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3FFCC" w14:textId="63624AD8" w:rsidR="00DA71E5" w:rsidRDefault="00DA71E5" w:rsidP="00DA71E5">
      <w:pPr>
        <w:pStyle w:val="Heading3"/>
      </w:pPr>
      <w:r>
        <w:t>1</w:t>
      </w:r>
    </w:p>
    <w:p w14:paraId="0492019A" w14:textId="77777777" w:rsidR="005A41DE" w:rsidRDefault="005A41DE" w:rsidP="005A41DE">
      <w:pPr>
        <w:pStyle w:val="Heading4"/>
      </w:pPr>
      <w:r w:rsidRPr="00A353FF">
        <w:t xml:space="preserve">Interpretation: The affirmative may not specify a </w:t>
      </w:r>
      <w:r>
        <w:t>just government in which a right to strike ought to be recognized</w:t>
      </w:r>
    </w:p>
    <w:p w14:paraId="70541DE6" w14:textId="383086E4" w:rsidR="005A41DE" w:rsidRPr="003E5015" w:rsidRDefault="005A41DE" w:rsidP="005A41DE">
      <w:pPr>
        <w:pStyle w:val="Heading4"/>
      </w:pPr>
      <w:r w:rsidRPr="003E5015">
        <w:t>“A” is an indefinite article that modifies “</w:t>
      </w:r>
      <w:r>
        <w:t>just governm</w:t>
      </w:r>
      <w:r>
        <w:t>e</w:t>
      </w:r>
      <w:r>
        <w:t>nt</w:t>
      </w:r>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660C0028" w14:textId="77777777" w:rsidR="005A41DE" w:rsidRPr="003E5015" w:rsidRDefault="005A41DE" w:rsidP="005A41DE">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756EE541" w14:textId="77777777" w:rsidR="005A41DE" w:rsidRDefault="005A41DE" w:rsidP="005A41DE">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3A5DEFF1" w14:textId="77777777" w:rsidR="005A41DE" w:rsidRDefault="005A41DE" w:rsidP="005A41DE">
      <w:pPr>
        <w:pStyle w:val="Heading4"/>
      </w:pPr>
      <w:r w:rsidRPr="00A353FF">
        <w:lastRenderedPageBreak/>
        <w:t>Violation: they spec</w:t>
      </w:r>
      <w:r>
        <w:t xml:space="preserve"> [x]</w:t>
      </w:r>
    </w:p>
    <w:p w14:paraId="40CAB7CF" w14:textId="77777777" w:rsidR="005A41DE" w:rsidRPr="00A353FF" w:rsidRDefault="005A41DE" w:rsidP="005A41DE">
      <w:pPr>
        <w:pStyle w:val="Heading4"/>
      </w:pPr>
      <w:r w:rsidRPr="00A353FF">
        <w:t>Standards:</w:t>
      </w:r>
    </w:p>
    <w:p w14:paraId="3BFA5013" w14:textId="77777777" w:rsidR="005A41DE" w:rsidRDefault="005A41DE" w:rsidP="005A41DE">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0CDEB482" w14:textId="77777777" w:rsidR="005A41DE" w:rsidRDefault="005A41DE" w:rsidP="005A41DE">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w:t>
      </w:r>
    </w:p>
    <w:p w14:paraId="56BF9D44" w14:textId="77777777" w:rsidR="005A41DE" w:rsidRDefault="005A41DE" w:rsidP="005A41DE">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w:t>
      </w:r>
    </w:p>
    <w:p w14:paraId="100122D5" w14:textId="6A2F091B" w:rsidR="005A41DE" w:rsidRDefault="005A41DE" w:rsidP="005A41DE">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r>
        <w:t xml:space="preserve"> </w:t>
      </w:r>
      <w:r>
        <w:t>Education’s a voter – terminal impact of debate</w:t>
      </w:r>
    </w:p>
    <w:p w14:paraId="16A1F2CA" w14:textId="77777777" w:rsidR="005A41DE" w:rsidRDefault="005A41DE" w:rsidP="005A41DE">
      <w:pPr>
        <w:pStyle w:val="Heading4"/>
      </w:pPr>
      <w:r>
        <w:t>Drop the debater – a] deter future abuse and b] set better norms for debate.</w:t>
      </w:r>
    </w:p>
    <w:p w14:paraId="5DEBE5B4" w14:textId="77777777" w:rsidR="005A41DE" w:rsidRDefault="005A41DE" w:rsidP="005A41DE">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CDE3B33" w14:textId="271DCF75" w:rsidR="005A41DE" w:rsidRPr="005A41DE" w:rsidRDefault="005A41DE" w:rsidP="005A41D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B1629A8" w14:textId="424C8C5C" w:rsidR="00DA71E5" w:rsidRDefault="00DA71E5" w:rsidP="00DA71E5">
      <w:pPr>
        <w:pStyle w:val="Heading3"/>
      </w:pPr>
      <w:r>
        <w:lastRenderedPageBreak/>
        <w:t>2</w:t>
      </w:r>
    </w:p>
    <w:p w14:paraId="0DB18542" w14:textId="235A709D" w:rsidR="005A41DE" w:rsidRDefault="005A41DE" w:rsidP="005A41DE">
      <w:pPr>
        <w:pStyle w:val="Heading4"/>
      </w:pPr>
      <w:r>
        <w:t>Interpretation: Debaters must disclose the plan text</w:t>
      </w:r>
      <w:r>
        <w:t xml:space="preserve"> of their affirmative to the </w:t>
      </w:r>
      <w:r>
        <w:t xml:space="preserve">to their </w:t>
      </w:r>
      <w:r>
        <w:t>opponent</w:t>
      </w:r>
    </w:p>
    <w:p w14:paraId="5F9EEA36" w14:textId="5AF0D2E7" w:rsidR="005A41DE" w:rsidRDefault="005A41DE" w:rsidP="005A41DE">
      <w:pPr>
        <w:pStyle w:val="Heading4"/>
      </w:pPr>
      <w:r>
        <w:t>Violation: ss in the Doc</w:t>
      </w:r>
    </w:p>
    <w:p w14:paraId="63D7DF94" w14:textId="0C26F71B" w:rsidR="005A41DE" w:rsidRDefault="005A171C" w:rsidP="005A41DE">
      <w:r>
        <w:rPr>
          <w:noProof/>
        </w:rPr>
        <w:drawing>
          <wp:inline distT="0" distB="0" distL="0" distR="0" wp14:anchorId="4DE277D0" wp14:editId="14775056">
            <wp:extent cx="5486400" cy="37465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486400" cy="3746500"/>
                    </a:xfrm>
                    <a:prstGeom prst="rect">
                      <a:avLst/>
                    </a:prstGeom>
                  </pic:spPr>
                </pic:pic>
              </a:graphicData>
            </a:graphic>
          </wp:inline>
        </w:drawing>
      </w:r>
    </w:p>
    <w:p w14:paraId="1FBF6789" w14:textId="61669A0B" w:rsidR="005A41DE" w:rsidRDefault="005A41DE" w:rsidP="005A41DE">
      <w:pPr>
        <w:pStyle w:val="Heading4"/>
      </w:pPr>
      <w:r>
        <w:t xml:space="preserve">~1~ Limits –plan text </w:t>
      </w:r>
      <w:proofErr w:type="gramStart"/>
      <w:r>
        <w:t>are</w:t>
      </w:r>
      <w:proofErr w:type="gramEnd"/>
      <w:r>
        <w:t xml:space="preserve"> infinitely unpredictable – they’ll always win with cheap shot </w:t>
      </w:r>
      <w:proofErr w:type="spellStart"/>
      <w:r>
        <w:t>affs</w:t>
      </w:r>
      <w:proofErr w:type="spellEnd"/>
      <w:r>
        <w:t xml:space="preserve"> that we can’t prep. Giving standard text preserves sufficient affirmative flexibility by allowing your warrant to be new, but also allows the 1nc a chance of engaging.</w:t>
      </w:r>
      <w:r>
        <w:t xml:space="preserve"> Giving the advantage area doesn’t solve since different countries have different implications on DA’s and the implications of </w:t>
      </w:r>
    </w:p>
    <w:p w14:paraId="0CF3B370" w14:textId="756E4BAF" w:rsidR="005A41DE" w:rsidRDefault="005A41DE" w:rsidP="005A41DE">
      <w:pPr>
        <w:pStyle w:val="Heading4"/>
      </w:pPr>
      <w:r>
        <w:t xml:space="preserve">~2~ Argument quality: standard text disclosure discourages cheap shot </w:t>
      </w:r>
      <w:proofErr w:type="spellStart"/>
      <w:r>
        <w:t>aff’s</w:t>
      </w:r>
      <w:proofErr w:type="spellEnd"/>
      <w:r>
        <w:t xml:space="preserve"> with </w:t>
      </w:r>
      <w:proofErr w:type="spellStart"/>
      <w:r>
        <w:t>frings</w:t>
      </w:r>
      <w:proofErr w:type="spellEnd"/>
      <w:r>
        <w:t xml:space="preserve"> authors and shoddy solvency. If the </w:t>
      </w:r>
      <w:proofErr w:type="spellStart"/>
      <w:r>
        <w:t>aff</w:t>
      </w:r>
      <w:proofErr w:type="spellEnd"/>
      <w:r>
        <w:t xml:space="preserve"> isn’t inherent or easily defeated by 20 minutes of research, the case should lose. They had a month to prep – the neg is entitled to some research time to make sure the AFF is inherent, topical, and controversial. Outweighs on argument quality and innovation – kills education only portable impact and encourages unfairness</w:t>
      </w:r>
    </w:p>
    <w:p w14:paraId="6E21BF93" w14:textId="77777777" w:rsidR="005A41DE" w:rsidRPr="005A41DE" w:rsidRDefault="005A41DE" w:rsidP="005A41DE"/>
    <w:p w14:paraId="4C3D4BDB" w14:textId="2A2A9C23" w:rsidR="00DA71E5" w:rsidRDefault="00DA71E5" w:rsidP="00DA71E5">
      <w:pPr>
        <w:pStyle w:val="Heading3"/>
      </w:pPr>
      <w:r>
        <w:lastRenderedPageBreak/>
        <w:t>3</w:t>
      </w:r>
    </w:p>
    <w:p w14:paraId="0FA9C987" w14:textId="77777777" w:rsidR="005A41DE" w:rsidRPr="00EB2756" w:rsidRDefault="005A41DE" w:rsidP="005A41DE">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r>
        <w:rPr>
          <w:rFonts w:cs="Calibri"/>
        </w:rPr>
        <w:t>is proactive</w:t>
      </w:r>
      <w:r w:rsidRPr="00F570EE">
        <w:rPr>
          <w:rFonts w:cs="Calibri"/>
        </w:rPr>
        <w:t>, and permissibility would deny the existence of an obligation b. Statements are more often false than true because any part can be false. This means you negate if there is no offense because the resolution is probably false.</w:t>
      </w:r>
    </w:p>
    <w:p w14:paraId="7FA4F550" w14:textId="77777777" w:rsidR="005A41DE" w:rsidRPr="001F7168" w:rsidRDefault="005A41DE" w:rsidP="005A41DE">
      <w:pPr>
        <w:pStyle w:val="Heading4"/>
        <w:rPr>
          <w:rFonts w:cs="Calibri"/>
          <w:color w:val="000000" w:themeColor="text1"/>
        </w:rPr>
      </w:pPr>
      <w:r>
        <w:rPr>
          <w:rFonts w:cs="Calibri"/>
          <w:color w:val="000000" w:themeColor="text1"/>
        </w:rPr>
        <w:t>T</w:t>
      </w:r>
      <w:r w:rsidRPr="00E1331E">
        <w:rPr>
          <w:rFonts w:cs="Calibri"/>
          <w:color w:val="000000" w:themeColor="text1"/>
        </w:rPr>
        <w:t xml:space="preserve">he neg burden is to prove that </w:t>
      </w:r>
      <w:r>
        <w:rPr>
          <w:rFonts w:cs="Calibri"/>
          <w:color w:val="000000" w:themeColor="text1"/>
        </w:rPr>
        <w:t xml:space="preserve">the </w:t>
      </w:r>
      <w:proofErr w:type="spellStart"/>
      <w:r>
        <w:rPr>
          <w:rFonts w:cs="Calibri"/>
          <w:color w:val="000000" w:themeColor="text1"/>
        </w:rPr>
        <w:t>aff</w:t>
      </w:r>
      <w:proofErr w:type="spellEnd"/>
      <w:r w:rsidRPr="00E1331E">
        <w:rPr>
          <w:rFonts w:cs="Calibri"/>
          <w:color w:val="000000" w:themeColor="text1"/>
        </w:rPr>
        <w:t xml:space="preserve"> won’t logically happen in the status quo, and the </w:t>
      </w:r>
      <w:proofErr w:type="spellStart"/>
      <w:r w:rsidRPr="00E1331E">
        <w:rPr>
          <w:rFonts w:cs="Calibri"/>
          <w:color w:val="000000" w:themeColor="text1"/>
        </w:rPr>
        <w:t>aff</w:t>
      </w:r>
      <w:proofErr w:type="spellEnd"/>
      <w:r w:rsidRPr="00E1331E">
        <w:rPr>
          <w:rFonts w:cs="Calibri"/>
          <w:color w:val="000000" w:themeColor="text1"/>
        </w:rPr>
        <w:t xml:space="preserve"> burden is to prove that </w:t>
      </w:r>
      <w:r>
        <w:rPr>
          <w:rFonts w:cs="Calibri"/>
          <w:color w:val="000000" w:themeColor="text1"/>
        </w:rPr>
        <w:t>it</w:t>
      </w:r>
      <w:r w:rsidRPr="00E1331E">
        <w:rPr>
          <w:rFonts w:cs="Calibri"/>
          <w:color w:val="000000" w:themeColor="text1"/>
        </w:rPr>
        <w:t xml:space="preserve"> will.</w:t>
      </w:r>
    </w:p>
    <w:p w14:paraId="766403E2" w14:textId="77777777" w:rsidR="005A41DE" w:rsidRPr="00F63D3C" w:rsidRDefault="005A41DE" w:rsidP="005A41DE">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75F5DED3" w14:textId="77777777" w:rsidR="005A41DE" w:rsidRPr="00F63D3C" w:rsidRDefault="005A41DE" w:rsidP="005A41DE">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747229E1" w14:textId="77777777" w:rsidR="005A41DE" w:rsidRPr="00F63D3C" w:rsidRDefault="005A41DE" w:rsidP="005A41DE">
      <w:pPr>
        <w:pStyle w:val="Heading4"/>
        <w:rPr>
          <w:rFonts w:cs="Calibri"/>
        </w:rPr>
      </w:pPr>
      <w:r w:rsidRPr="00F63D3C">
        <w:rPr>
          <w:rFonts w:cs="Calibri"/>
        </w:rPr>
        <w:t>Prefer:</w:t>
      </w:r>
    </w:p>
    <w:p w14:paraId="5ABD85DD" w14:textId="77777777" w:rsidR="005A41DE" w:rsidRPr="00F63D3C" w:rsidRDefault="005A41DE" w:rsidP="005A41DE">
      <w:pPr>
        <w:pStyle w:val="Heading4"/>
        <w:rPr>
          <w:rFonts w:cs="Calibri"/>
        </w:rPr>
      </w:pPr>
      <w:r w:rsidRPr="00F63D3C">
        <w:rPr>
          <w:rFonts w:cs="Calibri"/>
        </w:rPr>
        <w:t>1] Text –</w:t>
      </w:r>
    </w:p>
    <w:p w14:paraId="33C54322" w14:textId="77777777" w:rsidR="005A41DE" w:rsidRPr="00F63D3C" w:rsidRDefault="005A41DE" w:rsidP="005A41DE">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31AD2CA5" w14:textId="77777777" w:rsidR="005A41DE" w:rsidRPr="00F63D3C" w:rsidRDefault="005A41DE" w:rsidP="005A41DE">
      <w:pPr>
        <w:rPr>
          <w:szCs w:val="16"/>
        </w:rPr>
      </w:pPr>
      <w:r w:rsidRPr="00F63D3C">
        <w:rPr>
          <w:szCs w:val="16"/>
        </w:rPr>
        <w:t>(</w:t>
      </w:r>
      <w:hyperlink r:id="rId10" w:history="1">
        <w:r w:rsidRPr="00F63D3C">
          <w:rPr>
            <w:rStyle w:val="Hyperlink"/>
            <w:szCs w:val="16"/>
          </w:rPr>
          <w:t>http://www.merriam-webster.com/dictionary/ought</w:t>
        </w:r>
      </w:hyperlink>
      <w:r w:rsidRPr="00F63D3C">
        <w:rPr>
          <w:szCs w:val="16"/>
        </w:rPr>
        <w:t>) //Massa</w:t>
      </w:r>
    </w:p>
    <w:p w14:paraId="5B967FBF" w14:textId="77777777" w:rsidR="005A41DE" w:rsidRPr="00F63D3C" w:rsidRDefault="005A41DE" w:rsidP="005A41DE">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37AF9901" w14:textId="77777777" w:rsidR="005A41DE" w:rsidRPr="00F63D3C" w:rsidRDefault="005A41DE" w:rsidP="005A41DE">
      <w:pPr>
        <w:rPr>
          <w:szCs w:val="16"/>
        </w:rPr>
      </w:pPr>
      <w:hyperlink r:id="rId11" w:history="1">
        <w:r w:rsidRPr="00F63D3C">
          <w:rPr>
            <w:rStyle w:val="Hyperlink"/>
            <w:szCs w:val="16"/>
          </w:rPr>
          <w:t>https://en.oxforddictionaries.com/definition/ought</w:t>
        </w:r>
      </w:hyperlink>
      <w:r w:rsidRPr="00F63D3C">
        <w:rPr>
          <w:szCs w:val="16"/>
        </w:rPr>
        <w:t xml:space="preserve"> //Massa</w:t>
      </w:r>
    </w:p>
    <w:p w14:paraId="668D944D" w14:textId="77777777" w:rsidR="005A41DE" w:rsidRPr="00D05B4F" w:rsidRDefault="005A41DE" w:rsidP="005A41DE">
      <w:pPr>
        <w:pStyle w:val="Heading4"/>
      </w:pPr>
      <w:r w:rsidRPr="00F63D3C">
        <w:rPr>
          <w:rFonts w:cs="Calibri"/>
        </w:rPr>
        <w:t xml:space="preserve">2] </w:t>
      </w:r>
      <w:proofErr w:type="spellStart"/>
      <w:r w:rsidRPr="00F63D3C">
        <w:rPr>
          <w:rFonts w:cs="Calibri"/>
        </w:rPr>
        <w:t>Debatability</w:t>
      </w:r>
      <w:proofErr w:type="spellEnd"/>
      <w:r w:rsidRPr="00F63D3C">
        <w:rPr>
          <w:rFonts w:cs="Calibri"/>
        </w:rPr>
        <w:t xml:space="preserve"> – a)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r w:rsidRPr="00D05B4F">
        <w:t>B] moral framework debate is impossible.</w:t>
      </w:r>
    </w:p>
    <w:p w14:paraId="607F3F1D" w14:textId="77777777" w:rsidR="005A41DE" w:rsidRPr="00D05B4F" w:rsidRDefault="005A41DE" w:rsidP="005A41DE">
      <w:r w:rsidRPr="00D05B4F">
        <w:rPr>
          <w:rStyle w:val="Style13ptBold"/>
        </w:rPr>
        <w:t xml:space="preserve">Joyce 02 </w:t>
      </w:r>
      <w:r w:rsidRPr="00D05B4F">
        <w:t>Joyce, Richard. Myth of Morality. Port Chester, NY, USA: Cambridge University Press, 2002. p 45-47.</w:t>
      </w:r>
    </w:p>
    <w:p w14:paraId="0CA52004" w14:textId="77777777" w:rsidR="005A41DE" w:rsidRPr="00FC60F0" w:rsidRDefault="005A41DE" w:rsidP="005A41DE">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 xml:space="preserve">accepting mathematics allows one to </w:t>
      </w:r>
      <w:proofErr w:type="gramStart"/>
      <w:r w:rsidRPr="00D05B4F">
        <w:rPr>
          <w:rFonts w:eastAsia="MS Mincho"/>
          <w:b/>
          <w:u w:val="single"/>
        </w:rPr>
        <w:t>say</w:t>
      </w:r>
      <w:proofErr w:type="gramEnd"/>
      <w:r w:rsidRPr="00D05B4F">
        <w:rPr>
          <w:rFonts w:eastAsia="MS Mincho"/>
          <w:b/>
          <w:u w:val="single"/>
        </w:rPr>
        <w:t xml:space="preserve">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proofErr w:type="gramStart"/>
      <w:r w:rsidRPr="00D05B4F">
        <w:rPr>
          <w:rFonts w:eastAsia="MS Mincho"/>
          <w:b/>
          <w:u w:val="single"/>
        </w:rPr>
        <w:t>ask</w:t>
      </w:r>
      <w:proofErr w:type="gramEnd"/>
      <w:r w:rsidRPr="00D05B4F">
        <w:rPr>
          <w:rFonts w:eastAsia="MS Mincho"/>
          <w:b/>
          <w:u w:val="single"/>
        </w:rPr>
        <w:t xml:space="preserve">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 xml:space="preserve">this concept cannot be meaningfully applied to the system </w:t>
      </w:r>
      <w:r w:rsidRPr="00D05B4F">
        <w:rPr>
          <w:rFonts w:eastAsia="MS Mincho"/>
          <w:b/>
          <w:highlight w:val="green"/>
          <w:u w:val="single"/>
        </w:rPr>
        <w:lastRenderedPageBreak/>
        <w:t>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w:t>
      </w:r>
      <w:proofErr w:type="gramStart"/>
      <w:r w:rsidRPr="00D05B4F">
        <w:rPr>
          <w:rFonts w:eastAsia="MS Mincho"/>
          <w:sz w:val="12"/>
        </w:rPr>
        <w:t>system as a whole</w:t>
      </w:r>
      <w:proofErr w:type="gramEnd"/>
      <w:r w:rsidRPr="00D05B4F">
        <w:rPr>
          <w:rFonts w:eastAsia="MS Mincho"/>
          <w:sz w:val="12"/>
        </w:rPr>
        <w:t xml:space="preserve">. </w:t>
      </w:r>
      <w:proofErr w:type="gramStart"/>
      <w:r w:rsidRPr="00D05B4F">
        <w:rPr>
          <w:rFonts w:eastAsia="MS Mincho"/>
          <w:sz w:val="12"/>
        </w:rPr>
        <w:t>Instead</w:t>
      </w:r>
      <w:proofErr w:type="gramEnd"/>
      <w:r w:rsidRPr="00D05B4F">
        <w:rPr>
          <w:rFonts w:eastAsia="MS Mincho"/>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35CA032F" w14:textId="77777777" w:rsidR="005A41DE" w:rsidRPr="00611770" w:rsidRDefault="005A41DE" w:rsidP="005A41DE">
      <w:pPr>
        <w:pStyle w:val="Heading4"/>
      </w:pPr>
      <w:r>
        <w:t>The resolution is incoherent-</w:t>
      </w:r>
    </w:p>
    <w:p w14:paraId="21E8F1BA" w14:textId="77777777" w:rsidR="005A41DE" w:rsidRDefault="005A41DE" w:rsidP="005A41DE">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008E2346" w14:textId="77777777" w:rsidR="005A41DE" w:rsidRDefault="005A41DE" w:rsidP="005A41DE">
      <w:r w:rsidRPr="000B5A6A">
        <w:t>https://www.merriam-webster.com/dictionary/to</w:t>
      </w:r>
      <w:hyperlink r:id="rId12" w:history="1"/>
    </w:p>
    <w:p w14:paraId="67EBD878" w14:textId="77777777" w:rsidR="005A41DE" w:rsidRPr="00611770" w:rsidRDefault="005A41DE" w:rsidP="005A41DE">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5DDC5B98" w14:textId="77777777" w:rsidR="005A41DE" w:rsidRDefault="005A41DE" w:rsidP="005A41DE">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69B2C004" w14:textId="77777777" w:rsidR="005A41DE" w:rsidRDefault="005A41DE" w:rsidP="005A41DE">
      <w:pPr>
        <w:pStyle w:val="Heading4"/>
      </w:pPr>
      <w:r>
        <w:t xml:space="preserve">2] </w:t>
      </w:r>
      <w:proofErr w:type="spellStart"/>
      <w:r>
        <w:t>Merrian</w:t>
      </w:r>
      <w:proofErr w:type="spellEnd"/>
      <w:r>
        <w:t xml:space="preserve"> Websters defines right as  </w:t>
      </w:r>
    </w:p>
    <w:p w14:paraId="097D4594" w14:textId="77777777" w:rsidR="005A41DE" w:rsidRPr="00F41784" w:rsidRDefault="005A41DE" w:rsidP="005A41DE">
      <w:r w:rsidRPr="00F41784">
        <w:t>https://www.merriam-webster.com/dictionary/right</w:t>
      </w:r>
    </w:p>
    <w:p w14:paraId="25E2F65D" w14:textId="77777777" w:rsidR="005A41DE" w:rsidRDefault="005A41DE" w:rsidP="005A41DE">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0F121F16" w14:textId="77777777" w:rsidR="005A41DE" w:rsidRDefault="005A41DE" w:rsidP="005A41DE">
      <w:pPr>
        <w:pStyle w:val="Heading4"/>
      </w:pPr>
      <w:r>
        <w:t xml:space="preserve">But there is no base for strikes to be perpendicular to, so the </w:t>
      </w:r>
      <w:proofErr w:type="spellStart"/>
      <w:r>
        <w:t>rez</w:t>
      </w:r>
      <w:proofErr w:type="spellEnd"/>
      <w:r>
        <w:t xml:space="preserve"> does nothing</w:t>
      </w:r>
    </w:p>
    <w:p w14:paraId="453F458A" w14:textId="77777777" w:rsidR="005A41DE" w:rsidRDefault="005A41DE" w:rsidP="005A41DE">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275BA1F7" w14:textId="77777777" w:rsidR="005A41DE" w:rsidRDefault="005A41DE" w:rsidP="005A41DE">
      <w:pPr>
        <w:spacing w:after="0" w:line="240" w:lineRule="auto"/>
      </w:pPr>
      <w:r w:rsidRPr="00B56B19">
        <w:t>https://www.merriam-webster.com/dictionary/strike</w:t>
      </w:r>
    </w:p>
    <w:p w14:paraId="01614A9D" w14:textId="77777777" w:rsidR="005A41DE" w:rsidRDefault="005A41DE" w:rsidP="005A41DE">
      <w:pPr>
        <w:pStyle w:val="Heading4"/>
      </w:pPr>
      <w:r>
        <w:t xml:space="preserve">4] </w:t>
      </w:r>
      <w:proofErr w:type="spellStart"/>
      <w:r>
        <w:t>Merrian</w:t>
      </w:r>
      <w:proofErr w:type="spellEnd"/>
      <w:r>
        <w:t xml:space="preserve"> Websters defines workers as </w:t>
      </w:r>
    </w:p>
    <w:p w14:paraId="0C782043" w14:textId="77777777" w:rsidR="005A41DE" w:rsidRDefault="005A41DE" w:rsidP="005A41DE">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777A58CB" w14:textId="77777777" w:rsidR="005A41DE" w:rsidRPr="00AC67EA" w:rsidRDefault="005A41DE" w:rsidP="005A41DE">
      <w:r w:rsidRPr="00AC67EA">
        <w:t>https://www.merriam-webster.com/dictionary/worker</w:t>
      </w:r>
    </w:p>
    <w:p w14:paraId="2BAD60C4" w14:textId="77777777" w:rsidR="005A41DE" w:rsidRDefault="005A41DE" w:rsidP="005A41DE">
      <w:pPr>
        <w:pStyle w:val="Heading4"/>
        <w:rPr>
          <w:rFonts w:cs="Calibri"/>
        </w:rPr>
      </w:pPr>
      <w:r>
        <w:rPr>
          <w:rFonts w:cs="Calibri"/>
        </w:rPr>
        <w:t>3</w:t>
      </w:r>
      <w:r w:rsidRPr="00F63D3C">
        <w:rPr>
          <w:rFonts w:cs="Calibri"/>
        </w:rPr>
        <w:t xml:space="preserve">] Zeno’s Paradox –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w:t>
      </w:r>
      <w:r>
        <w:rPr>
          <w:rFonts w:cs="Calibri"/>
        </w:rPr>
        <w:t>banning LAWs</w:t>
      </w:r>
      <w:r w:rsidRPr="00F63D3C">
        <w:rPr>
          <w:rFonts w:cs="Calibri"/>
        </w:rPr>
        <w:t xml:space="preserve"> isn’t a logical consequence of the </w:t>
      </w:r>
      <w:proofErr w:type="spellStart"/>
      <w:r w:rsidRPr="00F63D3C">
        <w:rPr>
          <w:rFonts w:cs="Calibri"/>
        </w:rPr>
        <w:t>rez</w:t>
      </w:r>
      <w:proofErr w:type="spellEnd"/>
      <w:r w:rsidRPr="00F63D3C">
        <w:rPr>
          <w:rFonts w:cs="Calibri"/>
        </w:rPr>
        <w:t>.</w:t>
      </w:r>
    </w:p>
    <w:p w14:paraId="3566088F" w14:textId="77777777" w:rsidR="005A41DE" w:rsidRPr="00873828" w:rsidRDefault="005A41DE" w:rsidP="005A41DE">
      <w:pPr>
        <w:spacing w:after="0" w:line="276" w:lineRule="auto"/>
        <w:jc w:val="both"/>
        <w:rPr>
          <w:rFonts w:eastAsia="SimSun"/>
          <w:b/>
          <w:color w:val="000000" w:themeColor="text1"/>
          <w:sz w:val="26"/>
          <w:szCs w:val="26"/>
          <w:lang w:eastAsia="zh-CN"/>
        </w:rPr>
      </w:pPr>
      <w:r w:rsidRPr="00E1331E">
        <w:rPr>
          <w:b/>
          <w:color w:val="000000" w:themeColor="text1"/>
          <w:sz w:val="26"/>
          <w:szCs w:val="26"/>
        </w:rPr>
        <w:t>Additionally,</w:t>
      </w:r>
      <w:r w:rsidRPr="00E1331E">
        <w:rPr>
          <w:rFonts w:eastAsia="SimSun"/>
          <w:b/>
          <w:color w:val="000000" w:themeColor="text1"/>
          <w:sz w:val="26"/>
          <w:szCs w:val="26"/>
          <w:lang w:eastAsia="zh-CN"/>
        </w:rPr>
        <w:t xml:space="preserve"> </w:t>
      </w:r>
      <w:proofErr w:type="gramStart"/>
      <w:r w:rsidRPr="00E1331E">
        <w:rPr>
          <w:rFonts w:eastAsia="SimSun"/>
          <w:b/>
          <w:color w:val="000000" w:themeColor="text1"/>
          <w:sz w:val="26"/>
          <w:szCs w:val="26"/>
          <w:lang w:eastAsia="zh-CN"/>
        </w:rPr>
        <w:t>in order to</w:t>
      </w:r>
      <w:proofErr w:type="gramEnd"/>
      <w:r w:rsidRPr="00E1331E">
        <w:rPr>
          <w:rFonts w:eastAsia="SimSun"/>
          <w:b/>
          <w:color w:val="000000" w:themeColor="text1"/>
          <w:sz w:val="26"/>
          <w:szCs w:val="26"/>
          <w:lang w:eastAsia="zh-CN"/>
        </w:rPr>
        <w:t xml:space="preserve"> say I want to fix x problem, you must say that you want x problem to exist, since it requires the problem exist to solve, which makes any moral attempt inherently immoral. Also,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p>
    <w:p w14:paraId="2663291F" w14:textId="77777777" w:rsidR="005A41DE" w:rsidRPr="00585FCD" w:rsidRDefault="005A41DE" w:rsidP="005A41DE"/>
    <w:p w14:paraId="3FB4A1A3" w14:textId="77777777" w:rsidR="005A41DE" w:rsidRPr="005A41DE" w:rsidRDefault="005A41DE" w:rsidP="005A41DE"/>
    <w:p w14:paraId="0605FD9E" w14:textId="03D6D140" w:rsidR="00DA71E5" w:rsidRDefault="00DA71E5" w:rsidP="00DA71E5">
      <w:pPr>
        <w:pStyle w:val="Heading3"/>
      </w:pPr>
      <w:r>
        <w:lastRenderedPageBreak/>
        <w:t>4</w:t>
      </w:r>
    </w:p>
    <w:p w14:paraId="6714123A" w14:textId="77777777" w:rsidR="00DA71E5" w:rsidRPr="006C1644" w:rsidRDefault="00DA71E5" w:rsidP="00DA71E5">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080C2805" w14:textId="77777777" w:rsidR="00DA71E5" w:rsidRPr="006C1644" w:rsidRDefault="00DA71E5" w:rsidP="00DA71E5">
      <w:pPr>
        <w:rPr>
          <w:rStyle w:val="Emphasis"/>
          <w:color w:val="000000" w:themeColor="text1"/>
        </w:rPr>
      </w:pPr>
      <w:r w:rsidRPr="006C1644">
        <w:rPr>
          <w:b/>
          <w:bCs/>
          <w:color w:val="000000" w:themeColor="text1"/>
          <w:sz w:val="26"/>
          <w:szCs w:val="26"/>
        </w:rPr>
        <w:t>Edelman 1</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w:t>
      </w:r>
      <w:r>
        <w:rPr>
          <w:color w:val="000000" w:themeColor="text1"/>
          <w:sz w:val="16"/>
          <w:szCs w:val="16"/>
        </w:rPr>
        <w:t>//DA</w:t>
      </w:r>
    </w:p>
    <w:p w14:paraId="5567FF56" w14:textId="77777777" w:rsidR="00DA71E5" w:rsidRPr="006C1644" w:rsidRDefault="00DA71E5" w:rsidP="00DA71E5">
      <w:pPr>
        <w:rPr>
          <w:rStyle w:val="Emphasis"/>
          <w:color w:val="000000" w:themeColor="text1"/>
        </w:rPr>
      </w:pP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w:t>
      </w:r>
      <w:proofErr w:type="gramStart"/>
      <w:r w:rsidRPr="006C1644">
        <w:rPr>
          <w:color w:val="000000" w:themeColor="text1"/>
          <w:sz w:val="14"/>
        </w:rPr>
        <w:t>in order to</w:t>
      </w:r>
      <w:proofErr w:type="gramEnd"/>
      <w:r w:rsidRPr="006C1644">
        <w:rPr>
          <w:color w:val="000000" w:themeColor="text1"/>
          <w:sz w:val="14"/>
        </w:rPr>
        <w:t xml:space="preserve">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p>
    <w:p w14:paraId="11BB76F0" w14:textId="77777777" w:rsidR="00DA71E5" w:rsidRPr="006C1644" w:rsidRDefault="00DA71E5" w:rsidP="00DA71E5">
      <w:pPr>
        <w:pStyle w:val="Heading4"/>
        <w:rPr>
          <w:rFonts w:cs="Calibri"/>
          <w:bCs w:val="0"/>
          <w:iCs/>
          <w:color w:val="000000" w:themeColor="text1"/>
        </w:rPr>
      </w:pPr>
      <w:r w:rsidRPr="006C1644">
        <w:rPr>
          <w:rStyle w:val="Emphasis"/>
          <w:b/>
          <w:color w:val="000000" w:themeColor="text1"/>
          <w:u w:val="none"/>
        </w:rPr>
        <w:t xml:space="preserve">Politics and futurism </w:t>
      </w:r>
      <w:proofErr w:type="gramStart"/>
      <w:r w:rsidRPr="006C1644">
        <w:rPr>
          <w:rStyle w:val="Emphasis"/>
          <w:b/>
          <w:color w:val="000000" w:themeColor="text1"/>
          <w:u w:val="none"/>
        </w:rPr>
        <w:t>is</w:t>
      </w:r>
      <w:proofErr w:type="gramEnd"/>
      <w:r w:rsidRPr="006C1644">
        <w:rPr>
          <w:rStyle w:val="Emphasis"/>
          <w:b/>
          <w:color w:val="000000" w:themeColor="text1"/>
          <w:u w:val="none"/>
        </w:rPr>
        <w:t xml:space="preserve"> built on the premise that any negation of the signifier of the child is essential in order to fulfill desire from lack which deems queerness out of the political </w:t>
      </w:r>
    </w:p>
    <w:p w14:paraId="5FCE8FDB" w14:textId="77777777" w:rsidR="00DA71E5" w:rsidRPr="006C1644" w:rsidRDefault="00DA71E5" w:rsidP="00DA71E5">
      <w:pPr>
        <w:rPr>
          <w:rStyle w:val="Emphasis"/>
          <w:color w:val="000000" w:themeColor="text1"/>
        </w:rPr>
      </w:pPr>
      <w:r w:rsidRPr="006C1644">
        <w:rPr>
          <w:b/>
          <w:bCs/>
          <w:color w:val="000000" w:themeColor="text1"/>
          <w:sz w:val="26"/>
          <w:szCs w:val="26"/>
        </w:rPr>
        <w:t>Edelman 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w:t>
      </w:r>
      <w:r>
        <w:rPr>
          <w:color w:val="000000" w:themeColor="text1"/>
          <w:sz w:val="16"/>
          <w:szCs w:val="16"/>
        </w:rPr>
        <w:t>//DA</w:t>
      </w:r>
    </w:p>
    <w:p w14:paraId="1271A704" w14:textId="77777777" w:rsidR="00DA71E5" w:rsidRDefault="00DA71E5" w:rsidP="00DA71E5">
      <w:pPr>
        <w:rPr>
          <w:color w:val="000000" w:themeColor="text1"/>
          <w:sz w:val="14"/>
        </w:rPr>
      </w:pP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w:t>
      </w:r>
      <w:proofErr w:type="gramStart"/>
      <w:r w:rsidRPr="006C1644">
        <w:rPr>
          <w:color w:val="000000" w:themeColor="text1"/>
          <w:sz w:val="14"/>
        </w:rPr>
        <w:t>being</w:t>
      </w:r>
      <w:proofErr w:type="gramEnd"/>
      <w:r w:rsidRPr="006C1644">
        <w:rPr>
          <w:color w:val="000000" w:themeColor="text1"/>
          <w:sz w:val="14"/>
        </w:rPr>
        <w:t xml:space="preserve">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w:t>
      </w:r>
      <w:r w:rsidRPr="006C1644">
        <w:rPr>
          <w:color w:val="000000" w:themeColor="text1"/>
          <w:sz w:val="14"/>
        </w:rPr>
        <w:lastRenderedPageBreak/>
        <w:t xml:space="preserve">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w:t>
      </w:r>
      <w:proofErr w:type="spellStart"/>
      <w:r w:rsidRPr="006C1644">
        <w:rPr>
          <w:rStyle w:val="Emphasis"/>
          <w:color w:val="000000" w:themeColor="text1"/>
        </w:rPr>
        <w:t>undecidably</w:t>
      </w:r>
      <w:proofErr w:type="spellEnd"/>
      <w:r w:rsidRPr="006C1644">
        <w:rPr>
          <w:rStyle w:val="Emphasis"/>
          <w:color w:val="000000" w:themeColor="text1"/>
        </w:rPr>
        <w:t xml:space="preserve">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6C1644">
        <w:rPr>
          <w:color w:val="000000" w:themeColor="text1"/>
          <w:sz w:val="14"/>
        </w:rPr>
        <w:t>unweaned</w:t>
      </w:r>
      <w:proofErr w:type="spellEnd"/>
      <w:r w:rsidRPr="006C1644">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6C1644">
        <w:rPr>
          <w:color w:val="000000" w:themeColor="text1"/>
          <w:sz w:val="14"/>
        </w:rPr>
        <w:t>fantasmatic</w:t>
      </w:r>
      <w:proofErr w:type="spellEnd"/>
      <w:r w:rsidRPr="006C1644">
        <w:rPr>
          <w:color w:val="000000" w:themeColor="text1"/>
          <w:sz w:val="14"/>
        </w:rPr>
        <w:t xml:space="preserve">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6C1644">
        <w:rPr>
          <w:rStyle w:val="Emphasis"/>
          <w:color w:val="000000" w:themeColor="text1"/>
          <w:highlight w:val="green"/>
        </w:rPr>
        <w:t>and</w:t>
      </w:r>
      <w:r w:rsidRPr="006C1644">
        <w:rPr>
          <w:rStyle w:val="Emphasis"/>
          <w:color w:val="000000" w:themeColor="text1"/>
        </w:rPr>
        <w:t xml:space="preserve"> far more ominously, to social order as such, insofar as it threatens the </w:t>
      </w:r>
      <w:r w:rsidRPr="006C1644">
        <w:rPr>
          <w:rStyle w:val="Emphasis"/>
          <w:color w:val="000000" w:themeColor="text1"/>
          <w:highlight w:val="green"/>
        </w:rPr>
        <w:t>logic of futurism</w:t>
      </w:r>
      <w:r w:rsidRPr="006C1644">
        <w:rPr>
          <w:rStyle w:val="Emphasis"/>
          <w:color w:val="000000" w:themeColor="text1"/>
        </w:rPr>
        <w:t xml:space="preserve"> on which meaning always depends</w:t>
      </w:r>
      <w:r w:rsidRPr="006C1644">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6C1644">
        <w:rPr>
          <w:color w:val="000000" w:themeColor="text1"/>
          <w:sz w:val="14"/>
        </w:rPr>
        <w:t>Faron</w:t>
      </w:r>
      <w:proofErr w:type="spellEnd"/>
      <w:r w:rsidRPr="006C1644">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w:t>
      </w:r>
      <w:proofErr w:type="gramStart"/>
      <w:r w:rsidRPr="006C1644">
        <w:rPr>
          <w:color w:val="000000" w:themeColor="text1"/>
          <w:sz w:val="14"/>
        </w:rPr>
        <w:t>being</w:t>
      </w:r>
      <w:proofErr w:type="gramEnd"/>
      <w:r w:rsidRPr="006C1644">
        <w:rPr>
          <w:color w:val="000000" w:themeColor="text1"/>
          <w:sz w:val="14"/>
        </w:rPr>
        <w:t xml:space="preserve">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w:t>
      </w:r>
      <w:proofErr w:type="spellStart"/>
      <w:r w:rsidRPr="006C1644">
        <w:rPr>
          <w:color w:val="000000" w:themeColor="text1"/>
          <w:sz w:val="14"/>
        </w:rPr>
        <w:t>projectively</w:t>
      </w:r>
      <w:proofErr w:type="spellEnd"/>
      <w:r w:rsidRPr="006C1644">
        <w:rPr>
          <w:color w:val="000000" w:themeColor="text1"/>
          <w:sz w:val="14"/>
        </w:rPr>
        <w:t xml:space="preserve">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 How 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6C1644">
        <w:rPr>
          <w:color w:val="000000" w:themeColor="text1"/>
          <w:sz w:val="14"/>
        </w:rPr>
        <w:t>Wangerin</w:t>
      </w:r>
      <w:proofErr w:type="spellEnd"/>
      <w:r w:rsidRPr="006C1644">
        <w:rPr>
          <w:color w:val="000000" w:themeColor="text1"/>
          <w:sz w:val="14"/>
        </w:rPr>
        <w:t xml:space="preserve">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blame must fall on the fatal lure of sterile,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responsible for the undoing of social organization, collective reality, and, inevitably, life itself</w:t>
      </w:r>
      <w:r w:rsidRPr="006C1644">
        <w:rPr>
          <w:color w:val="000000" w:themeColor="text1"/>
          <w:sz w:val="14"/>
        </w:rPr>
        <w:t xml:space="preserve">. </w:t>
      </w:r>
    </w:p>
    <w:p w14:paraId="2D2111DB" w14:textId="77777777" w:rsidR="00DA71E5" w:rsidRDefault="00DA71E5" w:rsidP="00DA71E5">
      <w:pPr>
        <w:pStyle w:val="Heading4"/>
      </w:pPr>
      <w:r>
        <w:t xml:space="preserve">anything hindering progress of the metaphorical child is subject to an ontological state of overkill </w:t>
      </w:r>
    </w:p>
    <w:p w14:paraId="68B6CA62" w14:textId="77777777" w:rsidR="00DA71E5" w:rsidRPr="002307FE" w:rsidRDefault="00DA71E5" w:rsidP="00DA71E5">
      <w:pPr>
        <w:pStyle w:val="Heading4"/>
      </w:pPr>
      <w:r>
        <w:t xml:space="preserve">Stanley 11 </w:t>
      </w:r>
      <w:r>
        <w:rPr>
          <w:rFonts w:cs="Calibri"/>
          <w:color w:val="000000"/>
          <w:sz w:val="16"/>
          <w:szCs w:val="16"/>
        </w:rPr>
        <w:t>Eric Stanley, Near Life, Queer Death: Overkill and Ontological Capture, 2011 SJ//VM</w:t>
      </w:r>
    </w:p>
    <w:p w14:paraId="477F0AE9" w14:textId="77777777" w:rsidR="00DA71E5" w:rsidRDefault="00DA71E5" w:rsidP="00DA71E5">
      <w:pPr>
        <w:rPr>
          <w:rFonts w:cs="Calibri"/>
          <w:color w:val="000000"/>
        </w:rPr>
      </w:pPr>
      <w:r>
        <w:rPr>
          <w:rFonts w:cs="Calibri"/>
          <w:color w:val="000000"/>
          <w:sz w:val="13"/>
          <w:szCs w:val="13"/>
        </w:rPr>
        <w:t>-</w:t>
      </w:r>
      <w:r>
        <w:rPr>
          <w:rStyle w:val="apple-converted-space"/>
          <w:rFonts w:cs="Calibri"/>
          <w:color w:val="000000"/>
          <w:sz w:val="13"/>
          <w:szCs w:val="13"/>
        </w:rPr>
        <w:t> </w:t>
      </w:r>
      <w:proofErr w:type="spellStart"/>
      <w:r>
        <w:rPr>
          <w:rFonts w:cs="Calibri"/>
          <w:color w:val="000000"/>
          <w:sz w:val="13"/>
          <w:szCs w:val="13"/>
        </w:rPr>
        <w:t>Mbembe</w:t>
      </w:r>
      <w:proofErr w:type="spellEnd"/>
      <w:r>
        <w:rPr>
          <w:rFonts w:cs="Calibri"/>
          <w:color w:val="000000"/>
          <w:sz w:val="13"/>
          <w:szCs w:val="13"/>
        </w:rPr>
        <w:t xml:space="preserve"> - “But what does it mean to do violence to what is nothing?”</w:t>
      </w:r>
    </w:p>
    <w:p w14:paraId="6FD26967" w14:textId="77777777" w:rsidR="00DA71E5" w:rsidRPr="002B0692" w:rsidRDefault="00DA71E5" w:rsidP="00DA71E5">
      <w:pPr>
        <w:rPr>
          <w:rFonts w:cs="Calibri"/>
          <w:color w:val="000000"/>
        </w:rPr>
      </w:pPr>
      <w:r>
        <w:rPr>
          <w:rStyle w:val="gmail-styleunderline"/>
          <w:rFonts w:cs="Calibri"/>
          <w:b/>
          <w:bCs/>
          <w:color w:val="000000"/>
          <w:szCs w:val="22"/>
        </w:rPr>
        <w:t>According to the autopsy</w:t>
      </w:r>
      <w:r>
        <w:rPr>
          <w:rStyle w:val="apple-converted-space"/>
          <w:rFonts w:cs="Calibri"/>
          <w:color w:val="000000"/>
          <w:sz w:val="16"/>
          <w:szCs w:val="16"/>
        </w:rPr>
        <w:t> </w:t>
      </w:r>
      <w:r>
        <w:rPr>
          <w:rFonts w:cs="Calibri"/>
          <w:color w:val="000000"/>
          <w:sz w:val="16"/>
          <w:szCs w:val="16"/>
        </w:rPr>
        <w:t>report, Travis County</w:t>
      </w:r>
      <w:r>
        <w:rPr>
          <w:rStyle w:val="apple-converted-space"/>
          <w:rFonts w:cs="Calibri"/>
          <w:color w:val="000000"/>
          <w:sz w:val="16"/>
          <w:szCs w:val="16"/>
        </w:rPr>
        <w:t> </w:t>
      </w:r>
      <w:r>
        <w:rPr>
          <w:rStyle w:val="gmail-styleunderline"/>
          <w:rFonts w:cs="Calibri"/>
          <w:b/>
          <w:bCs/>
          <w:color w:val="000000"/>
          <w:szCs w:val="22"/>
        </w:rPr>
        <w:t>medical examiner Dr.</w:t>
      </w:r>
      <w:r>
        <w:rPr>
          <w:rStyle w:val="apple-converted-space"/>
          <w:rFonts w:cs="Calibri"/>
          <w:b/>
          <w:bCs/>
          <w:color w:val="000000"/>
          <w:szCs w:val="22"/>
        </w:rPr>
        <w:t> </w:t>
      </w:r>
      <w:r>
        <w:rPr>
          <w:rFonts w:cs="Calibri"/>
          <w:color w:val="000000"/>
          <w:sz w:val="16"/>
          <w:szCs w:val="16"/>
        </w:rPr>
        <w:t>Roberto</w:t>
      </w:r>
      <w:r>
        <w:rPr>
          <w:rStyle w:val="apple-converted-space"/>
          <w:rFonts w:cs="Calibri"/>
          <w:color w:val="000000"/>
          <w:sz w:val="16"/>
          <w:szCs w:val="16"/>
        </w:rPr>
        <w:t> </w:t>
      </w:r>
      <w:proofErr w:type="spellStart"/>
      <w:r>
        <w:rPr>
          <w:rStyle w:val="gmail-styleunderline"/>
          <w:rFonts w:cs="Calibri"/>
          <w:b/>
          <w:bCs/>
          <w:color w:val="000000"/>
          <w:szCs w:val="22"/>
        </w:rPr>
        <w:t>Bayardo</w:t>
      </w:r>
      <w:proofErr w:type="spellEnd"/>
      <w:r>
        <w:rPr>
          <w:rStyle w:val="gmail-styleunderline"/>
          <w:rFonts w:cs="Calibri"/>
          <w:b/>
          <w:bCs/>
          <w:color w:val="000000"/>
          <w:szCs w:val="22"/>
        </w:rPr>
        <w:t xml:space="preserve"> cataloged at least fourteen blows to Lauryn’s head and more than sixty knife wounds to her body. The knife wounds were so deep that they almost decapitated her—a clear sign of overkill.</w:t>
      </w:r>
      <w:r>
        <w:rPr>
          <w:rStyle w:val="apple-converted-space"/>
          <w:rFonts w:cs="Calibri"/>
          <w:b/>
          <w:bCs/>
          <w:color w:val="000000"/>
          <w:szCs w:val="22"/>
        </w:rPr>
        <w:t> </w:t>
      </w:r>
      <w:r>
        <w:rPr>
          <w:rStyle w:val="gmail-styleunderline"/>
          <w:rFonts w:cs="Calibri"/>
          <w:b/>
          <w:bCs/>
          <w:color w:val="000000"/>
          <w:szCs w:val="22"/>
          <w:shd w:val="clear" w:color="auto" w:fill="00FF00"/>
        </w:rPr>
        <w:t>Overkill is</w:t>
      </w:r>
      <w:r>
        <w:rPr>
          <w:rStyle w:val="apple-converted-space"/>
          <w:rFonts w:cs="Calibri"/>
          <w:color w:val="000000"/>
          <w:sz w:val="16"/>
          <w:szCs w:val="16"/>
        </w:rPr>
        <w:t> </w:t>
      </w:r>
      <w:r>
        <w:rPr>
          <w:rFonts w:cs="Calibri"/>
          <w:color w:val="000000"/>
          <w:sz w:val="16"/>
          <w:szCs w:val="16"/>
        </w:rPr>
        <w:t>a term used to indicate such</w:t>
      </w:r>
      <w:r>
        <w:rPr>
          <w:rStyle w:val="apple-converted-space"/>
          <w:rFonts w:cs="Calibri"/>
          <w:color w:val="000000"/>
          <w:sz w:val="16"/>
          <w:szCs w:val="16"/>
        </w:rPr>
        <w:t> </w:t>
      </w:r>
      <w:r>
        <w:rPr>
          <w:rStyle w:val="gmail-styleunderline"/>
          <w:rFonts w:cs="Calibri"/>
          <w:b/>
          <w:bCs/>
          <w:color w:val="000000"/>
          <w:szCs w:val="22"/>
          <w:shd w:val="clear" w:color="auto" w:fill="00FF00"/>
        </w:rPr>
        <w:t>excessive violence that</w:t>
      </w:r>
      <w:r>
        <w:rPr>
          <w:rStyle w:val="apple-converted-space"/>
          <w:rFonts w:cs="Calibri"/>
          <w:color w:val="000000"/>
          <w:sz w:val="16"/>
          <w:szCs w:val="16"/>
        </w:rPr>
        <w:t> </w:t>
      </w:r>
      <w:r>
        <w:rPr>
          <w:rFonts w:cs="Calibri"/>
          <w:color w:val="000000"/>
          <w:sz w:val="16"/>
          <w:szCs w:val="16"/>
        </w:rPr>
        <w:t>it</w:t>
      </w:r>
      <w:r>
        <w:rPr>
          <w:rStyle w:val="apple-converted-space"/>
          <w:rFonts w:cs="Calibri"/>
          <w:color w:val="000000"/>
          <w:sz w:val="16"/>
          <w:szCs w:val="16"/>
        </w:rPr>
        <w:t> </w:t>
      </w:r>
      <w:r>
        <w:rPr>
          <w:rStyle w:val="gmail-styleunderline"/>
          <w:rFonts w:cs="Calibri"/>
          <w:b/>
          <w:bCs/>
          <w:color w:val="000000"/>
          <w:szCs w:val="22"/>
          <w:shd w:val="clear" w:color="auto" w:fill="00FF00"/>
        </w:rPr>
        <w:t>pushes a body beyond death.</w:t>
      </w:r>
      <w:r>
        <w:rPr>
          <w:rStyle w:val="apple-converted-space"/>
          <w:rFonts w:cs="Calibri"/>
          <w:b/>
          <w:bCs/>
          <w:color w:val="000000"/>
          <w:szCs w:val="22"/>
        </w:rPr>
        <w:t> </w:t>
      </w:r>
      <w:r>
        <w:rPr>
          <w:rFonts w:cs="Calibri"/>
          <w:color w:val="000000"/>
          <w:sz w:val="16"/>
          <w:szCs w:val="16"/>
        </w:rPr>
        <w:t xml:space="preserve">Overkill is often determined by the postmortem removal of body parts, as with the partial decapitation in the case of Lauryn Paige and the dissection of Rashawn </w:t>
      </w:r>
      <w:proofErr w:type="spellStart"/>
      <w:r>
        <w:rPr>
          <w:rFonts w:cs="Calibri"/>
          <w:color w:val="000000"/>
          <w:sz w:val="16"/>
          <w:szCs w:val="16"/>
        </w:rPr>
        <w:t>Brazell</w:t>
      </w:r>
      <w:proofErr w:type="spellEnd"/>
      <w:r>
        <w:rPr>
          <w:rFonts w:cs="Calibri"/>
          <w:color w:val="000000"/>
          <w:sz w:val="16"/>
          <w:szCs w:val="16"/>
        </w:rPr>
        <w:t>.</w:t>
      </w:r>
      <w:r>
        <w:rPr>
          <w:rStyle w:val="apple-converted-space"/>
          <w:rFonts w:cs="Calibri"/>
          <w:color w:val="000000"/>
          <w:sz w:val="16"/>
          <w:szCs w:val="16"/>
        </w:rPr>
        <w:t> </w:t>
      </w:r>
      <w:r>
        <w:rPr>
          <w:rStyle w:val="gmail-styleunderline"/>
          <w:rFonts w:cs="Calibri"/>
          <w:b/>
          <w:bCs/>
          <w:color w:val="000000"/>
          <w:szCs w:val="22"/>
        </w:rPr>
        <w:t>The temporality of violence, the biological</w:t>
      </w:r>
      <w:r>
        <w:rPr>
          <w:rStyle w:val="apple-converted-space"/>
          <w:rFonts w:cs="Calibri"/>
          <w:b/>
          <w:bCs/>
          <w:color w:val="000000"/>
          <w:szCs w:val="22"/>
        </w:rPr>
        <w:t> </w:t>
      </w:r>
      <w:r>
        <w:rPr>
          <w:rStyle w:val="gmail-styleunderline"/>
          <w:rFonts w:cs="Calibri"/>
          <w:b/>
          <w:bCs/>
          <w:color w:val="000000"/>
          <w:szCs w:val="22"/>
          <w:shd w:val="clear" w:color="auto" w:fill="00FF00"/>
        </w:rPr>
        <w:t xml:space="preserve">time when the heart stops </w:t>
      </w:r>
      <w:r>
        <w:rPr>
          <w:rStyle w:val="gmail-styleunderline"/>
          <w:rFonts w:cs="Calibri"/>
          <w:b/>
          <w:bCs/>
          <w:color w:val="000000"/>
          <w:szCs w:val="22"/>
          <w:shd w:val="clear" w:color="auto" w:fill="00FF00"/>
        </w:rPr>
        <w:lastRenderedPageBreak/>
        <w:t>pushing</w:t>
      </w:r>
      <w:r>
        <w:rPr>
          <w:rStyle w:val="apple-converted-space"/>
          <w:rFonts w:cs="Calibri"/>
          <w:b/>
          <w:bCs/>
          <w:color w:val="000000"/>
          <w:szCs w:val="22"/>
          <w:shd w:val="clear" w:color="auto" w:fill="00FF00"/>
        </w:rPr>
        <w:t> </w:t>
      </w:r>
      <w:r>
        <w:rPr>
          <w:rStyle w:val="gmail-styleunderline"/>
          <w:rFonts w:cs="Calibri"/>
          <w:b/>
          <w:bCs/>
          <w:color w:val="000000"/>
          <w:szCs w:val="22"/>
        </w:rPr>
        <w:t>and pulling</w:t>
      </w:r>
      <w:r>
        <w:rPr>
          <w:rStyle w:val="apple-converted-space"/>
          <w:rFonts w:cs="Calibri"/>
          <w:b/>
          <w:bCs/>
          <w:color w:val="000000"/>
          <w:szCs w:val="22"/>
        </w:rPr>
        <w:t> </w:t>
      </w:r>
      <w:r>
        <w:rPr>
          <w:rStyle w:val="gmail-styleunderline"/>
          <w:rFonts w:cs="Calibri"/>
          <w:b/>
          <w:bCs/>
          <w:color w:val="000000"/>
          <w:szCs w:val="22"/>
          <w:shd w:val="clear" w:color="auto" w:fill="00FF00"/>
        </w:rPr>
        <w:t>blood, yet the killing is not finished</w:t>
      </w:r>
      <w:r>
        <w:rPr>
          <w:rStyle w:val="gmail-styleunderline"/>
          <w:rFonts w:cs="Calibri"/>
          <w:b/>
          <w:bCs/>
          <w:color w:val="000000"/>
          <w:szCs w:val="22"/>
        </w:rPr>
        <w:t>, suggests</w:t>
      </w:r>
      <w:r>
        <w:rPr>
          <w:rStyle w:val="apple-converted-space"/>
          <w:rFonts w:cs="Calibri"/>
          <w:b/>
          <w:bCs/>
          <w:color w:val="000000"/>
          <w:szCs w:val="22"/>
        </w:rPr>
        <w:t> </w:t>
      </w:r>
      <w:r>
        <w:rPr>
          <w:rStyle w:val="gmail-styleunderline"/>
          <w:rFonts w:cs="Calibri"/>
          <w:b/>
          <w:bCs/>
          <w:color w:val="000000"/>
          <w:szCs w:val="22"/>
          <w:shd w:val="clear" w:color="auto" w:fill="00FF00"/>
        </w:rPr>
        <w:t>the aim is not</w:t>
      </w:r>
      <w:r>
        <w:rPr>
          <w:rStyle w:val="apple-converted-space"/>
          <w:rFonts w:cs="Calibri"/>
          <w:b/>
          <w:bCs/>
          <w:color w:val="000000"/>
          <w:szCs w:val="22"/>
        </w:rPr>
        <w:t> </w:t>
      </w:r>
      <w:r>
        <w:rPr>
          <w:rStyle w:val="gmail-styleunderline"/>
          <w:rFonts w:cs="Calibri"/>
          <w:b/>
          <w:bCs/>
          <w:color w:val="000000"/>
          <w:szCs w:val="22"/>
        </w:rPr>
        <w:t>simply</w:t>
      </w:r>
      <w:r>
        <w:rPr>
          <w:rStyle w:val="apple-converted-space"/>
          <w:rFonts w:cs="Calibri"/>
          <w:b/>
          <w:bCs/>
          <w:color w:val="000000"/>
          <w:szCs w:val="22"/>
        </w:rPr>
        <w:t> </w:t>
      </w:r>
      <w:r>
        <w:rPr>
          <w:rStyle w:val="gmail-styleunderline"/>
          <w:rFonts w:cs="Calibri"/>
          <w:b/>
          <w:bCs/>
          <w:color w:val="000000"/>
          <w:szCs w:val="22"/>
          <w:shd w:val="clear" w:color="auto" w:fill="00FF00"/>
        </w:rPr>
        <w:t>the end of</w:t>
      </w:r>
      <w:r>
        <w:rPr>
          <w:rStyle w:val="apple-converted-space"/>
          <w:rFonts w:cs="Calibri"/>
          <w:b/>
          <w:bCs/>
          <w:color w:val="000000"/>
          <w:szCs w:val="22"/>
        </w:rPr>
        <w:t> </w:t>
      </w:r>
      <w:r>
        <w:rPr>
          <w:rStyle w:val="gmail-styleunderline"/>
          <w:rFonts w:cs="Calibri"/>
          <w:b/>
          <w:bCs/>
          <w:color w:val="000000"/>
          <w:szCs w:val="22"/>
        </w:rPr>
        <w:t>a</w:t>
      </w:r>
      <w:r>
        <w:rPr>
          <w:rStyle w:val="apple-converted-space"/>
          <w:rFonts w:cs="Calibri"/>
          <w:b/>
          <w:bCs/>
          <w:color w:val="000000"/>
          <w:szCs w:val="22"/>
        </w:rPr>
        <w:t> </w:t>
      </w:r>
      <w:r>
        <w:rPr>
          <w:rStyle w:val="gmail-styleunderline"/>
          <w:rFonts w:cs="Calibri"/>
          <w:b/>
          <w:bCs/>
          <w:color w:val="000000"/>
          <w:szCs w:val="22"/>
          <w:shd w:val="clear" w:color="auto" w:fill="00FF00"/>
        </w:rPr>
        <w:t>specific life, but the end</w:t>
      </w:r>
      <w:r>
        <w:rPr>
          <w:rStyle w:val="gmail-styleunderline"/>
          <w:rFonts w:cs="Calibri"/>
          <w:b/>
          <w:bCs/>
          <w:color w:val="000000"/>
          <w:szCs w:val="22"/>
        </w:rPr>
        <w:t>ing</w:t>
      </w:r>
      <w:r>
        <w:rPr>
          <w:rStyle w:val="apple-converted-space"/>
          <w:rFonts w:cs="Calibri"/>
          <w:b/>
          <w:bCs/>
          <w:color w:val="000000"/>
          <w:szCs w:val="22"/>
        </w:rPr>
        <w:t> </w:t>
      </w:r>
      <w:r>
        <w:rPr>
          <w:rStyle w:val="gmail-styleunderline"/>
          <w:rFonts w:cs="Calibri"/>
          <w:b/>
          <w:bCs/>
          <w:color w:val="000000"/>
          <w:szCs w:val="22"/>
          <w:shd w:val="clear" w:color="auto" w:fill="00FF00"/>
        </w:rPr>
        <w:t>of all queer life.</w:t>
      </w:r>
      <w:r>
        <w:rPr>
          <w:rStyle w:val="apple-converted-space"/>
          <w:rFonts w:cs="Calibri"/>
          <w:b/>
          <w:bCs/>
          <w:color w:val="000000"/>
          <w:szCs w:val="22"/>
        </w:rPr>
        <w:t> </w:t>
      </w:r>
      <w:r>
        <w:rPr>
          <w:rStyle w:val="gmail-styleunderline"/>
          <w:rFonts w:cs="Calibri"/>
          <w:b/>
          <w:bCs/>
          <w:color w:val="000000"/>
          <w:szCs w:val="22"/>
        </w:rPr>
        <w:t xml:space="preserve">This is the time of queer </w:t>
      </w:r>
      <w:proofErr w:type="gramStart"/>
      <w:r>
        <w:rPr>
          <w:rStyle w:val="gmail-styleunderline"/>
          <w:rFonts w:cs="Calibri"/>
          <w:b/>
          <w:bCs/>
          <w:color w:val="000000"/>
          <w:szCs w:val="22"/>
        </w:rPr>
        <w:t>death, when</w:t>
      </w:r>
      <w:proofErr w:type="gramEnd"/>
      <w:r>
        <w:rPr>
          <w:rStyle w:val="gmail-styleunderline"/>
          <w:rFonts w:cs="Calibri"/>
          <w:b/>
          <w:bCs/>
          <w:color w:val="000000"/>
          <w:szCs w:val="22"/>
        </w:rPr>
        <w:t xml:space="preserve"> the utility of violence gives way to the pleasure in the other’s mortality.</w:t>
      </w:r>
      <w:r>
        <w:rPr>
          <w:rStyle w:val="apple-converted-space"/>
          <w:rFonts w:cs="Calibri"/>
          <w:color w:val="000000"/>
          <w:sz w:val="16"/>
          <w:szCs w:val="16"/>
        </w:rPr>
        <w:t> </w:t>
      </w:r>
      <w:r>
        <w:rPr>
          <w:rFonts w:cs="Calibri"/>
          <w:color w:val="000000"/>
          <w:sz w:val="16"/>
          <w:szCs w:val="16"/>
        </w:rPr>
        <w:t>If queers, along with others, approximate nothing, then the task of ending, of killing, that which is nothing must go beyond normative times of life and death. In other words,</w:t>
      </w:r>
      <w:r>
        <w:rPr>
          <w:rStyle w:val="apple-converted-space"/>
          <w:rFonts w:cs="Calibri"/>
          <w:color w:val="000000"/>
          <w:sz w:val="16"/>
          <w:szCs w:val="16"/>
        </w:rPr>
        <w:t> </w:t>
      </w:r>
      <w:r>
        <w:rPr>
          <w:rStyle w:val="gmail-styleunderline"/>
          <w:rFonts w:cs="Calibri"/>
          <w:b/>
          <w:bCs/>
          <w:color w:val="000000"/>
          <w:szCs w:val="22"/>
          <w:shd w:val="clear" w:color="auto" w:fill="00FF00"/>
        </w:rPr>
        <w:t>if</w:t>
      </w:r>
      <w:r>
        <w:rPr>
          <w:rStyle w:val="apple-converted-space"/>
          <w:rFonts w:cs="Calibri"/>
          <w:b/>
          <w:bCs/>
          <w:color w:val="000000"/>
          <w:szCs w:val="22"/>
        </w:rPr>
        <w:t> </w:t>
      </w:r>
      <w:r>
        <w:rPr>
          <w:rStyle w:val="gmail-styleunderline"/>
          <w:rFonts w:cs="Calibri"/>
          <w:b/>
          <w:bCs/>
          <w:color w:val="000000"/>
          <w:szCs w:val="22"/>
        </w:rPr>
        <w:t>Lauryn was</w:t>
      </w:r>
      <w:r>
        <w:rPr>
          <w:rStyle w:val="apple-converted-space"/>
          <w:rFonts w:cs="Calibri"/>
          <w:b/>
          <w:bCs/>
          <w:color w:val="000000"/>
          <w:szCs w:val="22"/>
        </w:rPr>
        <w:t> </w:t>
      </w:r>
      <w:r>
        <w:rPr>
          <w:rStyle w:val="gmail-styleunderline"/>
          <w:rFonts w:cs="Calibri"/>
          <w:b/>
          <w:bCs/>
          <w:color w:val="000000"/>
          <w:szCs w:val="22"/>
          <w:shd w:val="clear" w:color="auto" w:fill="00FF00"/>
        </w:rPr>
        <w:t>dead after</w:t>
      </w:r>
      <w:r>
        <w:rPr>
          <w:rStyle w:val="apple-converted-space"/>
          <w:rFonts w:cs="Calibri"/>
          <w:b/>
          <w:bCs/>
          <w:color w:val="000000"/>
          <w:szCs w:val="22"/>
        </w:rPr>
        <w:t> </w:t>
      </w:r>
      <w:r>
        <w:rPr>
          <w:rStyle w:val="gmail-styleunderline"/>
          <w:rFonts w:cs="Calibri"/>
          <w:b/>
          <w:bCs/>
          <w:color w:val="000000"/>
          <w:szCs w:val="22"/>
        </w:rPr>
        <w:t>the first</w:t>
      </w:r>
      <w:r>
        <w:rPr>
          <w:rStyle w:val="apple-converted-space"/>
          <w:rFonts w:cs="Calibri"/>
          <w:b/>
          <w:bCs/>
          <w:color w:val="000000"/>
          <w:szCs w:val="22"/>
        </w:rPr>
        <w:t> </w:t>
      </w:r>
      <w:r>
        <w:rPr>
          <w:rStyle w:val="gmail-styleunderline"/>
          <w:rFonts w:cs="Calibri"/>
          <w:b/>
          <w:bCs/>
          <w:color w:val="000000"/>
          <w:szCs w:val="22"/>
          <w:shd w:val="clear" w:color="auto" w:fill="00FF00"/>
        </w:rPr>
        <w:t>few stab wounds to the throat,</w:t>
      </w:r>
      <w:r>
        <w:rPr>
          <w:rStyle w:val="apple-converted-space"/>
          <w:rFonts w:cs="Calibri"/>
          <w:b/>
          <w:bCs/>
          <w:color w:val="000000"/>
          <w:szCs w:val="22"/>
        </w:rPr>
        <w:t> </w:t>
      </w:r>
      <w:r>
        <w:rPr>
          <w:rStyle w:val="gmail-styleunderline"/>
          <w:rFonts w:cs="Calibri"/>
          <w:b/>
          <w:bCs/>
          <w:color w:val="000000"/>
          <w:szCs w:val="22"/>
          <w:shd w:val="clear" w:color="auto" w:fill="00FF00"/>
        </w:rPr>
        <w:t>then what do the remaining fifty wounds signify?</w:t>
      </w:r>
      <w:r>
        <w:rPr>
          <w:rStyle w:val="apple-converted-space"/>
          <w:rFonts w:cs="Calibri"/>
          <w:color w:val="000000"/>
          <w:sz w:val="16"/>
          <w:szCs w:val="16"/>
        </w:rPr>
        <w:t> </w:t>
      </w:r>
      <w:r>
        <w:rPr>
          <w:rFonts w:cs="Calibri"/>
          <w:color w:val="000000"/>
          <w:sz w:val="16"/>
          <w:szCs w:val="16"/>
        </w:rPr>
        <w:t xml:space="preserve">The legal theory that is offered to nullify the practice of overkill often functions under the name of the trans- or gay-panic defense. </w:t>
      </w:r>
      <w:proofErr w:type="gramStart"/>
      <w:r>
        <w:rPr>
          <w:rFonts w:cs="Calibri"/>
          <w:color w:val="000000"/>
          <w:sz w:val="16"/>
          <w:szCs w:val="16"/>
        </w:rPr>
        <w:t>Both of these</w:t>
      </w:r>
      <w:proofErr w:type="gramEnd"/>
      <w:r>
        <w:rPr>
          <w:rFonts w:cs="Calibri"/>
          <w:color w:val="000000"/>
          <w:sz w:val="16"/>
          <w:szCs w:val="16"/>
        </w:rPr>
        <w:t xml:space="preserve"> defense strategies argue that the murderer became so enraged after the “discovery” of either genitalia or someone’s sexuality they were forced to protect themselves from the threat of queerness. </w:t>
      </w:r>
      <w:proofErr w:type="spellStart"/>
      <w:r>
        <w:rPr>
          <w:rFonts w:cs="Calibri"/>
          <w:color w:val="000000"/>
          <w:sz w:val="16"/>
          <w:szCs w:val="16"/>
        </w:rPr>
        <w:t>Estanislao</w:t>
      </w:r>
      <w:proofErr w:type="spellEnd"/>
      <w:r>
        <w:rPr>
          <w:rFonts w:cs="Calibri"/>
          <w:color w:val="000000"/>
          <w:sz w:val="16"/>
          <w:szCs w:val="16"/>
        </w:rPr>
        <w:t xml:space="preserve">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w:t>
      </w:r>
      <w:proofErr w:type="gramStart"/>
      <w:r>
        <w:rPr>
          <w:rFonts w:cs="Calibri"/>
          <w:color w:val="000000"/>
          <w:sz w:val="16"/>
          <w:szCs w:val="16"/>
        </w:rPr>
        <w:t>some kind of sex</w:t>
      </w:r>
      <w:proofErr w:type="gramEnd"/>
      <w:r>
        <w:rPr>
          <w:rFonts w:cs="Calibri"/>
          <w:color w:val="000000"/>
          <w:sz w:val="16"/>
          <w:szCs w:val="16"/>
        </w:rPr>
        <w:t xml:space="preserve"> with the victim.</w:t>
      </w:r>
      <w:r>
        <w:rPr>
          <w:rStyle w:val="apple-converted-space"/>
          <w:rFonts w:cs="Calibri"/>
          <w:color w:val="000000"/>
          <w:sz w:val="16"/>
          <w:szCs w:val="16"/>
        </w:rPr>
        <w:t> </w:t>
      </w:r>
      <w:r>
        <w:rPr>
          <w:rStyle w:val="gmail-styleunderline"/>
          <w:rFonts w:cs="Calibri"/>
          <w:b/>
          <w:bCs/>
          <w:color w:val="000000"/>
          <w:szCs w:val="22"/>
        </w:rPr>
        <w:t xml:space="preserve">The logic of the trans-panic defense as an explanation for overkill, in its gory semiotics, offers us a way of understanding queers as the nothing of </w:t>
      </w:r>
      <w:proofErr w:type="spellStart"/>
      <w:r>
        <w:rPr>
          <w:rStyle w:val="gmail-styleunderline"/>
          <w:rFonts w:cs="Calibri"/>
          <w:b/>
          <w:bCs/>
          <w:color w:val="000000"/>
          <w:szCs w:val="22"/>
        </w:rPr>
        <w:t>Mbembe’s</w:t>
      </w:r>
      <w:proofErr w:type="spellEnd"/>
      <w:r>
        <w:rPr>
          <w:rStyle w:val="gmail-styleunderline"/>
          <w:rFonts w:cs="Calibri"/>
          <w:b/>
          <w:bCs/>
          <w:color w:val="000000"/>
          <w:szCs w:val="22"/>
        </w:rPr>
        <w:t xml:space="preserve"> query.</w:t>
      </w:r>
      <w:r>
        <w:rPr>
          <w:rStyle w:val="apple-converted-space"/>
          <w:rFonts w:cs="Calibri"/>
          <w:b/>
          <w:bCs/>
          <w:color w:val="000000"/>
          <w:szCs w:val="22"/>
        </w:rPr>
        <w:t> </w:t>
      </w:r>
      <w:r>
        <w:rPr>
          <w:rStyle w:val="gmail-styleunderline"/>
          <w:rFonts w:cs="Calibri"/>
          <w:b/>
          <w:bCs/>
          <w:color w:val="000000"/>
          <w:szCs w:val="22"/>
          <w:shd w:val="clear" w:color="auto" w:fill="00FF00"/>
        </w:rPr>
        <w:t>Overkill names</w:t>
      </w:r>
      <w:r>
        <w:rPr>
          <w:rStyle w:val="apple-converted-space"/>
          <w:rFonts w:cs="Calibri"/>
          <w:b/>
          <w:bCs/>
          <w:color w:val="000000"/>
          <w:szCs w:val="22"/>
        </w:rPr>
        <w:t> </w:t>
      </w:r>
      <w:r>
        <w:rPr>
          <w:rStyle w:val="gmail-styleunderline"/>
          <w:rFonts w:cs="Calibri"/>
          <w:b/>
          <w:bCs/>
          <w:color w:val="000000"/>
          <w:szCs w:val="22"/>
        </w:rPr>
        <w:t>the technologies necessary</w:t>
      </w:r>
      <w:r>
        <w:rPr>
          <w:rStyle w:val="apple-converted-space"/>
          <w:rFonts w:cs="Calibri"/>
          <w:b/>
          <w:bCs/>
          <w:color w:val="000000"/>
          <w:szCs w:val="22"/>
        </w:rPr>
        <w:t> </w:t>
      </w:r>
      <w:r>
        <w:rPr>
          <w:rStyle w:val="gmail-styleunderline"/>
          <w:rFonts w:cs="Calibri"/>
          <w:b/>
          <w:bCs/>
          <w:color w:val="000000"/>
          <w:szCs w:val="22"/>
          <w:shd w:val="clear" w:color="auto" w:fill="00FF00"/>
        </w:rPr>
        <w:t>to do away</w:t>
      </w:r>
      <w:r>
        <w:rPr>
          <w:rStyle w:val="apple-converted-space"/>
          <w:rFonts w:cs="Calibri"/>
          <w:b/>
          <w:bCs/>
          <w:color w:val="000000"/>
          <w:szCs w:val="22"/>
        </w:rPr>
        <w:t> </w:t>
      </w:r>
      <w:r>
        <w:rPr>
          <w:rStyle w:val="gmail-styleunderline"/>
          <w:rFonts w:cs="Calibri"/>
          <w:b/>
          <w:bCs/>
          <w:color w:val="000000"/>
          <w:szCs w:val="22"/>
        </w:rPr>
        <w:t>with</w:t>
      </w:r>
      <w:r>
        <w:rPr>
          <w:rStyle w:val="apple-converted-space"/>
          <w:rFonts w:cs="Calibri"/>
          <w:b/>
          <w:bCs/>
          <w:color w:val="000000"/>
          <w:szCs w:val="22"/>
        </w:rPr>
        <w:t> </w:t>
      </w:r>
      <w:r>
        <w:rPr>
          <w:rStyle w:val="gmail-styleunderline"/>
          <w:rFonts w:cs="Calibri"/>
          <w:b/>
          <w:bCs/>
          <w:color w:val="000000"/>
          <w:szCs w:val="22"/>
          <w:shd w:val="clear" w:color="auto" w:fill="00FF00"/>
        </w:rPr>
        <w:t>that which is already gone. Queers</w:t>
      </w:r>
      <w:r>
        <w:rPr>
          <w:rStyle w:val="apple-converted-space"/>
          <w:rFonts w:cs="Calibri"/>
          <w:color w:val="000000"/>
          <w:sz w:val="16"/>
          <w:szCs w:val="16"/>
        </w:rPr>
        <w:t> </w:t>
      </w:r>
      <w:r>
        <w:rPr>
          <w:rFonts w:cs="Calibri"/>
          <w:color w:val="000000"/>
          <w:sz w:val="16"/>
          <w:szCs w:val="16"/>
        </w:rPr>
        <w:t>then</w:t>
      </w:r>
      <w:r>
        <w:rPr>
          <w:rStyle w:val="apple-converted-space"/>
          <w:rFonts w:cs="Calibri"/>
          <w:color w:val="000000"/>
          <w:sz w:val="16"/>
          <w:szCs w:val="16"/>
        </w:rPr>
        <w:t> </w:t>
      </w:r>
      <w:r>
        <w:rPr>
          <w:rStyle w:val="gmail-styleunderline"/>
          <w:rFonts w:cs="Calibri"/>
          <w:b/>
          <w:bCs/>
          <w:color w:val="000000"/>
          <w:szCs w:val="22"/>
          <w:shd w:val="clear" w:color="auto" w:fill="00FF00"/>
        </w:rPr>
        <w:t>are the</w:t>
      </w:r>
      <w:r>
        <w:rPr>
          <w:rStyle w:val="apple-converted-space"/>
          <w:rFonts w:cs="Calibri"/>
          <w:color w:val="000000"/>
          <w:sz w:val="16"/>
          <w:szCs w:val="16"/>
        </w:rPr>
        <w:t> </w:t>
      </w:r>
      <w:r>
        <w:rPr>
          <w:rFonts w:cs="Calibri"/>
          <w:color w:val="000000"/>
          <w:sz w:val="16"/>
          <w:szCs w:val="16"/>
        </w:rPr>
        <w:t>specters of</w:t>
      </w:r>
      <w:r>
        <w:rPr>
          <w:rStyle w:val="apple-converted-space"/>
          <w:rFonts w:cs="Calibri"/>
          <w:color w:val="000000"/>
          <w:sz w:val="16"/>
          <w:szCs w:val="16"/>
        </w:rPr>
        <w:t> </w:t>
      </w:r>
      <w:r>
        <w:rPr>
          <w:rStyle w:val="gmail-styleunderline"/>
          <w:rFonts w:cs="Calibri"/>
          <w:b/>
          <w:bCs/>
          <w:color w:val="000000"/>
          <w:szCs w:val="22"/>
        </w:rPr>
        <w:t>life whose</w:t>
      </w:r>
      <w:r>
        <w:rPr>
          <w:rStyle w:val="apple-converted-space"/>
          <w:rFonts w:cs="Calibri"/>
          <w:b/>
          <w:bCs/>
          <w:color w:val="000000"/>
          <w:szCs w:val="22"/>
        </w:rPr>
        <w:t> </w:t>
      </w:r>
      <w:r>
        <w:rPr>
          <w:rStyle w:val="gmail-styleunderline"/>
          <w:rFonts w:cs="Calibri"/>
          <w:b/>
          <w:bCs/>
          <w:color w:val="000000"/>
          <w:szCs w:val="22"/>
          <w:shd w:val="clear" w:color="auto" w:fill="00FF00"/>
        </w:rPr>
        <w:t>threat</w:t>
      </w:r>
      <w:r>
        <w:rPr>
          <w:rStyle w:val="apple-converted-space"/>
          <w:rFonts w:cs="Calibri"/>
          <w:b/>
          <w:bCs/>
          <w:color w:val="000000"/>
          <w:szCs w:val="22"/>
        </w:rPr>
        <w:t> </w:t>
      </w:r>
      <w:r>
        <w:rPr>
          <w:rStyle w:val="gmail-styleunderline"/>
          <w:rFonts w:cs="Calibri"/>
          <w:b/>
          <w:bCs/>
          <w:color w:val="000000"/>
          <w:szCs w:val="22"/>
        </w:rPr>
        <w:t>is</w:t>
      </w:r>
      <w:r>
        <w:rPr>
          <w:rStyle w:val="apple-converted-space"/>
          <w:rFonts w:cs="Calibri"/>
          <w:b/>
          <w:bCs/>
          <w:color w:val="000000"/>
          <w:szCs w:val="22"/>
        </w:rPr>
        <w:t> </w:t>
      </w:r>
      <w:r>
        <w:rPr>
          <w:rStyle w:val="gmail-styleunderline"/>
          <w:rFonts w:cs="Calibri"/>
          <w:b/>
          <w:bCs/>
          <w:color w:val="000000"/>
          <w:szCs w:val="22"/>
          <w:shd w:val="clear" w:color="auto" w:fill="00FF00"/>
        </w:rPr>
        <w:t>so unimaginable that one is</w:t>
      </w:r>
      <w:r>
        <w:rPr>
          <w:rStyle w:val="apple-converted-space"/>
          <w:rFonts w:cs="Calibri"/>
          <w:b/>
          <w:bCs/>
          <w:color w:val="000000"/>
          <w:szCs w:val="22"/>
        </w:rPr>
        <w:t> </w:t>
      </w:r>
      <w:r>
        <w:rPr>
          <w:rStyle w:val="gmail-styleunderline"/>
          <w:rFonts w:cs="Calibri"/>
          <w:b/>
          <w:bCs/>
          <w:color w:val="000000"/>
          <w:szCs w:val="22"/>
          <w:shd w:val="clear" w:color="auto" w:fill="00FF00"/>
        </w:rPr>
        <w:t>“forced,” not simply to murder, but to push them</w:t>
      </w:r>
      <w:r>
        <w:rPr>
          <w:rStyle w:val="apple-converted-space"/>
          <w:rFonts w:cs="Calibri"/>
          <w:b/>
          <w:bCs/>
          <w:color w:val="000000"/>
          <w:szCs w:val="22"/>
        </w:rPr>
        <w:t> </w:t>
      </w:r>
      <w:r>
        <w:rPr>
          <w:rStyle w:val="gmail-styleunderline"/>
          <w:rFonts w:cs="Calibri"/>
          <w:b/>
          <w:bCs/>
          <w:color w:val="000000"/>
          <w:szCs w:val="22"/>
        </w:rPr>
        <w:t>backward</w:t>
      </w:r>
      <w:r>
        <w:rPr>
          <w:rStyle w:val="apple-converted-space"/>
          <w:rFonts w:cs="Calibri"/>
          <w:b/>
          <w:bCs/>
          <w:color w:val="000000"/>
          <w:szCs w:val="22"/>
        </w:rPr>
        <w:t> </w:t>
      </w:r>
      <w:r>
        <w:rPr>
          <w:rStyle w:val="gmail-styleunderline"/>
          <w:rFonts w:cs="Calibri"/>
          <w:b/>
          <w:bCs/>
          <w:color w:val="000000"/>
          <w:szCs w:val="22"/>
          <w:shd w:val="clear" w:color="auto" w:fill="00FF00"/>
        </w:rPr>
        <w:t>out of time, out of History</w:t>
      </w:r>
      <w:r>
        <w:rPr>
          <w:rStyle w:val="gmail-styleunderline"/>
          <w:rFonts w:cs="Calibri"/>
          <w:b/>
          <w:bCs/>
          <w:color w:val="000000"/>
          <w:szCs w:val="22"/>
        </w:rPr>
        <w:t>, and into that which comes before.</w:t>
      </w:r>
      <w:r>
        <w:rPr>
          <w:rStyle w:val="apple-converted-space"/>
          <w:rFonts w:cs="Calibri"/>
          <w:color w:val="000000"/>
          <w:sz w:val="16"/>
          <w:szCs w:val="16"/>
        </w:rPr>
        <w:t> </w:t>
      </w:r>
    </w:p>
    <w:p w14:paraId="76228FAC" w14:textId="77777777" w:rsidR="00DA71E5" w:rsidRPr="006C1644" w:rsidRDefault="00DA71E5" w:rsidP="00DA71E5">
      <w:pPr>
        <w:pStyle w:val="Heading4"/>
        <w:rPr>
          <w:rFonts w:cs="Calibri"/>
          <w:color w:val="000000" w:themeColor="text1"/>
        </w:rPr>
      </w:pPr>
      <w:r w:rsidRPr="006C1644">
        <w:rPr>
          <w:rFonts w:cs="Calibri"/>
          <w:color w:val="000000" w:themeColor="text1"/>
        </w:rPr>
        <w:t>The alternative is to embrace the death drive – a full affirmation of queer negativity in which we reject the 1AC in favor of traversing the fantasy and realizing the structural positionality of queer identity.</w:t>
      </w:r>
    </w:p>
    <w:p w14:paraId="26EEB20C" w14:textId="77777777" w:rsidR="00DA71E5" w:rsidRPr="006C1644" w:rsidRDefault="00DA71E5" w:rsidP="00DA71E5">
      <w:pPr>
        <w:rPr>
          <w:color w:val="000000" w:themeColor="text1"/>
          <w:sz w:val="14"/>
        </w:rPr>
      </w:pPr>
      <w:r w:rsidRPr="006C1644">
        <w:rPr>
          <w:b/>
          <w:bCs/>
          <w:color w:val="000000" w:themeColor="text1"/>
          <w:sz w:val="26"/>
          <w:szCs w:val="26"/>
        </w:rPr>
        <w:t>Edelman 3</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4-7) SJ</w:t>
      </w:r>
      <w:r>
        <w:rPr>
          <w:color w:val="000000" w:themeColor="text1"/>
          <w:sz w:val="16"/>
          <w:szCs w:val="16"/>
        </w:rPr>
        <w:t>//DA</w:t>
      </w:r>
    </w:p>
    <w:p w14:paraId="2E3133E0" w14:textId="77777777" w:rsidR="00DA71E5" w:rsidRDefault="00DA71E5" w:rsidP="00DA71E5">
      <w:pPr>
        <w:pStyle w:val="textbox"/>
        <w:shd w:val="clear" w:color="auto" w:fill="FFFFFF"/>
        <w:spacing w:before="0" w:beforeAutospacing="0" w:after="0" w:afterAutospacing="0"/>
        <w:rPr>
          <w:rStyle w:val="Emphasis"/>
          <w:color w:val="000000" w:themeColor="text1"/>
        </w:rPr>
      </w:pPr>
      <w:r w:rsidRPr="006C1644">
        <w:rPr>
          <w:rStyle w:val="Emphasis"/>
          <w:color w:val="000000" w:themeColor="text1"/>
        </w:rPr>
        <w:t>“</w:t>
      </w:r>
      <w:r w:rsidRPr="006C1644">
        <w:rPr>
          <w:rStyle w:val="Emphasis"/>
          <w:color w:val="000000" w:themeColor="text1"/>
          <w:highlight w:val="green"/>
        </w:rPr>
        <w:t>Rather than rejecting</w:t>
      </w:r>
      <w:r w:rsidRPr="006C1644">
        <w:rPr>
          <w:rStyle w:val="Emphasis"/>
          <w:color w:val="000000" w:themeColor="text1"/>
        </w:rPr>
        <w:t xml:space="preserve">, with liberal discourse, this ascription of </w:t>
      </w:r>
      <w:r w:rsidRPr="006C1644">
        <w:rPr>
          <w:rStyle w:val="Emphasis"/>
          <w:color w:val="000000" w:themeColor="text1"/>
          <w:highlight w:val="green"/>
        </w:rPr>
        <w:t>negativity</w:t>
      </w:r>
      <w:r w:rsidRPr="006C1644">
        <w:rPr>
          <w:rStyle w:val="Emphasis"/>
          <w:color w:val="000000" w:themeColor="text1"/>
        </w:rPr>
        <w:t xml:space="preserve"> to the queer, we might, as I argue, do better to </w:t>
      </w:r>
      <w:r w:rsidRPr="006C1644">
        <w:rPr>
          <w:rStyle w:val="Emphasis"/>
          <w:color w:val="000000" w:themeColor="text1"/>
          <w:highlight w:val="green"/>
        </w:rPr>
        <w:t>consider</w:t>
      </w:r>
      <w:r w:rsidRPr="006C1644">
        <w:rPr>
          <w:rStyle w:val="Emphasis"/>
          <w:color w:val="000000" w:themeColor="text1"/>
        </w:rPr>
        <w:t xml:space="preserve"> accepting and even </w:t>
      </w:r>
      <w:r w:rsidRPr="006C1644">
        <w:rPr>
          <w:rStyle w:val="Emphasis"/>
          <w:color w:val="000000" w:themeColor="text1"/>
          <w:highlight w:val="green"/>
        </w:rPr>
        <w:t>embracing it</w:t>
      </w:r>
      <w:r w:rsidRPr="006C1644">
        <w:rPr>
          <w:rStyle w:val="Emphasis"/>
          <w:color w:val="000000" w:themeColor="text1"/>
        </w:rPr>
        <w:t>.</w:t>
      </w:r>
      <w:r w:rsidRPr="006C1644">
        <w:rPr>
          <w:rFonts w:ascii="Calibri" w:hAnsi="Calibri"/>
          <w:color w:val="000000" w:themeColor="text1"/>
          <w:sz w:val="14"/>
        </w:rPr>
        <w:t xml:space="preserve"> Not in the hope of forging thereby some more perfect social order-such a hope, after all, would only reproduce the constraining mandate of futurism, just as any such order would equally occasion the negativity of the queer-but rather </w:t>
      </w:r>
      <w:r w:rsidRPr="006C1644">
        <w:rPr>
          <w:rStyle w:val="Emphasis"/>
          <w:color w:val="000000" w:themeColor="text1"/>
          <w:highlight w:val="green"/>
        </w:rPr>
        <w:t>to refuse</w:t>
      </w:r>
      <w:r w:rsidRPr="006C1644">
        <w:rPr>
          <w:rStyle w:val="Emphasis"/>
          <w:color w:val="000000" w:themeColor="text1"/>
        </w:rPr>
        <w:t xml:space="preserve"> the </w:t>
      </w:r>
      <w:r w:rsidRPr="006C1644">
        <w:rPr>
          <w:rStyle w:val="Emphasis"/>
          <w:color w:val="000000" w:themeColor="text1"/>
          <w:highlight w:val="green"/>
        </w:rPr>
        <w:t>insistence of hope itself</w:t>
      </w:r>
      <w:r w:rsidRPr="006C1644">
        <w:rPr>
          <w:rStyle w:val="Emphasis"/>
          <w:color w:val="000000" w:themeColor="text1"/>
        </w:rPr>
        <w:t xml:space="preserve"> as affirmation, which is always affirmation of an order whose refusal will register as unthinkable, irresponsible, inhumane</w:t>
      </w:r>
      <w:r w:rsidRPr="006C1644">
        <w:rPr>
          <w:rFonts w:ascii="Calibri" w:hAnsi="Calibri"/>
          <w:color w:val="000000" w:themeColor="text1"/>
          <w:sz w:val="14"/>
        </w:rPr>
        <w:t xml:space="preserve">. And the trump card of affirmation? Always the question: If not this, what? </w:t>
      </w:r>
      <w:r w:rsidRPr="006C1644">
        <w:rPr>
          <w:rStyle w:val="Emphasis"/>
          <w:color w:val="000000" w:themeColor="text1"/>
        </w:rPr>
        <w:t>Always the demand to translate the insistence, the pulsive force, of negativity into some determinate stance or "position" whose determination would thus negate it: always the imperative to immure it in some stable and positive form.</w:t>
      </w:r>
      <w:r w:rsidRPr="006C1644">
        <w:rPr>
          <w:rFonts w:ascii="Calibri" w:hAnsi="Calibri"/>
          <w:color w:val="000000" w:themeColor="text1"/>
          <w:sz w:val="14"/>
        </w:rPr>
        <w:t xml:space="preserve"> When I argue, then, that we might do well to attempt what is surely impossible-to withdraw our allegiance, however compulsory, from a reality based on the Ponzi scheme of reproductive futurism-I do not intend to propose some "good" that will thereby be assured. </w:t>
      </w:r>
      <w:r w:rsidRPr="006C1644">
        <w:rPr>
          <w:rStyle w:val="Emphasis"/>
          <w:color w:val="000000" w:themeColor="text1"/>
        </w:rPr>
        <w:t xml:space="preserve">To the contrary, I mean to insist that </w:t>
      </w:r>
      <w:r w:rsidRPr="006C1644">
        <w:rPr>
          <w:rStyle w:val="Emphasis"/>
          <w:color w:val="000000" w:themeColor="text1"/>
          <w:highlight w:val="green"/>
        </w:rPr>
        <w:t>nothing</w:t>
      </w:r>
      <w:r w:rsidRPr="006C1644">
        <w:rPr>
          <w:rStyle w:val="Emphasis"/>
          <w:color w:val="000000" w:themeColor="text1"/>
        </w:rPr>
        <w:t xml:space="preserve">, and certainly not what we </w:t>
      </w:r>
      <w:proofErr w:type="spellStart"/>
      <w:r w:rsidRPr="006C1644">
        <w:rPr>
          <w:rStyle w:val="Emphasis"/>
          <w:color w:val="000000" w:themeColor="text1"/>
        </w:rPr>
        <w:t>calI</w:t>
      </w:r>
      <w:proofErr w:type="spellEnd"/>
      <w:r w:rsidRPr="006C1644">
        <w:rPr>
          <w:rStyle w:val="Emphasis"/>
          <w:color w:val="000000" w:themeColor="text1"/>
        </w:rPr>
        <w:t xml:space="preserve"> the "good," </w:t>
      </w:r>
      <w:r w:rsidRPr="006C1644">
        <w:rPr>
          <w:rStyle w:val="Emphasis"/>
          <w:color w:val="000000" w:themeColor="text1"/>
          <w:highlight w:val="green"/>
        </w:rPr>
        <w:t>can ever have any assurance</w:t>
      </w:r>
      <w:r w:rsidRPr="006C1644">
        <w:rPr>
          <w:rStyle w:val="Emphasis"/>
          <w:color w:val="000000" w:themeColor="text1"/>
        </w:rPr>
        <w:t xml:space="preserve"> at all </w:t>
      </w:r>
      <w:r w:rsidRPr="006C1644">
        <w:rPr>
          <w:rStyle w:val="Emphasis"/>
          <w:color w:val="000000" w:themeColor="text1"/>
          <w:highlight w:val="green"/>
        </w:rPr>
        <w:t>in the</w:t>
      </w:r>
      <w:r w:rsidRPr="006C1644">
        <w:rPr>
          <w:rStyle w:val="Emphasis"/>
          <w:color w:val="000000" w:themeColor="text1"/>
        </w:rPr>
        <w:t xml:space="preserve"> order of the </w:t>
      </w:r>
      <w:r w:rsidRPr="006C1644">
        <w:rPr>
          <w:rStyle w:val="Emphasis"/>
          <w:color w:val="000000" w:themeColor="text1"/>
          <w:highlight w:val="green"/>
        </w:rPr>
        <w:t>Symbolic</w:t>
      </w:r>
      <w:r w:rsidRPr="006C1644">
        <w:rPr>
          <w:rStyle w:val="Emphasis"/>
          <w:color w:val="000000" w:themeColor="text1"/>
        </w:rPr>
        <w:t>.</w:t>
      </w:r>
      <w:r w:rsidRPr="006C1644">
        <w:rPr>
          <w:rFonts w:ascii="Calibri" w:hAnsi="Calibri"/>
          <w:color w:val="000000" w:themeColor="text1"/>
          <w:sz w:val="14"/>
        </w:rPr>
        <w:t xml:space="preserve"> Abjuring fidelity to a futurism that's always purchased at our expense, though bound, as Symbolic subjects consigned to figure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undoing, to the necessary contradiction of trying turn its intelligibility against itself, </w:t>
      </w:r>
      <w:r w:rsidRPr="006C1644">
        <w:rPr>
          <w:rStyle w:val="Emphasis"/>
          <w:color w:val="000000" w:themeColor="text1"/>
        </w:rPr>
        <w:t xml:space="preserve">we might rather, figuratively, cast our vote for "none of the above," for the primacy of a constant no in response to the law of the Symbolic, which would echo that law's foundational act, its </w:t>
      </w:r>
      <w:proofErr w:type="spellStart"/>
      <w:r w:rsidRPr="006C1644">
        <w:rPr>
          <w:rStyle w:val="Emphasis"/>
          <w:color w:val="000000" w:themeColor="text1"/>
        </w:rPr>
        <w:t>self</w:t>
      </w:r>
      <w:r w:rsidRPr="006C1644">
        <w:rPr>
          <w:rStyle w:val="Emphasis"/>
          <w:color w:val="000000" w:themeColor="text1"/>
        </w:rPr>
        <w:softHyphen/>
        <w:t>constituting</w:t>
      </w:r>
      <w:proofErr w:type="spellEnd"/>
      <w:r w:rsidRPr="006C1644">
        <w:rPr>
          <w:rStyle w:val="Emphasis"/>
          <w:color w:val="000000" w:themeColor="text1"/>
        </w:rPr>
        <w:t xml:space="preserve"> negation</w:t>
      </w:r>
      <w:r w:rsidRPr="006C1644">
        <w:rPr>
          <w:rFonts w:ascii="Calibri" w:hAnsi="Calibri"/>
          <w:color w:val="000000" w:themeColor="text1"/>
          <w:sz w:val="14"/>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w:t>
      </w:r>
      <w:proofErr w:type="spellStart"/>
      <w:r w:rsidRPr="006C1644">
        <w:rPr>
          <w:rFonts w:ascii="Calibri" w:hAnsi="Calibri"/>
          <w:color w:val="000000" w:themeColor="text1"/>
          <w:sz w:val="14"/>
        </w:rPr>
        <w:t>positivities</w:t>
      </w:r>
      <w:proofErr w:type="spellEnd"/>
      <w:r w:rsidRPr="006C1644">
        <w:rPr>
          <w:rFonts w:ascii="Calibri" w:hAnsi="Calibri"/>
          <w:color w:val="000000" w:themeColor="text1"/>
          <w:sz w:val="14"/>
        </w:rPr>
        <w:t xml:space="preserve"> produced in its wake by the logic of political hope depend on the mathematical illusion that negated negations might somehow escape, and not redouble, such negativity. My polemic thus stakes its fortunes on a truly hopeless wager: that taking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negativity to the very letter of the law, that attending to the persistence of something internal to reason that reason refuses, that turning the force of queerness against all subjects, </w:t>
      </w:r>
      <w:r w:rsidRPr="006C1644">
        <w:rPr>
          <w:rStyle w:val="Emphasis"/>
          <w:color w:val="000000" w:themeColor="text1"/>
        </w:rPr>
        <w:t xml:space="preserve">however </w:t>
      </w:r>
      <w:r w:rsidRPr="006C1644">
        <w:rPr>
          <w:rStyle w:val="Emphasis"/>
          <w:color w:val="000000" w:themeColor="text1"/>
          <w:highlight w:val="green"/>
        </w:rPr>
        <w:t>queer</w:t>
      </w:r>
      <w:r w:rsidRPr="006C1644">
        <w:rPr>
          <w:rStyle w:val="Emphasis"/>
          <w:color w:val="000000" w:themeColor="text1"/>
        </w:rPr>
        <w:t xml:space="preserve">, </w:t>
      </w:r>
      <w:r w:rsidRPr="006C1644">
        <w:rPr>
          <w:rStyle w:val="Emphasis"/>
          <w:color w:val="000000" w:themeColor="text1"/>
          <w:highlight w:val="green"/>
        </w:rPr>
        <w:t>can afford</w:t>
      </w:r>
      <w:r w:rsidRPr="006C1644">
        <w:rPr>
          <w:rStyle w:val="Emphasis"/>
          <w:color w:val="000000" w:themeColor="text1"/>
        </w:rPr>
        <w:t xml:space="preserve"> an </w:t>
      </w:r>
      <w:r w:rsidRPr="006C1644">
        <w:rPr>
          <w:rStyle w:val="Emphasis"/>
          <w:color w:val="000000" w:themeColor="text1"/>
          <w:highlight w:val="green"/>
        </w:rPr>
        <w:t>access to the jouissance that</w:t>
      </w:r>
      <w:r w:rsidRPr="006C1644">
        <w:rPr>
          <w:rStyle w:val="Emphasis"/>
          <w:color w:val="000000" w:themeColor="text1"/>
        </w:rPr>
        <w:t xml:space="preserve"> at once </w:t>
      </w:r>
      <w:r w:rsidRPr="006C1644">
        <w:rPr>
          <w:rStyle w:val="Emphasis"/>
          <w:color w:val="000000" w:themeColor="text1"/>
          <w:highlight w:val="green"/>
        </w:rPr>
        <w:t>defines</w:t>
      </w:r>
      <w:r w:rsidRPr="006C1644">
        <w:rPr>
          <w:rStyle w:val="Emphasis"/>
          <w:color w:val="000000" w:themeColor="text1"/>
        </w:rPr>
        <w:t xml:space="preserve"> and negates </w:t>
      </w:r>
      <w:r w:rsidRPr="006C1644">
        <w:rPr>
          <w:rStyle w:val="Emphasis"/>
          <w:color w:val="000000" w:themeColor="text1"/>
          <w:highlight w:val="green"/>
        </w:rPr>
        <w:t>us</w:t>
      </w:r>
      <w:r w:rsidRPr="006C1644">
        <w:rPr>
          <w:rStyle w:val="Emphasis"/>
          <w:color w:val="000000" w:themeColor="text1"/>
        </w:rPr>
        <w:t xml:space="preserve">. Or better: can </w:t>
      </w:r>
      <w:r w:rsidRPr="006C1644">
        <w:rPr>
          <w:rStyle w:val="Emphasis"/>
          <w:color w:val="000000" w:themeColor="text1"/>
          <w:highlight w:val="green"/>
        </w:rPr>
        <w:t>expose</w:t>
      </w:r>
      <w:r w:rsidRPr="006C1644">
        <w:rPr>
          <w:rStyle w:val="Emphasis"/>
          <w:color w:val="000000" w:themeColor="text1"/>
        </w:rPr>
        <w:t xml:space="preserve"> the constancy, the inescapability, of </w:t>
      </w:r>
      <w:r w:rsidRPr="006C1644">
        <w:rPr>
          <w:rStyle w:val="Emphasis"/>
          <w:color w:val="000000" w:themeColor="text1"/>
          <w:highlight w:val="green"/>
        </w:rPr>
        <w:t>such access</w:t>
      </w:r>
      <w:r w:rsidRPr="006C1644">
        <w:rPr>
          <w:rStyle w:val="Emphasis"/>
          <w:color w:val="000000" w:themeColor="text1"/>
        </w:rPr>
        <w:t xml:space="preserve"> to jouissance </w:t>
      </w:r>
      <w:r w:rsidRPr="006C1644">
        <w:rPr>
          <w:rStyle w:val="Emphasis"/>
          <w:color w:val="000000" w:themeColor="text1"/>
          <w:highlight w:val="green"/>
        </w:rPr>
        <w:t>in the social order itself</w:t>
      </w:r>
      <w:r w:rsidRPr="006C1644">
        <w:rPr>
          <w:rStyle w:val="Emphasis"/>
          <w:color w:val="000000" w:themeColor="text1"/>
        </w:rPr>
        <w:t xml:space="preserve"> even if that order can access its constant access to jouissance only in the process of </w:t>
      </w:r>
      <w:proofErr w:type="spellStart"/>
      <w:r w:rsidRPr="006C1644">
        <w:rPr>
          <w:rStyle w:val="Emphasis"/>
          <w:color w:val="000000" w:themeColor="text1"/>
        </w:rPr>
        <w:t>abjecting</w:t>
      </w:r>
      <w:proofErr w:type="spellEnd"/>
      <w:r w:rsidRPr="006C1644">
        <w:rPr>
          <w:rStyle w:val="Emphasis"/>
          <w:color w:val="000000" w:themeColor="text1"/>
        </w:rPr>
        <w:t xml:space="preserve"> that constancy of access onto the queer</w:t>
      </w:r>
      <w:r w:rsidRPr="006C1644">
        <w:rPr>
          <w:rFonts w:ascii="Calibri" w:hAnsi="Calibri"/>
          <w:color w:val="000000" w:themeColor="text1"/>
          <w:sz w:val="14"/>
        </w:rPr>
        <w:t xml:space="preserve">. In contrast to what Theodor Adorno describes as the "grimness with which a man clings to himself, as to the immediately sure and substantial," the queerness of which I speak would deliberately sever us from ourselves, from the assurance, that is, of knowing ourselves and hence of knowing our "good."4 </w:t>
      </w:r>
      <w:r w:rsidRPr="006C1644">
        <w:rPr>
          <w:rStyle w:val="Emphasis"/>
          <w:color w:val="000000" w:themeColor="text1"/>
        </w:rPr>
        <w:t xml:space="preserve">Such </w:t>
      </w:r>
      <w:r w:rsidRPr="006C1644">
        <w:rPr>
          <w:rStyle w:val="Emphasis"/>
          <w:color w:val="000000" w:themeColor="text1"/>
        </w:rPr>
        <w:lastRenderedPageBreak/>
        <w:t>queerness proposes, in place of the good, something I want to call "better," though it promises, in more than one sense of the phrase, absolutely nothing. I connect this something better with Lacan's characterization of what he calls "truth," where truth does not assure happiness, or even, as Lacan makes clear, the good</w:t>
      </w:r>
      <w:r w:rsidRPr="006C1644">
        <w:rPr>
          <w:rFonts w:ascii="Calibri" w:hAnsi="Calibri"/>
          <w:color w:val="000000" w:themeColor="text1"/>
          <w:sz w:val="14"/>
        </w:rPr>
        <w:t>.5 Instead, it names only the insistent particularity of the subject, impossible fully to articulate and "tend[</w:t>
      </w:r>
      <w:proofErr w:type="spellStart"/>
      <w:r w:rsidRPr="006C1644">
        <w:rPr>
          <w:rFonts w:ascii="Calibri" w:hAnsi="Calibri"/>
          <w:color w:val="000000" w:themeColor="text1"/>
          <w:sz w:val="14"/>
        </w:rPr>
        <w:t>ing</w:t>
      </w:r>
      <w:proofErr w:type="spellEnd"/>
      <w:r w:rsidRPr="006C1644">
        <w:rPr>
          <w:rFonts w:ascii="Calibri" w:hAnsi="Calibri"/>
          <w:color w:val="000000" w:themeColor="text1"/>
          <w:sz w:val="14"/>
        </w:rPr>
        <w:t xml:space="preserve">] toward the real."6 Lacan, therefore, can write of this truth: The quality that best characterizes it is that of being the true Wunsch, which was at the origin of an aberrant or atypical behavior. We encounter this Wunsch with </w:t>
      </w:r>
      <w:proofErr w:type="gramStart"/>
      <w:r w:rsidRPr="006C1644">
        <w:rPr>
          <w:rFonts w:ascii="Calibri" w:hAnsi="Calibri"/>
          <w:color w:val="000000" w:themeColor="text1"/>
          <w:sz w:val="14"/>
        </w:rPr>
        <w:t>its particular, irreducible</w:t>
      </w:r>
      <w:proofErr w:type="gramEnd"/>
      <w:r w:rsidRPr="006C1644">
        <w:rPr>
          <w:rFonts w:ascii="Calibri" w:hAnsi="Calibri"/>
          <w:color w:val="000000" w:themeColor="text1"/>
          <w:sz w:val="14"/>
        </w:rPr>
        <w:t xml:space="preserv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Truth, like queerness, irreducibly linked to the "aberrant or atypical," to what chafes against "normalization," finds its value not in a good susceptible to generalization, but only in the stubborn particularity that voids every notion of a general good. The embrace of queer negativity, </w:t>
      </w:r>
      <w:proofErr w:type="gramStart"/>
      <w:r w:rsidRPr="006C1644">
        <w:rPr>
          <w:rFonts w:ascii="Calibri" w:hAnsi="Calibri"/>
          <w:color w:val="000000" w:themeColor="text1"/>
          <w:sz w:val="14"/>
        </w:rPr>
        <w:t>then,-</w:t>
      </w:r>
      <w:proofErr w:type="gramEnd"/>
      <w:r w:rsidRPr="006C1644">
        <w:rPr>
          <w:rFonts w:ascii="Calibri" w:hAnsi="Calibri"/>
          <w:color w:val="000000" w:themeColor="text1"/>
          <w:sz w:val="14"/>
        </w:rPr>
        <w:t xml:space="preserve"> can have no justification if justification requires it to reinforce some positive social value; its value, instead, resides in its challenge to value as defined by the social, and thus in its radical challenge to the very value of the social itself. For by figuring a refusal of the coercive belief in the paramount value of futurity, while refusing </w:t>
      </w:r>
      <w:proofErr w:type="gramStart"/>
      <w:r w:rsidRPr="006C1644">
        <w:rPr>
          <w:rFonts w:ascii="Calibri" w:hAnsi="Calibri"/>
          <w:color w:val="000000" w:themeColor="text1"/>
          <w:sz w:val="14"/>
        </w:rPr>
        <w:t>as well any backdoor hope</w:t>
      </w:r>
      <w:proofErr w:type="gramEnd"/>
      <w:r w:rsidRPr="006C1644">
        <w:rPr>
          <w:rFonts w:ascii="Calibri" w:hAnsi="Calibri"/>
          <w:color w:val="000000" w:themeColor="text1"/>
          <w:sz w:val="14"/>
        </w:rPr>
        <w:t xml:space="preserve"> for dialectical access to meaning, </w:t>
      </w:r>
      <w:r w:rsidRPr="006C1644">
        <w:rPr>
          <w:rStyle w:val="Emphasis"/>
          <w:color w:val="000000" w:themeColor="text1"/>
        </w:rPr>
        <w:t xml:space="preserve">the </w:t>
      </w:r>
      <w:r w:rsidRPr="006C1644">
        <w:rPr>
          <w:rStyle w:val="Emphasis"/>
          <w:color w:val="000000" w:themeColor="text1"/>
          <w:highlight w:val="green"/>
        </w:rPr>
        <w:t>queer dispossesses</w:t>
      </w:r>
      <w:r w:rsidRPr="006C1644">
        <w:rPr>
          <w:rStyle w:val="Emphasis"/>
          <w:color w:val="000000" w:themeColor="text1"/>
        </w:rPr>
        <w:t xml:space="preserve"> the social order of the ground on which it rests: a faith in the consistent reality of the social-and by extension, of the social subject; a </w:t>
      </w:r>
      <w:r w:rsidRPr="006C1644">
        <w:rPr>
          <w:rStyle w:val="Emphasis"/>
          <w:color w:val="000000" w:themeColor="text1"/>
          <w:highlight w:val="green"/>
        </w:rPr>
        <w:t>faith that politics</w:t>
      </w:r>
      <w:r w:rsidRPr="006C1644">
        <w:rPr>
          <w:rStyle w:val="Emphasis"/>
          <w:color w:val="000000" w:themeColor="text1"/>
        </w:rPr>
        <w:t xml:space="preserve">, whether of the left or of the right, implicitly </w:t>
      </w:r>
      <w:r w:rsidRPr="006C1644">
        <w:rPr>
          <w:rStyle w:val="Emphasis"/>
          <w:color w:val="000000" w:themeColor="text1"/>
          <w:highlight w:val="green"/>
        </w:rPr>
        <w:t>affirms</w:t>
      </w:r>
      <w:r w:rsidRPr="006C1644">
        <w:rPr>
          <w:rStyle w:val="Emphasis"/>
          <w:color w:val="000000" w:themeColor="text1"/>
        </w:rPr>
        <w:t>.</w:t>
      </w:r>
      <w:r w:rsidRPr="006C1644">
        <w:rPr>
          <w:rFonts w:ascii="Calibri" w:hAnsi="Calibri"/>
          <w:color w:val="000000" w:themeColor="text1"/>
          <w:sz w:val="14"/>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6C1644">
        <w:rPr>
          <w:rStyle w:val="Emphasis"/>
          <w:color w:val="000000" w:themeColor="text1"/>
        </w:rPr>
        <w:t xml:space="preserve">It is, rather, to suggest that </w:t>
      </w:r>
      <w:r w:rsidRPr="006C1644">
        <w:rPr>
          <w:rStyle w:val="Emphasis"/>
          <w:color w:val="000000" w:themeColor="text1"/>
          <w:highlight w:val="green"/>
        </w:rPr>
        <w:t>queerness exposes</w:t>
      </w:r>
      <w:r w:rsidRPr="006C1644">
        <w:rPr>
          <w:rStyle w:val="Emphasis"/>
          <w:color w:val="000000" w:themeColor="text1"/>
        </w:rPr>
        <w:t xml:space="preserve"> the obliquity of our relation to what we experience in and as </w:t>
      </w:r>
      <w:r w:rsidRPr="006C1644">
        <w:rPr>
          <w:rStyle w:val="Emphasis"/>
          <w:color w:val="000000" w:themeColor="text1"/>
          <w:highlight w:val="green"/>
        </w:rPr>
        <w:t>social reality</w:t>
      </w:r>
      <w:r w:rsidRPr="006C1644">
        <w:rPr>
          <w:rStyle w:val="Emphasis"/>
          <w:color w:val="000000" w:themeColor="text1"/>
        </w:rPr>
        <w:t xml:space="preserve">, </w:t>
      </w:r>
      <w:r w:rsidRPr="006C1644">
        <w:rPr>
          <w:rStyle w:val="Emphasis"/>
          <w:color w:val="000000" w:themeColor="text1"/>
          <w:highlight w:val="green"/>
        </w:rPr>
        <w:t>alerting us to the</w:t>
      </w:r>
      <w:r w:rsidRPr="006C1644">
        <w:rPr>
          <w:rStyle w:val="Emphasis"/>
          <w:color w:val="000000" w:themeColor="text1"/>
        </w:rPr>
        <w:t xml:space="preserve"> </w:t>
      </w:r>
      <w:r w:rsidRPr="006C1644">
        <w:rPr>
          <w:rStyle w:val="Emphasis"/>
          <w:color w:val="000000" w:themeColor="text1"/>
          <w:highlight w:val="green"/>
        </w:rPr>
        <w:t>fantasies</w:t>
      </w:r>
      <w:r w:rsidRPr="006C1644">
        <w:rPr>
          <w:rStyle w:val="Emphasis"/>
          <w:color w:val="000000" w:themeColor="text1"/>
        </w:rPr>
        <w:t xml:space="preserve"> structurally </w:t>
      </w:r>
      <w:r w:rsidRPr="006C1644">
        <w:rPr>
          <w:rStyle w:val="Emphasis"/>
          <w:color w:val="000000" w:themeColor="text1"/>
          <w:highlight w:val="green"/>
        </w:rPr>
        <w:t xml:space="preserve">necessary </w:t>
      </w:r>
      <w:proofErr w:type="gramStart"/>
      <w:r w:rsidRPr="006C1644">
        <w:rPr>
          <w:rStyle w:val="Emphasis"/>
          <w:color w:val="000000" w:themeColor="text1"/>
          <w:highlight w:val="green"/>
        </w:rPr>
        <w:t>in order to</w:t>
      </w:r>
      <w:proofErr w:type="gramEnd"/>
      <w:r w:rsidRPr="006C1644">
        <w:rPr>
          <w:rStyle w:val="Emphasis"/>
          <w:color w:val="000000" w:themeColor="text1"/>
          <w:highlight w:val="green"/>
        </w:rPr>
        <w:t xml:space="preserve"> sustain it</w:t>
      </w:r>
      <w:r w:rsidRPr="006C1644">
        <w:rPr>
          <w:rStyle w:val="Emphasis"/>
          <w:color w:val="000000" w:themeColor="text1"/>
        </w:rPr>
        <w:t xml:space="preserve"> and engaging those fantasies through the figural logics, the linguistic structures, that shape them.</w:t>
      </w:r>
      <w:r w:rsidRPr="006C1644">
        <w:rPr>
          <w:rFonts w:ascii="Calibri" w:hAnsi="Calibri"/>
          <w:color w:val="000000" w:themeColor="text1"/>
          <w:sz w:val="14"/>
          <w:szCs w:val="16"/>
        </w:rPr>
        <w:t xml:space="preserve"> If it aims effectively to intervene in the reproduction of such a reality-an inter</w:t>
      </w:r>
      <w:r w:rsidRPr="006C1644">
        <w:rPr>
          <w:rFonts w:ascii="Calibri" w:hAnsi="Calibri"/>
          <w:color w:val="000000" w:themeColor="text1"/>
          <w:sz w:val="14"/>
          <w:szCs w:val="16"/>
        </w:rPr>
        <w:softHyphen/>
        <w:t>vention that may well take the form of figuring that reality's abortion</w:t>
      </w:r>
      <w:r w:rsidRPr="006C1644">
        <w:rPr>
          <w:rFonts w:ascii="Calibri" w:hAnsi="Calibri"/>
          <w:color w:val="000000" w:themeColor="text1"/>
          <w:sz w:val="14"/>
          <w:szCs w:val="16"/>
        </w:rPr>
        <w:softHyphen/>
        <w:t xml:space="preserve"> then queer theory must always insist on its connection to the vicissi</w:t>
      </w:r>
      <w:r w:rsidRPr="006C1644">
        <w:rPr>
          <w:rFonts w:ascii="Calibri" w:hAnsi="Calibri"/>
          <w:color w:val="000000" w:themeColor="text1"/>
          <w:sz w:val="14"/>
          <w:szCs w:val="16"/>
        </w:rPr>
        <w:softHyphen/>
        <w:t>tudes of the sign, to the tension between the signifier's collapse into the letter's cadaverous materiality and its participation in a system of refer</w:t>
      </w:r>
      <w:r w:rsidRPr="006C1644">
        <w:rPr>
          <w:rFonts w:ascii="Calibri" w:hAnsi="Calibri"/>
          <w:color w:val="000000" w:themeColor="text1"/>
          <w:sz w:val="14"/>
          <w:szCs w:val="16"/>
        </w:rPr>
        <w:softHyphen/>
        <w:t xml:space="preserve">ence wherein it generates meaning itself. </w:t>
      </w:r>
      <w:r w:rsidRPr="006C1644">
        <w:rPr>
          <w:rStyle w:val="Emphasis"/>
          <w:color w:val="000000" w:themeColor="text1"/>
        </w:rPr>
        <w:t>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w:t>
      </w:r>
    </w:p>
    <w:p w14:paraId="22710288" w14:textId="77777777" w:rsidR="005A41DE" w:rsidRPr="00372775" w:rsidRDefault="005A41DE" w:rsidP="005A41DE">
      <w:pPr>
        <w:pStyle w:val="Heading3"/>
      </w:pPr>
      <w:r>
        <w:lastRenderedPageBreak/>
        <w:t>Case</w:t>
      </w:r>
    </w:p>
    <w:p w14:paraId="647AE9B5" w14:textId="77777777" w:rsidR="005A41DE" w:rsidRPr="00995585" w:rsidRDefault="005A41DE" w:rsidP="005A41DE">
      <w:pPr>
        <w:pStyle w:val="Heading4"/>
      </w:pPr>
      <w:r w:rsidRPr="00995585">
        <w:t xml:space="preserve">Reject 1AR theory- A] </w:t>
      </w:r>
      <w:proofErr w:type="gramStart"/>
      <w:r w:rsidRPr="00995585">
        <w:t>7-6 time</w:t>
      </w:r>
      <w:proofErr w:type="gramEnd"/>
      <w:r w:rsidRPr="00995585">
        <w:t xml:space="preserve"> skew means it’s endlessly </w:t>
      </w:r>
      <w:proofErr w:type="spellStart"/>
      <w:r w:rsidRPr="00995585">
        <w:t>aff</w:t>
      </w:r>
      <w:proofErr w:type="spellEnd"/>
      <w:r w:rsidRPr="00995585">
        <w:t xml:space="preserve"> biased B] I don’t have a 3nr which allows for endless extrapolation C] 1AR theory is skewed to the </w:t>
      </w:r>
      <w:proofErr w:type="spellStart"/>
      <w:r w:rsidRPr="00995585">
        <w:t>aff</w:t>
      </w:r>
      <w:proofErr w:type="spellEnd"/>
      <w:r w:rsidRPr="00995585">
        <w:t xml:space="preserve"> because they have a 2ar judge psychology warrant which is also a reason why they shouldn’t get 2ar weighing</w:t>
      </w:r>
    </w:p>
    <w:p w14:paraId="5A64AE7A" w14:textId="3504DEBB" w:rsidR="005A41DE" w:rsidRDefault="005A41DE" w:rsidP="005A41DE">
      <w:pPr>
        <w:pStyle w:val="Heading4"/>
      </w:pPr>
      <w:r w:rsidRPr="00995585">
        <w:t xml:space="preserve">DTA on 1AR shells - They can blow up a </w:t>
      </w:r>
      <w:proofErr w:type="spellStart"/>
      <w:r w:rsidRPr="00995585">
        <w:t>blippy</w:t>
      </w:r>
      <w:proofErr w:type="spellEnd"/>
      <w:r w:rsidRPr="00995585">
        <w:t xml:space="preserve"> 20 second shell to 3 min of the 2AR while I </w:t>
      </w:r>
      <w:proofErr w:type="gramStart"/>
      <w:r w:rsidRPr="00995585">
        <w:t>have to</w:t>
      </w:r>
      <w:proofErr w:type="gramEnd"/>
      <w:r w:rsidRPr="00995585">
        <w:t xml:space="preserve"> split my time and can’t preempt 2AR spin which necessitates judge intervention and means 1AR theory is irresolvable so you shouldn’t stake the round on it. </w:t>
      </w:r>
    </w:p>
    <w:p w14:paraId="16E17C2F" w14:textId="6699801D" w:rsidR="005A41DE" w:rsidRPr="005A41DE" w:rsidRDefault="005A41DE" w:rsidP="005A41DE">
      <w:pPr>
        <w:pStyle w:val="Heading3"/>
      </w:pPr>
      <w:r>
        <w:lastRenderedPageBreak/>
        <w:t>Util</w:t>
      </w:r>
    </w:p>
    <w:p w14:paraId="3E455513" w14:textId="77777777" w:rsidR="005A41DE" w:rsidRDefault="005A41DE" w:rsidP="005A41DE">
      <w:pPr>
        <w:pStyle w:val="Heading4"/>
      </w:pPr>
      <w:r>
        <w:t xml:space="preserve">[1] Form over content, you need to win how your form of communication is good before you get an access to it, all their policy making good arguments are at most content since it presupposes that the form of </w:t>
      </w:r>
      <w:proofErr w:type="gramStart"/>
      <w:r>
        <w:t>communication</w:t>
      </w:r>
      <w:proofErr w:type="gramEnd"/>
      <w:r>
        <w:t xml:space="preserve"> we engage in is good</w:t>
      </w:r>
    </w:p>
    <w:p w14:paraId="04DD982B" w14:textId="77777777" w:rsidR="005A41DE" w:rsidRDefault="005A41DE" w:rsidP="005A41DE">
      <w:pPr>
        <w:pStyle w:val="Heading4"/>
      </w:pPr>
      <w:r>
        <w:t xml:space="preserve">[2] Alt solves case, the only reason why companies abuse IP protections for products is for some notion of a better future or more </w:t>
      </w:r>
      <w:proofErr w:type="gramStart"/>
      <w:r>
        <w:t>money</w:t>
      </w:r>
      <w:proofErr w:type="gramEnd"/>
      <w:r>
        <w:t xml:space="preserve"> but a rejection of futurism solves back</w:t>
      </w:r>
    </w:p>
    <w:p w14:paraId="44234A11" w14:textId="77777777" w:rsidR="005A41DE" w:rsidRDefault="005A41DE" w:rsidP="005A41DE">
      <w:pPr>
        <w:pStyle w:val="Heading4"/>
      </w:pPr>
      <w:r>
        <w:t xml:space="preserve">[3]. Fiats illusionary, nothing happens when the judge votes </w:t>
      </w:r>
      <w:proofErr w:type="spellStart"/>
      <w:r>
        <w:t>aff</w:t>
      </w:r>
      <w:proofErr w:type="spellEnd"/>
      <w:r>
        <w:t xml:space="preserve"> so vote neg on presumption</w:t>
      </w:r>
    </w:p>
    <w:p w14:paraId="18DD3A9B" w14:textId="77777777" w:rsidR="005A41DE" w:rsidRDefault="005A41DE" w:rsidP="005A41DE">
      <w:pPr>
        <w:pStyle w:val="Heading4"/>
      </w:pPr>
      <w:r>
        <w:t xml:space="preserve">On </w:t>
      </w:r>
      <w:proofErr w:type="spellStart"/>
      <w:r>
        <w:t>Pummer</w:t>
      </w:r>
      <w:proofErr w:type="spellEnd"/>
    </w:p>
    <w:p w14:paraId="7A1E0A45" w14:textId="77777777" w:rsidR="005A41DE" w:rsidRDefault="005A41DE" w:rsidP="005A41DE">
      <w:pPr>
        <w:pStyle w:val="ListParagraph"/>
        <w:numPr>
          <w:ilvl w:val="0"/>
          <w:numId w:val="13"/>
        </w:numPr>
      </w:pPr>
      <w:r>
        <w:t>Justifies atrocities since it says impacts only matter if you die which allows things like torture and genocide in the face of it</w:t>
      </w:r>
    </w:p>
    <w:p w14:paraId="6D7D0195" w14:textId="77777777" w:rsidR="005A41DE" w:rsidRDefault="005A41DE" w:rsidP="005A41DE">
      <w:pPr>
        <w:pStyle w:val="ListParagraph"/>
        <w:numPr>
          <w:ilvl w:val="0"/>
          <w:numId w:val="13"/>
        </w:numPr>
      </w:pPr>
      <w:r>
        <w:t xml:space="preserve">Freeze’s action since it allows a 1% risk of extinction to mean that we </w:t>
      </w:r>
      <w:proofErr w:type="spellStart"/>
      <w:proofErr w:type="gramStart"/>
      <w:r>
        <w:t>cant</w:t>
      </w:r>
      <w:proofErr w:type="spellEnd"/>
      <w:proofErr w:type="gramEnd"/>
      <w:r>
        <w:t xml:space="preserve"> do anything</w:t>
      </w:r>
    </w:p>
    <w:p w14:paraId="6FB2AF88" w14:textId="77777777" w:rsidR="005A41DE" w:rsidRDefault="005A41DE" w:rsidP="005A41DE">
      <w:pPr>
        <w:pStyle w:val="ListParagraph"/>
        <w:numPr>
          <w:ilvl w:val="0"/>
          <w:numId w:val="13"/>
        </w:numPr>
      </w:pPr>
      <w:proofErr w:type="gramStart"/>
      <w:r>
        <w:t>Non unique</w:t>
      </w:r>
      <w:proofErr w:type="gramEnd"/>
      <w:r>
        <w:t xml:space="preserve">- extinction assumes that value to life exists in the </w:t>
      </w:r>
      <w:proofErr w:type="spellStart"/>
      <w:r>
        <w:t>fist</w:t>
      </w:r>
      <w:proofErr w:type="spellEnd"/>
      <w:r>
        <w:t xml:space="preserve"> place but overkill and reproductive futurism proves its inaccessible to </w:t>
      </w:r>
      <w:proofErr w:type="spellStart"/>
      <w:r>
        <w:t>queerpess</w:t>
      </w:r>
      <w:proofErr w:type="spellEnd"/>
    </w:p>
    <w:p w14:paraId="4EB2D940" w14:textId="77777777" w:rsidR="005A41DE" w:rsidRPr="005A41DE" w:rsidRDefault="005A41DE" w:rsidP="005A41DE"/>
    <w:p w14:paraId="263C018C" w14:textId="022D6464" w:rsidR="00DA71E5" w:rsidRDefault="00DA71E5" w:rsidP="00DA71E5">
      <w:pPr>
        <w:pStyle w:val="Heading3"/>
      </w:pPr>
    </w:p>
    <w:p w14:paraId="3894C330" w14:textId="77777777" w:rsidR="00DA71E5" w:rsidRPr="00DA71E5" w:rsidRDefault="00DA71E5" w:rsidP="00DA71E5"/>
    <w:p w14:paraId="2A6A8779" w14:textId="75316EC9" w:rsidR="00DA71E5" w:rsidRPr="00941301" w:rsidRDefault="00DA71E5" w:rsidP="00DA71E5">
      <w:pPr>
        <w:pStyle w:val="Heading4"/>
      </w:pPr>
      <w:r>
        <w:t xml:space="preserve">Island populations survive a </w:t>
      </w:r>
      <w:r w:rsidRPr="00941301">
        <w:t>nuclear winter</w:t>
      </w:r>
      <w:r>
        <w:t>.</w:t>
      </w:r>
    </w:p>
    <w:p w14:paraId="53DBEAEC" w14:textId="77777777" w:rsidR="00DA71E5" w:rsidRPr="00941301" w:rsidRDefault="00DA71E5" w:rsidP="00DA71E5">
      <w:pPr>
        <w:rPr>
          <w:rFonts w:asciiTheme="majorHAnsi" w:hAnsiTheme="majorHAnsi" w:cstheme="majorHAnsi"/>
        </w:rPr>
      </w:pPr>
      <w:proofErr w:type="spellStart"/>
      <w:r w:rsidRPr="008E2F74">
        <w:rPr>
          <w:rStyle w:val="Style13ptBold"/>
          <w:rFonts w:asciiTheme="majorHAnsi" w:hAnsiTheme="majorHAnsi" w:cstheme="majorHAnsi"/>
          <w:sz w:val="28"/>
          <w:szCs w:val="28"/>
        </w:rPr>
        <w:t>Turchin</w:t>
      </w:r>
      <w:proofErr w:type="spellEnd"/>
      <w:r w:rsidRPr="008E2F74">
        <w:rPr>
          <w:rStyle w:val="Style13ptBold"/>
          <w:rFonts w:asciiTheme="majorHAnsi" w:hAnsiTheme="majorHAnsi" w:cstheme="majorHAnsi"/>
          <w:sz w:val="28"/>
          <w:szCs w:val="28"/>
        </w:rPr>
        <w:t xml:space="preserve"> and Green 18</w:t>
      </w:r>
      <w:r w:rsidRPr="008E2F74">
        <w:rPr>
          <w:rFonts w:asciiTheme="majorHAnsi" w:hAnsiTheme="majorHAnsi" w:cstheme="majorHAnsi"/>
          <w:sz w:val="28"/>
          <w:szCs w:val="28"/>
        </w:rPr>
        <w:t xml:space="preserve"> </w:t>
      </w:r>
      <w:r w:rsidRPr="00941301">
        <w:rPr>
          <w:rFonts w:asciiTheme="majorHAnsi" w:hAnsiTheme="majorHAnsi" w:cstheme="majorHAnsi"/>
          <w:sz w:val="16"/>
          <w:szCs w:val="16"/>
        </w:rPr>
        <w:t xml:space="preserve">(Alexey </w:t>
      </w:r>
      <w:proofErr w:type="spellStart"/>
      <w:r w:rsidRPr="00941301">
        <w:rPr>
          <w:rFonts w:asciiTheme="majorHAnsi" w:hAnsiTheme="majorHAnsi" w:cstheme="majorHAnsi"/>
          <w:sz w:val="16"/>
          <w:szCs w:val="16"/>
        </w:rPr>
        <w:t>Turchin</w:t>
      </w:r>
      <w:proofErr w:type="spellEnd"/>
      <w:r w:rsidRPr="00941301">
        <w:rPr>
          <w:rFonts w:asciiTheme="majorHAnsi" w:hAnsiTheme="majorHAnsi" w:cstheme="majorHAnsi"/>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36D041E4" w14:textId="77777777" w:rsidR="00DA71E5" w:rsidRPr="00941301" w:rsidRDefault="00DA71E5" w:rsidP="00DA71E5">
      <w:pPr>
        <w:rPr>
          <w:rFonts w:asciiTheme="majorHAnsi" w:hAnsiTheme="majorHAnsi" w:cstheme="majorHAnsi"/>
          <w:u w:val="single"/>
        </w:rPr>
      </w:pPr>
      <w:r w:rsidRPr="00941301">
        <w:rPr>
          <w:rFonts w:asciiTheme="majorHAnsi" w:hAnsiTheme="majorHAnsi" w:cstheme="majorHAnsi"/>
          <w:u w:val="single"/>
        </w:rPr>
        <w:t>Different types of</w:t>
      </w:r>
      <w:r w:rsidRPr="00941301">
        <w:rPr>
          <w:rFonts w:asciiTheme="majorHAnsi" w:hAnsiTheme="majorHAnsi" w:cstheme="majorHAnsi"/>
          <w:sz w:val="16"/>
          <w:szCs w:val="16"/>
        </w:rPr>
        <w:t xml:space="preserve"> possible </w:t>
      </w:r>
      <w:r w:rsidRPr="00941301">
        <w:rPr>
          <w:rFonts w:asciiTheme="majorHAnsi" w:hAnsiTheme="majorHAnsi" w:cstheme="majorHAnsi"/>
          <w:u w:val="single"/>
        </w:rPr>
        <w:t>catastrophes suggest different scenarios for how survival could happen on an island. What is important is</w:t>
      </w:r>
      <w:r w:rsidRPr="00941301">
        <w:rPr>
          <w:rFonts w:asciiTheme="majorHAnsi" w:hAnsiTheme="majorHAnsi" w:cstheme="majorHAnsi"/>
          <w:sz w:val="16"/>
          <w:szCs w:val="16"/>
        </w:rPr>
        <w:t xml:space="preserve"> that </w:t>
      </w:r>
      <w:r w:rsidRPr="00941301">
        <w:rPr>
          <w:rFonts w:asciiTheme="majorHAnsi" w:hAnsiTheme="majorHAnsi" w:cstheme="majorHAnsi"/>
          <w:u w:val="single"/>
        </w:rPr>
        <w:t>the island should have properties</w:t>
      </w:r>
      <w:r w:rsidRPr="00941301">
        <w:rPr>
          <w:rFonts w:asciiTheme="majorHAnsi" w:hAnsiTheme="majorHAnsi" w:cstheme="majorHAnsi"/>
          <w:sz w:val="16"/>
          <w:szCs w:val="16"/>
        </w:rPr>
        <w:t xml:space="preserve"> </w:t>
      </w:r>
      <w:r w:rsidRPr="00941301">
        <w:rPr>
          <w:rFonts w:asciiTheme="majorHAnsi" w:hAnsiTheme="majorHAnsi" w:cstheme="majorHAnsi"/>
          <w:u w:val="single"/>
        </w:rPr>
        <w:t>which</w:t>
      </w:r>
      <w:r w:rsidRPr="00941301">
        <w:rPr>
          <w:rFonts w:asciiTheme="majorHAnsi" w:hAnsiTheme="majorHAnsi" w:cstheme="majorHAnsi"/>
          <w:sz w:val="16"/>
          <w:szCs w:val="16"/>
        </w:rPr>
        <w:t xml:space="preserve"> </w:t>
      </w:r>
      <w:r w:rsidRPr="00941301">
        <w:rPr>
          <w:rFonts w:asciiTheme="majorHAnsi" w:hAnsiTheme="majorHAnsi" w:cstheme="majorHAnsi"/>
          <w:u w:val="single"/>
        </w:rPr>
        <w:t>protect against the specific dangers of</w:t>
      </w:r>
      <w:r w:rsidRPr="00941301">
        <w:rPr>
          <w:rFonts w:asciiTheme="majorHAnsi" w:hAnsiTheme="majorHAnsi" w:cstheme="majorHAnsi"/>
          <w:sz w:val="16"/>
          <w:szCs w:val="16"/>
        </w:rPr>
        <w:t xml:space="preserve"> </w:t>
      </w:r>
      <w:proofErr w:type="gramStart"/>
      <w:r w:rsidRPr="005B0701">
        <w:rPr>
          <w:rFonts w:asciiTheme="majorHAnsi" w:hAnsiTheme="majorHAnsi" w:cstheme="majorHAnsi"/>
          <w:sz w:val="16"/>
          <w:szCs w:val="16"/>
        </w:rPr>
        <w:t>particular global</w:t>
      </w:r>
      <w:proofErr w:type="gramEnd"/>
      <w:r w:rsidRPr="005B0701">
        <w:rPr>
          <w:rFonts w:asciiTheme="majorHAnsi" w:hAnsiTheme="majorHAnsi" w:cstheme="majorHAnsi"/>
          <w:sz w:val="16"/>
          <w:szCs w:val="16"/>
        </w:rPr>
        <w:t xml:space="preserve"> </w:t>
      </w:r>
      <w:r w:rsidRPr="005B0701">
        <w:rPr>
          <w:rFonts w:asciiTheme="majorHAnsi" w:hAnsiTheme="majorHAnsi" w:cstheme="majorHAnsi"/>
          <w:u w:val="single"/>
        </w:rPr>
        <w:t>catastrophic risks</w:t>
      </w:r>
      <w:r w:rsidRPr="005B0701">
        <w:rPr>
          <w:rFonts w:asciiTheme="majorHAnsi" w:hAnsiTheme="majorHAnsi" w:cstheme="majorHAnsi"/>
          <w:sz w:val="16"/>
          <w:szCs w:val="16"/>
        </w:rPr>
        <w:t xml:space="preserve">. </w:t>
      </w:r>
      <w:r w:rsidRPr="005B0701">
        <w:rPr>
          <w:rFonts w:asciiTheme="majorHAnsi" w:hAnsiTheme="majorHAnsi" w:cstheme="majorHAnsi"/>
          <w:u w:val="single"/>
        </w:rPr>
        <w:t xml:space="preserve">Specifically, different islands will provide protection against different risks, and their natural diversity will contribute to a higher total level of protection: </w:t>
      </w:r>
      <w:r w:rsidRPr="005B0701">
        <w:rPr>
          <w:rFonts w:asciiTheme="majorHAnsi" w:hAnsiTheme="majorHAnsi" w:cstheme="majorHAnsi"/>
          <w:sz w:val="16"/>
          <w:szCs w:val="16"/>
        </w:rPr>
        <w:t xml:space="preserve"> </w:t>
      </w:r>
      <w:r w:rsidRPr="005B0701">
        <w:rPr>
          <w:rFonts w:asciiTheme="majorHAnsi" w:hAnsiTheme="majorHAnsi" w:cstheme="majorHAnsi"/>
          <w:b/>
          <w:bCs/>
          <w:u w:val="single"/>
        </w:rPr>
        <w:t xml:space="preserve">Quarantined island survives </w:t>
      </w:r>
      <w:proofErr w:type="gramStart"/>
      <w:r w:rsidRPr="005B0701">
        <w:rPr>
          <w:rFonts w:asciiTheme="majorHAnsi" w:hAnsiTheme="majorHAnsi" w:cstheme="majorHAnsi"/>
          <w:b/>
          <w:bCs/>
          <w:u w:val="single"/>
        </w:rPr>
        <w:t xml:space="preserve">pandemic </w:t>
      </w:r>
      <w:r w:rsidRPr="005B0701">
        <w:rPr>
          <w:rFonts w:asciiTheme="majorHAnsi" w:hAnsiTheme="majorHAnsi" w:cstheme="majorHAnsi"/>
          <w:sz w:val="16"/>
          <w:szCs w:val="16"/>
        </w:rPr>
        <w:t>.</w:t>
      </w:r>
      <w:proofErr w:type="gramEnd"/>
      <w:r w:rsidRPr="005B0701">
        <w:rPr>
          <w:rFonts w:asciiTheme="majorHAnsi" w:hAnsiTheme="majorHAnsi" w:cstheme="majorHAnsi"/>
          <w:sz w:val="16"/>
          <w:szCs w:val="16"/>
        </w:rPr>
        <w:t xml:space="preserve"> An island could impose effective quarantine </w:t>
      </w:r>
      <w:r w:rsidRPr="005B0701">
        <w:rPr>
          <w:rFonts w:asciiTheme="majorHAnsi" w:hAnsiTheme="majorHAnsi" w:cstheme="majorHAnsi"/>
          <w:u w:val="single"/>
        </w:rPr>
        <w:t>if it is sufficiently remote and simultaneously able to protect itself</w:t>
      </w:r>
      <w:r w:rsidRPr="005B0701">
        <w:rPr>
          <w:rFonts w:asciiTheme="majorHAnsi" w:hAnsiTheme="majorHAnsi" w:cstheme="majorHAnsi"/>
          <w:sz w:val="16"/>
          <w:szCs w:val="16"/>
        </w:rPr>
        <w:t xml:space="preserve">, possibly using military ships and air defense.  </w:t>
      </w:r>
      <w:r w:rsidRPr="005B0701">
        <w:rPr>
          <w:rFonts w:asciiTheme="majorHAnsi" w:hAnsiTheme="majorHAnsi" w:cstheme="majorHAnsi"/>
          <w:b/>
          <w:bCs/>
          <w:u w:val="single"/>
        </w:rPr>
        <w:t>Far northern</w:t>
      </w:r>
      <w:r w:rsidRPr="005B0701">
        <w:rPr>
          <w:rFonts w:asciiTheme="majorHAnsi" w:hAnsiTheme="majorHAnsi" w:cstheme="majorHAnsi"/>
          <w:b/>
          <w:bCs/>
          <w:sz w:val="16"/>
          <w:szCs w:val="16"/>
        </w:rPr>
        <w:t xml:space="preserve"> </w:t>
      </w:r>
      <w:r w:rsidRPr="005B0701">
        <w:rPr>
          <w:rFonts w:asciiTheme="majorHAnsi" w:hAnsiTheme="majorHAnsi" w:cstheme="majorHAnsi"/>
          <w:b/>
          <w:bCs/>
          <w:u w:val="single"/>
        </w:rPr>
        <w:t>aboriginal people survive an ice age</w:t>
      </w:r>
      <w:r w:rsidRPr="005B0701">
        <w:rPr>
          <w:rFonts w:asciiTheme="majorHAnsi" w:hAnsiTheme="majorHAnsi" w:cstheme="majorHAnsi"/>
          <w:sz w:val="16"/>
          <w:szCs w:val="16"/>
        </w:rPr>
        <w:t xml:space="preserve">. Many far </w:t>
      </w:r>
      <w:r w:rsidRPr="005B0701">
        <w:rPr>
          <w:rFonts w:asciiTheme="majorHAnsi" w:hAnsiTheme="majorHAnsi" w:cstheme="majorHAnsi"/>
          <w:u w:val="single"/>
        </w:rPr>
        <w:t>northern people have adapted to survive in extremely cold</w:t>
      </w:r>
      <w:r w:rsidRPr="005B0701">
        <w:rPr>
          <w:rFonts w:asciiTheme="majorHAnsi" w:hAnsiTheme="majorHAnsi" w:cstheme="majorHAnsi"/>
          <w:sz w:val="16"/>
          <w:szCs w:val="16"/>
        </w:rPr>
        <w:t xml:space="preserve"> and dangerous </w:t>
      </w:r>
      <w:r w:rsidRPr="005B0701">
        <w:rPr>
          <w:rFonts w:asciiTheme="majorHAnsi" w:hAnsiTheme="majorHAnsi" w:cstheme="majorHAnsi"/>
          <w:u w:val="single"/>
        </w:rPr>
        <w:t>environments</w:t>
      </w:r>
      <w:r w:rsidRPr="005B0701">
        <w:rPr>
          <w:rFonts w:asciiTheme="majorHAnsi" w:hAnsiTheme="majorHAnsi" w:cstheme="majorHAnsi"/>
          <w:sz w:val="16"/>
          <w:szCs w:val="16"/>
        </w:rPr>
        <w:t xml:space="preserve">, </w:t>
      </w:r>
      <w:r w:rsidRPr="005B0701">
        <w:rPr>
          <w:rFonts w:asciiTheme="majorHAnsi" w:hAnsiTheme="majorHAnsi" w:cstheme="majorHAnsi"/>
          <w:u w:val="single"/>
        </w:rPr>
        <w:t>and</w:t>
      </w:r>
      <w:r w:rsidRPr="005B0701">
        <w:rPr>
          <w:rFonts w:asciiTheme="majorHAnsi" w:hAnsiTheme="majorHAnsi" w:cstheme="majorHAnsi"/>
          <w:sz w:val="16"/>
          <w:szCs w:val="16"/>
        </w:rPr>
        <w:t xml:space="preserve"> under the right circumstances </w:t>
      </w:r>
      <w:r w:rsidRPr="005B0701">
        <w:rPr>
          <w:rFonts w:asciiTheme="majorHAnsi" w:hAnsiTheme="majorHAnsi" w:cstheme="majorHAnsi"/>
          <w:u w:val="single"/>
        </w:rPr>
        <w:t>could</w:t>
      </w:r>
      <w:r w:rsidRPr="005B0701">
        <w:rPr>
          <w:rFonts w:asciiTheme="majorHAnsi" w:hAnsiTheme="majorHAnsi" w:cstheme="majorHAnsi"/>
          <w:sz w:val="16"/>
          <w:szCs w:val="16"/>
        </w:rPr>
        <w:t xml:space="preserve"> potentially </w:t>
      </w:r>
      <w:r w:rsidRPr="005B0701">
        <w:rPr>
          <w:rFonts w:asciiTheme="majorHAnsi" w:hAnsiTheme="majorHAnsi" w:cstheme="majorHAnsi"/>
          <w:u w:val="single"/>
        </w:rPr>
        <w:t>survive the return of an ice age</w:t>
      </w:r>
      <w:r w:rsidRPr="005B0701">
        <w:rPr>
          <w:rFonts w:asciiTheme="majorHAnsi" w:hAnsiTheme="majorHAnsi" w:cstheme="majorHAnsi"/>
          <w:sz w:val="16"/>
          <w:szCs w:val="16"/>
        </w:rPr>
        <w:t>. However, their cultures are endangered by globalization. If these people become dependent on the products</w:t>
      </w:r>
      <w:r w:rsidRPr="00941301">
        <w:rPr>
          <w:rFonts w:asciiTheme="majorHAnsi" w:hAnsiTheme="majorHAnsi" w:cstheme="majorHAnsi"/>
          <w:sz w:val="16"/>
          <w:szCs w:val="16"/>
        </w:rPr>
        <w:t xml:space="preserve"> of modern civilization, such as rifles and </w:t>
      </w:r>
      <w:proofErr w:type="gramStart"/>
      <w:r w:rsidRPr="00941301">
        <w:rPr>
          <w:rFonts w:asciiTheme="majorHAnsi" w:hAnsiTheme="majorHAnsi" w:cstheme="majorHAnsi"/>
          <w:sz w:val="16"/>
          <w:szCs w:val="16"/>
        </w:rPr>
        <w:t>motor boats</w:t>
      </w:r>
      <w:proofErr w:type="gramEnd"/>
      <w:r w:rsidRPr="00941301">
        <w:rPr>
          <w:rFonts w:asciiTheme="majorHAnsi" w:hAnsiTheme="majorHAnsi" w:cstheme="majorHAnsi"/>
          <w:sz w:val="16"/>
          <w:szCs w:val="16"/>
        </w:rPr>
        <w:t xml:space="preserve">, and lose their native survival skills, then their likelihood of surviving the collapse of the outside world would decrease. Therefore, </w:t>
      </w:r>
      <w:r w:rsidRPr="00D26629">
        <w:rPr>
          <w:rFonts w:asciiTheme="majorHAnsi" w:hAnsiTheme="majorHAnsi" w:cstheme="majorHAnsi"/>
          <w:u w:val="single"/>
        </w:rPr>
        <w:t>preservation of</w:t>
      </w:r>
      <w:r w:rsidRPr="00D26629">
        <w:rPr>
          <w:rFonts w:asciiTheme="majorHAnsi" w:hAnsiTheme="majorHAnsi" w:cstheme="majorHAnsi"/>
          <w:sz w:val="16"/>
          <w:szCs w:val="16"/>
        </w:rPr>
        <w:t xml:space="preserve"> their </w:t>
      </w:r>
      <w:r w:rsidRPr="00D26629">
        <w:rPr>
          <w:rFonts w:asciiTheme="majorHAnsi" w:hAnsiTheme="majorHAnsi" w:cstheme="majorHAnsi"/>
          <w:highlight w:val="green"/>
          <w:u w:val="single"/>
        </w:rPr>
        <w:t>survival skills</w:t>
      </w:r>
      <w:r w:rsidRPr="00941301">
        <w:rPr>
          <w:rFonts w:asciiTheme="majorHAnsi" w:hAnsiTheme="majorHAnsi" w:cstheme="majorHAnsi"/>
          <w:u w:val="single"/>
        </w:rPr>
        <w:t xml:space="preserve"> may be </w:t>
      </w:r>
      <w:r w:rsidRPr="00D26629">
        <w:rPr>
          <w:rFonts w:asciiTheme="majorHAnsi" w:hAnsiTheme="majorHAnsi" w:cstheme="majorHAnsi"/>
          <w:u w:val="single"/>
        </w:rPr>
        <w:t xml:space="preserve">important </w:t>
      </w:r>
      <w:r w:rsidRPr="005B0701">
        <w:rPr>
          <w:rFonts w:asciiTheme="majorHAnsi" w:hAnsiTheme="majorHAnsi" w:cstheme="majorHAnsi"/>
          <w:highlight w:val="green"/>
          <w:u w:val="single"/>
        </w:rPr>
        <w:t>as</w:t>
      </w:r>
      <w:r w:rsidRPr="00941301">
        <w:rPr>
          <w:rFonts w:asciiTheme="majorHAnsi" w:hAnsiTheme="majorHAnsi" w:cstheme="majorHAnsi"/>
          <w:u w:val="single"/>
        </w:rPr>
        <w:t xml:space="preserve"> a </w:t>
      </w:r>
      <w:r w:rsidRPr="005B0701">
        <w:rPr>
          <w:rFonts w:asciiTheme="majorHAnsi" w:hAnsiTheme="majorHAnsi" w:cstheme="majorHAnsi"/>
          <w:highlight w:val="green"/>
          <w:u w:val="single"/>
        </w:rPr>
        <w:t>defense against</w:t>
      </w:r>
      <w:r w:rsidRPr="00941301">
        <w:rPr>
          <w:rFonts w:asciiTheme="majorHAnsi" w:hAnsiTheme="majorHAnsi" w:cstheme="majorHAnsi"/>
          <w:u w:val="single"/>
        </w:rPr>
        <w:t xml:space="preserve"> the risks connected with </w:t>
      </w:r>
      <w:r w:rsidRPr="005B0701">
        <w:rPr>
          <w:rFonts w:asciiTheme="majorHAnsi" w:hAnsiTheme="majorHAnsi" w:cstheme="majorHAnsi"/>
          <w:b/>
          <w:bCs/>
          <w:highlight w:val="green"/>
          <w:u w:val="single"/>
        </w:rPr>
        <w:t>extreme cooling</w:t>
      </w:r>
      <w:r w:rsidRPr="005B0701">
        <w:rPr>
          <w:rFonts w:asciiTheme="majorHAnsi" w:hAnsiTheme="majorHAnsi" w:cstheme="majorHAnsi"/>
          <w:highlight w:val="green"/>
          <w:u w:val="single"/>
        </w:rPr>
        <w:t>.</w:t>
      </w:r>
      <w:r w:rsidRPr="00941301">
        <w:rPr>
          <w:rFonts w:asciiTheme="majorHAnsi" w:hAnsiTheme="majorHAnsi" w:cstheme="majorHAnsi"/>
          <w:u w:val="single"/>
        </w:rPr>
        <w:t xml:space="preserve"> </w:t>
      </w:r>
      <w:r w:rsidRPr="00941301">
        <w:rPr>
          <w:rFonts w:asciiTheme="majorHAnsi" w:hAnsiTheme="majorHAnsi" w:cstheme="majorHAnsi"/>
          <w:sz w:val="16"/>
          <w:szCs w:val="16"/>
        </w:rPr>
        <w:t xml:space="preserve"> </w:t>
      </w:r>
      <w:r w:rsidRPr="00941301">
        <w:rPr>
          <w:rFonts w:asciiTheme="majorHAnsi" w:hAnsiTheme="majorHAnsi" w:cstheme="majorHAnsi"/>
          <w:u w:val="single"/>
        </w:rPr>
        <w:t>Remote polar island with high mountains survives</w:t>
      </w:r>
      <w:r w:rsidRPr="00941301">
        <w:rPr>
          <w:rFonts w:asciiTheme="majorHAnsi" w:hAnsiTheme="majorHAnsi" w:cstheme="majorHAnsi"/>
          <w:sz w:val="16"/>
          <w:szCs w:val="16"/>
        </w:rPr>
        <w:t xml:space="preserve"> brief </w:t>
      </w:r>
      <w:r w:rsidRPr="00941301">
        <w:rPr>
          <w:rFonts w:asciiTheme="majorHAnsi" w:hAnsiTheme="majorHAnsi" w:cstheme="majorHAnsi"/>
          <w:u w:val="single"/>
        </w:rPr>
        <w:t>global warming of</w:t>
      </w:r>
      <w:r w:rsidRPr="00941301">
        <w:rPr>
          <w:rFonts w:asciiTheme="majorHAnsi" w:hAnsiTheme="majorHAnsi" w:cstheme="majorHAnsi"/>
          <w:sz w:val="16"/>
          <w:szCs w:val="16"/>
        </w:rPr>
        <w:t xml:space="preserve"> median surface temperatures, </w:t>
      </w:r>
      <w:r w:rsidRPr="00941301">
        <w:rPr>
          <w:rFonts w:asciiTheme="majorHAnsi" w:hAnsiTheme="majorHAnsi" w:cstheme="majorHAnsi"/>
          <w:u w:val="single"/>
        </w:rPr>
        <w:t>up to 50˚C</w:t>
      </w:r>
      <w:r w:rsidRPr="00941301">
        <w:rPr>
          <w:rFonts w:asciiTheme="majorHAnsi" w:hAnsiTheme="majorHAnsi" w:cstheme="majorHAnsi"/>
          <w:sz w:val="16"/>
          <w:szCs w:val="16"/>
        </w:rPr>
        <w:t xml:space="preserve">. There is a theory that the climates of planets </w:t>
      </w:r>
      <w:proofErr w:type="gramStart"/>
      <w:r w:rsidRPr="00941301">
        <w:rPr>
          <w:rFonts w:asciiTheme="majorHAnsi" w:hAnsiTheme="majorHAnsi" w:cstheme="majorHAnsi"/>
          <w:sz w:val="16"/>
          <w:szCs w:val="16"/>
        </w:rPr>
        <w:t>similar to</w:t>
      </w:r>
      <w:proofErr w:type="gramEnd"/>
      <w:r w:rsidRPr="00941301">
        <w:rPr>
          <w:rFonts w:asciiTheme="majorHAnsi" w:hAnsiTheme="majorHAnsi" w:cstheme="majorHAnsi"/>
          <w:sz w:val="16"/>
          <w:szCs w:val="16"/>
        </w:rPr>
        <w:t xml:space="preserve"> the Earth could have several semi-stable temperature levels (Popp et al., 2016). If so, </w:t>
      </w:r>
      <w:r w:rsidRPr="00941301">
        <w:rPr>
          <w:rFonts w:asciiTheme="majorHAnsi" w:hAnsiTheme="majorHAnsi" w:cstheme="majorHAnsi"/>
          <w:u w:val="single"/>
        </w:rPr>
        <w:t>because of climate change</w:t>
      </w:r>
      <w:r w:rsidRPr="00941301">
        <w:rPr>
          <w:rFonts w:asciiTheme="majorHAnsi" w:hAnsiTheme="majorHAnsi" w:cstheme="majorHAnsi"/>
          <w:sz w:val="16"/>
          <w:szCs w:val="16"/>
        </w:rPr>
        <w:t xml:space="preserve">, the </w:t>
      </w:r>
      <w:r w:rsidRPr="00941301">
        <w:rPr>
          <w:rFonts w:asciiTheme="majorHAnsi" w:hAnsiTheme="majorHAnsi" w:cstheme="majorHAnsi"/>
          <w:u w:val="single"/>
        </w:rPr>
        <w:t>Earth could transition to a</w:t>
      </w:r>
      <w:r w:rsidRPr="00941301">
        <w:rPr>
          <w:rFonts w:asciiTheme="majorHAnsi" w:hAnsiTheme="majorHAnsi" w:cstheme="majorHAnsi"/>
          <w:sz w:val="16"/>
          <w:szCs w:val="16"/>
        </w:rPr>
        <w:t xml:space="preserve"> second semi-stable </w:t>
      </w:r>
      <w:r w:rsidRPr="00941301">
        <w:rPr>
          <w:rFonts w:asciiTheme="majorHAnsi" w:hAnsiTheme="majorHAnsi" w:cstheme="majorHAnsi"/>
          <w:u w:val="single"/>
        </w:rPr>
        <w:t>state with a median global temperature of around</w:t>
      </w:r>
      <w:r w:rsidRPr="00941301">
        <w:rPr>
          <w:rFonts w:asciiTheme="majorHAnsi" w:hAnsiTheme="majorHAnsi" w:cstheme="majorHAnsi"/>
          <w:sz w:val="16"/>
          <w:szCs w:val="16"/>
        </w:rPr>
        <w:t xml:space="preserve"> 330 K, about </w:t>
      </w:r>
      <w:r w:rsidRPr="00941301">
        <w:rPr>
          <w:rFonts w:asciiTheme="majorHAnsi" w:hAnsiTheme="majorHAnsi" w:cstheme="majorHAnsi"/>
          <w:u w:val="single"/>
        </w:rPr>
        <w:t>60˚C</w:t>
      </w:r>
      <w:r w:rsidRPr="00941301">
        <w:rPr>
          <w:rFonts w:asciiTheme="majorHAnsi" w:hAnsiTheme="majorHAnsi" w:cstheme="majorHAnsi"/>
          <w:sz w:val="16"/>
          <w:szCs w:val="16"/>
        </w:rPr>
        <w:t xml:space="preserve">, or about </w:t>
      </w:r>
      <w:r w:rsidRPr="00941301">
        <w:rPr>
          <w:rFonts w:asciiTheme="majorHAnsi" w:hAnsiTheme="majorHAnsi" w:cstheme="majorHAnsi"/>
          <w:u w:val="single"/>
        </w:rPr>
        <w:t>45˚C above current global mean temperatures</w:t>
      </w:r>
      <w:r w:rsidRPr="00941301">
        <w:rPr>
          <w:rFonts w:asciiTheme="majorHAnsi" w:hAnsiTheme="majorHAnsi" w:cstheme="majorHAnsi"/>
          <w:sz w:val="16"/>
          <w:szCs w:val="16"/>
        </w:rPr>
        <w:t xml:space="preserve">. But </w:t>
      </w:r>
      <w:r w:rsidRPr="00941301">
        <w:rPr>
          <w:rFonts w:asciiTheme="majorHAnsi" w:hAnsiTheme="majorHAnsi" w:cstheme="majorHAnsi"/>
          <w:u w:val="single"/>
        </w:rPr>
        <w:t xml:space="preserve">even in this climate, </w:t>
      </w:r>
      <w:r w:rsidRPr="00941301">
        <w:rPr>
          <w:rFonts w:asciiTheme="majorHAnsi" w:hAnsiTheme="majorHAnsi" w:cstheme="majorHAnsi"/>
          <w:b/>
          <w:bCs/>
          <w:u w:val="single"/>
        </w:rPr>
        <w:t xml:space="preserve">some </w:t>
      </w:r>
      <w:r w:rsidRPr="00941301">
        <w:rPr>
          <w:rFonts w:asciiTheme="majorHAnsi" w:hAnsiTheme="majorHAnsi" w:cstheme="majorHAnsi"/>
          <w:b/>
          <w:bCs/>
          <w:highlight w:val="green"/>
          <w:u w:val="single"/>
        </w:rPr>
        <w:t>regions</w:t>
      </w:r>
      <w:r w:rsidRPr="00D26629">
        <w:rPr>
          <w:rFonts w:asciiTheme="majorHAnsi" w:hAnsiTheme="majorHAnsi" w:cstheme="majorHAnsi"/>
          <w:b/>
          <w:bCs/>
          <w:u w:val="single"/>
        </w:rPr>
        <w:t xml:space="preserve"> of Earth</w:t>
      </w:r>
      <w:r w:rsidRPr="00941301">
        <w:rPr>
          <w:rFonts w:asciiTheme="majorHAnsi" w:hAnsiTheme="majorHAnsi" w:cstheme="majorHAnsi"/>
          <w:b/>
          <w:bCs/>
          <w:u w:val="single"/>
        </w:rPr>
        <w:t xml:space="preserve"> could </w:t>
      </w:r>
      <w:r w:rsidRPr="00941301">
        <w:rPr>
          <w:rFonts w:asciiTheme="majorHAnsi" w:hAnsiTheme="majorHAnsi" w:cstheme="majorHAnsi"/>
          <w:b/>
          <w:bCs/>
          <w:highlight w:val="green"/>
          <w:u w:val="single"/>
        </w:rPr>
        <w:t>still</w:t>
      </w:r>
      <w:r w:rsidRPr="00941301">
        <w:rPr>
          <w:rFonts w:asciiTheme="majorHAnsi" w:hAnsiTheme="majorHAnsi" w:cstheme="majorHAnsi"/>
          <w:b/>
          <w:bCs/>
          <w:u w:val="single"/>
        </w:rPr>
        <w:t xml:space="preserve"> be </w:t>
      </w:r>
      <w:r w:rsidRPr="00941301">
        <w:rPr>
          <w:rFonts w:asciiTheme="majorHAnsi" w:hAnsiTheme="majorHAnsi" w:cstheme="majorHAnsi"/>
          <w:b/>
          <w:bCs/>
          <w:highlight w:val="green"/>
          <w:u w:val="single"/>
        </w:rPr>
        <w:t xml:space="preserve">survivable </w:t>
      </w:r>
      <w:r w:rsidRPr="00941301">
        <w:rPr>
          <w:rFonts w:asciiTheme="majorHAnsi" w:hAnsiTheme="majorHAnsi" w:cstheme="majorHAnsi"/>
          <w:b/>
          <w:bCs/>
          <w:u w:val="single"/>
        </w:rPr>
        <w:t>for humans</w:t>
      </w:r>
      <w:r w:rsidRPr="00941301">
        <w:rPr>
          <w:rFonts w:asciiTheme="majorHAnsi" w:hAnsiTheme="majorHAnsi" w:cstheme="majorHAnsi"/>
          <w:u w:val="single"/>
        </w:rPr>
        <w:t>, such as the Himalayan plateau at elevations above 4,000 m, but below 6,000</w:t>
      </w:r>
      <w:r w:rsidRPr="00941301">
        <w:rPr>
          <w:rFonts w:asciiTheme="majorHAnsi" w:hAnsiTheme="majorHAnsi" w:cstheme="majorHAnsi"/>
          <w:sz w:val="16"/>
          <w:szCs w:val="16"/>
        </w:rPr>
        <w:t xml:space="preserve"> (where oxygen deficiency becomes a problem), </w:t>
      </w:r>
      <w:r w:rsidRPr="00941301">
        <w:rPr>
          <w:rFonts w:asciiTheme="majorHAnsi" w:hAnsiTheme="majorHAnsi" w:cstheme="majorHAnsi"/>
          <w:u w:val="single"/>
        </w:rPr>
        <w:t>or on polar islands with mountains</w:t>
      </w:r>
      <w:r w:rsidRPr="00941301">
        <w:rPr>
          <w:rFonts w:asciiTheme="majorHAnsi" w:hAnsiTheme="majorHAnsi" w:cstheme="majorHAnsi"/>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941301">
        <w:rPr>
          <w:rFonts w:asciiTheme="majorHAnsi" w:hAnsiTheme="majorHAnsi" w:cstheme="majorHAnsi"/>
          <w:u w:val="single"/>
        </w:rPr>
        <w:t>If temperatures later returned to normal</w:t>
      </w:r>
      <w:r w:rsidRPr="00941301">
        <w:rPr>
          <w:rFonts w:asciiTheme="majorHAnsi" w:hAnsiTheme="majorHAnsi" w:cstheme="majorHAnsi"/>
          <w:sz w:val="16"/>
          <w:szCs w:val="16"/>
        </w:rPr>
        <w:t xml:space="preserve"> – either naturally or through climate engineering – </w:t>
      </w:r>
      <w:r w:rsidRPr="00941301">
        <w:rPr>
          <w:rFonts w:asciiTheme="majorHAnsi" w:hAnsiTheme="majorHAnsi" w:cstheme="majorHAnsi"/>
          <w:b/>
          <w:bCs/>
          <w:u w:val="single"/>
        </w:rPr>
        <w:t xml:space="preserve">the rest of </w:t>
      </w:r>
      <w:r w:rsidRPr="007E6AB2">
        <w:rPr>
          <w:rFonts w:asciiTheme="majorHAnsi" w:hAnsiTheme="majorHAnsi" w:cstheme="majorHAnsi"/>
          <w:b/>
          <w:bCs/>
          <w:u w:val="single"/>
        </w:rPr>
        <w:t xml:space="preserve">the Earth </w:t>
      </w:r>
      <w:r w:rsidRPr="00941301">
        <w:rPr>
          <w:rFonts w:asciiTheme="majorHAnsi" w:hAnsiTheme="majorHAnsi" w:cstheme="majorHAnsi"/>
          <w:b/>
          <w:bCs/>
          <w:highlight w:val="green"/>
          <w:u w:val="single"/>
        </w:rPr>
        <w:t>could be repopulated</w:t>
      </w:r>
      <w:r w:rsidRPr="00941301">
        <w:rPr>
          <w:rFonts w:asciiTheme="majorHAnsi" w:hAnsiTheme="majorHAnsi" w:cstheme="majorHAnsi"/>
          <w:u w:val="single"/>
        </w:rPr>
        <w:t xml:space="preserve">. </w:t>
      </w:r>
      <w:r w:rsidRPr="00941301">
        <w:rPr>
          <w:rFonts w:asciiTheme="majorHAnsi" w:hAnsiTheme="majorHAnsi" w:cstheme="majorHAnsi"/>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941301">
        <w:rPr>
          <w:rFonts w:asciiTheme="majorHAnsi" w:hAnsiTheme="majorHAnsi" w:cstheme="majorHAnsi"/>
          <w:sz w:val="16"/>
          <w:szCs w:val="16"/>
        </w:rPr>
        <w:t>ammunition</w:t>
      </w:r>
      <w:proofErr w:type="gramEnd"/>
      <w:r w:rsidRPr="00941301">
        <w:rPr>
          <w:rFonts w:asciiTheme="majorHAnsi" w:hAnsiTheme="majorHAnsi" w:cstheme="majorHAnsi"/>
          <w:sz w:val="16"/>
          <w:szCs w:val="16"/>
        </w:rPr>
        <w:t xml:space="preserve"> or other supplies:  </w:t>
      </w:r>
      <w:r w:rsidRPr="00941301">
        <w:rPr>
          <w:rFonts w:asciiTheme="majorHAnsi" w:hAnsiTheme="majorHAnsi" w:cstheme="majorHAnsi"/>
          <w:u w:val="single"/>
        </w:rPr>
        <w:t>Primitive tribe survives civilizational collapse</w:t>
      </w:r>
      <w:r w:rsidRPr="00941301">
        <w:rPr>
          <w:rFonts w:asciiTheme="majorHAnsi" w:hAnsiTheme="majorHAnsi" w:cstheme="majorHAnsi"/>
          <w:sz w:val="16"/>
          <w:szCs w:val="16"/>
        </w:rPr>
        <w:t xml:space="preserve">. The </w:t>
      </w:r>
      <w:r w:rsidRPr="00941301">
        <w:rPr>
          <w:rFonts w:asciiTheme="majorHAnsi" w:hAnsiTheme="majorHAnsi" w:cstheme="majorHAnsi"/>
          <w:highlight w:val="green"/>
          <w:u w:val="single"/>
        </w:rPr>
        <w:t xml:space="preserve">inhabitants of </w:t>
      </w:r>
      <w:r w:rsidRPr="00941301">
        <w:rPr>
          <w:rFonts w:asciiTheme="majorHAnsi" w:hAnsiTheme="majorHAnsi" w:cstheme="majorHAnsi"/>
          <w:b/>
          <w:bCs/>
          <w:highlight w:val="green"/>
          <w:u w:val="single"/>
        </w:rPr>
        <w:t>North Sentinel Island</w:t>
      </w:r>
      <w:r w:rsidRPr="00941301">
        <w:rPr>
          <w:rFonts w:asciiTheme="majorHAnsi" w:hAnsiTheme="majorHAnsi" w:cstheme="majorHAnsi"/>
          <w:sz w:val="16"/>
          <w:szCs w:val="16"/>
        </w:rPr>
        <w:t xml:space="preserve">, near the Andaman Islands in the Indian Ocean, </w:t>
      </w:r>
      <w:r w:rsidRPr="00941301">
        <w:rPr>
          <w:rFonts w:asciiTheme="majorHAnsi" w:hAnsiTheme="majorHAnsi" w:cstheme="majorHAnsi"/>
          <w:u w:val="single"/>
        </w:rPr>
        <w:t xml:space="preserve">are hostile and </w:t>
      </w:r>
      <w:r w:rsidRPr="00941301">
        <w:rPr>
          <w:rFonts w:asciiTheme="majorHAnsi" w:hAnsiTheme="majorHAnsi" w:cstheme="majorHAnsi"/>
          <w:highlight w:val="green"/>
          <w:u w:val="single"/>
        </w:rPr>
        <w:t>uncontacted</w:t>
      </w:r>
      <w:r w:rsidRPr="00941301">
        <w:rPr>
          <w:rFonts w:asciiTheme="majorHAnsi" w:hAnsiTheme="majorHAnsi" w:cstheme="majorHAnsi"/>
          <w:sz w:val="16"/>
          <w:szCs w:val="16"/>
          <w:highlight w:val="green"/>
        </w:rPr>
        <w:t>.</w:t>
      </w:r>
      <w:r w:rsidRPr="00941301">
        <w:rPr>
          <w:rFonts w:asciiTheme="majorHAnsi" w:hAnsiTheme="majorHAnsi" w:cstheme="majorHAnsi"/>
          <w:sz w:val="16"/>
          <w:szCs w:val="16"/>
        </w:rPr>
        <w:t xml:space="preserve"> </w:t>
      </w:r>
      <w:r w:rsidRPr="00941301">
        <w:rPr>
          <w:rFonts w:asciiTheme="majorHAnsi" w:hAnsiTheme="majorHAnsi" w:cstheme="majorHAnsi"/>
          <w:b/>
          <w:bCs/>
          <w:u w:val="single"/>
        </w:rPr>
        <w:t>The Sentinelese survived the 2004 Indian Ocean tsunami apparently unaffected</w:t>
      </w:r>
      <w:r w:rsidRPr="00941301">
        <w:rPr>
          <w:rFonts w:asciiTheme="majorHAnsi" w:hAnsiTheme="majorHAnsi" w:cstheme="majorHAnsi"/>
          <w:b/>
          <w:bCs/>
          <w:sz w:val="16"/>
          <w:szCs w:val="16"/>
        </w:rPr>
        <w:t xml:space="preserve"> </w:t>
      </w:r>
      <w:r w:rsidRPr="00941301">
        <w:rPr>
          <w:rFonts w:asciiTheme="majorHAnsi" w:hAnsiTheme="majorHAnsi" w:cstheme="majorHAnsi"/>
          <w:sz w:val="16"/>
          <w:szCs w:val="16"/>
        </w:rPr>
        <w:t>(</w:t>
      </w:r>
      <w:proofErr w:type="spellStart"/>
      <w:r w:rsidRPr="00941301">
        <w:rPr>
          <w:rFonts w:asciiTheme="majorHAnsi" w:hAnsiTheme="majorHAnsi" w:cstheme="majorHAnsi"/>
          <w:sz w:val="16"/>
          <w:szCs w:val="16"/>
        </w:rPr>
        <w:t>Voanews</w:t>
      </w:r>
      <w:proofErr w:type="spellEnd"/>
      <w:r w:rsidRPr="00941301">
        <w:rPr>
          <w:rFonts w:asciiTheme="majorHAnsi" w:hAnsiTheme="majorHAnsi" w:cstheme="majorHAnsi"/>
          <w:sz w:val="16"/>
          <w:szCs w:val="16"/>
        </w:rPr>
        <w:t xml:space="preserve">, 2009), and </w:t>
      </w:r>
      <w:r w:rsidRPr="00941301">
        <w:rPr>
          <w:rFonts w:asciiTheme="majorHAnsi" w:hAnsiTheme="majorHAnsi" w:cstheme="majorHAnsi"/>
          <w:u w:val="single"/>
        </w:rPr>
        <w:t xml:space="preserve">if the rest of humanity disappear, </w:t>
      </w:r>
      <w:r w:rsidRPr="00941301">
        <w:rPr>
          <w:rFonts w:asciiTheme="majorHAnsi" w:hAnsiTheme="majorHAnsi" w:cstheme="majorHAnsi"/>
          <w:b/>
          <w:bCs/>
          <w:u w:val="single"/>
        </w:rPr>
        <w:t>they might well continue their existence without change.</w:t>
      </w:r>
      <w:r w:rsidRPr="00941301">
        <w:rPr>
          <w:rFonts w:asciiTheme="majorHAnsi" w:hAnsiTheme="majorHAnsi" w:cstheme="majorHAnsi"/>
          <w:u w:val="single"/>
        </w:rPr>
        <w:t xml:space="preserve"> </w:t>
      </w:r>
      <w:r w:rsidRPr="00941301">
        <w:rPr>
          <w:rFonts w:asciiTheme="majorHAnsi" w:hAnsiTheme="majorHAnsi" w:cstheme="majorHAnsi"/>
          <w:sz w:val="16"/>
          <w:szCs w:val="16"/>
        </w:rPr>
        <w:t xml:space="preserve"> </w:t>
      </w:r>
      <w:r w:rsidRPr="00941301">
        <w:rPr>
          <w:rFonts w:asciiTheme="majorHAnsi" w:hAnsiTheme="majorHAnsi" w:cstheme="majorHAnsi"/>
          <w:u w:val="single"/>
        </w:rPr>
        <w:t>Tropical Island survives extreme global nuclear</w:t>
      </w:r>
      <w:r w:rsidRPr="00941301">
        <w:rPr>
          <w:rFonts w:asciiTheme="majorHAnsi" w:hAnsiTheme="majorHAnsi" w:cstheme="majorHAnsi"/>
          <w:sz w:val="16"/>
          <w:szCs w:val="16"/>
        </w:rPr>
        <w:t xml:space="preserve"> </w:t>
      </w:r>
      <w:r w:rsidRPr="00941301">
        <w:rPr>
          <w:rFonts w:asciiTheme="majorHAnsi" w:hAnsiTheme="majorHAnsi" w:cstheme="majorHAnsi"/>
          <w:u w:val="single"/>
        </w:rPr>
        <w:t>winter</w:t>
      </w:r>
      <w:r w:rsidRPr="00941301">
        <w:rPr>
          <w:rFonts w:asciiTheme="majorHAnsi" w:hAnsiTheme="majorHAnsi" w:cstheme="majorHAnsi"/>
          <w:sz w:val="16"/>
          <w:szCs w:val="16"/>
        </w:rPr>
        <w:t xml:space="preserve"> </w:t>
      </w:r>
      <w:r w:rsidRPr="00941301">
        <w:rPr>
          <w:rFonts w:asciiTheme="majorHAnsi" w:hAnsiTheme="majorHAnsi" w:cstheme="majorHAnsi"/>
          <w:u w:val="single"/>
        </w:rPr>
        <w:t>and</w:t>
      </w:r>
      <w:r w:rsidRPr="00941301">
        <w:rPr>
          <w:rFonts w:asciiTheme="majorHAnsi" w:hAnsiTheme="majorHAnsi" w:cstheme="majorHAnsi"/>
          <w:sz w:val="16"/>
          <w:szCs w:val="16"/>
        </w:rPr>
        <w:t xml:space="preserve"> </w:t>
      </w:r>
      <w:r w:rsidRPr="00941301">
        <w:rPr>
          <w:rFonts w:asciiTheme="majorHAnsi" w:hAnsiTheme="majorHAnsi" w:cstheme="majorHAnsi"/>
          <w:u w:val="single"/>
        </w:rPr>
        <w:t>glaciation</w:t>
      </w:r>
      <w:r w:rsidRPr="00941301">
        <w:rPr>
          <w:rFonts w:asciiTheme="majorHAnsi" w:hAnsiTheme="majorHAnsi" w:cstheme="majorHAnsi"/>
          <w:sz w:val="16"/>
          <w:szCs w:val="16"/>
        </w:rPr>
        <w:t xml:space="preserve"> event. </w:t>
      </w:r>
      <w:r w:rsidRPr="00941301">
        <w:rPr>
          <w:rFonts w:asciiTheme="majorHAnsi" w:hAnsiTheme="majorHAnsi" w:cstheme="majorHAnsi"/>
          <w:u w:val="single"/>
        </w:rPr>
        <w:t xml:space="preserve">Were a </w:t>
      </w:r>
      <w:r w:rsidRPr="00941301">
        <w:rPr>
          <w:rFonts w:asciiTheme="majorHAnsi" w:hAnsiTheme="majorHAnsi" w:cstheme="majorHAnsi"/>
          <w:b/>
          <w:bCs/>
          <w:u w:val="single"/>
        </w:rPr>
        <w:t>nuclear</w:t>
      </w:r>
      <w:r w:rsidRPr="00941301">
        <w:rPr>
          <w:rFonts w:asciiTheme="majorHAnsi" w:hAnsiTheme="majorHAnsi" w:cstheme="majorHAnsi"/>
          <w:sz w:val="16"/>
          <w:szCs w:val="16"/>
        </w:rPr>
        <w:t xml:space="preserve">, bolide impactor or volcanic </w:t>
      </w:r>
      <w:r w:rsidRPr="00941301">
        <w:rPr>
          <w:rFonts w:asciiTheme="majorHAnsi" w:hAnsiTheme="majorHAnsi" w:cstheme="majorHAnsi"/>
          <w:u w:val="single"/>
        </w:rPr>
        <w:t>“</w:t>
      </w:r>
      <w:r w:rsidRPr="00941301">
        <w:rPr>
          <w:rFonts w:asciiTheme="majorHAnsi" w:hAnsiTheme="majorHAnsi" w:cstheme="majorHAnsi"/>
          <w:b/>
          <w:bCs/>
          <w:u w:val="single"/>
        </w:rPr>
        <w:t>winter</w:t>
      </w:r>
      <w:r w:rsidRPr="00941301">
        <w:rPr>
          <w:rFonts w:asciiTheme="majorHAnsi" w:hAnsiTheme="majorHAnsi" w:cstheme="majorHAnsi"/>
          <w:u w:val="single"/>
        </w:rPr>
        <w:t>”</w:t>
      </w:r>
      <w:r w:rsidRPr="00941301">
        <w:rPr>
          <w:rFonts w:asciiTheme="majorHAnsi" w:hAnsiTheme="majorHAnsi" w:cstheme="majorHAnsi"/>
          <w:sz w:val="16"/>
          <w:szCs w:val="16"/>
        </w:rPr>
        <w:t xml:space="preserve"> scenario </w:t>
      </w:r>
      <w:r w:rsidRPr="00941301">
        <w:rPr>
          <w:rFonts w:asciiTheme="majorHAnsi" w:hAnsiTheme="majorHAnsi" w:cstheme="majorHAnsi"/>
          <w:u w:val="single"/>
        </w:rPr>
        <w:t>to unfold</w:t>
      </w:r>
      <w:r w:rsidRPr="00941301">
        <w:rPr>
          <w:rFonts w:asciiTheme="majorHAnsi" w:hAnsiTheme="majorHAnsi" w:cstheme="majorHAnsi"/>
          <w:sz w:val="16"/>
          <w:szCs w:val="16"/>
        </w:rPr>
        <w:t xml:space="preserve">, these </w:t>
      </w:r>
      <w:r w:rsidRPr="00941301">
        <w:rPr>
          <w:rFonts w:asciiTheme="majorHAnsi" w:hAnsiTheme="majorHAnsi" w:cstheme="majorHAnsi"/>
          <w:highlight w:val="green"/>
          <w:u w:val="single"/>
        </w:rPr>
        <w:t xml:space="preserve">islands </w:t>
      </w:r>
      <w:r w:rsidRPr="00941301">
        <w:rPr>
          <w:rFonts w:asciiTheme="majorHAnsi" w:hAnsiTheme="majorHAnsi" w:cstheme="majorHAnsi"/>
          <w:u w:val="single"/>
        </w:rPr>
        <w:t xml:space="preserve">would </w:t>
      </w:r>
      <w:r w:rsidRPr="007E6AB2">
        <w:rPr>
          <w:rFonts w:asciiTheme="majorHAnsi" w:hAnsiTheme="majorHAnsi" w:cstheme="majorHAnsi"/>
          <w:u w:val="single"/>
        </w:rPr>
        <w:t xml:space="preserve">remain </w:t>
      </w:r>
      <w:r w:rsidRPr="00941301">
        <w:rPr>
          <w:rFonts w:asciiTheme="majorHAnsi" w:hAnsiTheme="majorHAnsi" w:cstheme="majorHAnsi"/>
          <w:highlight w:val="green"/>
          <w:u w:val="single"/>
        </w:rPr>
        <w:t>surrounded by Warm Ocean</w:t>
      </w:r>
      <w:r w:rsidRPr="00941301">
        <w:rPr>
          <w:rFonts w:asciiTheme="majorHAnsi" w:hAnsiTheme="majorHAnsi" w:cstheme="majorHAnsi"/>
          <w:u w:val="single"/>
        </w:rPr>
        <w:t xml:space="preserve">, </w:t>
      </w:r>
      <w:r w:rsidRPr="007E6AB2">
        <w:rPr>
          <w:rFonts w:asciiTheme="majorHAnsi" w:hAnsiTheme="majorHAnsi" w:cstheme="majorHAnsi"/>
          <w:u w:val="single"/>
        </w:rPr>
        <w:t>and</w:t>
      </w:r>
      <w:r w:rsidRPr="00941301">
        <w:rPr>
          <w:rFonts w:asciiTheme="majorHAnsi" w:hAnsiTheme="majorHAnsi" w:cstheme="majorHAnsi"/>
          <w:u w:val="single"/>
        </w:rPr>
        <w:t xml:space="preserve"> </w:t>
      </w:r>
      <w:r w:rsidRPr="007E6AB2">
        <w:rPr>
          <w:rFonts w:asciiTheme="majorHAnsi" w:hAnsiTheme="majorHAnsi" w:cstheme="majorHAnsi"/>
          <w:highlight w:val="green"/>
          <w:u w:val="single"/>
        </w:rPr>
        <w:t>local volcanism</w:t>
      </w:r>
      <w:r w:rsidRPr="00941301">
        <w:rPr>
          <w:rFonts w:asciiTheme="majorHAnsi" w:hAnsiTheme="majorHAnsi" w:cstheme="majorHAnsi"/>
          <w:u w:val="single"/>
        </w:rPr>
        <w:t xml:space="preserve"> or other </w:t>
      </w:r>
      <w:r w:rsidRPr="007E6AB2">
        <w:rPr>
          <w:rFonts w:asciiTheme="majorHAnsi" w:hAnsiTheme="majorHAnsi" w:cstheme="majorHAnsi"/>
          <w:u w:val="single"/>
        </w:rPr>
        <w:t>energy sources</w:t>
      </w:r>
      <w:r w:rsidRPr="00941301">
        <w:rPr>
          <w:rFonts w:asciiTheme="majorHAnsi" w:hAnsiTheme="majorHAnsi" w:cstheme="majorHAnsi"/>
          <w:u w:val="single"/>
        </w:rPr>
        <w:t xml:space="preserve"> might </w:t>
      </w:r>
      <w:r w:rsidRPr="00941301">
        <w:rPr>
          <w:rFonts w:asciiTheme="majorHAnsi" w:hAnsiTheme="majorHAnsi" w:cstheme="majorHAnsi"/>
          <w:highlight w:val="green"/>
          <w:u w:val="single"/>
        </w:rPr>
        <w:t xml:space="preserve">provide heat, </w:t>
      </w:r>
      <w:proofErr w:type="gramStart"/>
      <w:r w:rsidRPr="00941301">
        <w:rPr>
          <w:rFonts w:asciiTheme="majorHAnsi" w:hAnsiTheme="majorHAnsi" w:cstheme="majorHAnsi"/>
          <w:highlight w:val="green"/>
          <w:u w:val="single"/>
        </w:rPr>
        <w:t>energy</w:t>
      </w:r>
      <w:proofErr w:type="gramEnd"/>
      <w:r w:rsidRPr="00941301">
        <w:rPr>
          <w:rFonts w:asciiTheme="majorHAnsi" w:hAnsiTheme="majorHAnsi" w:cstheme="majorHAnsi"/>
          <w:highlight w:val="green"/>
          <w:u w:val="single"/>
        </w:rPr>
        <w:t xml:space="preserve"> and food</w:t>
      </w:r>
      <w:r w:rsidRPr="00941301">
        <w:rPr>
          <w:rFonts w:asciiTheme="majorHAnsi" w:hAnsiTheme="majorHAnsi" w:cstheme="majorHAnsi"/>
          <w:sz w:val="16"/>
          <w:szCs w:val="16"/>
          <w:highlight w:val="green"/>
        </w:rPr>
        <w:t>.</w:t>
      </w:r>
      <w:r w:rsidRPr="00941301">
        <w:rPr>
          <w:rFonts w:asciiTheme="majorHAnsi" w:hAnsiTheme="majorHAnsi" w:cstheme="majorHAnsi"/>
          <w:sz w:val="16"/>
          <w:szCs w:val="16"/>
        </w:rPr>
        <w:t xml:space="preserve"> </w:t>
      </w:r>
      <w:r w:rsidRPr="00941301">
        <w:rPr>
          <w:rFonts w:asciiTheme="majorHAnsi" w:hAnsiTheme="majorHAnsi" w:cstheme="majorHAnsi"/>
          <w:u w:val="single"/>
        </w:rPr>
        <w:t>Such island refuges</w:t>
      </w:r>
      <w:r w:rsidRPr="00941301">
        <w:rPr>
          <w:rFonts w:asciiTheme="majorHAnsi" w:hAnsiTheme="majorHAnsi" w:cstheme="majorHAnsi"/>
          <w:sz w:val="16"/>
          <w:szCs w:val="16"/>
        </w:rPr>
        <w:t xml:space="preserve"> may have </w:t>
      </w:r>
      <w:r w:rsidRPr="00941301">
        <w:rPr>
          <w:rFonts w:asciiTheme="majorHAnsi" w:hAnsiTheme="majorHAnsi" w:cstheme="majorHAnsi"/>
          <w:u w:val="single"/>
        </w:rPr>
        <w:t xml:space="preserve">helped life on </w:t>
      </w:r>
      <w:r w:rsidRPr="007E6AB2">
        <w:rPr>
          <w:rFonts w:asciiTheme="majorHAnsi" w:hAnsiTheme="majorHAnsi" w:cstheme="majorHAnsi"/>
          <w:u w:val="single"/>
        </w:rPr>
        <w:t xml:space="preserve">Earth survive during the </w:t>
      </w:r>
      <w:r w:rsidRPr="007E6AB2">
        <w:rPr>
          <w:rFonts w:asciiTheme="majorHAnsi" w:hAnsiTheme="majorHAnsi" w:cstheme="majorHAnsi"/>
          <w:b/>
          <w:bCs/>
          <w:u w:val="single"/>
        </w:rPr>
        <w:t>“Snowball Earth”</w:t>
      </w:r>
      <w:r w:rsidRPr="007E6AB2">
        <w:rPr>
          <w:rFonts w:asciiTheme="majorHAnsi" w:hAnsiTheme="majorHAnsi" w:cstheme="majorHAnsi"/>
          <w:u w:val="single"/>
        </w:rPr>
        <w:t xml:space="preserve"> event in Earth’s distant past</w:t>
      </w:r>
      <w:r w:rsidRPr="007E6AB2">
        <w:rPr>
          <w:rFonts w:asciiTheme="majorHAnsi" w:hAnsiTheme="majorHAnsi" w:cstheme="majorHAnsi"/>
          <w:sz w:val="16"/>
          <w:szCs w:val="16"/>
        </w:rPr>
        <w:t xml:space="preserve"> (Hoffman et al., 1998).  Remote island b</w:t>
      </w:r>
      <w:r w:rsidRPr="00941301">
        <w:rPr>
          <w:rFonts w:asciiTheme="majorHAnsi" w:hAnsiTheme="majorHAnsi" w:cstheme="majorHAnsi"/>
          <w:sz w:val="16"/>
          <w:szCs w:val="16"/>
        </w:rPr>
        <w:t xml:space="preserve">ase for project “Yellow submarine”. Some </w:t>
      </w:r>
      <w:r w:rsidRPr="00941301">
        <w:rPr>
          <w:rFonts w:asciiTheme="majorHAnsi" w:hAnsiTheme="majorHAnsi" w:cstheme="majorHAnsi"/>
          <w:u w:val="single"/>
        </w:rPr>
        <w:t xml:space="preserve">catastrophic risks such as a </w:t>
      </w:r>
      <w:r w:rsidRPr="00941301">
        <w:rPr>
          <w:rFonts w:asciiTheme="majorHAnsi" w:hAnsiTheme="majorHAnsi" w:cstheme="majorHAnsi"/>
          <w:sz w:val="16"/>
          <w:szCs w:val="16"/>
        </w:rPr>
        <w:t xml:space="preserve">gamma ray burst, a </w:t>
      </w:r>
      <w:r w:rsidRPr="00125B63">
        <w:rPr>
          <w:rFonts w:asciiTheme="majorHAnsi" w:hAnsiTheme="majorHAnsi" w:cstheme="majorHAnsi"/>
          <w:u w:val="single"/>
        </w:rPr>
        <w:t xml:space="preserve">global nuclear </w:t>
      </w:r>
      <w:r w:rsidRPr="00125B63">
        <w:rPr>
          <w:rFonts w:asciiTheme="majorHAnsi" w:hAnsiTheme="majorHAnsi" w:cstheme="majorHAnsi"/>
          <w:u w:val="single"/>
        </w:rPr>
        <w:lastRenderedPageBreak/>
        <w:t>war with high radiological contamination</w:t>
      </w:r>
      <w:r w:rsidRPr="00125B63">
        <w:rPr>
          <w:rFonts w:asciiTheme="majorHAnsi" w:hAnsiTheme="majorHAnsi" w:cstheme="majorHAnsi"/>
          <w:sz w:val="16"/>
          <w:szCs w:val="16"/>
        </w:rPr>
        <w:t xml:space="preserve"> or multiple pandemics </w:t>
      </w:r>
      <w:r w:rsidRPr="00125B63">
        <w:rPr>
          <w:rFonts w:asciiTheme="majorHAnsi" w:hAnsiTheme="majorHAnsi" w:cstheme="majorHAnsi"/>
          <w:u w:val="single"/>
        </w:rPr>
        <w:t xml:space="preserve">might be best survived </w:t>
      </w:r>
      <w:r w:rsidRPr="00125B63">
        <w:rPr>
          <w:rFonts w:asciiTheme="majorHAnsi" w:hAnsiTheme="majorHAnsi" w:cstheme="majorHAnsi"/>
          <w:b/>
          <w:bCs/>
          <w:u w:val="single"/>
        </w:rPr>
        <w:t>underwater in nuclear submarines</w:t>
      </w:r>
      <w:r w:rsidRPr="00125B63">
        <w:rPr>
          <w:rFonts w:asciiTheme="majorHAnsi" w:hAnsiTheme="majorHAnsi" w:cstheme="majorHAnsi"/>
          <w:sz w:val="16"/>
          <w:szCs w:val="16"/>
        </w:rPr>
        <w:t xml:space="preserve"> (</w:t>
      </w:r>
      <w:proofErr w:type="spellStart"/>
      <w:r w:rsidRPr="00125B63">
        <w:rPr>
          <w:rFonts w:asciiTheme="majorHAnsi" w:hAnsiTheme="majorHAnsi" w:cstheme="majorHAnsi"/>
          <w:sz w:val="16"/>
          <w:szCs w:val="16"/>
        </w:rPr>
        <w:t>Turchin</w:t>
      </w:r>
      <w:proofErr w:type="spellEnd"/>
      <w:r w:rsidRPr="00125B63">
        <w:rPr>
          <w:rFonts w:asciiTheme="majorHAnsi" w:hAnsiTheme="majorHAnsi" w:cstheme="majorHAnsi"/>
          <w:sz w:val="16"/>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125B63">
        <w:rPr>
          <w:rFonts w:asciiTheme="majorHAnsi" w:hAnsiTheme="majorHAnsi" w:cstheme="majorHAnsi"/>
          <w:u w:val="single"/>
        </w:rPr>
        <w:t>For risks</w:t>
      </w:r>
      <w:r w:rsidRPr="00125B63">
        <w:rPr>
          <w:rFonts w:asciiTheme="majorHAnsi" w:hAnsiTheme="majorHAnsi" w:cstheme="majorHAnsi"/>
          <w:sz w:val="16"/>
          <w:szCs w:val="16"/>
        </w:rPr>
        <w:t xml:space="preserve"> which include multiple or complex catastrophes</w:t>
      </w:r>
      <w:r w:rsidRPr="00941301">
        <w:rPr>
          <w:rFonts w:asciiTheme="majorHAnsi" w:hAnsiTheme="majorHAnsi" w:cstheme="majorHAnsi"/>
          <w:sz w:val="16"/>
          <w:szCs w:val="16"/>
        </w:rPr>
        <w:t xml:space="preserve">, </w:t>
      </w:r>
      <w:r w:rsidRPr="00941301">
        <w:rPr>
          <w:rFonts w:asciiTheme="majorHAnsi" w:hAnsiTheme="majorHAnsi" w:cstheme="majorHAnsi"/>
          <w:u w:val="single"/>
        </w:rPr>
        <w:t>such as</w:t>
      </w:r>
      <w:r w:rsidRPr="00941301">
        <w:rPr>
          <w:rFonts w:asciiTheme="majorHAnsi" w:hAnsiTheme="majorHAnsi" w:cstheme="majorHAnsi"/>
          <w:sz w:val="16"/>
          <w:szCs w:val="16"/>
        </w:rPr>
        <w:t xml:space="preserve"> a bolide impact, extreme volcanism, tsunamis, multiple pandemics and </w:t>
      </w:r>
      <w:r w:rsidRPr="00941301">
        <w:rPr>
          <w:rFonts w:asciiTheme="majorHAnsi" w:hAnsiTheme="majorHAnsi" w:cstheme="majorHAnsi"/>
          <w:u w:val="single"/>
        </w:rPr>
        <w:t>nuclear war with radiological contamination</w:t>
      </w:r>
      <w:r w:rsidRPr="00941301">
        <w:rPr>
          <w:rFonts w:asciiTheme="majorHAnsi" w:hAnsiTheme="majorHAnsi" w:cstheme="majorHAnsi"/>
          <w:sz w:val="16"/>
          <w:szCs w:val="16"/>
        </w:rPr>
        <w:t xml:space="preserve">, </w:t>
      </w:r>
      <w:r w:rsidRPr="00941301">
        <w:rPr>
          <w:rFonts w:asciiTheme="majorHAnsi" w:hAnsiTheme="majorHAnsi" w:cstheme="majorHAnsi"/>
          <w:b/>
          <w:bCs/>
          <w:highlight w:val="green"/>
          <w:u w:val="single"/>
        </w:rPr>
        <w:t>island</w:t>
      </w:r>
      <w:r w:rsidRPr="00941301">
        <w:rPr>
          <w:rFonts w:asciiTheme="majorHAnsi" w:hAnsiTheme="majorHAnsi" w:cstheme="majorHAnsi"/>
          <w:b/>
          <w:bCs/>
          <w:u w:val="single"/>
        </w:rPr>
        <w:t xml:space="preserve"> refuges could be </w:t>
      </w:r>
      <w:r w:rsidRPr="00941301">
        <w:rPr>
          <w:rFonts w:asciiTheme="majorHAnsi" w:hAnsiTheme="majorHAnsi" w:cstheme="majorHAnsi"/>
          <w:b/>
          <w:bCs/>
          <w:highlight w:val="green"/>
          <w:u w:val="single"/>
        </w:rPr>
        <w:t>strengthened with bunkers</w:t>
      </w:r>
      <w:r w:rsidRPr="00941301">
        <w:rPr>
          <w:rFonts w:asciiTheme="majorHAnsi" w:hAnsiTheme="majorHAnsi" w:cstheme="majorHAnsi"/>
          <w:u w:val="single"/>
        </w:rPr>
        <w:t>.</w:t>
      </w:r>
      <w:r w:rsidRPr="00941301">
        <w:rPr>
          <w:rFonts w:asciiTheme="majorHAnsi" w:hAnsiTheme="majorHAnsi" w:cstheme="majorHAnsi"/>
          <w:sz w:val="16"/>
          <w:szCs w:val="16"/>
        </w:rPr>
        <w:t xml:space="preserve"> </w:t>
      </w:r>
      <w:r w:rsidRPr="00941301">
        <w:rPr>
          <w:rFonts w:asciiTheme="majorHAnsi" w:hAnsiTheme="majorHAnsi" w:cstheme="majorHAnsi"/>
          <w:u w:val="single"/>
        </w:rPr>
        <w:t>Richard Branson survived hurricane Irma on his own island in 2017 by seeking refuge in his concrete wine cellar</w:t>
      </w:r>
      <w:r w:rsidRPr="00941301">
        <w:rPr>
          <w:rFonts w:asciiTheme="majorHAnsi" w:hAnsiTheme="majorHAnsi" w:cstheme="majorHAnsi"/>
          <w:sz w:val="16"/>
          <w:szCs w:val="16"/>
        </w:rPr>
        <w:t xml:space="preserve"> (Clifford, 2017). </w:t>
      </w:r>
      <w:r w:rsidRPr="00941301">
        <w:rPr>
          <w:rFonts w:asciiTheme="majorHAnsi" w:hAnsiTheme="majorHAnsi" w:cstheme="majorHAnsi"/>
          <w:u w:val="single"/>
        </w:rPr>
        <w:t>Bunkers on islands would have higher survivability compared to those close to population centers</w:t>
      </w:r>
      <w:r w:rsidRPr="00941301">
        <w:rPr>
          <w:rFonts w:asciiTheme="majorHAnsi" w:hAnsiTheme="majorHAnsi" w:cstheme="majorHAnsi"/>
          <w:sz w:val="16"/>
          <w:szCs w:val="16"/>
        </w:rPr>
        <w:t>, as they will be neither a military target nor as accessible to looters or unintentionally dangerous (</w:t>
      </w:r>
      <w:proofErr w:type="gramStart"/>
      <w:r w:rsidRPr="00941301">
        <w:rPr>
          <w:rFonts w:asciiTheme="majorHAnsi" w:hAnsiTheme="majorHAnsi" w:cstheme="majorHAnsi"/>
          <w:sz w:val="16"/>
          <w:szCs w:val="16"/>
        </w:rPr>
        <w:t>e.g.</w:t>
      </w:r>
      <w:proofErr w:type="gramEnd"/>
      <w:r w:rsidRPr="00941301">
        <w:rPr>
          <w:rFonts w:asciiTheme="majorHAnsi" w:hAnsiTheme="majorHAnsi" w:cstheme="majorHAnsi"/>
          <w:sz w:val="16"/>
          <w:szCs w:val="16"/>
        </w:rPr>
        <w:t xml:space="preserve"> infected) refugees. </w:t>
      </w:r>
      <w:r w:rsidRPr="00941301">
        <w:rPr>
          <w:rFonts w:asciiTheme="majorHAnsi" w:hAnsiTheme="majorHAnsi" w:cstheme="majorHAnsi"/>
          <w:u w:val="single"/>
        </w:rPr>
        <w:t>These bunkers could potentially be connected to water sources by underwater pipes, and passages could provide cooling, access and even oxygen and food sources</w:t>
      </w:r>
    </w:p>
    <w:p w14:paraId="4B1AD6AB" w14:textId="77777777" w:rsidR="00DA71E5" w:rsidRPr="00941301" w:rsidRDefault="00DA71E5" w:rsidP="00DA71E5">
      <w:pPr>
        <w:pStyle w:val="Heading4"/>
      </w:pPr>
      <w:r w:rsidRPr="00941301">
        <w:t>Extinction is inevitable from future technology</w:t>
      </w:r>
      <w:r>
        <w:t>.</w:t>
      </w:r>
    </w:p>
    <w:p w14:paraId="5FAA38B5" w14:textId="77777777" w:rsidR="00DA71E5" w:rsidRPr="00941301" w:rsidRDefault="00DA71E5" w:rsidP="00DA71E5">
      <w:pPr>
        <w:rPr>
          <w:rFonts w:asciiTheme="majorHAnsi" w:hAnsiTheme="majorHAnsi" w:cstheme="majorHAnsi"/>
          <w:sz w:val="16"/>
          <w:szCs w:val="16"/>
        </w:rPr>
      </w:pPr>
      <w:r w:rsidRPr="00D04E5C">
        <w:rPr>
          <w:b/>
          <w:bCs/>
          <w:sz w:val="28"/>
          <w:szCs w:val="28"/>
        </w:rPr>
        <w:t>Sterling 18</w:t>
      </w:r>
      <w:r w:rsidRPr="00941301">
        <w:rPr>
          <w:rFonts w:asciiTheme="majorHAnsi" w:hAnsiTheme="majorHAnsi" w:cstheme="majorHAnsi"/>
          <w:sz w:val="16"/>
          <w:szCs w:val="16"/>
        </w:rPr>
        <w:t xml:space="preserve"> Bruce Sterling, 6-1-2018, "When Nick Bostrom says “Bang”," WIRED, https://www.wired.com/beyond-the-beyond/2018/06/nick-bostrom-says-bang/</w:t>
      </w:r>
    </w:p>
    <w:p w14:paraId="204E68BF" w14:textId="5A21F3F5" w:rsidR="00DA71E5" w:rsidRDefault="00DA71E5" w:rsidP="00DA71E5">
      <w:pPr>
        <w:rPr>
          <w:rFonts w:asciiTheme="majorHAnsi" w:hAnsiTheme="majorHAnsi" w:cstheme="majorHAnsi"/>
          <w:sz w:val="14"/>
        </w:rPr>
      </w:pPr>
      <w:r w:rsidRPr="00941301">
        <w:rPr>
          <w:rFonts w:asciiTheme="majorHAnsi" w:hAnsiTheme="majorHAnsi" w:cstheme="majorHAnsi"/>
          <w:sz w:val="14"/>
        </w:rPr>
        <w:t xml:space="preserve">4.1 </w:t>
      </w:r>
      <w:r w:rsidRPr="009C7AD1">
        <w:rPr>
          <w:rStyle w:val="StyleUnderline"/>
          <w:rFonts w:cstheme="majorHAnsi"/>
        </w:rPr>
        <w:t xml:space="preserve">Deliberate </w:t>
      </w:r>
      <w:r w:rsidRPr="009C7AD1">
        <w:rPr>
          <w:rStyle w:val="Emphasis"/>
          <w:rFonts w:asciiTheme="majorHAnsi" w:hAnsiTheme="majorHAnsi" w:cstheme="majorHAnsi"/>
        </w:rPr>
        <w:t xml:space="preserve">misuse of </w:t>
      </w:r>
      <w:r w:rsidRPr="00941301">
        <w:rPr>
          <w:rStyle w:val="Emphasis"/>
          <w:rFonts w:asciiTheme="majorHAnsi" w:hAnsiTheme="majorHAnsi" w:cstheme="majorHAnsi"/>
          <w:highlight w:val="green"/>
        </w:rPr>
        <w:t>nanotech</w:t>
      </w:r>
      <w:r w:rsidRPr="00941301">
        <w:rPr>
          <w:rStyle w:val="Emphasis"/>
          <w:rFonts w:asciiTheme="majorHAnsi" w:hAnsiTheme="majorHAnsi" w:cstheme="majorHAnsi"/>
        </w:rPr>
        <w:t>nology</w:t>
      </w:r>
      <w:r w:rsidRPr="00941301">
        <w:rPr>
          <w:rFonts w:asciiTheme="majorHAnsi" w:hAnsiTheme="majorHAnsi" w:cstheme="majorHAnsi"/>
          <w:sz w:val="14"/>
        </w:rPr>
        <w:t xml:space="preserve"> </w:t>
      </w:r>
      <w:proofErr w:type="gramStart"/>
      <w:r w:rsidRPr="00941301">
        <w:rPr>
          <w:rStyle w:val="StyleUnderline"/>
          <w:rFonts w:cstheme="majorHAnsi"/>
        </w:rPr>
        <w:t>In</w:t>
      </w:r>
      <w:proofErr w:type="gramEnd"/>
      <w:r w:rsidRPr="00941301">
        <w:rPr>
          <w:rStyle w:val="StyleUnderline"/>
          <w:rFonts w:cstheme="majorHAnsi"/>
        </w:rPr>
        <w:t xml:space="preserve"> a mature form, molecular nanotechnology will </w:t>
      </w:r>
      <w:r w:rsidRPr="00941301">
        <w:rPr>
          <w:rStyle w:val="StyleUnderline"/>
          <w:rFonts w:cstheme="majorHAnsi"/>
          <w:highlight w:val="green"/>
        </w:rPr>
        <w:t>enable the construction of</w:t>
      </w:r>
      <w:r w:rsidRPr="00941301">
        <w:rPr>
          <w:rStyle w:val="StyleUnderline"/>
          <w:rFonts w:cstheme="majorHAnsi"/>
        </w:rPr>
        <w:t xml:space="preserve"> bacterium-</w:t>
      </w:r>
      <w:r w:rsidRPr="00746757">
        <w:rPr>
          <w:rStyle w:val="StyleUnderline"/>
          <w:rFonts w:cstheme="majorHAnsi"/>
        </w:rPr>
        <w:t>scale self-</w:t>
      </w:r>
      <w:r w:rsidRPr="00941301">
        <w:rPr>
          <w:rStyle w:val="StyleUnderline"/>
          <w:rFonts w:cstheme="majorHAnsi"/>
          <w:highlight w:val="green"/>
        </w:rPr>
        <w:t>replicating</w:t>
      </w:r>
      <w:r w:rsidRPr="00941301">
        <w:rPr>
          <w:rStyle w:val="StyleUnderline"/>
          <w:rFonts w:cstheme="majorHAnsi"/>
        </w:rPr>
        <w:t xml:space="preserve"> mechanical </w:t>
      </w:r>
      <w:r w:rsidRPr="00941301">
        <w:rPr>
          <w:rStyle w:val="StyleUnderline"/>
          <w:rFonts w:cstheme="majorHAnsi"/>
          <w:highlight w:val="green"/>
        </w:rPr>
        <w:t>robots</w:t>
      </w:r>
      <w:r w:rsidRPr="00941301">
        <w:rPr>
          <w:rStyle w:val="StyleUnderline"/>
          <w:rFonts w:cstheme="majorHAnsi"/>
        </w:rPr>
        <w:t xml:space="preserve"> that</w:t>
      </w:r>
      <w:r w:rsidRPr="00941301">
        <w:rPr>
          <w:rFonts w:asciiTheme="majorHAnsi" w:hAnsiTheme="majorHAnsi" w:cstheme="majorHAnsi"/>
          <w:sz w:val="14"/>
        </w:rPr>
        <w:t xml:space="preserve"> can </w:t>
      </w:r>
      <w:r w:rsidRPr="00941301">
        <w:rPr>
          <w:rStyle w:val="StyleUnderline"/>
          <w:rFonts w:cstheme="majorHAnsi"/>
        </w:rPr>
        <w:t>feed on dirt or other orga</w:t>
      </w:r>
      <w:r w:rsidRPr="00746757">
        <w:rPr>
          <w:rStyle w:val="StyleUnderline"/>
          <w:rFonts w:cstheme="majorHAnsi"/>
        </w:rPr>
        <w:t>nic</w:t>
      </w:r>
      <w:r w:rsidRPr="00941301">
        <w:rPr>
          <w:rStyle w:val="StyleUnderline"/>
          <w:rFonts w:cstheme="majorHAnsi"/>
        </w:rPr>
        <w:t xml:space="preserve"> matter</w:t>
      </w:r>
      <w:r w:rsidRPr="00941301">
        <w:rPr>
          <w:rFonts w:asciiTheme="majorHAnsi" w:hAnsiTheme="majorHAnsi" w:cstheme="majorHAnsi"/>
          <w:sz w:val="14"/>
        </w:rPr>
        <w:t xml:space="preserve"> [22-25]. </w:t>
      </w:r>
      <w:r w:rsidRPr="00941301">
        <w:rPr>
          <w:rStyle w:val="StyleUnderline"/>
          <w:rFonts w:cstheme="majorHAnsi"/>
        </w:rPr>
        <w:t xml:space="preserve">Such replicators could </w:t>
      </w:r>
      <w:r w:rsidRPr="00941301">
        <w:rPr>
          <w:rStyle w:val="Emphasis"/>
          <w:rFonts w:asciiTheme="majorHAnsi" w:hAnsiTheme="majorHAnsi" w:cstheme="majorHAnsi"/>
          <w:highlight w:val="green"/>
        </w:rPr>
        <w:t>eat</w:t>
      </w:r>
      <w:r w:rsidRPr="00746757">
        <w:rPr>
          <w:rStyle w:val="Emphasis"/>
          <w:rFonts w:asciiTheme="majorHAnsi" w:hAnsiTheme="majorHAnsi" w:cstheme="majorHAnsi"/>
        </w:rPr>
        <w:t xml:space="preserve"> up </w:t>
      </w:r>
      <w:r w:rsidRPr="00941301">
        <w:rPr>
          <w:rStyle w:val="Emphasis"/>
          <w:rFonts w:asciiTheme="majorHAnsi" w:hAnsiTheme="majorHAnsi" w:cstheme="majorHAnsi"/>
          <w:highlight w:val="green"/>
        </w:rPr>
        <w:t>the biosphere</w:t>
      </w:r>
      <w:r w:rsidRPr="00941301">
        <w:rPr>
          <w:rStyle w:val="StyleUnderline"/>
          <w:rFonts w:cstheme="majorHAnsi"/>
        </w:rPr>
        <w:t xml:space="preserve"> or destroy it</w:t>
      </w:r>
      <w:r w:rsidRPr="00941301">
        <w:rPr>
          <w:rFonts w:asciiTheme="majorHAnsi" w:hAnsiTheme="majorHAnsi" w:cstheme="majorHAnsi"/>
          <w:sz w:val="14"/>
        </w:rPr>
        <w:t xml:space="preserve"> by other means such </w:t>
      </w:r>
      <w:r w:rsidRPr="00941301">
        <w:rPr>
          <w:rStyle w:val="StyleUnderline"/>
          <w:rFonts w:cstheme="majorHAnsi"/>
        </w:rPr>
        <w:t>as by poisoning it, burning it, or blocking out sunlight. A person of malicious intent in possession of this technology</w:t>
      </w:r>
      <w:r w:rsidRPr="00941301">
        <w:rPr>
          <w:rFonts w:asciiTheme="majorHAnsi" w:hAnsiTheme="majorHAnsi" w:cstheme="majorHAnsi"/>
          <w:sz w:val="14"/>
        </w:rPr>
        <w:t xml:space="preserve"> might </w:t>
      </w:r>
      <w:r w:rsidRPr="00941301">
        <w:rPr>
          <w:rStyle w:val="StyleUnderline"/>
          <w:rFonts w:cstheme="majorHAnsi"/>
          <w:highlight w:val="green"/>
        </w:rPr>
        <w:t xml:space="preserve">cause </w:t>
      </w:r>
      <w:r w:rsidRPr="00941301">
        <w:rPr>
          <w:rStyle w:val="StyleUnderline"/>
          <w:rFonts w:cstheme="majorHAnsi"/>
        </w:rPr>
        <w:t xml:space="preserve">the </w:t>
      </w:r>
      <w:r w:rsidRPr="00941301">
        <w:rPr>
          <w:rStyle w:val="StyleUnderline"/>
          <w:rFonts w:cstheme="majorHAnsi"/>
          <w:highlight w:val="green"/>
        </w:rPr>
        <w:t xml:space="preserve">extinction </w:t>
      </w:r>
      <w:r w:rsidRPr="00941301">
        <w:rPr>
          <w:rStyle w:val="StyleUnderline"/>
          <w:rFonts w:cstheme="majorHAnsi"/>
        </w:rPr>
        <w:t>of</w:t>
      </w:r>
      <w:r w:rsidRPr="00941301">
        <w:rPr>
          <w:rFonts w:asciiTheme="majorHAnsi" w:hAnsiTheme="majorHAnsi" w:cstheme="majorHAnsi"/>
          <w:sz w:val="14"/>
        </w:rPr>
        <w:t xml:space="preserve"> intelligent </w:t>
      </w:r>
      <w:r w:rsidRPr="00941301">
        <w:rPr>
          <w:rStyle w:val="StyleUnderline"/>
          <w:rFonts w:cstheme="majorHAnsi"/>
        </w:rPr>
        <w:t>life on Earth</w:t>
      </w:r>
      <w:r w:rsidRPr="00941301">
        <w:rPr>
          <w:rFonts w:asciiTheme="majorHAnsi" w:hAnsiTheme="majorHAnsi" w:cstheme="majorHAnsi"/>
          <w:sz w:val="14"/>
        </w:rPr>
        <w:t xml:space="preserve"> by releasing such nanobots into the environment.[9] </w:t>
      </w:r>
      <w:r w:rsidRPr="00941301">
        <w:rPr>
          <w:rStyle w:val="StyleUnderline"/>
          <w:rFonts w:cstheme="majorHAnsi"/>
        </w:rPr>
        <w:t>The technology to produce a destructive nanobot seems considerably easier to develop than the technology to create an effective defense against such an attack</w:t>
      </w:r>
      <w:r w:rsidRPr="00941301">
        <w:rPr>
          <w:rFonts w:asciiTheme="majorHAnsi" w:hAnsiTheme="majorHAnsi" w:cstheme="majorHAnsi"/>
          <w:sz w:val="14"/>
        </w:rPr>
        <w:t xml:space="preserve"> (a global nanotech immune system, an “active shield” [23]). It is therefore likely that </w:t>
      </w:r>
      <w:r w:rsidRPr="00941301">
        <w:rPr>
          <w:rStyle w:val="StyleUnderline"/>
          <w:rFonts w:cstheme="majorHAnsi"/>
        </w:rPr>
        <w:t>there will be a period of vulnerability</w:t>
      </w:r>
      <w:r w:rsidRPr="00941301">
        <w:rPr>
          <w:rFonts w:asciiTheme="majorHAnsi" w:hAnsiTheme="majorHAnsi" w:cstheme="majorHAnsi"/>
          <w:sz w:val="14"/>
        </w:rPr>
        <w:t xml:space="preserve"> during which this technology must be prevented from coming into the wrong hands. Yet </w:t>
      </w:r>
      <w:r w:rsidRPr="00941301">
        <w:rPr>
          <w:rStyle w:val="StyleUnderline"/>
          <w:rFonts w:cstheme="majorHAnsi"/>
        </w:rPr>
        <w:t>the technology</w:t>
      </w:r>
      <w:r w:rsidRPr="00941301">
        <w:rPr>
          <w:rFonts w:asciiTheme="majorHAnsi" w:hAnsiTheme="majorHAnsi" w:cstheme="majorHAnsi"/>
          <w:sz w:val="14"/>
        </w:rPr>
        <w:t xml:space="preserve"> could </w:t>
      </w:r>
      <w:r w:rsidRPr="00941301">
        <w:rPr>
          <w:rStyle w:val="StyleUnderline"/>
          <w:rFonts w:cstheme="majorHAnsi"/>
        </w:rPr>
        <w:t>prove hard to regulate, since it doesn’t require rare radioactive isotopes or large, easily identifiable manufacturing plants</w:t>
      </w:r>
      <w:r w:rsidRPr="00941301">
        <w:rPr>
          <w:rFonts w:asciiTheme="majorHAnsi" w:hAnsiTheme="majorHAnsi" w:cstheme="majorHAnsi"/>
          <w:sz w:val="14"/>
        </w:rPr>
        <w:t xml:space="preserve">, as does production of nuclear weapons [23]. </w:t>
      </w:r>
      <w:r w:rsidRPr="00941301">
        <w:rPr>
          <w:rStyle w:val="StyleUnderline"/>
          <w:rFonts w:cstheme="majorHAnsi"/>
        </w:rPr>
        <w:t>Even if effective defenses against a limited nanotech attack are developed</w:t>
      </w:r>
      <w:r w:rsidRPr="00941301">
        <w:rPr>
          <w:rFonts w:asciiTheme="majorHAnsi" w:hAnsiTheme="majorHAnsi" w:cstheme="majorHAnsi"/>
          <w:sz w:val="14"/>
        </w:rPr>
        <w:t xml:space="preserve"> before dangerous replicators are designed and acquired by suicidal regimes or terrorists, </w:t>
      </w:r>
      <w:r w:rsidRPr="00941301">
        <w:rPr>
          <w:rStyle w:val="StyleUnderline"/>
          <w:rFonts w:cstheme="majorHAnsi"/>
        </w:rPr>
        <w:t xml:space="preserve">there will still be the danger of an arms race between states </w:t>
      </w:r>
      <w:r w:rsidRPr="00746757">
        <w:rPr>
          <w:rStyle w:val="StyleUnderline"/>
          <w:rFonts w:cstheme="majorHAnsi"/>
        </w:rPr>
        <w:t>possessing nanotechnology</w:t>
      </w:r>
      <w:r w:rsidRPr="00941301">
        <w:rPr>
          <w:rFonts w:asciiTheme="majorHAnsi" w:hAnsiTheme="majorHAnsi" w:cstheme="majorHAnsi"/>
          <w:sz w:val="14"/>
        </w:rPr>
        <w:t xml:space="preserve">. It has been argued [26] that </w:t>
      </w:r>
      <w:r w:rsidRPr="00941301">
        <w:rPr>
          <w:rStyle w:val="StyleUnderline"/>
          <w:rFonts w:cstheme="majorHAnsi"/>
        </w:rPr>
        <w:t xml:space="preserve">molecular manufacturing would </w:t>
      </w:r>
      <w:r w:rsidRPr="00941301">
        <w:rPr>
          <w:rStyle w:val="StyleUnderline"/>
          <w:rFonts w:cstheme="majorHAnsi"/>
          <w:highlight w:val="green"/>
        </w:rPr>
        <w:t>lead to</w:t>
      </w:r>
      <w:r w:rsidRPr="00941301">
        <w:rPr>
          <w:rStyle w:val="StyleUnderline"/>
          <w:rFonts w:cstheme="majorHAnsi"/>
        </w:rPr>
        <w:t xml:space="preserve"> both </w:t>
      </w:r>
      <w:r w:rsidRPr="00941301">
        <w:rPr>
          <w:rStyle w:val="StyleUnderline"/>
          <w:rFonts w:cstheme="majorHAnsi"/>
          <w:highlight w:val="green"/>
        </w:rPr>
        <w:t>arms race instability</w:t>
      </w:r>
      <w:r w:rsidRPr="00941301">
        <w:rPr>
          <w:rStyle w:val="StyleUnderline"/>
          <w:rFonts w:cstheme="majorHAnsi"/>
        </w:rPr>
        <w:t xml:space="preserve"> and crisis instability</w:t>
      </w:r>
      <w:r w:rsidRPr="00941301">
        <w:rPr>
          <w:rFonts w:asciiTheme="majorHAnsi" w:hAnsiTheme="majorHAnsi" w:cstheme="majorHAnsi"/>
          <w:sz w:val="14"/>
        </w:rPr>
        <w:t xml:space="preserve">, to a higher degree than was the case with nuclear weapons. Arms race instability means that </w:t>
      </w:r>
      <w:r w:rsidRPr="00941301">
        <w:rPr>
          <w:rStyle w:val="StyleUnderline"/>
          <w:rFonts w:cstheme="majorHAnsi"/>
        </w:rPr>
        <w:t xml:space="preserve">there would be dominant </w:t>
      </w:r>
      <w:r w:rsidRPr="00941301">
        <w:rPr>
          <w:rStyle w:val="StyleUnderline"/>
          <w:rFonts w:cstheme="majorHAnsi"/>
          <w:highlight w:val="green"/>
        </w:rPr>
        <w:t>incentives</w:t>
      </w:r>
      <w:r w:rsidRPr="00941301">
        <w:rPr>
          <w:rStyle w:val="StyleUnderline"/>
          <w:rFonts w:cstheme="majorHAnsi"/>
        </w:rPr>
        <w:t xml:space="preserve"> for each competitor </w:t>
      </w:r>
      <w:r w:rsidRPr="00941301">
        <w:rPr>
          <w:rStyle w:val="StyleUnderline"/>
          <w:rFonts w:cstheme="majorHAnsi"/>
          <w:highlight w:val="green"/>
        </w:rPr>
        <w:t>to escalate</w:t>
      </w:r>
      <w:r w:rsidRPr="009C7AD1">
        <w:rPr>
          <w:rStyle w:val="StyleUnderline"/>
          <w:rFonts w:cstheme="majorHAnsi"/>
        </w:rPr>
        <w:t xml:space="preserve"> its </w:t>
      </w:r>
      <w:r w:rsidRPr="00941301">
        <w:rPr>
          <w:rStyle w:val="StyleUnderline"/>
          <w:rFonts w:cstheme="majorHAnsi"/>
          <w:highlight w:val="green"/>
        </w:rPr>
        <w:t>armaments</w:t>
      </w:r>
      <w:r w:rsidRPr="00941301">
        <w:rPr>
          <w:rStyle w:val="StyleUnderline"/>
          <w:rFonts w:cstheme="majorHAnsi"/>
        </w:rPr>
        <w:t>, leading to a runaway arms race. Crisis instability means that there would be dominant incentives for striking first. Two</w:t>
      </w:r>
      <w:r w:rsidRPr="00941301">
        <w:rPr>
          <w:rFonts w:asciiTheme="majorHAnsi" w:hAnsiTheme="majorHAnsi" w:cstheme="majorHAnsi"/>
          <w:sz w:val="14"/>
        </w:rPr>
        <w:t xml:space="preserve"> roughly balanced </w:t>
      </w:r>
      <w:r w:rsidRPr="00941301">
        <w:rPr>
          <w:rStyle w:val="StyleUnderline"/>
          <w:rFonts w:cstheme="majorHAnsi"/>
        </w:rPr>
        <w:t>rivals acquiring nanotechnology would</w:t>
      </w:r>
      <w:r w:rsidRPr="00941301">
        <w:rPr>
          <w:rFonts w:asciiTheme="majorHAnsi" w:hAnsiTheme="majorHAnsi" w:cstheme="majorHAnsi"/>
          <w:sz w:val="14"/>
        </w:rPr>
        <w:t xml:space="preserve">, on this view, </w:t>
      </w:r>
      <w:r w:rsidRPr="00941301">
        <w:rPr>
          <w:rStyle w:val="StyleUnderline"/>
          <w:rFonts w:cstheme="majorHAnsi"/>
        </w:rPr>
        <w:t>begin a massive buildup of armaments and weapons development programs that would continue until a crisis occurs and war breaks out</w:t>
      </w:r>
      <w:r w:rsidRPr="00941301">
        <w:rPr>
          <w:rFonts w:asciiTheme="majorHAnsi" w:hAnsiTheme="majorHAnsi" w:cstheme="majorHAnsi"/>
          <w:sz w:val="14"/>
        </w:rPr>
        <w:t xml:space="preserve">, potentially </w:t>
      </w:r>
      <w:r w:rsidRPr="00941301">
        <w:rPr>
          <w:rStyle w:val="StyleUnderline"/>
          <w:rFonts w:cstheme="majorHAnsi"/>
          <w:highlight w:val="green"/>
        </w:rPr>
        <w:t>caus</w:t>
      </w:r>
      <w:r w:rsidRPr="009C7AD1">
        <w:rPr>
          <w:rStyle w:val="StyleUnderline"/>
          <w:rFonts w:cstheme="majorHAnsi"/>
        </w:rPr>
        <w:t>ing</w:t>
      </w:r>
      <w:r w:rsidRPr="00941301">
        <w:rPr>
          <w:rStyle w:val="StyleUnderline"/>
          <w:rFonts w:cstheme="majorHAnsi"/>
          <w:highlight w:val="green"/>
        </w:rPr>
        <w:t xml:space="preserve"> global terminal destruction</w:t>
      </w:r>
      <w:r w:rsidRPr="00941301">
        <w:rPr>
          <w:rFonts w:asciiTheme="majorHAnsi" w:hAnsiTheme="majorHAnsi" w:cstheme="majorHAnsi"/>
          <w:sz w:val="14"/>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941301">
        <w:rPr>
          <w:rFonts w:asciiTheme="majorHAnsi" w:hAnsiTheme="majorHAnsi" w:cstheme="majorHAnsi"/>
          <w:sz w:val="14"/>
        </w:rPr>
        <w:t>occurred</w:t>
      </w:r>
      <w:proofErr w:type="gramEnd"/>
      <w:r w:rsidRPr="00941301">
        <w:rPr>
          <w:rFonts w:asciiTheme="majorHAnsi" w:hAnsiTheme="majorHAnsi" w:cstheme="majorHAnsi"/>
          <w:sz w:val="14"/>
        </w:rPr>
        <w:t xml:space="preserve"> nevertheless. </w:t>
      </w:r>
      <w:r w:rsidRPr="00941301">
        <w:rPr>
          <w:rFonts w:asciiTheme="majorHAnsi" w:hAnsiTheme="majorHAnsi" w:cstheme="majorHAnsi"/>
          <w:sz w:val="14"/>
          <w:szCs w:val="16"/>
        </w:rPr>
        <w:t>4.2 Nuclear holocaust[winter] The US and Russia still have huge stockpiles of nuclear weapons. But would an all-out nuclear war really exterminate humankind? Note that: (</w:t>
      </w:r>
      <w:proofErr w:type="spellStart"/>
      <w:r w:rsidRPr="00941301">
        <w:rPr>
          <w:rFonts w:asciiTheme="majorHAnsi" w:hAnsiTheme="majorHAnsi" w:cstheme="majorHAnsi"/>
          <w:sz w:val="14"/>
          <w:szCs w:val="16"/>
        </w:rPr>
        <w:t>i</w:t>
      </w:r>
      <w:proofErr w:type="spellEnd"/>
      <w:r w:rsidRPr="00941301">
        <w:rPr>
          <w:rFonts w:asciiTheme="majorHAnsi" w:hAnsiTheme="majorHAnsi" w:cstheme="majorHAnsi"/>
          <w:sz w:val="14"/>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941301">
        <w:rPr>
          <w:rFonts w:asciiTheme="majorHAnsi" w:hAnsiTheme="majorHAnsi" w:cstheme="majorHAnsi"/>
          <w:sz w:val="14"/>
        </w:rPr>
        <w:t xml:space="preserve">4.3 </w:t>
      </w:r>
      <w:r w:rsidRPr="00941301">
        <w:rPr>
          <w:rStyle w:val="Emphasis"/>
          <w:rFonts w:asciiTheme="majorHAnsi" w:hAnsiTheme="majorHAnsi" w:cstheme="majorHAnsi"/>
        </w:rPr>
        <w:t xml:space="preserve">We’re living in a </w:t>
      </w:r>
      <w:proofErr w:type="gramStart"/>
      <w:r w:rsidRPr="00941301">
        <w:rPr>
          <w:rStyle w:val="Emphasis"/>
          <w:rFonts w:asciiTheme="majorHAnsi" w:hAnsiTheme="majorHAnsi" w:cstheme="majorHAnsi"/>
        </w:rPr>
        <w:t>simulation</w:t>
      </w:r>
      <w:proofErr w:type="gramEnd"/>
      <w:r w:rsidRPr="00941301">
        <w:rPr>
          <w:rStyle w:val="Emphasis"/>
          <w:rFonts w:asciiTheme="majorHAnsi" w:hAnsiTheme="majorHAnsi" w:cstheme="majorHAnsi"/>
        </w:rPr>
        <w:t xml:space="preserve"> and it gets shut down</w:t>
      </w:r>
      <w:r w:rsidRPr="00941301">
        <w:rPr>
          <w:rFonts w:asciiTheme="majorHAnsi" w:hAnsiTheme="majorHAnsi" w:cstheme="majorHAnsi"/>
          <w:sz w:val="14"/>
        </w:rPr>
        <w:t xml:space="preserve"> A case can be made that </w:t>
      </w:r>
      <w:r w:rsidRPr="00941301">
        <w:rPr>
          <w:rStyle w:val="StyleUnderline"/>
          <w:rFonts w:cstheme="majorHAnsi"/>
        </w:rPr>
        <w:t>the hypothesis that we are living in a computer simulation should be given a significant probability</w:t>
      </w:r>
      <w:r w:rsidRPr="00941301">
        <w:rPr>
          <w:rFonts w:asciiTheme="majorHAnsi" w:hAnsiTheme="majorHAnsi" w:cstheme="majorHAnsi"/>
          <w:sz w:val="14"/>
        </w:rPr>
        <w:t xml:space="preserve"> [27]. The basic idea behind this so-called “Simulation argument” is that </w:t>
      </w:r>
      <w:r w:rsidRPr="00941301">
        <w:rPr>
          <w:rStyle w:val="StyleUnderline"/>
          <w:rFonts w:cstheme="majorHAnsi"/>
        </w:rPr>
        <w:t>vast amounts of computing power may become available in the future</w:t>
      </w:r>
      <w:r w:rsidRPr="00941301">
        <w:rPr>
          <w:rFonts w:asciiTheme="majorHAnsi" w:hAnsiTheme="majorHAnsi" w:cstheme="majorHAnsi"/>
          <w:sz w:val="14"/>
        </w:rPr>
        <w:t xml:space="preserve"> (see e.g. [28,29]), </w:t>
      </w:r>
      <w:r w:rsidRPr="00941301">
        <w:rPr>
          <w:rStyle w:val="StyleUnderline"/>
          <w:rFonts w:cstheme="majorHAnsi"/>
        </w:rPr>
        <w:t>and that it could be used</w:t>
      </w:r>
      <w:r w:rsidRPr="00941301">
        <w:rPr>
          <w:rFonts w:asciiTheme="majorHAnsi" w:hAnsiTheme="majorHAnsi" w:cstheme="majorHAnsi"/>
          <w:sz w:val="14"/>
        </w:rPr>
        <w:t xml:space="preserve">, among other things, </w:t>
      </w:r>
      <w:r w:rsidRPr="00941301">
        <w:rPr>
          <w:rStyle w:val="StyleUnderline"/>
          <w:rFonts w:cstheme="majorHAnsi"/>
        </w:rPr>
        <w:t>to run large numbers of fine-grained simulations of past human civilizations</w:t>
      </w:r>
      <w:r w:rsidRPr="00941301">
        <w:rPr>
          <w:rFonts w:asciiTheme="majorHAnsi" w:hAnsiTheme="majorHAnsi" w:cstheme="majorHAnsi"/>
          <w:sz w:val="14"/>
        </w:rPr>
        <w:t xml:space="preserve">. Under some not-too-implausible assumptions, </w:t>
      </w:r>
      <w:r w:rsidRPr="00941301">
        <w:rPr>
          <w:rStyle w:val="StyleUnderline"/>
          <w:rFonts w:cstheme="majorHAnsi"/>
        </w:rPr>
        <w:t xml:space="preserve">the result can be that </w:t>
      </w:r>
      <w:r w:rsidRPr="00941301">
        <w:rPr>
          <w:rStyle w:val="StyleUnderline"/>
          <w:rFonts w:cstheme="majorHAnsi"/>
        </w:rPr>
        <w:lastRenderedPageBreak/>
        <w:t>almost all minds like ours are simulated minds, and that we should therefore assign a significant probability to being such computer-emulated minds rather than the</w:t>
      </w:r>
      <w:r w:rsidRPr="00941301">
        <w:rPr>
          <w:rFonts w:asciiTheme="majorHAnsi" w:hAnsiTheme="majorHAnsi" w:cstheme="majorHAnsi"/>
          <w:sz w:val="14"/>
        </w:rPr>
        <w:t xml:space="preserve"> (subjectively indistinguishable) </w:t>
      </w:r>
      <w:r w:rsidRPr="00941301">
        <w:rPr>
          <w:rStyle w:val="StyleUnderline"/>
          <w:rFonts w:cstheme="majorHAnsi"/>
        </w:rPr>
        <w:t>minds of originally evolved creatures. And if we are, we suffer the risk that the simulation may be shut down at any time. A decision to terminate our simulation</w:t>
      </w:r>
      <w:r w:rsidRPr="00941301">
        <w:rPr>
          <w:rFonts w:asciiTheme="majorHAnsi" w:hAnsiTheme="majorHAnsi" w:cstheme="majorHAnsi"/>
          <w:sz w:val="14"/>
        </w:rPr>
        <w:t xml:space="preserve"> may </w:t>
      </w:r>
      <w:r w:rsidRPr="00941301">
        <w:rPr>
          <w:rStyle w:val="StyleUnderline"/>
          <w:rFonts w:cstheme="majorHAnsi"/>
        </w:rPr>
        <w:t xml:space="preserve">be </w:t>
      </w:r>
      <w:r w:rsidRPr="00941301">
        <w:rPr>
          <w:rStyle w:val="Emphasis"/>
          <w:rFonts w:asciiTheme="majorHAnsi" w:hAnsiTheme="majorHAnsi" w:cstheme="majorHAnsi"/>
        </w:rPr>
        <w:t>prompted by our actions</w:t>
      </w:r>
      <w:r w:rsidRPr="00941301">
        <w:rPr>
          <w:rFonts w:asciiTheme="majorHAnsi" w:hAnsiTheme="majorHAnsi" w:cstheme="majorHAnsi"/>
          <w:sz w:val="14"/>
        </w:rPr>
        <w:t xml:space="preserve"> or by exogenous factors. </w:t>
      </w:r>
      <w:r w:rsidRPr="00941301">
        <w:rPr>
          <w:rFonts w:asciiTheme="majorHAnsi" w:hAnsiTheme="majorHAnsi" w:cstheme="majorHAnsi"/>
          <w:sz w:val="14"/>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941301">
        <w:rPr>
          <w:rFonts w:asciiTheme="majorHAnsi" w:hAnsiTheme="majorHAnsi" w:cstheme="majorHAnsi"/>
          <w:sz w:val="14"/>
          <w:szCs w:val="16"/>
        </w:rPr>
        <w:t>intellectually</w:t>
      </w:r>
      <w:proofErr w:type="gramEnd"/>
      <w:r w:rsidRPr="00941301">
        <w:rPr>
          <w:rFonts w:asciiTheme="majorHAnsi" w:hAnsiTheme="majorHAnsi" w:cstheme="majorHAnsi"/>
          <w:sz w:val="14"/>
          <w:szCs w:val="16"/>
        </w:rPr>
        <w:t xml:space="preserve"> dishonest to neglect to mention simulation-shutdown as a potential extinction mode. </w:t>
      </w:r>
      <w:r w:rsidRPr="00941301">
        <w:rPr>
          <w:rFonts w:asciiTheme="majorHAnsi" w:hAnsiTheme="majorHAnsi" w:cstheme="majorHAnsi"/>
          <w:sz w:val="14"/>
        </w:rPr>
        <w:t xml:space="preserve">4.4 </w:t>
      </w:r>
      <w:r w:rsidRPr="00941301">
        <w:rPr>
          <w:rStyle w:val="Emphasis"/>
          <w:rFonts w:asciiTheme="majorHAnsi" w:hAnsiTheme="majorHAnsi" w:cstheme="majorHAnsi"/>
        </w:rPr>
        <w:t>Badly programmed superintelligence</w:t>
      </w:r>
      <w:r w:rsidRPr="00941301">
        <w:rPr>
          <w:rFonts w:asciiTheme="majorHAnsi" w:hAnsiTheme="majorHAnsi" w:cstheme="majorHAnsi"/>
          <w:sz w:val="14"/>
        </w:rPr>
        <w:t xml:space="preserve"> </w:t>
      </w:r>
      <w:r w:rsidRPr="00941301">
        <w:rPr>
          <w:rStyle w:val="StyleUnderline"/>
          <w:rFonts w:cstheme="majorHAnsi"/>
        </w:rPr>
        <w:t xml:space="preserve">When we create the first </w:t>
      </w:r>
      <w:proofErr w:type="spellStart"/>
      <w:r w:rsidRPr="00941301">
        <w:rPr>
          <w:rStyle w:val="StyleUnderline"/>
          <w:rFonts w:cstheme="majorHAnsi"/>
        </w:rPr>
        <w:t>superintelligent</w:t>
      </w:r>
      <w:proofErr w:type="spellEnd"/>
      <w:r w:rsidRPr="00941301">
        <w:rPr>
          <w:rStyle w:val="StyleUnderline"/>
          <w:rFonts w:cstheme="majorHAnsi"/>
        </w:rPr>
        <w:t xml:space="preserve"> entity</w:t>
      </w:r>
      <w:r w:rsidRPr="00941301">
        <w:rPr>
          <w:rFonts w:asciiTheme="majorHAnsi" w:hAnsiTheme="majorHAnsi" w:cstheme="majorHAnsi"/>
          <w:sz w:val="14"/>
        </w:rPr>
        <w:t xml:space="preserve"> [28-34], </w:t>
      </w:r>
      <w:r w:rsidRPr="00941301">
        <w:rPr>
          <w:rStyle w:val="StyleUnderline"/>
          <w:rFonts w:cstheme="majorHAnsi"/>
        </w:rPr>
        <w:t>we might make a mistake and give it goals that lead it to annihilate humankind</w:t>
      </w:r>
      <w:r w:rsidRPr="00941301">
        <w:rPr>
          <w:rFonts w:asciiTheme="majorHAnsi" w:hAnsiTheme="majorHAnsi" w:cstheme="majorHAnsi"/>
          <w:sz w:val="14"/>
        </w:rPr>
        <w:t xml:space="preserve">, assuming its </w:t>
      </w:r>
      <w:r w:rsidRPr="00941301">
        <w:rPr>
          <w:rStyle w:val="StyleUnderline"/>
          <w:rFonts w:cstheme="majorHAnsi"/>
        </w:rPr>
        <w:t>enormous intellectual advantage gives it the power to do so</w:t>
      </w:r>
      <w:r w:rsidRPr="00941301">
        <w:rPr>
          <w:rFonts w:asciiTheme="majorHAnsi" w:hAnsiTheme="majorHAnsi" w:cstheme="majorHAnsi"/>
          <w:sz w:val="14"/>
        </w:rPr>
        <w:t xml:space="preserve">. For example, </w:t>
      </w:r>
      <w:r w:rsidRPr="00941301">
        <w:rPr>
          <w:rStyle w:val="StyleUnderline"/>
          <w:rFonts w:cstheme="majorHAnsi"/>
        </w:rPr>
        <w:t xml:space="preserve">we could mistakenly elevate a subgoal to the status of a </w:t>
      </w:r>
      <w:proofErr w:type="spellStart"/>
      <w:r w:rsidRPr="00941301">
        <w:rPr>
          <w:rStyle w:val="StyleUnderline"/>
          <w:rFonts w:cstheme="majorHAnsi"/>
        </w:rPr>
        <w:t>supergoal</w:t>
      </w:r>
      <w:proofErr w:type="spellEnd"/>
      <w:r w:rsidRPr="00941301">
        <w:rPr>
          <w:rStyle w:val="StyleUnderline"/>
          <w:rFonts w:cstheme="majorHAnsi"/>
        </w:rPr>
        <w:t>. We tell it to solve a mathematical problem, and it complies by turning all the matter in the solar system into a giant calculating device</w:t>
      </w:r>
      <w:r w:rsidRPr="00941301">
        <w:rPr>
          <w:rFonts w:asciiTheme="majorHAnsi" w:hAnsiTheme="majorHAnsi" w:cstheme="majorHAnsi"/>
          <w:sz w:val="14"/>
        </w:rPr>
        <w:t xml:space="preserve">, in the process killing the person who asked the question. (For further analysis of this, see [35].) 4.5 Genetically engineered biological agent </w:t>
      </w:r>
      <w:proofErr w:type="gramStart"/>
      <w:r w:rsidRPr="00941301">
        <w:rPr>
          <w:rFonts w:asciiTheme="majorHAnsi" w:hAnsiTheme="majorHAnsi" w:cstheme="majorHAnsi"/>
          <w:sz w:val="14"/>
        </w:rPr>
        <w:t>With</w:t>
      </w:r>
      <w:proofErr w:type="gramEnd"/>
      <w:r w:rsidRPr="00941301">
        <w:rPr>
          <w:rFonts w:asciiTheme="majorHAnsi" w:hAnsiTheme="majorHAnsi" w:cstheme="majorHAnsi"/>
          <w:sz w:val="14"/>
        </w:rPr>
        <w:t xml:space="preserve"> the fabulous advances in genetic technology currently taking place, it may become possible for a tyrant, terrorist, or lunatic to create a doomsday virus, an organism that combines long latency with high virulence and mortality [36]. Dangerous viruses can even be spawned unintentionally, as Australian researchers recently demonstrated when they created a modified mousepox virus with 100% mortality while trying to design a contraceptive virus for mice for use in pest control [37]. While this </w:t>
      </w:r>
      <w:proofErr w:type="gramStart"/>
      <w:r w:rsidRPr="00941301">
        <w:rPr>
          <w:rFonts w:asciiTheme="majorHAnsi" w:hAnsiTheme="majorHAnsi" w:cstheme="majorHAnsi"/>
          <w:sz w:val="14"/>
        </w:rPr>
        <w:t>particular virus</w:t>
      </w:r>
      <w:proofErr w:type="gramEnd"/>
      <w:r w:rsidRPr="00941301">
        <w:rPr>
          <w:rFonts w:asciiTheme="majorHAnsi" w:hAnsiTheme="majorHAnsi" w:cstheme="majorHAnsi"/>
          <w:sz w:val="14"/>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941301">
        <w:rPr>
          <w:rFonts w:asciiTheme="majorHAnsi" w:hAnsiTheme="majorHAnsi" w:cstheme="majorHAnsi"/>
          <w:sz w:val="14"/>
        </w:rPr>
        <w:t>poses;</w:t>
      </w:r>
      <w:proofErr w:type="gramEnd"/>
      <w:r w:rsidRPr="00941301">
        <w:rPr>
          <w:rFonts w:asciiTheme="majorHAnsi" w:hAnsiTheme="majorHAnsi" w:cstheme="majorHAnsi"/>
          <w:sz w:val="14"/>
        </w:rPr>
        <w:t xml:space="preserve"> and the same holds for research in nanotechnology. Genetic medicine will also lead to better cures and vaccines, but there is no guarantee that defense will always keep pace with</w:t>
      </w:r>
      <w:r w:rsidRPr="00941301">
        <w:rPr>
          <w:rStyle w:val="StyleUnderline"/>
          <w:rFonts w:cstheme="majorHAnsi"/>
        </w:rPr>
        <w:t xml:space="preserve"> offense</w:t>
      </w:r>
      <w:r w:rsidRPr="00941301">
        <w:rPr>
          <w:rFonts w:asciiTheme="majorHAnsi" w:hAnsiTheme="majorHAnsi" w:cstheme="majorHAnsi"/>
          <w:sz w:val="14"/>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Accidental misuse of nanotechnology (“gray goo”) The possibility of accidents can never be completely ruled out.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w:t>
      </w:r>
      <w:proofErr w:type="gramStart"/>
      <w:r w:rsidRPr="00941301">
        <w:rPr>
          <w:rFonts w:asciiTheme="majorHAnsi" w:hAnsiTheme="majorHAnsi" w:cstheme="majorHAnsi"/>
          <w:sz w:val="14"/>
        </w:rPr>
        <w:t>situations</w:t>
      </w:r>
      <w:proofErr w:type="gramEnd"/>
      <w:r w:rsidRPr="00941301">
        <w:rPr>
          <w:rFonts w:asciiTheme="majorHAnsi" w:hAnsiTheme="majorHAnsi" w:cstheme="majorHAnsi"/>
          <w:sz w:val="14"/>
        </w:rPr>
        <w:t xml:space="preserve"> it 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Future technological or scientific developments may very well reveal novel ways of destroying the world. </w:t>
      </w:r>
      <w:r w:rsidRPr="00941301">
        <w:rPr>
          <w:rFonts w:asciiTheme="majorHAnsi" w:hAnsiTheme="majorHAnsi" w:cstheme="majorHAnsi"/>
          <w:sz w:val="14"/>
          <w:szCs w:val="16"/>
        </w:rPr>
        <w:t xml:space="preserve">Some foreseen hazards (hence not members of the current category) which have been excluded from the list of bangs on grounds that they seem too unlikely to cause a global terminal disaster </w:t>
      </w:r>
      <w:proofErr w:type="gramStart"/>
      <w:r w:rsidRPr="00941301">
        <w:rPr>
          <w:rFonts w:asciiTheme="majorHAnsi" w:hAnsiTheme="majorHAnsi" w:cstheme="majorHAnsi"/>
          <w:sz w:val="14"/>
          <w:szCs w:val="16"/>
        </w:rPr>
        <w:t>are:</w:t>
      </w:r>
      <w:proofErr w:type="gramEnd"/>
      <w:r w:rsidRPr="00941301">
        <w:rPr>
          <w:rFonts w:asciiTheme="majorHAnsi" w:hAnsiTheme="majorHAnsi" w:cstheme="majorHAnsi"/>
          <w:sz w:val="14"/>
          <w:szCs w:val="16"/>
        </w:rPr>
        <w:t xml:space="preserve"> solar flares, supernovae, black hole explosions or mergers, gamma-ray bursts, galactic center outbursts, </w:t>
      </w:r>
      <w:proofErr w:type="spellStart"/>
      <w:r w:rsidRPr="00941301">
        <w:rPr>
          <w:rFonts w:asciiTheme="majorHAnsi" w:hAnsiTheme="majorHAnsi" w:cstheme="majorHAnsi"/>
          <w:sz w:val="14"/>
          <w:szCs w:val="16"/>
        </w:rPr>
        <w:t>supervolcanos</w:t>
      </w:r>
      <w:proofErr w:type="spellEnd"/>
      <w:r w:rsidRPr="00941301">
        <w:rPr>
          <w:rFonts w:asciiTheme="majorHAnsi" w:hAnsiTheme="majorHAnsi" w:cstheme="majorHAnsi"/>
          <w:sz w:val="14"/>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w:t>
      </w:r>
      <w:r w:rsidRPr="00D26629">
        <w:rPr>
          <w:rFonts w:asciiTheme="majorHAnsi" w:hAnsiTheme="majorHAnsi" w:cstheme="majorHAnsi"/>
          <w:sz w:val="14"/>
          <w:szCs w:val="16"/>
        </w:rPr>
        <w:t xml:space="preserve">chapter 4 of [9].) </w:t>
      </w:r>
      <w:r w:rsidRPr="00D26629">
        <w:rPr>
          <w:rFonts w:asciiTheme="majorHAnsi" w:hAnsiTheme="majorHAnsi" w:cstheme="majorHAnsi"/>
          <w:sz w:val="14"/>
        </w:rPr>
        <w:t xml:space="preserve">4.8 </w:t>
      </w:r>
      <w:r w:rsidRPr="00D26629">
        <w:rPr>
          <w:rStyle w:val="Emphasis"/>
          <w:rFonts w:asciiTheme="majorHAnsi" w:hAnsiTheme="majorHAnsi" w:cstheme="majorHAnsi"/>
        </w:rPr>
        <w:t>Physics disasters</w:t>
      </w:r>
      <w:r w:rsidRPr="00941301">
        <w:rPr>
          <w:rFonts w:asciiTheme="majorHAnsi" w:hAnsiTheme="majorHAnsi" w:cstheme="majorHAnsi"/>
          <w:sz w:val="14"/>
        </w:rPr>
        <w:t xml:space="preserve"> </w:t>
      </w:r>
      <w:r w:rsidRPr="00941301">
        <w:rPr>
          <w:rFonts w:asciiTheme="majorHAnsi" w:hAnsiTheme="majorHAnsi" w:cstheme="majorHAnsi"/>
          <w:sz w:val="14"/>
          <w:szCs w:val="16"/>
        </w:rPr>
        <w:t xml:space="preserve">The Manhattan Project bomb-builders’ concern about an A-bomb-derived atmospheric conflagration has contemporary analogues. </w:t>
      </w:r>
      <w:r w:rsidRPr="00941301">
        <w:rPr>
          <w:rFonts w:asciiTheme="majorHAnsi" w:hAnsiTheme="majorHAnsi" w:cstheme="majorHAnsi"/>
          <w:sz w:val="14"/>
        </w:rPr>
        <w:t xml:space="preserve">There have been speculations that </w:t>
      </w:r>
      <w:r w:rsidRPr="00941301">
        <w:rPr>
          <w:rStyle w:val="StyleUnderline"/>
          <w:rFonts w:cstheme="majorHAnsi"/>
        </w:rPr>
        <w:t xml:space="preserve">future high-energy </w:t>
      </w:r>
      <w:r w:rsidRPr="00941301">
        <w:rPr>
          <w:rStyle w:val="StyleUnderline"/>
          <w:rFonts w:cstheme="majorHAnsi"/>
          <w:highlight w:val="green"/>
        </w:rPr>
        <w:t>particle accelerator</w:t>
      </w:r>
      <w:r w:rsidRPr="009C7AD1">
        <w:rPr>
          <w:rStyle w:val="StyleUnderline"/>
          <w:rFonts w:cstheme="majorHAnsi"/>
        </w:rPr>
        <w:t xml:space="preserve"> experiments</w:t>
      </w:r>
      <w:r w:rsidRPr="00941301">
        <w:rPr>
          <w:rStyle w:val="StyleUnderline"/>
          <w:rFonts w:cstheme="majorHAnsi"/>
        </w:rPr>
        <w:t xml:space="preserve"> may </w:t>
      </w:r>
      <w:r w:rsidRPr="00941301">
        <w:rPr>
          <w:rStyle w:val="StyleUnderline"/>
          <w:rFonts w:cstheme="majorHAnsi"/>
          <w:highlight w:val="green"/>
        </w:rPr>
        <w:t>cause a breakdown of</w:t>
      </w:r>
      <w:r w:rsidRPr="00941301">
        <w:rPr>
          <w:rStyle w:val="StyleUnderline"/>
          <w:rFonts w:cstheme="majorHAnsi"/>
        </w:rPr>
        <w:t xml:space="preserve"> a </w:t>
      </w:r>
      <w:r w:rsidRPr="00BF7B87">
        <w:rPr>
          <w:rStyle w:val="StyleUnderline"/>
          <w:rFonts w:cstheme="majorHAnsi"/>
        </w:rPr>
        <w:t xml:space="preserve">metastable </w:t>
      </w:r>
      <w:r w:rsidRPr="00BF7B87">
        <w:rPr>
          <w:rStyle w:val="StyleUnderline"/>
          <w:rFonts w:cstheme="majorHAnsi"/>
          <w:highlight w:val="green"/>
        </w:rPr>
        <w:t>vacuum stat</w:t>
      </w:r>
      <w:r w:rsidRPr="00941301">
        <w:rPr>
          <w:rStyle w:val="StyleUnderline"/>
          <w:rFonts w:cstheme="majorHAnsi"/>
          <w:highlight w:val="green"/>
        </w:rPr>
        <w:t>e</w:t>
      </w:r>
      <w:r w:rsidRPr="00941301">
        <w:rPr>
          <w:rStyle w:val="StyleUnderline"/>
          <w:rFonts w:cstheme="majorHAnsi"/>
        </w:rPr>
        <w:t xml:space="preserve"> that our part of the cosmos might be in, </w:t>
      </w:r>
      <w:r w:rsidRPr="00941301">
        <w:rPr>
          <w:rStyle w:val="StyleUnderline"/>
          <w:rFonts w:cstheme="majorHAnsi"/>
          <w:highlight w:val="green"/>
        </w:rPr>
        <w:t>converting</w:t>
      </w:r>
      <w:r w:rsidRPr="009C7AD1">
        <w:rPr>
          <w:rStyle w:val="StyleUnderline"/>
          <w:rFonts w:cstheme="majorHAnsi"/>
        </w:rPr>
        <w:t xml:space="preserve"> </w:t>
      </w:r>
      <w:r w:rsidRPr="00BF7B87">
        <w:rPr>
          <w:rStyle w:val="StyleUnderline"/>
          <w:rFonts w:cstheme="majorHAnsi"/>
        </w:rPr>
        <w:t>it into a “true</w:t>
      </w:r>
      <w:r w:rsidRPr="00D26629">
        <w:rPr>
          <w:rStyle w:val="StyleUnderline"/>
          <w:rFonts w:cstheme="majorHAnsi"/>
        </w:rPr>
        <w:t xml:space="preserve">” </w:t>
      </w:r>
      <w:r w:rsidRPr="00941301">
        <w:rPr>
          <w:rStyle w:val="StyleUnderline"/>
          <w:rFonts w:cstheme="majorHAnsi"/>
          <w:highlight w:val="green"/>
        </w:rPr>
        <w:t>vacuum of lower energy density</w:t>
      </w:r>
      <w:r w:rsidRPr="00941301">
        <w:rPr>
          <w:rFonts w:asciiTheme="majorHAnsi" w:hAnsiTheme="majorHAnsi" w:cstheme="majorHAnsi"/>
          <w:sz w:val="14"/>
        </w:rPr>
        <w:t xml:space="preserve"> [45]. </w:t>
      </w:r>
      <w:r w:rsidRPr="00941301">
        <w:rPr>
          <w:rStyle w:val="StyleUnderline"/>
          <w:rFonts w:cstheme="majorHAnsi"/>
        </w:rPr>
        <w:t xml:space="preserve">This would result in an expanding bubble of </w:t>
      </w:r>
      <w:proofErr w:type="gramStart"/>
      <w:r w:rsidRPr="00941301">
        <w:rPr>
          <w:rStyle w:val="StyleUnderline"/>
          <w:rFonts w:cstheme="majorHAnsi"/>
        </w:rPr>
        <w:t>total destruction</w:t>
      </w:r>
      <w:proofErr w:type="gramEnd"/>
      <w:r w:rsidRPr="00941301">
        <w:rPr>
          <w:rStyle w:val="StyleUnderline"/>
          <w:rFonts w:cstheme="majorHAnsi"/>
        </w:rPr>
        <w:t xml:space="preserve"> that </w:t>
      </w:r>
      <w:r w:rsidRPr="00D26629">
        <w:rPr>
          <w:rStyle w:val="StyleUnderline"/>
          <w:rFonts w:cstheme="majorHAnsi"/>
        </w:rPr>
        <w:t>would sweep through the galaxy and beyond</w:t>
      </w:r>
      <w:r w:rsidRPr="00941301">
        <w:rPr>
          <w:rStyle w:val="StyleUnderline"/>
          <w:rFonts w:cstheme="majorHAnsi"/>
        </w:rPr>
        <w:t xml:space="preserve"> at the speed of light, </w:t>
      </w:r>
      <w:r w:rsidRPr="00D26629">
        <w:rPr>
          <w:rStyle w:val="StyleUnderline"/>
          <w:rFonts w:cstheme="majorHAnsi"/>
          <w:highlight w:val="green"/>
        </w:rPr>
        <w:t>tearing</w:t>
      </w:r>
      <w:r w:rsidRPr="000E45BD">
        <w:rPr>
          <w:rStyle w:val="StyleUnderline"/>
          <w:rFonts w:cstheme="majorHAnsi"/>
        </w:rPr>
        <w:t xml:space="preserve"> all </w:t>
      </w:r>
      <w:r w:rsidRPr="00D26629">
        <w:rPr>
          <w:rStyle w:val="StyleUnderline"/>
          <w:rFonts w:cstheme="majorHAnsi"/>
          <w:highlight w:val="green"/>
        </w:rPr>
        <w:t>matter apart</w:t>
      </w:r>
      <w:r w:rsidRPr="00941301">
        <w:rPr>
          <w:rStyle w:val="StyleUnderline"/>
          <w:rFonts w:cstheme="majorHAnsi"/>
        </w:rPr>
        <w:t xml:space="preserve"> as it proceeds</w:t>
      </w:r>
      <w:r w:rsidRPr="00941301">
        <w:rPr>
          <w:rFonts w:asciiTheme="majorHAnsi" w:hAnsiTheme="majorHAnsi" w:cstheme="majorHAnsi"/>
          <w:sz w:val="14"/>
        </w:rPr>
        <w:t xml:space="preserve">. Another conceivability is that </w:t>
      </w:r>
      <w:r w:rsidRPr="00941301">
        <w:rPr>
          <w:rStyle w:val="StyleUnderline"/>
          <w:rFonts w:cstheme="majorHAnsi"/>
        </w:rPr>
        <w:t>accelerator experiments might produce negatively charged stable “</w:t>
      </w:r>
      <w:proofErr w:type="spellStart"/>
      <w:r w:rsidRPr="00941301">
        <w:rPr>
          <w:rStyle w:val="StyleUnderline"/>
          <w:rFonts w:cstheme="majorHAnsi"/>
        </w:rPr>
        <w:t>strangelets</w:t>
      </w:r>
      <w:proofErr w:type="spellEnd"/>
      <w:r w:rsidRPr="00941301">
        <w:rPr>
          <w:rStyle w:val="StyleUnderline"/>
          <w:rFonts w:cstheme="majorHAnsi"/>
        </w:rPr>
        <w:t>”</w:t>
      </w:r>
      <w:r w:rsidRPr="00941301">
        <w:rPr>
          <w:rFonts w:asciiTheme="majorHAnsi" w:hAnsiTheme="majorHAnsi" w:cstheme="majorHAnsi"/>
          <w:sz w:val="14"/>
        </w:rPr>
        <w:t xml:space="preserve"> (a </w:t>
      </w:r>
      <w:r w:rsidRPr="000E45BD">
        <w:rPr>
          <w:rFonts w:asciiTheme="majorHAnsi" w:hAnsiTheme="majorHAnsi" w:cstheme="majorHAnsi"/>
          <w:sz w:val="14"/>
        </w:rPr>
        <w:t>hypothetical form of nuclear</w:t>
      </w:r>
      <w:r w:rsidRPr="00941301">
        <w:rPr>
          <w:rFonts w:asciiTheme="majorHAnsi" w:hAnsiTheme="majorHAnsi" w:cstheme="majorHAnsi"/>
          <w:sz w:val="14"/>
        </w:rPr>
        <w:t xml:space="preserve"> matter</w:t>
      </w:r>
      <w:r w:rsidRPr="00941301">
        <w:rPr>
          <w:rStyle w:val="StyleUnderline"/>
          <w:rFonts w:cstheme="majorHAnsi"/>
        </w:rPr>
        <w:t xml:space="preserve">) or </w:t>
      </w:r>
      <w:r w:rsidRPr="009C7AD1">
        <w:rPr>
          <w:rStyle w:val="StyleUnderline"/>
          <w:rFonts w:cstheme="majorHAnsi"/>
        </w:rPr>
        <w:t xml:space="preserve">create a mini </w:t>
      </w:r>
      <w:r w:rsidRPr="00941301">
        <w:rPr>
          <w:rStyle w:val="StyleUnderline"/>
          <w:rFonts w:cstheme="majorHAnsi"/>
          <w:highlight w:val="green"/>
        </w:rPr>
        <w:t xml:space="preserve">black hole </w:t>
      </w:r>
      <w:r w:rsidRPr="00941301">
        <w:rPr>
          <w:rStyle w:val="StyleUnderline"/>
          <w:rFonts w:cstheme="majorHAnsi"/>
        </w:rPr>
        <w:t xml:space="preserve">that </w:t>
      </w:r>
      <w:r w:rsidRPr="000E45BD">
        <w:rPr>
          <w:rStyle w:val="StyleUnderline"/>
          <w:rFonts w:cstheme="majorHAnsi"/>
        </w:rPr>
        <w:t>would sink</w:t>
      </w:r>
      <w:r w:rsidRPr="00941301">
        <w:rPr>
          <w:rStyle w:val="StyleUnderline"/>
          <w:rFonts w:cstheme="majorHAnsi"/>
        </w:rPr>
        <w:t xml:space="preserve"> to the center of the Earth and start </w:t>
      </w:r>
      <w:r w:rsidRPr="00941301">
        <w:rPr>
          <w:rStyle w:val="StyleUnderline"/>
          <w:rFonts w:cstheme="majorHAnsi"/>
          <w:highlight w:val="green"/>
        </w:rPr>
        <w:t>accret</w:t>
      </w:r>
      <w:r w:rsidRPr="00941301">
        <w:rPr>
          <w:rStyle w:val="StyleUnderline"/>
          <w:rFonts w:cstheme="majorHAnsi"/>
        </w:rPr>
        <w:t>ing</w:t>
      </w:r>
      <w:r w:rsidRPr="00941301">
        <w:rPr>
          <w:rStyle w:val="StyleUnderline"/>
          <w:rFonts w:cstheme="majorHAnsi"/>
          <w:highlight w:val="green"/>
        </w:rPr>
        <w:t xml:space="preserve"> the</w:t>
      </w:r>
      <w:r w:rsidRPr="00941301">
        <w:rPr>
          <w:rStyle w:val="StyleUnderline"/>
          <w:rFonts w:cstheme="majorHAnsi"/>
        </w:rPr>
        <w:t xml:space="preserve"> rest of the </w:t>
      </w:r>
      <w:r w:rsidRPr="00941301">
        <w:rPr>
          <w:rStyle w:val="StyleUnderline"/>
          <w:rFonts w:cstheme="majorHAnsi"/>
          <w:highlight w:val="green"/>
        </w:rPr>
        <w:t>planet</w:t>
      </w:r>
      <w:r w:rsidRPr="00941301">
        <w:rPr>
          <w:rFonts w:asciiTheme="majorHAnsi" w:hAnsiTheme="majorHAnsi" w:cstheme="majorHAnsi"/>
          <w:sz w:val="14"/>
        </w:rPr>
        <w:t xml:space="preserve"> [46]. These outcomes seem to be impossible given our best current physical theories. But the reason we do the experiments is precisely that </w:t>
      </w:r>
      <w:r w:rsidRPr="00941301">
        <w:rPr>
          <w:rStyle w:val="StyleUnderline"/>
          <w:rFonts w:cstheme="majorHAnsi"/>
        </w:rPr>
        <w:t>we don’t really know what will happen</w:t>
      </w:r>
      <w:r w:rsidRPr="00941301">
        <w:rPr>
          <w:rFonts w:asciiTheme="majorHAnsi" w:hAnsiTheme="majorHAnsi" w:cstheme="majorHAnsi"/>
          <w:sz w:val="14"/>
        </w:rPr>
        <w:t xml:space="preserve">. A more reassuring argument is that the energy densities attained in present day accelerators are far lower than those that occur naturally in collisions between cosmic rays [46,47]. </w:t>
      </w:r>
      <w:r w:rsidRPr="00941301">
        <w:rPr>
          <w:rStyle w:val="StyleUnderline"/>
          <w:rFonts w:cstheme="majorHAnsi"/>
        </w:rPr>
        <w:t>It’s possible</w:t>
      </w:r>
      <w:r w:rsidRPr="00941301">
        <w:rPr>
          <w:rFonts w:asciiTheme="majorHAnsi" w:hAnsiTheme="majorHAnsi" w:cstheme="majorHAnsi"/>
          <w:sz w:val="14"/>
        </w:rPr>
        <w:t xml:space="preserve">, however, </w:t>
      </w:r>
      <w:r w:rsidRPr="00941301">
        <w:rPr>
          <w:rStyle w:val="StyleUnderline"/>
          <w:rFonts w:cstheme="majorHAnsi"/>
        </w:rPr>
        <w:t xml:space="preserve">that factors other than energy density are relevant for these hypothetical processes, and that those factors will be </w:t>
      </w:r>
      <w:r w:rsidRPr="00941301">
        <w:rPr>
          <w:rStyle w:val="StyleUnderline"/>
          <w:rFonts w:cstheme="majorHAnsi"/>
        </w:rPr>
        <w:lastRenderedPageBreak/>
        <w:t>brought together in novel ways in future experiments</w:t>
      </w:r>
      <w:r w:rsidRPr="00941301">
        <w:rPr>
          <w:rFonts w:asciiTheme="majorHAnsi" w:hAnsiTheme="majorHAnsi" w:cstheme="majorHAnsi"/>
          <w:sz w:val="14"/>
        </w:rPr>
        <w:t xml:space="preserve">. The main reason for concern in the “physics disasters” category is the meta-level observation that </w:t>
      </w:r>
      <w:r w:rsidRPr="00941301">
        <w:rPr>
          <w:rStyle w:val="StyleUnderline"/>
          <w:rFonts w:cstheme="majorHAnsi"/>
        </w:rPr>
        <w:t xml:space="preserve">discoveries of all sorts of weird physical phenomena are made all the time, so even if right now all the </w:t>
      </w:r>
      <w:proofErr w:type="gramStart"/>
      <w:r w:rsidRPr="00941301">
        <w:rPr>
          <w:rStyle w:val="StyleUnderline"/>
          <w:rFonts w:cstheme="majorHAnsi"/>
        </w:rPr>
        <w:t>particular physics</w:t>
      </w:r>
      <w:proofErr w:type="gramEnd"/>
      <w:r w:rsidRPr="00941301">
        <w:rPr>
          <w:rStyle w:val="StyleUnderline"/>
          <w:rFonts w:cstheme="majorHAnsi"/>
        </w:rPr>
        <w:t xml:space="preserve"> disasters we have conceived of were absurdly improbable or impossible, there could be other more realistic failure-modes waiting to be uncovered</w:t>
      </w:r>
      <w:r w:rsidRPr="00941301">
        <w:rPr>
          <w:rFonts w:asciiTheme="majorHAnsi" w:hAnsiTheme="majorHAnsi" w:cstheme="majorHAnsi"/>
          <w:sz w:val="14"/>
        </w:rPr>
        <w:t>. The ones listed here are merely illustrations of the general case.</w:t>
      </w:r>
    </w:p>
    <w:p w14:paraId="182A7216" w14:textId="77777777" w:rsidR="00DA71E5" w:rsidRDefault="00DA71E5" w:rsidP="00DA71E5">
      <w:pPr>
        <w:pStyle w:val="Heading4"/>
      </w:pPr>
      <w:r w:rsidRPr="001B41A4">
        <w:rPr>
          <w:rFonts w:cs="Calibri"/>
          <w:u w:val="single"/>
        </w:rPr>
        <w:t>upward</w:t>
      </w:r>
      <w:r w:rsidRPr="004939BD">
        <w:t xml:space="preserve"> </w:t>
      </w:r>
      <w:r>
        <w:t xml:space="preserve">Industrial civilization wouldn’t recover. </w:t>
      </w:r>
    </w:p>
    <w:p w14:paraId="2F678172" w14:textId="77777777" w:rsidR="00DA71E5" w:rsidRDefault="00DA71E5" w:rsidP="00DA71E5">
      <w:r>
        <w:t xml:space="preserve">Lewis </w:t>
      </w:r>
      <w:proofErr w:type="spellStart"/>
      <w:r w:rsidRPr="005672AB">
        <w:rPr>
          <w:b/>
        </w:rPr>
        <w:t>Dartnell</w:t>
      </w:r>
      <w:proofErr w:type="spellEnd"/>
      <w:r w:rsidRPr="005672AB">
        <w:rPr>
          <w:b/>
        </w:rPr>
        <w:t xml:space="preserve"> 15</w:t>
      </w:r>
      <w: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t>civilisation</w:t>
      </w:r>
      <w:proofErr w:type="spellEnd"/>
      <w:r>
        <w:t xml:space="preserve"> without fossil fuels? – Lewis </w:t>
      </w:r>
      <w:proofErr w:type="spellStart"/>
      <w:r>
        <w:t>Dartnell</w:t>
      </w:r>
      <w:proofErr w:type="spellEnd"/>
      <w:r>
        <w:t xml:space="preserve">." Aeon. </w:t>
      </w:r>
      <w:hyperlink r:id="rId13" w:history="1">
        <w:r w:rsidRPr="00A313ED">
          <w:rPr>
            <w:rStyle w:val="Hyperlink"/>
          </w:rPr>
          <w:t>https://aeon.co/essays/could-we-reboot-a-modern-civilisation-without-fossil-fuels</w:t>
        </w:r>
      </w:hyperlink>
      <w:r>
        <w:t xml:space="preserve"> </w:t>
      </w:r>
    </w:p>
    <w:p w14:paraId="30DDC8E2" w14:textId="77777777" w:rsidR="00DA71E5" w:rsidRPr="001855E1" w:rsidRDefault="00DA71E5" w:rsidP="00DA71E5">
      <w:pPr>
        <w:rPr>
          <w:sz w:val="16"/>
        </w:rPr>
      </w:pPr>
      <w:r w:rsidRPr="00FB631B">
        <w:rPr>
          <w:rStyle w:val="Emphasis"/>
        </w:rPr>
        <w:t>Imagine that the world as we know it ends tomorrow</w:t>
      </w:r>
      <w:r w:rsidRPr="00FB631B">
        <w:rPr>
          <w:rStyle w:val="StyleUnderline"/>
        </w:rPr>
        <w:t xml:space="preserve">. There’s a </w:t>
      </w:r>
      <w:r w:rsidRPr="00FB631B">
        <w:rPr>
          <w:rStyle w:val="Emphasis"/>
        </w:rPr>
        <w:t>global catastrophe</w:t>
      </w:r>
      <w:r w:rsidRPr="00FB631B">
        <w:rPr>
          <w:sz w:val="16"/>
        </w:rPr>
        <w:t xml:space="preserve">: a pandemic virus, an asteroid strike, or </w:t>
      </w:r>
      <w:r w:rsidRPr="00FB631B">
        <w:rPr>
          <w:rStyle w:val="StyleUnderline"/>
        </w:rPr>
        <w:t xml:space="preserve">perhaps a </w:t>
      </w:r>
      <w:r w:rsidRPr="00FB631B">
        <w:rPr>
          <w:rStyle w:val="Emphasis"/>
        </w:rPr>
        <w:t>nuclear holocaust</w:t>
      </w:r>
      <w:r w:rsidRPr="00FB631B">
        <w:rPr>
          <w:sz w:val="16"/>
        </w:rPr>
        <w:t xml:space="preserve">. </w:t>
      </w:r>
      <w:proofErr w:type="gramStart"/>
      <w:r w:rsidRPr="00FB631B">
        <w:rPr>
          <w:rStyle w:val="StyleUnderline"/>
        </w:rPr>
        <w:t xml:space="preserve">The </w:t>
      </w:r>
      <w:r w:rsidRPr="00FB631B">
        <w:rPr>
          <w:rStyle w:val="Emphasis"/>
        </w:rPr>
        <w:t>vast majority</w:t>
      </w:r>
      <w:r w:rsidRPr="00FB631B">
        <w:rPr>
          <w:rStyle w:val="StyleUnderline"/>
        </w:rPr>
        <w:t xml:space="preserve"> of</w:t>
      </w:r>
      <w:proofErr w:type="gramEnd"/>
      <w:r w:rsidRPr="00FB631B">
        <w:rPr>
          <w:rStyle w:val="StyleUnderline"/>
        </w:rPr>
        <w:t xml:space="preserve"> the human</w:t>
      </w:r>
      <w:r w:rsidRPr="002E5BAC">
        <w:rPr>
          <w:rStyle w:val="StyleUnderline"/>
        </w:rPr>
        <w:t xml:space="preserve"> race </w:t>
      </w:r>
      <w:r w:rsidRPr="00FB631B">
        <w:rPr>
          <w:rStyle w:val="Emphasis"/>
        </w:rPr>
        <w:t>perishes</w:t>
      </w:r>
      <w:r w:rsidRPr="00FB631B">
        <w:rPr>
          <w:rStyle w:val="StyleUnderline"/>
        </w:rPr>
        <w:t xml:space="preserve">. Our </w:t>
      </w:r>
      <w:proofErr w:type="spellStart"/>
      <w:r w:rsidRPr="00FB631B">
        <w:rPr>
          <w:rStyle w:val="StyleUnderline"/>
        </w:rPr>
        <w:t>civilisation</w:t>
      </w:r>
      <w:proofErr w:type="spellEnd"/>
      <w:r w:rsidRPr="00FB631B">
        <w:rPr>
          <w:rStyle w:val="StyleUnderline"/>
        </w:rPr>
        <w:t xml:space="preserve"> collapses. The post-apocalyptic survivors find themselves in a devastated world of decaying, deserted cities</w:t>
      </w:r>
      <w:r w:rsidRPr="00FB631B">
        <w:rPr>
          <w:sz w:val="16"/>
        </w:rPr>
        <w:t xml:space="preserve"> and roving gangs of bandits looting and taking by force. </w:t>
      </w:r>
      <w:r w:rsidRPr="00FB631B">
        <w:rPr>
          <w:rStyle w:val="Emphasis"/>
        </w:rPr>
        <w:t>Bad as things sound, that’s not the end for humanity</w:t>
      </w:r>
      <w:r w:rsidRPr="00FB631B">
        <w:rPr>
          <w:sz w:val="16"/>
        </w:rPr>
        <w:t xml:space="preserve">. </w:t>
      </w:r>
      <w:r w:rsidRPr="00FB631B">
        <w:rPr>
          <w:rStyle w:val="StyleUnderline"/>
        </w:rPr>
        <w:t>We</w:t>
      </w:r>
      <w:r w:rsidRPr="00FB631B">
        <w:rPr>
          <w:sz w:val="16"/>
        </w:rPr>
        <w:t xml:space="preserve"> </w:t>
      </w:r>
      <w:r w:rsidRPr="00FB631B">
        <w:rPr>
          <w:rStyle w:val="Emphasis"/>
        </w:rPr>
        <w:t>bounce back</w:t>
      </w:r>
      <w:r w:rsidRPr="00FB631B">
        <w:rPr>
          <w:sz w:val="16"/>
        </w:rPr>
        <w:t xml:space="preserve">. Sooner or later, </w:t>
      </w:r>
      <w:r w:rsidRPr="00FB631B">
        <w:rPr>
          <w:rStyle w:val="Emphasis"/>
        </w:rPr>
        <w:t>peace and order</w:t>
      </w:r>
      <w:r w:rsidRPr="00FB631B">
        <w:rPr>
          <w:sz w:val="16"/>
        </w:rPr>
        <w:t xml:space="preserve"> </w:t>
      </w:r>
      <w:r w:rsidRPr="00FB631B">
        <w:rPr>
          <w:rStyle w:val="StyleUnderline"/>
        </w:rPr>
        <w:t xml:space="preserve">emerge again, just as they have time and again through history. </w:t>
      </w:r>
      <w:r w:rsidRPr="00FB631B">
        <w:rPr>
          <w:rStyle w:val="Emphasis"/>
        </w:rPr>
        <w:t>Stable communities</w:t>
      </w:r>
      <w:r w:rsidRPr="00FB631B">
        <w:rPr>
          <w:rStyle w:val="StyleUnderline"/>
        </w:rPr>
        <w:t xml:space="preserve"> take shape</w:t>
      </w:r>
      <w:r w:rsidRPr="00FB631B">
        <w:rPr>
          <w:sz w:val="16"/>
        </w:rPr>
        <w:t xml:space="preserve">. </w:t>
      </w:r>
      <w:r w:rsidRPr="00FB631B">
        <w:rPr>
          <w:rStyle w:val="StyleUnderline"/>
        </w:rPr>
        <w:t>They</w:t>
      </w:r>
      <w:r w:rsidRPr="00FB631B">
        <w:rPr>
          <w:sz w:val="16"/>
        </w:rPr>
        <w:t xml:space="preserve"> </w:t>
      </w:r>
      <w:r w:rsidRPr="00FB631B">
        <w:rPr>
          <w:rStyle w:val="StyleUnderline"/>
        </w:rPr>
        <w:t>begin</w:t>
      </w:r>
      <w:r w:rsidRPr="00FB631B">
        <w:rPr>
          <w:sz w:val="16"/>
        </w:rPr>
        <w:t xml:space="preserve"> the </w:t>
      </w:r>
      <w:proofErr w:type="spellStart"/>
      <w:r w:rsidRPr="00FB631B">
        <w:rPr>
          <w:sz w:val="16"/>
        </w:rPr>
        <w:t>agonising</w:t>
      </w:r>
      <w:proofErr w:type="spellEnd"/>
      <w:r w:rsidRPr="00FB631B">
        <w:rPr>
          <w:sz w:val="16"/>
        </w:rPr>
        <w:t xml:space="preserve"> process of </w:t>
      </w:r>
      <w:r w:rsidRPr="00FB631B">
        <w:rPr>
          <w:rStyle w:val="Emphasis"/>
        </w:rPr>
        <w:t>rebuilding</w:t>
      </w:r>
      <w:r w:rsidRPr="00FB631B">
        <w:rPr>
          <w:sz w:val="16"/>
        </w:rPr>
        <w:t xml:space="preserve"> their technological base from scratch. </w:t>
      </w:r>
      <w:r w:rsidRPr="00FB631B">
        <w:rPr>
          <w:rStyle w:val="StyleUnderline"/>
        </w:rPr>
        <w:t>But here’s the question: how far could such</w:t>
      </w:r>
      <w:r w:rsidRPr="002E5BAC">
        <w:rPr>
          <w:rStyle w:val="StyleUnderline"/>
        </w:rPr>
        <w:t xml:space="preserve"> a society rebuild? </w:t>
      </w:r>
      <w:r w:rsidRPr="002370DD">
        <w:rPr>
          <w:rStyle w:val="StyleUnderline"/>
          <w:highlight w:val="yellow"/>
        </w:rPr>
        <w:t xml:space="preserve">Is there </w:t>
      </w:r>
      <w:r w:rsidRPr="002370DD">
        <w:rPr>
          <w:rStyle w:val="Emphasis"/>
          <w:highlight w:val="yellow"/>
        </w:rPr>
        <w:t>any chance</w:t>
      </w:r>
      <w:r w:rsidRPr="00CB6AE9">
        <w:rPr>
          <w:sz w:val="16"/>
        </w:rPr>
        <w:t xml:space="preserve">, for instance, </w:t>
      </w:r>
      <w:r w:rsidRPr="002E5BAC">
        <w:rPr>
          <w:rStyle w:val="StyleUnderline"/>
        </w:rPr>
        <w:t xml:space="preserve">that </w:t>
      </w:r>
      <w:r w:rsidRPr="002370DD">
        <w:rPr>
          <w:rStyle w:val="StyleUnderline"/>
          <w:highlight w:val="yellow"/>
        </w:rPr>
        <w:t xml:space="preserve">a post-apocalyptic society could </w:t>
      </w:r>
      <w:r w:rsidRPr="002370DD">
        <w:rPr>
          <w:rStyle w:val="Emphasis"/>
          <w:highlight w:val="yellow"/>
        </w:rPr>
        <w:t xml:space="preserve">reboot a technological </w:t>
      </w:r>
      <w:proofErr w:type="spellStart"/>
      <w:r w:rsidRPr="002370DD">
        <w:rPr>
          <w:rStyle w:val="Emphasis"/>
          <w:highlight w:val="yellow"/>
        </w:rPr>
        <w:t>civilisation</w:t>
      </w:r>
      <w:proofErr w:type="spellEnd"/>
      <w:r w:rsidRPr="002370DD">
        <w:rPr>
          <w:rStyle w:val="Emphasis"/>
          <w:highlight w:val="yellow"/>
        </w:rPr>
        <w:t>?</w:t>
      </w:r>
      <w:r>
        <w:rPr>
          <w:rStyle w:val="Emphasis"/>
        </w:rPr>
        <w:t xml:space="preserve"> </w:t>
      </w:r>
      <w:r w:rsidRPr="00CB6AE9">
        <w:rPr>
          <w:sz w:val="16"/>
        </w:rPr>
        <w:t xml:space="preserve">Let’s make the basis of this thought experiment a little more specific. Today, </w:t>
      </w:r>
      <w:r w:rsidRPr="002370DD">
        <w:rPr>
          <w:rStyle w:val="StyleUnderline"/>
          <w:highlight w:val="yellow"/>
        </w:rPr>
        <w:t>we have</w:t>
      </w:r>
      <w:r w:rsidRPr="007D1096">
        <w:rPr>
          <w:rStyle w:val="StyleUnderline"/>
        </w:rPr>
        <w:t xml:space="preserve"> already </w:t>
      </w:r>
      <w:r w:rsidRPr="002370DD">
        <w:rPr>
          <w:rStyle w:val="StyleUnderline"/>
          <w:highlight w:val="yellow"/>
        </w:rPr>
        <w:t xml:space="preserve">consumed the </w:t>
      </w:r>
      <w:r w:rsidRPr="002370DD">
        <w:rPr>
          <w:rStyle w:val="Emphasis"/>
          <w:highlight w:val="yellow"/>
        </w:rPr>
        <w:t>most</w:t>
      </w:r>
      <w:r w:rsidRPr="002370DD">
        <w:rPr>
          <w:rStyle w:val="StyleUnderline"/>
          <w:highlight w:val="yellow"/>
        </w:rPr>
        <w:t xml:space="preserve"> easily drainable </w:t>
      </w:r>
      <w:r w:rsidRPr="002370DD">
        <w:rPr>
          <w:rStyle w:val="Emphasis"/>
          <w:highlight w:val="yellow"/>
        </w:rPr>
        <w:t>crude oil</w:t>
      </w:r>
      <w:r w:rsidRPr="002E5BAC">
        <w:rPr>
          <w:rStyle w:val="StyleUnderline"/>
        </w:rPr>
        <w:t xml:space="preserve"> and</w:t>
      </w:r>
      <w:r w:rsidRPr="00CB6AE9">
        <w:rPr>
          <w:sz w:val="16"/>
        </w:rPr>
        <w:t xml:space="preserve">, particularly in Britain, much of the shallowest, </w:t>
      </w:r>
      <w:r w:rsidRPr="002E5BAC">
        <w:rPr>
          <w:rStyle w:val="Emphasis"/>
        </w:rPr>
        <w:t>most</w:t>
      </w:r>
      <w:r w:rsidRPr="002E5BAC">
        <w:rPr>
          <w:rStyle w:val="StyleUnderline"/>
        </w:rPr>
        <w:t xml:space="preserve"> readily mined deposits of </w:t>
      </w:r>
      <w:r w:rsidRPr="002E5BAC">
        <w:rPr>
          <w:rStyle w:val="Emphasis"/>
        </w:rPr>
        <w:t>coal</w:t>
      </w:r>
      <w:r w:rsidRPr="00CB6AE9">
        <w:rPr>
          <w:sz w:val="16"/>
        </w:rPr>
        <w:t xml:space="preserve">. </w:t>
      </w:r>
      <w:r w:rsidRPr="002370DD">
        <w:rPr>
          <w:rStyle w:val="Emphasis"/>
          <w:highlight w:val="yellow"/>
        </w:rPr>
        <w:t>Fossil fuels are central</w:t>
      </w:r>
      <w:r w:rsidRPr="002370DD">
        <w:rPr>
          <w:sz w:val="16"/>
          <w:highlight w:val="yellow"/>
        </w:rPr>
        <w:t xml:space="preserve"> </w:t>
      </w:r>
      <w:r w:rsidRPr="002370DD">
        <w:rPr>
          <w:rStyle w:val="StyleUnderline"/>
          <w:highlight w:val="yellow"/>
        </w:rPr>
        <w:t>to</w:t>
      </w:r>
      <w:r w:rsidRPr="002E5BAC">
        <w:rPr>
          <w:rStyle w:val="StyleUnderline"/>
        </w:rPr>
        <w:t xml:space="preserve"> the </w:t>
      </w:r>
      <w:proofErr w:type="spellStart"/>
      <w:r w:rsidRPr="002370DD">
        <w:rPr>
          <w:rStyle w:val="StyleUnderline"/>
          <w:highlight w:val="yellow"/>
        </w:rPr>
        <w:t>organisation</w:t>
      </w:r>
      <w:proofErr w:type="spellEnd"/>
      <w:r w:rsidRPr="002370DD">
        <w:rPr>
          <w:rStyle w:val="StyleUnderline"/>
          <w:highlight w:val="yellow"/>
        </w:rPr>
        <w:t xml:space="preserve"> of modern</w:t>
      </w:r>
      <w:r w:rsidRPr="002E5BAC">
        <w:rPr>
          <w:rStyle w:val="StyleUnderline"/>
        </w:rPr>
        <w:t xml:space="preserve"> industrial </w:t>
      </w:r>
      <w:r w:rsidRPr="002370DD">
        <w:rPr>
          <w:rStyle w:val="StyleUnderline"/>
          <w:highlight w:val="yellow"/>
        </w:rPr>
        <w:t>society</w:t>
      </w:r>
      <w:r w:rsidRPr="002E5BAC">
        <w:rPr>
          <w:rStyle w:val="StyleUnderline"/>
        </w:rPr>
        <w:t xml:space="preserve">, just as they were central to its </w:t>
      </w:r>
      <w:r w:rsidRPr="002E5BAC">
        <w:rPr>
          <w:rStyle w:val="Emphasis"/>
        </w:rPr>
        <w:t>development</w:t>
      </w:r>
      <w:r w:rsidRPr="00CB6AE9">
        <w:rPr>
          <w:sz w:val="16"/>
        </w:rPr>
        <w:t xml:space="preserve">. </w:t>
      </w:r>
      <w:r w:rsidRPr="002E5BAC">
        <w:rPr>
          <w:rStyle w:val="StyleUnderline"/>
        </w:rPr>
        <w:t>Those</w:t>
      </w:r>
      <w:r w:rsidRPr="00CB6AE9">
        <w:rPr>
          <w:sz w:val="16"/>
        </w:rPr>
        <w:t xml:space="preserve">, by the way, </w:t>
      </w:r>
      <w:r w:rsidRPr="002E5BAC">
        <w:rPr>
          <w:rStyle w:val="StyleUnderline"/>
        </w:rPr>
        <w:t>are</w:t>
      </w:r>
      <w:r w:rsidRPr="00CB6AE9">
        <w:rPr>
          <w:sz w:val="16"/>
        </w:rPr>
        <w:t xml:space="preserve"> </w:t>
      </w:r>
      <w:r w:rsidRPr="002E5BAC">
        <w:rPr>
          <w:rStyle w:val="Emphasis"/>
        </w:rPr>
        <w:t>distinct roles</w:t>
      </w:r>
      <w:r w:rsidRPr="00CB6AE9">
        <w:rPr>
          <w:sz w:val="16"/>
        </w:rPr>
        <w:t xml:space="preserve">: </w:t>
      </w:r>
      <w:r w:rsidRPr="002E5BAC">
        <w:rPr>
          <w:rStyle w:val="StyleUnderline"/>
        </w:rPr>
        <w:t xml:space="preserve">even if we could somehow do without fossil fuels now (which we can’t, quite), it’s a different question whether we </w:t>
      </w:r>
      <w:r w:rsidRPr="002E5BAC">
        <w:rPr>
          <w:rStyle w:val="Emphasis"/>
        </w:rPr>
        <w:t>could have got to where we are without ever having had them</w:t>
      </w:r>
      <w:r w:rsidRPr="002E5BAC">
        <w:rPr>
          <w:rStyle w:val="StyleUnderline"/>
        </w:rPr>
        <w:t>.</w:t>
      </w:r>
      <w:r>
        <w:rPr>
          <w:rStyle w:val="StyleUnderline"/>
        </w:rPr>
        <w:t xml:space="preserve"> </w:t>
      </w:r>
      <w:r w:rsidRPr="00CB6AE9">
        <w:rPr>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E5BAC">
        <w:rPr>
          <w:rStyle w:val="StyleUnderline"/>
        </w:rPr>
        <w:t xml:space="preserve">It’s easy to </w:t>
      </w:r>
      <w:r w:rsidRPr="002E5BAC">
        <w:rPr>
          <w:rStyle w:val="Emphasis"/>
        </w:rPr>
        <w:t>underestimate</w:t>
      </w:r>
      <w:r w:rsidRPr="002E5BAC">
        <w:rPr>
          <w:rStyle w:val="StyleUnderline"/>
        </w:rPr>
        <w:t xml:space="preserve"> our current dependence on fossil fuels</w:t>
      </w:r>
      <w:r w:rsidRPr="00CB6AE9">
        <w:rPr>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8804A1">
        <w:rPr>
          <w:rStyle w:val="StyleUnderline"/>
        </w:rPr>
        <w:t xml:space="preserve">You can’t smelt metal, make glass, roast the ingredients of concrete, or </w:t>
      </w:r>
      <w:proofErr w:type="spellStart"/>
      <w:r w:rsidRPr="008804A1">
        <w:rPr>
          <w:rStyle w:val="StyleUnderline"/>
        </w:rPr>
        <w:t>synthesise</w:t>
      </w:r>
      <w:proofErr w:type="spellEnd"/>
      <w:r w:rsidRPr="008804A1">
        <w:rPr>
          <w:rStyle w:val="StyleUnderline"/>
        </w:rPr>
        <w:t xml:space="preserve"> artificial </w:t>
      </w:r>
      <w:proofErr w:type="spellStart"/>
      <w:r w:rsidRPr="008804A1">
        <w:rPr>
          <w:rStyle w:val="StyleUnderline"/>
        </w:rPr>
        <w:t>fertiliser</w:t>
      </w:r>
      <w:proofErr w:type="spellEnd"/>
      <w:r w:rsidRPr="008804A1">
        <w:rPr>
          <w:rStyle w:val="StyleUnderline"/>
        </w:rPr>
        <w:t xml:space="preserve"> without a lot of heat. It is </w:t>
      </w:r>
      <w:r w:rsidRPr="008804A1">
        <w:rPr>
          <w:rStyle w:val="Emphasis"/>
        </w:rPr>
        <w:t>fossil fuels</w:t>
      </w:r>
      <w:r w:rsidRPr="008804A1">
        <w:rPr>
          <w:rStyle w:val="StyleUnderline"/>
        </w:rPr>
        <w:t xml:space="preserve"> – coal, </w:t>
      </w:r>
      <w:proofErr w:type="gramStart"/>
      <w:r w:rsidRPr="008804A1">
        <w:rPr>
          <w:rStyle w:val="StyleUnderline"/>
        </w:rPr>
        <w:t>gas</w:t>
      </w:r>
      <w:proofErr w:type="gramEnd"/>
      <w:r w:rsidRPr="008804A1">
        <w:rPr>
          <w:rStyle w:val="StyleUnderline"/>
        </w:rPr>
        <w:t xml:space="preserve"> and oil – that provide most of this </w:t>
      </w:r>
      <w:r w:rsidRPr="008804A1">
        <w:rPr>
          <w:rStyle w:val="Emphasis"/>
        </w:rPr>
        <w:t>thermal</w:t>
      </w:r>
      <w:r w:rsidRPr="008804A1">
        <w:rPr>
          <w:rStyle w:val="StyleUnderline"/>
        </w:rPr>
        <w:t xml:space="preserve"> energy. </w:t>
      </w:r>
      <w:r w:rsidRPr="008804A1">
        <w:rPr>
          <w:sz w:val="16"/>
        </w:rPr>
        <w:t>I</w:t>
      </w:r>
      <w:r w:rsidRPr="008804A1">
        <w:rPr>
          <w:rStyle w:val="StyleUnderline"/>
        </w:rPr>
        <w:t xml:space="preserve">n fact, the problem is </w:t>
      </w:r>
      <w:r w:rsidRPr="008804A1">
        <w:rPr>
          <w:rStyle w:val="Emphasis"/>
        </w:rPr>
        <w:t>even worse</w:t>
      </w:r>
      <w:r w:rsidRPr="008804A1">
        <w:rPr>
          <w:rStyle w:val="StyleUnderline"/>
        </w:rPr>
        <w:t xml:space="preserve"> than that. Many of the </w:t>
      </w:r>
      <w:r w:rsidRPr="008804A1">
        <w:rPr>
          <w:rStyle w:val="Emphasis"/>
        </w:rPr>
        <w:t>chemicals</w:t>
      </w:r>
      <w:r w:rsidRPr="008804A1">
        <w:rPr>
          <w:rStyle w:val="StyleUnderline"/>
        </w:rPr>
        <w:t xml:space="preserve"> required in bulk</w:t>
      </w:r>
      <w:r w:rsidRPr="002E5BAC">
        <w:rPr>
          <w:rStyle w:val="StyleUnderline"/>
        </w:rPr>
        <w:t xml:space="preserve"> to run the modern world, from pesticides to plastics, derive from the </w:t>
      </w:r>
      <w:r w:rsidRPr="002E5BAC">
        <w:rPr>
          <w:rStyle w:val="Emphasis"/>
        </w:rPr>
        <w:t>diverse organic compounds in crude oil</w:t>
      </w:r>
      <w:r w:rsidRPr="00CB6AE9">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E5BAC">
        <w:rPr>
          <w:rStyle w:val="StyleUnderline"/>
        </w:rPr>
        <w:t xml:space="preserve">Is the emergence of a technologically advanced </w:t>
      </w:r>
      <w:proofErr w:type="spellStart"/>
      <w:r w:rsidRPr="002E5BAC">
        <w:rPr>
          <w:rStyle w:val="StyleUnderline"/>
        </w:rPr>
        <w:t>civilisation</w:t>
      </w:r>
      <w:proofErr w:type="spellEnd"/>
      <w:r w:rsidRPr="002E5BAC">
        <w:rPr>
          <w:rStyle w:val="StyleUnderline"/>
        </w:rPr>
        <w:t xml:space="preserve"> necessarily contingent on the easy availability of ancient energy?</w:t>
      </w:r>
      <w:r w:rsidRPr="00CB6AE9">
        <w:rPr>
          <w:sz w:val="16"/>
        </w:rPr>
        <w:t xml:space="preserve"> Is it possible to build an </w:t>
      </w:r>
      <w:proofErr w:type="spellStart"/>
      <w:r w:rsidRPr="00CB6AE9">
        <w:rPr>
          <w:sz w:val="16"/>
        </w:rPr>
        <w:t>industrialised</w:t>
      </w:r>
      <w:proofErr w:type="spellEnd"/>
      <w:r w:rsidRPr="00CB6AE9">
        <w:rPr>
          <w:sz w:val="16"/>
        </w:rPr>
        <w:t xml:space="preserve"> </w:t>
      </w:r>
      <w:proofErr w:type="spellStart"/>
      <w:r w:rsidRPr="00CB6AE9">
        <w:rPr>
          <w:sz w:val="16"/>
        </w:rPr>
        <w:t>civilisation</w:t>
      </w:r>
      <w:proofErr w:type="spellEnd"/>
      <w:r w:rsidRPr="00CB6AE9">
        <w:rPr>
          <w:sz w:val="16"/>
        </w:rPr>
        <w:t xml:space="preserve"> without fossil fuels? And the answer to that question is: maybe – but it would be extremely difficult. Let’s see </w:t>
      </w:r>
      <w:r w:rsidRPr="00FB631B">
        <w:rPr>
          <w:sz w:val="16"/>
        </w:rPr>
        <w:t xml:space="preserve">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FB631B">
        <w:rPr>
          <w:rStyle w:val="StyleUnderline"/>
        </w:rPr>
        <w:t xml:space="preserve">Why couldn’t our </w:t>
      </w:r>
      <w:proofErr w:type="spellStart"/>
      <w:r w:rsidRPr="00FB631B">
        <w:rPr>
          <w:rStyle w:val="StyleUnderline"/>
        </w:rPr>
        <w:t>civilisation</w:t>
      </w:r>
      <w:proofErr w:type="spellEnd"/>
      <w:r w:rsidRPr="00FB631B">
        <w:rPr>
          <w:rStyle w:val="StyleUnderline"/>
        </w:rPr>
        <w:t xml:space="preserve"> 2.0 just start with renewables? Well, it could, in a </w:t>
      </w:r>
      <w:r w:rsidRPr="00FB631B">
        <w:rPr>
          <w:rStyle w:val="StyleUnderline"/>
        </w:rPr>
        <w:lastRenderedPageBreak/>
        <w:t xml:space="preserve">very limited way. If you find yourself among the survivors in a post-apocalyptic world, you could </w:t>
      </w:r>
      <w:r w:rsidRPr="00FB631B">
        <w:rPr>
          <w:rStyle w:val="Emphasis"/>
        </w:rPr>
        <w:t>scavenge</w:t>
      </w:r>
      <w:r w:rsidRPr="00FB631B">
        <w:rPr>
          <w:sz w:val="16"/>
        </w:rPr>
        <w:t xml:space="preserve"> enough </w:t>
      </w:r>
      <w:r w:rsidRPr="00FB631B">
        <w:rPr>
          <w:rStyle w:val="Emphasis"/>
        </w:rPr>
        <w:t>working solar panels</w:t>
      </w:r>
      <w:r w:rsidRPr="00FB631B">
        <w:rPr>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w:t>
      </w:r>
      <w:r w:rsidRPr="00CB6AE9">
        <w:rPr>
          <w:sz w:val="16"/>
        </w:rPr>
        <w:t xml:space="preserve">. </w:t>
      </w:r>
      <w:r w:rsidRPr="00CB6AE9">
        <w:rPr>
          <w:rStyle w:val="Emphasis"/>
        </w:rPr>
        <w:t>Then what?</w:t>
      </w:r>
      <w:r>
        <w:rPr>
          <w:rStyle w:val="Emphasis"/>
        </w:rPr>
        <w:t xml:space="preserve"> </w:t>
      </w:r>
      <w:r w:rsidRPr="00CB6AE9">
        <w:rPr>
          <w:rStyle w:val="Emphasis"/>
        </w:rPr>
        <w:t>New ones</w:t>
      </w:r>
      <w:r w:rsidRPr="00CB6AE9">
        <w:rPr>
          <w:sz w:val="16"/>
        </w:rPr>
        <w:t xml:space="preserve"> </w:t>
      </w:r>
      <w:r w:rsidRPr="00CB6AE9">
        <w:rPr>
          <w:rStyle w:val="StyleUnderline"/>
        </w:rPr>
        <w:t xml:space="preserve">would be </w:t>
      </w:r>
      <w:r w:rsidRPr="00CB6AE9">
        <w:rPr>
          <w:rStyle w:val="Emphasis"/>
        </w:rPr>
        <w:t>fiendishly difficult</w:t>
      </w:r>
      <w:r w:rsidRPr="00CB6AE9">
        <w:rPr>
          <w:sz w:val="16"/>
        </w:rPr>
        <w:t xml:space="preserve"> to create from scratch. </w:t>
      </w:r>
      <w:r w:rsidRPr="00CB6AE9">
        <w:rPr>
          <w:rStyle w:val="StyleUnderline"/>
        </w:rPr>
        <w:t>Solar panels are</w:t>
      </w:r>
      <w:r w:rsidRPr="00CB6AE9">
        <w:rPr>
          <w:sz w:val="16"/>
        </w:rPr>
        <w:t xml:space="preserve"> made from thin slices of </w:t>
      </w:r>
      <w:r w:rsidRPr="00CB6AE9">
        <w:rPr>
          <w:rStyle w:val="Emphasis"/>
        </w:rPr>
        <w:t>extremely</w:t>
      </w:r>
      <w:r w:rsidRPr="00CB6AE9">
        <w:rPr>
          <w:sz w:val="16"/>
        </w:rPr>
        <w:t xml:space="preserve"> pure silicon, and although the raw material is common sand, it must be processed and refined using </w:t>
      </w:r>
      <w:r w:rsidRPr="00CB6AE9">
        <w:rPr>
          <w:rStyle w:val="Emphasis"/>
        </w:rPr>
        <w:t>complex</w:t>
      </w:r>
      <w:r w:rsidRPr="00CB6AE9">
        <w:rPr>
          <w:sz w:val="16"/>
        </w:rPr>
        <w:t xml:space="preserve"> and precise techniques – the same technological capabilities</w:t>
      </w:r>
      <w:proofErr w:type="gramStart"/>
      <w:r w:rsidRPr="00CB6AE9">
        <w:rPr>
          <w:sz w:val="16"/>
        </w:rPr>
        <w:t>, more or less, that</w:t>
      </w:r>
      <w:proofErr w:type="gramEnd"/>
      <w:r w:rsidRPr="00CB6AE9">
        <w:rPr>
          <w:sz w:val="16"/>
        </w:rPr>
        <w:t xml:space="preserve"> we need for modern semiconductor electronics components. </w:t>
      </w:r>
      <w:r w:rsidRPr="00CB6AE9">
        <w:rPr>
          <w:rStyle w:val="StyleUnderline"/>
        </w:rPr>
        <w:t xml:space="preserve">These techniques took a long time to </w:t>
      </w:r>
      <w:proofErr w:type="gramStart"/>
      <w:r w:rsidRPr="00CB6AE9">
        <w:rPr>
          <w:rStyle w:val="StyleUnderline"/>
        </w:rPr>
        <w:t>develop, and</w:t>
      </w:r>
      <w:proofErr w:type="gramEnd"/>
      <w:r w:rsidRPr="00CB6AE9">
        <w:rPr>
          <w:rStyle w:val="StyleUnderline"/>
        </w:rPr>
        <w:t xml:space="preserve"> would presumably take a long time to recover. So photovoltaic solar power would not be within the capability of a society early in the </w:t>
      </w:r>
      <w:proofErr w:type="spellStart"/>
      <w:r w:rsidRPr="00CB6AE9">
        <w:rPr>
          <w:rStyle w:val="StyleUnderline"/>
        </w:rPr>
        <w:t>industrialisation</w:t>
      </w:r>
      <w:proofErr w:type="spellEnd"/>
      <w:r w:rsidRPr="00CB6AE9">
        <w:rPr>
          <w:rStyle w:val="StyleUnderline"/>
        </w:rPr>
        <w:t xml:space="preserve"> process.</w:t>
      </w:r>
      <w:r>
        <w:rPr>
          <w:rStyle w:val="StyleUnderline"/>
        </w:rPr>
        <w:t xml:space="preserve"> </w:t>
      </w:r>
      <w:r w:rsidRPr="00CB6AE9">
        <w:rPr>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CB6AE9">
        <w:rPr>
          <w:sz w:val="16"/>
        </w:rPr>
        <w:t>organisation</w:t>
      </w:r>
      <w:proofErr w:type="spellEnd"/>
      <w:r w:rsidRPr="00CB6AE9">
        <w:rPr>
          <w:sz w:val="1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2370DD">
        <w:rPr>
          <w:rStyle w:val="StyleUnderline"/>
          <w:highlight w:val="yellow"/>
        </w:rPr>
        <w:t xml:space="preserve">In a world without fossil fuels, one might envisage an electrified </w:t>
      </w:r>
      <w:proofErr w:type="spellStart"/>
      <w:r w:rsidRPr="002370DD">
        <w:rPr>
          <w:rStyle w:val="StyleUnderline"/>
          <w:highlight w:val="yellow"/>
        </w:rPr>
        <w:t>civilisation</w:t>
      </w:r>
      <w:proofErr w:type="spellEnd"/>
      <w:r w:rsidRPr="002370DD">
        <w:rPr>
          <w:rStyle w:val="StyleUnderline"/>
          <w:highlight w:val="yellow"/>
        </w:rPr>
        <w:t xml:space="preserve"> that largely </w:t>
      </w:r>
      <w:r w:rsidRPr="002370DD">
        <w:rPr>
          <w:rStyle w:val="Emphasis"/>
          <w:highlight w:val="yellow"/>
        </w:rPr>
        <w:t>bypasses combustion</w:t>
      </w:r>
      <w:r w:rsidRPr="00CB6AE9">
        <w:rPr>
          <w:sz w:val="16"/>
        </w:rPr>
        <w:t xml:space="preserve"> engines, building its transport infrastructure around electric trains and trams for long-distance and urban transport. </w:t>
      </w:r>
      <w:r w:rsidRPr="00CB6AE9">
        <w:rPr>
          <w:rStyle w:val="StyleUnderline"/>
        </w:rPr>
        <w:t>I say ‘largely’. We couldn’t get round it all together.</w:t>
      </w:r>
      <w:r>
        <w:rPr>
          <w:rStyle w:val="StyleUnderline"/>
        </w:rPr>
        <w:t xml:space="preserve"> </w:t>
      </w:r>
      <w:r w:rsidRPr="00CB6AE9">
        <w:rPr>
          <w:rStyle w:val="StyleUnderline"/>
        </w:rPr>
        <w:t xml:space="preserve">When it comes to generating the white heat demanded by modern industry, there are </w:t>
      </w:r>
      <w:r w:rsidRPr="00CB6AE9">
        <w:rPr>
          <w:rStyle w:val="Emphasis"/>
        </w:rPr>
        <w:t>few good options but to burn stuff</w:t>
      </w:r>
      <w:r>
        <w:rPr>
          <w:rStyle w:val="Emphasis"/>
        </w:rPr>
        <w:t xml:space="preserve"> </w:t>
      </w:r>
      <w:r w:rsidRPr="00CB6AE9">
        <w:rPr>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CB6AE9">
        <w:rPr>
          <w:sz w:val="16"/>
        </w:rPr>
        <w:t>industrialising</w:t>
      </w:r>
      <w:proofErr w:type="spellEnd"/>
      <w:r w:rsidRPr="00CB6AE9">
        <w:rPr>
          <w:sz w:val="16"/>
        </w:rPr>
        <w:t xml:space="preserve"> society produce crucial building materials such as iron and steel, brick, mortar, </w:t>
      </w:r>
      <w:proofErr w:type="gramStart"/>
      <w:r w:rsidRPr="00CB6AE9">
        <w:rPr>
          <w:sz w:val="16"/>
        </w:rPr>
        <w:t>cement</w:t>
      </w:r>
      <w:proofErr w:type="gramEnd"/>
      <w:r w:rsidRPr="00CB6AE9">
        <w:rPr>
          <w:sz w:val="16"/>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CB6AE9">
        <w:rPr>
          <w:sz w:val="16"/>
        </w:rPr>
        <w:t>sulphur</w:t>
      </w:r>
      <w:proofErr w:type="spellEnd"/>
      <w:r w:rsidRPr="00CB6AE9">
        <w:rPr>
          <w:sz w:val="16"/>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CB6AE9">
        <w:rPr>
          <w:sz w:val="16"/>
        </w:rPr>
        <w:t>smoulders</w:t>
      </w:r>
      <w:proofErr w:type="spellEnd"/>
      <w:r w:rsidRPr="00CB6AE9">
        <w:rPr>
          <w:sz w:val="16"/>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CB6AE9">
        <w:rPr>
          <w:sz w:val="16"/>
        </w:rPr>
        <w:t>sealed</w:t>
      </w:r>
      <w:proofErr w:type="gramEnd"/>
      <w:r w:rsidRPr="00CB6AE9">
        <w:rPr>
          <w:sz w:val="16"/>
        </w:rPr>
        <w:t xml:space="preserve"> and a fire is lit from the top. The skill in charcoal production is to allow just enough air into the interior of the kiln. There must be enough combustion heat to drive out moisture and volatiles and to </w:t>
      </w:r>
      <w:proofErr w:type="spellStart"/>
      <w:r w:rsidRPr="00CB6AE9">
        <w:rPr>
          <w:sz w:val="16"/>
        </w:rPr>
        <w:t>pyrolyse</w:t>
      </w:r>
      <w:proofErr w:type="spellEnd"/>
      <w:r w:rsidRPr="00CB6AE9">
        <w:rPr>
          <w:sz w:val="16"/>
        </w:rPr>
        <w:t xml:space="preserve"> the wood, but not so much that you are left with nothing but a pile of ashes. The kiln attendant monitors the state of the burn by carefully watching the smoke seeping out of the top, opening air </w:t>
      </w:r>
      <w:proofErr w:type="gramStart"/>
      <w:r w:rsidRPr="00CB6AE9">
        <w:rPr>
          <w:sz w:val="16"/>
        </w:rPr>
        <w:t>holes</w:t>
      </w:r>
      <w:proofErr w:type="gramEnd"/>
      <w:r w:rsidRPr="00CB6AE9">
        <w:rPr>
          <w:sz w:val="16"/>
        </w:rPr>
        <w:t xml:space="preserve"> or sealing with clay as necessary to regulate the process. Brazil shows how the raw materials of modern </w:t>
      </w:r>
      <w:proofErr w:type="spellStart"/>
      <w:r w:rsidRPr="00CB6AE9">
        <w:rPr>
          <w:sz w:val="16"/>
        </w:rPr>
        <w:t>civilisation</w:t>
      </w:r>
      <w:proofErr w:type="spellEnd"/>
      <w:r w:rsidRPr="00CB6AE9">
        <w:rPr>
          <w:sz w:val="16"/>
        </w:rPr>
        <w:t xml:space="preserve"> can be supplied without reliance on fossil fuels </w:t>
      </w:r>
      <w:proofErr w:type="gramStart"/>
      <w:r w:rsidRPr="00CB6AE9">
        <w:rPr>
          <w:sz w:val="16"/>
        </w:rPr>
        <w:t>Good</w:t>
      </w:r>
      <w:proofErr w:type="gramEnd"/>
      <w:r w:rsidRPr="00CB6AE9">
        <w:rPr>
          <w:sz w:val="16"/>
        </w:rPr>
        <w:t xml:space="preserve"> things come to those who wait, and this wood pyrolysis process can take up to a week of carefully controlled </w:t>
      </w:r>
      <w:proofErr w:type="spellStart"/>
      <w:r w:rsidRPr="00CB6AE9">
        <w:rPr>
          <w:sz w:val="16"/>
        </w:rPr>
        <w:t>smouldering</w:t>
      </w:r>
      <w:proofErr w:type="spellEnd"/>
      <w:r w:rsidRPr="00CB6AE9">
        <w:rPr>
          <w:sz w:val="16"/>
        </w:rPr>
        <w:t xml:space="preserve">. The same basic method has been used for millennia. However, the ends to which the fuel is put are distinctly modern. Brazilian charcoal is trucked out of the forests to the country’s blast furnaces where it is used to transform ore </w:t>
      </w:r>
      <w:r w:rsidRPr="00CB6AE9">
        <w:rPr>
          <w:sz w:val="16"/>
        </w:rPr>
        <w:lastRenderedPageBreak/>
        <w:t xml:space="preserve">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CB6AE9">
        <w:rPr>
          <w:sz w:val="16"/>
        </w:rPr>
        <w:t>civilisation</w:t>
      </w:r>
      <w:proofErr w:type="spellEnd"/>
      <w:r w:rsidRPr="00CB6AE9">
        <w:rPr>
          <w:sz w:val="16"/>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CB6AE9">
        <w:rPr>
          <w:sz w:val="16"/>
        </w:rPr>
        <w:t>vapours</w:t>
      </w:r>
      <w:proofErr w:type="spellEnd"/>
      <w:r w:rsidRPr="00CB6AE9">
        <w:rPr>
          <w:sz w:val="16"/>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CB6AE9">
        <w:rPr>
          <w:sz w:val="16"/>
        </w:rPr>
        <w:t>actually touching</w:t>
      </w:r>
      <w:proofErr w:type="gramEnd"/>
      <w:r w:rsidRPr="00CB6AE9">
        <w:rPr>
          <w:sz w:val="16"/>
        </w:rPr>
        <w:t xml:space="preserve"> the matchwood: it dances above, with a clear gap in between. The flame </w:t>
      </w:r>
      <w:proofErr w:type="gramStart"/>
      <w:r w:rsidRPr="00CB6AE9">
        <w:rPr>
          <w:sz w:val="16"/>
        </w:rPr>
        <w:t>actually feeds</w:t>
      </w:r>
      <w:proofErr w:type="gramEnd"/>
      <w:r w:rsidRPr="00CB6AE9">
        <w:rPr>
          <w:sz w:val="16"/>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CB6AE9">
        <w:rPr>
          <w:sz w:val="16"/>
        </w:rPr>
        <w:t>To</w:t>
      </w:r>
      <w:proofErr w:type="gramEnd"/>
      <w:r w:rsidRPr="00CB6AE9">
        <w:rPr>
          <w:sz w:val="16"/>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CB6AE9">
        <w:rPr>
          <w:sz w:val="16"/>
        </w:rPr>
        <w:t>carbonised</w:t>
      </w:r>
      <w:proofErr w:type="spellEnd"/>
      <w:r w:rsidRPr="00CB6AE9">
        <w:rPr>
          <w:sz w:val="16"/>
        </w:rPr>
        <w:t xml:space="preserve">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CB6AE9">
        <w:rPr>
          <w:sz w:val="16"/>
        </w:rPr>
        <w:t>street lights</w:t>
      </w:r>
      <w:proofErr w:type="gramEnd"/>
      <w:r w:rsidRPr="00CB6AE9">
        <w:rPr>
          <w:sz w:val="16"/>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CB6AE9">
        <w:rPr>
          <w:sz w:val="16"/>
        </w:rPr>
        <w:t>litre</w:t>
      </w:r>
      <w:proofErr w:type="spellEnd"/>
      <w:r w:rsidRPr="00CB6AE9">
        <w:rPr>
          <w:sz w:val="16"/>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CB6AE9">
        <w:rPr>
          <w:sz w:val="16"/>
        </w:rPr>
        <w:t>cement</w:t>
      </w:r>
      <w:proofErr w:type="gramEnd"/>
      <w:r w:rsidRPr="00CB6AE9">
        <w:rPr>
          <w:sz w:val="16"/>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CB6AE9">
        <w:rPr>
          <w:sz w:val="16"/>
        </w:rPr>
        <w:t>marvellous</w:t>
      </w:r>
      <w:proofErr w:type="spellEnd"/>
      <w:r w:rsidRPr="00CB6AE9">
        <w:rPr>
          <w:sz w:val="16"/>
        </w:rPr>
        <w:t xml:space="preserve"> vision of industry wholly weaned from its dependency on fossil fuel. Is that our solution, then? </w:t>
      </w:r>
      <w:r w:rsidRPr="00CB6AE9">
        <w:rPr>
          <w:rStyle w:val="StyleUnderline"/>
        </w:rPr>
        <w:t xml:space="preserve">Could our rebooting society run on </w:t>
      </w:r>
      <w:r w:rsidRPr="00CB6AE9">
        <w:rPr>
          <w:rStyle w:val="Emphasis"/>
        </w:rPr>
        <w:t>wood</w:t>
      </w:r>
      <w:r w:rsidRPr="00CB6AE9">
        <w:rPr>
          <w:sz w:val="16"/>
        </w:rPr>
        <w:t xml:space="preserve">, supplemented with electricity from renewable sources? </w:t>
      </w:r>
      <w:r w:rsidRPr="00CB6AE9">
        <w:rPr>
          <w:rStyle w:val="StyleUnderline"/>
        </w:rPr>
        <w:t xml:space="preserve">Maybe </w:t>
      </w:r>
      <w:proofErr w:type="gramStart"/>
      <w:r w:rsidRPr="00CB6AE9">
        <w:rPr>
          <w:rStyle w:val="StyleUnderline"/>
        </w:rPr>
        <w:t>so, if</w:t>
      </w:r>
      <w:proofErr w:type="gramEnd"/>
      <w:r w:rsidRPr="00CB6AE9">
        <w:rPr>
          <w:rStyle w:val="StyleUnderline"/>
        </w:rPr>
        <w:t xml:space="preserve"> the </w:t>
      </w:r>
      <w:r w:rsidRPr="00CB6AE9">
        <w:rPr>
          <w:rStyle w:val="Emphasis"/>
        </w:rPr>
        <w:t>population</w:t>
      </w:r>
      <w:r w:rsidRPr="00CB6AE9">
        <w:rPr>
          <w:rStyle w:val="StyleUnderline"/>
        </w:rPr>
        <w:t xml:space="preserve"> was </w:t>
      </w:r>
      <w:r w:rsidRPr="00CB6AE9">
        <w:rPr>
          <w:rStyle w:val="Emphasis"/>
        </w:rPr>
        <w:t>fairly small</w:t>
      </w:r>
      <w:r w:rsidRPr="00CB6AE9">
        <w:rPr>
          <w:sz w:val="16"/>
        </w:rPr>
        <w:t xml:space="preserve">. </w:t>
      </w:r>
      <w:r w:rsidRPr="00CB6AE9">
        <w:rPr>
          <w:rStyle w:val="StyleUnderline"/>
        </w:rPr>
        <w:t xml:space="preserve">But </w:t>
      </w:r>
      <w:r w:rsidRPr="00CB6AE9">
        <w:rPr>
          <w:rStyle w:val="Emphasis"/>
        </w:rPr>
        <w:t>here’s the catch</w:t>
      </w:r>
      <w:r w:rsidRPr="00CB6AE9">
        <w:rPr>
          <w:rStyle w:val="StyleUnderline"/>
        </w:rPr>
        <w:t xml:space="preserve">. These </w:t>
      </w:r>
      <w:r w:rsidRPr="002370DD">
        <w:rPr>
          <w:rStyle w:val="StyleUnderline"/>
          <w:highlight w:val="yellow"/>
        </w:rPr>
        <w:t>options</w:t>
      </w:r>
      <w:r w:rsidRPr="00CB6AE9">
        <w:rPr>
          <w:rStyle w:val="StyleUnderline"/>
        </w:rPr>
        <w:t xml:space="preserve"> all </w:t>
      </w:r>
      <w:r w:rsidRPr="002370DD">
        <w:rPr>
          <w:rStyle w:val="StyleUnderline"/>
          <w:highlight w:val="yellow"/>
        </w:rPr>
        <w:t xml:space="preserve">presuppose that our survivors </w:t>
      </w:r>
      <w:proofErr w:type="gramStart"/>
      <w:r w:rsidRPr="002370DD">
        <w:rPr>
          <w:rStyle w:val="StyleUnderline"/>
          <w:highlight w:val="yellow"/>
        </w:rPr>
        <w:t>are able to</w:t>
      </w:r>
      <w:proofErr w:type="gramEnd"/>
      <w:r w:rsidRPr="002370DD">
        <w:rPr>
          <w:rStyle w:val="StyleUnderline"/>
          <w:highlight w:val="yellow"/>
        </w:rPr>
        <w:t xml:space="preserve"> </w:t>
      </w:r>
      <w:r w:rsidRPr="002370DD">
        <w:rPr>
          <w:rStyle w:val="Emphasis"/>
          <w:highlight w:val="yellow"/>
        </w:rPr>
        <w:t>construct efficient steam turbines, CHP stations and internal combustion</w:t>
      </w:r>
      <w:r w:rsidRPr="00CB6AE9">
        <w:rPr>
          <w:rStyle w:val="Emphasis"/>
        </w:rPr>
        <w:t xml:space="preserve"> engines</w:t>
      </w:r>
      <w:r w:rsidRPr="00CB6AE9">
        <w:rPr>
          <w:sz w:val="16"/>
        </w:rPr>
        <w:t xml:space="preserve">. </w:t>
      </w:r>
      <w:r w:rsidRPr="00CB6AE9">
        <w:rPr>
          <w:rStyle w:val="StyleUnderline"/>
        </w:rPr>
        <w:t>We</w:t>
      </w:r>
      <w:r w:rsidRPr="00CB6AE9">
        <w:rPr>
          <w:sz w:val="16"/>
        </w:rPr>
        <w:t xml:space="preserve"> </w:t>
      </w:r>
      <w:r w:rsidRPr="00CB6AE9">
        <w:rPr>
          <w:rStyle w:val="Emphasis"/>
        </w:rPr>
        <w:t xml:space="preserve">know how to do </w:t>
      </w:r>
      <w:r w:rsidRPr="00CB6AE9">
        <w:rPr>
          <w:sz w:val="16"/>
        </w:rPr>
        <w:t xml:space="preserve">all </w:t>
      </w:r>
      <w:r w:rsidRPr="00CB6AE9">
        <w:rPr>
          <w:rStyle w:val="Emphasis"/>
        </w:rPr>
        <w:t>that</w:t>
      </w:r>
      <w:r w:rsidRPr="00CB6AE9">
        <w:rPr>
          <w:sz w:val="16"/>
        </w:rPr>
        <w:t xml:space="preserve">, </w:t>
      </w:r>
      <w:r w:rsidRPr="00CB6AE9">
        <w:rPr>
          <w:rStyle w:val="StyleUnderline"/>
        </w:rPr>
        <w:t xml:space="preserve">of course – but </w:t>
      </w:r>
      <w:r w:rsidRPr="002370DD">
        <w:rPr>
          <w:rStyle w:val="StyleUnderline"/>
          <w:highlight w:val="yellow"/>
        </w:rPr>
        <w:t xml:space="preserve">in the event of a </w:t>
      </w:r>
      <w:proofErr w:type="spellStart"/>
      <w:r w:rsidRPr="002370DD">
        <w:rPr>
          <w:rStyle w:val="StyleUnderline"/>
          <w:highlight w:val="yellow"/>
        </w:rPr>
        <w:t>civilisational</w:t>
      </w:r>
      <w:proofErr w:type="spellEnd"/>
      <w:r w:rsidRPr="002370DD">
        <w:rPr>
          <w:rStyle w:val="StyleUnderline"/>
          <w:highlight w:val="yellow"/>
        </w:rPr>
        <w:t xml:space="preserve"> collapse</w:t>
      </w:r>
      <w:r w:rsidRPr="008804A1">
        <w:rPr>
          <w:rStyle w:val="StyleUnderline"/>
        </w:rPr>
        <w:t xml:space="preserve">, </w:t>
      </w:r>
      <w:r w:rsidRPr="008804A1">
        <w:rPr>
          <w:rStyle w:val="Emphasis"/>
        </w:rPr>
        <w:t>who is to say that the knowledge won’t be lost? And if it is, what are the chances that our descendants could reconstruct it?</w:t>
      </w:r>
      <w:r>
        <w:rPr>
          <w:rStyle w:val="Emphasis"/>
        </w:rPr>
        <w:t xml:space="preserve"> </w:t>
      </w:r>
      <w:r w:rsidRPr="00CB6AE9">
        <w:rPr>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CB6AE9">
        <w:rPr>
          <w:sz w:val="16"/>
        </w:rPr>
        <w:t>that subsequent engineers</w:t>
      </w:r>
      <w:proofErr w:type="gramEnd"/>
      <w:r w:rsidRPr="00CB6AE9">
        <w:rPr>
          <w:sz w:val="16"/>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CB6AE9">
        <w:rPr>
          <w:rStyle w:val="StyleUnderline"/>
        </w:rPr>
        <w:t>In a world without readily mined coal, would there ever be the opportunity to test profligate prototypes of steam engines, even if they could mature and become more efficient</w:t>
      </w:r>
      <w:r>
        <w:rPr>
          <w:rStyle w:val="StyleUnderline"/>
        </w:rPr>
        <w:t xml:space="preserve"> </w:t>
      </w:r>
      <w:r w:rsidRPr="00CB6AE9">
        <w:rPr>
          <w:rStyle w:val="StyleUnderline"/>
        </w:rPr>
        <w:t>over time?</w:t>
      </w:r>
      <w:r w:rsidRPr="00CB6AE9">
        <w:rPr>
          <w:sz w:val="16"/>
        </w:rPr>
        <w:t xml:space="preserve"> </w:t>
      </w:r>
      <w:r w:rsidRPr="00CB6AE9">
        <w:rPr>
          <w:rStyle w:val="StyleUnderline"/>
        </w:rPr>
        <w:t xml:space="preserve">How feasible is it that a society could attain a </w:t>
      </w:r>
      <w:r w:rsidRPr="00CB6AE9">
        <w:rPr>
          <w:rStyle w:val="Emphasis"/>
        </w:rPr>
        <w:t xml:space="preserve">sufficient understanding of thermodynamics, </w:t>
      </w:r>
      <w:proofErr w:type="gramStart"/>
      <w:r w:rsidRPr="00CB6AE9">
        <w:rPr>
          <w:rStyle w:val="Emphasis"/>
        </w:rPr>
        <w:t>metallurgy</w:t>
      </w:r>
      <w:proofErr w:type="gramEnd"/>
      <w:r w:rsidRPr="00CB6AE9">
        <w:rPr>
          <w:rStyle w:val="Emphasis"/>
        </w:rPr>
        <w:t xml:space="preserve"> and mechanics</w:t>
      </w:r>
      <w:r w:rsidRPr="00CB6AE9">
        <w:rPr>
          <w:sz w:val="16"/>
        </w:rPr>
        <w:t xml:space="preserve"> </w:t>
      </w:r>
      <w:r w:rsidRPr="00CB6AE9">
        <w:rPr>
          <w:rStyle w:val="StyleUnderline"/>
        </w:rPr>
        <w:t xml:space="preserve">to make the precisely interacting components of an internal </w:t>
      </w:r>
      <w:r w:rsidRPr="00C97470">
        <w:rPr>
          <w:rStyle w:val="StyleUnderline"/>
        </w:rPr>
        <w:t xml:space="preserve">combustion engine, without first </w:t>
      </w:r>
      <w:r w:rsidRPr="00C97470">
        <w:rPr>
          <w:rStyle w:val="Emphasis"/>
        </w:rPr>
        <w:t>cutting its teeth</w:t>
      </w:r>
      <w:r w:rsidRPr="00C97470">
        <w:rPr>
          <w:rStyle w:val="StyleUnderline"/>
        </w:rPr>
        <w:t xml:space="preserve"> on </w:t>
      </w:r>
      <w:r w:rsidRPr="00C97470">
        <w:rPr>
          <w:rStyle w:val="Emphasis"/>
        </w:rPr>
        <w:t>much simpler external combustion engines</w:t>
      </w:r>
      <w:r w:rsidRPr="00C97470">
        <w:rPr>
          <w:rStyle w:val="StyleUnderline"/>
        </w:rPr>
        <w:t xml:space="preserve"> – the separate boiler and cylinder-piston of steam engines? It took a lot of energy to develop our technologies to their present heights, and presumably it would take a lot of energy to do it again. </w:t>
      </w:r>
      <w:r w:rsidRPr="002370DD">
        <w:rPr>
          <w:rStyle w:val="StyleUnderline"/>
          <w:highlight w:val="yellow"/>
        </w:rPr>
        <w:t>Fossil fuels are out</w:t>
      </w:r>
      <w:r w:rsidRPr="00C97470">
        <w:rPr>
          <w:rStyle w:val="StyleUnderline"/>
        </w:rPr>
        <w:t xml:space="preserve">. That means our future society will need an </w:t>
      </w:r>
      <w:r w:rsidRPr="00C97470">
        <w:rPr>
          <w:rStyle w:val="Emphasis"/>
        </w:rPr>
        <w:t>awful lot of timber</w:t>
      </w:r>
      <w:r w:rsidRPr="00C97470">
        <w:rPr>
          <w:sz w:val="16"/>
        </w:rPr>
        <w:t xml:space="preserve">. An industrial revolution without coal would be, at a minimum, very difficult </w:t>
      </w:r>
      <w:proofErr w:type="gramStart"/>
      <w:r w:rsidRPr="00C97470">
        <w:rPr>
          <w:sz w:val="16"/>
        </w:rPr>
        <w:t>In</w:t>
      </w:r>
      <w:proofErr w:type="gramEnd"/>
      <w:r w:rsidRPr="00C97470">
        <w:rPr>
          <w:sz w:val="16"/>
        </w:rPr>
        <w:t xml:space="preserve"> a temperate climate such as the UK’s, an acre of broadleaf trees produces about four to five </w:t>
      </w:r>
      <w:proofErr w:type="spellStart"/>
      <w:r w:rsidRPr="00C97470">
        <w:rPr>
          <w:sz w:val="16"/>
        </w:rPr>
        <w:t>tonnes</w:t>
      </w:r>
      <w:proofErr w:type="spellEnd"/>
      <w:r w:rsidRPr="00C97470">
        <w:rPr>
          <w:sz w:val="16"/>
        </w:rPr>
        <w:t xml:space="preserve"> of biomass fuel every year. If you cultivated fast-growing kinds such as willow or miscanthus grass, you could quadruple that. The trick to </w:t>
      </w:r>
      <w:proofErr w:type="spellStart"/>
      <w:r w:rsidRPr="00C97470">
        <w:rPr>
          <w:sz w:val="16"/>
        </w:rPr>
        <w:t>maximising</w:t>
      </w:r>
      <w:proofErr w:type="spellEnd"/>
      <w:r w:rsidRPr="00C97470">
        <w:rPr>
          <w:sz w:val="16"/>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w:t>
      </w:r>
      <w:proofErr w:type="gramStart"/>
      <w:r w:rsidRPr="00C97470">
        <w:rPr>
          <w:sz w:val="16"/>
        </w:rPr>
        <w:t>all of</w:t>
      </w:r>
      <w:proofErr w:type="gramEnd"/>
      <w:r w:rsidRPr="00C97470">
        <w:rPr>
          <w:sz w:val="16"/>
        </w:rPr>
        <w:t xml:space="preserve"> the energy requirements of the burgeoning society. The central </w:t>
      </w:r>
      <w:r w:rsidRPr="00C97470">
        <w:rPr>
          <w:sz w:val="16"/>
        </w:rPr>
        <w:lastRenderedPageBreak/>
        <w:t xml:space="preserve">problem is that woodland, even when it is well-managed, competes with other land uses, principally agriculture. The double-whammy of development is that, </w:t>
      </w:r>
      <w:r w:rsidRPr="00C97470">
        <w:rPr>
          <w:rStyle w:val="StyleUnderline"/>
        </w:rPr>
        <w:t xml:space="preserve">as a society’s population grows, it requires more farmland to provide enough food </w:t>
      </w:r>
      <w:proofErr w:type="gramStart"/>
      <w:r w:rsidRPr="00C97470">
        <w:rPr>
          <w:rStyle w:val="StyleUnderline"/>
        </w:rPr>
        <w:t xml:space="preserve">and </w:t>
      </w:r>
      <w:r w:rsidRPr="00C97470">
        <w:rPr>
          <w:rStyle w:val="Emphasis"/>
        </w:rPr>
        <w:t>also</w:t>
      </w:r>
      <w:proofErr w:type="gramEnd"/>
      <w:r w:rsidRPr="00C97470">
        <w:rPr>
          <w:rStyle w:val="Emphasis"/>
        </w:rPr>
        <w:t xml:space="preserve"> greater timber production</w:t>
      </w:r>
      <w:r w:rsidRPr="00C97470">
        <w:rPr>
          <w:rStyle w:val="StyleUnderline"/>
        </w:rPr>
        <w:t xml:space="preserve"> for </w:t>
      </w:r>
      <w:r w:rsidRPr="00C97470">
        <w:rPr>
          <w:rStyle w:val="Emphasis"/>
        </w:rPr>
        <w:t>energy</w:t>
      </w:r>
      <w:r w:rsidRPr="00C97470">
        <w:rPr>
          <w:rStyle w:val="StyleUnderline"/>
        </w:rPr>
        <w:t xml:space="preserve">. The two needs </w:t>
      </w:r>
      <w:r w:rsidRPr="00C97470">
        <w:rPr>
          <w:rStyle w:val="Emphasis"/>
        </w:rPr>
        <w:t>compete</w:t>
      </w:r>
      <w:r w:rsidRPr="00C97470">
        <w:rPr>
          <w:rStyle w:val="StyleUnderline"/>
        </w:rPr>
        <w:t xml:space="preserve"> for largely the same land areas. </w:t>
      </w:r>
      <w:r w:rsidRPr="00C97470">
        <w:rPr>
          <w:sz w:val="16"/>
        </w:rPr>
        <w:t xml:space="preserve">We know how this played out </w:t>
      </w:r>
      <w:r w:rsidRPr="00C97470">
        <w:rPr>
          <w:rStyle w:val="StyleUnderline"/>
        </w:rPr>
        <w:t xml:space="preserve">in </w:t>
      </w:r>
      <w:r w:rsidRPr="00C97470">
        <w:rPr>
          <w:rStyle w:val="Emphasis"/>
        </w:rPr>
        <w:t>our own past</w:t>
      </w:r>
      <w:r w:rsidRPr="00C97470">
        <w:rPr>
          <w:sz w:val="16"/>
        </w:rPr>
        <w:t xml:space="preserve">. From the mid-16th century, </w:t>
      </w:r>
      <w:r w:rsidRPr="00C97470">
        <w:rPr>
          <w:rStyle w:val="StyleUnderline"/>
        </w:rPr>
        <w:t xml:space="preserve">Britain responded to these factors by </w:t>
      </w:r>
      <w:r w:rsidRPr="00C97470">
        <w:rPr>
          <w:rStyle w:val="Emphasis"/>
        </w:rPr>
        <w:t>increasing the exploitation of its coal fields</w:t>
      </w:r>
      <w:r w:rsidRPr="00C97470">
        <w:rPr>
          <w:sz w:val="16"/>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C97470">
        <w:rPr>
          <w:sz w:val="16"/>
        </w:rPr>
        <w:t>tonnes</w:t>
      </w:r>
      <w:proofErr w:type="spellEnd"/>
      <w:r w:rsidRPr="00C97470">
        <w:rPr>
          <w:sz w:val="16"/>
        </w:rPr>
        <w:t xml:space="preserve"> of coal, and it can be dug out of the ground an awful lot quicker than waiting for the woodland to regrow. </w:t>
      </w:r>
      <w:r w:rsidRPr="00C97470">
        <w:rPr>
          <w:rStyle w:val="StyleUnderline"/>
        </w:rPr>
        <w:t xml:space="preserve">It is this limitation in the supply of thermal energy that would pose the biggest problem to a society trying to </w:t>
      </w:r>
      <w:proofErr w:type="spellStart"/>
      <w:r w:rsidRPr="00C97470">
        <w:rPr>
          <w:rStyle w:val="StyleUnderline"/>
        </w:rPr>
        <w:t>industrialise</w:t>
      </w:r>
      <w:proofErr w:type="spellEnd"/>
      <w:r w:rsidRPr="00C97470">
        <w:rPr>
          <w:rStyle w:val="StyleUnderline"/>
        </w:rPr>
        <w:t xml:space="preserve"> without easy access to fossil fuels</w:t>
      </w:r>
      <w:r w:rsidRPr="00CB6AE9">
        <w:rPr>
          <w:rStyle w:val="StyleUnderline"/>
        </w:rPr>
        <w:t xml:space="preserve">. </w:t>
      </w:r>
      <w:r w:rsidRPr="002370DD">
        <w:rPr>
          <w:rStyle w:val="StyleUnderline"/>
          <w:highlight w:val="yellow"/>
        </w:rPr>
        <w:t xml:space="preserve">This is true in our </w:t>
      </w:r>
      <w:r w:rsidRPr="002370DD">
        <w:rPr>
          <w:rStyle w:val="Emphasis"/>
          <w:highlight w:val="yellow"/>
        </w:rPr>
        <w:t>post-apocalyptic scenario</w:t>
      </w:r>
      <w:r w:rsidRPr="00CB6AE9">
        <w:rPr>
          <w:sz w:val="16"/>
        </w:rPr>
        <w:t xml:space="preserve">, and it would be equally true in any counterfactual world that never developed fossil fuels for whatever reason. For a society to stand any chance of </w:t>
      </w:r>
      <w:proofErr w:type="spellStart"/>
      <w:r w:rsidRPr="00CB6AE9">
        <w:rPr>
          <w:sz w:val="16"/>
        </w:rPr>
        <w:t>industrialising</w:t>
      </w:r>
      <w:proofErr w:type="spellEnd"/>
      <w:r w:rsidRPr="00CB6AE9">
        <w:rPr>
          <w:sz w:val="16"/>
        </w:rPr>
        <w:t xml:space="preserve"> under such conditions, it would have to focus its efforts in certain, very </w:t>
      </w:r>
      <w:proofErr w:type="spellStart"/>
      <w:r w:rsidRPr="00CB6AE9">
        <w:rPr>
          <w:sz w:val="16"/>
        </w:rPr>
        <w:t>favourable</w:t>
      </w:r>
      <w:proofErr w:type="spellEnd"/>
      <w:r w:rsidRPr="00CB6AE9">
        <w:rPr>
          <w:sz w:val="16"/>
        </w:rPr>
        <w:t xml:space="preserve"> natural environments: not the coal-island of 18th-century Britain, but perhaps areas of Scandinavia or Canada that combine fast-flowing streams for hydroelectric power and large areas of forest that can be harvested sustainably for thermal </w:t>
      </w:r>
      <w:r w:rsidRPr="00C97470">
        <w:rPr>
          <w:sz w:val="16"/>
        </w:rPr>
        <w:t xml:space="preserve">energy. Even so, </w:t>
      </w:r>
      <w:r w:rsidRPr="00C97470">
        <w:rPr>
          <w:rStyle w:val="StyleUnderline"/>
        </w:rPr>
        <w:t xml:space="preserve">an industrial revolution without coal would be, at a minimum, </w:t>
      </w:r>
      <w:r w:rsidRPr="00C97470">
        <w:rPr>
          <w:rStyle w:val="Emphasis"/>
        </w:rPr>
        <w:t>very difficult</w:t>
      </w:r>
      <w:r w:rsidRPr="00C97470">
        <w:rPr>
          <w:sz w:val="16"/>
        </w:rPr>
        <w:t xml:space="preserve">. Today, use of fossil fuels is </w:t>
      </w:r>
      <w:proofErr w:type="gramStart"/>
      <w:r w:rsidRPr="00C97470">
        <w:rPr>
          <w:sz w:val="16"/>
        </w:rPr>
        <w:t>actually growing</w:t>
      </w:r>
      <w:proofErr w:type="gramEnd"/>
      <w:r w:rsidRPr="00C97470">
        <w:rPr>
          <w:sz w:val="16"/>
        </w:rPr>
        <w:t>, which is worrying for a number of reasons too familiar to rehearse here. Steps towards a low-carbon economy are vital. But</w:t>
      </w:r>
      <w:r w:rsidRPr="00CB6AE9">
        <w:rPr>
          <w:sz w:val="16"/>
        </w:rPr>
        <w:t xml:space="preserve"> we should also </w:t>
      </w:r>
      <w:proofErr w:type="spellStart"/>
      <w:r w:rsidRPr="00CB6AE9">
        <w:rPr>
          <w:sz w:val="16"/>
        </w:rPr>
        <w:t>recognise</w:t>
      </w:r>
      <w:proofErr w:type="spellEnd"/>
      <w:r w:rsidRPr="00CB6AE9">
        <w:rPr>
          <w:sz w:val="16"/>
        </w:rPr>
        <w:t xml:space="preserve"> how pivotal those accumulated reservoirs of thermal energy were in getting us to where we are. Maybe we could have made it the hard way. A slow-burn progression through the stages of </w:t>
      </w:r>
      <w:proofErr w:type="spellStart"/>
      <w:r w:rsidRPr="00CB6AE9">
        <w:rPr>
          <w:sz w:val="16"/>
        </w:rPr>
        <w:t>mechanisation</w:t>
      </w:r>
      <w:proofErr w:type="spellEnd"/>
      <w:r w:rsidRPr="00CB6AE9">
        <w:rPr>
          <w:sz w:val="16"/>
        </w:rPr>
        <w:t xml:space="preserve">, supported by a combination of renewable electricity and sustainably grown biomass, might be possible after all. Then again, it might not. We’d better hope we can secure the future of our own </w:t>
      </w:r>
      <w:proofErr w:type="spellStart"/>
      <w:r w:rsidRPr="00CB6AE9">
        <w:rPr>
          <w:sz w:val="16"/>
        </w:rPr>
        <w:t>civilisation</w:t>
      </w:r>
      <w:proofErr w:type="spellEnd"/>
      <w:r w:rsidRPr="00CB6AE9">
        <w:rPr>
          <w:sz w:val="16"/>
        </w:rPr>
        <w:t xml:space="preserve">, because we might have </w:t>
      </w:r>
      <w:proofErr w:type="spellStart"/>
      <w:r w:rsidRPr="00CB6AE9">
        <w:rPr>
          <w:sz w:val="16"/>
        </w:rPr>
        <w:t>scuppered</w:t>
      </w:r>
      <w:proofErr w:type="spellEnd"/>
      <w:r w:rsidRPr="00CB6AE9">
        <w:rPr>
          <w:sz w:val="16"/>
        </w:rPr>
        <w:t xml:space="preserve"> the chances of any society to follow in our wake.</w:t>
      </w:r>
    </w:p>
    <w:p w14:paraId="4770511B" w14:textId="77777777" w:rsidR="00DA71E5" w:rsidRPr="00941301" w:rsidRDefault="00DA71E5" w:rsidP="00DA71E5">
      <w:pPr>
        <w:pStyle w:val="Heading4"/>
      </w:pPr>
      <w:r w:rsidRPr="00941301">
        <w:t>Extinction is inevitable from future technology</w:t>
      </w:r>
      <w:r>
        <w:t>.</w:t>
      </w:r>
    </w:p>
    <w:p w14:paraId="3AE44BD4" w14:textId="77777777" w:rsidR="00DA71E5" w:rsidRPr="00941301" w:rsidRDefault="00DA71E5" w:rsidP="00DA71E5">
      <w:pPr>
        <w:rPr>
          <w:rFonts w:asciiTheme="majorHAnsi" w:hAnsiTheme="majorHAnsi" w:cstheme="majorHAnsi"/>
          <w:sz w:val="16"/>
          <w:szCs w:val="16"/>
        </w:rPr>
      </w:pPr>
      <w:r w:rsidRPr="00D04E5C">
        <w:rPr>
          <w:b/>
          <w:bCs/>
          <w:sz w:val="28"/>
          <w:szCs w:val="28"/>
        </w:rPr>
        <w:t>Sterling 18</w:t>
      </w:r>
      <w:r w:rsidRPr="00941301">
        <w:rPr>
          <w:rFonts w:asciiTheme="majorHAnsi" w:hAnsiTheme="majorHAnsi" w:cstheme="majorHAnsi"/>
          <w:sz w:val="16"/>
          <w:szCs w:val="16"/>
        </w:rPr>
        <w:t xml:space="preserve"> Bruce Sterling, 6-1-2018, "When Nick Bostrom says “Bang”," WIRED, https://www.wired.com/beyond-the-beyond/2018/06/nick-bostrom-says-bang/</w:t>
      </w:r>
    </w:p>
    <w:p w14:paraId="633DE7BE" w14:textId="77777777" w:rsidR="00DA71E5" w:rsidRDefault="00DA71E5" w:rsidP="00DA71E5">
      <w:pPr>
        <w:rPr>
          <w:rFonts w:asciiTheme="majorHAnsi" w:hAnsiTheme="majorHAnsi" w:cstheme="majorHAnsi"/>
          <w:sz w:val="14"/>
        </w:rPr>
      </w:pPr>
      <w:r w:rsidRPr="00941301">
        <w:rPr>
          <w:rFonts w:asciiTheme="majorHAnsi" w:hAnsiTheme="majorHAnsi" w:cstheme="majorHAnsi"/>
          <w:sz w:val="14"/>
        </w:rPr>
        <w:t xml:space="preserve">4.1 </w:t>
      </w:r>
      <w:r w:rsidRPr="009C7AD1">
        <w:rPr>
          <w:rStyle w:val="StyleUnderline"/>
          <w:rFonts w:cstheme="majorHAnsi"/>
        </w:rPr>
        <w:t xml:space="preserve">Deliberate </w:t>
      </w:r>
      <w:r w:rsidRPr="009C7AD1">
        <w:rPr>
          <w:rStyle w:val="Emphasis"/>
          <w:rFonts w:asciiTheme="majorHAnsi" w:hAnsiTheme="majorHAnsi" w:cstheme="majorHAnsi"/>
        </w:rPr>
        <w:t xml:space="preserve">misuse of </w:t>
      </w:r>
      <w:r w:rsidRPr="00941301">
        <w:rPr>
          <w:rStyle w:val="Emphasis"/>
          <w:rFonts w:asciiTheme="majorHAnsi" w:hAnsiTheme="majorHAnsi" w:cstheme="majorHAnsi"/>
          <w:highlight w:val="green"/>
        </w:rPr>
        <w:t>nanotech</w:t>
      </w:r>
      <w:r w:rsidRPr="00941301">
        <w:rPr>
          <w:rStyle w:val="Emphasis"/>
          <w:rFonts w:asciiTheme="majorHAnsi" w:hAnsiTheme="majorHAnsi" w:cstheme="majorHAnsi"/>
        </w:rPr>
        <w:t>nology</w:t>
      </w:r>
      <w:r w:rsidRPr="00941301">
        <w:rPr>
          <w:rFonts w:asciiTheme="majorHAnsi" w:hAnsiTheme="majorHAnsi" w:cstheme="majorHAnsi"/>
          <w:sz w:val="14"/>
        </w:rPr>
        <w:t xml:space="preserve"> </w:t>
      </w:r>
      <w:proofErr w:type="gramStart"/>
      <w:r w:rsidRPr="00941301">
        <w:rPr>
          <w:rStyle w:val="StyleUnderline"/>
          <w:rFonts w:cstheme="majorHAnsi"/>
        </w:rPr>
        <w:t>In</w:t>
      </w:r>
      <w:proofErr w:type="gramEnd"/>
      <w:r w:rsidRPr="00941301">
        <w:rPr>
          <w:rStyle w:val="StyleUnderline"/>
          <w:rFonts w:cstheme="majorHAnsi"/>
        </w:rPr>
        <w:t xml:space="preserve"> a mature form, molecular nanotechnology will </w:t>
      </w:r>
      <w:r w:rsidRPr="00941301">
        <w:rPr>
          <w:rStyle w:val="StyleUnderline"/>
          <w:rFonts w:cstheme="majorHAnsi"/>
          <w:highlight w:val="green"/>
        </w:rPr>
        <w:t>enable the construction of</w:t>
      </w:r>
      <w:r w:rsidRPr="00941301">
        <w:rPr>
          <w:rStyle w:val="StyleUnderline"/>
          <w:rFonts w:cstheme="majorHAnsi"/>
        </w:rPr>
        <w:t xml:space="preserve"> bacterium-</w:t>
      </w:r>
      <w:r w:rsidRPr="00746757">
        <w:rPr>
          <w:rStyle w:val="StyleUnderline"/>
          <w:rFonts w:cstheme="majorHAnsi"/>
        </w:rPr>
        <w:t>scale self-</w:t>
      </w:r>
      <w:r w:rsidRPr="00941301">
        <w:rPr>
          <w:rStyle w:val="StyleUnderline"/>
          <w:rFonts w:cstheme="majorHAnsi"/>
          <w:highlight w:val="green"/>
        </w:rPr>
        <w:t>replicating</w:t>
      </w:r>
      <w:r w:rsidRPr="00941301">
        <w:rPr>
          <w:rStyle w:val="StyleUnderline"/>
          <w:rFonts w:cstheme="majorHAnsi"/>
        </w:rPr>
        <w:t xml:space="preserve"> mechanical </w:t>
      </w:r>
      <w:r w:rsidRPr="00941301">
        <w:rPr>
          <w:rStyle w:val="StyleUnderline"/>
          <w:rFonts w:cstheme="majorHAnsi"/>
          <w:highlight w:val="green"/>
        </w:rPr>
        <w:t>robots</w:t>
      </w:r>
      <w:r w:rsidRPr="00941301">
        <w:rPr>
          <w:rStyle w:val="StyleUnderline"/>
          <w:rFonts w:cstheme="majorHAnsi"/>
        </w:rPr>
        <w:t xml:space="preserve"> that</w:t>
      </w:r>
      <w:r w:rsidRPr="00941301">
        <w:rPr>
          <w:rFonts w:asciiTheme="majorHAnsi" w:hAnsiTheme="majorHAnsi" w:cstheme="majorHAnsi"/>
          <w:sz w:val="14"/>
        </w:rPr>
        <w:t xml:space="preserve"> can </w:t>
      </w:r>
      <w:r w:rsidRPr="00941301">
        <w:rPr>
          <w:rStyle w:val="StyleUnderline"/>
          <w:rFonts w:cstheme="majorHAnsi"/>
        </w:rPr>
        <w:t>feed on dirt or other orga</w:t>
      </w:r>
      <w:r w:rsidRPr="00746757">
        <w:rPr>
          <w:rStyle w:val="StyleUnderline"/>
          <w:rFonts w:cstheme="majorHAnsi"/>
        </w:rPr>
        <w:t>nic</w:t>
      </w:r>
      <w:r w:rsidRPr="00941301">
        <w:rPr>
          <w:rStyle w:val="StyleUnderline"/>
          <w:rFonts w:cstheme="majorHAnsi"/>
        </w:rPr>
        <w:t xml:space="preserve"> matter</w:t>
      </w:r>
      <w:r w:rsidRPr="00941301">
        <w:rPr>
          <w:rFonts w:asciiTheme="majorHAnsi" w:hAnsiTheme="majorHAnsi" w:cstheme="majorHAnsi"/>
          <w:sz w:val="14"/>
        </w:rPr>
        <w:t xml:space="preserve"> [22-25]. </w:t>
      </w:r>
      <w:r w:rsidRPr="00941301">
        <w:rPr>
          <w:rStyle w:val="StyleUnderline"/>
          <w:rFonts w:cstheme="majorHAnsi"/>
        </w:rPr>
        <w:t xml:space="preserve">Such replicators could </w:t>
      </w:r>
      <w:r w:rsidRPr="00941301">
        <w:rPr>
          <w:rStyle w:val="Emphasis"/>
          <w:rFonts w:asciiTheme="majorHAnsi" w:hAnsiTheme="majorHAnsi" w:cstheme="majorHAnsi"/>
          <w:highlight w:val="green"/>
        </w:rPr>
        <w:t>eat</w:t>
      </w:r>
      <w:r w:rsidRPr="00746757">
        <w:rPr>
          <w:rStyle w:val="Emphasis"/>
          <w:rFonts w:asciiTheme="majorHAnsi" w:hAnsiTheme="majorHAnsi" w:cstheme="majorHAnsi"/>
        </w:rPr>
        <w:t xml:space="preserve"> up </w:t>
      </w:r>
      <w:r w:rsidRPr="00941301">
        <w:rPr>
          <w:rStyle w:val="Emphasis"/>
          <w:rFonts w:asciiTheme="majorHAnsi" w:hAnsiTheme="majorHAnsi" w:cstheme="majorHAnsi"/>
          <w:highlight w:val="green"/>
        </w:rPr>
        <w:t>the biosphere</w:t>
      </w:r>
      <w:r w:rsidRPr="00941301">
        <w:rPr>
          <w:rStyle w:val="StyleUnderline"/>
          <w:rFonts w:cstheme="majorHAnsi"/>
        </w:rPr>
        <w:t xml:space="preserve"> or destroy it</w:t>
      </w:r>
      <w:r w:rsidRPr="00941301">
        <w:rPr>
          <w:rFonts w:asciiTheme="majorHAnsi" w:hAnsiTheme="majorHAnsi" w:cstheme="majorHAnsi"/>
          <w:sz w:val="14"/>
        </w:rPr>
        <w:t xml:space="preserve"> by other means such </w:t>
      </w:r>
      <w:r w:rsidRPr="00941301">
        <w:rPr>
          <w:rStyle w:val="StyleUnderline"/>
          <w:rFonts w:cstheme="majorHAnsi"/>
        </w:rPr>
        <w:t>as by poisoning it, burning it, or blocking out sunlight. A person of malicious intent in possession of this technology</w:t>
      </w:r>
      <w:r w:rsidRPr="00941301">
        <w:rPr>
          <w:rFonts w:asciiTheme="majorHAnsi" w:hAnsiTheme="majorHAnsi" w:cstheme="majorHAnsi"/>
          <w:sz w:val="14"/>
        </w:rPr>
        <w:t xml:space="preserve"> might </w:t>
      </w:r>
      <w:r w:rsidRPr="00941301">
        <w:rPr>
          <w:rStyle w:val="StyleUnderline"/>
          <w:rFonts w:cstheme="majorHAnsi"/>
          <w:highlight w:val="green"/>
        </w:rPr>
        <w:t xml:space="preserve">cause </w:t>
      </w:r>
      <w:r w:rsidRPr="00941301">
        <w:rPr>
          <w:rStyle w:val="StyleUnderline"/>
          <w:rFonts w:cstheme="majorHAnsi"/>
        </w:rPr>
        <w:t xml:space="preserve">the </w:t>
      </w:r>
      <w:r w:rsidRPr="00941301">
        <w:rPr>
          <w:rStyle w:val="StyleUnderline"/>
          <w:rFonts w:cstheme="majorHAnsi"/>
          <w:highlight w:val="green"/>
        </w:rPr>
        <w:t xml:space="preserve">extinction </w:t>
      </w:r>
      <w:r w:rsidRPr="00941301">
        <w:rPr>
          <w:rStyle w:val="StyleUnderline"/>
          <w:rFonts w:cstheme="majorHAnsi"/>
        </w:rPr>
        <w:t>of</w:t>
      </w:r>
      <w:r w:rsidRPr="00941301">
        <w:rPr>
          <w:rFonts w:asciiTheme="majorHAnsi" w:hAnsiTheme="majorHAnsi" w:cstheme="majorHAnsi"/>
          <w:sz w:val="14"/>
        </w:rPr>
        <w:t xml:space="preserve"> intelligent </w:t>
      </w:r>
      <w:r w:rsidRPr="00941301">
        <w:rPr>
          <w:rStyle w:val="StyleUnderline"/>
          <w:rFonts w:cstheme="majorHAnsi"/>
        </w:rPr>
        <w:t>life on Earth</w:t>
      </w:r>
      <w:r w:rsidRPr="00941301">
        <w:rPr>
          <w:rFonts w:asciiTheme="majorHAnsi" w:hAnsiTheme="majorHAnsi" w:cstheme="majorHAnsi"/>
          <w:sz w:val="14"/>
        </w:rPr>
        <w:t xml:space="preserve"> by releasing such nanobots into the environment.[9] </w:t>
      </w:r>
      <w:r w:rsidRPr="00941301">
        <w:rPr>
          <w:rStyle w:val="StyleUnderline"/>
          <w:rFonts w:cstheme="majorHAnsi"/>
        </w:rPr>
        <w:t>The technology to produce a destructive nanobot seems considerably easier to develop than the technology to create an effective defense against such an attack</w:t>
      </w:r>
      <w:r w:rsidRPr="00941301">
        <w:rPr>
          <w:rFonts w:asciiTheme="majorHAnsi" w:hAnsiTheme="majorHAnsi" w:cstheme="majorHAnsi"/>
          <w:sz w:val="14"/>
        </w:rPr>
        <w:t xml:space="preserve"> (a global nanotech immune system, an “active shield” [23]). It is therefore likely that </w:t>
      </w:r>
      <w:r w:rsidRPr="00941301">
        <w:rPr>
          <w:rStyle w:val="StyleUnderline"/>
          <w:rFonts w:cstheme="majorHAnsi"/>
        </w:rPr>
        <w:t>there will be a period of vulnerability</w:t>
      </w:r>
      <w:r w:rsidRPr="00941301">
        <w:rPr>
          <w:rFonts w:asciiTheme="majorHAnsi" w:hAnsiTheme="majorHAnsi" w:cstheme="majorHAnsi"/>
          <w:sz w:val="14"/>
        </w:rPr>
        <w:t xml:space="preserve"> during which this technology must be prevented from coming into the wrong hands. Yet </w:t>
      </w:r>
      <w:r w:rsidRPr="00941301">
        <w:rPr>
          <w:rStyle w:val="StyleUnderline"/>
          <w:rFonts w:cstheme="majorHAnsi"/>
        </w:rPr>
        <w:t>the technology</w:t>
      </w:r>
      <w:r w:rsidRPr="00941301">
        <w:rPr>
          <w:rFonts w:asciiTheme="majorHAnsi" w:hAnsiTheme="majorHAnsi" w:cstheme="majorHAnsi"/>
          <w:sz w:val="14"/>
        </w:rPr>
        <w:t xml:space="preserve"> could </w:t>
      </w:r>
      <w:r w:rsidRPr="00941301">
        <w:rPr>
          <w:rStyle w:val="StyleUnderline"/>
          <w:rFonts w:cstheme="majorHAnsi"/>
        </w:rPr>
        <w:t>prove hard to regulate, since it doesn’t require rare radioactive isotopes or large, easily identifiable manufacturing plants</w:t>
      </w:r>
      <w:r w:rsidRPr="00941301">
        <w:rPr>
          <w:rFonts w:asciiTheme="majorHAnsi" w:hAnsiTheme="majorHAnsi" w:cstheme="majorHAnsi"/>
          <w:sz w:val="14"/>
        </w:rPr>
        <w:t xml:space="preserve">, as does production of nuclear weapons [23]. </w:t>
      </w:r>
      <w:r w:rsidRPr="00941301">
        <w:rPr>
          <w:rStyle w:val="StyleUnderline"/>
          <w:rFonts w:cstheme="majorHAnsi"/>
        </w:rPr>
        <w:t>Even if effective defenses against a limited nanotech attack are developed</w:t>
      </w:r>
      <w:r w:rsidRPr="00941301">
        <w:rPr>
          <w:rFonts w:asciiTheme="majorHAnsi" w:hAnsiTheme="majorHAnsi" w:cstheme="majorHAnsi"/>
          <w:sz w:val="14"/>
        </w:rPr>
        <w:t xml:space="preserve"> before dangerous replicators are designed and acquired by suicidal regimes or terrorists, </w:t>
      </w:r>
      <w:r w:rsidRPr="00941301">
        <w:rPr>
          <w:rStyle w:val="StyleUnderline"/>
          <w:rFonts w:cstheme="majorHAnsi"/>
        </w:rPr>
        <w:t xml:space="preserve">there will still be the danger of an arms race between states </w:t>
      </w:r>
      <w:r w:rsidRPr="00746757">
        <w:rPr>
          <w:rStyle w:val="StyleUnderline"/>
          <w:rFonts w:cstheme="majorHAnsi"/>
        </w:rPr>
        <w:t>possessing nanotechnology</w:t>
      </w:r>
      <w:r w:rsidRPr="00941301">
        <w:rPr>
          <w:rFonts w:asciiTheme="majorHAnsi" w:hAnsiTheme="majorHAnsi" w:cstheme="majorHAnsi"/>
          <w:sz w:val="14"/>
        </w:rPr>
        <w:t xml:space="preserve">. It has been argued [26] that </w:t>
      </w:r>
      <w:r w:rsidRPr="00941301">
        <w:rPr>
          <w:rStyle w:val="StyleUnderline"/>
          <w:rFonts w:cstheme="majorHAnsi"/>
        </w:rPr>
        <w:t xml:space="preserve">molecular manufacturing would </w:t>
      </w:r>
      <w:r w:rsidRPr="00941301">
        <w:rPr>
          <w:rStyle w:val="StyleUnderline"/>
          <w:rFonts w:cstheme="majorHAnsi"/>
          <w:highlight w:val="green"/>
        </w:rPr>
        <w:t>lead to</w:t>
      </w:r>
      <w:r w:rsidRPr="00941301">
        <w:rPr>
          <w:rStyle w:val="StyleUnderline"/>
          <w:rFonts w:cstheme="majorHAnsi"/>
        </w:rPr>
        <w:t xml:space="preserve"> both </w:t>
      </w:r>
      <w:r w:rsidRPr="00941301">
        <w:rPr>
          <w:rStyle w:val="StyleUnderline"/>
          <w:rFonts w:cstheme="majorHAnsi"/>
          <w:highlight w:val="green"/>
        </w:rPr>
        <w:t>arms race instability</w:t>
      </w:r>
      <w:r w:rsidRPr="00941301">
        <w:rPr>
          <w:rStyle w:val="StyleUnderline"/>
          <w:rFonts w:cstheme="majorHAnsi"/>
        </w:rPr>
        <w:t xml:space="preserve"> and crisis instability</w:t>
      </w:r>
      <w:r w:rsidRPr="00941301">
        <w:rPr>
          <w:rFonts w:asciiTheme="majorHAnsi" w:hAnsiTheme="majorHAnsi" w:cstheme="majorHAnsi"/>
          <w:sz w:val="14"/>
        </w:rPr>
        <w:t xml:space="preserve">, to a higher degree than was the case with nuclear weapons. Arms race instability means that </w:t>
      </w:r>
      <w:r w:rsidRPr="00941301">
        <w:rPr>
          <w:rStyle w:val="StyleUnderline"/>
          <w:rFonts w:cstheme="majorHAnsi"/>
        </w:rPr>
        <w:t xml:space="preserve">there would be dominant </w:t>
      </w:r>
      <w:r w:rsidRPr="00941301">
        <w:rPr>
          <w:rStyle w:val="StyleUnderline"/>
          <w:rFonts w:cstheme="majorHAnsi"/>
          <w:highlight w:val="green"/>
        </w:rPr>
        <w:t>incentives</w:t>
      </w:r>
      <w:r w:rsidRPr="00941301">
        <w:rPr>
          <w:rStyle w:val="StyleUnderline"/>
          <w:rFonts w:cstheme="majorHAnsi"/>
        </w:rPr>
        <w:t xml:space="preserve"> for each competitor </w:t>
      </w:r>
      <w:r w:rsidRPr="00941301">
        <w:rPr>
          <w:rStyle w:val="StyleUnderline"/>
          <w:rFonts w:cstheme="majorHAnsi"/>
          <w:highlight w:val="green"/>
        </w:rPr>
        <w:t>to escalate</w:t>
      </w:r>
      <w:r w:rsidRPr="009C7AD1">
        <w:rPr>
          <w:rStyle w:val="StyleUnderline"/>
          <w:rFonts w:cstheme="majorHAnsi"/>
        </w:rPr>
        <w:t xml:space="preserve"> its </w:t>
      </w:r>
      <w:r w:rsidRPr="00941301">
        <w:rPr>
          <w:rStyle w:val="StyleUnderline"/>
          <w:rFonts w:cstheme="majorHAnsi"/>
          <w:highlight w:val="green"/>
        </w:rPr>
        <w:t>armaments</w:t>
      </w:r>
      <w:r w:rsidRPr="00941301">
        <w:rPr>
          <w:rStyle w:val="StyleUnderline"/>
          <w:rFonts w:cstheme="majorHAnsi"/>
        </w:rPr>
        <w:t>, leading to a runaway arms race. Crisis instability means that there would be dominant incentives for striking first. Two</w:t>
      </w:r>
      <w:r w:rsidRPr="00941301">
        <w:rPr>
          <w:rFonts w:asciiTheme="majorHAnsi" w:hAnsiTheme="majorHAnsi" w:cstheme="majorHAnsi"/>
          <w:sz w:val="14"/>
        </w:rPr>
        <w:t xml:space="preserve"> roughly balanced </w:t>
      </w:r>
      <w:r w:rsidRPr="00941301">
        <w:rPr>
          <w:rStyle w:val="StyleUnderline"/>
          <w:rFonts w:cstheme="majorHAnsi"/>
        </w:rPr>
        <w:t>rivals acquiring nanotechnology would</w:t>
      </w:r>
      <w:r w:rsidRPr="00941301">
        <w:rPr>
          <w:rFonts w:asciiTheme="majorHAnsi" w:hAnsiTheme="majorHAnsi" w:cstheme="majorHAnsi"/>
          <w:sz w:val="14"/>
        </w:rPr>
        <w:t xml:space="preserve">, on this view, </w:t>
      </w:r>
      <w:r w:rsidRPr="00941301">
        <w:rPr>
          <w:rStyle w:val="StyleUnderline"/>
          <w:rFonts w:cstheme="majorHAnsi"/>
        </w:rPr>
        <w:t>begin a massive buildup of armaments and weapons development programs that would continue until a crisis occurs and war breaks out</w:t>
      </w:r>
      <w:r w:rsidRPr="00941301">
        <w:rPr>
          <w:rFonts w:asciiTheme="majorHAnsi" w:hAnsiTheme="majorHAnsi" w:cstheme="majorHAnsi"/>
          <w:sz w:val="14"/>
        </w:rPr>
        <w:t xml:space="preserve">, potentially </w:t>
      </w:r>
      <w:r w:rsidRPr="00941301">
        <w:rPr>
          <w:rStyle w:val="StyleUnderline"/>
          <w:rFonts w:cstheme="majorHAnsi"/>
          <w:highlight w:val="green"/>
        </w:rPr>
        <w:t>caus</w:t>
      </w:r>
      <w:r w:rsidRPr="009C7AD1">
        <w:rPr>
          <w:rStyle w:val="StyleUnderline"/>
          <w:rFonts w:cstheme="majorHAnsi"/>
        </w:rPr>
        <w:t>ing</w:t>
      </w:r>
      <w:r w:rsidRPr="00941301">
        <w:rPr>
          <w:rStyle w:val="StyleUnderline"/>
          <w:rFonts w:cstheme="majorHAnsi"/>
          <w:highlight w:val="green"/>
        </w:rPr>
        <w:t xml:space="preserve"> global terminal destruction</w:t>
      </w:r>
      <w:r w:rsidRPr="00941301">
        <w:rPr>
          <w:rFonts w:asciiTheme="majorHAnsi" w:hAnsiTheme="majorHAnsi" w:cstheme="majorHAnsi"/>
          <w:sz w:val="14"/>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941301">
        <w:rPr>
          <w:rFonts w:asciiTheme="majorHAnsi" w:hAnsiTheme="majorHAnsi" w:cstheme="majorHAnsi"/>
          <w:sz w:val="14"/>
        </w:rPr>
        <w:t>occurred</w:t>
      </w:r>
      <w:proofErr w:type="gramEnd"/>
      <w:r w:rsidRPr="00941301">
        <w:rPr>
          <w:rFonts w:asciiTheme="majorHAnsi" w:hAnsiTheme="majorHAnsi" w:cstheme="majorHAnsi"/>
          <w:sz w:val="14"/>
        </w:rPr>
        <w:t xml:space="preserve"> nevertheless. </w:t>
      </w:r>
      <w:r w:rsidRPr="00941301">
        <w:rPr>
          <w:rFonts w:asciiTheme="majorHAnsi" w:hAnsiTheme="majorHAnsi" w:cstheme="majorHAnsi"/>
          <w:sz w:val="14"/>
          <w:szCs w:val="16"/>
        </w:rPr>
        <w:t>4.2 Nuclear holocaust[winter] The US and Russia still have huge stockpiles of nuclear weapons. But would an all-out nuclear war really exterminate humankind? Note that: (</w:t>
      </w:r>
      <w:proofErr w:type="spellStart"/>
      <w:r w:rsidRPr="00941301">
        <w:rPr>
          <w:rFonts w:asciiTheme="majorHAnsi" w:hAnsiTheme="majorHAnsi" w:cstheme="majorHAnsi"/>
          <w:sz w:val="14"/>
          <w:szCs w:val="16"/>
        </w:rPr>
        <w:t>i</w:t>
      </w:r>
      <w:proofErr w:type="spellEnd"/>
      <w:r w:rsidRPr="00941301">
        <w:rPr>
          <w:rFonts w:asciiTheme="majorHAnsi" w:hAnsiTheme="majorHAnsi" w:cstheme="majorHAnsi"/>
          <w:sz w:val="14"/>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w:t>
      </w:r>
      <w:r w:rsidRPr="00941301">
        <w:rPr>
          <w:rFonts w:asciiTheme="majorHAnsi" w:hAnsiTheme="majorHAnsi" w:cstheme="majorHAnsi"/>
          <w:sz w:val="14"/>
          <w:szCs w:val="16"/>
        </w:rPr>
        <w:lastRenderedPageBreak/>
        <w:t xml:space="preserve">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941301">
        <w:rPr>
          <w:rFonts w:asciiTheme="majorHAnsi" w:hAnsiTheme="majorHAnsi" w:cstheme="majorHAnsi"/>
          <w:sz w:val="14"/>
        </w:rPr>
        <w:t xml:space="preserve">4.3 </w:t>
      </w:r>
      <w:r w:rsidRPr="00941301">
        <w:rPr>
          <w:rStyle w:val="Emphasis"/>
          <w:rFonts w:asciiTheme="majorHAnsi" w:hAnsiTheme="majorHAnsi" w:cstheme="majorHAnsi"/>
        </w:rPr>
        <w:t xml:space="preserve">We’re living in a </w:t>
      </w:r>
      <w:proofErr w:type="gramStart"/>
      <w:r w:rsidRPr="00941301">
        <w:rPr>
          <w:rStyle w:val="Emphasis"/>
          <w:rFonts w:asciiTheme="majorHAnsi" w:hAnsiTheme="majorHAnsi" w:cstheme="majorHAnsi"/>
        </w:rPr>
        <w:t>simulation</w:t>
      </w:r>
      <w:proofErr w:type="gramEnd"/>
      <w:r w:rsidRPr="00941301">
        <w:rPr>
          <w:rStyle w:val="Emphasis"/>
          <w:rFonts w:asciiTheme="majorHAnsi" w:hAnsiTheme="majorHAnsi" w:cstheme="majorHAnsi"/>
        </w:rPr>
        <w:t xml:space="preserve"> and it gets shut down</w:t>
      </w:r>
      <w:r w:rsidRPr="00941301">
        <w:rPr>
          <w:rFonts w:asciiTheme="majorHAnsi" w:hAnsiTheme="majorHAnsi" w:cstheme="majorHAnsi"/>
          <w:sz w:val="14"/>
        </w:rPr>
        <w:t xml:space="preserve"> A case can be made that </w:t>
      </w:r>
      <w:r w:rsidRPr="00941301">
        <w:rPr>
          <w:rStyle w:val="StyleUnderline"/>
          <w:rFonts w:cstheme="majorHAnsi"/>
        </w:rPr>
        <w:t>the hypothesis that we are living in a computer simulation should be given a significant probability</w:t>
      </w:r>
      <w:r w:rsidRPr="00941301">
        <w:rPr>
          <w:rFonts w:asciiTheme="majorHAnsi" w:hAnsiTheme="majorHAnsi" w:cstheme="majorHAnsi"/>
          <w:sz w:val="14"/>
        </w:rPr>
        <w:t xml:space="preserve"> [27]. The basic idea behind this so-called “Simulation argument” is that </w:t>
      </w:r>
      <w:r w:rsidRPr="00941301">
        <w:rPr>
          <w:rStyle w:val="StyleUnderline"/>
          <w:rFonts w:cstheme="majorHAnsi"/>
        </w:rPr>
        <w:t>vast amounts of computing power may become available in the future</w:t>
      </w:r>
      <w:r w:rsidRPr="00941301">
        <w:rPr>
          <w:rFonts w:asciiTheme="majorHAnsi" w:hAnsiTheme="majorHAnsi" w:cstheme="majorHAnsi"/>
          <w:sz w:val="14"/>
        </w:rPr>
        <w:t xml:space="preserve"> (see e.g. [28,29]), </w:t>
      </w:r>
      <w:r w:rsidRPr="00941301">
        <w:rPr>
          <w:rStyle w:val="StyleUnderline"/>
          <w:rFonts w:cstheme="majorHAnsi"/>
        </w:rPr>
        <w:t>and that it could be used</w:t>
      </w:r>
      <w:r w:rsidRPr="00941301">
        <w:rPr>
          <w:rFonts w:asciiTheme="majorHAnsi" w:hAnsiTheme="majorHAnsi" w:cstheme="majorHAnsi"/>
          <w:sz w:val="14"/>
        </w:rPr>
        <w:t xml:space="preserve">, among other things, </w:t>
      </w:r>
      <w:r w:rsidRPr="00941301">
        <w:rPr>
          <w:rStyle w:val="StyleUnderline"/>
          <w:rFonts w:cstheme="majorHAnsi"/>
        </w:rPr>
        <w:t>to run large numbers of fine-grained simulations of past human civilizations</w:t>
      </w:r>
      <w:r w:rsidRPr="00941301">
        <w:rPr>
          <w:rFonts w:asciiTheme="majorHAnsi" w:hAnsiTheme="majorHAnsi" w:cstheme="majorHAnsi"/>
          <w:sz w:val="14"/>
        </w:rPr>
        <w:t xml:space="preserve">. Under some not-too-implausible assumptions, </w:t>
      </w:r>
      <w:r w:rsidRPr="00941301">
        <w:rPr>
          <w:rStyle w:val="StyleUnderline"/>
          <w:rFonts w:cstheme="majorHAnsi"/>
        </w:rPr>
        <w:t>the result can be that almost all minds like ours are simulated minds, and that we should therefore assign a significant probability to being such computer-emulated minds rather than the</w:t>
      </w:r>
      <w:r w:rsidRPr="00941301">
        <w:rPr>
          <w:rFonts w:asciiTheme="majorHAnsi" w:hAnsiTheme="majorHAnsi" w:cstheme="majorHAnsi"/>
          <w:sz w:val="14"/>
        </w:rPr>
        <w:t xml:space="preserve"> (subjectively indistinguishable) </w:t>
      </w:r>
      <w:r w:rsidRPr="00941301">
        <w:rPr>
          <w:rStyle w:val="StyleUnderline"/>
          <w:rFonts w:cstheme="majorHAnsi"/>
        </w:rPr>
        <w:t>minds of originally evolved creatures. And if we are, we suffer the risk that the simulation may be shut down at any time. A decision to terminate our simulation</w:t>
      </w:r>
      <w:r w:rsidRPr="00941301">
        <w:rPr>
          <w:rFonts w:asciiTheme="majorHAnsi" w:hAnsiTheme="majorHAnsi" w:cstheme="majorHAnsi"/>
          <w:sz w:val="14"/>
        </w:rPr>
        <w:t xml:space="preserve"> may </w:t>
      </w:r>
      <w:r w:rsidRPr="00941301">
        <w:rPr>
          <w:rStyle w:val="StyleUnderline"/>
          <w:rFonts w:cstheme="majorHAnsi"/>
        </w:rPr>
        <w:t xml:space="preserve">be </w:t>
      </w:r>
      <w:r w:rsidRPr="00941301">
        <w:rPr>
          <w:rStyle w:val="Emphasis"/>
          <w:rFonts w:asciiTheme="majorHAnsi" w:hAnsiTheme="majorHAnsi" w:cstheme="majorHAnsi"/>
        </w:rPr>
        <w:t>prompted by our actions</w:t>
      </w:r>
      <w:r w:rsidRPr="00941301">
        <w:rPr>
          <w:rFonts w:asciiTheme="majorHAnsi" w:hAnsiTheme="majorHAnsi" w:cstheme="majorHAnsi"/>
          <w:sz w:val="14"/>
        </w:rPr>
        <w:t xml:space="preserve"> or by exogenous factors. </w:t>
      </w:r>
      <w:r w:rsidRPr="00941301">
        <w:rPr>
          <w:rFonts w:asciiTheme="majorHAnsi" w:hAnsiTheme="majorHAnsi" w:cstheme="majorHAnsi"/>
          <w:sz w:val="14"/>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941301">
        <w:rPr>
          <w:rFonts w:asciiTheme="majorHAnsi" w:hAnsiTheme="majorHAnsi" w:cstheme="majorHAnsi"/>
          <w:sz w:val="14"/>
          <w:szCs w:val="16"/>
        </w:rPr>
        <w:t>intellectually</w:t>
      </w:r>
      <w:proofErr w:type="gramEnd"/>
      <w:r w:rsidRPr="00941301">
        <w:rPr>
          <w:rFonts w:asciiTheme="majorHAnsi" w:hAnsiTheme="majorHAnsi" w:cstheme="majorHAnsi"/>
          <w:sz w:val="14"/>
          <w:szCs w:val="16"/>
        </w:rPr>
        <w:t xml:space="preserve"> dishonest to neglect to mention simulation-shutdown as a potential extinction mode. </w:t>
      </w:r>
      <w:r w:rsidRPr="00941301">
        <w:rPr>
          <w:rFonts w:asciiTheme="majorHAnsi" w:hAnsiTheme="majorHAnsi" w:cstheme="majorHAnsi"/>
          <w:sz w:val="14"/>
        </w:rPr>
        <w:t xml:space="preserve">4.4 </w:t>
      </w:r>
      <w:r w:rsidRPr="00AE2C70">
        <w:rPr>
          <w:rStyle w:val="Emphasis"/>
          <w:rFonts w:asciiTheme="majorHAnsi" w:hAnsiTheme="majorHAnsi" w:cstheme="majorHAnsi"/>
          <w:highlight w:val="green"/>
        </w:rPr>
        <w:t>Badly programmed superintelligence</w:t>
      </w:r>
      <w:r w:rsidRPr="00941301">
        <w:rPr>
          <w:rFonts w:asciiTheme="majorHAnsi" w:hAnsiTheme="majorHAnsi" w:cstheme="majorHAnsi"/>
          <w:sz w:val="14"/>
        </w:rPr>
        <w:t xml:space="preserve"> </w:t>
      </w:r>
      <w:r w:rsidRPr="00941301">
        <w:rPr>
          <w:rStyle w:val="StyleUnderline"/>
          <w:rFonts w:cstheme="majorHAnsi"/>
        </w:rPr>
        <w:t xml:space="preserve">When we create the first </w:t>
      </w:r>
      <w:proofErr w:type="spellStart"/>
      <w:r w:rsidRPr="00941301">
        <w:rPr>
          <w:rStyle w:val="StyleUnderline"/>
          <w:rFonts w:cstheme="majorHAnsi"/>
        </w:rPr>
        <w:t>superintelligent</w:t>
      </w:r>
      <w:proofErr w:type="spellEnd"/>
      <w:r w:rsidRPr="00941301">
        <w:rPr>
          <w:rStyle w:val="StyleUnderline"/>
          <w:rFonts w:cstheme="majorHAnsi"/>
        </w:rPr>
        <w:t xml:space="preserve"> entity</w:t>
      </w:r>
      <w:r w:rsidRPr="00941301">
        <w:rPr>
          <w:rFonts w:asciiTheme="majorHAnsi" w:hAnsiTheme="majorHAnsi" w:cstheme="majorHAnsi"/>
          <w:sz w:val="14"/>
        </w:rPr>
        <w:t xml:space="preserve"> [28-34], </w:t>
      </w:r>
      <w:r w:rsidRPr="00941301">
        <w:rPr>
          <w:rStyle w:val="StyleUnderline"/>
          <w:rFonts w:cstheme="majorHAnsi"/>
        </w:rPr>
        <w:t xml:space="preserve">we </w:t>
      </w:r>
      <w:r w:rsidRPr="00AE2C70">
        <w:rPr>
          <w:rStyle w:val="StyleUnderline"/>
          <w:rFonts w:cstheme="majorHAnsi"/>
          <w:highlight w:val="green"/>
        </w:rPr>
        <w:t>might make a mistake</w:t>
      </w:r>
      <w:r w:rsidRPr="00941301">
        <w:rPr>
          <w:rStyle w:val="StyleUnderline"/>
          <w:rFonts w:cstheme="majorHAnsi"/>
        </w:rPr>
        <w:t xml:space="preserve"> and give it goals that lead it </w:t>
      </w:r>
      <w:r w:rsidRPr="00AE2C70">
        <w:rPr>
          <w:rStyle w:val="StyleUnderline"/>
          <w:rFonts w:cstheme="majorHAnsi"/>
          <w:highlight w:val="green"/>
        </w:rPr>
        <w:t>to annihilate humankind</w:t>
      </w:r>
      <w:r w:rsidRPr="00941301">
        <w:rPr>
          <w:rFonts w:asciiTheme="majorHAnsi" w:hAnsiTheme="majorHAnsi" w:cstheme="majorHAnsi"/>
          <w:sz w:val="14"/>
        </w:rPr>
        <w:t xml:space="preserve">, assuming its </w:t>
      </w:r>
      <w:r w:rsidRPr="00941301">
        <w:rPr>
          <w:rStyle w:val="StyleUnderline"/>
          <w:rFonts w:cstheme="majorHAnsi"/>
        </w:rPr>
        <w:t>enormous intellectual advantage gives it the power to do so</w:t>
      </w:r>
      <w:r w:rsidRPr="00941301">
        <w:rPr>
          <w:rFonts w:asciiTheme="majorHAnsi" w:hAnsiTheme="majorHAnsi" w:cstheme="majorHAnsi"/>
          <w:sz w:val="14"/>
        </w:rPr>
        <w:t xml:space="preserve">. For example, </w:t>
      </w:r>
      <w:r w:rsidRPr="00941301">
        <w:rPr>
          <w:rStyle w:val="StyleUnderline"/>
          <w:rFonts w:cstheme="majorHAnsi"/>
        </w:rPr>
        <w:t xml:space="preserve">we could mistakenly elevate a subgoal to the status of a </w:t>
      </w:r>
      <w:proofErr w:type="spellStart"/>
      <w:r w:rsidRPr="00941301">
        <w:rPr>
          <w:rStyle w:val="StyleUnderline"/>
          <w:rFonts w:cstheme="majorHAnsi"/>
        </w:rPr>
        <w:t>supergoal</w:t>
      </w:r>
      <w:proofErr w:type="spellEnd"/>
      <w:r w:rsidRPr="00941301">
        <w:rPr>
          <w:rStyle w:val="StyleUnderline"/>
          <w:rFonts w:cstheme="majorHAnsi"/>
        </w:rPr>
        <w:t>. We tell it to solve a mathematical problem, and it complies by turning all the matter in the solar system into a giant calculating device</w:t>
      </w:r>
      <w:r w:rsidRPr="00941301">
        <w:rPr>
          <w:rFonts w:asciiTheme="majorHAnsi" w:hAnsiTheme="majorHAnsi" w:cstheme="majorHAnsi"/>
          <w:sz w:val="14"/>
        </w:rPr>
        <w:t xml:space="preserve">, in the process killing the person who asked the question. (For further analysis of this, see [35].) 4.5 Genetically engineered biological agent </w:t>
      </w:r>
      <w:proofErr w:type="gramStart"/>
      <w:r w:rsidRPr="00941301">
        <w:rPr>
          <w:rFonts w:asciiTheme="majorHAnsi" w:hAnsiTheme="majorHAnsi" w:cstheme="majorHAnsi"/>
          <w:sz w:val="14"/>
        </w:rPr>
        <w:t>With</w:t>
      </w:r>
      <w:proofErr w:type="gramEnd"/>
      <w:r w:rsidRPr="00941301">
        <w:rPr>
          <w:rFonts w:asciiTheme="majorHAnsi" w:hAnsiTheme="majorHAnsi" w:cstheme="majorHAnsi"/>
          <w:sz w:val="14"/>
        </w:rPr>
        <w:t xml:space="preserve"> the fabulous advances in genetic technology currently taking place, it may become possible for a tyrant, terrorist, or lunatic to create a doomsday virus, an organism that combines long latency with high virulence and mortality [36]. Dangerous viruses can even be spawned unintentionally, as Australian researchers recently demonstrated when they created a modified mousepox virus with 100% mortality while trying to design a contraceptive virus for mice for use in pest control [37]. While this </w:t>
      </w:r>
      <w:proofErr w:type="gramStart"/>
      <w:r w:rsidRPr="00941301">
        <w:rPr>
          <w:rFonts w:asciiTheme="majorHAnsi" w:hAnsiTheme="majorHAnsi" w:cstheme="majorHAnsi"/>
          <w:sz w:val="14"/>
        </w:rPr>
        <w:t>particular virus</w:t>
      </w:r>
      <w:proofErr w:type="gramEnd"/>
      <w:r w:rsidRPr="00941301">
        <w:rPr>
          <w:rFonts w:asciiTheme="majorHAnsi" w:hAnsiTheme="majorHAnsi" w:cstheme="majorHAnsi"/>
          <w:sz w:val="14"/>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941301">
        <w:rPr>
          <w:rFonts w:asciiTheme="majorHAnsi" w:hAnsiTheme="majorHAnsi" w:cstheme="majorHAnsi"/>
          <w:sz w:val="14"/>
        </w:rPr>
        <w:t>poses;</w:t>
      </w:r>
      <w:proofErr w:type="gramEnd"/>
      <w:r w:rsidRPr="00941301">
        <w:rPr>
          <w:rFonts w:asciiTheme="majorHAnsi" w:hAnsiTheme="majorHAnsi" w:cstheme="majorHAnsi"/>
          <w:sz w:val="14"/>
        </w:rPr>
        <w:t xml:space="preserve"> and the same holds for research in nanotechnology. Genetic medicine will also lead to better cures and vaccines, but there is no guarantee that defense will always keep pace with</w:t>
      </w:r>
      <w:r w:rsidRPr="00941301">
        <w:rPr>
          <w:rStyle w:val="StyleUnderline"/>
          <w:rFonts w:cstheme="majorHAnsi"/>
        </w:rPr>
        <w:t xml:space="preserve"> offense</w:t>
      </w:r>
      <w:r w:rsidRPr="00941301">
        <w:rPr>
          <w:rFonts w:asciiTheme="majorHAnsi" w:hAnsiTheme="majorHAnsi" w:cstheme="majorHAnsi"/>
          <w:sz w:val="14"/>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Accidental misuse of nanotechnology (“gray goo”) The possibility of accidents can never be completely ruled out.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w:t>
      </w:r>
      <w:proofErr w:type="gramStart"/>
      <w:r w:rsidRPr="00941301">
        <w:rPr>
          <w:rFonts w:asciiTheme="majorHAnsi" w:hAnsiTheme="majorHAnsi" w:cstheme="majorHAnsi"/>
          <w:sz w:val="14"/>
        </w:rPr>
        <w:t>situations</w:t>
      </w:r>
      <w:proofErr w:type="gramEnd"/>
      <w:r w:rsidRPr="00941301">
        <w:rPr>
          <w:rFonts w:asciiTheme="majorHAnsi" w:hAnsiTheme="majorHAnsi" w:cstheme="majorHAnsi"/>
          <w:sz w:val="14"/>
        </w:rPr>
        <w:t xml:space="preserve"> it 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Future technological or scientific developments may very well reveal novel ways of destroying the world. </w:t>
      </w:r>
      <w:r w:rsidRPr="00941301">
        <w:rPr>
          <w:rFonts w:asciiTheme="majorHAnsi" w:hAnsiTheme="majorHAnsi" w:cstheme="majorHAnsi"/>
          <w:sz w:val="14"/>
          <w:szCs w:val="16"/>
        </w:rPr>
        <w:t xml:space="preserve">Some foreseen hazards (hence not members of the current category) which have been excluded from the list of bangs on grounds that they seem too unlikely to cause a global terminal disaster </w:t>
      </w:r>
      <w:proofErr w:type="gramStart"/>
      <w:r w:rsidRPr="00941301">
        <w:rPr>
          <w:rFonts w:asciiTheme="majorHAnsi" w:hAnsiTheme="majorHAnsi" w:cstheme="majorHAnsi"/>
          <w:sz w:val="14"/>
          <w:szCs w:val="16"/>
        </w:rPr>
        <w:t>are:</w:t>
      </w:r>
      <w:proofErr w:type="gramEnd"/>
      <w:r w:rsidRPr="00941301">
        <w:rPr>
          <w:rFonts w:asciiTheme="majorHAnsi" w:hAnsiTheme="majorHAnsi" w:cstheme="majorHAnsi"/>
          <w:sz w:val="14"/>
          <w:szCs w:val="16"/>
        </w:rPr>
        <w:t xml:space="preserve"> solar flares, supernovae, black hole explosions or mergers, gamma-ray bursts, galactic center outbursts, </w:t>
      </w:r>
      <w:proofErr w:type="spellStart"/>
      <w:r w:rsidRPr="00941301">
        <w:rPr>
          <w:rFonts w:asciiTheme="majorHAnsi" w:hAnsiTheme="majorHAnsi" w:cstheme="majorHAnsi"/>
          <w:sz w:val="14"/>
          <w:szCs w:val="16"/>
        </w:rPr>
        <w:t>supervolcanos</w:t>
      </w:r>
      <w:proofErr w:type="spellEnd"/>
      <w:r w:rsidRPr="00941301">
        <w:rPr>
          <w:rFonts w:asciiTheme="majorHAnsi" w:hAnsiTheme="majorHAnsi" w:cstheme="majorHAnsi"/>
          <w:sz w:val="14"/>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w:t>
      </w:r>
      <w:r w:rsidRPr="00D26629">
        <w:rPr>
          <w:rFonts w:asciiTheme="majorHAnsi" w:hAnsiTheme="majorHAnsi" w:cstheme="majorHAnsi"/>
          <w:sz w:val="14"/>
          <w:szCs w:val="16"/>
        </w:rPr>
        <w:t xml:space="preserve">chapter 4 of [9].) </w:t>
      </w:r>
      <w:r w:rsidRPr="00D26629">
        <w:rPr>
          <w:rFonts w:asciiTheme="majorHAnsi" w:hAnsiTheme="majorHAnsi" w:cstheme="majorHAnsi"/>
          <w:sz w:val="14"/>
        </w:rPr>
        <w:t xml:space="preserve">4.8 </w:t>
      </w:r>
      <w:r w:rsidRPr="00D26629">
        <w:rPr>
          <w:rStyle w:val="Emphasis"/>
          <w:rFonts w:asciiTheme="majorHAnsi" w:hAnsiTheme="majorHAnsi" w:cstheme="majorHAnsi"/>
        </w:rPr>
        <w:t>Physics disasters</w:t>
      </w:r>
      <w:r w:rsidRPr="00941301">
        <w:rPr>
          <w:rFonts w:asciiTheme="majorHAnsi" w:hAnsiTheme="majorHAnsi" w:cstheme="majorHAnsi"/>
          <w:sz w:val="14"/>
        </w:rPr>
        <w:t xml:space="preserve"> </w:t>
      </w:r>
      <w:r w:rsidRPr="00941301">
        <w:rPr>
          <w:rFonts w:asciiTheme="majorHAnsi" w:hAnsiTheme="majorHAnsi" w:cstheme="majorHAnsi"/>
          <w:sz w:val="14"/>
          <w:szCs w:val="16"/>
        </w:rPr>
        <w:t xml:space="preserve">The Manhattan Project bomb-builders’ concern about an A-bomb-derived atmospheric conflagration has contemporary analogues. </w:t>
      </w:r>
      <w:r w:rsidRPr="00941301">
        <w:rPr>
          <w:rFonts w:asciiTheme="majorHAnsi" w:hAnsiTheme="majorHAnsi" w:cstheme="majorHAnsi"/>
          <w:sz w:val="14"/>
        </w:rPr>
        <w:t xml:space="preserve">There have been speculations that </w:t>
      </w:r>
      <w:r w:rsidRPr="00941301">
        <w:rPr>
          <w:rStyle w:val="StyleUnderline"/>
          <w:rFonts w:cstheme="majorHAnsi"/>
        </w:rPr>
        <w:t xml:space="preserve">future high-energy </w:t>
      </w:r>
      <w:r w:rsidRPr="00941301">
        <w:rPr>
          <w:rStyle w:val="StyleUnderline"/>
          <w:rFonts w:cstheme="majorHAnsi"/>
          <w:highlight w:val="green"/>
        </w:rPr>
        <w:t>particle accelerator</w:t>
      </w:r>
      <w:r w:rsidRPr="009C7AD1">
        <w:rPr>
          <w:rStyle w:val="StyleUnderline"/>
          <w:rFonts w:cstheme="majorHAnsi"/>
        </w:rPr>
        <w:t xml:space="preserve"> experiments</w:t>
      </w:r>
      <w:r w:rsidRPr="00941301">
        <w:rPr>
          <w:rStyle w:val="StyleUnderline"/>
          <w:rFonts w:cstheme="majorHAnsi"/>
        </w:rPr>
        <w:t xml:space="preserve"> may </w:t>
      </w:r>
      <w:r w:rsidRPr="00941301">
        <w:rPr>
          <w:rStyle w:val="StyleUnderline"/>
          <w:rFonts w:cstheme="majorHAnsi"/>
          <w:highlight w:val="green"/>
        </w:rPr>
        <w:t>cause a breakdown of</w:t>
      </w:r>
      <w:r w:rsidRPr="00941301">
        <w:rPr>
          <w:rStyle w:val="StyleUnderline"/>
          <w:rFonts w:cstheme="majorHAnsi"/>
        </w:rPr>
        <w:t xml:space="preserve"> a </w:t>
      </w:r>
      <w:r w:rsidRPr="00BF7B87">
        <w:rPr>
          <w:rStyle w:val="StyleUnderline"/>
          <w:rFonts w:cstheme="majorHAnsi"/>
        </w:rPr>
        <w:t xml:space="preserve">metastable </w:t>
      </w:r>
      <w:r w:rsidRPr="00BF7B87">
        <w:rPr>
          <w:rStyle w:val="StyleUnderline"/>
          <w:rFonts w:cstheme="majorHAnsi"/>
          <w:highlight w:val="green"/>
        </w:rPr>
        <w:t>vacuum stat</w:t>
      </w:r>
      <w:r w:rsidRPr="00941301">
        <w:rPr>
          <w:rStyle w:val="StyleUnderline"/>
          <w:rFonts w:cstheme="majorHAnsi"/>
          <w:highlight w:val="green"/>
        </w:rPr>
        <w:t>e</w:t>
      </w:r>
      <w:r w:rsidRPr="00941301">
        <w:rPr>
          <w:rStyle w:val="StyleUnderline"/>
          <w:rFonts w:cstheme="majorHAnsi"/>
        </w:rPr>
        <w:t xml:space="preserve"> that our part of the cosmos might be in, </w:t>
      </w:r>
      <w:r w:rsidRPr="00941301">
        <w:rPr>
          <w:rStyle w:val="StyleUnderline"/>
          <w:rFonts w:cstheme="majorHAnsi"/>
          <w:highlight w:val="green"/>
        </w:rPr>
        <w:t>converting</w:t>
      </w:r>
      <w:r w:rsidRPr="009C7AD1">
        <w:rPr>
          <w:rStyle w:val="StyleUnderline"/>
          <w:rFonts w:cstheme="majorHAnsi"/>
        </w:rPr>
        <w:t xml:space="preserve"> </w:t>
      </w:r>
      <w:r w:rsidRPr="00BF7B87">
        <w:rPr>
          <w:rStyle w:val="StyleUnderline"/>
          <w:rFonts w:cstheme="majorHAnsi"/>
        </w:rPr>
        <w:t>it into a “true</w:t>
      </w:r>
      <w:r w:rsidRPr="00D26629">
        <w:rPr>
          <w:rStyle w:val="StyleUnderline"/>
          <w:rFonts w:cstheme="majorHAnsi"/>
        </w:rPr>
        <w:t xml:space="preserve">” </w:t>
      </w:r>
      <w:r w:rsidRPr="00941301">
        <w:rPr>
          <w:rStyle w:val="StyleUnderline"/>
          <w:rFonts w:cstheme="majorHAnsi"/>
          <w:highlight w:val="green"/>
        </w:rPr>
        <w:t>vacuum of lower energy density</w:t>
      </w:r>
      <w:r w:rsidRPr="00941301">
        <w:rPr>
          <w:rFonts w:asciiTheme="majorHAnsi" w:hAnsiTheme="majorHAnsi" w:cstheme="majorHAnsi"/>
          <w:sz w:val="14"/>
        </w:rPr>
        <w:t xml:space="preserve"> [45]. </w:t>
      </w:r>
      <w:r w:rsidRPr="00941301">
        <w:rPr>
          <w:rStyle w:val="StyleUnderline"/>
          <w:rFonts w:cstheme="majorHAnsi"/>
        </w:rPr>
        <w:t xml:space="preserve">This would result in an expanding bubble of </w:t>
      </w:r>
      <w:proofErr w:type="gramStart"/>
      <w:r w:rsidRPr="00941301">
        <w:rPr>
          <w:rStyle w:val="StyleUnderline"/>
          <w:rFonts w:cstheme="majorHAnsi"/>
        </w:rPr>
        <w:t>total destruction</w:t>
      </w:r>
      <w:proofErr w:type="gramEnd"/>
      <w:r w:rsidRPr="00941301">
        <w:rPr>
          <w:rStyle w:val="StyleUnderline"/>
          <w:rFonts w:cstheme="majorHAnsi"/>
        </w:rPr>
        <w:t xml:space="preserve"> that </w:t>
      </w:r>
      <w:r w:rsidRPr="00D26629">
        <w:rPr>
          <w:rStyle w:val="StyleUnderline"/>
          <w:rFonts w:cstheme="majorHAnsi"/>
        </w:rPr>
        <w:t>would sweep through the galaxy and beyond</w:t>
      </w:r>
      <w:r w:rsidRPr="00941301">
        <w:rPr>
          <w:rStyle w:val="StyleUnderline"/>
          <w:rFonts w:cstheme="majorHAnsi"/>
        </w:rPr>
        <w:t xml:space="preserve"> at the speed of light, </w:t>
      </w:r>
      <w:r w:rsidRPr="00D26629">
        <w:rPr>
          <w:rStyle w:val="StyleUnderline"/>
          <w:rFonts w:cstheme="majorHAnsi"/>
          <w:highlight w:val="green"/>
        </w:rPr>
        <w:t>tearing</w:t>
      </w:r>
      <w:r w:rsidRPr="000E45BD">
        <w:rPr>
          <w:rStyle w:val="StyleUnderline"/>
          <w:rFonts w:cstheme="majorHAnsi"/>
        </w:rPr>
        <w:t xml:space="preserve"> all </w:t>
      </w:r>
      <w:r w:rsidRPr="00D26629">
        <w:rPr>
          <w:rStyle w:val="StyleUnderline"/>
          <w:rFonts w:cstheme="majorHAnsi"/>
          <w:highlight w:val="green"/>
        </w:rPr>
        <w:t>matter apart</w:t>
      </w:r>
      <w:r w:rsidRPr="00941301">
        <w:rPr>
          <w:rStyle w:val="StyleUnderline"/>
          <w:rFonts w:cstheme="majorHAnsi"/>
        </w:rPr>
        <w:t xml:space="preserve"> as it proceeds</w:t>
      </w:r>
      <w:r w:rsidRPr="00941301">
        <w:rPr>
          <w:rFonts w:asciiTheme="majorHAnsi" w:hAnsiTheme="majorHAnsi" w:cstheme="majorHAnsi"/>
          <w:sz w:val="14"/>
        </w:rPr>
        <w:t xml:space="preserve">. Another conceivability is that </w:t>
      </w:r>
      <w:r w:rsidRPr="00941301">
        <w:rPr>
          <w:rStyle w:val="StyleUnderline"/>
          <w:rFonts w:cstheme="majorHAnsi"/>
        </w:rPr>
        <w:t xml:space="preserve">accelerator experiments might </w:t>
      </w:r>
      <w:r w:rsidRPr="00941301">
        <w:rPr>
          <w:rStyle w:val="StyleUnderline"/>
          <w:rFonts w:cstheme="majorHAnsi"/>
        </w:rPr>
        <w:lastRenderedPageBreak/>
        <w:t>produce negatively charged stable “</w:t>
      </w:r>
      <w:proofErr w:type="spellStart"/>
      <w:r w:rsidRPr="00941301">
        <w:rPr>
          <w:rStyle w:val="StyleUnderline"/>
          <w:rFonts w:cstheme="majorHAnsi"/>
        </w:rPr>
        <w:t>strangelets</w:t>
      </w:r>
      <w:proofErr w:type="spellEnd"/>
      <w:r w:rsidRPr="00941301">
        <w:rPr>
          <w:rStyle w:val="StyleUnderline"/>
          <w:rFonts w:cstheme="majorHAnsi"/>
        </w:rPr>
        <w:t>”</w:t>
      </w:r>
      <w:r w:rsidRPr="00941301">
        <w:rPr>
          <w:rFonts w:asciiTheme="majorHAnsi" w:hAnsiTheme="majorHAnsi" w:cstheme="majorHAnsi"/>
          <w:sz w:val="14"/>
        </w:rPr>
        <w:t xml:space="preserve"> (a </w:t>
      </w:r>
      <w:r w:rsidRPr="000E45BD">
        <w:rPr>
          <w:rFonts w:asciiTheme="majorHAnsi" w:hAnsiTheme="majorHAnsi" w:cstheme="majorHAnsi"/>
          <w:sz w:val="14"/>
        </w:rPr>
        <w:t>hypothetical form of nuclear</w:t>
      </w:r>
      <w:r w:rsidRPr="00941301">
        <w:rPr>
          <w:rFonts w:asciiTheme="majorHAnsi" w:hAnsiTheme="majorHAnsi" w:cstheme="majorHAnsi"/>
          <w:sz w:val="14"/>
        </w:rPr>
        <w:t xml:space="preserve"> matter</w:t>
      </w:r>
      <w:r w:rsidRPr="00941301">
        <w:rPr>
          <w:rStyle w:val="StyleUnderline"/>
          <w:rFonts w:cstheme="majorHAnsi"/>
        </w:rPr>
        <w:t xml:space="preserve">) or </w:t>
      </w:r>
      <w:r w:rsidRPr="009C7AD1">
        <w:rPr>
          <w:rStyle w:val="StyleUnderline"/>
          <w:rFonts w:cstheme="majorHAnsi"/>
        </w:rPr>
        <w:t xml:space="preserve">create a mini </w:t>
      </w:r>
      <w:r w:rsidRPr="00941301">
        <w:rPr>
          <w:rStyle w:val="StyleUnderline"/>
          <w:rFonts w:cstheme="majorHAnsi"/>
          <w:highlight w:val="green"/>
        </w:rPr>
        <w:t xml:space="preserve">black hole </w:t>
      </w:r>
      <w:r w:rsidRPr="00941301">
        <w:rPr>
          <w:rStyle w:val="StyleUnderline"/>
          <w:rFonts w:cstheme="majorHAnsi"/>
        </w:rPr>
        <w:t xml:space="preserve">that </w:t>
      </w:r>
      <w:r w:rsidRPr="000E45BD">
        <w:rPr>
          <w:rStyle w:val="StyleUnderline"/>
          <w:rFonts w:cstheme="majorHAnsi"/>
        </w:rPr>
        <w:t>would sink</w:t>
      </w:r>
      <w:r w:rsidRPr="00941301">
        <w:rPr>
          <w:rStyle w:val="StyleUnderline"/>
          <w:rFonts w:cstheme="majorHAnsi"/>
        </w:rPr>
        <w:t xml:space="preserve"> to the center of the Earth and start </w:t>
      </w:r>
      <w:r w:rsidRPr="00941301">
        <w:rPr>
          <w:rStyle w:val="StyleUnderline"/>
          <w:rFonts w:cstheme="majorHAnsi"/>
          <w:highlight w:val="green"/>
        </w:rPr>
        <w:t>accret</w:t>
      </w:r>
      <w:r w:rsidRPr="00941301">
        <w:rPr>
          <w:rStyle w:val="StyleUnderline"/>
          <w:rFonts w:cstheme="majorHAnsi"/>
        </w:rPr>
        <w:t>ing</w:t>
      </w:r>
      <w:r w:rsidRPr="00941301">
        <w:rPr>
          <w:rStyle w:val="StyleUnderline"/>
          <w:rFonts w:cstheme="majorHAnsi"/>
          <w:highlight w:val="green"/>
        </w:rPr>
        <w:t xml:space="preserve"> the</w:t>
      </w:r>
      <w:r w:rsidRPr="00941301">
        <w:rPr>
          <w:rStyle w:val="StyleUnderline"/>
          <w:rFonts w:cstheme="majorHAnsi"/>
        </w:rPr>
        <w:t xml:space="preserve"> rest of the </w:t>
      </w:r>
      <w:r w:rsidRPr="00941301">
        <w:rPr>
          <w:rStyle w:val="StyleUnderline"/>
          <w:rFonts w:cstheme="majorHAnsi"/>
          <w:highlight w:val="green"/>
        </w:rPr>
        <w:t>planet</w:t>
      </w:r>
      <w:r w:rsidRPr="00941301">
        <w:rPr>
          <w:rFonts w:asciiTheme="majorHAnsi" w:hAnsiTheme="majorHAnsi" w:cstheme="majorHAnsi"/>
          <w:sz w:val="14"/>
        </w:rPr>
        <w:t xml:space="preserve"> [46]. These outcomes seem to be impossible given our best current physical theories. But the reason we do the experiments is precisely that </w:t>
      </w:r>
      <w:r w:rsidRPr="00941301">
        <w:rPr>
          <w:rStyle w:val="StyleUnderline"/>
          <w:rFonts w:cstheme="majorHAnsi"/>
        </w:rPr>
        <w:t>we don’t really know what will happen</w:t>
      </w:r>
      <w:r w:rsidRPr="00941301">
        <w:rPr>
          <w:rFonts w:asciiTheme="majorHAnsi" w:hAnsiTheme="majorHAnsi" w:cstheme="majorHAnsi"/>
          <w:sz w:val="14"/>
        </w:rPr>
        <w:t xml:space="preserve">. A more reassuring argument is that the energy densities attained in present day accelerators are far lower than those that occur naturally in collisions between cosmic rays [46,47]. </w:t>
      </w:r>
      <w:r w:rsidRPr="00941301">
        <w:rPr>
          <w:rStyle w:val="StyleUnderline"/>
          <w:rFonts w:cstheme="majorHAnsi"/>
        </w:rPr>
        <w:t>It’s possible</w:t>
      </w:r>
      <w:r w:rsidRPr="00941301">
        <w:rPr>
          <w:rFonts w:asciiTheme="majorHAnsi" w:hAnsiTheme="majorHAnsi" w:cstheme="majorHAnsi"/>
          <w:sz w:val="14"/>
        </w:rPr>
        <w:t xml:space="preserve">, however, </w:t>
      </w:r>
      <w:r w:rsidRPr="00941301">
        <w:rPr>
          <w:rStyle w:val="StyleUnderline"/>
          <w:rFonts w:cstheme="majorHAnsi"/>
        </w:rPr>
        <w:t>that factors other than energy density are relevant for these hypothetical processes, and that those factors will be brought together in novel ways in future experiments</w:t>
      </w:r>
      <w:r w:rsidRPr="00941301">
        <w:rPr>
          <w:rFonts w:asciiTheme="majorHAnsi" w:hAnsiTheme="majorHAnsi" w:cstheme="majorHAnsi"/>
          <w:sz w:val="14"/>
        </w:rPr>
        <w:t xml:space="preserve">. The main reason for concern in the “physics disasters” category is the meta-level observation that </w:t>
      </w:r>
      <w:r w:rsidRPr="00941301">
        <w:rPr>
          <w:rStyle w:val="StyleUnderline"/>
          <w:rFonts w:cstheme="majorHAnsi"/>
        </w:rPr>
        <w:t xml:space="preserve">discoveries of all sorts of weird physical phenomena are made all the time, so even if right now all the </w:t>
      </w:r>
      <w:proofErr w:type="gramStart"/>
      <w:r w:rsidRPr="00941301">
        <w:rPr>
          <w:rStyle w:val="StyleUnderline"/>
          <w:rFonts w:cstheme="majorHAnsi"/>
        </w:rPr>
        <w:t>particular physics</w:t>
      </w:r>
      <w:proofErr w:type="gramEnd"/>
      <w:r w:rsidRPr="00941301">
        <w:rPr>
          <w:rStyle w:val="StyleUnderline"/>
          <w:rFonts w:cstheme="majorHAnsi"/>
        </w:rPr>
        <w:t xml:space="preserve"> disasters we have conceived of were absurdly improbable or impossible, there could be other more realistic failure-modes waiting to be uncovered</w:t>
      </w:r>
      <w:r w:rsidRPr="00941301">
        <w:rPr>
          <w:rFonts w:asciiTheme="majorHAnsi" w:hAnsiTheme="majorHAnsi" w:cstheme="majorHAnsi"/>
          <w:sz w:val="14"/>
        </w:rPr>
        <w:t>. The ones listed here are merely illustrations of the general case.</w:t>
      </w:r>
    </w:p>
    <w:p w14:paraId="58F05B29" w14:textId="77777777" w:rsidR="00DA71E5" w:rsidRPr="00F601E6" w:rsidRDefault="00DA71E5" w:rsidP="00DA71E5"/>
    <w:p w14:paraId="6398F703" w14:textId="77777777" w:rsidR="00DA71E5" w:rsidRDefault="00DA71E5" w:rsidP="00DA71E5">
      <w:pPr>
        <w:rPr>
          <w:rFonts w:asciiTheme="majorHAnsi" w:hAnsiTheme="majorHAnsi" w:cstheme="majorHAnsi"/>
          <w:sz w:val="14"/>
        </w:rPr>
      </w:pPr>
    </w:p>
    <w:p w14:paraId="2285110C" w14:textId="77777777" w:rsidR="00DA71E5" w:rsidRPr="00941301" w:rsidRDefault="00DA71E5" w:rsidP="00DA71E5">
      <w:pPr>
        <w:pStyle w:val="Heading4"/>
      </w:pPr>
      <w:r>
        <w:t>No</w:t>
      </w:r>
      <w:r w:rsidRPr="00941301">
        <w:t xml:space="preserve"> extinctio</w:t>
      </w:r>
      <w:r>
        <w:t>n.</w:t>
      </w:r>
    </w:p>
    <w:p w14:paraId="65EBB8BF" w14:textId="77777777" w:rsidR="00DA71E5" w:rsidRDefault="00DA71E5" w:rsidP="00DA71E5">
      <w:pPr>
        <w:rPr>
          <w:rFonts w:asciiTheme="majorHAnsi" w:hAnsiTheme="majorHAnsi" w:cstheme="majorHAnsi"/>
          <w:sz w:val="16"/>
          <w:szCs w:val="16"/>
        </w:rPr>
      </w:pPr>
      <w:r>
        <w:rPr>
          <w:rStyle w:val="Style13ptBold"/>
          <w:rFonts w:asciiTheme="majorHAnsi" w:hAnsiTheme="majorHAnsi" w:cstheme="majorHAnsi"/>
        </w:rPr>
        <w:t>Kearny 87</w:t>
      </w:r>
      <w:r>
        <w:rPr>
          <w:rFonts w:asciiTheme="majorHAnsi" w:hAnsiTheme="majorHAnsi" w:cstheme="majorHAnsi"/>
        </w:rPr>
        <w:t xml:space="preserve"> </w:t>
      </w:r>
      <w:r w:rsidRPr="00EB34CE">
        <w:rPr>
          <w:rFonts w:asciiTheme="majorHAnsi" w:hAnsiTheme="majorHAnsi" w:cstheme="majorHAnsi"/>
          <w:sz w:val="16"/>
          <w:szCs w:val="16"/>
        </w:rPr>
        <w:t>[</w:t>
      </w:r>
      <w:proofErr w:type="spellStart"/>
      <w:r w:rsidRPr="00EB34CE">
        <w:rPr>
          <w:rFonts w:asciiTheme="majorHAnsi" w:hAnsiTheme="majorHAnsi" w:cstheme="majorHAnsi"/>
          <w:sz w:val="16"/>
          <w:szCs w:val="16"/>
        </w:rPr>
        <w:t>Creason</w:t>
      </w:r>
      <w:proofErr w:type="spellEnd"/>
      <w:r w:rsidRPr="00EB34CE">
        <w:rPr>
          <w:rFonts w:asciiTheme="majorHAnsi" w:hAnsiTheme="majorHAnsi" w:cstheme="majorHAnsi"/>
          <w:sz w:val="16"/>
          <w:szCs w:val="16"/>
        </w:rPr>
        <w:t xml:space="preserve">.  Cresson Kearny was a civil defense researcher at the Hudson Institute, a US Army Major and Legion of Merit recipient, had a degree in Civil Engineering from Princeton University, and had two degrees in Geology from Oxford University.  Arnold </w:t>
      </w:r>
      <w:proofErr w:type="spellStart"/>
      <w:r w:rsidRPr="00EB34CE">
        <w:rPr>
          <w:rFonts w:asciiTheme="majorHAnsi" w:hAnsiTheme="majorHAnsi" w:cstheme="majorHAnsi"/>
          <w:sz w:val="16"/>
          <w:szCs w:val="16"/>
        </w:rPr>
        <w:t>Jagt</w:t>
      </w:r>
      <w:proofErr w:type="spellEnd"/>
      <w:r w:rsidRPr="00EB34CE">
        <w:rPr>
          <w:rFonts w:asciiTheme="majorHAnsi" w:hAnsiTheme="majorHAnsi" w:cstheme="majorHAnsi"/>
          <w:sz w:val="16"/>
          <w:szCs w:val="16"/>
        </w:rPr>
        <w:t xml:space="preserve"> is a systems engineer and content digitizer.  (“</w:t>
      </w:r>
      <w:r>
        <w:rPr>
          <w:rFonts w:asciiTheme="majorHAnsi" w:hAnsiTheme="majorHAnsi" w:cstheme="majorHAnsi"/>
          <w:sz w:val="16"/>
          <w:szCs w:val="16"/>
        </w:rPr>
        <w:t>NUCLEAR WAR SURVIVAL SKILLS” “</w:t>
      </w:r>
      <w:r w:rsidRPr="00EB34CE">
        <w:rPr>
          <w:rFonts w:asciiTheme="majorHAnsi" w:hAnsiTheme="majorHAnsi" w:cstheme="majorHAnsi"/>
          <w:sz w:val="16"/>
          <w:szCs w:val="16"/>
        </w:rPr>
        <w:t>Ch. 1: The Dangers from Nuclear Weapons: Myths and Facts”,</w:t>
      </w:r>
      <w:r>
        <w:rPr>
          <w:rFonts w:asciiTheme="majorHAnsi" w:hAnsiTheme="majorHAnsi" w:cstheme="majorHAnsi"/>
          <w:sz w:val="16"/>
          <w:szCs w:val="16"/>
        </w:rPr>
        <w:t xml:space="preserve"> </w:t>
      </w:r>
      <w:hyperlink r:id="rId14" w:history="1">
        <w:r w:rsidRPr="003917C4">
          <w:rPr>
            <w:rStyle w:val="Hyperlink"/>
            <w:rFonts w:asciiTheme="majorHAnsi" w:hAnsiTheme="majorHAnsi" w:cstheme="majorHAnsi"/>
            <w:sz w:val="16"/>
            <w:szCs w:val="16"/>
          </w:rPr>
          <w:t>http://oism.org/nwss/nwss.pdf</w:t>
        </w:r>
      </w:hyperlink>
      <w:r>
        <w:rPr>
          <w:rFonts w:asciiTheme="majorHAnsi" w:hAnsiTheme="majorHAnsi" w:cstheme="majorHAnsi"/>
          <w:sz w:val="16"/>
          <w:szCs w:val="16"/>
        </w:rPr>
        <w:t>)</w:t>
      </w:r>
    </w:p>
    <w:p w14:paraId="1F1B6ADB" w14:textId="77777777" w:rsidR="00DA71E5" w:rsidRPr="002C63A2" w:rsidRDefault="00DA71E5" w:rsidP="00DA71E5">
      <w:pPr>
        <w:pStyle w:val="ListParagraph"/>
        <w:numPr>
          <w:ilvl w:val="0"/>
          <w:numId w:val="12"/>
        </w:numPr>
        <w:rPr>
          <w:rFonts w:asciiTheme="majorHAnsi" w:hAnsiTheme="majorHAnsi" w:cstheme="majorHAnsi"/>
          <w:sz w:val="16"/>
          <w:szCs w:val="16"/>
        </w:rPr>
      </w:pPr>
      <w:r w:rsidRPr="002C63A2">
        <w:rPr>
          <w:rFonts w:asciiTheme="majorHAnsi" w:hAnsiTheme="majorHAnsi" w:cstheme="majorHAnsi"/>
          <w:sz w:val="16"/>
          <w:szCs w:val="16"/>
        </w:rPr>
        <w:t>No radiation/rainout – particles decay</w:t>
      </w:r>
    </w:p>
    <w:p w14:paraId="79DF0382" w14:textId="77777777" w:rsidR="00DA71E5" w:rsidRPr="002C63A2" w:rsidRDefault="00DA71E5" w:rsidP="00DA71E5">
      <w:pPr>
        <w:pStyle w:val="ListParagraph"/>
        <w:numPr>
          <w:ilvl w:val="0"/>
          <w:numId w:val="12"/>
        </w:numPr>
        <w:rPr>
          <w:rFonts w:asciiTheme="majorHAnsi" w:hAnsiTheme="majorHAnsi" w:cstheme="majorHAnsi"/>
          <w:sz w:val="16"/>
          <w:szCs w:val="16"/>
        </w:rPr>
      </w:pPr>
      <w:r w:rsidRPr="002C63A2">
        <w:rPr>
          <w:rFonts w:asciiTheme="majorHAnsi" w:hAnsiTheme="majorHAnsi" w:cstheme="majorHAnsi"/>
          <w:sz w:val="16"/>
          <w:szCs w:val="16"/>
        </w:rPr>
        <w:t>Gigantic test weapons inaccurate – everyone’s stockpiles are small and have decreased vastly from 1960s and 80s to modern times so book date is irrelevant or flows our side.</w:t>
      </w:r>
    </w:p>
    <w:p w14:paraId="7B969C04" w14:textId="77777777" w:rsidR="00DA71E5" w:rsidRPr="002C63A2" w:rsidRDefault="00DA71E5" w:rsidP="00DA71E5">
      <w:pPr>
        <w:pStyle w:val="ListParagraph"/>
        <w:numPr>
          <w:ilvl w:val="0"/>
          <w:numId w:val="12"/>
        </w:numPr>
        <w:rPr>
          <w:rFonts w:asciiTheme="majorHAnsi" w:hAnsiTheme="majorHAnsi" w:cstheme="majorHAnsi"/>
          <w:sz w:val="16"/>
          <w:szCs w:val="16"/>
        </w:rPr>
      </w:pPr>
      <w:r w:rsidRPr="002C63A2">
        <w:rPr>
          <w:rFonts w:asciiTheme="majorHAnsi" w:hAnsiTheme="majorHAnsi" w:cstheme="majorHAnsi"/>
          <w:sz w:val="16"/>
          <w:szCs w:val="16"/>
        </w:rPr>
        <w:t>Firestorms will be incredibly rare.</w:t>
      </w:r>
    </w:p>
    <w:p w14:paraId="5BEC4727" w14:textId="77777777" w:rsidR="00DA71E5" w:rsidRPr="002C63A2" w:rsidRDefault="00DA71E5" w:rsidP="00DA71E5">
      <w:pPr>
        <w:pStyle w:val="ListParagraph"/>
        <w:numPr>
          <w:ilvl w:val="0"/>
          <w:numId w:val="12"/>
        </w:numPr>
        <w:rPr>
          <w:rFonts w:asciiTheme="majorHAnsi" w:hAnsiTheme="majorHAnsi" w:cstheme="majorHAnsi"/>
          <w:sz w:val="16"/>
          <w:szCs w:val="16"/>
        </w:rPr>
      </w:pPr>
      <w:r w:rsidRPr="002C63A2">
        <w:rPr>
          <w:rFonts w:asciiTheme="majorHAnsi" w:hAnsiTheme="majorHAnsi" w:cstheme="majorHAnsi"/>
          <w:sz w:val="16"/>
          <w:szCs w:val="16"/>
        </w:rPr>
        <w:t>Arsenals target military bases far away from large cities</w:t>
      </w:r>
    </w:p>
    <w:p w14:paraId="12728D32" w14:textId="77777777" w:rsidR="00DA71E5" w:rsidRPr="002C63A2" w:rsidRDefault="00DA71E5" w:rsidP="00DA71E5">
      <w:pPr>
        <w:pStyle w:val="ListParagraph"/>
        <w:numPr>
          <w:ilvl w:val="0"/>
          <w:numId w:val="12"/>
        </w:numPr>
        <w:rPr>
          <w:rFonts w:asciiTheme="majorHAnsi" w:hAnsiTheme="majorHAnsi" w:cstheme="majorHAnsi"/>
          <w:sz w:val="16"/>
          <w:szCs w:val="16"/>
        </w:rPr>
      </w:pPr>
      <w:r w:rsidRPr="002C63A2">
        <w:rPr>
          <w:rFonts w:asciiTheme="majorHAnsi" w:hAnsiTheme="majorHAnsi" w:cstheme="majorHAnsi"/>
          <w:sz w:val="16"/>
          <w:szCs w:val="16"/>
        </w:rPr>
        <w:t>Models show no impact to ozone, even if there is, it’s tiny difference in radiation</w:t>
      </w:r>
    </w:p>
    <w:p w14:paraId="4F9F6B77" w14:textId="77777777" w:rsidR="00DA71E5" w:rsidRPr="002C63A2" w:rsidRDefault="00DA71E5" w:rsidP="00DA71E5">
      <w:pPr>
        <w:pStyle w:val="ListParagraph"/>
        <w:numPr>
          <w:ilvl w:val="0"/>
          <w:numId w:val="12"/>
        </w:numPr>
        <w:rPr>
          <w:rFonts w:asciiTheme="majorHAnsi" w:hAnsiTheme="majorHAnsi" w:cstheme="majorHAnsi"/>
          <w:sz w:val="16"/>
          <w:szCs w:val="16"/>
        </w:rPr>
      </w:pPr>
      <w:r w:rsidRPr="002C63A2">
        <w:rPr>
          <w:rFonts w:asciiTheme="majorHAnsi" w:hAnsiTheme="majorHAnsi" w:cstheme="majorHAnsi"/>
          <w:sz w:val="16"/>
          <w:szCs w:val="16"/>
        </w:rPr>
        <w:t>Nuclear winter is discredited pseudoscience</w:t>
      </w:r>
    </w:p>
    <w:p w14:paraId="31EA85D4" w14:textId="77777777" w:rsidR="00DA71E5" w:rsidRPr="00C15C90" w:rsidRDefault="00DA71E5" w:rsidP="00DA71E5">
      <w:pPr>
        <w:rPr>
          <w:rFonts w:asciiTheme="majorHAnsi" w:hAnsiTheme="majorHAnsi" w:cstheme="majorHAnsi"/>
          <w:sz w:val="10"/>
        </w:rPr>
      </w:pPr>
      <w:r w:rsidRPr="00941301">
        <w:rPr>
          <w:rStyle w:val="StyleUnderline"/>
          <w:rFonts w:cstheme="majorHAnsi"/>
        </w:rPr>
        <w:t>An all-out nuclear war</w:t>
      </w:r>
      <w:r w:rsidRPr="007B346E">
        <w:rPr>
          <w:rFonts w:asciiTheme="majorHAnsi" w:hAnsiTheme="majorHAnsi" w:cstheme="majorHAnsi"/>
          <w:sz w:val="10"/>
        </w:rPr>
        <w:t xml:space="preserve"> between Russia and the United States </w:t>
      </w:r>
      <w:r w:rsidRPr="00941301">
        <w:rPr>
          <w:rStyle w:val="StyleUnderline"/>
          <w:rFonts w:cstheme="majorHAnsi"/>
        </w:rPr>
        <w:t>would be</w:t>
      </w:r>
      <w:r w:rsidRPr="007B346E">
        <w:rPr>
          <w:rFonts w:asciiTheme="majorHAnsi" w:hAnsiTheme="majorHAnsi" w:cstheme="majorHAnsi"/>
          <w:sz w:val="10"/>
        </w:rPr>
        <w:t xml:space="preserve"> the worst catastrophe in history, </w:t>
      </w:r>
      <w:r w:rsidRPr="00941301">
        <w:rPr>
          <w:rStyle w:val="StyleUnderline"/>
          <w:rFonts w:cstheme="majorHAnsi"/>
        </w:rPr>
        <w:t>a tragedy</w:t>
      </w:r>
      <w:r w:rsidRPr="007B346E">
        <w:rPr>
          <w:rFonts w:asciiTheme="majorHAnsi" w:hAnsiTheme="majorHAnsi" w:cstheme="majorHAnsi"/>
          <w:sz w:val="10"/>
        </w:rPr>
        <w:t xml:space="preserve"> so huge it is difficult to comprehend. </w:t>
      </w:r>
      <w:r w:rsidRPr="00941301">
        <w:rPr>
          <w:rStyle w:val="StyleUnderline"/>
          <w:rFonts w:cstheme="majorHAnsi"/>
        </w:rPr>
        <w:t xml:space="preserve">Even so, </w:t>
      </w:r>
      <w:r w:rsidRPr="00941301">
        <w:rPr>
          <w:rStyle w:val="Emphasis"/>
          <w:rFonts w:asciiTheme="majorHAnsi" w:hAnsiTheme="majorHAnsi" w:cstheme="majorHAnsi"/>
        </w:rPr>
        <w:t>it would be far from the end of human life on earth.</w:t>
      </w:r>
      <w:r w:rsidRPr="00941301">
        <w:rPr>
          <w:rStyle w:val="StyleUnderline"/>
          <w:rFonts w:cstheme="majorHAnsi"/>
        </w:rPr>
        <w:t xml:space="preserve"> The </w:t>
      </w:r>
      <w:r w:rsidRPr="00941301">
        <w:rPr>
          <w:rStyle w:val="Emphasis"/>
          <w:rFonts w:asciiTheme="majorHAnsi" w:hAnsiTheme="majorHAnsi" w:cstheme="majorHAnsi"/>
        </w:rPr>
        <w:t>dangers from nuclear weapons have been distorted and exaggerated</w:t>
      </w:r>
      <w:r w:rsidRPr="007B346E">
        <w:rPr>
          <w:rFonts w:asciiTheme="majorHAnsi" w:hAnsiTheme="majorHAnsi" w:cstheme="majorHAnsi"/>
          <w:sz w:val="10"/>
        </w:rPr>
        <w:t xml:space="preserve">, for varied reasons. </w:t>
      </w:r>
      <w:r w:rsidRPr="00941301">
        <w:rPr>
          <w:rStyle w:val="StyleUnderline"/>
          <w:rFonts w:cstheme="majorHAnsi"/>
        </w:rPr>
        <w:t>These exaggerations have become demoralizing myths, believed by millions</w:t>
      </w:r>
      <w:r w:rsidRPr="007B346E">
        <w:rPr>
          <w:rFonts w:asciiTheme="majorHAnsi" w:hAnsiTheme="majorHAnsi" w:cstheme="majorHAnsi"/>
          <w:sz w:val="10"/>
        </w:rPr>
        <w:t xml:space="preserve"> of Americans. </w:t>
      </w:r>
      <w:r w:rsidRPr="00941301">
        <w:rPr>
          <w:rStyle w:val="StyleUnderline"/>
          <w:rFonts w:cstheme="majorHAnsi"/>
        </w:rPr>
        <w:t>While</w:t>
      </w:r>
      <w:r w:rsidRPr="007B346E">
        <w:rPr>
          <w:rFonts w:asciiTheme="majorHAnsi" w:hAnsiTheme="majorHAnsi" w:cstheme="majorHAnsi"/>
          <w:sz w:val="10"/>
        </w:rPr>
        <w:t xml:space="preserve"> working with hundreds of Americans </w:t>
      </w:r>
      <w:r w:rsidRPr="00941301">
        <w:rPr>
          <w:rStyle w:val="StyleUnderline"/>
          <w:rFonts w:cstheme="majorHAnsi"/>
        </w:rPr>
        <w:t>building</w:t>
      </w:r>
      <w:r w:rsidRPr="007B346E">
        <w:rPr>
          <w:rFonts w:asciiTheme="majorHAnsi" w:hAnsiTheme="majorHAnsi" w:cstheme="majorHAnsi"/>
          <w:sz w:val="10"/>
        </w:rPr>
        <w:t xml:space="preserve"> expedient </w:t>
      </w:r>
      <w:r w:rsidRPr="00941301">
        <w:rPr>
          <w:rStyle w:val="StyleUnderline"/>
          <w:rFonts w:cstheme="majorHAnsi"/>
        </w:rPr>
        <w:t>shelters and life-support</w:t>
      </w:r>
      <w:r w:rsidRPr="007B346E">
        <w:rPr>
          <w:rFonts w:asciiTheme="majorHAnsi" w:hAnsiTheme="majorHAnsi" w:cstheme="majorHAnsi"/>
          <w:sz w:val="10"/>
        </w:rPr>
        <w:t xml:space="preserve"> equipment, </w:t>
      </w:r>
      <w:r w:rsidRPr="00941301">
        <w:rPr>
          <w:rStyle w:val="StyleUnderline"/>
          <w:rFonts w:cstheme="majorHAnsi"/>
        </w:rPr>
        <w:t>I have found that</w:t>
      </w:r>
      <w:r w:rsidRPr="007B346E">
        <w:rPr>
          <w:rFonts w:asciiTheme="majorHAnsi" w:hAnsiTheme="majorHAnsi" w:cstheme="majorHAnsi"/>
          <w:sz w:val="10"/>
        </w:rPr>
        <w:t xml:space="preserve"> many people at first see no sense in talking about details of survival skills. Those who hold exaggerated beliefs about the dangers from nuclear weapons must first be convinced </w:t>
      </w:r>
      <w:r w:rsidRPr="00941301">
        <w:rPr>
          <w:rStyle w:val="StyleUnderline"/>
          <w:rFonts w:cstheme="majorHAnsi"/>
        </w:rPr>
        <w:t>that nuclear war would not inevitably be the end</w:t>
      </w:r>
      <w:r w:rsidRPr="007B346E">
        <w:rPr>
          <w:rFonts w:asciiTheme="majorHAnsi" w:hAnsiTheme="majorHAnsi" w:cstheme="majorHAnsi"/>
          <w:sz w:val="10"/>
        </w:rPr>
        <w:t xml:space="preserve"> of them and everything worthwhile. Only after they have begun to question the truth of these myths do they become interested, under normal peacetime conditions, in acquiring nuclear war survival skills. Therefore, before giving detailed instructions for making and using survival equipment, we will examine the most harmful of the myths about nuclear war dangers, along with some of the grim facts. ° </w:t>
      </w:r>
      <w:r w:rsidRPr="00941301">
        <w:rPr>
          <w:rStyle w:val="Emphasis"/>
          <w:rFonts w:asciiTheme="majorHAnsi" w:hAnsiTheme="majorHAnsi" w:cstheme="majorHAnsi"/>
        </w:rPr>
        <w:t>Myth: Fallout radiation from a nuclear war would poison the air and all parts of the environment.</w:t>
      </w:r>
      <w:r w:rsidRPr="007B346E">
        <w:rPr>
          <w:rFonts w:asciiTheme="majorHAnsi" w:hAnsiTheme="majorHAnsi" w:cstheme="majorHAnsi"/>
          <w:sz w:val="10"/>
        </w:rPr>
        <w:t xml:space="preserve"> It would kill everyone. (This is the demoralizing message of On the Beach and many similar pseudoscientific books and articles.) ° </w:t>
      </w:r>
      <w:r w:rsidRPr="00941301">
        <w:rPr>
          <w:rStyle w:val="StyleUnderline"/>
          <w:rFonts w:cstheme="majorHAnsi"/>
        </w:rPr>
        <w:t>Facts: When a nuclear weapon explodes</w:t>
      </w:r>
      <w:r w:rsidRPr="007B346E">
        <w:rPr>
          <w:rFonts w:asciiTheme="majorHAnsi" w:hAnsiTheme="majorHAnsi" w:cstheme="majorHAnsi"/>
          <w:sz w:val="10"/>
        </w:rPr>
        <w:t xml:space="preserve"> near enough to the ground for its fireball to touch the ground, </w:t>
      </w:r>
      <w:r w:rsidRPr="00941301">
        <w:rPr>
          <w:rStyle w:val="StyleUnderline"/>
          <w:rFonts w:cstheme="majorHAnsi"/>
        </w:rPr>
        <w:t>it forms a crater.</w:t>
      </w:r>
      <w:r w:rsidRPr="007B346E">
        <w:rPr>
          <w:rFonts w:asciiTheme="majorHAnsi" w:hAnsiTheme="majorHAnsi" w:cstheme="majorHAnsi"/>
          <w:sz w:val="10"/>
        </w:rPr>
        <w:t xml:space="preserve"> (See Fig. 1.1.) Fig. 1.1. A surface burst. In a surface or near-surface burst, the fireball touches the ground </w:t>
      </w:r>
      <w:r w:rsidRPr="00941301">
        <w:rPr>
          <w:rStyle w:val="StyleUnderline"/>
          <w:rFonts w:cstheme="majorHAnsi"/>
        </w:rPr>
        <w:t>and</w:t>
      </w:r>
      <w:r w:rsidRPr="007B346E">
        <w:rPr>
          <w:rFonts w:asciiTheme="majorHAnsi" w:hAnsiTheme="majorHAnsi" w:cstheme="majorHAnsi"/>
          <w:sz w:val="10"/>
        </w:rPr>
        <w:t xml:space="preserve"> blasts a crater. ORNL-DWG 786264 Book Page: 12 Many thousands of tons of earth from the crater of a large explosion are pulverized into trillions of </w:t>
      </w:r>
      <w:r w:rsidRPr="00941301">
        <w:rPr>
          <w:rStyle w:val="StyleUnderline"/>
          <w:rFonts w:cstheme="majorHAnsi"/>
        </w:rPr>
        <w:t>particles.</w:t>
      </w:r>
      <w:r w:rsidRPr="007B346E">
        <w:rPr>
          <w:rFonts w:asciiTheme="majorHAnsi" w:hAnsiTheme="majorHAnsi" w:cstheme="majorHAnsi"/>
          <w:sz w:val="10"/>
        </w:rPr>
        <w:t xml:space="preserve"> These particles are contaminated by radioactive atoms produced by the nuclear explosion. Thousands of tons of the particles are carried up into a mushroom-shaped cloud, miles above the earth. These radioactive particles then fall out of the mushroom cloud, or out of the dispersing cloud of particles blown by the winds thus becoming fallout. Each contaminated particle continuously gives off invisible radiation, much like a tiny X-ray machine while in the mushroom cloud, while descending, and after having fallen to earth. The descending radioactive particles are carried by the winds like the sand and dust particles of a miles-thick sandstorm cloud except that </w:t>
      </w:r>
      <w:r w:rsidRPr="00941301">
        <w:rPr>
          <w:rStyle w:val="StyleUnderline"/>
          <w:rFonts w:cstheme="majorHAnsi"/>
        </w:rPr>
        <w:t>they</w:t>
      </w:r>
      <w:r w:rsidRPr="007B346E">
        <w:rPr>
          <w:rFonts w:asciiTheme="majorHAnsi" w:hAnsiTheme="majorHAnsi" w:cstheme="majorHAnsi"/>
          <w:sz w:val="10"/>
        </w:rPr>
        <w:t xml:space="preserve"> usually </w:t>
      </w:r>
      <w:r w:rsidRPr="00941301">
        <w:rPr>
          <w:rStyle w:val="StyleUnderline"/>
          <w:rFonts w:cstheme="majorHAnsi"/>
        </w:rPr>
        <w:t>are blown at lower speeds and in many areas the particles are so far apart that no cloud is seen.</w:t>
      </w:r>
      <w:r w:rsidRPr="007B346E">
        <w:rPr>
          <w:rFonts w:asciiTheme="majorHAnsi" w:hAnsiTheme="majorHAnsi" w:cstheme="majorHAnsi"/>
          <w:sz w:val="10"/>
        </w:rPr>
        <w:t xml:space="preserve"> The largest, heaviest fallout particles reach the ground first, in locations close to the explosion. Many smaller particles are carried by the winds for tens to thousands of miles before falling to earth. At any one place where fallout from a single explosion is being deposited on the ground in concentrations high enough to require the use of shelters, deposition will be completed within a few hours. The smallest fallout particles those tiny enough to be inhaled into a person's lungs are invisible to the naked eye. </w:t>
      </w:r>
      <w:r w:rsidRPr="00941301">
        <w:rPr>
          <w:rStyle w:val="StyleUnderline"/>
          <w:rFonts w:cstheme="majorHAnsi"/>
        </w:rPr>
        <w:t>These</w:t>
      </w:r>
      <w:r w:rsidRPr="007B346E">
        <w:rPr>
          <w:rFonts w:asciiTheme="majorHAnsi" w:hAnsiTheme="majorHAnsi" w:cstheme="majorHAnsi"/>
          <w:sz w:val="10"/>
        </w:rPr>
        <w:t xml:space="preserve"> tiny </w:t>
      </w:r>
      <w:r w:rsidRPr="00941301">
        <w:rPr>
          <w:rStyle w:val="StyleUnderline"/>
          <w:rFonts w:cstheme="majorHAnsi"/>
          <w:highlight w:val="green"/>
        </w:rPr>
        <w:t>particles</w:t>
      </w:r>
      <w:r w:rsidRPr="007B346E">
        <w:rPr>
          <w:rFonts w:asciiTheme="majorHAnsi" w:hAnsiTheme="majorHAnsi" w:cstheme="majorHAnsi"/>
          <w:sz w:val="10"/>
        </w:rPr>
        <w:t xml:space="preserve"> would </w:t>
      </w:r>
      <w:r w:rsidRPr="00941301">
        <w:rPr>
          <w:rStyle w:val="StyleUnderline"/>
          <w:rFonts w:cstheme="majorHAnsi"/>
        </w:rPr>
        <w:t>fall so slowly from the four-mile or greater heights to which they would be injected by currently deployed Soviet warheads that most</w:t>
      </w:r>
      <w:r w:rsidRPr="007B346E">
        <w:rPr>
          <w:rFonts w:asciiTheme="majorHAnsi" w:hAnsiTheme="majorHAnsi" w:cstheme="majorHAnsi"/>
          <w:sz w:val="10"/>
        </w:rPr>
        <w:t xml:space="preserve"> would </w:t>
      </w:r>
      <w:r w:rsidRPr="00941301">
        <w:rPr>
          <w:rStyle w:val="StyleUnderline"/>
          <w:rFonts w:cstheme="majorHAnsi"/>
          <w:highlight w:val="green"/>
        </w:rPr>
        <w:t xml:space="preserve">remain airborne </w:t>
      </w:r>
      <w:r w:rsidRPr="00941301">
        <w:rPr>
          <w:rStyle w:val="StyleUnderline"/>
          <w:rFonts w:cstheme="majorHAnsi"/>
        </w:rPr>
        <w:t>for</w:t>
      </w:r>
      <w:r w:rsidRPr="007B346E">
        <w:rPr>
          <w:rFonts w:asciiTheme="majorHAnsi" w:hAnsiTheme="majorHAnsi" w:cstheme="majorHAnsi"/>
          <w:sz w:val="10"/>
        </w:rPr>
        <w:t xml:space="preserve"> weeks to </w:t>
      </w:r>
      <w:r w:rsidRPr="00941301">
        <w:rPr>
          <w:rStyle w:val="StyleUnderline"/>
          <w:rFonts w:cstheme="majorHAnsi"/>
        </w:rPr>
        <w:t xml:space="preserve">years before reaching the ground. By that time their extremely wide dispersal and radioactive </w:t>
      </w:r>
      <w:r w:rsidRPr="00941301">
        <w:rPr>
          <w:rStyle w:val="StyleUnderline"/>
          <w:rFonts w:cstheme="majorHAnsi"/>
          <w:highlight w:val="green"/>
        </w:rPr>
        <w:t xml:space="preserve">decay </w:t>
      </w:r>
      <w:r w:rsidRPr="00941301">
        <w:rPr>
          <w:rStyle w:val="StyleUnderline"/>
          <w:rFonts w:cstheme="majorHAnsi"/>
        </w:rPr>
        <w:t xml:space="preserve">would </w:t>
      </w:r>
      <w:r w:rsidRPr="00941301">
        <w:rPr>
          <w:rStyle w:val="StyleUnderline"/>
          <w:rFonts w:cstheme="majorHAnsi"/>
          <w:highlight w:val="green"/>
        </w:rPr>
        <w:t xml:space="preserve">make them </w:t>
      </w:r>
      <w:r w:rsidRPr="00941301">
        <w:rPr>
          <w:rStyle w:val="StyleUnderline"/>
          <w:rFonts w:cstheme="majorHAnsi"/>
        </w:rPr>
        <w:t xml:space="preserve">much </w:t>
      </w:r>
      <w:r w:rsidRPr="00941301">
        <w:rPr>
          <w:rStyle w:val="StyleUnderline"/>
          <w:rFonts w:cstheme="majorHAnsi"/>
          <w:highlight w:val="green"/>
        </w:rPr>
        <w:t>less dangerous.</w:t>
      </w:r>
      <w:r w:rsidRPr="007B346E">
        <w:rPr>
          <w:rFonts w:asciiTheme="majorHAnsi" w:hAnsiTheme="majorHAnsi" w:cstheme="majorHAnsi"/>
          <w:sz w:val="10"/>
        </w:rPr>
        <w:t xml:space="preserve"> Only where such tiny </w:t>
      </w:r>
      <w:r w:rsidRPr="00941301">
        <w:rPr>
          <w:rStyle w:val="StyleUnderline"/>
          <w:rFonts w:cstheme="majorHAnsi"/>
        </w:rPr>
        <w:t>particles</w:t>
      </w:r>
      <w:r w:rsidRPr="007B346E">
        <w:rPr>
          <w:rFonts w:asciiTheme="majorHAnsi" w:hAnsiTheme="majorHAnsi" w:cstheme="majorHAnsi"/>
          <w:sz w:val="10"/>
        </w:rPr>
        <w:t xml:space="preserve"> are </w:t>
      </w:r>
      <w:r w:rsidRPr="00941301">
        <w:rPr>
          <w:rStyle w:val="StyleUnderline"/>
          <w:rFonts w:cstheme="majorHAnsi"/>
        </w:rPr>
        <w:lastRenderedPageBreak/>
        <w:t>promptly brought to earth by rain</w:t>
      </w:r>
      <w:r w:rsidRPr="007B346E">
        <w:rPr>
          <w:rFonts w:asciiTheme="majorHAnsi" w:hAnsiTheme="majorHAnsi" w:cstheme="majorHAnsi"/>
          <w:sz w:val="10"/>
        </w:rPr>
        <w:t xml:space="preserve">- outs or snow-outs in scattered "hot spots," and later dried and blown about by the winds, </w:t>
      </w:r>
      <w:r w:rsidRPr="00941301">
        <w:rPr>
          <w:rStyle w:val="StyleUnderline"/>
          <w:rFonts w:cstheme="majorHAnsi"/>
        </w:rPr>
        <w:t>would</w:t>
      </w:r>
      <w:r w:rsidRPr="007B346E">
        <w:rPr>
          <w:rFonts w:asciiTheme="majorHAnsi" w:hAnsiTheme="majorHAnsi" w:cstheme="majorHAnsi"/>
          <w:sz w:val="10"/>
        </w:rPr>
        <w:t xml:space="preserve"> these invisible particles </w:t>
      </w:r>
      <w:r w:rsidRPr="00941301">
        <w:rPr>
          <w:rStyle w:val="StyleUnderline"/>
          <w:rFonts w:cstheme="majorHAnsi"/>
        </w:rPr>
        <w:t>constitute a long-term and</w:t>
      </w:r>
      <w:r w:rsidRPr="007B346E">
        <w:rPr>
          <w:rFonts w:asciiTheme="majorHAnsi" w:hAnsiTheme="majorHAnsi" w:cstheme="majorHAnsi"/>
          <w:sz w:val="10"/>
        </w:rPr>
        <w:t xml:space="preserve"> relatively </w:t>
      </w:r>
      <w:r w:rsidRPr="00941301">
        <w:rPr>
          <w:rStyle w:val="StyleUnderline"/>
          <w:rFonts w:cstheme="majorHAnsi"/>
        </w:rPr>
        <w:t xml:space="preserve">minor post-attack danger. The </w:t>
      </w:r>
      <w:r w:rsidRPr="00941301">
        <w:rPr>
          <w:rStyle w:val="StyleUnderline"/>
          <w:rFonts w:cstheme="majorHAnsi"/>
          <w:highlight w:val="green"/>
        </w:rPr>
        <w:t>air in</w:t>
      </w:r>
      <w:r w:rsidRPr="00941301">
        <w:rPr>
          <w:rStyle w:val="StyleUnderline"/>
          <w:rFonts w:cstheme="majorHAnsi"/>
        </w:rPr>
        <w:t xml:space="preserve"> properly designed fallout </w:t>
      </w:r>
      <w:r w:rsidRPr="00941301">
        <w:rPr>
          <w:rStyle w:val="StyleUnderline"/>
          <w:rFonts w:cstheme="majorHAnsi"/>
          <w:highlight w:val="green"/>
        </w:rPr>
        <w:t>shelters</w:t>
      </w:r>
      <w:r w:rsidRPr="00941301">
        <w:rPr>
          <w:rStyle w:val="StyleUnderline"/>
          <w:rFonts w:cstheme="majorHAnsi"/>
        </w:rPr>
        <w:t xml:space="preserve">, even those without air filters, </w:t>
      </w:r>
      <w:r w:rsidRPr="00941301">
        <w:rPr>
          <w:rStyle w:val="StyleUnderline"/>
          <w:rFonts w:cstheme="majorHAnsi"/>
          <w:highlight w:val="green"/>
        </w:rPr>
        <w:t>is</w:t>
      </w:r>
      <w:r w:rsidRPr="005B7505">
        <w:rPr>
          <w:rStyle w:val="StyleUnderline"/>
          <w:rFonts w:cstheme="majorHAnsi"/>
        </w:rPr>
        <w:t xml:space="preserve"> free</w:t>
      </w:r>
      <w:r w:rsidRPr="00941301">
        <w:rPr>
          <w:rStyle w:val="StyleUnderline"/>
          <w:rFonts w:cstheme="majorHAnsi"/>
        </w:rPr>
        <w:t xml:space="preserve"> of radioactive particles and </w:t>
      </w:r>
      <w:r w:rsidRPr="00941301">
        <w:rPr>
          <w:rStyle w:val="StyleUnderline"/>
          <w:rFonts w:cstheme="majorHAnsi"/>
          <w:highlight w:val="green"/>
        </w:rPr>
        <w:t xml:space="preserve">safe </w:t>
      </w:r>
      <w:r w:rsidRPr="00941301">
        <w:rPr>
          <w:rStyle w:val="StyleUnderline"/>
          <w:rFonts w:cstheme="majorHAnsi"/>
        </w:rPr>
        <w:t xml:space="preserve">to breathe </w:t>
      </w:r>
      <w:r w:rsidRPr="007B346E">
        <w:rPr>
          <w:rFonts w:asciiTheme="majorHAnsi" w:hAnsiTheme="majorHAnsi" w:cstheme="majorHAnsi"/>
          <w:sz w:val="10"/>
        </w:rPr>
        <w:t xml:space="preserve">except in a few' rare environments as will be explained later. Fortunately for all living things, the </w:t>
      </w:r>
      <w:r w:rsidRPr="00941301">
        <w:rPr>
          <w:rStyle w:val="StyleUnderline"/>
          <w:rFonts w:cstheme="majorHAnsi"/>
        </w:rPr>
        <w:t>danger from fallout radiation lessens with time.</w:t>
      </w:r>
      <w:r w:rsidRPr="007B346E">
        <w:rPr>
          <w:rFonts w:asciiTheme="majorHAnsi" w:hAnsiTheme="majorHAnsi" w:cstheme="majorHAnsi"/>
          <w:sz w:val="10"/>
        </w:rPr>
        <w:t xml:space="preserve"> The </w:t>
      </w:r>
      <w:r w:rsidRPr="00941301">
        <w:rPr>
          <w:rStyle w:val="StyleUnderline"/>
          <w:rFonts w:cstheme="majorHAnsi"/>
        </w:rPr>
        <w:t>radioactive decay</w:t>
      </w:r>
      <w:r w:rsidRPr="007B346E">
        <w:rPr>
          <w:rFonts w:asciiTheme="majorHAnsi" w:hAnsiTheme="majorHAnsi" w:cstheme="majorHAnsi"/>
          <w:sz w:val="10"/>
        </w:rPr>
        <w:t xml:space="preserve">, as this lessening is called, is rapid at first, then </w:t>
      </w:r>
      <w:r w:rsidRPr="00941301">
        <w:rPr>
          <w:rStyle w:val="StyleUnderline"/>
          <w:rFonts w:cstheme="majorHAnsi"/>
        </w:rPr>
        <w:t>gets slower and slower. The dose rate</w:t>
      </w:r>
      <w:r w:rsidRPr="007B346E">
        <w:rPr>
          <w:rFonts w:asciiTheme="majorHAnsi" w:hAnsiTheme="majorHAnsi" w:cstheme="majorHAnsi"/>
          <w:sz w:val="10"/>
        </w:rPr>
        <w:t xml:space="preserve"> (the amount of radiation received per hour) </w:t>
      </w:r>
      <w:r w:rsidRPr="00941301">
        <w:rPr>
          <w:rStyle w:val="StyleUnderline"/>
          <w:rFonts w:cstheme="majorHAnsi"/>
        </w:rPr>
        <w:t>decreases</w:t>
      </w:r>
      <w:r w:rsidRPr="007B346E">
        <w:rPr>
          <w:rFonts w:asciiTheme="majorHAnsi" w:hAnsiTheme="majorHAnsi" w:cstheme="majorHAnsi"/>
          <w:sz w:val="10"/>
        </w:rPr>
        <w:t xml:space="preserve"> accordingly. Figure 1.2 illustrates the rapidity of the decay of radiation from fallout during the first two days after the nuclear explosion that produced it. R stands for roentgen, a measurement unit often used to measure exposure to gamma rays and X rays. Fallout meters called dosimeters measure the dose received by recording the number of R. Fallout meters called survey meters, or dose-rate meters, measure the dose rate by recording the number of R being received per hour at the time of measurement. Notice that it takes about seven times as long for the dose rate to decay from 1000 roentgens per hour (1000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to 10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xml:space="preserve"> (48 hours) as to decay from 1000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xml:space="preserve"> to 100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xml:space="preserve"> (7 hours). (Only in high-fallout areas would the dose rate 1 hour after the explosion be as high as 1000 roentgens per hour.) Book Page: 13 If the </w:t>
      </w:r>
      <w:r w:rsidRPr="00941301">
        <w:rPr>
          <w:rStyle w:val="StyleUnderline"/>
          <w:rFonts w:cstheme="majorHAnsi"/>
        </w:rPr>
        <w:t>dose rate 1 hour after an explosion is 1000 R/</w:t>
      </w:r>
      <w:proofErr w:type="spellStart"/>
      <w:r w:rsidRPr="00941301">
        <w:rPr>
          <w:rStyle w:val="StyleUnderline"/>
          <w:rFonts w:cstheme="majorHAnsi"/>
        </w:rPr>
        <w:t>hr</w:t>
      </w:r>
      <w:proofErr w:type="spellEnd"/>
      <w:r w:rsidRPr="00941301">
        <w:rPr>
          <w:rStyle w:val="StyleUnderline"/>
          <w:rFonts w:cstheme="majorHAnsi"/>
        </w:rPr>
        <w:t>, it would take about 2 weeks for the dose rate to be reduced to 1 R/</w:t>
      </w:r>
      <w:proofErr w:type="spellStart"/>
      <w:r w:rsidRPr="00941301">
        <w:rPr>
          <w:rStyle w:val="StyleUnderline"/>
          <w:rFonts w:cstheme="majorHAnsi"/>
        </w:rPr>
        <w:t>hr</w:t>
      </w:r>
      <w:proofErr w:type="spellEnd"/>
      <w:r w:rsidRPr="00941301">
        <w:rPr>
          <w:rStyle w:val="StyleUnderline"/>
          <w:rFonts w:cstheme="majorHAnsi"/>
        </w:rPr>
        <w:t xml:space="preserve"> solely </w:t>
      </w:r>
      <w:proofErr w:type="gramStart"/>
      <w:r w:rsidRPr="00941301">
        <w:rPr>
          <w:rStyle w:val="StyleUnderline"/>
          <w:rFonts w:cstheme="majorHAnsi"/>
        </w:rPr>
        <w:t>as a result of</w:t>
      </w:r>
      <w:proofErr w:type="gramEnd"/>
      <w:r w:rsidRPr="00941301">
        <w:rPr>
          <w:rStyle w:val="StyleUnderline"/>
          <w:rFonts w:cstheme="majorHAnsi"/>
        </w:rPr>
        <w:t xml:space="preserve"> radioactive decay. Weathering effects will reduce the dose rate further</w:t>
      </w:r>
      <w:r w:rsidRPr="007B346E">
        <w:rPr>
          <w:rFonts w:asciiTheme="majorHAnsi" w:hAnsiTheme="majorHAnsi" w:cstheme="majorHAnsi"/>
          <w:sz w:val="10"/>
        </w:rPr>
        <w:t xml:space="preserve">,' for example, rain can wash fallout particles from plants and houses to lower positions on or closer to the ground. Surrounding objects would reduce the radiation dose from these low-lying particles. Figure 1.2 also illustrates the fact that at a typical location where a given amount of fallout from an explosion is deposited later than 1 hour after the explosion, the highest dose rate and the total dose received at that location are less than at a location where the same amount of fallout is deposited 1 hour after the explosion. </w:t>
      </w:r>
      <w:r w:rsidRPr="00941301">
        <w:rPr>
          <w:rStyle w:val="StyleUnderline"/>
          <w:rFonts w:cstheme="majorHAnsi"/>
        </w:rPr>
        <w:t>The longer fallout particles have been airborne before reaching the ground, the less dangerous</w:t>
      </w:r>
      <w:r w:rsidRPr="007B346E">
        <w:rPr>
          <w:rFonts w:asciiTheme="majorHAnsi" w:hAnsiTheme="majorHAnsi" w:cstheme="majorHAnsi"/>
          <w:sz w:val="10"/>
        </w:rPr>
        <w:t xml:space="preserve"> is their radiation. Within two weeks after an attack the occupants of most shelters could safely stop using </w:t>
      </w:r>
      <w:proofErr w:type="gramStart"/>
      <w:r w:rsidRPr="007B346E">
        <w:rPr>
          <w:rFonts w:asciiTheme="majorHAnsi" w:hAnsiTheme="majorHAnsi" w:cstheme="majorHAnsi"/>
          <w:sz w:val="10"/>
        </w:rPr>
        <w:t>them, or</w:t>
      </w:r>
      <w:proofErr w:type="gramEnd"/>
      <w:r w:rsidRPr="007B346E">
        <w:rPr>
          <w:rFonts w:asciiTheme="majorHAnsi" w:hAnsiTheme="majorHAnsi" w:cstheme="majorHAnsi"/>
          <w:sz w:val="10"/>
        </w:rPr>
        <w:t xml:space="preserve"> could work outside the shelters for an increasing number of hours each day. Exceptions would be in areas of extremely heavy fallout such as might occur downwind from important targets attacked with many weapons, especially missile sites and very large cities. To know when to come out safely, occupants either would need a reliable fallout meter to measure the changing radiation </w:t>
      </w:r>
      <w:proofErr w:type="gramStart"/>
      <w:r w:rsidRPr="007B346E">
        <w:rPr>
          <w:rFonts w:asciiTheme="majorHAnsi" w:hAnsiTheme="majorHAnsi" w:cstheme="majorHAnsi"/>
          <w:sz w:val="10"/>
        </w:rPr>
        <w:t>dangers, or</w:t>
      </w:r>
      <w:proofErr w:type="gramEnd"/>
      <w:r w:rsidRPr="007B346E">
        <w:rPr>
          <w:rFonts w:asciiTheme="majorHAnsi" w:hAnsiTheme="majorHAnsi" w:cstheme="majorHAnsi"/>
          <w:sz w:val="10"/>
        </w:rPr>
        <w:t xml:space="preserve"> must receive information based on measurements made nearby with a reliable instrument. </w:t>
      </w:r>
      <w:r w:rsidRPr="00941301">
        <w:rPr>
          <w:rStyle w:val="StyleUnderline"/>
          <w:rFonts w:cstheme="majorHAnsi"/>
        </w:rPr>
        <w:t>The radiation dose that will kill a person varies considerably with different people. A dose of 450 R</w:t>
      </w:r>
      <w:r w:rsidRPr="007B346E">
        <w:rPr>
          <w:rFonts w:asciiTheme="majorHAnsi" w:hAnsiTheme="majorHAnsi" w:cstheme="majorHAnsi"/>
          <w:sz w:val="10"/>
        </w:rPr>
        <w:t xml:space="preserve"> resulting </w:t>
      </w:r>
      <w:r w:rsidRPr="00941301">
        <w:rPr>
          <w:rStyle w:val="StyleUnderline"/>
          <w:rFonts w:cstheme="majorHAnsi"/>
        </w:rPr>
        <w:t>from exposure of the whole body</w:t>
      </w:r>
      <w:r w:rsidRPr="007B346E">
        <w:rPr>
          <w:rFonts w:asciiTheme="majorHAnsi" w:hAnsiTheme="majorHAnsi" w:cstheme="majorHAnsi"/>
          <w:sz w:val="10"/>
        </w:rPr>
        <w:t xml:space="preserve"> to fallout radiation is often said to be the dose that </w:t>
      </w:r>
      <w:r w:rsidRPr="00941301">
        <w:rPr>
          <w:rStyle w:val="StyleUnderline"/>
          <w:rFonts w:cstheme="majorHAnsi"/>
        </w:rPr>
        <w:t xml:space="preserve">will kill </w:t>
      </w:r>
      <w:r w:rsidRPr="007B346E">
        <w:rPr>
          <w:rFonts w:asciiTheme="majorHAnsi" w:hAnsiTheme="majorHAnsi" w:cstheme="majorHAnsi"/>
          <w:sz w:val="10"/>
        </w:rPr>
        <w:t xml:space="preserve">about </w:t>
      </w:r>
      <w:r w:rsidRPr="00941301">
        <w:rPr>
          <w:rStyle w:val="StyleUnderline"/>
          <w:rFonts w:cstheme="majorHAnsi"/>
        </w:rPr>
        <w:t>half the persons receiving it</w:t>
      </w:r>
      <w:r w:rsidRPr="007B346E">
        <w:rPr>
          <w:rFonts w:asciiTheme="majorHAnsi" w:hAnsiTheme="majorHAnsi" w:cstheme="majorHAnsi"/>
          <w:sz w:val="10"/>
        </w:rPr>
        <w:t xml:space="preserve">, although most studies indicate that it would take somewhat less.1 (Note: A number written after a statement refers the reader to a source listed in the Selected References that follow Appendix D.) Almost all persons confined to expedient shelters after a nuclear attack would be under stress and without clean surroundings or antibiotics to fight infections. Many also would lack adequate water and food. Under these unprecedented conditions, perhaps half the persons who received a whole-body dose of 350 R within a few days would die.2 </w:t>
      </w:r>
      <w:r w:rsidRPr="005B7505">
        <w:rPr>
          <w:rStyle w:val="StyleUnderline"/>
          <w:rFonts w:cstheme="majorHAnsi"/>
        </w:rPr>
        <w:t xml:space="preserve">Fortunately, the </w:t>
      </w:r>
      <w:r w:rsidRPr="00941301">
        <w:rPr>
          <w:rStyle w:val="StyleUnderline"/>
          <w:rFonts w:cstheme="majorHAnsi"/>
        </w:rPr>
        <w:t xml:space="preserve">human </w:t>
      </w:r>
      <w:r w:rsidRPr="00941301">
        <w:rPr>
          <w:rStyle w:val="StyleUnderline"/>
          <w:rFonts w:cstheme="majorHAnsi"/>
          <w:highlight w:val="green"/>
        </w:rPr>
        <w:t xml:space="preserve">body can repair </w:t>
      </w:r>
      <w:r w:rsidRPr="00941301">
        <w:rPr>
          <w:rStyle w:val="StyleUnderline"/>
          <w:rFonts w:cstheme="majorHAnsi"/>
        </w:rPr>
        <w:t xml:space="preserve">most </w:t>
      </w:r>
      <w:r w:rsidRPr="00941301">
        <w:rPr>
          <w:rStyle w:val="StyleUnderline"/>
          <w:rFonts w:cstheme="majorHAnsi"/>
          <w:highlight w:val="green"/>
        </w:rPr>
        <w:t>radiation damage</w:t>
      </w:r>
      <w:r w:rsidRPr="007B346E">
        <w:rPr>
          <w:rFonts w:asciiTheme="majorHAnsi" w:hAnsiTheme="majorHAnsi" w:cstheme="majorHAnsi"/>
          <w:sz w:val="10"/>
        </w:rPr>
        <w:t xml:space="preserve"> if the daily radiation doses are not too large. As will be explained in Appendix B, </w:t>
      </w:r>
      <w:r w:rsidRPr="00941301">
        <w:rPr>
          <w:rStyle w:val="StyleUnderline"/>
          <w:rFonts w:cstheme="majorHAnsi"/>
        </w:rPr>
        <w:t>a person who is healthy</w:t>
      </w:r>
      <w:r w:rsidRPr="007B346E">
        <w:rPr>
          <w:rFonts w:asciiTheme="majorHAnsi" w:hAnsiTheme="majorHAnsi" w:cstheme="majorHAnsi"/>
          <w:sz w:val="10"/>
        </w:rPr>
        <w:t xml:space="preserve"> and has not been exposed in the past two weeks to a total radiation dose of more than 100 R </w:t>
      </w:r>
      <w:r w:rsidRPr="00941301">
        <w:rPr>
          <w:rStyle w:val="StyleUnderline"/>
          <w:rFonts w:cstheme="majorHAnsi"/>
        </w:rPr>
        <w:t>can receive a dose of 6 R each day for at least two months without being incapacitated. Only a very small fraction of Hiroshima and Nagasaki citizens who survived radiation doses</w:t>
      </w:r>
      <w:r w:rsidRPr="007B346E">
        <w:rPr>
          <w:rFonts w:asciiTheme="majorHAnsi" w:hAnsiTheme="majorHAnsi" w:cstheme="majorHAnsi"/>
          <w:sz w:val="10"/>
        </w:rPr>
        <w:t xml:space="preserve"> some of which were nearly fatal have </w:t>
      </w:r>
      <w:r w:rsidRPr="00941301">
        <w:rPr>
          <w:rStyle w:val="StyleUnderline"/>
          <w:rFonts w:cstheme="majorHAnsi"/>
        </w:rPr>
        <w:t>suffered serious delayed effects.</w:t>
      </w:r>
      <w:r w:rsidRPr="007B346E">
        <w:rPr>
          <w:rFonts w:asciiTheme="majorHAnsi" w:hAnsiTheme="majorHAnsi" w:cstheme="majorHAnsi"/>
          <w:sz w:val="10"/>
        </w:rPr>
        <w:t xml:space="preserve"> The reader should realize that to do essential work after a massive nuclear attack, many survivors must be willing to receive much larger radiation doses than are normally permissible. Otherwise, too many workers would stay inside shelter too much of the time, and work that would be vital to national recovery could not be done. For example, if the great majority of truckers were so fearful of receiving even non-incapacitating radiation doses that they would refuse to transport food, additional millions would die from starvation alone. ° </w:t>
      </w:r>
      <w:r w:rsidRPr="00941301">
        <w:rPr>
          <w:rStyle w:val="Emphasis"/>
          <w:rFonts w:asciiTheme="majorHAnsi" w:hAnsiTheme="majorHAnsi" w:cstheme="majorHAnsi"/>
        </w:rPr>
        <w:t xml:space="preserve">Myth: Fallout </w:t>
      </w:r>
      <w:r w:rsidRPr="005B7505">
        <w:rPr>
          <w:rStyle w:val="Emphasis"/>
          <w:rFonts w:asciiTheme="majorHAnsi" w:hAnsiTheme="majorHAnsi" w:cstheme="majorHAnsi"/>
        </w:rPr>
        <w:t>radiation pe</w:t>
      </w:r>
      <w:r w:rsidRPr="00941301">
        <w:rPr>
          <w:rStyle w:val="Emphasis"/>
          <w:rFonts w:asciiTheme="majorHAnsi" w:hAnsiTheme="majorHAnsi" w:cstheme="majorHAnsi"/>
        </w:rPr>
        <w:t>netrates everything; there is no escaping</w:t>
      </w:r>
      <w:r w:rsidRPr="007B346E">
        <w:rPr>
          <w:rFonts w:asciiTheme="majorHAnsi" w:hAnsiTheme="majorHAnsi" w:cstheme="majorHAnsi"/>
          <w:sz w:val="10"/>
        </w:rPr>
        <w:t xml:space="preserve"> its deadly effects. ° </w:t>
      </w:r>
      <w:r w:rsidRPr="00941301">
        <w:rPr>
          <w:rStyle w:val="StyleUnderline"/>
          <w:rFonts w:cstheme="majorHAnsi"/>
        </w:rPr>
        <w:t>Facts:</w:t>
      </w:r>
      <w:r w:rsidRPr="007B346E">
        <w:rPr>
          <w:rFonts w:asciiTheme="majorHAnsi" w:hAnsiTheme="majorHAnsi" w:cstheme="majorHAnsi"/>
          <w:sz w:val="10"/>
        </w:rPr>
        <w:t xml:space="preserve"> Some gamma radiation from fallout will penetrate the shielding materials of even an excellent shelter and reach its occupants. However, </w:t>
      </w:r>
      <w:r w:rsidRPr="005B7505">
        <w:rPr>
          <w:rStyle w:val="StyleUnderline"/>
          <w:rFonts w:cstheme="majorHAnsi"/>
        </w:rPr>
        <w:t xml:space="preserve">the </w:t>
      </w:r>
      <w:r w:rsidRPr="005B7505">
        <w:rPr>
          <w:rStyle w:val="StyleUnderline"/>
          <w:rFonts w:cstheme="majorHAnsi"/>
          <w:highlight w:val="green"/>
        </w:rPr>
        <w:t>ra</w:t>
      </w:r>
      <w:r w:rsidRPr="00941301">
        <w:rPr>
          <w:rStyle w:val="StyleUnderline"/>
          <w:rFonts w:cstheme="majorHAnsi"/>
          <w:highlight w:val="green"/>
        </w:rPr>
        <w:t>diation</w:t>
      </w:r>
      <w:r w:rsidRPr="00941301">
        <w:rPr>
          <w:rStyle w:val="StyleUnderline"/>
          <w:rFonts w:cstheme="majorHAnsi"/>
        </w:rPr>
        <w:t xml:space="preserve"> dose that the occupants of an excellent shelter would </w:t>
      </w:r>
      <w:r w:rsidRPr="00941301">
        <w:rPr>
          <w:rStyle w:val="StyleUnderline"/>
          <w:rFonts w:cstheme="majorHAnsi"/>
          <w:highlight w:val="green"/>
        </w:rPr>
        <w:t>receive</w:t>
      </w:r>
      <w:r w:rsidRPr="007B346E">
        <w:rPr>
          <w:rFonts w:asciiTheme="majorHAnsi" w:hAnsiTheme="majorHAnsi" w:cstheme="majorHAnsi"/>
          <w:sz w:val="10"/>
        </w:rPr>
        <w:t xml:space="preserve"> while inside this shelter </w:t>
      </w:r>
      <w:r w:rsidRPr="00941301">
        <w:rPr>
          <w:rStyle w:val="StyleUnderline"/>
          <w:rFonts w:cstheme="majorHAnsi"/>
        </w:rPr>
        <w:t xml:space="preserve">can be </w:t>
      </w:r>
      <w:r w:rsidRPr="00941301">
        <w:rPr>
          <w:rStyle w:val="StyleUnderline"/>
          <w:rFonts w:cstheme="majorHAnsi"/>
          <w:highlight w:val="green"/>
        </w:rPr>
        <w:t xml:space="preserve">reduced to </w:t>
      </w:r>
      <w:r w:rsidRPr="00941301">
        <w:rPr>
          <w:rStyle w:val="StyleUnderline"/>
          <w:rFonts w:cstheme="majorHAnsi"/>
        </w:rPr>
        <w:t xml:space="preserve">a dose </w:t>
      </w:r>
      <w:r w:rsidRPr="00941301">
        <w:rPr>
          <w:rStyle w:val="StyleUnderline"/>
          <w:rFonts w:cstheme="majorHAnsi"/>
          <w:highlight w:val="green"/>
        </w:rPr>
        <w:t>smaller than</w:t>
      </w:r>
      <w:r w:rsidRPr="00941301">
        <w:rPr>
          <w:rStyle w:val="StyleUnderline"/>
          <w:rFonts w:cstheme="majorHAnsi"/>
        </w:rPr>
        <w:t xml:space="preserve"> the </w:t>
      </w:r>
      <w:r w:rsidRPr="005B7505">
        <w:rPr>
          <w:rStyle w:val="StyleUnderline"/>
          <w:rFonts w:cstheme="majorHAnsi"/>
          <w:highlight w:val="green"/>
        </w:rPr>
        <w:t>average American</w:t>
      </w:r>
      <w:r w:rsidRPr="00941301">
        <w:rPr>
          <w:rStyle w:val="StyleUnderline"/>
          <w:rFonts w:cstheme="majorHAnsi"/>
        </w:rPr>
        <w:t xml:space="preserve"> </w:t>
      </w:r>
      <w:r w:rsidRPr="005B7505">
        <w:rPr>
          <w:rStyle w:val="StyleUnderline"/>
          <w:rFonts w:cstheme="majorHAnsi"/>
          <w:highlight w:val="green"/>
        </w:rPr>
        <w:t>receives</w:t>
      </w:r>
      <w:r w:rsidRPr="00941301">
        <w:rPr>
          <w:rStyle w:val="StyleUnderline"/>
          <w:rFonts w:cstheme="majorHAnsi"/>
        </w:rPr>
        <w:t xml:space="preserve"> during his lifetime </w:t>
      </w:r>
      <w:r w:rsidRPr="005B7505">
        <w:rPr>
          <w:rStyle w:val="StyleUnderline"/>
          <w:rFonts w:cstheme="majorHAnsi"/>
          <w:highlight w:val="green"/>
        </w:rPr>
        <w:t>from X rays</w:t>
      </w:r>
      <w:r w:rsidRPr="00941301">
        <w:rPr>
          <w:rStyle w:val="StyleUnderline"/>
          <w:rFonts w:cstheme="majorHAnsi"/>
        </w:rPr>
        <w:t xml:space="preserve"> and other radiation exposures normal in America today.</w:t>
      </w:r>
      <w:r w:rsidRPr="007B346E">
        <w:rPr>
          <w:rFonts w:asciiTheme="majorHAnsi" w:hAnsiTheme="majorHAnsi" w:cstheme="majorHAnsi"/>
          <w:sz w:val="10"/>
        </w:rPr>
        <w:t xml:space="preserve"> The design features of such </w:t>
      </w:r>
      <w:r w:rsidRPr="00941301">
        <w:rPr>
          <w:rStyle w:val="StyleUnderline"/>
          <w:rFonts w:cstheme="majorHAnsi"/>
        </w:rPr>
        <w:t>a shelter include the use of a sufficient thickness of earth</w:t>
      </w:r>
      <w:r w:rsidRPr="007B346E">
        <w:rPr>
          <w:rFonts w:asciiTheme="majorHAnsi" w:hAnsiTheme="majorHAnsi" w:cstheme="majorHAnsi"/>
          <w:sz w:val="10"/>
        </w:rPr>
        <w:t xml:space="preserve"> or other heavy shielding material. Gamma rays are like X rays, but more penetrating. Figure 1.3 shows how rapidly gamma rays are reduced in number (but not in their ability to penetrate) by layers of packed earth. Each of the layers shown is one halving-thickness of packed earth- about 3.6 inches (9 centimeters).3 A halving- thickness is the thickness of a material which reduces by half the dose of radiation that passes through it. The actual paths of gamma rays passing through shielding materials are much more complicated, due to scattering, etc., than are the straight-line paths shown in Fig. 1.3. But when averaged out, the effectiveness of a halving-thickness of any material is approximately as shown. The denser a substance, the better it serves for shielding material. Thus, a halving-thickness of concrete is only about 2.4 inches (6.1 cm). Book Page: 14 Fig. 1.3. Illustration of shielding against fallout radiation. Note the increasingly large improvements in the attenuation (reduction) factors that are attained as each additional halving-thickness of packed earth is added. ORNL-DWG 78-18834 If additional halving-thicknesses of packed earth shielding are successively added to the five thicknesses shown in Fig. 1.3, the protection factor (PF) is successively increased from 32 to 64, to 128, to 256, to 512, to 1024, and so on. ° </w:t>
      </w:r>
      <w:r w:rsidRPr="00941301">
        <w:rPr>
          <w:rStyle w:val="Emphasis"/>
          <w:rFonts w:asciiTheme="majorHAnsi" w:hAnsiTheme="majorHAnsi" w:cstheme="majorHAnsi"/>
        </w:rPr>
        <w:t xml:space="preserve">Myth: A heavy nuclear attack would set practically everything on fire, causing "firestorms" in cities that would exhaust the oxygen in the air. All </w:t>
      </w:r>
      <w:r w:rsidRPr="005B7505">
        <w:rPr>
          <w:rStyle w:val="Emphasis"/>
          <w:rFonts w:asciiTheme="majorHAnsi" w:hAnsiTheme="majorHAnsi" w:cstheme="majorHAnsi"/>
        </w:rPr>
        <w:t>shelter occupants would be killed by the intense heat.</w:t>
      </w:r>
      <w:r w:rsidRPr="007B346E">
        <w:rPr>
          <w:rFonts w:asciiTheme="majorHAnsi" w:hAnsiTheme="majorHAnsi" w:cstheme="majorHAnsi"/>
          <w:sz w:val="10"/>
        </w:rPr>
        <w:t xml:space="preserve"> ° </w:t>
      </w:r>
      <w:r w:rsidRPr="005B7505">
        <w:rPr>
          <w:rStyle w:val="StyleUnderline"/>
          <w:rFonts w:cstheme="majorHAnsi"/>
        </w:rPr>
        <w:t>Facts:</w:t>
      </w:r>
      <w:r w:rsidRPr="007B346E">
        <w:rPr>
          <w:rFonts w:asciiTheme="majorHAnsi" w:hAnsiTheme="majorHAnsi" w:cstheme="majorHAnsi"/>
          <w:sz w:val="10"/>
        </w:rPr>
        <w:t xml:space="preserve"> On </w:t>
      </w:r>
      <w:proofErr w:type="spellStart"/>
      <w:r w:rsidRPr="007B346E">
        <w:rPr>
          <w:rFonts w:asciiTheme="majorHAnsi" w:hAnsiTheme="majorHAnsi" w:cstheme="majorHAnsi"/>
          <w:sz w:val="10"/>
        </w:rPr>
        <w:t>aclear</w:t>
      </w:r>
      <w:proofErr w:type="spellEnd"/>
      <w:r w:rsidRPr="007B346E">
        <w:rPr>
          <w:rFonts w:asciiTheme="majorHAnsi" w:hAnsiTheme="majorHAnsi" w:cstheme="majorHAnsi"/>
          <w:sz w:val="10"/>
        </w:rPr>
        <w:t xml:space="preserve"> day, thermal pulses (heat radiation that travels at the speed of light) from an air burst can set fire to easily ignitable materials (such as window curtains, upholstery, dry newspaper, and dry grass) over about as large an area as is damaged by the blast. It can cause second-degree skin burns to exposed people who are as far as ten miles from a one-megaton (1 MT) explosion. (See Fig. 1.4.) (A 1-MT nuclear explosion is one that produces the same amount of energy as does one million tons of TNT.) If the weather is very clear and dry, the area of fire danger could be considerably larger. </w:t>
      </w:r>
      <w:r w:rsidRPr="005B7505">
        <w:rPr>
          <w:rStyle w:val="StyleUnderline"/>
          <w:rFonts w:cstheme="majorHAnsi"/>
        </w:rPr>
        <w:t>On a cloudy or smoggy day</w:t>
      </w:r>
      <w:r w:rsidRPr="007B346E">
        <w:rPr>
          <w:rFonts w:asciiTheme="majorHAnsi" w:hAnsiTheme="majorHAnsi" w:cstheme="majorHAnsi"/>
          <w:sz w:val="10"/>
        </w:rPr>
        <w:t xml:space="preserve">, however, </w:t>
      </w:r>
      <w:r w:rsidRPr="005B7505">
        <w:rPr>
          <w:rStyle w:val="StyleUnderline"/>
          <w:rFonts w:cstheme="majorHAnsi"/>
        </w:rPr>
        <w:t>particles in the air would absorb and scatter much of the heat radiation, and the area endangered by heat radiation from the fireball would be less</w:t>
      </w:r>
      <w:r w:rsidRPr="007B346E">
        <w:rPr>
          <w:rFonts w:asciiTheme="majorHAnsi" w:hAnsiTheme="majorHAnsi" w:cstheme="majorHAnsi"/>
          <w:sz w:val="10"/>
        </w:rPr>
        <w:t xml:space="preserve"> than the area of severe blast damage. Book Page: 15 Fig. 1.4. </w:t>
      </w:r>
      <w:r w:rsidRPr="005B7505">
        <w:rPr>
          <w:rStyle w:val="StyleUnderline"/>
          <w:rFonts w:cstheme="majorHAnsi"/>
        </w:rPr>
        <w:t>An air burst</w:t>
      </w:r>
      <w:r w:rsidRPr="007B346E">
        <w:rPr>
          <w:rFonts w:asciiTheme="majorHAnsi" w:hAnsiTheme="majorHAnsi" w:cstheme="majorHAnsi"/>
          <w:sz w:val="10"/>
        </w:rPr>
        <w:t xml:space="preserve">. </w:t>
      </w:r>
      <w:proofErr w:type="spellStart"/>
      <w:r w:rsidRPr="005B7505">
        <w:rPr>
          <w:rStyle w:val="StyleUnderline"/>
          <w:rFonts w:cstheme="majorHAnsi"/>
        </w:rPr>
        <w:t>Thefireball</w:t>
      </w:r>
      <w:proofErr w:type="spellEnd"/>
      <w:r w:rsidRPr="005B7505">
        <w:rPr>
          <w:rStyle w:val="StyleUnderline"/>
          <w:rFonts w:cstheme="majorHAnsi"/>
        </w:rPr>
        <w:t xml:space="preserve"> does not touch the ground. No crater. An air burst produces only extremely small radioactive particles-so small that they are airborne for</w:t>
      </w:r>
      <w:r w:rsidRPr="007B346E">
        <w:rPr>
          <w:rFonts w:asciiTheme="majorHAnsi" w:hAnsiTheme="majorHAnsi" w:cstheme="majorHAnsi"/>
          <w:sz w:val="10"/>
        </w:rPr>
        <w:t xml:space="preserve"> days to </w:t>
      </w:r>
      <w:r w:rsidRPr="005B7505">
        <w:rPr>
          <w:rStyle w:val="StyleUnderline"/>
          <w:rFonts w:cstheme="majorHAnsi"/>
        </w:rPr>
        <w:t>years</w:t>
      </w:r>
      <w:r w:rsidRPr="007B346E">
        <w:rPr>
          <w:rFonts w:asciiTheme="majorHAnsi" w:hAnsiTheme="majorHAnsi" w:cstheme="majorHAnsi"/>
          <w:sz w:val="10"/>
        </w:rPr>
        <w:t xml:space="preserve"> unless brought to earth by rain or snow. Wet deposition of fallout from both surface and air bursts can result in '"hot spots" at, close to, or far from ground zero. However, such '</w:t>
      </w:r>
      <w:r w:rsidRPr="005B7505">
        <w:rPr>
          <w:rStyle w:val="StyleUnderline"/>
          <w:rFonts w:cstheme="majorHAnsi"/>
        </w:rPr>
        <w:t>"hot spots" from air bursts are much less dangerous</w:t>
      </w:r>
      <w:r w:rsidRPr="007B346E">
        <w:rPr>
          <w:rFonts w:asciiTheme="majorHAnsi" w:hAnsiTheme="majorHAnsi" w:cstheme="majorHAnsi"/>
          <w:sz w:val="10"/>
        </w:rPr>
        <w:t xml:space="preserve"> than the fallout produced by the surface or near-surface bursting of the same weapons. The main dangers from an air burst are the blast effects, the thermal pulses of intense light and heat radiation, and the very penetrating initial nuclear radiation from the fireball. ORNL.DWG 78.6267 </w:t>
      </w:r>
      <w:r w:rsidRPr="00941301">
        <w:rPr>
          <w:rStyle w:val="StyleUnderline"/>
          <w:rFonts w:cstheme="majorHAnsi"/>
        </w:rPr>
        <w:t>"</w:t>
      </w:r>
      <w:r w:rsidRPr="00941301">
        <w:rPr>
          <w:rStyle w:val="StyleUnderline"/>
          <w:rFonts w:cstheme="majorHAnsi"/>
          <w:highlight w:val="green"/>
        </w:rPr>
        <w:t>Firestorms</w:t>
      </w:r>
      <w:r w:rsidRPr="00941301">
        <w:rPr>
          <w:rStyle w:val="StyleUnderline"/>
          <w:rFonts w:cstheme="majorHAnsi"/>
        </w:rPr>
        <w:t xml:space="preserve">" could </w:t>
      </w:r>
      <w:r w:rsidRPr="00941301">
        <w:rPr>
          <w:rStyle w:val="StyleUnderline"/>
          <w:rFonts w:cstheme="majorHAnsi"/>
          <w:highlight w:val="green"/>
        </w:rPr>
        <w:t xml:space="preserve">occur only </w:t>
      </w:r>
      <w:r w:rsidRPr="00941301">
        <w:rPr>
          <w:rStyle w:val="StyleUnderline"/>
          <w:rFonts w:cstheme="majorHAnsi"/>
        </w:rPr>
        <w:t xml:space="preserve">when the concentration of combustible structures is very high, as </w:t>
      </w:r>
      <w:r w:rsidRPr="00941301">
        <w:rPr>
          <w:rStyle w:val="StyleUnderline"/>
          <w:rFonts w:cstheme="majorHAnsi"/>
          <w:highlight w:val="green"/>
        </w:rPr>
        <w:t>in</w:t>
      </w:r>
      <w:r w:rsidRPr="00941301">
        <w:rPr>
          <w:rStyle w:val="StyleUnderline"/>
          <w:rFonts w:cstheme="majorHAnsi"/>
        </w:rPr>
        <w:t xml:space="preserve"> the very dense centers of a few </w:t>
      </w:r>
      <w:r w:rsidRPr="00941301">
        <w:rPr>
          <w:rStyle w:val="StyleUnderline"/>
          <w:rFonts w:cstheme="majorHAnsi"/>
          <w:highlight w:val="green"/>
        </w:rPr>
        <w:t xml:space="preserve">old </w:t>
      </w:r>
      <w:r w:rsidRPr="00941301">
        <w:rPr>
          <w:rStyle w:val="StyleUnderline"/>
          <w:rFonts w:cstheme="majorHAnsi"/>
        </w:rPr>
        <w:t xml:space="preserve">American </w:t>
      </w:r>
      <w:r w:rsidRPr="005B7505">
        <w:rPr>
          <w:rStyle w:val="StyleUnderline"/>
          <w:rFonts w:cstheme="majorHAnsi"/>
          <w:highlight w:val="green"/>
        </w:rPr>
        <w:t>cities. At</w:t>
      </w:r>
      <w:r w:rsidRPr="00941301">
        <w:rPr>
          <w:rStyle w:val="StyleUnderline"/>
          <w:rFonts w:cstheme="majorHAnsi"/>
        </w:rPr>
        <w:t xml:space="preserve"> </w:t>
      </w:r>
      <w:r w:rsidRPr="00941301">
        <w:rPr>
          <w:rStyle w:val="StyleUnderline"/>
          <w:rFonts w:cstheme="majorHAnsi"/>
        </w:rPr>
        <w:lastRenderedPageBreak/>
        <w:t xml:space="preserve">rural and </w:t>
      </w:r>
      <w:r w:rsidRPr="005B7505">
        <w:rPr>
          <w:rStyle w:val="StyleUnderline"/>
          <w:rFonts w:cstheme="majorHAnsi"/>
          <w:highlight w:val="green"/>
        </w:rPr>
        <w:t>suburban</w:t>
      </w:r>
      <w:r w:rsidRPr="00941301">
        <w:rPr>
          <w:rStyle w:val="StyleUnderline"/>
          <w:rFonts w:cstheme="majorHAnsi"/>
        </w:rPr>
        <w:t xml:space="preserve"> building </w:t>
      </w:r>
      <w:r w:rsidRPr="005B7505">
        <w:rPr>
          <w:rStyle w:val="StyleUnderline"/>
          <w:rFonts w:cstheme="majorHAnsi"/>
          <w:highlight w:val="green"/>
        </w:rPr>
        <w:t>densities, most</w:t>
      </w:r>
      <w:r w:rsidRPr="005B7505">
        <w:rPr>
          <w:rStyle w:val="StyleUnderline"/>
          <w:rFonts w:cstheme="majorHAnsi"/>
        </w:rPr>
        <w:t xml:space="preserve"> people in</w:t>
      </w:r>
      <w:r w:rsidRPr="00941301">
        <w:rPr>
          <w:rStyle w:val="StyleUnderline"/>
          <w:rFonts w:cstheme="majorHAnsi"/>
        </w:rPr>
        <w:t xml:space="preserve"> earth- covered fallout </w:t>
      </w:r>
      <w:r w:rsidRPr="00941301">
        <w:rPr>
          <w:rStyle w:val="StyleUnderline"/>
          <w:rFonts w:cstheme="majorHAnsi"/>
          <w:highlight w:val="green"/>
        </w:rPr>
        <w:t>shelters</w:t>
      </w:r>
      <w:r w:rsidRPr="00941301">
        <w:rPr>
          <w:rStyle w:val="StyleUnderline"/>
          <w:rFonts w:cstheme="majorHAnsi"/>
        </w:rPr>
        <w:t xml:space="preserve"> would </w:t>
      </w:r>
      <w:r w:rsidRPr="00941301">
        <w:rPr>
          <w:rStyle w:val="StyleUnderline"/>
          <w:rFonts w:cstheme="majorHAnsi"/>
          <w:highlight w:val="green"/>
        </w:rPr>
        <w:t>not</w:t>
      </w:r>
      <w:r w:rsidRPr="00941301">
        <w:rPr>
          <w:rStyle w:val="StyleUnderline"/>
          <w:rFonts w:cstheme="majorHAnsi"/>
        </w:rPr>
        <w:t xml:space="preserve"> have their lives </w:t>
      </w:r>
      <w:r w:rsidRPr="00941301">
        <w:rPr>
          <w:rStyle w:val="StyleUnderline"/>
          <w:rFonts w:cstheme="majorHAnsi"/>
          <w:highlight w:val="green"/>
        </w:rPr>
        <w:t>endangered</w:t>
      </w:r>
      <w:r w:rsidRPr="00941301">
        <w:rPr>
          <w:rStyle w:val="StyleUnderline"/>
          <w:rFonts w:cstheme="majorHAnsi"/>
        </w:rPr>
        <w:t xml:space="preserve"> by fires. </w:t>
      </w:r>
      <w:r w:rsidRPr="007B346E">
        <w:rPr>
          <w:rFonts w:asciiTheme="majorHAnsi" w:hAnsiTheme="majorHAnsi" w:cstheme="majorHAnsi"/>
          <w:sz w:val="10"/>
        </w:rPr>
        <w:t xml:space="preserve">° Myth: </w:t>
      </w:r>
      <w:r w:rsidRPr="00941301">
        <w:rPr>
          <w:rStyle w:val="StyleUnderline"/>
          <w:rFonts w:cstheme="majorHAnsi"/>
        </w:rPr>
        <w:t xml:space="preserve">In </w:t>
      </w:r>
      <w:proofErr w:type="spellStart"/>
      <w:r w:rsidRPr="00941301">
        <w:rPr>
          <w:rStyle w:val="StyleUnderline"/>
          <w:rFonts w:cstheme="majorHAnsi"/>
        </w:rPr>
        <w:t>theworst</w:t>
      </w:r>
      <w:proofErr w:type="spellEnd"/>
      <w:r w:rsidRPr="00941301">
        <w:rPr>
          <w:rStyle w:val="StyleUnderline"/>
          <w:rFonts w:cstheme="majorHAnsi"/>
        </w:rPr>
        <w:t>-hit parts of Hiroshima and Nagasaki where all buildings were demolished, everyone was killed by blast, radiation, or fire.</w:t>
      </w:r>
      <w:r w:rsidRPr="007B346E">
        <w:rPr>
          <w:rFonts w:asciiTheme="majorHAnsi" w:hAnsiTheme="majorHAnsi" w:cstheme="majorHAnsi"/>
          <w:sz w:val="10"/>
        </w:rPr>
        <w:t xml:space="preserve"> ° Facts: </w:t>
      </w:r>
      <w:proofErr w:type="spellStart"/>
      <w:r w:rsidRPr="007B346E">
        <w:rPr>
          <w:rFonts w:asciiTheme="majorHAnsi" w:hAnsiTheme="majorHAnsi" w:cstheme="majorHAnsi"/>
          <w:sz w:val="10"/>
        </w:rPr>
        <w:t>InNagasaki</w:t>
      </w:r>
      <w:proofErr w:type="spellEnd"/>
      <w:r w:rsidRPr="007B346E">
        <w:rPr>
          <w:rFonts w:asciiTheme="majorHAnsi" w:hAnsiTheme="majorHAnsi" w:cstheme="majorHAnsi"/>
          <w:sz w:val="10"/>
        </w:rPr>
        <w:t xml:space="preserve">, some </w:t>
      </w:r>
      <w:r w:rsidRPr="00941301">
        <w:rPr>
          <w:rStyle w:val="StyleUnderline"/>
          <w:rFonts w:cstheme="majorHAnsi"/>
        </w:rPr>
        <w:t>people survived uninjured who were</w:t>
      </w:r>
      <w:r w:rsidRPr="007B346E">
        <w:rPr>
          <w:rFonts w:asciiTheme="majorHAnsi" w:hAnsiTheme="majorHAnsi" w:cstheme="majorHAnsi"/>
          <w:sz w:val="10"/>
        </w:rPr>
        <w:t xml:space="preserve"> far </w:t>
      </w:r>
      <w:r w:rsidRPr="005D1E5A">
        <w:rPr>
          <w:rStyle w:val="StyleUnderline"/>
          <w:rFonts w:cstheme="majorHAnsi"/>
          <w:highlight w:val="green"/>
        </w:rPr>
        <w:t>inside tunnel shelters</w:t>
      </w:r>
      <w:r w:rsidRPr="00941301">
        <w:rPr>
          <w:rStyle w:val="StyleUnderline"/>
          <w:rFonts w:cstheme="majorHAnsi"/>
        </w:rPr>
        <w:t xml:space="preserve"> built for conventional air raids and located as close as one-third mile from ground zero (the point directly below the explosion). </w:t>
      </w:r>
      <w:r w:rsidRPr="007B346E">
        <w:rPr>
          <w:rFonts w:asciiTheme="majorHAnsi" w:hAnsiTheme="majorHAnsi" w:cstheme="majorHAnsi"/>
          <w:sz w:val="10"/>
        </w:rPr>
        <w:t xml:space="preserve">This was true even though these long, large shelters lacked blast doors and were deep inside the zone within which all buildings were destroyed. (People far inside long, large, open shelters are better protected than are those inside small, open shelters.) Fig. 1.5. Undamaged earth-covered family shelter in Nagasaki. </w:t>
      </w:r>
      <w:r w:rsidRPr="00941301">
        <w:rPr>
          <w:rStyle w:val="StyleUnderline"/>
          <w:rFonts w:cstheme="majorHAnsi"/>
        </w:rPr>
        <w:t xml:space="preserve">Many earth-covered family shelters were essentially undamaged in areas where blast and fire destroyed all buildings. </w:t>
      </w:r>
      <w:r w:rsidRPr="007B346E">
        <w:rPr>
          <w:rFonts w:asciiTheme="majorHAnsi" w:hAnsiTheme="majorHAnsi" w:cstheme="majorHAnsi"/>
          <w:sz w:val="10"/>
        </w:rPr>
        <w:t xml:space="preserve">Figure 1.5 shows a typical earth covered, backyard family shelter with a crude wooden frame. This </w:t>
      </w:r>
      <w:r w:rsidRPr="00941301">
        <w:rPr>
          <w:rStyle w:val="StyleUnderline"/>
          <w:rFonts w:cstheme="majorHAnsi"/>
        </w:rPr>
        <w:t>shelter was</w:t>
      </w:r>
      <w:r w:rsidRPr="007B346E">
        <w:rPr>
          <w:rFonts w:asciiTheme="majorHAnsi" w:hAnsiTheme="majorHAnsi" w:cstheme="majorHAnsi"/>
          <w:sz w:val="10"/>
        </w:rPr>
        <w:t xml:space="preserve"> essentially </w:t>
      </w:r>
      <w:r w:rsidRPr="00941301">
        <w:rPr>
          <w:rStyle w:val="StyleUnderline"/>
          <w:rFonts w:cstheme="majorHAnsi"/>
        </w:rPr>
        <w:t>undamaged, although less than 100 yards from ground zero</w:t>
      </w:r>
      <w:r w:rsidRPr="007B346E">
        <w:rPr>
          <w:rFonts w:asciiTheme="majorHAnsi" w:hAnsiTheme="majorHAnsi" w:cstheme="majorHAnsi"/>
          <w:sz w:val="10"/>
        </w:rPr>
        <w:t xml:space="preserve"> at Nagasaki.4 </w:t>
      </w:r>
      <w:r w:rsidRPr="00941301">
        <w:rPr>
          <w:rStyle w:val="StyleUnderline"/>
          <w:rFonts w:cstheme="majorHAnsi"/>
        </w:rPr>
        <w:t>The calculated maximum overpressure</w:t>
      </w:r>
      <w:r w:rsidRPr="007B346E">
        <w:rPr>
          <w:rFonts w:asciiTheme="majorHAnsi" w:hAnsiTheme="majorHAnsi" w:cstheme="majorHAnsi"/>
          <w:sz w:val="10"/>
        </w:rPr>
        <w:t xml:space="preserve"> (pressure above the normal air pressure) </w:t>
      </w:r>
      <w:r w:rsidRPr="00941301">
        <w:rPr>
          <w:rStyle w:val="StyleUnderline"/>
          <w:rFonts w:cstheme="majorHAnsi"/>
        </w:rPr>
        <w:t>was</w:t>
      </w:r>
      <w:r w:rsidRPr="007B346E">
        <w:rPr>
          <w:rFonts w:asciiTheme="majorHAnsi" w:hAnsiTheme="majorHAnsi" w:cstheme="majorHAnsi"/>
          <w:sz w:val="10"/>
        </w:rPr>
        <w:t xml:space="preserve"> about 65 pounds per square inch (</w:t>
      </w:r>
      <w:r w:rsidRPr="00941301">
        <w:rPr>
          <w:rStyle w:val="StyleUnderline"/>
          <w:rFonts w:cstheme="majorHAnsi"/>
        </w:rPr>
        <w:t>65 psi</w:t>
      </w:r>
      <w:r w:rsidRPr="007B346E">
        <w:rPr>
          <w:rFonts w:asciiTheme="majorHAnsi" w:hAnsiTheme="majorHAnsi" w:cstheme="majorHAnsi"/>
          <w:sz w:val="10"/>
        </w:rPr>
        <w:t xml:space="preserve">). Persons inside so small a shelter without a blast </w:t>
      </w:r>
      <w:proofErr w:type="spellStart"/>
      <w:r w:rsidRPr="007B346E">
        <w:rPr>
          <w:rFonts w:asciiTheme="majorHAnsi" w:hAnsiTheme="majorHAnsi" w:cstheme="majorHAnsi"/>
          <w:sz w:val="10"/>
        </w:rPr>
        <w:t>doorwould</w:t>
      </w:r>
      <w:proofErr w:type="spellEnd"/>
      <w:r w:rsidRPr="007B346E">
        <w:rPr>
          <w:rFonts w:asciiTheme="majorHAnsi" w:hAnsiTheme="majorHAnsi" w:cstheme="majorHAnsi"/>
          <w:sz w:val="10"/>
        </w:rPr>
        <w:t xml:space="preserve"> have been killed by blast pressure at this distance from the explosion. However, in a recent blast test,5 an earth-covered, expedient </w:t>
      </w:r>
      <w:r w:rsidRPr="00941301">
        <w:rPr>
          <w:rStyle w:val="StyleUnderline"/>
          <w:rFonts w:cstheme="majorHAnsi"/>
        </w:rPr>
        <w:t>Small</w:t>
      </w:r>
      <w:r w:rsidRPr="007B346E">
        <w:rPr>
          <w:rFonts w:asciiTheme="majorHAnsi" w:hAnsiTheme="majorHAnsi" w:cstheme="majorHAnsi"/>
          <w:sz w:val="10"/>
        </w:rPr>
        <w:t xml:space="preserve">-Pole </w:t>
      </w:r>
      <w:r w:rsidRPr="00941301">
        <w:rPr>
          <w:rStyle w:val="StyleUnderline"/>
          <w:rFonts w:cstheme="majorHAnsi"/>
        </w:rPr>
        <w:t>Shelter equipped with blast doors was undamaged at 53 psi. The pressure rise inside was slight not even enough to have damaged occupants' eardrums.</w:t>
      </w:r>
      <w:r w:rsidRPr="007B346E">
        <w:rPr>
          <w:rFonts w:asciiTheme="majorHAnsi" w:hAnsiTheme="majorHAnsi" w:cstheme="majorHAnsi"/>
          <w:sz w:val="10"/>
        </w:rPr>
        <w:t xml:space="preserve"> If poles are available, field tests have indicated that many </w:t>
      </w:r>
      <w:r w:rsidRPr="00941301">
        <w:rPr>
          <w:rStyle w:val="StyleUnderline"/>
          <w:rFonts w:cstheme="majorHAnsi"/>
        </w:rPr>
        <w:t>families can build such shelters in a few days. The great life-saving potential of blast-protective shelters has been proven in war and confirmed by blast tests and calculations.</w:t>
      </w:r>
      <w:r w:rsidRPr="007B346E">
        <w:rPr>
          <w:rFonts w:asciiTheme="majorHAnsi" w:hAnsiTheme="majorHAnsi" w:cstheme="majorHAnsi"/>
          <w:sz w:val="10"/>
        </w:rPr>
        <w:t xml:space="preserve"> For example, the area in which the air bursting of a 1-megaton weapon would wreck a 50-psi shelter with blast doors in about 2.7 square miles. Within this roughly circular area, practically </w:t>
      </w:r>
      <w:proofErr w:type="gramStart"/>
      <w:r w:rsidRPr="007B346E">
        <w:rPr>
          <w:rFonts w:asciiTheme="majorHAnsi" w:hAnsiTheme="majorHAnsi" w:cstheme="majorHAnsi"/>
          <w:sz w:val="10"/>
        </w:rPr>
        <w:t>all</w:t>
      </w:r>
      <w:proofErr w:type="gramEnd"/>
      <w:r w:rsidRPr="007B346E">
        <w:rPr>
          <w:rFonts w:asciiTheme="majorHAnsi" w:hAnsiTheme="majorHAnsi" w:cstheme="majorHAnsi"/>
          <w:sz w:val="10"/>
        </w:rPr>
        <w:t xml:space="preserve"> them occupants of wrecked shelters would be killed by blast, carbon monoxide from fires, or radiation. The same blast effects would kill most people who were using basements affording 5 psi protection, over an area of about 58 square miles.6 ° </w:t>
      </w:r>
      <w:r w:rsidRPr="00941301">
        <w:rPr>
          <w:rStyle w:val="Emphasis"/>
          <w:rFonts w:asciiTheme="majorHAnsi" w:hAnsiTheme="majorHAnsi" w:cstheme="majorHAnsi"/>
        </w:rPr>
        <w:t>Myth: Because some modern H-bombs are over 1000 times as powerful as the A-bomb that destroyed most of Hiroshima, these H-bombs are 1000 times as deadly and destructive.</w:t>
      </w:r>
      <w:r w:rsidRPr="007B346E">
        <w:rPr>
          <w:rFonts w:asciiTheme="majorHAnsi" w:hAnsiTheme="majorHAnsi" w:cstheme="majorHAnsi"/>
          <w:sz w:val="10"/>
        </w:rPr>
        <w:t xml:space="preserve"> ° </w:t>
      </w:r>
      <w:r w:rsidRPr="00941301">
        <w:rPr>
          <w:rStyle w:val="StyleUnderline"/>
          <w:rFonts w:cstheme="majorHAnsi"/>
        </w:rPr>
        <w:t>Facts:</w:t>
      </w:r>
      <w:r w:rsidRPr="007B346E">
        <w:rPr>
          <w:rFonts w:asciiTheme="majorHAnsi" w:hAnsiTheme="majorHAnsi" w:cstheme="majorHAnsi"/>
          <w:sz w:val="10"/>
        </w:rPr>
        <w:t xml:space="preserve"> </w:t>
      </w:r>
      <w:r w:rsidRPr="00941301">
        <w:rPr>
          <w:rStyle w:val="StyleUnderline"/>
          <w:rFonts w:cstheme="majorHAnsi"/>
        </w:rPr>
        <w:t>A nuclear weapon 1000 times as powerful</w:t>
      </w:r>
      <w:r w:rsidRPr="007B346E">
        <w:rPr>
          <w:rFonts w:asciiTheme="majorHAnsi" w:hAnsiTheme="majorHAnsi" w:cstheme="majorHAnsi"/>
          <w:sz w:val="10"/>
        </w:rPr>
        <w:t xml:space="preserve"> as the one that blasted Hiroshima, if exploded under comparable conditions, </w:t>
      </w:r>
      <w:r w:rsidRPr="00941301">
        <w:rPr>
          <w:rStyle w:val="StyleUnderline"/>
          <w:rFonts w:cstheme="majorHAnsi"/>
        </w:rPr>
        <w:t>produces</w:t>
      </w:r>
      <w:r w:rsidRPr="007B346E">
        <w:rPr>
          <w:rFonts w:asciiTheme="majorHAnsi" w:hAnsiTheme="majorHAnsi" w:cstheme="majorHAnsi"/>
          <w:sz w:val="10"/>
        </w:rPr>
        <w:t xml:space="preserve"> equally serious blast </w:t>
      </w:r>
      <w:r w:rsidRPr="00941301">
        <w:rPr>
          <w:rStyle w:val="StyleUnderline"/>
          <w:rFonts w:cstheme="majorHAnsi"/>
        </w:rPr>
        <w:t>damage to wood-frame houses over an area up to</w:t>
      </w:r>
      <w:r w:rsidRPr="007B346E">
        <w:rPr>
          <w:rFonts w:asciiTheme="majorHAnsi" w:hAnsiTheme="majorHAnsi" w:cstheme="majorHAnsi"/>
          <w:sz w:val="10"/>
        </w:rPr>
        <w:t xml:space="preserve"> about </w:t>
      </w:r>
      <w:r w:rsidRPr="00941301">
        <w:rPr>
          <w:rStyle w:val="StyleUnderline"/>
          <w:rFonts w:cstheme="majorHAnsi"/>
        </w:rPr>
        <w:t>130 times as large, not 1000</w:t>
      </w:r>
      <w:r w:rsidRPr="007B346E">
        <w:rPr>
          <w:rFonts w:asciiTheme="majorHAnsi" w:hAnsiTheme="majorHAnsi" w:cstheme="majorHAnsi"/>
          <w:sz w:val="10"/>
        </w:rPr>
        <w:t xml:space="preserve"> times as large. Book Page: 16 For example, air bursting a 20-kiloton weapon at the optimum height to destroy most buildings will destroy or severely damage houses out to about 1.42 miles from ground zero.6 The circular area of at least severe blast damage will be about 6.33 square miles. (The explosion of a </w:t>
      </w:r>
      <w:proofErr w:type="gramStart"/>
      <w:r w:rsidRPr="007B346E">
        <w:rPr>
          <w:rFonts w:asciiTheme="majorHAnsi" w:hAnsiTheme="majorHAnsi" w:cstheme="majorHAnsi"/>
          <w:sz w:val="10"/>
        </w:rPr>
        <w:t>20 kiloton</w:t>
      </w:r>
      <w:proofErr w:type="gramEnd"/>
      <w:r w:rsidRPr="007B346E">
        <w:rPr>
          <w:rFonts w:asciiTheme="majorHAnsi" w:hAnsiTheme="majorHAnsi" w:cstheme="majorHAnsi"/>
          <w:sz w:val="10"/>
        </w:rPr>
        <w:t xml:space="preserve"> weapon releases the same amount of energy as 20 thousand tons of TNT.) One thousand 20-kiloton weapons thus air burst, well separated to avoid overlap of their blast areas, would destroy or severely damage houses over areas totaling approximately 6,330 square miles. In contrast, similar air bursting of one 20- megaton weapon (equivalent in explosive power to 20 million tons of TNT) would destroy or severely damage the great majority of houses out to </w:t>
      </w:r>
      <w:proofErr w:type="gramStart"/>
      <w:r w:rsidRPr="007B346E">
        <w:rPr>
          <w:rFonts w:asciiTheme="majorHAnsi" w:hAnsiTheme="majorHAnsi" w:cstheme="majorHAnsi"/>
          <w:sz w:val="10"/>
        </w:rPr>
        <w:t>a distance of 16</w:t>
      </w:r>
      <w:proofErr w:type="gramEnd"/>
      <w:r w:rsidRPr="007B346E">
        <w:rPr>
          <w:rFonts w:asciiTheme="majorHAnsi" w:hAnsiTheme="majorHAnsi" w:cstheme="majorHAnsi"/>
          <w:sz w:val="10"/>
        </w:rPr>
        <w:t xml:space="preserve"> miles from ground zero.6 The area of destruction would be about 800 square miles - not 6,330 square miles. </w:t>
      </w:r>
      <w:r w:rsidRPr="00941301">
        <w:rPr>
          <w:rStyle w:val="StyleUnderline"/>
          <w:rFonts w:cstheme="majorHAnsi"/>
        </w:rPr>
        <w:t>Today few if any of Russia's huge</w:t>
      </w:r>
      <w:r w:rsidRPr="007B346E">
        <w:rPr>
          <w:rFonts w:asciiTheme="majorHAnsi" w:hAnsiTheme="majorHAnsi" w:cstheme="majorHAnsi"/>
          <w:sz w:val="10"/>
        </w:rPr>
        <w:t xml:space="preserve"> intercontinental ballistic missiles </w:t>
      </w:r>
      <w:r w:rsidRPr="00941301">
        <w:rPr>
          <w:rStyle w:val="StyleUnderline"/>
          <w:rFonts w:cstheme="majorHAnsi"/>
        </w:rPr>
        <w:t>(ICBMs) are armed with a 20-megaton warhead</w:t>
      </w:r>
      <w:r w:rsidRPr="007B346E">
        <w:rPr>
          <w:rFonts w:asciiTheme="majorHAnsi" w:hAnsiTheme="majorHAnsi" w:cstheme="majorHAnsi"/>
          <w:sz w:val="10"/>
        </w:rPr>
        <w:t xml:space="preserve">. Now </w:t>
      </w:r>
      <w:r w:rsidRPr="00941301">
        <w:rPr>
          <w:rStyle w:val="StyleUnderline"/>
          <w:rFonts w:cstheme="majorHAnsi"/>
        </w:rPr>
        <w:t>a huge Russian ICBM</w:t>
      </w:r>
      <w:r w:rsidRPr="007B346E">
        <w:rPr>
          <w:rFonts w:asciiTheme="majorHAnsi" w:hAnsiTheme="majorHAnsi" w:cstheme="majorHAnsi"/>
          <w:sz w:val="10"/>
        </w:rPr>
        <w:t xml:space="preserve">, the SS-18, </w:t>
      </w:r>
      <w:r w:rsidRPr="00941301">
        <w:rPr>
          <w:rStyle w:val="StyleUnderline"/>
          <w:rFonts w:cstheme="majorHAnsi"/>
        </w:rPr>
        <w:t>typically carries</w:t>
      </w:r>
      <w:r w:rsidRPr="007B346E">
        <w:rPr>
          <w:rFonts w:asciiTheme="majorHAnsi" w:hAnsiTheme="majorHAnsi" w:cstheme="majorHAnsi"/>
          <w:sz w:val="10"/>
        </w:rPr>
        <w:t xml:space="preserve"> 10 warheads, each having a yield of </w:t>
      </w:r>
      <w:r w:rsidRPr="00941301">
        <w:rPr>
          <w:rStyle w:val="StyleUnderline"/>
          <w:rFonts w:cstheme="majorHAnsi"/>
        </w:rPr>
        <w:t>500 kilotons</w:t>
      </w:r>
      <w:r w:rsidRPr="007B346E">
        <w:rPr>
          <w:rFonts w:asciiTheme="majorHAnsi" w:hAnsiTheme="majorHAnsi" w:cstheme="majorHAnsi"/>
          <w:sz w:val="10"/>
        </w:rPr>
        <w:t xml:space="preserve">, each programmed to hit a separate target. See Jane's Weapon Systems, 1987-88. ° </w:t>
      </w:r>
      <w:r w:rsidRPr="00941301">
        <w:rPr>
          <w:rStyle w:val="StyleUnderline"/>
          <w:rFonts w:cstheme="majorHAnsi"/>
        </w:rPr>
        <w:t xml:space="preserve">Myth: A Russian nuclear attack on the United States would </w:t>
      </w:r>
      <w:proofErr w:type="gramStart"/>
      <w:r w:rsidRPr="00941301">
        <w:rPr>
          <w:rStyle w:val="StyleUnderline"/>
          <w:rFonts w:cstheme="majorHAnsi"/>
        </w:rPr>
        <w:t>completely destroy</w:t>
      </w:r>
      <w:proofErr w:type="gramEnd"/>
      <w:r w:rsidRPr="00941301">
        <w:rPr>
          <w:rStyle w:val="StyleUnderline"/>
          <w:rFonts w:cstheme="majorHAnsi"/>
        </w:rPr>
        <w:t xml:space="preserve"> all American cities. </w:t>
      </w:r>
      <w:r w:rsidRPr="007B346E">
        <w:rPr>
          <w:rFonts w:asciiTheme="majorHAnsi" w:hAnsiTheme="majorHAnsi" w:cstheme="majorHAnsi"/>
          <w:sz w:val="10"/>
        </w:rPr>
        <w:t xml:space="preserve">° </w:t>
      </w:r>
      <w:r w:rsidRPr="00941301">
        <w:rPr>
          <w:rStyle w:val="StyleUnderline"/>
          <w:rFonts w:cstheme="majorHAnsi"/>
        </w:rPr>
        <w:t>Facts:</w:t>
      </w:r>
      <w:r w:rsidRPr="007B346E">
        <w:rPr>
          <w:rFonts w:asciiTheme="majorHAnsi" w:hAnsiTheme="majorHAnsi" w:cstheme="majorHAnsi"/>
          <w:sz w:val="10"/>
        </w:rPr>
        <w:t xml:space="preserve"> As long as </w:t>
      </w:r>
      <w:r w:rsidRPr="00941301">
        <w:rPr>
          <w:rStyle w:val="StyleUnderline"/>
          <w:rFonts w:cstheme="majorHAnsi"/>
        </w:rPr>
        <w:t xml:space="preserve">Soviet leaders are </w:t>
      </w:r>
      <w:proofErr w:type="gramStart"/>
      <w:r w:rsidRPr="00941301">
        <w:rPr>
          <w:rStyle w:val="StyleUnderline"/>
          <w:rFonts w:cstheme="majorHAnsi"/>
        </w:rPr>
        <w:t>rational</w:t>
      </w:r>
      <w:proofErr w:type="gramEnd"/>
      <w:r w:rsidRPr="00941301">
        <w:rPr>
          <w:rStyle w:val="StyleUnderline"/>
          <w:rFonts w:cstheme="majorHAnsi"/>
        </w:rPr>
        <w:t xml:space="preserve"> they will continue to give first priority to knocking out our weapons and other military assets that can damage Russia and kill Russians. To explode enough nuclear weapons of any size to </w:t>
      </w:r>
      <w:proofErr w:type="gramStart"/>
      <w:r w:rsidRPr="00941301">
        <w:rPr>
          <w:rStyle w:val="StyleUnderline"/>
          <w:rFonts w:cstheme="majorHAnsi"/>
        </w:rPr>
        <w:t>completely destroy</w:t>
      </w:r>
      <w:proofErr w:type="gramEnd"/>
      <w:r w:rsidRPr="00941301">
        <w:rPr>
          <w:rStyle w:val="StyleUnderline"/>
          <w:rFonts w:cstheme="majorHAnsi"/>
        </w:rPr>
        <w:t xml:space="preserve"> American cities would be an irrational waste of warheads.</w:t>
      </w:r>
      <w:r w:rsidRPr="007B346E">
        <w:rPr>
          <w:rFonts w:asciiTheme="majorHAnsi" w:hAnsiTheme="majorHAnsi" w:cstheme="majorHAnsi"/>
          <w:sz w:val="10"/>
        </w:rPr>
        <w:t xml:space="preserve"> The Soviets can make much better use of most of the warheads that would be required to </w:t>
      </w:r>
      <w:proofErr w:type="gramStart"/>
      <w:r w:rsidRPr="007B346E">
        <w:rPr>
          <w:rFonts w:asciiTheme="majorHAnsi" w:hAnsiTheme="majorHAnsi" w:cstheme="majorHAnsi"/>
          <w:sz w:val="10"/>
        </w:rPr>
        <w:t>completely destroy</w:t>
      </w:r>
      <w:proofErr w:type="gramEnd"/>
      <w:r w:rsidRPr="007B346E">
        <w:rPr>
          <w:rFonts w:asciiTheme="majorHAnsi" w:hAnsiTheme="majorHAnsi" w:cstheme="majorHAnsi"/>
          <w:sz w:val="10"/>
        </w:rPr>
        <w:t xml:space="preserve"> American cities; the majority of those </w:t>
      </w:r>
      <w:r w:rsidRPr="00941301">
        <w:rPr>
          <w:rStyle w:val="StyleUnderline"/>
          <w:rFonts w:cstheme="majorHAnsi"/>
        </w:rPr>
        <w:t>warheads</w:t>
      </w:r>
      <w:r w:rsidRPr="007B346E">
        <w:rPr>
          <w:rFonts w:asciiTheme="majorHAnsi" w:hAnsiTheme="majorHAnsi" w:cstheme="majorHAnsi"/>
          <w:sz w:val="10"/>
        </w:rPr>
        <w:t xml:space="preserve"> probably already </w:t>
      </w:r>
      <w:r w:rsidRPr="00941301">
        <w:rPr>
          <w:rStyle w:val="StyleUnderline"/>
          <w:rFonts w:cstheme="majorHAnsi"/>
        </w:rPr>
        <w:t>are targeted to knock out our retaliatory missiles</w:t>
      </w:r>
      <w:r w:rsidRPr="007B346E">
        <w:rPr>
          <w:rFonts w:asciiTheme="majorHAnsi" w:hAnsiTheme="majorHAnsi" w:cstheme="majorHAnsi"/>
          <w:sz w:val="10"/>
        </w:rPr>
        <w:t xml:space="preserve"> by being surface burst or near-surface burst </w:t>
      </w:r>
      <w:r w:rsidRPr="00941301">
        <w:rPr>
          <w:rStyle w:val="StyleUnderline"/>
          <w:rFonts w:cstheme="majorHAnsi"/>
        </w:rPr>
        <w:t>on</w:t>
      </w:r>
      <w:r w:rsidRPr="007B346E">
        <w:rPr>
          <w:rFonts w:asciiTheme="majorHAnsi" w:hAnsiTheme="majorHAnsi" w:cstheme="majorHAnsi"/>
          <w:sz w:val="10"/>
        </w:rPr>
        <w:t xml:space="preserve"> their hardened </w:t>
      </w:r>
      <w:r w:rsidRPr="00941301">
        <w:rPr>
          <w:rStyle w:val="StyleUnderline"/>
          <w:rFonts w:cstheme="majorHAnsi"/>
        </w:rPr>
        <w:t>silos, located far from</w:t>
      </w:r>
      <w:r w:rsidRPr="007B346E">
        <w:rPr>
          <w:rFonts w:asciiTheme="majorHAnsi" w:hAnsiTheme="majorHAnsi" w:cstheme="majorHAnsi"/>
          <w:sz w:val="10"/>
        </w:rPr>
        <w:t xml:space="preserve"> most cities and </w:t>
      </w:r>
      <w:r w:rsidRPr="00941301">
        <w:rPr>
          <w:rStyle w:val="StyleUnderline"/>
          <w:rFonts w:cstheme="majorHAnsi"/>
        </w:rPr>
        <w:t xml:space="preserve">densely populated areas. </w:t>
      </w:r>
      <w:r w:rsidRPr="007B346E">
        <w:rPr>
          <w:rFonts w:asciiTheme="majorHAnsi" w:hAnsiTheme="majorHAnsi" w:cstheme="majorHAnsi"/>
          <w:sz w:val="10"/>
        </w:rPr>
        <w:t xml:space="preserve">Unfortunately, many </w:t>
      </w:r>
      <w:r w:rsidRPr="00941301">
        <w:rPr>
          <w:rStyle w:val="StyleUnderline"/>
          <w:rFonts w:cstheme="majorHAnsi"/>
        </w:rPr>
        <w:t>militarily significant targets</w:t>
      </w:r>
      <w:r w:rsidRPr="007B346E">
        <w:rPr>
          <w:rFonts w:asciiTheme="majorHAnsi" w:hAnsiTheme="majorHAnsi" w:cstheme="majorHAnsi"/>
          <w:sz w:val="10"/>
        </w:rPr>
        <w:t xml:space="preserve"> - including naval vessels in port and port facilities, bombers and fighters on the ground, air base and airport facilities that can be used by bombers, Army installations, and key defense factories - are in or close to American cities. In the event of an all-out Soviet attack, most of these '"soft" targets </w:t>
      </w:r>
      <w:r w:rsidRPr="00941301">
        <w:rPr>
          <w:rStyle w:val="StyleUnderline"/>
          <w:rFonts w:cstheme="majorHAnsi"/>
        </w:rPr>
        <w:t>would be destroyed by air bursts.</w:t>
      </w:r>
      <w:r w:rsidRPr="007B346E">
        <w:rPr>
          <w:rFonts w:asciiTheme="majorHAnsi" w:hAnsiTheme="majorHAnsi" w:cstheme="majorHAnsi"/>
          <w:sz w:val="10"/>
        </w:rPr>
        <w:t xml:space="preserve"> Air bursting (see Fig. 1.4) a given weapon subjects about twice as large an area to blast effects severe enough to destroy "soft" targets as does surface bursting (see Fig. 1.1) the same weapon. </w:t>
      </w:r>
      <w:r w:rsidRPr="00941301">
        <w:rPr>
          <w:rStyle w:val="StyleUnderline"/>
          <w:rFonts w:cstheme="majorHAnsi"/>
        </w:rPr>
        <w:t>Fortunately</w:t>
      </w:r>
      <w:r w:rsidRPr="007B346E">
        <w:rPr>
          <w:rFonts w:asciiTheme="majorHAnsi" w:hAnsiTheme="majorHAnsi" w:cstheme="majorHAnsi"/>
          <w:sz w:val="10"/>
        </w:rPr>
        <w:t xml:space="preserve"> for Americans living outside blast and fire areas, </w:t>
      </w:r>
      <w:r w:rsidRPr="00941301">
        <w:rPr>
          <w:rStyle w:val="StyleUnderline"/>
          <w:rFonts w:cstheme="majorHAnsi"/>
        </w:rPr>
        <w:t>air bursts produce only very tiny particles.</w:t>
      </w:r>
      <w:r w:rsidRPr="007B346E">
        <w:rPr>
          <w:rFonts w:asciiTheme="majorHAnsi" w:hAnsiTheme="majorHAnsi" w:cstheme="majorHAnsi"/>
          <w:sz w:val="10"/>
        </w:rPr>
        <w:t xml:space="preserve"> Most of these extremely small radioactive particles remain airborne for so long that their radioactive decay and wide dispersal before reaching the ground make them much less life- endangering than the promptly deposited larger fallout particles from surface and near-surface bursts. However, if you are a survival minded American you should prepare to survive heavy fallout wherever you are. Unpredictable winds may bring fallout from unexpected directions. Or your area may be in a "hot spot" of life-endangering fallout caused by a rain-out or snow-out of both small and tiny particles from distant explosions. Or the enemy may use surface or near-surface bursts in your part of the country to crater long runways or otherwise disrupt U.S. retaliatory actions by producing heavy local fallout. Today few if any of Russia's largest intercontinental ballistic missiles (ICBMs) are armed with a 20-megaton warhead. A huge Russian ICBM, the SS-18, typically carries 10 warheads each having a yield of 500 kilotons, each programmed to hit a separate target. See "Jane's Weapon Systems. 1987-1988." However, in March 1990 CIA Director William Webster told the U.S. Senate Armed Services Committee that ".... The USSR's strategic modernization program continues unabated," and that the SS-18 Mod 5 can carry 14 to 20 nuclear warheads. The warheads are generally assumed to be smaller than those of the older SS-18s. ° </w:t>
      </w:r>
      <w:r w:rsidRPr="005B7505">
        <w:rPr>
          <w:rStyle w:val="Emphasis"/>
          <w:rFonts w:asciiTheme="majorHAnsi" w:hAnsiTheme="majorHAnsi" w:cstheme="majorHAnsi"/>
        </w:rPr>
        <w:t>Myth: So much food and water will be poisoned by fallout that people will starve and die even in fallout areas where there is enough food and water.</w:t>
      </w:r>
      <w:r w:rsidRPr="007B346E">
        <w:rPr>
          <w:rFonts w:asciiTheme="majorHAnsi" w:hAnsiTheme="majorHAnsi" w:cstheme="majorHAnsi"/>
          <w:sz w:val="10"/>
        </w:rPr>
        <w:t xml:space="preserve"> ° </w:t>
      </w:r>
      <w:r w:rsidRPr="005B7505">
        <w:rPr>
          <w:rStyle w:val="StyleUnderline"/>
          <w:rFonts w:cstheme="majorHAnsi"/>
        </w:rPr>
        <w:t xml:space="preserve">Facts: If the </w:t>
      </w:r>
      <w:proofErr w:type="spellStart"/>
      <w:r w:rsidRPr="005B7505">
        <w:rPr>
          <w:rStyle w:val="StyleUnderline"/>
          <w:rFonts w:cstheme="majorHAnsi"/>
        </w:rPr>
        <w:t>falloutparticles</w:t>
      </w:r>
      <w:proofErr w:type="spellEnd"/>
      <w:r w:rsidRPr="005B7505">
        <w:rPr>
          <w:rStyle w:val="StyleUnderline"/>
          <w:rFonts w:cstheme="majorHAnsi"/>
        </w:rPr>
        <w:t xml:space="preserve"> do not become mixed with the parts of food that are eaten, no harm is done. Food and water in dust-tight containers are</w:t>
      </w:r>
      <w:r w:rsidRPr="00941301">
        <w:rPr>
          <w:rStyle w:val="StyleUnderline"/>
          <w:rFonts w:cstheme="majorHAnsi"/>
        </w:rPr>
        <w:t xml:space="preserve"> not contaminated</w:t>
      </w:r>
      <w:r w:rsidRPr="007B346E">
        <w:rPr>
          <w:rFonts w:asciiTheme="majorHAnsi" w:hAnsiTheme="majorHAnsi" w:cstheme="majorHAnsi"/>
          <w:sz w:val="10"/>
        </w:rPr>
        <w:t xml:space="preserve"> by fallout radiation.</w:t>
      </w:r>
      <w:r w:rsidRPr="00941301">
        <w:rPr>
          <w:rStyle w:val="StyleUnderline"/>
          <w:rFonts w:cstheme="majorHAnsi"/>
        </w:rPr>
        <w:t xml:space="preserve"> </w:t>
      </w:r>
      <w:r w:rsidRPr="00941301">
        <w:rPr>
          <w:rStyle w:val="StyleUnderline"/>
          <w:rFonts w:cstheme="majorHAnsi"/>
          <w:highlight w:val="green"/>
        </w:rPr>
        <w:t>Peeling fruits and vegetables removes</w:t>
      </w:r>
      <w:r w:rsidRPr="00941301">
        <w:rPr>
          <w:rStyle w:val="StyleUnderline"/>
          <w:rFonts w:cstheme="majorHAnsi"/>
        </w:rPr>
        <w:t xml:space="preserve"> </w:t>
      </w:r>
      <w:r w:rsidRPr="007B346E">
        <w:rPr>
          <w:rFonts w:asciiTheme="majorHAnsi" w:hAnsiTheme="majorHAnsi" w:cstheme="majorHAnsi"/>
          <w:sz w:val="10"/>
        </w:rPr>
        <w:t>essentially</w:t>
      </w:r>
      <w:r w:rsidRPr="00941301">
        <w:rPr>
          <w:rStyle w:val="StyleUnderline"/>
          <w:rFonts w:cstheme="majorHAnsi"/>
        </w:rPr>
        <w:t xml:space="preserve"> </w:t>
      </w:r>
      <w:r w:rsidRPr="00941301">
        <w:rPr>
          <w:rStyle w:val="StyleUnderline"/>
          <w:rFonts w:cstheme="majorHAnsi"/>
          <w:highlight w:val="green"/>
        </w:rPr>
        <w:t>all fallout</w:t>
      </w:r>
      <w:r w:rsidRPr="00941301">
        <w:rPr>
          <w:rStyle w:val="StyleUnderline"/>
          <w:rFonts w:cstheme="majorHAnsi"/>
        </w:rPr>
        <w:t xml:space="preserve">, as does removing the uppermost several inches of stored grain onto which fallout particles have fallen. Water from many sources -- such as deep wells and covered reservoirs, tanks, and containers -- would not be contaminated. Even </w:t>
      </w:r>
      <w:r w:rsidRPr="00941301">
        <w:rPr>
          <w:rStyle w:val="StyleUnderline"/>
          <w:rFonts w:cstheme="majorHAnsi"/>
          <w:highlight w:val="green"/>
        </w:rPr>
        <w:t>water</w:t>
      </w:r>
      <w:r w:rsidRPr="00941301">
        <w:rPr>
          <w:rStyle w:val="StyleUnderline"/>
          <w:rFonts w:cstheme="majorHAnsi"/>
        </w:rPr>
        <w:t xml:space="preserve"> </w:t>
      </w:r>
      <w:r w:rsidRPr="00941301">
        <w:rPr>
          <w:rStyle w:val="StyleUnderline"/>
          <w:rFonts w:cstheme="majorHAnsi"/>
        </w:rPr>
        <w:lastRenderedPageBreak/>
        <w:t xml:space="preserve">containing dissolved radioactive elements and compounds </w:t>
      </w:r>
      <w:r w:rsidRPr="00941301">
        <w:rPr>
          <w:rStyle w:val="StyleUnderline"/>
          <w:rFonts w:cstheme="majorHAnsi"/>
          <w:highlight w:val="green"/>
        </w:rPr>
        <w:t>can be made safe</w:t>
      </w:r>
      <w:r w:rsidRPr="00941301">
        <w:rPr>
          <w:rStyle w:val="StyleUnderline"/>
          <w:rFonts w:cstheme="majorHAnsi"/>
        </w:rPr>
        <w:t xml:space="preserve"> for drinking </w:t>
      </w:r>
      <w:r w:rsidRPr="00941301">
        <w:rPr>
          <w:rStyle w:val="StyleUnderline"/>
          <w:rFonts w:cstheme="majorHAnsi"/>
          <w:highlight w:val="green"/>
        </w:rPr>
        <w:t>by</w:t>
      </w:r>
      <w:r w:rsidRPr="00941301">
        <w:rPr>
          <w:rStyle w:val="StyleUnderline"/>
          <w:rFonts w:cstheme="majorHAnsi"/>
        </w:rPr>
        <w:t xml:space="preserve"> simply </w:t>
      </w:r>
      <w:r w:rsidRPr="00941301">
        <w:rPr>
          <w:rStyle w:val="StyleUnderline"/>
          <w:rFonts w:cstheme="majorHAnsi"/>
          <w:highlight w:val="green"/>
        </w:rPr>
        <w:t>filtering</w:t>
      </w:r>
      <w:r w:rsidRPr="00941301">
        <w:rPr>
          <w:rStyle w:val="StyleUnderline"/>
          <w:rFonts w:cstheme="majorHAnsi"/>
        </w:rPr>
        <w:t xml:space="preserve"> it through earth</w:t>
      </w:r>
      <w:r w:rsidRPr="007B346E">
        <w:rPr>
          <w:rFonts w:asciiTheme="majorHAnsi" w:hAnsiTheme="majorHAnsi" w:cstheme="majorHAnsi"/>
          <w:sz w:val="10"/>
        </w:rPr>
        <w:t xml:space="preserve">, as described later in this book. ° </w:t>
      </w:r>
      <w:r w:rsidRPr="00941301">
        <w:rPr>
          <w:rStyle w:val="StyleUnderline"/>
          <w:rFonts w:cstheme="majorHAnsi"/>
        </w:rPr>
        <w:t>Myth: Most of the unborn children</w:t>
      </w:r>
      <w:r w:rsidRPr="007B346E">
        <w:rPr>
          <w:rFonts w:asciiTheme="majorHAnsi" w:hAnsiTheme="majorHAnsi" w:cstheme="majorHAnsi"/>
          <w:sz w:val="10"/>
        </w:rPr>
        <w:t xml:space="preserve"> and grandchildren </w:t>
      </w:r>
      <w:r w:rsidRPr="00941301">
        <w:rPr>
          <w:rStyle w:val="StyleUnderline"/>
          <w:rFonts w:cstheme="majorHAnsi"/>
        </w:rPr>
        <w:t>of people who have been exposed to radiation</w:t>
      </w:r>
      <w:r w:rsidRPr="007B346E">
        <w:rPr>
          <w:rFonts w:asciiTheme="majorHAnsi" w:hAnsiTheme="majorHAnsi" w:cstheme="majorHAnsi"/>
          <w:sz w:val="10"/>
        </w:rPr>
        <w:t xml:space="preserve"> from nuclear explosions </w:t>
      </w:r>
      <w:r w:rsidRPr="00941301">
        <w:rPr>
          <w:rStyle w:val="StyleUnderline"/>
          <w:rFonts w:cstheme="majorHAnsi"/>
        </w:rPr>
        <w:t>will be genetically damaged</w:t>
      </w:r>
      <w:r w:rsidRPr="007B346E">
        <w:rPr>
          <w:rFonts w:asciiTheme="majorHAnsi" w:hAnsiTheme="majorHAnsi" w:cstheme="majorHAnsi"/>
          <w:sz w:val="10"/>
        </w:rPr>
        <w:t xml:space="preserve"> will be malformed, delayed victims of nuclear war. ° </w:t>
      </w:r>
      <w:r w:rsidRPr="00941301">
        <w:rPr>
          <w:rStyle w:val="StyleUnderline"/>
          <w:rFonts w:cstheme="majorHAnsi"/>
        </w:rPr>
        <w:t xml:space="preserve">Facts: The authoritative study by the National Academy of Sciences, A </w:t>
      </w:r>
      <w:proofErr w:type="gramStart"/>
      <w:r w:rsidRPr="00941301">
        <w:rPr>
          <w:rStyle w:val="StyleUnderline"/>
          <w:rFonts w:cstheme="majorHAnsi"/>
        </w:rPr>
        <w:t>Thirty Year</w:t>
      </w:r>
      <w:proofErr w:type="gramEnd"/>
      <w:r w:rsidRPr="00941301">
        <w:rPr>
          <w:rStyle w:val="StyleUnderline"/>
          <w:rFonts w:cstheme="majorHAnsi"/>
        </w:rPr>
        <w:t xml:space="preserve"> Study of the Survivors </w:t>
      </w:r>
      <w:proofErr w:type="spellStart"/>
      <w:r w:rsidRPr="00941301">
        <w:rPr>
          <w:rStyle w:val="StyleUnderline"/>
          <w:rFonts w:cstheme="majorHAnsi"/>
        </w:rPr>
        <w:t>qf</w:t>
      </w:r>
      <w:proofErr w:type="spellEnd"/>
      <w:r w:rsidRPr="00941301">
        <w:rPr>
          <w:rStyle w:val="StyleUnderline"/>
          <w:rFonts w:cstheme="majorHAnsi"/>
        </w:rPr>
        <w:t xml:space="preserve"> Hiroshima and Nagasaki</w:t>
      </w:r>
      <w:r w:rsidRPr="007B346E">
        <w:rPr>
          <w:rFonts w:asciiTheme="majorHAnsi" w:hAnsiTheme="majorHAnsi" w:cstheme="majorHAnsi"/>
          <w:sz w:val="10"/>
        </w:rPr>
        <w:t xml:space="preserve">, was published in 1977. </w:t>
      </w:r>
      <w:r w:rsidRPr="00941301">
        <w:rPr>
          <w:rStyle w:val="StyleUnderline"/>
          <w:rFonts w:cstheme="majorHAnsi"/>
        </w:rPr>
        <w:t>It concludes that the incidence of abnormalities is no higher among children later conceived by parents who were exposed to radiation during the attacks on Hiroshima and Nagasaki than is the incidence of abnormalities among Japanese children born to un-exposed parents.</w:t>
      </w:r>
      <w:r w:rsidRPr="007B346E">
        <w:rPr>
          <w:rFonts w:asciiTheme="majorHAnsi" w:hAnsiTheme="majorHAnsi" w:cstheme="majorHAnsi"/>
          <w:sz w:val="10"/>
        </w:rPr>
        <w:t xml:space="preserve"> This is not to say that there would be no genetic damage, nor that some fetuses subjected to large radiation doses would not be damaged. But the </w:t>
      </w:r>
      <w:r w:rsidRPr="00941301">
        <w:rPr>
          <w:rStyle w:val="StyleUnderline"/>
          <w:rFonts w:cstheme="majorHAnsi"/>
        </w:rPr>
        <w:t>overwhelming evidence does show that the exaggerated fears of radiation damage to future generations are not supported by scientific findings.</w:t>
      </w:r>
      <w:r w:rsidRPr="007B346E">
        <w:rPr>
          <w:rFonts w:asciiTheme="majorHAnsi" w:hAnsiTheme="majorHAnsi" w:cstheme="majorHAnsi"/>
          <w:sz w:val="10"/>
        </w:rPr>
        <w:t xml:space="preserve"> ° </w:t>
      </w:r>
      <w:r w:rsidRPr="00941301">
        <w:rPr>
          <w:rStyle w:val="Emphasis"/>
          <w:rFonts w:asciiTheme="majorHAnsi" w:hAnsiTheme="majorHAnsi" w:cstheme="majorHAnsi"/>
        </w:rPr>
        <w:t>Myth: Overkill would result if all the U.S. and U.S.S.R, nuclear weapons were used</w:t>
      </w:r>
      <w:r w:rsidRPr="007B346E">
        <w:rPr>
          <w:rFonts w:asciiTheme="majorHAnsi" w:hAnsiTheme="majorHAnsi" w:cstheme="majorHAnsi"/>
          <w:sz w:val="10"/>
        </w:rPr>
        <w:t xml:space="preserve"> meaning not only that the two superpowers have more than enough weapons to kill </w:t>
      </w:r>
      <w:proofErr w:type="gramStart"/>
      <w:r w:rsidRPr="007B346E">
        <w:rPr>
          <w:rFonts w:asciiTheme="majorHAnsi" w:hAnsiTheme="majorHAnsi" w:cstheme="majorHAnsi"/>
          <w:sz w:val="10"/>
        </w:rPr>
        <w:t>all of</w:t>
      </w:r>
      <w:proofErr w:type="gramEnd"/>
      <w:r w:rsidRPr="007B346E">
        <w:rPr>
          <w:rFonts w:asciiTheme="majorHAnsi" w:hAnsiTheme="majorHAnsi" w:cstheme="majorHAnsi"/>
          <w:sz w:val="10"/>
        </w:rPr>
        <w:t xml:space="preserve"> each other's people, but also that </w:t>
      </w:r>
      <w:r w:rsidRPr="00941301">
        <w:rPr>
          <w:rStyle w:val="StyleUnderline"/>
          <w:rFonts w:cstheme="majorHAnsi"/>
        </w:rPr>
        <w:t>they have enough weapons to exterminate the human race.</w:t>
      </w:r>
      <w:r w:rsidRPr="007B346E">
        <w:rPr>
          <w:rFonts w:asciiTheme="majorHAnsi" w:hAnsiTheme="majorHAnsi" w:cstheme="majorHAnsi"/>
          <w:sz w:val="10"/>
        </w:rPr>
        <w:t xml:space="preserve"> Book Page: 17 ° </w:t>
      </w:r>
      <w:r w:rsidRPr="00941301">
        <w:rPr>
          <w:rStyle w:val="StyleUnderline"/>
          <w:rFonts w:cstheme="majorHAnsi"/>
        </w:rPr>
        <w:t>Facts: Statements that the U.S. and the Soviet Union have the power to kill the world's population several times over are based on misleading calculations. One</w:t>
      </w:r>
      <w:r w:rsidRPr="007B346E">
        <w:rPr>
          <w:rFonts w:asciiTheme="majorHAnsi" w:hAnsiTheme="majorHAnsi" w:cstheme="majorHAnsi"/>
          <w:sz w:val="10"/>
        </w:rPr>
        <w:t xml:space="preserve"> such calculation is to multiply the deaths produced per kiloton exploded over Hiroshima or Nagasaki by an estimate of the number of kilotons in either side's arsenal. (A kiloton explosion is one that produces the same amount of energy as does 1000 tons of TNT.) The </w:t>
      </w:r>
      <w:r w:rsidRPr="00941301">
        <w:rPr>
          <w:rStyle w:val="StyleUnderline"/>
          <w:rFonts w:cstheme="majorHAnsi"/>
        </w:rPr>
        <w:t>unstated assumption is that somehow the world's population could be gathered into circular crowds, each a few miles in diameter with a population density equal to downtown Hiroshima or Nagasaki, and then a small (Hiroshima-sized) weapon would be exploded over the center of each crowd. Other misleading calculations are based on exaggerations of the dangers from long-lasting radiation</w:t>
      </w:r>
      <w:r w:rsidRPr="007B346E">
        <w:rPr>
          <w:rFonts w:asciiTheme="majorHAnsi" w:hAnsiTheme="majorHAnsi" w:cstheme="majorHAnsi"/>
          <w:sz w:val="10"/>
        </w:rPr>
        <w:t xml:space="preserve"> and other harmful effects of a nuclear war. ° </w:t>
      </w:r>
      <w:r w:rsidRPr="00941301">
        <w:rPr>
          <w:rStyle w:val="StyleUnderline"/>
          <w:rFonts w:cstheme="majorHAnsi"/>
        </w:rPr>
        <w:t>Myth: Blindness and a disastrous increase of cancers would be the fate of survivors</w:t>
      </w:r>
      <w:r w:rsidRPr="007B346E">
        <w:rPr>
          <w:rFonts w:asciiTheme="majorHAnsi" w:hAnsiTheme="majorHAnsi" w:cstheme="majorHAnsi"/>
          <w:sz w:val="10"/>
        </w:rPr>
        <w:t xml:space="preserve"> of a nuclear </w:t>
      </w:r>
      <w:proofErr w:type="gramStart"/>
      <w:r w:rsidRPr="007B346E">
        <w:rPr>
          <w:rFonts w:asciiTheme="majorHAnsi" w:hAnsiTheme="majorHAnsi" w:cstheme="majorHAnsi"/>
          <w:sz w:val="10"/>
        </w:rPr>
        <w:t xml:space="preserve">war, </w:t>
      </w:r>
      <w:r w:rsidRPr="00941301">
        <w:rPr>
          <w:rStyle w:val="StyleUnderline"/>
          <w:rFonts w:cstheme="majorHAnsi"/>
        </w:rPr>
        <w:t>because</w:t>
      </w:r>
      <w:proofErr w:type="gramEnd"/>
      <w:r w:rsidRPr="007B346E">
        <w:rPr>
          <w:rFonts w:asciiTheme="majorHAnsi" w:hAnsiTheme="majorHAnsi" w:cstheme="majorHAnsi"/>
          <w:sz w:val="10"/>
        </w:rPr>
        <w:t xml:space="preserve"> the nuclear </w:t>
      </w:r>
      <w:r w:rsidRPr="00941301">
        <w:rPr>
          <w:rStyle w:val="StyleUnderline"/>
          <w:rFonts w:cstheme="majorHAnsi"/>
        </w:rPr>
        <w:t>explosions would destroy so much of the protective ozone</w:t>
      </w:r>
      <w:r w:rsidRPr="007B346E">
        <w:rPr>
          <w:rFonts w:asciiTheme="majorHAnsi" w:hAnsiTheme="majorHAnsi" w:cstheme="majorHAnsi"/>
          <w:sz w:val="10"/>
        </w:rPr>
        <w:t xml:space="preserve"> in the stratosphere that far too much ultraviolet light would reach the earth's surface. Even birds and insects would be blinded. People could not work outdoors in daytime for years without dark </w:t>
      </w:r>
      <w:proofErr w:type="gramStart"/>
      <w:r w:rsidRPr="007B346E">
        <w:rPr>
          <w:rFonts w:asciiTheme="majorHAnsi" w:hAnsiTheme="majorHAnsi" w:cstheme="majorHAnsi"/>
          <w:sz w:val="10"/>
        </w:rPr>
        <w:t>glasses, and</w:t>
      </w:r>
      <w:proofErr w:type="gramEnd"/>
      <w:r w:rsidRPr="007B346E">
        <w:rPr>
          <w:rFonts w:asciiTheme="majorHAnsi" w:hAnsiTheme="majorHAnsi" w:cstheme="majorHAnsi"/>
          <w:sz w:val="10"/>
        </w:rPr>
        <w:t xml:space="preserve"> would have to wear protective clothing to prevent incapacitating sunburn. </w:t>
      </w:r>
      <w:r w:rsidRPr="00941301">
        <w:rPr>
          <w:rStyle w:val="StyleUnderline"/>
          <w:rFonts w:cstheme="majorHAnsi"/>
        </w:rPr>
        <w:t xml:space="preserve">Plants would be badly injured and food production greatly reduced. </w:t>
      </w:r>
      <w:r w:rsidRPr="007B346E">
        <w:rPr>
          <w:rFonts w:asciiTheme="majorHAnsi" w:hAnsiTheme="majorHAnsi" w:cstheme="majorHAnsi"/>
          <w:sz w:val="10"/>
        </w:rPr>
        <w:t xml:space="preserve">° </w:t>
      </w:r>
      <w:r w:rsidRPr="00941301">
        <w:rPr>
          <w:rStyle w:val="StyleUnderline"/>
          <w:rFonts w:cstheme="majorHAnsi"/>
        </w:rPr>
        <w:t>Facts:</w:t>
      </w:r>
      <w:r w:rsidRPr="007B346E">
        <w:rPr>
          <w:rFonts w:asciiTheme="majorHAnsi" w:hAnsiTheme="majorHAnsi" w:cstheme="majorHAnsi"/>
          <w:sz w:val="10"/>
        </w:rPr>
        <w:t xml:space="preserve"> Large nuclear explosions do inject huge amounts of nitrogen oxides (gasses that destroy ozone) into the stratosphere. However, </w:t>
      </w:r>
      <w:r w:rsidRPr="00941301">
        <w:rPr>
          <w:rStyle w:val="StyleUnderline"/>
          <w:rFonts w:cstheme="majorHAnsi"/>
        </w:rPr>
        <w:t>the percent of the</w:t>
      </w:r>
      <w:r w:rsidRPr="007B346E">
        <w:rPr>
          <w:rFonts w:asciiTheme="majorHAnsi" w:hAnsiTheme="majorHAnsi" w:cstheme="majorHAnsi"/>
          <w:sz w:val="10"/>
        </w:rPr>
        <w:t xml:space="preserve"> stratospheric </w:t>
      </w:r>
      <w:r w:rsidRPr="00941301">
        <w:rPr>
          <w:rStyle w:val="StyleUnderline"/>
          <w:rFonts w:cstheme="majorHAnsi"/>
        </w:rPr>
        <w:t xml:space="preserve">ozone destroyed </w:t>
      </w:r>
      <w:r w:rsidRPr="007B346E">
        <w:rPr>
          <w:rFonts w:asciiTheme="majorHAnsi" w:hAnsiTheme="majorHAnsi" w:cstheme="majorHAnsi"/>
          <w:sz w:val="10"/>
        </w:rPr>
        <w:t xml:space="preserve">by a given amount of nitrogen oxides </w:t>
      </w:r>
      <w:r w:rsidRPr="00941301">
        <w:rPr>
          <w:rStyle w:val="StyleUnderline"/>
          <w:rFonts w:cstheme="majorHAnsi"/>
        </w:rPr>
        <w:t>has been greatly overestimated in</w:t>
      </w:r>
      <w:r w:rsidRPr="007B346E">
        <w:rPr>
          <w:rFonts w:asciiTheme="majorHAnsi" w:hAnsiTheme="majorHAnsi" w:cstheme="majorHAnsi"/>
          <w:sz w:val="10"/>
        </w:rPr>
        <w:t xml:space="preserve"> almost </w:t>
      </w:r>
      <w:r w:rsidRPr="00941301">
        <w:rPr>
          <w:rStyle w:val="StyleUnderline"/>
          <w:rFonts w:cstheme="majorHAnsi"/>
        </w:rPr>
        <w:t xml:space="preserve">all theoretical </w:t>
      </w:r>
      <w:r w:rsidRPr="00941301">
        <w:rPr>
          <w:rStyle w:val="StyleUnderline"/>
          <w:rFonts w:cstheme="majorHAnsi"/>
          <w:highlight w:val="green"/>
        </w:rPr>
        <w:t>calculations and models</w:t>
      </w:r>
      <w:r w:rsidRPr="00941301">
        <w:rPr>
          <w:rStyle w:val="StyleUnderline"/>
          <w:rFonts w:cstheme="majorHAnsi"/>
        </w:rPr>
        <w:t>.</w:t>
      </w:r>
      <w:r w:rsidRPr="007B346E">
        <w:rPr>
          <w:rFonts w:asciiTheme="majorHAnsi" w:hAnsiTheme="majorHAnsi" w:cstheme="majorHAnsi"/>
          <w:sz w:val="10"/>
        </w:rPr>
        <w:t xml:space="preserve"> For example, the Soviet and U.S. atmospheric nuclear test explosions of large weapons in 1952-1962 were calculated by Foley and Ruderman to result in a reduction of more than 10 percent in total ozone. (See M. H. Foley and M. A. Ruderman, 'Stratospheric NO from Past Nuclear Explosions", Journal of Geophysics, Res. 78, 4441-4450.) Yet </w:t>
      </w:r>
      <w:r w:rsidRPr="00941301">
        <w:rPr>
          <w:rStyle w:val="StyleUnderline"/>
          <w:rFonts w:cstheme="majorHAnsi"/>
        </w:rPr>
        <w:t>observations</w:t>
      </w:r>
      <w:r w:rsidRPr="007B346E">
        <w:rPr>
          <w:rFonts w:asciiTheme="majorHAnsi" w:hAnsiTheme="majorHAnsi" w:cstheme="majorHAnsi"/>
          <w:sz w:val="10"/>
        </w:rPr>
        <w:t xml:space="preserve"> that they cited </w:t>
      </w:r>
      <w:r w:rsidRPr="00941301">
        <w:rPr>
          <w:rStyle w:val="StyleUnderline"/>
          <w:rFonts w:cstheme="majorHAnsi"/>
          <w:highlight w:val="green"/>
        </w:rPr>
        <w:t>showed no reductions in ozone.</w:t>
      </w:r>
      <w:r w:rsidRPr="00941301">
        <w:rPr>
          <w:rStyle w:val="StyleUnderline"/>
          <w:rFonts w:cstheme="majorHAnsi"/>
        </w:rPr>
        <w:t xml:space="preserve"> Nor did ultraviolet increase.</w:t>
      </w:r>
      <w:r w:rsidRPr="007B346E">
        <w:rPr>
          <w:rFonts w:asciiTheme="majorHAnsi" w:hAnsiTheme="majorHAnsi" w:cstheme="majorHAnsi"/>
          <w:sz w:val="10"/>
        </w:rPr>
        <w:t xml:space="preserve"> Other theoreticians calculated sizable reductions in total </w:t>
      </w:r>
      <w:proofErr w:type="gramStart"/>
      <w:r w:rsidRPr="007B346E">
        <w:rPr>
          <w:rFonts w:asciiTheme="majorHAnsi" w:hAnsiTheme="majorHAnsi" w:cstheme="majorHAnsi"/>
          <w:sz w:val="10"/>
        </w:rPr>
        <w:t>ozone, but</w:t>
      </w:r>
      <w:proofErr w:type="gramEnd"/>
      <w:r w:rsidRPr="007B346E">
        <w:rPr>
          <w:rFonts w:asciiTheme="majorHAnsi" w:hAnsiTheme="majorHAnsi" w:cstheme="majorHAnsi"/>
          <w:sz w:val="10"/>
        </w:rPr>
        <w:t xml:space="preserve"> interpreted the observational data to indicate either no reduction, or much smaller reductions than their calculated ones. </w:t>
      </w:r>
      <w:r w:rsidRPr="00941301">
        <w:rPr>
          <w:rStyle w:val="StyleUnderline"/>
          <w:rFonts w:cstheme="majorHAnsi"/>
        </w:rPr>
        <w:t>A realistic</w:t>
      </w:r>
      <w:r w:rsidRPr="007B346E">
        <w:rPr>
          <w:rFonts w:asciiTheme="majorHAnsi" w:hAnsiTheme="majorHAnsi" w:cstheme="majorHAnsi"/>
          <w:sz w:val="10"/>
        </w:rPr>
        <w:t xml:space="preserve"> simplified </w:t>
      </w:r>
      <w:r w:rsidRPr="00941301">
        <w:rPr>
          <w:rStyle w:val="StyleUnderline"/>
          <w:rFonts w:cstheme="majorHAnsi"/>
        </w:rPr>
        <w:t>estimate of the increased ultraviolet light dangers</w:t>
      </w:r>
      <w:r w:rsidRPr="007B346E">
        <w:rPr>
          <w:rFonts w:asciiTheme="majorHAnsi" w:hAnsiTheme="majorHAnsi" w:cstheme="majorHAnsi"/>
          <w:sz w:val="10"/>
        </w:rPr>
        <w:t xml:space="preserve"> to American survivors of a large nuclear war </w:t>
      </w:r>
      <w:r w:rsidRPr="00941301">
        <w:rPr>
          <w:rStyle w:val="StyleUnderline"/>
          <w:rFonts w:cstheme="majorHAnsi"/>
        </w:rPr>
        <w:t>equates</w:t>
      </w:r>
      <w:r w:rsidRPr="007B346E">
        <w:rPr>
          <w:rFonts w:asciiTheme="majorHAnsi" w:hAnsiTheme="majorHAnsi" w:cstheme="majorHAnsi"/>
          <w:sz w:val="10"/>
        </w:rPr>
        <w:t xml:space="preserve"> these hazards </w:t>
      </w:r>
      <w:r w:rsidRPr="00941301">
        <w:rPr>
          <w:rStyle w:val="StyleUnderline"/>
          <w:rFonts w:cstheme="majorHAnsi"/>
        </w:rPr>
        <w:t>to moving from San Francisco to sea level at the equator, where the sea level incidence of skin cancers (seldom fatal) is highest- about 10 times higher than the incidence at San Francisco.</w:t>
      </w:r>
      <w:r w:rsidRPr="007B346E">
        <w:rPr>
          <w:rFonts w:asciiTheme="majorHAnsi" w:hAnsiTheme="majorHAnsi" w:cstheme="majorHAnsi"/>
          <w:sz w:val="10"/>
        </w:rPr>
        <w:t xml:space="preserve"> Many additional thousands of American survivors might get skin cancer, but little or no increase in skin cancers might result if in the post-attack world deliberate sun tanning and going around hatless went out of fashion. </w:t>
      </w:r>
      <w:r w:rsidRPr="00642D6B">
        <w:rPr>
          <w:rFonts w:asciiTheme="majorHAnsi" w:hAnsiTheme="majorHAnsi" w:cstheme="majorHAnsi"/>
          <w:sz w:val="10"/>
        </w:rPr>
        <w:t xml:space="preserve">Furthermore, </w:t>
      </w:r>
      <w:r w:rsidRPr="00642D6B">
        <w:rPr>
          <w:rStyle w:val="StyleUnderline"/>
          <w:rFonts w:cstheme="majorHAnsi"/>
        </w:rPr>
        <w:t>almost all of</w:t>
      </w:r>
      <w:r w:rsidRPr="00941301">
        <w:rPr>
          <w:rStyle w:val="StyleUnderline"/>
          <w:rFonts w:cstheme="majorHAnsi"/>
        </w:rPr>
        <w:t xml:space="preserve"> </w:t>
      </w:r>
      <w:r w:rsidRPr="00642D6B">
        <w:rPr>
          <w:rStyle w:val="StyleUnderline"/>
          <w:rFonts w:cstheme="majorHAnsi"/>
          <w:highlight w:val="green"/>
        </w:rPr>
        <w:t xml:space="preserve">today's warheads </w:t>
      </w:r>
      <w:r w:rsidRPr="00941301">
        <w:rPr>
          <w:rStyle w:val="StyleUnderline"/>
          <w:rFonts w:cstheme="majorHAnsi"/>
          <w:highlight w:val="green"/>
        </w:rPr>
        <w:t xml:space="preserve">are smaller than those </w:t>
      </w:r>
      <w:r w:rsidRPr="00941301">
        <w:rPr>
          <w:rStyle w:val="StyleUnderline"/>
          <w:rFonts w:cstheme="majorHAnsi"/>
        </w:rPr>
        <w:t xml:space="preserve">exploded </w:t>
      </w:r>
      <w:r w:rsidRPr="00941301">
        <w:rPr>
          <w:rStyle w:val="StyleUnderline"/>
          <w:rFonts w:cstheme="majorHAnsi"/>
          <w:highlight w:val="green"/>
        </w:rPr>
        <w:t>in</w:t>
      </w:r>
      <w:r w:rsidRPr="00941301">
        <w:rPr>
          <w:rStyle w:val="StyleUnderline"/>
          <w:rFonts w:cstheme="majorHAnsi"/>
        </w:rPr>
        <w:t xml:space="preserve"> the </w:t>
      </w:r>
      <w:r w:rsidRPr="00941301">
        <w:rPr>
          <w:rStyle w:val="StyleUnderline"/>
          <w:rFonts w:cstheme="majorHAnsi"/>
          <w:highlight w:val="green"/>
        </w:rPr>
        <w:t>large</w:t>
      </w:r>
      <w:r w:rsidRPr="00941301">
        <w:rPr>
          <w:rStyle w:val="StyleUnderline"/>
          <w:rFonts w:cstheme="majorHAnsi"/>
        </w:rPr>
        <w:t xml:space="preserve">- weapons </w:t>
      </w:r>
      <w:r w:rsidRPr="00941301">
        <w:rPr>
          <w:rStyle w:val="StyleUnderline"/>
          <w:rFonts w:cstheme="majorHAnsi"/>
          <w:highlight w:val="green"/>
        </w:rPr>
        <w:t>tests</w:t>
      </w:r>
      <w:r w:rsidRPr="007B346E">
        <w:rPr>
          <w:rFonts w:asciiTheme="majorHAnsi" w:hAnsiTheme="majorHAnsi" w:cstheme="majorHAnsi"/>
          <w:sz w:val="10"/>
        </w:rPr>
        <w:t xml:space="preserve"> mentioned above; </w:t>
      </w:r>
      <w:r w:rsidRPr="005B7505">
        <w:rPr>
          <w:rStyle w:val="StyleUnderline"/>
          <w:rFonts w:cstheme="majorHAnsi"/>
        </w:rPr>
        <w:t xml:space="preserve">most </w:t>
      </w:r>
      <w:r w:rsidRPr="00642D6B">
        <w:rPr>
          <w:rStyle w:val="StyleUnderline"/>
          <w:rFonts w:cstheme="majorHAnsi"/>
        </w:rPr>
        <w:t>w</w:t>
      </w:r>
      <w:r w:rsidRPr="005B7505">
        <w:rPr>
          <w:rStyle w:val="StyleUnderline"/>
          <w:rFonts w:cstheme="majorHAnsi"/>
        </w:rPr>
        <w:t xml:space="preserve">ould </w:t>
      </w:r>
      <w:r w:rsidRPr="005B7505">
        <w:rPr>
          <w:rStyle w:val="StyleUnderline"/>
          <w:rFonts w:cstheme="majorHAnsi"/>
          <w:highlight w:val="green"/>
        </w:rPr>
        <w:t>inject</w:t>
      </w:r>
      <w:r w:rsidRPr="005B7505">
        <w:rPr>
          <w:rStyle w:val="StyleUnderline"/>
          <w:rFonts w:cstheme="majorHAnsi"/>
        </w:rPr>
        <w:t xml:space="preserve"> much </w:t>
      </w:r>
      <w:r w:rsidRPr="005B7505">
        <w:rPr>
          <w:rStyle w:val="StyleUnderline"/>
          <w:rFonts w:cstheme="majorHAnsi"/>
          <w:highlight w:val="green"/>
        </w:rPr>
        <w:t>smaller amounts of ozone-destroying gasses</w:t>
      </w:r>
      <w:r w:rsidRPr="005B7505">
        <w:rPr>
          <w:rStyle w:val="StyleUnderline"/>
          <w:rFonts w:cstheme="majorHAnsi"/>
        </w:rPr>
        <w:t>, or no gasses, into the stratosphere</w:t>
      </w:r>
      <w:r w:rsidRPr="007B346E">
        <w:rPr>
          <w:rFonts w:asciiTheme="majorHAnsi" w:hAnsiTheme="majorHAnsi" w:cstheme="majorHAnsi"/>
          <w:sz w:val="10"/>
        </w:rPr>
        <w:t xml:space="preserve">, where ozone deficiencies may persist for years. </w:t>
      </w:r>
      <w:r w:rsidRPr="005B7505">
        <w:rPr>
          <w:rStyle w:val="StyleUnderline"/>
          <w:rFonts w:cstheme="majorHAnsi"/>
        </w:rPr>
        <w:t>And nuclear weapons smaller than 500 kilotons result in increases (due to smog reactions) in upper tropospheric ozone.</w:t>
      </w:r>
      <w:r w:rsidRPr="007B346E">
        <w:rPr>
          <w:rFonts w:asciiTheme="majorHAnsi" w:hAnsiTheme="majorHAnsi" w:cstheme="majorHAnsi"/>
          <w:sz w:val="10"/>
        </w:rPr>
        <w:t xml:space="preserve"> In a nuclear war, </w:t>
      </w:r>
      <w:r w:rsidRPr="005B7505">
        <w:rPr>
          <w:rStyle w:val="StyleUnderline"/>
          <w:rFonts w:cstheme="majorHAnsi"/>
        </w:rPr>
        <w:t>these increases would</w:t>
      </w:r>
      <w:r w:rsidRPr="007B346E">
        <w:rPr>
          <w:rFonts w:asciiTheme="majorHAnsi" w:hAnsiTheme="majorHAnsi" w:cstheme="majorHAnsi"/>
          <w:sz w:val="10"/>
        </w:rPr>
        <w:t xml:space="preserve"> partially </w:t>
      </w:r>
      <w:r w:rsidRPr="00941301">
        <w:rPr>
          <w:rStyle w:val="StyleUnderline"/>
          <w:rFonts w:cstheme="majorHAnsi"/>
        </w:rPr>
        <w:t>compensate for the upper-level tropospheric decreases</w:t>
      </w:r>
      <w:r w:rsidRPr="007B346E">
        <w:rPr>
          <w:rFonts w:asciiTheme="majorHAnsi" w:hAnsiTheme="majorHAnsi" w:cstheme="majorHAnsi"/>
          <w:sz w:val="10"/>
        </w:rPr>
        <w:t xml:space="preserve">-as explained by Julius S. Chang and Donald J. </w:t>
      </w:r>
      <w:proofErr w:type="spellStart"/>
      <w:r w:rsidRPr="007B346E">
        <w:rPr>
          <w:rFonts w:asciiTheme="majorHAnsi" w:hAnsiTheme="majorHAnsi" w:cstheme="majorHAnsi"/>
          <w:sz w:val="10"/>
        </w:rPr>
        <w:t>Wuebbles</w:t>
      </w:r>
      <w:proofErr w:type="spellEnd"/>
      <w:r w:rsidRPr="007B346E">
        <w:rPr>
          <w:rFonts w:asciiTheme="majorHAnsi" w:hAnsiTheme="majorHAnsi" w:cstheme="majorHAnsi"/>
          <w:sz w:val="10"/>
        </w:rPr>
        <w:t xml:space="preserve"> of Lawrence Livermore National Laboratory. ° </w:t>
      </w:r>
      <w:r w:rsidRPr="00941301">
        <w:rPr>
          <w:rStyle w:val="Emphasis"/>
          <w:rFonts w:asciiTheme="majorHAnsi" w:hAnsiTheme="majorHAnsi" w:cstheme="majorHAnsi"/>
        </w:rPr>
        <w:t xml:space="preserve">Myth: </w:t>
      </w:r>
      <w:proofErr w:type="spellStart"/>
      <w:r w:rsidRPr="00941301">
        <w:rPr>
          <w:rStyle w:val="Emphasis"/>
          <w:rFonts w:asciiTheme="majorHAnsi" w:hAnsiTheme="majorHAnsi" w:cstheme="majorHAnsi"/>
        </w:rPr>
        <w:t>Unsurvivable</w:t>
      </w:r>
      <w:proofErr w:type="spellEnd"/>
      <w:r w:rsidRPr="00941301">
        <w:rPr>
          <w:rStyle w:val="Emphasis"/>
          <w:rFonts w:asciiTheme="majorHAnsi" w:hAnsiTheme="majorHAnsi" w:cstheme="majorHAnsi"/>
        </w:rPr>
        <w:t xml:space="preserve"> "nuclear winter" surely will follow a nuclear war. The world will be frozen if only 100 megatons (less than one percent of all nuclear weapons) are used</w:t>
      </w:r>
      <w:r w:rsidRPr="007B346E">
        <w:rPr>
          <w:rFonts w:asciiTheme="majorHAnsi" w:hAnsiTheme="majorHAnsi" w:cstheme="majorHAnsi"/>
          <w:sz w:val="10"/>
        </w:rPr>
        <w:t xml:space="preserve"> to ignite cities. World-enveloping smoke from fires and the dust from surface bursts will prevent almost all sunlight and solar heat from reaching the earth's surface. Universal darkness for weeks! </w:t>
      </w:r>
      <w:r w:rsidRPr="00941301">
        <w:rPr>
          <w:rStyle w:val="StyleUnderline"/>
          <w:rFonts w:cstheme="majorHAnsi"/>
        </w:rPr>
        <w:t>Sub-zero temperatures</w:t>
      </w:r>
      <w:r w:rsidRPr="007B346E">
        <w:rPr>
          <w:rFonts w:asciiTheme="majorHAnsi" w:hAnsiTheme="majorHAnsi" w:cstheme="majorHAnsi"/>
          <w:sz w:val="10"/>
        </w:rPr>
        <w:t xml:space="preserve">, even in summertime! </w:t>
      </w:r>
      <w:r w:rsidRPr="00941301">
        <w:rPr>
          <w:rStyle w:val="StyleUnderline"/>
          <w:rFonts w:cstheme="majorHAnsi"/>
        </w:rPr>
        <w:t>Frozen crops</w:t>
      </w:r>
      <w:r w:rsidRPr="007B346E">
        <w:rPr>
          <w:rFonts w:asciiTheme="majorHAnsi" w:hAnsiTheme="majorHAnsi" w:cstheme="majorHAnsi"/>
          <w:sz w:val="10"/>
        </w:rPr>
        <w:t xml:space="preserve">, even in the jungles of South America! </w:t>
      </w:r>
      <w:r w:rsidRPr="00941301">
        <w:rPr>
          <w:rStyle w:val="StyleUnderline"/>
          <w:rFonts w:cstheme="majorHAnsi"/>
        </w:rPr>
        <w:t>Worldwide famine! Whole species of animals and plants exterminated!</w:t>
      </w:r>
      <w:r w:rsidRPr="007B346E">
        <w:rPr>
          <w:rFonts w:asciiTheme="majorHAnsi" w:hAnsiTheme="majorHAnsi" w:cstheme="majorHAnsi"/>
          <w:sz w:val="10"/>
        </w:rPr>
        <w:t xml:space="preserve"> The survival of mankind in doubt! ° </w:t>
      </w:r>
      <w:r w:rsidRPr="00941301">
        <w:rPr>
          <w:rStyle w:val="StyleUnderline"/>
          <w:rFonts w:cstheme="majorHAnsi"/>
        </w:rPr>
        <w:t xml:space="preserve">Facts: </w:t>
      </w:r>
      <w:proofErr w:type="spellStart"/>
      <w:r w:rsidRPr="00941301">
        <w:rPr>
          <w:rStyle w:val="StyleUnderline"/>
          <w:rFonts w:cstheme="majorHAnsi"/>
        </w:rPr>
        <w:t>Unsurvivable</w:t>
      </w:r>
      <w:proofErr w:type="spellEnd"/>
      <w:r w:rsidRPr="00941301">
        <w:rPr>
          <w:rStyle w:val="StyleUnderline"/>
          <w:rFonts w:cstheme="majorHAnsi"/>
        </w:rPr>
        <w:t xml:space="preserve"> "nuclear winter" is a discredited theory that</w:t>
      </w:r>
      <w:r w:rsidRPr="007B346E">
        <w:rPr>
          <w:rFonts w:asciiTheme="majorHAnsi" w:hAnsiTheme="majorHAnsi" w:cstheme="majorHAnsi"/>
          <w:sz w:val="10"/>
        </w:rPr>
        <w:t xml:space="preserve">, since its conception in 1982, </w:t>
      </w:r>
      <w:r w:rsidRPr="00941301">
        <w:rPr>
          <w:rStyle w:val="StyleUnderline"/>
          <w:rFonts w:cstheme="majorHAnsi"/>
        </w:rPr>
        <w:t>has been used to frighten</w:t>
      </w:r>
      <w:r w:rsidRPr="007B346E">
        <w:rPr>
          <w:rFonts w:asciiTheme="majorHAnsi" w:hAnsiTheme="majorHAnsi" w:cstheme="majorHAnsi"/>
          <w:sz w:val="10"/>
        </w:rPr>
        <w:t xml:space="preserve"> additional </w:t>
      </w:r>
      <w:r w:rsidRPr="00941301">
        <w:rPr>
          <w:rStyle w:val="StyleUnderline"/>
          <w:rFonts w:cstheme="majorHAnsi"/>
        </w:rPr>
        <w:t xml:space="preserve">millions into believing that trying to survive a nuclear war is a waste of effort and resources, and that only by ridding the </w:t>
      </w:r>
      <w:r w:rsidRPr="00941301">
        <w:rPr>
          <w:rStyle w:val="StyleUnderline"/>
          <w:rFonts w:cstheme="majorHAnsi"/>
        </w:rPr>
        <w:lastRenderedPageBreak/>
        <w:t>world of almost all nuclear weapons do we have a chance of surviving. Non-propagandizing scientists recently</w:t>
      </w:r>
      <w:r w:rsidRPr="007B346E">
        <w:rPr>
          <w:rFonts w:asciiTheme="majorHAnsi" w:hAnsiTheme="majorHAnsi" w:cstheme="majorHAnsi"/>
          <w:sz w:val="10"/>
        </w:rPr>
        <w:t xml:space="preserve"> </w:t>
      </w:r>
      <w:proofErr w:type="spellStart"/>
      <w:r w:rsidRPr="007B346E">
        <w:rPr>
          <w:rFonts w:asciiTheme="majorHAnsi" w:hAnsiTheme="majorHAnsi" w:cstheme="majorHAnsi"/>
          <w:sz w:val="10"/>
        </w:rPr>
        <w:t>have</w:t>
      </w:r>
      <w:r w:rsidRPr="00941301">
        <w:rPr>
          <w:rStyle w:val="StyleUnderline"/>
          <w:rFonts w:cstheme="majorHAnsi"/>
        </w:rPr>
        <w:t>calculated</w:t>
      </w:r>
      <w:proofErr w:type="spellEnd"/>
      <w:r w:rsidRPr="00941301">
        <w:rPr>
          <w:rStyle w:val="StyleUnderline"/>
          <w:rFonts w:cstheme="majorHAnsi"/>
        </w:rPr>
        <w:t xml:space="preserve"> that the climatic</w:t>
      </w:r>
      <w:r w:rsidRPr="007B346E">
        <w:rPr>
          <w:rFonts w:asciiTheme="majorHAnsi" w:hAnsiTheme="majorHAnsi" w:cstheme="majorHAnsi"/>
          <w:sz w:val="10"/>
        </w:rPr>
        <w:t xml:space="preserve"> and other environmental </w:t>
      </w:r>
      <w:r w:rsidRPr="00941301">
        <w:rPr>
          <w:rStyle w:val="StyleUnderline"/>
          <w:rFonts w:cstheme="majorHAnsi"/>
        </w:rPr>
        <w:t>effects of even an all-out nuclear war would be much less severe than the catastrophic effects repeatedly publicized by</w:t>
      </w:r>
      <w:r w:rsidRPr="007B346E">
        <w:rPr>
          <w:rFonts w:asciiTheme="majorHAnsi" w:hAnsiTheme="majorHAnsi" w:cstheme="majorHAnsi"/>
          <w:sz w:val="10"/>
        </w:rPr>
        <w:t xml:space="preserve"> popular astronomer Carl </w:t>
      </w:r>
      <w:r w:rsidRPr="00941301">
        <w:rPr>
          <w:rStyle w:val="StyleUnderline"/>
          <w:rFonts w:cstheme="majorHAnsi"/>
        </w:rPr>
        <w:t>Sagan and his fellow activist scientists</w:t>
      </w:r>
      <w:r w:rsidRPr="007B346E">
        <w:rPr>
          <w:rFonts w:asciiTheme="majorHAnsi" w:hAnsiTheme="majorHAnsi" w:cstheme="majorHAnsi"/>
          <w:sz w:val="10"/>
        </w:rPr>
        <w:t xml:space="preserve">, and by all the involved Soviet scientists. </w:t>
      </w:r>
      <w:r w:rsidRPr="00941301">
        <w:rPr>
          <w:rStyle w:val="StyleUnderline"/>
          <w:rFonts w:cstheme="majorHAnsi"/>
        </w:rPr>
        <w:t>Conclusions reached from</w:t>
      </w:r>
      <w:r w:rsidRPr="007B346E">
        <w:rPr>
          <w:rFonts w:asciiTheme="majorHAnsi" w:hAnsiTheme="majorHAnsi" w:cstheme="majorHAnsi"/>
          <w:sz w:val="10"/>
        </w:rPr>
        <w:t xml:space="preserve"> these recent, realistic calculations are summarized in an article, "Nuclear Winter Reappraised", featured in the 1986 summer issue of Foreign Affairs, the prestigious quarterly of the Council on Foreign Relations. </w:t>
      </w:r>
      <w:proofErr w:type="gramStart"/>
      <w:r w:rsidRPr="007B346E">
        <w:rPr>
          <w:rFonts w:asciiTheme="majorHAnsi" w:hAnsiTheme="majorHAnsi" w:cstheme="majorHAnsi"/>
          <w:sz w:val="10"/>
        </w:rPr>
        <w:t xml:space="preserve">The authors, </w:t>
      </w:r>
      <w:proofErr w:type="spellStart"/>
      <w:r w:rsidRPr="007B346E">
        <w:rPr>
          <w:rFonts w:asciiTheme="majorHAnsi" w:hAnsiTheme="majorHAnsi" w:cstheme="majorHAnsi"/>
          <w:sz w:val="10"/>
        </w:rPr>
        <w:t>Starley</w:t>
      </w:r>
      <w:proofErr w:type="spellEnd"/>
      <w:r w:rsidRPr="007B346E">
        <w:rPr>
          <w:rFonts w:asciiTheme="majorHAnsi" w:hAnsiTheme="majorHAnsi" w:cstheme="majorHAnsi"/>
          <w:sz w:val="10"/>
        </w:rPr>
        <w:t xml:space="preserve"> L. Thompson and Stephen H. Schneider,</w:t>
      </w:r>
      <w:proofErr w:type="gramEnd"/>
      <w:r w:rsidRPr="007B346E">
        <w:rPr>
          <w:rFonts w:asciiTheme="majorHAnsi" w:hAnsiTheme="majorHAnsi" w:cstheme="majorHAnsi"/>
          <w:sz w:val="10"/>
        </w:rPr>
        <w:t xml:space="preserve"> are atmospheric scientists with </w:t>
      </w:r>
      <w:r w:rsidRPr="00941301">
        <w:rPr>
          <w:rStyle w:val="StyleUnderline"/>
          <w:rFonts w:cstheme="majorHAnsi"/>
        </w:rPr>
        <w:t>the National Center for Atmospheric Research.</w:t>
      </w:r>
      <w:r w:rsidRPr="007B346E">
        <w:rPr>
          <w:rFonts w:asciiTheme="majorHAnsi" w:hAnsiTheme="majorHAnsi" w:cstheme="majorHAnsi"/>
          <w:sz w:val="10"/>
        </w:rPr>
        <w:t xml:space="preserve"> They </w:t>
      </w:r>
      <w:r w:rsidRPr="00941301">
        <w:rPr>
          <w:rStyle w:val="StyleUnderline"/>
          <w:rFonts w:cstheme="majorHAnsi"/>
        </w:rPr>
        <w:t xml:space="preserve">showed </w:t>
      </w:r>
      <w:r w:rsidRPr="007B346E">
        <w:rPr>
          <w:rFonts w:asciiTheme="majorHAnsi" w:hAnsiTheme="majorHAnsi" w:cstheme="majorHAnsi"/>
          <w:sz w:val="10"/>
        </w:rPr>
        <w:t xml:space="preserve">" that on scientific grounds the global </w:t>
      </w:r>
      <w:r w:rsidRPr="00941301">
        <w:rPr>
          <w:rStyle w:val="StyleUnderline"/>
          <w:rFonts w:cstheme="majorHAnsi"/>
        </w:rPr>
        <w:t>apocalyptic conclusions</w:t>
      </w:r>
      <w:r w:rsidRPr="007B346E">
        <w:rPr>
          <w:rFonts w:asciiTheme="majorHAnsi" w:hAnsiTheme="majorHAnsi" w:cstheme="majorHAnsi"/>
          <w:sz w:val="10"/>
        </w:rPr>
        <w:t xml:space="preserve"> of the initial nuclear winter hypothesis </w:t>
      </w:r>
      <w:r w:rsidRPr="00941301">
        <w:rPr>
          <w:rStyle w:val="StyleUnderline"/>
          <w:rFonts w:cstheme="majorHAnsi"/>
        </w:rPr>
        <w:t xml:space="preserve">can now be relegated to a vanishing low level of probability." </w:t>
      </w:r>
      <w:r w:rsidRPr="007B346E">
        <w:rPr>
          <w:rFonts w:asciiTheme="majorHAnsi" w:hAnsiTheme="majorHAnsi" w:cstheme="majorHAnsi"/>
          <w:sz w:val="10"/>
        </w:rPr>
        <w:t xml:space="preserve">Book Page: 18 </w:t>
      </w:r>
      <w:r w:rsidRPr="00941301">
        <w:rPr>
          <w:rStyle w:val="StyleUnderline"/>
          <w:rFonts w:cstheme="majorHAnsi"/>
        </w:rPr>
        <w:t xml:space="preserve">Their models indicate that in July (when </w:t>
      </w:r>
      <w:r w:rsidRPr="00941301">
        <w:rPr>
          <w:rStyle w:val="StyleUnderline"/>
          <w:rFonts w:cstheme="majorHAnsi"/>
          <w:highlight w:val="green"/>
        </w:rPr>
        <w:t>the greatest temperature reductions would</w:t>
      </w:r>
      <w:r w:rsidRPr="00941301">
        <w:rPr>
          <w:rStyle w:val="StyleUnderline"/>
          <w:rFonts w:cstheme="majorHAnsi"/>
        </w:rPr>
        <w:t xml:space="preserve"> result) the average temperature in the United States </w:t>
      </w:r>
      <w:r w:rsidRPr="00642D6B">
        <w:rPr>
          <w:rStyle w:val="StyleUnderline"/>
          <w:rFonts w:cstheme="majorHAnsi"/>
        </w:rPr>
        <w:t xml:space="preserve">would be reduced for </w:t>
      </w:r>
      <w:r w:rsidRPr="00941301">
        <w:rPr>
          <w:rStyle w:val="StyleUnderline"/>
          <w:rFonts w:cstheme="majorHAnsi"/>
          <w:highlight w:val="green"/>
        </w:rPr>
        <w:t xml:space="preserve">a few days </w:t>
      </w:r>
      <w:r w:rsidRPr="00941301">
        <w:rPr>
          <w:rStyle w:val="StyleUnderline"/>
          <w:rFonts w:cstheme="majorHAnsi"/>
        </w:rPr>
        <w:t xml:space="preserve">from about 70 degrees Fahrenheit </w:t>
      </w:r>
      <w:r w:rsidRPr="00941301">
        <w:rPr>
          <w:rStyle w:val="StyleUnderline"/>
          <w:rFonts w:cstheme="majorHAnsi"/>
          <w:highlight w:val="green"/>
        </w:rPr>
        <w:t>to</w:t>
      </w:r>
      <w:r w:rsidRPr="007B346E">
        <w:rPr>
          <w:rFonts w:asciiTheme="majorHAnsi" w:hAnsiTheme="majorHAnsi" w:cstheme="majorHAnsi"/>
          <w:sz w:val="10"/>
        </w:rPr>
        <w:t xml:space="preserve"> approximately </w:t>
      </w:r>
      <w:r w:rsidRPr="00941301">
        <w:rPr>
          <w:rStyle w:val="StyleUnderline"/>
          <w:rFonts w:cstheme="majorHAnsi"/>
          <w:highlight w:val="green"/>
        </w:rPr>
        <w:t>50 degrees.</w:t>
      </w:r>
      <w:r w:rsidRPr="007B346E">
        <w:rPr>
          <w:rFonts w:asciiTheme="majorHAnsi" w:hAnsiTheme="majorHAnsi" w:cstheme="majorHAnsi"/>
          <w:sz w:val="10"/>
        </w:rPr>
        <w:t xml:space="preserve"> (In contrast, under the same conditions Carl Sagan, his associates, and the Russian scientists predicted a resulting average temperature of about 10 degrees below zero Fahrenheit, lasting for many weeks!) Persons who want to learn more about possible post-attack climatic effects also should read the Fall 1986 issue of Foreign Affairs. This issue contains a long letter from Thompson and Schneider which further demolishes the theory of catastrophic "nuclear winter." </w:t>
      </w:r>
      <w:r w:rsidRPr="00941301">
        <w:rPr>
          <w:rStyle w:val="StyleUnderline"/>
          <w:rFonts w:cstheme="majorHAnsi"/>
        </w:rPr>
        <w:t xml:space="preserve">Continuing studies indicate there will be even smaller reductions in temperature than those calculated by Thompson and </w:t>
      </w:r>
      <w:r w:rsidRPr="00642D6B">
        <w:rPr>
          <w:rStyle w:val="StyleUnderline"/>
          <w:rFonts w:cstheme="majorHAnsi"/>
        </w:rPr>
        <w:t xml:space="preserve">Schneider. Soviet </w:t>
      </w:r>
      <w:r w:rsidRPr="00642D6B">
        <w:rPr>
          <w:rStyle w:val="StyleUnderline"/>
          <w:rFonts w:cstheme="majorHAnsi"/>
          <w:highlight w:val="green"/>
        </w:rPr>
        <w:t>propagandists</w:t>
      </w:r>
      <w:r w:rsidRPr="00941301">
        <w:rPr>
          <w:rStyle w:val="StyleUnderline"/>
          <w:rFonts w:cstheme="majorHAnsi"/>
        </w:rPr>
        <w:t xml:space="preserve"> promptly </w:t>
      </w:r>
      <w:r w:rsidRPr="00941301">
        <w:rPr>
          <w:rStyle w:val="StyleUnderline"/>
          <w:rFonts w:cstheme="majorHAnsi"/>
          <w:highlight w:val="green"/>
        </w:rPr>
        <w:t>exploited belief in</w:t>
      </w:r>
      <w:r w:rsidRPr="00941301">
        <w:rPr>
          <w:rStyle w:val="StyleUnderline"/>
          <w:rFonts w:cstheme="majorHAnsi"/>
        </w:rPr>
        <w:t xml:space="preserve"> </w:t>
      </w:r>
      <w:proofErr w:type="spellStart"/>
      <w:r w:rsidRPr="00941301">
        <w:rPr>
          <w:rStyle w:val="StyleUnderline"/>
          <w:rFonts w:cstheme="majorHAnsi"/>
        </w:rPr>
        <w:t>unsurvivable</w:t>
      </w:r>
      <w:proofErr w:type="spellEnd"/>
      <w:r w:rsidRPr="00941301">
        <w:rPr>
          <w:rStyle w:val="StyleUnderline"/>
          <w:rFonts w:cstheme="majorHAnsi"/>
        </w:rPr>
        <w:t xml:space="preserve"> </w:t>
      </w:r>
      <w:r w:rsidRPr="00941301">
        <w:rPr>
          <w:rStyle w:val="StyleUnderline"/>
          <w:rFonts w:cstheme="majorHAnsi"/>
          <w:highlight w:val="green"/>
        </w:rPr>
        <w:t>"nuclear winter" to increase fear of</w:t>
      </w:r>
      <w:r w:rsidRPr="00941301">
        <w:rPr>
          <w:rStyle w:val="StyleUnderline"/>
          <w:rFonts w:cstheme="majorHAnsi"/>
        </w:rPr>
        <w:t xml:space="preserve"> </w:t>
      </w:r>
      <w:r w:rsidRPr="00642D6B">
        <w:rPr>
          <w:rStyle w:val="StyleUnderline"/>
          <w:rFonts w:cstheme="majorHAnsi"/>
        </w:rPr>
        <w:t xml:space="preserve">nuclear weapons and </w:t>
      </w:r>
      <w:r w:rsidRPr="00941301">
        <w:rPr>
          <w:rStyle w:val="StyleUnderline"/>
          <w:rFonts w:cstheme="majorHAnsi"/>
          <w:highlight w:val="green"/>
        </w:rPr>
        <w:t>war</w:t>
      </w:r>
      <w:r w:rsidRPr="00941301">
        <w:rPr>
          <w:rStyle w:val="StyleUnderline"/>
          <w:rFonts w:cstheme="majorHAnsi"/>
        </w:rPr>
        <w:t>, and to demoralize their enemies.</w:t>
      </w:r>
      <w:r w:rsidRPr="007B346E">
        <w:rPr>
          <w:rFonts w:asciiTheme="majorHAnsi" w:hAnsiTheme="majorHAnsi" w:cstheme="majorHAnsi"/>
          <w:sz w:val="10"/>
        </w:rPr>
        <w:t xml:space="preserve"> Because raging city firestorms are needed to inject huge amounts of smoke into the stratosphere and thus, according to one discredited theory, prevent almost all solar heat from reaching the ground, the Soviets changed their descriptions of how a modern city will burn if blasted by a nuclear explosion. Figure 1.6 pictures how Russian scientists and civil defense officials realistically described - before the invention of "nuclear winter" - the burning of a city hit by a nuclear weapon. </w:t>
      </w:r>
      <w:r w:rsidRPr="00941301">
        <w:rPr>
          <w:rStyle w:val="StyleUnderline"/>
          <w:rFonts w:cstheme="majorHAnsi"/>
        </w:rPr>
        <w:t>Buildings</w:t>
      </w:r>
      <w:r w:rsidRPr="007B346E">
        <w:rPr>
          <w:rFonts w:asciiTheme="majorHAnsi" w:hAnsiTheme="majorHAnsi" w:cstheme="majorHAnsi"/>
          <w:sz w:val="10"/>
        </w:rPr>
        <w:t xml:space="preserve"> in the blasted area for miles around ground zero will be reduced to scattered rubble - mostly </w:t>
      </w:r>
      <w:r w:rsidRPr="00941301">
        <w:rPr>
          <w:rStyle w:val="StyleUnderline"/>
          <w:rFonts w:cstheme="majorHAnsi"/>
        </w:rPr>
        <w:t>of concrete, steel, and other nonflammable materials</w:t>
      </w:r>
      <w:r w:rsidRPr="007B346E">
        <w:rPr>
          <w:rFonts w:asciiTheme="majorHAnsi" w:hAnsiTheme="majorHAnsi" w:cstheme="majorHAnsi"/>
          <w:sz w:val="10"/>
        </w:rPr>
        <w:t xml:space="preserve"> - that </w:t>
      </w:r>
      <w:r w:rsidRPr="00941301">
        <w:rPr>
          <w:rStyle w:val="StyleUnderline"/>
          <w:rFonts w:cstheme="majorHAnsi"/>
        </w:rPr>
        <w:t>will not burn in blazing fires.</w:t>
      </w:r>
      <w:r w:rsidRPr="007B346E">
        <w:rPr>
          <w:rFonts w:asciiTheme="majorHAnsi" w:hAnsiTheme="majorHAnsi" w:cstheme="majorHAnsi"/>
          <w:sz w:val="10"/>
        </w:rPr>
        <w:t xml:space="preserve"> </w:t>
      </w:r>
      <w:proofErr w:type="gramStart"/>
      <w:r w:rsidRPr="007B346E">
        <w:rPr>
          <w:rFonts w:asciiTheme="majorHAnsi" w:hAnsiTheme="majorHAnsi" w:cstheme="majorHAnsi"/>
          <w:sz w:val="10"/>
        </w:rPr>
        <w:t>Thus</w:t>
      </w:r>
      <w:proofErr w:type="gramEnd"/>
      <w:r w:rsidRPr="007B346E">
        <w:rPr>
          <w:rFonts w:asciiTheme="majorHAnsi" w:hAnsiTheme="majorHAnsi" w:cstheme="majorHAnsi"/>
          <w:sz w:val="10"/>
        </w:rPr>
        <w:t xml:space="preserve"> in the Oak Ridge National Laboratory translation (ORNL-TR-2793) of Civil Defense. Second Edition (500,000 copies), Moscow, 1970, by </w:t>
      </w:r>
      <w:proofErr w:type="spellStart"/>
      <w:r w:rsidRPr="007B346E">
        <w:rPr>
          <w:rFonts w:asciiTheme="majorHAnsi" w:hAnsiTheme="majorHAnsi" w:cstheme="majorHAnsi"/>
          <w:sz w:val="10"/>
        </w:rPr>
        <w:t>Egorov</w:t>
      </w:r>
      <w:proofErr w:type="spellEnd"/>
      <w:r w:rsidRPr="007B346E">
        <w:rPr>
          <w:rFonts w:asciiTheme="majorHAnsi" w:hAnsiTheme="majorHAnsi" w:cstheme="majorHAnsi"/>
          <w:sz w:val="10"/>
        </w:rPr>
        <w:t xml:space="preserve">, </w:t>
      </w:r>
      <w:proofErr w:type="spellStart"/>
      <w:r w:rsidRPr="007B346E">
        <w:rPr>
          <w:rFonts w:asciiTheme="majorHAnsi" w:hAnsiTheme="majorHAnsi" w:cstheme="majorHAnsi"/>
          <w:sz w:val="10"/>
        </w:rPr>
        <w:t>Shlyakhov</w:t>
      </w:r>
      <w:proofErr w:type="spellEnd"/>
      <w:r w:rsidRPr="007B346E">
        <w:rPr>
          <w:rFonts w:asciiTheme="majorHAnsi" w:hAnsiTheme="majorHAnsi" w:cstheme="majorHAnsi"/>
          <w:sz w:val="10"/>
        </w:rPr>
        <w:t xml:space="preserve">, and </w:t>
      </w:r>
      <w:proofErr w:type="spellStart"/>
      <w:r w:rsidRPr="007B346E">
        <w:rPr>
          <w:rFonts w:asciiTheme="majorHAnsi" w:hAnsiTheme="majorHAnsi" w:cstheme="majorHAnsi"/>
          <w:sz w:val="10"/>
        </w:rPr>
        <w:t>Alabin</w:t>
      </w:r>
      <w:proofErr w:type="spellEnd"/>
      <w:r w:rsidRPr="007B346E">
        <w:rPr>
          <w:rFonts w:asciiTheme="majorHAnsi" w:hAnsiTheme="majorHAnsi" w:cstheme="majorHAnsi"/>
          <w:sz w:val="10"/>
        </w:rPr>
        <w:t xml:space="preserve">, we read: "Fires do not occur in zones of complete destruction . . . that are characterized by an overpressure exceeding 0.5 kg/cm2 [- 7 psi]., because rubble is scattered and covers the burning structures. As a </w:t>
      </w:r>
      <w:proofErr w:type="gramStart"/>
      <w:r w:rsidRPr="007B346E">
        <w:rPr>
          <w:rFonts w:asciiTheme="majorHAnsi" w:hAnsiTheme="majorHAnsi" w:cstheme="majorHAnsi"/>
          <w:sz w:val="10"/>
        </w:rPr>
        <w:t>result</w:t>
      </w:r>
      <w:proofErr w:type="gramEnd"/>
      <w:r w:rsidRPr="007B346E">
        <w:rPr>
          <w:rFonts w:asciiTheme="majorHAnsi" w:hAnsiTheme="majorHAnsi" w:cstheme="majorHAnsi"/>
          <w:sz w:val="10"/>
        </w:rPr>
        <w:t xml:space="preserve"> the </w:t>
      </w:r>
      <w:r w:rsidRPr="00941301">
        <w:rPr>
          <w:rStyle w:val="StyleUnderline"/>
          <w:rFonts w:cstheme="majorHAnsi"/>
        </w:rPr>
        <w:t>rubble only smolders</w:t>
      </w:r>
      <w:r w:rsidRPr="007B346E">
        <w:rPr>
          <w:rFonts w:asciiTheme="majorHAnsi" w:hAnsiTheme="majorHAnsi" w:cstheme="majorHAnsi"/>
          <w:sz w:val="10"/>
        </w:rPr>
        <w:t xml:space="preserve">, and </w:t>
      </w:r>
      <w:r w:rsidRPr="00941301">
        <w:rPr>
          <w:rStyle w:val="StyleUnderline"/>
          <w:rFonts w:cstheme="majorHAnsi"/>
        </w:rPr>
        <w:t xml:space="preserve">fires </w:t>
      </w:r>
      <w:r w:rsidRPr="007B346E">
        <w:rPr>
          <w:rFonts w:asciiTheme="majorHAnsi" w:hAnsiTheme="majorHAnsi" w:cstheme="majorHAnsi"/>
          <w:sz w:val="10"/>
        </w:rPr>
        <w:t xml:space="preserve">as such </w:t>
      </w:r>
      <w:r w:rsidRPr="00941301">
        <w:rPr>
          <w:rStyle w:val="StyleUnderline"/>
          <w:rFonts w:cstheme="majorHAnsi"/>
        </w:rPr>
        <w:t xml:space="preserve">do not occur." </w:t>
      </w:r>
      <w:r w:rsidRPr="007B346E">
        <w:rPr>
          <w:rFonts w:asciiTheme="majorHAnsi" w:hAnsiTheme="majorHAnsi" w:cstheme="majorHAnsi"/>
          <w:sz w:val="10"/>
        </w:rPr>
        <w:t xml:space="preserve">Fig. 1.6. Drawing with Caption in a Russian Civil Defense Training Film Strip. The blazing fires ignited by a surface burst are shown in standing buildings outside the miles-wide "zone of complete destruction," where the blast-hurled "rubble only smolders." Translation: [Radioactive] contamination occurs </w:t>
      </w:r>
      <w:proofErr w:type="gramStart"/>
      <w:r w:rsidRPr="007B346E">
        <w:rPr>
          <w:rFonts w:asciiTheme="majorHAnsi" w:hAnsiTheme="majorHAnsi" w:cstheme="majorHAnsi"/>
          <w:sz w:val="10"/>
        </w:rPr>
        <w:t>in the area of</w:t>
      </w:r>
      <w:proofErr w:type="gramEnd"/>
      <w:r w:rsidRPr="007B346E">
        <w:rPr>
          <w:rFonts w:asciiTheme="majorHAnsi" w:hAnsiTheme="majorHAnsi" w:cstheme="majorHAnsi"/>
          <w:sz w:val="10"/>
        </w:rPr>
        <w:t xml:space="preserve"> the explosion and also along the trajectory of the cloud which forms a radioactive track. Book Page: 19 </w:t>
      </w:r>
      <w:r w:rsidRPr="00941301">
        <w:rPr>
          <w:rStyle w:val="StyleUnderline"/>
          <w:rFonts w:cstheme="majorHAnsi"/>
        </w:rPr>
        <w:t>Firestorms destroyed</w:t>
      </w:r>
      <w:r w:rsidRPr="007B346E">
        <w:rPr>
          <w:rFonts w:asciiTheme="majorHAnsi" w:hAnsiTheme="majorHAnsi" w:cstheme="majorHAnsi"/>
          <w:sz w:val="10"/>
        </w:rPr>
        <w:t xml:space="preserve"> the centers of </w:t>
      </w:r>
      <w:r w:rsidRPr="00941301">
        <w:rPr>
          <w:rStyle w:val="StyleUnderline"/>
          <w:rFonts w:cstheme="majorHAnsi"/>
        </w:rPr>
        <w:t>Hamburg</w:t>
      </w:r>
      <w:r w:rsidRPr="007B346E">
        <w:rPr>
          <w:rFonts w:asciiTheme="majorHAnsi" w:hAnsiTheme="majorHAnsi" w:cstheme="majorHAnsi"/>
          <w:sz w:val="10"/>
        </w:rPr>
        <w:t xml:space="preserve">, Dresden, and Tokyo. The </w:t>
      </w:r>
      <w:r w:rsidRPr="00941301">
        <w:rPr>
          <w:rStyle w:val="StyleUnderline"/>
          <w:rFonts w:cstheme="majorHAnsi"/>
        </w:rPr>
        <w:t>old-fashioned buildings</w:t>
      </w:r>
      <w:r w:rsidRPr="007B346E">
        <w:rPr>
          <w:rFonts w:asciiTheme="majorHAnsi" w:hAnsiTheme="majorHAnsi" w:cstheme="majorHAnsi"/>
          <w:sz w:val="10"/>
        </w:rPr>
        <w:t xml:space="preserve"> of </w:t>
      </w:r>
      <w:r w:rsidRPr="00941301">
        <w:rPr>
          <w:rStyle w:val="StyleUnderline"/>
          <w:rFonts w:cstheme="majorHAnsi"/>
        </w:rPr>
        <w:t>those cities contained large amounts of flammable materials</w:t>
      </w:r>
      <w:r w:rsidRPr="007B346E">
        <w:rPr>
          <w:rFonts w:asciiTheme="majorHAnsi" w:hAnsiTheme="majorHAnsi" w:cstheme="majorHAnsi"/>
          <w:sz w:val="10"/>
        </w:rPr>
        <w:t xml:space="preserve">, were ignited by many thousands of small incendiaries, and burned quickly as standing structures well supplied with air. </w:t>
      </w:r>
      <w:r w:rsidRPr="00941301">
        <w:rPr>
          <w:rStyle w:val="StyleUnderline"/>
          <w:rFonts w:cstheme="majorHAnsi"/>
        </w:rPr>
        <w:t xml:space="preserve">No firestorm has ever injected smoke into the </w:t>
      </w:r>
      <w:proofErr w:type="gramStart"/>
      <w:r w:rsidRPr="00941301">
        <w:rPr>
          <w:rStyle w:val="StyleUnderline"/>
          <w:rFonts w:cstheme="majorHAnsi"/>
        </w:rPr>
        <w:t>stratosphere, or</w:t>
      </w:r>
      <w:proofErr w:type="gramEnd"/>
      <w:r w:rsidRPr="00941301">
        <w:rPr>
          <w:rStyle w:val="StyleUnderline"/>
          <w:rFonts w:cstheme="majorHAnsi"/>
        </w:rPr>
        <w:t xml:space="preserve"> caused appreciable cooling below its smoke cloud. The theory that</w:t>
      </w:r>
      <w:r w:rsidRPr="007B346E">
        <w:rPr>
          <w:rFonts w:asciiTheme="majorHAnsi" w:hAnsiTheme="majorHAnsi" w:cstheme="majorHAnsi"/>
          <w:sz w:val="10"/>
        </w:rPr>
        <w:t xml:space="preserve"> </w:t>
      </w:r>
      <w:proofErr w:type="gramStart"/>
      <w:r w:rsidRPr="007B346E">
        <w:rPr>
          <w:rFonts w:asciiTheme="majorHAnsi" w:hAnsiTheme="majorHAnsi" w:cstheme="majorHAnsi"/>
          <w:sz w:val="10"/>
        </w:rPr>
        <w:t>smoke</w:t>
      </w:r>
      <w:proofErr w:type="gramEnd"/>
      <w:r w:rsidRPr="007B346E">
        <w:rPr>
          <w:rFonts w:asciiTheme="majorHAnsi" w:hAnsiTheme="majorHAnsi" w:cstheme="majorHAnsi"/>
          <w:sz w:val="10"/>
        </w:rPr>
        <w:t xml:space="preserve"> from burning cities and forests and dust from </w:t>
      </w:r>
      <w:r w:rsidRPr="00941301">
        <w:rPr>
          <w:rStyle w:val="StyleUnderline"/>
          <w:rFonts w:cstheme="majorHAnsi"/>
        </w:rPr>
        <w:t>nuclear explosions would cause worldwide freezing temperatures was conceived</w:t>
      </w:r>
      <w:r w:rsidRPr="007B346E">
        <w:rPr>
          <w:rFonts w:asciiTheme="majorHAnsi" w:hAnsiTheme="majorHAnsi" w:cstheme="majorHAnsi"/>
          <w:sz w:val="10"/>
        </w:rPr>
        <w:t xml:space="preserve"> in 1982 by the German atmospheric chemist and environmentalist Paul </w:t>
      </w:r>
      <w:proofErr w:type="spellStart"/>
      <w:r w:rsidRPr="007B346E">
        <w:rPr>
          <w:rFonts w:asciiTheme="majorHAnsi" w:hAnsiTheme="majorHAnsi" w:cstheme="majorHAnsi"/>
          <w:sz w:val="10"/>
        </w:rPr>
        <w:t>Crutzen</w:t>
      </w:r>
      <w:proofErr w:type="spellEnd"/>
      <w:r w:rsidRPr="007B346E">
        <w:rPr>
          <w:rFonts w:asciiTheme="majorHAnsi" w:hAnsiTheme="majorHAnsi" w:cstheme="majorHAnsi"/>
          <w:sz w:val="10"/>
        </w:rPr>
        <w:t xml:space="preserve">, and continues to be promoted </w:t>
      </w:r>
      <w:r w:rsidRPr="00941301">
        <w:rPr>
          <w:rStyle w:val="StyleUnderline"/>
          <w:rFonts w:cstheme="majorHAnsi"/>
        </w:rPr>
        <w:t>by a worldwide propaganda campaign.</w:t>
      </w:r>
      <w:r w:rsidRPr="007B346E">
        <w:rPr>
          <w:rFonts w:asciiTheme="majorHAnsi" w:hAnsiTheme="majorHAnsi" w:cstheme="majorHAnsi"/>
          <w:sz w:val="10"/>
        </w:rPr>
        <w:t xml:space="preserve"> This </w:t>
      </w:r>
      <w:proofErr w:type="spellStart"/>
      <w:r w:rsidRPr="007B346E">
        <w:rPr>
          <w:rFonts w:asciiTheme="majorHAnsi" w:hAnsiTheme="majorHAnsi" w:cstheme="majorHAnsi"/>
          <w:sz w:val="10"/>
        </w:rPr>
        <w:t>well funded</w:t>
      </w:r>
      <w:proofErr w:type="spellEnd"/>
      <w:r w:rsidRPr="007B346E">
        <w:rPr>
          <w:rFonts w:asciiTheme="majorHAnsi" w:hAnsiTheme="majorHAnsi" w:cstheme="majorHAnsi"/>
          <w:sz w:val="10"/>
        </w:rPr>
        <w:t xml:space="preserve"> campaign began in 1983 with televised scientific-political meetings in Cambridge and Washington </w:t>
      </w:r>
      <w:r w:rsidRPr="00941301">
        <w:rPr>
          <w:rStyle w:val="StyleUnderline"/>
          <w:rFonts w:cstheme="majorHAnsi"/>
        </w:rPr>
        <w:t>featuring</w:t>
      </w:r>
      <w:r w:rsidRPr="007B346E">
        <w:rPr>
          <w:rFonts w:asciiTheme="majorHAnsi" w:hAnsiTheme="majorHAnsi" w:cstheme="majorHAnsi"/>
          <w:sz w:val="10"/>
        </w:rPr>
        <w:t xml:space="preserve"> American and Russian scientists. A barrage of newspaper and magazine articles followed, including a scaremongering article by Carl Sagan in the October 30, </w:t>
      </w:r>
      <w:proofErr w:type="gramStart"/>
      <w:r w:rsidRPr="007B346E">
        <w:rPr>
          <w:rFonts w:asciiTheme="majorHAnsi" w:hAnsiTheme="majorHAnsi" w:cstheme="majorHAnsi"/>
          <w:sz w:val="10"/>
        </w:rPr>
        <w:t>1983</w:t>
      </w:r>
      <w:proofErr w:type="gramEnd"/>
      <w:r w:rsidRPr="007B346E">
        <w:rPr>
          <w:rFonts w:asciiTheme="majorHAnsi" w:hAnsiTheme="majorHAnsi" w:cstheme="majorHAnsi"/>
          <w:sz w:val="10"/>
        </w:rPr>
        <w:t xml:space="preserve"> issue of Parade, the Sunday tabloid read by millions. The most influential article was featured in the December 23,1983 issue of Science (the weekly magazine of the American Association for the Advancement of Science): "Nuclear winter, global consequences of multiple nuclear explosions," by five scientists, R. P. </w:t>
      </w:r>
      <w:r w:rsidRPr="00941301">
        <w:rPr>
          <w:rStyle w:val="StyleUnderline"/>
          <w:rFonts w:cstheme="majorHAnsi"/>
        </w:rPr>
        <w:t>Turco</w:t>
      </w:r>
      <w:r w:rsidRPr="007B346E">
        <w:rPr>
          <w:rFonts w:asciiTheme="majorHAnsi" w:hAnsiTheme="majorHAnsi" w:cstheme="majorHAnsi"/>
          <w:sz w:val="10"/>
        </w:rPr>
        <w:t xml:space="preserve">, O. B. </w:t>
      </w:r>
      <w:r w:rsidRPr="00941301">
        <w:rPr>
          <w:rStyle w:val="StyleUnderline"/>
          <w:rFonts w:cstheme="majorHAnsi"/>
        </w:rPr>
        <w:t>Toon</w:t>
      </w:r>
      <w:r w:rsidRPr="007B346E">
        <w:rPr>
          <w:rFonts w:asciiTheme="majorHAnsi" w:hAnsiTheme="majorHAnsi" w:cstheme="majorHAnsi"/>
          <w:sz w:val="10"/>
        </w:rPr>
        <w:t xml:space="preserve">, T. P. </w:t>
      </w:r>
      <w:r w:rsidRPr="00941301">
        <w:rPr>
          <w:rStyle w:val="StyleUnderline"/>
          <w:rFonts w:cstheme="majorHAnsi"/>
        </w:rPr>
        <w:t>Ackerman</w:t>
      </w:r>
      <w:r w:rsidRPr="007B346E">
        <w:rPr>
          <w:rFonts w:asciiTheme="majorHAnsi" w:hAnsiTheme="majorHAnsi" w:cstheme="majorHAnsi"/>
          <w:sz w:val="10"/>
        </w:rPr>
        <w:t xml:space="preserve">, J. B. </w:t>
      </w:r>
      <w:r w:rsidRPr="00941301">
        <w:rPr>
          <w:rStyle w:val="StyleUnderline"/>
          <w:rFonts w:cstheme="majorHAnsi"/>
        </w:rPr>
        <w:t>Pollack, and</w:t>
      </w:r>
      <w:r w:rsidRPr="007B346E">
        <w:rPr>
          <w:rFonts w:asciiTheme="majorHAnsi" w:hAnsiTheme="majorHAnsi" w:cstheme="majorHAnsi"/>
          <w:sz w:val="10"/>
        </w:rPr>
        <w:t xml:space="preserve"> C. </w:t>
      </w:r>
      <w:r w:rsidRPr="00941301">
        <w:rPr>
          <w:rStyle w:val="StyleUnderline"/>
          <w:rFonts w:cstheme="majorHAnsi"/>
        </w:rPr>
        <w:t xml:space="preserve">Sagan. Significantly, these activists listed their names to spell TTAPS, pronounced "taps," the bugle call proclaiming "lights out" or the end of a military funeral. Until 1985, non-propagandizing scientists did not begin to effectively refute the numerous errors, unrealistic assumptions, and computer modeling </w:t>
      </w:r>
      <w:proofErr w:type="gramStart"/>
      <w:r w:rsidRPr="00941301">
        <w:rPr>
          <w:rStyle w:val="StyleUnderline"/>
          <w:rFonts w:cstheme="majorHAnsi"/>
        </w:rPr>
        <w:t>weakness'</w:t>
      </w:r>
      <w:proofErr w:type="gramEnd"/>
      <w:r w:rsidRPr="00941301">
        <w:rPr>
          <w:rStyle w:val="StyleUnderline"/>
          <w:rFonts w:cstheme="majorHAnsi"/>
        </w:rPr>
        <w:t xml:space="preserve"> of the TTAPS and related "nuclear winter" hypotheses. A principal reason is that government organizations, private corporations, and most scientists generally avoid getting involved in political </w:t>
      </w:r>
      <w:proofErr w:type="gramStart"/>
      <w:r w:rsidRPr="00941301">
        <w:rPr>
          <w:rStyle w:val="StyleUnderline"/>
          <w:rFonts w:cstheme="majorHAnsi"/>
        </w:rPr>
        <w:t>controversies, or</w:t>
      </w:r>
      <w:proofErr w:type="gramEnd"/>
      <w:r w:rsidRPr="00941301">
        <w:rPr>
          <w:rStyle w:val="StyleUnderline"/>
          <w:rFonts w:cstheme="majorHAnsi"/>
        </w:rPr>
        <w:t xml:space="preserve"> making statements likely to enable antinuclear activists to accuse them of minimizing nuclear war dangers, thus undermining hopes for peace. Stephen Schneider has been called a fascist by some disarmament supporters for having written "Nuclear Winter Reappraised," </w:t>
      </w:r>
      <w:r w:rsidRPr="007B346E">
        <w:rPr>
          <w:rFonts w:asciiTheme="majorHAnsi" w:hAnsiTheme="majorHAnsi" w:cstheme="majorHAnsi"/>
          <w:sz w:val="10"/>
        </w:rPr>
        <w:t xml:space="preserve">according to the Rocky Mountain News of July 6, 1986. Three days later, this paper, that until recently featured accounts of </w:t>
      </w:r>
      <w:proofErr w:type="spellStart"/>
      <w:r w:rsidRPr="007B346E">
        <w:rPr>
          <w:rFonts w:asciiTheme="majorHAnsi" w:hAnsiTheme="majorHAnsi" w:cstheme="majorHAnsi"/>
          <w:sz w:val="10"/>
        </w:rPr>
        <w:t>unsurvivable</w:t>
      </w:r>
      <w:proofErr w:type="spellEnd"/>
      <w:r w:rsidRPr="007B346E">
        <w:rPr>
          <w:rFonts w:asciiTheme="majorHAnsi" w:hAnsiTheme="majorHAnsi" w:cstheme="majorHAnsi"/>
          <w:sz w:val="10"/>
        </w:rPr>
        <w:t xml:space="preserve"> "nuclear winter," criticized Carl Sagan and defended Thompson and Schneider in its lead editorial, "In Study of Nuclear Winter, Let Scientists Be Scientists." </w:t>
      </w:r>
      <w:r w:rsidRPr="00941301">
        <w:rPr>
          <w:rStyle w:val="StyleUnderline"/>
          <w:rFonts w:cstheme="majorHAnsi"/>
        </w:rPr>
        <w:t>In a free country, truth will out - although sometimes too late to effectively counter fast-</w:t>
      </w:r>
      <w:proofErr w:type="spellStart"/>
      <w:r w:rsidRPr="00941301">
        <w:rPr>
          <w:rStyle w:val="StyleUnderline"/>
          <w:rFonts w:cstheme="majorHAnsi"/>
        </w:rPr>
        <w:t>hittingpropaganda</w:t>
      </w:r>
      <w:proofErr w:type="spellEnd"/>
      <w:r w:rsidRPr="00941301">
        <w:rPr>
          <w:rStyle w:val="StyleUnderline"/>
          <w:rFonts w:cstheme="majorHAnsi"/>
        </w:rPr>
        <w:t xml:space="preserve">. </w:t>
      </w:r>
      <w:r w:rsidRPr="007B346E">
        <w:rPr>
          <w:rFonts w:asciiTheme="majorHAnsi" w:hAnsiTheme="majorHAnsi" w:cstheme="majorHAnsi"/>
          <w:sz w:val="10"/>
        </w:rPr>
        <w:t>Effective refutation of "nuclear winter" also was delayed by the prestige of politicians and of politically motivated scientists and scientific organizations endorsing the TTAPS forecast of worldwide doom. Furthermore, the weakness' in the TTAPS hypothesis could not be effectively explored until adequate Government funding was made available to cover costs of lengthy, expensive studies, including improved computer modeling of interrelated, poorly understood meteorological phenomena. Serious climatic effects from a Soviet-U.S. nuclear war cannot be completely ruled out. However, possible deaths from uncertain climatic effects are a small danger compared to the incalculable millions in many countries likely to die from starvation caused by disastrous shortages of essentials of modern agriculture sure to result from a Soviet-American nuclear war, and by the cessation of most international food shipments.</w:t>
      </w:r>
    </w:p>
    <w:p w14:paraId="32ABC6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7B4A4F"/>
    <w:multiLevelType w:val="hybridMultilevel"/>
    <w:tmpl w:val="84764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71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71C"/>
    <w:rsid w:val="005A41D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1E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B9783D"/>
  <w14:defaultImageDpi w14:val="300"/>
  <w15:docId w15:val="{1667B016-6D40-2D48-8190-4A77C6AB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71E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71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71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A71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DA71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71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1E5"/>
  </w:style>
  <w:style w:type="character" w:customStyle="1" w:styleId="Heading1Char">
    <w:name w:val="Heading 1 Char"/>
    <w:aliases w:val="Pocket Char"/>
    <w:basedOn w:val="DefaultParagraphFont"/>
    <w:link w:val="Heading1"/>
    <w:uiPriority w:val="9"/>
    <w:rsid w:val="00DA71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71E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A71E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A71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71E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A71E5"/>
    <w:rPr>
      <w:b w:val="0"/>
      <w:sz w:val="22"/>
      <w:u w:val="single"/>
    </w:rPr>
  </w:style>
  <w:style w:type="character" w:styleId="Emphasis">
    <w:name w:val="Emphasis"/>
    <w:aliases w:val="CD Card,Minimized,minimized,Evidence,Highlighted,Size 10,emphasis in card,ED - Tag,emphasis,Underlined,Bold Underline,Emphasis!!,small,Qualifications,bold underline,normal card text,Shrunk,qualifications in card,qualifications,Style1,Box,tag2,s,B"/>
    <w:basedOn w:val="DefaultParagraphFont"/>
    <w:link w:val="textbold"/>
    <w:uiPriority w:val="20"/>
    <w:qFormat/>
    <w:rsid w:val="00DA71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71E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DA71E5"/>
    <w:rPr>
      <w:color w:val="auto"/>
      <w:u w:val="none"/>
    </w:rPr>
  </w:style>
  <w:style w:type="paragraph" w:styleId="DocumentMap">
    <w:name w:val="Document Map"/>
    <w:basedOn w:val="Normal"/>
    <w:link w:val="DocumentMapChar"/>
    <w:uiPriority w:val="99"/>
    <w:semiHidden/>
    <w:unhideWhenUsed/>
    <w:rsid w:val="00DA71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71E5"/>
    <w:rPr>
      <w:rFonts w:ascii="Lucida Grande" w:hAnsi="Lucida Grande" w:cs="Lucida Grande"/>
    </w:rPr>
  </w:style>
  <w:style w:type="paragraph" w:customStyle="1" w:styleId="textbold">
    <w:name w:val="text bold"/>
    <w:basedOn w:val="Normal"/>
    <w:link w:val="Emphasis"/>
    <w:uiPriority w:val="20"/>
    <w:qFormat/>
    <w:rsid w:val="00DA71E5"/>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textbox">
    <w:name w:val="textbox"/>
    <w:basedOn w:val="Normal"/>
    <w:rsid w:val="00DA71E5"/>
    <w:pPr>
      <w:spacing w:before="100" w:beforeAutospacing="1" w:after="100" w:afterAutospacing="1"/>
    </w:pPr>
    <w:rPr>
      <w:rFonts w:ascii="Times New Roman" w:hAnsi="Times New Roman"/>
      <w:lang w:eastAsia="zh-CN"/>
    </w:rPr>
  </w:style>
  <w:style w:type="character" w:customStyle="1" w:styleId="apple-converted-space">
    <w:name w:val="apple-converted-space"/>
    <w:basedOn w:val="DefaultParagraphFont"/>
    <w:rsid w:val="00DA71E5"/>
  </w:style>
  <w:style w:type="character" w:customStyle="1" w:styleId="gmail-styleunderline">
    <w:name w:val="gmail-styleunderline"/>
    <w:basedOn w:val="DefaultParagraphFont"/>
    <w:rsid w:val="00DA71E5"/>
  </w:style>
  <w:style w:type="paragraph" w:styleId="ListParagraph">
    <w:name w:val="List Paragraph"/>
    <w:aliases w:val="6 font"/>
    <w:basedOn w:val="Normal"/>
    <w:uiPriority w:val="99"/>
    <w:qFormat/>
    <w:rsid w:val="00DA71E5"/>
    <w:pPr>
      <w:ind w:left="720"/>
      <w:contextualSpacing/>
    </w:p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
    <w:basedOn w:val="Heading1"/>
    <w:link w:val="Hyperlink"/>
    <w:autoRedefine/>
    <w:uiPriority w:val="99"/>
    <w:qFormat/>
    <w:rsid w:val="00DA71E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Dont use,Tag and Cite,No Spacing31,No Spacing22,No Spacing41,No Spacing6,No Spacing7,Very Small Text,No Spacing8,Dont u,No Spacing311,No Spacing51,tag,CD - Cite,No Spacing2,Medium Grid 21,Clear"/>
    <w:basedOn w:val="Heading1"/>
    <w:autoRedefine/>
    <w:uiPriority w:val="99"/>
    <w:qFormat/>
    <w:rsid w:val="00DA71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eon.co/essays/could-we-reboot-a-modern-civilisation-without-fossil-fuel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stat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merriam-webster.com/dictionary/ough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oism.org/nwss/nws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25</Pages>
  <Words>17735</Words>
  <Characters>101093</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118591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2021-11-05T22:20:00Z</dcterms:created>
  <dcterms:modified xsi:type="dcterms:W3CDTF">2021-11-05T22:43:00Z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