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5A635" w14:textId="1B1DC692" w:rsidR="005F572C" w:rsidRDefault="005F572C" w:rsidP="0019311D">
      <w:pPr>
        <w:pStyle w:val="Heading2"/>
      </w:pPr>
      <w:r>
        <w:t>T</w:t>
      </w:r>
    </w:p>
    <w:p w14:paraId="60579A57" w14:textId="77777777" w:rsidR="005F572C" w:rsidRPr="007E5DDC" w:rsidRDefault="005F572C" w:rsidP="005F572C">
      <w:pPr>
        <w:pStyle w:val="Heading4"/>
      </w:pPr>
      <w:r>
        <w:t xml:space="preserve">I meet: The </w:t>
      </w:r>
      <w:proofErr w:type="spellStart"/>
      <w:r>
        <w:t>aff</w:t>
      </w:r>
      <w:proofErr w:type="spellEnd"/>
      <w:r>
        <w:t xml:space="preserve"> is a permanent condition where waivers will always be in place during pandemics</w:t>
      </w:r>
    </w:p>
    <w:p w14:paraId="1BC8EA80" w14:textId="77777777" w:rsidR="005F572C" w:rsidRDefault="005F572C" w:rsidP="005F572C">
      <w:pPr>
        <w:pStyle w:val="Heading4"/>
      </w:pPr>
      <w:proofErr w:type="spellStart"/>
      <w:r>
        <w:t>Counterinterp</w:t>
      </w:r>
      <w:proofErr w:type="spellEnd"/>
      <w:r>
        <w:t xml:space="preserve">: Reduce is suspending a benefit until a condition is met </w:t>
      </w:r>
    </w:p>
    <w:p w14:paraId="05D903C0" w14:textId="77777777" w:rsidR="005F572C" w:rsidRPr="00A242B9" w:rsidRDefault="005F572C" w:rsidP="005F572C">
      <w:r w:rsidRPr="00A242B9">
        <w:rPr>
          <w:rStyle w:val="Style13ptBold"/>
        </w:rPr>
        <w:t>USCA 01</w:t>
      </w:r>
      <w:r w:rsidRPr="00A242B9">
        <w:t xml:space="preserve"> – United States Court of Appeals, Fourth Circuit, per </w:t>
      </w:r>
      <w:proofErr w:type="spellStart"/>
      <w:r w:rsidRPr="00A242B9">
        <w:t>curiam</w:t>
      </w:r>
      <w:proofErr w:type="spellEnd"/>
      <w:r w:rsidRPr="00A242B9">
        <w:t xml:space="preserve"> opinion, 1/17/01, Carrington Gardens Associates, I v. Cisneros, 1 F. </w:t>
      </w:r>
      <w:proofErr w:type="spellStart"/>
      <w:r w:rsidRPr="00A242B9">
        <w:t>App'x</w:t>
      </w:r>
      <w:proofErr w:type="spellEnd"/>
      <w:r w:rsidRPr="00A242B9">
        <w:t xml:space="preserve"> 239 (2001), https://cite.case.law/f-appx/1/239/136950/</w:t>
      </w:r>
    </w:p>
    <w:p w14:paraId="717188A8" w14:textId="77777777" w:rsidR="005F572C" w:rsidRPr="008A3C47" w:rsidRDefault="005F572C" w:rsidP="005F572C">
      <w:pPr>
        <w:rPr>
          <w:sz w:val="16"/>
        </w:rPr>
      </w:pPr>
      <w:r w:rsidRPr="00A242B9">
        <w:rPr>
          <w:rStyle w:val="StyleUnderline"/>
        </w:rPr>
        <w:t>The housing contract</w:t>
      </w:r>
      <w:r w:rsidRPr="00A242B9">
        <w:rPr>
          <w:sz w:val="16"/>
        </w:rPr>
        <w:t xml:space="preserve">, which specifically incorporates HUD’s regulations in section 3, </w:t>
      </w:r>
      <w:r w:rsidRPr="00A242B9">
        <w:rPr>
          <w:rStyle w:val="StyleUnderline"/>
        </w:rPr>
        <w:t>establishes</w:t>
      </w:r>
      <w:r w:rsidRPr="00A242B9">
        <w:rPr>
          <w:sz w:val="16"/>
        </w:rPr>
        <w:t xml:space="preserve"> other </w:t>
      </w:r>
      <w:r w:rsidRPr="00A242B9">
        <w:rPr>
          <w:rStyle w:val="StyleUnderline"/>
        </w:rPr>
        <w:t>remedies</w:t>
      </w:r>
      <w:r w:rsidRPr="00A242B9">
        <w:rPr>
          <w:sz w:val="16"/>
        </w:rPr>
        <w:t xml:space="preserve"> that </w:t>
      </w:r>
      <w:r w:rsidRPr="00A242B9">
        <w:rPr>
          <w:rStyle w:val="StyleUnderline"/>
        </w:rPr>
        <w:t>HUD may exercise if an owner is in default</w:t>
      </w:r>
      <w:r w:rsidRPr="00A242B9">
        <w:rPr>
          <w:sz w:val="16"/>
        </w:rPr>
        <w:t xml:space="preserve"> on its obligations. Section 26 of the housing contract states that if an owner is in default, then </w:t>
      </w:r>
      <w:r w:rsidRPr="00A242B9">
        <w:rPr>
          <w:rStyle w:val="StyleUnderline"/>
        </w:rPr>
        <w:t>HUD may</w:t>
      </w:r>
      <w:r w:rsidRPr="00A242B9">
        <w:rPr>
          <w:sz w:val="16"/>
        </w:rPr>
        <w:t>:</w:t>
      </w:r>
    </w:p>
    <w:p w14:paraId="2B947FCE" w14:textId="77777777" w:rsidR="005F572C" w:rsidRPr="008A3C47" w:rsidRDefault="005F572C" w:rsidP="005F572C">
      <w:pPr>
        <w:rPr>
          <w:sz w:val="16"/>
        </w:rPr>
      </w:pPr>
      <w:r w:rsidRPr="008A3C47">
        <w:rPr>
          <w:sz w:val="16"/>
        </w:rPr>
        <w:t>(a) Pay housing assistance directly to the mortgagee in the event of default under mortgage.</w:t>
      </w:r>
    </w:p>
    <w:p w14:paraId="7AF7D587" w14:textId="77777777" w:rsidR="005F572C" w:rsidRPr="008A3C47" w:rsidRDefault="005F572C" w:rsidP="005F572C">
      <w:pPr>
        <w:rPr>
          <w:sz w:val="16"/>
        </w:rPr>
      </w:pPr>
      <w:r w:rsidRPr="008A3C47">
        <w:rPr>
          <w:sz w:val="16"/>
        </w:rPr>
        <w:t xml:space="preserve">*242(b) </w:t>
      </w:r>
      <w:r w:rsidRPr="00061420">
        <w:rPr>
          <w:rStyle w:val="Emphasis"/>
          <w:highlight w:val="green"/>
        </w:rPr>
        <w:t>Reduce or suspend</w:t>
      </w:r>
      <w:r w:rsidRPr="008A3C47">
        <w:rPr>
          <w:sz w:val="16"/>
        </w:rPr>
        <w:t xml:space="preserve"> housing </w:t>
      </w:r>
      <w:r w:rsidRPr="00EB112C">
        <w:rPr>
          <w:rStyle w:val="StyleUnderline"/>
        </w:rPr>
        <w:t xml:space="preserve">assistance </w:t>
      </w:r>
      <w:r w:rsidRPr="00061420">
        <w:rPr>
          <w:rStyle w:val="StyleUnderline"/>
          <w:highlight w:val="green"/>
        </w:rPr>
        <w:t>payments until</w:t>
      </w:r>
      <w:r w:rsidRPr="00EB112C">
        <w:rPr>
          <w:rStyle w:val="StyleUnderline"/>
        </w:rPr>
        <w:t xml:space="preserve"> the </w:t>
      </w:r>
      <w:r w:rsidRPr="00B84B02">
        <w:rPr>
          <w:rStyle w:val="StyleUnderline"/>
          <w:highlight w:val="green"/>
        </w:rPr>
        <w:t>default</w:t>
      </w:r>
      <w:r w:rsidRPr="00A242B9">
        <w:rPr>
          <w:sz w:val="16"/>
        </w:rPr>
        <w:t xml:space="preserve"> under this Contract </w:t>
      </w:r>
      <w:r w:rsidRPr="00A242B9">
        <w:rPr>
          <w:rStyle w:val="StyleUnderline"/>
        </w:rPr>
        <w:t>has been cured</w:t>
      </w:r>
      <w:r w:rsidRPr="00A242B9">
        <w:rPr>
          <w:sz w:val="16"/>
        </w:rPr>
        <w:t xml:space="preserve"> to the satisfaction</w:t>
      </w:r>
      <w:r w:rsidRPr="008A3C47">
        <w:rPr>
          <w:sz w:val="16"/>
        </w:rPr>
        <w:t xml:space="preserve"> of HUD.</w:t>
      </w:r>
    </w:p>
    <w:p w14:paraId="10C79821" w14:textId="77777777" w:rsidR="005F572C" w:rsidRPr="008A3C47" w:rsidRDefault="005F572C" w:rsidP="005F572C">
      <w:pPr>
        <w:rPr>
          <w:sz w:val="16"/>
        </w:rPr>
      </w:pPr>
      <w:r w:rsidRPr="008A3C47">
        <w:rPr>
          <w:sz w:val="16"/>
        </w:rPr>
        <w:t>(c) Withhold housing assistance payments until the default under this Contract has been cured to the satisfaction of HUD.</w:t>
      </w:r>
    </w:p>
    <w:p w14:paraId="5423D5AC" w14:textId="77777777" w:rsidR="005F572C" w:rsidRPr="008A3C47" w:rsidRDefault="005F572C" w:rsidP="005F572C">
      <w:pPr>
        <w:rPr>
          <w:sz w:val="16"/>
        </w:rPr>
      </w:pPr>
      <w:r w:rsidRPr="008A3C47">
        <w:rPr>
          <w:sz w:val="16"/>
        </w:rPr>
        <w:t xml:space="preserve">Therefore, if HUD finds that an owner has violated its obligations under the housing contract to maintain decent, safe, and sanitary housing, HUD may abate payments pursuant to 24 C.F.R. § 886.123 or exercise a remedy listed in section 26 of the housing contract. In this connection, we note that the meaning of abate is “a: to bring entirely down; </w:t>
      </w:r>
      <w:proofErr w:type="gramStart"/>
      <w:r w:rsidRPr="008A3C47">
        <w:rPr>
          <w:sz w:val="16"/>
        </w:rPr>
        <w:t>demolish:</w:t>
      </w:r>
      <w:proofErr w:type="gramEnd"/>
      <w:r w:rsidRPr="008A3C47">
        <w:rPr>
          <w:sz w:val="16"/>
        </w:rPr>
        <w:t xml:space="preserve"> put an end to: do away with.” Webster’s Third New Int’l Dictionary 2 (1971).</w:t>
      </w:r>
    </w:p>
    <w:p w14:paraId="7DC8FD59" w14:textId="77777777" w:rsidR="005F572C" w:rsidRPr="008A3C47" w:rsidRDefault="005F572C" w:rsidP="005F572C">
      <w:pPr>
        <w:rPr>
          <w:sz w:val="16"/>
        </w:rPr>
      </w:pPr>
      <w:r w:rsidRPr="008A3C47">
        <w:rPr>
          <w:sz w:val="16"/>
        </w:rPr>
        <w:t>Under the regulation, 24 C.F.R. § 886.123, the payments to Carrington could have been stopped for good, the contract terms aside. For construction of the contract terms, we adopt the wording of the opinion of the district court for the next three paragraphs of this opinion which follow:</w:t>
      </w:r>
    </w:p>
    <w:p w14:paraId="22AC45AE" w14:textId="77777777" w:rsidR="005F572C" w:rsidRPr="008A3C47" w:rsidRDefault="005F572C" w:rsidP="005F572C">
      <w:pPr>
        <w:rPr>
          <w:sz w:val="16"/>
        </w:rPr>
      </w:pPr>
      <w:r w:rsidRPr="008A3C47">
        <w:rPr>
          <w:sz w:val="16"/>
        </w:rPr>
        <w:t>The plain meaning of the word “withhold” is “[</w:t>
      </w:r>
      <w:proofErr w:type="spellStart"/>
      <w:r w:rsidRPr="008A3C47">
        <w:rPr>
          <w:sz w:val="16"/>
        </w:rPr>
        <w:t>tjo</w:t>
      </w:r>
      <w:proofErr w:type="spellEnd"/>
      <w:r w:rsidRPr="008A3C47">
        <w:rPr>
          <w:sz w:val="16"/>
        </w:rPr>
        <w:t xml:space="preserve"> retain in one’s possession that which belongs to or is claimed or sought by another.... To refrain from paying that which is due.” Black’s Law Dictionary 1602 (6th ed.1990). Using this common meaning of “withhold,” HUD clearly has the authority to retain housing assistance payments. </w:t>
      </w:r>
      <w:proofErr w:type="gramStart"/>
      <w:r w:rsidRPr="008A3C47">
        <w:rPr>
          <w:sz w:val="16"/>
        </w:rPr>
        <w:t>But,</w:t>
      </w:r>
      <w:proofErr w:type="gramEnd"/>
      <w:r w:rsidRPr="008A3C47">
        <w:rPr>
          <w:sz w:val="16"/>
        </w:rPr>
        <w:t xml:space="preserve"> the HAP Contract’s withhold remedy also limits how long the funds may be retained. The housing assistance payments may be retained only “until the default under this Contract has been cured.” </w:t>
      </w:r>
      <w:proofErr w:type="spellStart"/>
      <w:r w:rsidRPr="008A3C47">
        <w:rPr>
          <w:sz w:val="16"/>
        </w:rPr>
        <w:t>Tr.Ex</w:t>
      </w:r>
      <w:proofErr w:type="spellEnd"/>
      <w:r w:rsidRPr="008A3C47">
        <w:rPr>
          <w:sz w:val="16"/>
        </w:rPr>
        <w:t xml:space="preserve">. 8, § 26. Once the default is cured, HUD may no longer keep the retained funds. This remedy, therefore, creates a trust type relationship where HUD has the authority to keep </w:t>
      </w:r>
      <w:r w:rsidRPr="00A242B9">
        <w:rPr>
          <w:sz w:val="16"/>
        </w:rPr>
        <w:t xml:space="preserve">the withheld funds on the owner’s account only while the owner is in default and thereafter must pay out the withheld funds when the default is cured. In contrast, </w:t>
      </w:r>
      <w:r w:rsidRPr="00A242B9">
        <w:rPr>
          <w:rStyle w:val="StyleUnderline"/>
        </w:rPr>
        <w:t>the reduce-or-suspend remedy suggests a more permanent forfeiture of</w:t>
      </w:r>
      <w:r w:rsidRPr="00A242B9">
        <w:rPr>
          <w:sz w:val="16"/>
        </w:rPr>
        <w:t xml:space="preserve"> funds. The word “</w:t>
      </w:r>
      <w:r w:rsidRPr="00A242B9">
        <w:rPr>
          <w:rStyle w:val="StyleUnderline"/>
        </w:rPr>
        <w:t>suspend” means “[t]o interrupt; to cause to cease for a time; to postpone; to stay, delay, or hinder;</w:t>
      </w:r>
      <w:r w:rsidRPr="00A242B9">
        <w:rPr>
          <w:sz w:val="16"/>
        </w:rPr>
        <w:t xml:space="preserve"> </w:t>
      </w:r>
      <w:r w:rsidRPr="00A242B9">
        <w:rPr>
          <w:rStyle w:val="StyleUnderline"/>
        </w:rPr>
        <w:t>to discontinue temporarily, but with an expectation or purpose of resumption</w:t>
      </w:r>
      <w:r w:rsidRPr="00A242B9">
        <w:rPr>
          <w:sz w:val="16"/>
        </w:rPr>
        <w:t>.” Black’s Law Dictionary 1446 (6th ed.1990). “</w:t>
      </w:r>
      <w:r w:rsidRPr="00A242B9">
        <w:rPr>
          <w:rStyle w:val="StyleUnderline"/>
        </w:rPr>
        <w:t>Reduce” means “to diminish in size, amount, extent, or number</w:t>
      </w:r>
      <w:r w:rsidRPr="00A242B9">
        <w:rPr>
          <w:sz w:val="16"/>
        </w:rPr>
        <w:t xml:space="preserve">.” Webster’s Third New International Dictionary 1905 (1981).3 </w:t>
      </w:r>
      <w:r w:rsidRPr="00A242B9">
        <w:rPr>
          <w:rStyle w:val="StyleUnderline"/>
        </w:rPr>
        <w:t>Based on these definitions</w:t>
      </w:r>
      <w:r w:rsidRPr="00223B1E">
        <w:rPr>
          <w:rStyle w:val="StyleUnderline"/>
        </w:rPr>
        <w:t>, “</w:t>
      </w:r>
      <w:r w:rsidRPr="00061420">
        <w:rPr>
          <w:rStyle w:val="Emphasis"/>
          <w:highlight w:val="green"/>
        </w:rPr>
        <w:t>reduce” is</w:t>
      </w:r>
      <w:r w:rsidRPr="00223B1E">
        <w:rPr>
          <w:rStyle w:val="Emphasis"/>
        </w:rPr>
        <w:t xml:space="preserve"> merely </w:t>
      </w:r>
      <w:r w:rsidRPr="00061420">
        <w:rPr>
          <w:rStyle w:val="Emphasis"/>
          <w:highlight w:val="green"/>
        </w:rPr>
        <w:t>a less radical form of “suspend</w:t>
      </w:r>
      <w:r w:rsidRPr="008A3C47">
        <w:rPr>
          <w:sz w:val="16"/>
        </w:rPr>
        <w:t>.”</w:t>
      </w:r>
    </w:p>
    <w:p w14:paraId="45F9F1E9" w14:textId="77777777" w:rsidR="005F572C" w:rsidRPr="008A3C47" w:rsidRDefault="005F572C" w:rsidP="005F572C">
      <w:pPr>
        <w:rPr>
          <w:sz w:val="16"/>
        </w:rPr>
      </w:pPr>
      <w:r w:rsidRPr="00A242B9">
        <w:rPr>
          <w:rStyle w:val="StyleUnderline"/>
        </w:rPr>
        <w:t xml:space="preserve">Under the common meanings of </w:t>
      </w:r>
      <w:r w:rsidRPr="00061420">
        <w:rPr>
          <w:rStyle w:val="StyleUnderline"/>
          <w:highlight w:val="green"/>
        </w:rPr>
        <w:t>“reduce</w:t>
      </w:r>
      <w:r w:rsidRPr="00223B1E">
        <w:rPr>
          <w:rStyle w:val="StyleUnderline"/>
        </w:rPr>
        <w:t xml:space="preserve">” and “suspend,” </w:t>
      </w:r>
      <w:r w:rsidRPr="00A242B9">
        <w:rPr>
          <w:rStyle w:val="StyleUnderline"/>
        </w:rPr>
        <w:t xml:space="preserve">HUD has the authority to </w:t>
      </w:r>
      <w:r w:rsidRPr="00061420">
        <w:rPr>
          <w:rStyle w:val="StyleUnderline"/>
          <w:highlight w:val="green"/>
        </w:rPr>
        <w:t>discontinue</w:t>
      </w:r>
      <w:r w:rsidRPr="00223B1E">
        <w:rPr>
          <w:rStyle w:val="StyleUnderline"/>
        </w:rPr>
        <w:t xml:space="preserve"> housing assistance </w:t>
      </w:r>
      <w:r w:rsidRPr="00A242B9">
        <w:rPr>
          <w:rStyle w:val="StyleUnderline"/>
        </w:rPr>
        <w:t>payments</w:t>
      </w:r>
      <w:r w:rsidRPr="008A3C47">
        <w:rPr>
          <w:sz w:val="16"/>
        </w:rPr>
        <w:t xml:space="preserve"> entirely or diminish the size of the payments </w:t>
      </w:r>
      <w:r w:rsidRPr="00223B1E">
        <w:rPr>
          <w:rStyle w:val="StyleUnderline"/>
        </w:rPr>
        <w:t>while Carrington Gardens is in default</w:t>
      </w:r>
      <w:r w:rsidRPr="008A3C47">
        <w:rPr>
          <w:sz w:val="16"/>
        </w:rPr>
        <w:t xml:space="preserve">. Like the withhold remedy, </w:t>
      </w:r>
      <w:r w:rsidRPr="00223B1E">
        <w:rPr>
          <w:rStyle w:val="StyleUnderline"/>
        </w:rPr>
        <w:t>this remedy limits how long payments may be discontinued or diminished</w:t>
      </w:r>
      <w:r w:rsidRPr="008A3C47">
        <w:rPr>
          <w:sz w:val="16"/>
        </w:rPr>
        <w:t xml:space="preserve">— </w:t>
      </w:r>
      <w:r w:rsidRPr="00223B1E">
        <w:rPr>
          <w:rStyle w:val="Emphasis"/>
        </w:rPr>
        <w:t>only “</w:t>
      </w:r>
      <w:r w:rsidRPr="00061420">
        <w:rPr>
          <w:rStyle w:val="Emphasis"/>
          <w:highlight w:val="green"/>
        </w:rPr>
        <w:t>until</w:t>
      </w:r>
      <w:r w:rsidRPr="00223B1E">
        <w:rPr>
          <w:rStyle w:val="Emphasis"/>
        </w:rPr>
        <w:t xml:space="preserve"> the </w:t>
      </w:r>
      <w:r w:rsidRPr="00061420">
        <w:rPr>
          <w:rStyle w:val="Emphasis"/>
          <w:highlight w:val="green"/>
        </w:rPr>
        <w:t>default</w:t>
      </w:r>
      <w:r w:rsidRPr="008A3C47">
        <w:rPr>
          <w:sz w:val="16"/>
        </w:rPr>
        <w:t xml:space="preserve"> under this Contract </w:t>
      </w:r>
      <w:r w:rsidRPr="00061420">
        <w:rPr>
          <w:rStyle w:val="Emphasis"/>
          <w:highlight w:val="green"/>
        </w:rPr>
        <w:t>has been cured</w:t>
      </w:r>
      <w:r w:rsidRPr="008A3C47">
        <w:rPr>
          <w:sz w:val="16"/>
        </w:rPr>
        <w:t xml:space="preserve">.” </w:t>
      </w:r>
      <w:proofErr w:type="spellStart"/>
      <w:r w:rsidRPr="008A3C47">
        <w:rPr>
          <w:sz w:val="16"/>
        </w:rPr>
        <w:t>Tr.Ex</w:t>
      </w:r>
      <w:proofErr w:type="spellEnd"/>
      <w:r w:rsidRPr="008A3C47">
        <w:rPr>
          <w:sz w:val="16"/>
        </w:rPr>
        <w:t xml:space="preserve">. 8, § 26. </w:t>
      </w:r>
      <w:r w:rsidRPr="00312625">
        <w:rPr>
          <w:rStyle w:val="StyleUnderline"/>
        </w:rPr>
        <w:t>After the default has been cured, therefore,</w:t>
      </w:r>
      <w:r w:rsidRPr="008A3C47">
        <w:rPr>
          <w:sz w:val="16"/>
        </w:rPr>
        <w:t xml:space="preserve"> </w:t>
      </w:r>
      <w:r w:rsidRPr="008A3C47">
        <w:rPr>
          <w:rStyle w:val="StyleUnderline"/>
        </w:rPr>
        <w:t>HUD must resume full housing assistance payments</w:t>
      </w:r>
      <w:r w:rsidRPr="008A3C47">
        <w:rPr>
          <w:sz w:val="16"/>
        </w:rPr>
        <w:t>. Unlike the withhold remedy, however, under the plain language of the reduce-or-suspend remedy, HUD is under no obligation to pay out any discontinued or diminished funds. The words “suspend” or “reduce” furnish no inference or suggestion that HUD is obligated to retain suspended or reduced funds on the owner’s account until a default is cured. This language in the HAP Contract speaks *243only to HUD’s obligation to begin full payments after the default is cured. JA 546-548.</w:t>
      </w:r>
    </w:p>
    <w:p w14:paraId="20C25F59" w14:textId="77777777" w:rsidR="005F572C" w:rsidRDefault="005F572C" w:rsidP="005F572C">
      <w:pPr>
        <w:rPr>
          <w:sz w:val="16"/>
        </w:rPr>
      </w:pPr>
      <w:r w:rsidRPr="008A3C47">
        <w:rPr>
          <w:sz w:val="16"/>
        </w:rPr>
        <w:lastRenderedPageBreak/>
        <w:t>Thus, under the applicable regulations and the contract between the parties, the Secretary could have imposed any remedy from abatement of the payments to suspension of them for a time, with or without making up the suspended payments.</w:t>
      </w:r>
    </w:p>
    <w:p w14:paraId="5BD09BCB" w14:textId="77777777" w:rsidR="005F572C" w:rsidRDefault="005F572C" w:rsidP="005F572C">
      <w:pPr>
        <w:pStyle w:val="Heading4"/>
        <w:rPr>
          <w:rFonts w:cs="Calibri"/>
        </w:rPr>
      </w:pPr>
      <w:r w:rsidRPr="00FF0CF7">
        <w:rPr>
          <w:rFonts w:cs="Calibri"/>
        </w:rPr>
        <w:t xml:space="preserve">Debate solves arbitrary linguistic intuitions— we can determine the most predictable </w:t>
      </w:r>
      <w:proofErr w:type="spellStart"/>
      <w:r w:rsidRPr="00FF0CF7">
        <w:rPr>
          <w:rFonts w:cs="Calibri"/>
        </w:rPr>
        <w:t>interp</w:t>
      </w:r>
      <w:proofErr w:type="spellEnd"/>
      <w:r w:rsidRPr="00FF0CF7">
        <w:rPr>
          <w:rFonts w:cs="Calibri"/>
        </w:rPr>
        <w:t xml:space="preserve"> based on factors like clash and limits. Semantics are a floor not a ceiling—if we are sufficiently predictable then division of ground is more important.</w:t>
      </w:r>
    </w:p>
    <w:p w14:paraId="6CF59901" w14:textId="77777777" w:rsidR="005F572C" w:rsidRDefault="005F572C" w:rsidP="005F572C"/>
    <w:p w14:paraId="24FBA889" w14:textId="77777777" w:rsidR="005F572C" w:rsidRPr="00B84B02" w:rsidRDefault="005F572C" w:rsidP="005F572C">
      <w:pPr>
        <w:pStyle w:val="Heading4"/>
      </w:pPr>
      <w:r>
        <w:t>Prefer:</w:t>
      </w:r>
    </w:p>
    <w:p w14:paraId="657D5C45" w14:textId="77777777" w:rsidR="005F572C" w:rsidRPr="00C63B94" w:rsidRDefault="005F572C" w:rsidP="005F572C">
      <w:pPr>
        <w:pStyle w:val="Heading4"/>
      </w:pPr>
      <w:r>
        <w:t xml:space="preserve">1] </w:t>
      </w:r>
      <w:proofErr w:type="spellStart"/>
      <w:r>
        <w:t>Aff</w:t>
      </w:r>
      <w:proofErr w:type="spellEnd"/>
      <w:r>
        <w:t xml:space="preserve"> ground- A] </w:t>
      </w:r>
      <w:r w:rsidRPr="00B84B02">
        <w:rPr>
          <w:u w:val="single"/>
        </w:rPr>
        <w:t>Mooting</w:t>
      </w:r>
      <w:r>
        <w:t xml:space="preserve">- leads to infinite PICs about timeframe like the TRIPs waiver which restarts the 1AR and causes late-breaking </w:t>
      </w:r>
      <w:proofErr w:type="gramStart"/>
      <w:r>
        <w:t>debates  B</w:t>
      </w:r>
      <w:proofErr w:type="gramEnd"/>
      <w:r>
        <w:t xml:space="preserve">] </w:t>
      </w:r>
      <w:r w:rsidRPr="00B84B02">
        <w:rPr>
          <w:u w:val="single"/>
        </w:rPr>
        <w:t>Topic lit</w:t>
      </w:r>
      <w:r>
        <w:t xml:space="preserve">- core lit is IP about covid. Articles are written in the context of when IP reductions are happening </w:t>
      </w:r>
      <w:r w:rsidRPr="00B84B02">
        <w:rPr>
          <w:u w:val="single"/>
        </w:rPr>
        <w:t>not</w:t>
      </w:r>
      <w:r>
        <w:t xml:space="preserve"> IP good/bad. Universal reductions aren’t a thing which leads to </w:t>
      </w:r>
      <w:r w:rsidRPr="00B84B02">
        <w:rPr>
          <w:u w:val="single"/>
        </w:rPr>
        <w:t>stale debates</w:t>
      </w:r>
      <w:r>
        <w:t>.</w:t>
      </w:r>
    </w:p>
    <w:p w14:paraId="1549AE5E" w14:textId="77777777" w:rsidR="005F572C" w:rsidRDefault="005F572C" w:rsidP="005F572C">
      <w:pPr>
        <w:pStyle w:val="Heading4"/>
      </w:pPr>
      <w:r>
        <w:t>2] Functional limits</w:t>
      </w:r>
      <w:r w:rsidRPr="003B2DE8">
        <w:t>:</w:t>
      </w:r>
      <w:r>
        <w:t xml:space="preserve"> impacts, advantages, solvency advocates check—</w:t>
      </w:r>
      <w:r w:rsidRPr="003B2DE8">
        <w:t xml:space="preserve">small </w:t>
      </w:r>
      <w:proofErr w:type="spellStart"/>
      <w:r w:rsidRPr="003B2DE8">
        <w:t>affs</w:t>
      </w:r>
      <w:proofErr w:type="spellEnd"/>
      <w:r w:rsidRPr="003B2DE8">
        <w:t xml:space="preserve"> lose to </w:t>
      </w:r>
      <w:r>
        <w:t xml:space="preserve">generics—supercharged by the fact pandemics is the main </w:t>
      </w:r>
      <w:proofErr w:type="spellStart"/>
      <w:r>
        <w:t>aff</w:t>
      </w:r>
      <w:proofErr w:type="spellEnd"/>
      <w:r>
        <w:t>—if you can’t debate then you should lose.</w:t>
      </w:r>
    </w:p>
    <w:p w14:paraId="46B303D2" w14:textId="77777777" w:rsidR="005F572C" w:rsidRDefault="005F572C" w:rsidP="005F572C">
      <w:pPr>
        <w:pStyle w:val="Heading4"/>
      </w:pPr>
      <w:r>
        <w:t xml:space="preserve">3] Generics—they get Ks like </w:t>
      </w:r>
      <w:proofErr w:type="spellStart"/>
      <w:r>
        <w:t>pess</w:t>
      </w:r>
      <w:proofErr w:type="spellEnd"/>
      <w:r>
        <w:t xml:space="preserve"> or </w:t>
      </w:r>
      <w:proofErr w:type="spellStart"/>
      <w:r>
        <w:t>setcol</w:t>
      </w:r>
      <w:proofErr w:type="spellEnd"/>
      <w:r>
        <w:t xml:space="preserve">, politics DAs, NCs, and more- even with </w:t>
      </w:r>
      <w:proofErr w:type="spellStart"/>
      <w:r>
        <w:t>prepouts</w:t>
      </w:r>
      <w:proofErr w:type="spellEnd"/>
      <w:r>
        <w:t xml:space="preserve"> they can still win</w:t>
      </w:r>
    </w:p>
    <w:p w14:paraId="43B5D01F" w14:textId="2666F521" w:rsidR="005F572C" w:rsidRDefault="005F572C" w:rsidP="005F572C">
      <w:pPr>
        <w:pStyle w:val="Heading3"/>
      </w:pPr>
      <w:r>
        <w:lastRenderedPageBreak/>
        <w:t>K</w:t>
      </w:r>
    </w:p>
    <w:p w14:paraId="0948F505" w14:textId="77777777" w:rsidR="005F572C" w:rsidRDefault="005F572C" w:rsidP="005F572C">
      <w:pPr>
        <w:pStyle w:val="Heading4"/>
      </w:pPr>
      <w:r>
        <w:t xml:space="preserve">Racial Capitalism thesis is </w:t>
      </w:r>
      <w:r>
        <w:rPr>
          <w:u w:val="single"/>
        </w:rPr>
        <w:t>incorrect</w:t>
      </w:r>
      <w:r>
        <w:t xml:space="preserve"> – connection between Race and Cap is </w:t>
      </w:r>
      <w:r>
        <w:rPr>
          <w:u w:val="single"/>
        </w:rPr>
        <w:t>circumstantial</w:t>
      </w:r>
      <w:r>
        <w:t xml:space="preserve"> not </w:t>
      </w:r>
      <w:r>
        <w:rPr>
          <w:u w:val="single"/>
        </w:rPr>
        <w:t>necessary</w:t>
      </w:r>
    </w:p>
    <w:p w14:paraId="4EEC714B" w14:textId="77777777" w:rsidR="005F572C" w:rsidRPr="000B69EE" w:rsidRDefault="005F572C" w:rsidP="005F572C">
      <w:proofErr w:type="spellStart"/>
      <w:r w:rsidRPr="000B69EE">
        <w:rPr>
          <w:rStyle w:val="Style13ptBold"/>
        </w:rPr>
        <w:t>Walzer</w:t>
      </w:r>
      <w:proofErr w:type="spellEnd"/>
      <w:r w:rsidRPr="000B69EE">
        <w:rPr>
          <w:rStyle w:val="Style13ptBold"/>
        </w:rPr>
        <w:t xml:space="preserve"> 20</w:t>
      </w:r>
      <w:r>
        <w:t xml:space="preserve"> </w:t>
      </w:r>
      <w:r w:rsidRPr="000B69EE">
        <w:t xml:space="preserve">Michael </w:t>
      </w:r>
      <w:proofErr w:type="spellStart"/>
      <w:r w:rsidRPr="000B69EE">
        <w:t>Walzer</w:t>
      </w:r>
      <w:proofErr w:type="spellEnd"/>
      <w:r w:rsidRPr="000B69EE">
        <w:t xml:space="preserve"> 7-29-2020 "A Note on Racial Capitalism"</w:t>
      </w:r>
      <w:r>
        <w:t xml:space="preserve"> </w:t>
      </w:r>
      <w:hyperlink r:id="rId9" w:history="1">
        <w:r w:rsidRPr="00014289">
          <w:rPr>
            <w:rStyle w:val="Hyperlink"/>
          </w:rPr>
          <w:t>https://www.dissentmagazine.org/online_articles/a-note-on-racial-capitalism</w:t>
        </w:r>
      </w:hyperlink>
      <w:r>
        <w:t xml:space="preserve"> (</w:t>
      </w:r>
      <w:r w:rsidRPr="000B69EE">
        <w:t>a prominent American political theorist and public intellectual. A professor emeritus at the Institute for Advanced Study in Princeton, New Jersey</w:t>
      </w:r>
      <w:r>
        <w:t>)//Elmer</w:t>
      </w:r>
    </w:p>
    <w:p w14:paraId="5FC33817" w14:textId="77777777" w:rsidR="005F572C" w:rsidRDefault="005F572C" w:rsidP="005F572C">
      <w:pPr>
        <w:rPr>
          <w:sz w:val="16"/>
        </w:rPr>
      </w:pPr>
      <w:r w:rsidRPr="000B69EE">
        <w:rPr>
          <w:u w:val="single"/>
        </w:rPr>
        <w:t>I have been puzzled for many months by the appearance of the phrase “racial capitalism” in the left press</w:t>
      </w:r>
      <w:r w:rsidRPr="000B69EE">
        <w:rPr>
          <w:sz w:val="16"/>
        </w:rPr>
        <w:t xml:space="preserve"> (see, for example, the article by K. Sabeel Rahman in the Summer 2020 issue of Dissent). What does it mean? Perhaps the adjective “racial” is simply an ordinary qualifying adjective. Racial capitalism is one kind of capitalism, and then there must be other kinds, requiring other adjectives. </w:t>
      </w:r>
      <w:r w:rsidRPr="000B69EE">
        <w:rPr>
          <w:u w:val="single"/>
        </w:rPr>
        <w:t xml:space="preserve">Here in the United </w:t>
      </w:r>
      <w:proofErr w:type="gramStart"/>
      <w:r w:rsidRPr="000B69EE">
        <w:rPr>
          <w:u w:val="single"/>
        </w:rPr>
        <w:t>States</w:t>
      </w:r>
      <w:proofErr w:type="gramEnd"/>
      <w:r w:rsidRPr="000B69EE">
        <w:rPr>
          <w:u w:val="single"/>
        </w:rPr>
        <w:t xml:space="preserve"> we have a kind of capitalism where the majority of exploited workers or a majority of the most exploited workers are people of color. The underclass and the reserve army are defined both racially and economically</w:t>
      </w:r>
      <w:r w:rsidRPr="000B69EE">
        <w:rPr>
          <w:sz w:val="16"/>
        </w:rPr>
        <w:t xml:space="preserve">. Of course, no leftist writer would be indifferent to the exploitation of white workers, who might still make up </w:t>
      </w:r>
      <w:proofErr w:type="gramStart"/>
      <w:r w:rsidRPr="000B69EE">
        <w:rPr>
          <w:sz w:val="16"/>
        </w:rPr>
        <w:t>the majority of</w:t>
      </w:r>
      <w:proofErr w:type="gramEnd"/>
      <w:r w:rsidRPr="000B69EE">
        <w:rPr>
          <w:sz w:val="16"/>
        </w:rPr>
        <w:t xml:space="preserve"> the American workforce—and who are certainly the majority of exploited workers in Europe. The point of the adjective, </w:t>
      </w:r>
      <w:r w:rsidRPr="000B69EE">
        <w:rPr>
          <w:u w:val="single"/>
        </w:rPr>
        <w:t xml:space="preserve">then, is simply to </w:t>
      </w:r>
      <w:r w:rsidRPr="000B69EE">
        <w:rPr>
          <w:highlight w:val="green"/>
          <w:u w:val="single"/>
        </w:rPr>
        <w:t xml:space="preserve">focus </w:t>
      </w:r>
      <w:r w:rsidRPr="000B69EE">
        <w:rPr>
          <w:u w:val="single"/>
        </w:rPr>
        <w:t xml:space="preserve">our attention, for good reasons, </w:t>
      </w:r>
      <w:r w:rsidRPr="000B69EE">
        <w:rPr>
          <w:highlight w:val="green"/>
          <w:u w:val="single"/>
        </w:rPr>
        <w:t>on non-white workers</w:t>
      </w:r>
      <w:r w:rsidRPr="000B69EE">
        <w:rPr>
          <w:u w:val="single"/>
        </w:rPr>
        <w:t xml:space="preserve">. But </w:t>
      </w:r>
      <w:r w:rsidRPr="000B69EE">
        <w:rPr>
          <w:highlight w:val="green"/>
          <w:u w:val="single"/>
        </w:rPr>
        <w:t xml:space="preserve">is the exploitation of these workers a necessary feature of </w:t>
      </w:r>
      <w:r w:rsidRPr="000B69EE">
        <w:rPr>
          <w:u w:val="single"/>
        </w:rPr>
        <w:t xml:space="preserve">American </w:t>
      </w:r>
      <w:r w:rsidRPr="000B69EE">
        <w:rPr>
          <w:highlight w:val="green"/>
          <w:u w:val="single"/>
        </w:rPr>
        <w:t>capitalism</w:t>
      </w:r>
      <w:r w:rsidRPr="000B69EE">
        <w:rPr>
          <w:u w:val="single"/>
        </w:rPr>
        <w:t>?</w:t>
      </w:r>
      <w:r w:rsidRPr="000B69EE">
        <w:rPr>
          <w:sz w:val="16"/>
        </w:rPr>
        <w:t xml:space="preserve"> </w:t>
      </w:r>
      <w:r w:rsidRPr="000B69EE">
        <w:rPr>
          <w:u w:val="single"/>
        </w:rPr>
        <w:t>The phrase “racial capitalism” leaves us unclear about whether the hierarchical location of non-white workers is determined by race or by capitalism or by the two somehow working together.</w:t>
      </w:r>
      <w:r w:rsidRPr="000B69EE">
        <w:rPr>
          <w:sz w:val="16"/>
        </w:rPr>
        <w:t xml:space="preserve"> To begin to answer that question, we need to look at some examples of </w:t>
      </w:r>
      <w:r w:rsidRPr="000B69EE">
        <w:rPr>
          <w:highlight w:val="green"/>
          <w:u w:val="single"/>
        </w:rPr>
        <w:t>non-racial capitalism</w:t>
      </w:r>
      <w:r w:rsidRPr="000B69EE">
        <w:rPr>
          <w:sz w:val="16"/>
        </w:rPr>
        <w:t xml:space="preserve">. </w:t>
      </w:r>
      <w:r w:rsidRPr="000B69EE">
        <w:rPr>
          <w:u w:val="single"/>
        </w:rPr>
        <w:t xml:space="preserve">The form of capitalism sponsored by the </w:t>
      </w:r>
      <w:r w:rsidRPr="000B69EE">
        <w:rPr>
          <w:b/>
          <w:bCs/>
          <w:highlight w:val="green"/>
          <w:u w:val="single"/>
        </w:rPr>
        <w:t>Chinese communists</w:t>
      </w:r>
      <w:r w:rsidRPr="000B69EE">
        <w:rPr>
          <w:highlight w:val="green"/>
          <w:u w:val="single"/>
        </w:rPr>
        <w:t xml:space="preserve"> </w:t>
      </w:r>
      <w:r w:rsidRPr="000B69EE">
        <w:rPr>
          <w:u w:val="single"/>
        </w:rPr>
        <w:t xml:space="preserve">is obviously non-racial. Though the exploited workers are, in Western terminology, people of color, Western terminology is out of place here. If the Chinese imported white workers to take on the most menial jobs, that might make Chinese capitalism “racial,” </w:t>
      </w:r>
      <w:r w:rsidRPr="000B69EE">
        <w:rPr>
          <w:b/>
          <w:bCs/>
          <w:u w:val="single"/>
        </w:rPr>
        <w:t>but no such importations have been reported</w:t>
      </w:r>
      <w:r w:rsidRPr="000B69EE">
        <w:rPr>
          <w:u w:val="single"/>
        </w:rPr>
        <w:t>.</w:t>
      </w:r>
      <w:r w:rsidRPr="000B69EE">
        <w:rPr>
          <w:sz w:val="16"/>
        </w:rPr>
        <w:t xml:space="preserve"> The predatory version of capitalism that prevails in </w:t>
      </w:r>
      <w:r w:rsidRPr="000B69EE">
        <w:rPr>
          <w:highlight w:val="green"/>
          <w:u w:val="single"/>
        </w:rPr>
        <w:t>Putin’s Russia</w:t>
      </w:r>
      <w:r w:rsidRPr="000B69EE">
        <w:rPr>
          <w:sz w:val="16"/>
          <w:highlight w:val="green"/>
        </w:rPr>
        <w:t xml:space="preserve"> </w:t>
      </w:r>
      <w:r w:rsidRPr="000B69EE">
        <w:rPr>
          <w:sz w:val="16"/>
        </w:rPr>
        <w:t>is also non-racial. It may be that Muslims are among the most exploited workers in Russia</w:t>
      </w:r>
      <w:r w:rsidRPr="000B69EE">
        <w:rPr>
          <w:u w:val="single"/>
        </w:rPr>
        <w:t xml:space="preserve">, but they are mostly Caucasian (some of them the original Caucasians), so we would have to talk about </w:t>
      </w:r>
      <w:r w:rsidRPr="000B69EE">
        <w:rPr>
          <w:highlight w:val="green"/>
          <w:u w:val="single"/>
        </w:rPr>
        <w:t>religious capitalism</w:t>
      </w:r>
      <w:r w:rsidRPr="000B69EE">
        <w:rPr>
          <w:u w:val="single"/>
        </w:rPr>
        <w:t>—where Orthodox Christians, not white people, are the privileged group</w:t>
      </w:r>
      <w:r w:rsidRPr="000B69EE">
        <w:rPr>
          <w:sz w:val="16"/>
        </w:rPr>
        <w:t xml:space="preserve">. But no one is doing that. I have no statistics, but from what I read about China and Russia, I doubt that the </w:t>
      </w:r>
      <w:r w:rsidRPr="000B69EE">
        <w:rPr>
          <w:highlight w:val="green"/>
          <w:u w:val="single"/>
        </w:rPr>
        <w:t>rate of exploitation is higher in the U</w:t>
      </w:r>
      <w:r w:rsidRPr="000B69EE">
        <w:rPr>
          <w:sz w:val="16"/>
        </w:rPr>
        <w:t xml:space="preserve">nited </w:t>
      </w:r>
      <w:r w:rsidRPr="000B69EE">
        <w:rPr>
          <w:highlight w:val="green"/>
          <w:u w:val="single"/>
        </w:rPr>
        <w:t>S</w:t>
      </w:r>
      <w:r w:rsidRPr="000B69EE">
        <w:rPr>
          <w:sz w:val="16"/>
        </w:rPr>
        <w:t xml:space="preserve">tates, in racial capitalism, than it is in those two countries, </w:t>
      </w:r>
      <w:r w:rsidRPr="000B69EE">
        <w:rPr>
          <w:b/>
          <w:bCs/>
          <w:highlight w:val="green"/>
          <w:u w:val="single"/>
        </w:rPr>
        <w:t>where capitalism is non-racial</w:t>
      </w:r>
      <w:r w:rsidRPr="000B69EE">
        <w:rPr>
          <w:sz w:val="16"/>
        </w:rPr>
        <w:t xml:space="preserve">. </w:t>
      </w:r>
      <w:r w:rsidRPr="000B69EE">
        <w:rPr>
          <w:b/>
          <w:bCs/>
          <w:highlight w:val="green"/>
          <w:u w:val="single"/>
          <w:bdr w:val="single" w:sz="4" w:space="0" w:color="auto"/>
        </w:rPr>
        <w:t>Capitalism “works” with and without a racialized underclass</w:t>
      </w:r>
      <w:r w:rsidRPr="000B69EE">
        <w:rPr>
          <w:sz w:val="16"/>
          <w:highlight w:val="green"/>
        </w:rPr>
        <w:t xml:space="preserve"> </w:t>
      </w:r>
      <w:r w:rsidRPr="000B69EE">
        <w:rPr>
          <w:u w:val="single"/>
        </w:rPr>
        <w:t>and reserve army. But is that right? The adjective “</w:t>
      </w:r>
      <w:r w:rsidRPr="000B69EE">
        <w:rPr>
          <w:highlight w:val="green"/>
          <w:u w:val="single"/>
        </w:rPr>
        <w:t>racial</w:t>
      </w:r>
      <w:r w:rsidRPr="000B69EE">
        <w:rPr>
          <w:u w:val="single"/>
        </w:rPr>
        <w:t xml:space="preserve">” sometimes makes a much stronger claim: it </w:t>
      </w:r>
      <w:r w:rsidRPr="000B69EE">
        <w:rPr>
          <w:highlight w:val="green"/>
          <w:u w:val="single"/>
        </w:rPr>
        <w:t xml:space="preserve">isn’t </w:t>
      </w:r>
      <w:r w:rsidRPr="000B69EE">
        <w:rPr>
          <w:u w:val="single"/>
        </w:rPr>
        <w:t xml:space="preserve">a </w:t>
      </w:r>
      <w:r w:rsidRPr="000B69EE">
        <w:rPr>
          <w:highlight w:val="green"/>
          <w:u w:val="single"/>
        </w:rPr>
        <w:t xml:space="preserve">qualifying but </w:t>
      </w:r>
      <w:r w:rsidRPr="000B69EE">
        <w:rPr>
          <w:u w:val="single"/>
        </w:rPr>
        <w:t xml:space="preserve">rather a </w:t>
      </w:r>
      <w:r w:rsidRPr="000B69EE">
        <w:rPr>
          <w:highlight w:val="green"/>
          <w:u w:val="single"/>
        </w:rPr>
        <w:t xml:space="preserve">definitional </w:t>
      </w:r>
      <w:r w:rsidRPr="000B69EE">
        <w:rPr>
          <w:u w:val="single"/>
        </w:rPr>
        <w:t>adjective</w:t>
      </w:r>
      <w:r w:rsidRPr="000B69EE">
        <w:rPr>
          <w:sz w:val="16"/>
        </w:rPr>
        <w:t xml:space="preserve">. Capitalism is necessarily, inherently, racist. Forget about China and Russia, which are capitalist latecomers. Western capitalism is the prototypical version, and it has been racist from day one (if we can agree on day one)—always and forever racist. Does this mean that Manchester in 1844, as Engels described it, where all the exploited workers were white, </w:t>
      </w:r>
      <w:r w:rsidRPr="000B69EE">
        <w:rPr>
          <w:u w:val="single"/>
        </w:rPr>
        <w:t>wasn’t capitalist? No, for those workers were producing fabrics from cotton raised and harvested by Black slaves in the American South</w:t>
      </w:r>
      <w:r w:rsidRPr="000B69EE">
        <w:rPr>
          <w:sz w:val="16"/>
        </w:rPr>
        <w:t xml:space="preserve">. That’s true enough, but I am not sure it is sufficient for an argument about necessity. Consider a counterfactual </w:t>
      </w:r>
      <w:proofErr w:type="gramStart"/>
      <w:r w:rsidRPr="000B69EE">
        <w:rPr>
          <w:sz w:val="16"/>
        </w:rPr>
        <w:t>possibility:</w:t>
      </w:r>
      <w:proofErr w:type="gramEnd"/>
      <w:r w:rsidRPr="000B69EE">
        <w:rPr>
          <w:sz w:val="16"/>
        </w:rPr>
        <w:t xml:space="preserve"> </w:t>
      </w:r>
      <w:r w:rsidRPr="000B69EE">
        <w:rPr>
          <w:highlight w:val="green"/>
          <w:u w:val="single"/>
        </w:rPr>
        <w:t>had no Black slaves been available</w:t>
      </w:r>
      <w:r w:rsidRPr="000B69EE">
        <w:rPr>
          <w:u w:val="single"/>
        </w:rPr>
        <w:t xml:space="preserve">, </w:t>
      </w:r>
      <w:r w:rsidRPr="000B69EE">
        <w:rPr>
          <w:highlight w:val="green"/>
          <w:u w:val="single"/>
        </w:rPr>
        <w:t xml:space="preserve">the recruitment of Irish </w:t>
      </w:r>
      <w:r w:rsidRPr="000B69EE">
        <w:rPr>
          <w:u w:val="single"/>
        </w:rPr>
        <w:t xml:space="preserve">workers </w:t>
      </w:r>
      <w:r w:rsidRPr="000B69EE">
        <w:rPr>
          <w:highlight w:val="green"/>
          <w:u w:val="single"/>
        </w:rPr>
        <w:t xml:space="preserve">would have started much earlier </w:t>
      </w:r>
      <w:r w:rsidRPr="000B69EE">
        <w:rPr>
          <w:u w:val="single"/>
        </w:rPr>
        <w:t>than it did</w:t>
      </w:r>
      <w:r w:rsidRPr="000B69EE">
        <w:rPr>
          <w:sz w:val="16"/>
        </w:rPr>
        <w:t xml:space="preserve">. The rise of capitalism would not have been halted had the slave trade never begun. But the Manchester/Southern plantation example suggests what we all now know: capitalism is a global economic system, and it depends on the exploitation of people of color around the world. </w:t>
      </w:r>
      <w:r w:rsidRPr="000B69EE">
        <w:rPr>
          <w:u w:val="single"/>
        </w:rPr>
        <w:t xml:space="preserve">Here, however, it seems clear that </w:t>
      </w:r>
      <w:r w:rsidRPr="000B69EE">
        <w:rPr>
          <w:highlight w:val="green"/>
          <w:u w:val="single"/>
        </w:rPr>
        <w:t xml:space="preserve">the </w:t>
      </w:r>
      <w:r w:rsidRPr="000B69EE">
        <w:rPr>
          <w:u w:val="single"/>
        </w:rPr>
        <w:t xml:space="preserve">key </w:t>
      </w:r>
      <w:r w:rsidRPr="000B69EE">
        <w:rPr>
          <w:b/>
          <w:bCs/>
          <w:highlight w:val="green"/>
          <w:u w:val="single"/>
          <w:bdr w:val="single" w:sz="4" w:space="0" w:color="auto"/>
        </w:rPr>
        <w:t>issue is exploitation, not racism</w:t>
      </w:r>
      <w:r w:rsidRPr="000B69EE">
        <w:rPr>
          <w:sz w:val="16"/>
        </w:rPr>
        <w:t xml:space="preserve">. Given global demography, </w:t>
      </w:r>
      <w:proofErr w:type="gramStart"/>
      <w:r w:rsidRPr="000B69EE">
        <w:rPr>
          <w:sz w:val="16"/>
        </w:rPr>
        <w:t>the majority of</w:t>
      </w:r>
      <w:proofErr w:type="gramEnd"/>
      <w:r w:rsidRPr="000B69EE">
        <w:rPr>
          <w:sz w:val="16"/>
        </w:rPr>
        <w:t xml:space="preserve"> workers in any global economy will be people of color. Even in a democratically or social democratically regulated global system, </w:t>
      </w:r>
      <w:proofErr w:type="gramStart"/>
      <w:r w:rsidRPr="000B69EE">
        <w:rPr>
          <w:sz w:val="16"/>
        </w:rPr>
        <w:t>the majority of</w:t>
      </w:r>
      <w:proofErr w:type="gramEnd"/>
      <w:r w:rsidRPr="000B69EE">
        <w:rPr>
          <w:sz w:val="16"/>
        </w:rPr>
        <w:t xml:space="preserve"> workers and the majority of managers—the underclass and the overclass—will be non-white. Indeed, it would be the refusal of any transnational corporation to hire people of color that would rightly be called racist. (In the Pennsylvania town where I grew up, the local steel company did not hire, and therefore did not exploit, Jews or Black people. I suppose that this is also an example of racial capitalism.) </w:t>
      </w:r>
      <w:r w:rsidRPr="000B69EE">
        <w:rPr>
          <w:u w:val="single"/>
        </w:rPr>
        <w:t xml:space="preserve">All this </w:t>
      </w:r>
      <w:r w:rsidRPr="000B69EE">
        <w:rPr>
          <w:u w:val="single"/>
        </w:rPr>
        <w:lastRenderedPageBreak/>
        <w:t xml:space="preserve">suggests that </w:t>
      </w:r>
      <w:r w:rsidRPr="000B69EE">
        <w:rPr>
          <w:highlight w:val="green"/>
          <w:u w:val="single"/>
        </w:rPr>
        <w:t xml:space="preserve">capitalism and racism </w:t>
      </w:r>
      <w:proofErr w:type="gramStart"/>
      <w:r w:rsidRPr="000B69EE">
        <w:rPr>
          <w:b/>
          <w:bCs/>
          <w:highlight w:val="green"/>
          <w:u w:val="single"/>
          <w:bdr w:val="single" w:sz="4" w:space="0" w:color="auto"/>
        </w:rPr>
        <w:t>have to</w:t>
      </w:r>
      <w:proofErr w:type="gramEnd"/>
      <w:r w:rsidRPr="000B69EE">
        <w:rPr>
          <w:b/>
          <w:bCs/>
          <w:highlight w:val="green"/>
          <w:u w:val="single"/>
          <w:bdr w:val="single" w:sz="4" w:space="0" w:color="auto"/>
        </w:rPr>
        <w:t xml:space="preserve"> be analyzed separately</w:t>
      </w:r>
      <w:r w:rsidRPr="000B69EE">
        <w:rPr>
          <w:u w:val="single"/>
        </w:rPr>
        <w:t xml:space="preserve">. </w:t>
      </w:r>
      <w:r w:rsidRPr="000B69EE">
        <w:rPr>
          <w:highlight w:val="green"/>
          <w:u w:val="single"/>
        </w:rPr>
        <w:t xml:space="preserve">They overlap </w:t>
      </w:r>
      <w:r w:rsidRPr="000B69EE">
        <w:rPr>
          <w:u w:val="single"/>
        </w:rPr>
        <w:t xml:space="preserve">sometimes, as they do today in the United States. But the overlap is </w:t>
      </w:r>
      <w:r w:rsidRPr="000B69EE">
        <w:rPr>
          <w:b/>
          <w:bCs/>
          <w:highlight w:val="green"/>
          <w:u w:val="single"/>
        </w:rPr>
        <w:t>circumstantial</w:t>
      </w:r>
      <w:r w:rsidRPr="000B69EE">
        <w:rPr>
          <w:b/>
          <w:bCs/>
          <w:u w:val="single"/>
        </w:rPr>
        <w:t xml:space="preserve">, </w:t>
      </w:r>
      <w:r w:rsidRPr="000B69EE">
        <w:rPr>
          <w:b/>
          <w:bCs/>
          <w:highlight w:val="green"/>
          <w:u w:val="single"/>
        </w:rPr>
        <w:t>not necessary</w:t>
      </w:r>
      <w:r w:rsidRPr="000B69EE">
        <w:rPr>
          <w:sz w:val="16"/>
        </w:rPr>
        <w:t xml:space="preserve">. </w:t>
      </w:r>
      <w:r w:rsidRPr="000B69EE">
        <w:rPr>
          <w:b/>
          <w:bCs/>
          <w:u w:val="single"/>
        </w:rPr>
        <w:t xml:space="preserve">The two phenomena are distinct. They don’t rise and fall together. Each one, for different reasons, requires severe criticism and sustained opposition. </w:t>
      </w:r>
      <w:r w:rsidRPr="000B69EE">
        <w:rPr>
          <w:sz w:val="16"/>
        </w:rPr>
        <w:t xml:space="preserve">Many years ago, socialist writers argued that the triumph of the working class would liberate women, Jews, Black people, and everyone else. Separate political struggles against sexism, anti-Semitism, or racism were unnecessary—indeed they were a distraction from the all-important class war. </w:t>
      </w:r>
      <w:r w:rsidRPr="000B69EE">
        <w:rPr>
          <w:u w:val="single"/>
        </w:rPr>
        <w:t>Today some people on the left seem to believe that the end of racism will bring with it the downfall of capitalism. Both these theories are wrong. Overthrowing racism will still leave us with capitalism; overthrowing capitalism will still leave us with racism</w:t>
      </w:r>
      <w:r w:rsidRPr="000B69EE">
        <w:rPr>
          <w:sz w:val="16"/>
        </w:rPr>
        <w:t xml:space="preserve">. </w:t>
      </w:r>
      <w:r w:rsidRPr="000B69EE">
        <w:rPr>
          <w:highlight w:val="green"/>
          <w:u w:val="single"/>
        </w:rPr>
        <w:t xml:space="preserve">Putting </w:t>
      </w:r>
      <w:r w:rsidRPr="000B69EE">
        <w:rPr>
          <w:u w:val="single"/>
        </w:rPr>
        <w:t xml:space="preserve">the adjective and noun </w:t>
      </w:r>
      <w:r w:rsidRPr="000B69EE">
        <w:rPr>
          <w:highlight w:val="green"/>
          <w:u w:val="single"/>
        </w:rPr>
        <w:t xml:space="preserve">together gives us </w:t>
      </w:r>
      <w:r w:rsidRPr="000B69EE">
        <w:rPr>
          <w:u w:val="single"/>
        </w:rPr>
        <w:t xml:space="preserve">a </w:t>
      </w:r>
      <w:r w:rsidRPr="000B69EE">
        <w:rPr>
          <w:highlight w:val="green"/>
          <w:u w:val="single"/>
        </w:rPr>
        <w:t>false sense of t</w:t>
      </w:r>
      <w:r w:rsidRPr="000B69EE">
        <w:rPr>
          <w:u w:val="single"/>
        </w:rPr>
        <w:t xml:space="preserve">he </w:t>
      </w:r>
      <w:r w:rsidRPr="000B69EE">
        <w:rPr>
          <w:b/>
          <w:bCs/>
          <w:highlight w:val="green"/>
          <w:u w:val="single"/>
        </w:rPr>
        <w:t>relationship</w:t>
      </w:r>
      <w:r w:rsidRPr="000B69EE">
        <w:rPr>
          <w:highlight w:val="green"/>
          <w:u w:val="single"/>
        </w:rPr>
        <w:t xml:space="preserve"> </w:t>
      </w:r>
      <w:r w:rsidRPr="000B69EE">
        <w:rPr>
          <w:u w:val="single"/>
        </w:rPr>
        <w:t>between the two phenomena. It might make sense, then, to ban the phrase from the pages of left newspapers and magazines.</w:t>
      </w:r>
      <w:r w:rsidRPr="000B69EE">
        <w:rPr>
          <w:sz w:val="16"/>
        </w:rPr>
        <w:t xml:space="preserve"> But since I am opposed to bans of that sort, I would only suggest that the phrase should always be queried by the editors. Do the writers who use it have some idea about what it means? Or are they just against racial capitalism, whatever it means?</w:t>
      </w:r>
    </w:p>
    <w:p w14:paraId="5F4BAF22" w14:textId="77777777" w:rsidR="005F572C" w:rsidRDefault="005F572C" w:rsidP="005F572C">
      <w:pPr>
        <w:pStyle w:val="Heading4"/>
      </w:pPr>
      <w:r>
        <w:t>Progress is possible – minimum wage policies, housing rate floors, and welfare all prove that Racial Capitalism isn’t immutable but contingent progress can happen</w:t>
      </w:r>
    </w:p>
    <w:p w14:paraId="758A90F4" w14:textId="77777777" w:rsidR="005F572C" w:rsidRDefault="005F572C" w:rsidP="005F572C"/>
    <w:p w14:paraId="73646984" w14:textId="77777777" w:rsidR="005F572C" w:rsidRPr="008D552A" w:rsidRDefault="005F572C" w:rsidP="005F572C">
      <w:pPr>
        <w:pStyle w:val="Heading4"/>
        <w:rPr>
          <w:rFonts w:cs="Calibri"/>
        </w:rPr>
      </w:pPr>
      <w:r w:rsidRPr="008D552A">
        <w:rPr>
          <w:rFonts w:cs="Calibri"/>
        </w:rPr>
        <w:t xml:space="preserve">Liberalism isn’t </w:t>
      </w:r>
      <w:r w:rsidRPr="008D552A">
        <w:rPr>
          <w:rFonts w:cs="Calibri"/>
          <w:u w:val="single"/>
        </w:rPr>
        <w:t>perfect</w:t>
      </w:r>
      <w:r w:rsidRPr="008D552A">
        <w:rPr>
          <w:rFonts w:cs="Calibri"/>
        </w:rPr>
        <w:t xml:space="preserve">, but it’s the </w:t>
      </w:r>
      <w:r>
        <w:rPr>
          <w:rFonts w:cs="Calibri"/>
          <w:u w:val="single"/>
        </w:rPr>
        <w:t>best</w:t>
      </w:r>
      <w:r w:rsidRPr="008D552A">
        <w:rPr>
          <w:rFonts w:cs="Calibri"/>
        </w:rPr>
        <w:t xml:space="preserve"> </w:t>
      </w:r>
      <w:r w:rsidRPr="008D552A">
        <w:rPr>
          <w:rFonts w:cs="Calibri"/>
          <w:u w:val="single"/>
        </w:rPr>
        <w:t>organizing power</w:t>
      </w:r>
      <w:r w:rsidRPr="008D552A">
        <w:rPr>
          <w:rFonts w:cs="Calibri"/>
        </w:rPr>
        <w:t xml:space="preserve"> for </w:t>
      </w:r>
      <w:r w:rsidRPr="008D552A">
        <w:rPr>
          <w:rFonts w:cs="Calibri"/>
          <w:u w:val="single"/>
        </w:rPr>
        <w:t>radical change</w:t>
      </w:r>
      <w:r>
        <w:rPr>
          <w:rFonts w:cs="Calibri"/>
        </w:rPr>
        <w:t>---</w:t>
      </w:r>
      <w:r w:rsidRPr="008D552A">
        <w:rPr>
          <w:rFonts w:cs="Calibri"/>
        </w:rPr>
        <w:t xml:space="preserve">any alt throws </w:t>
      </w:r>
      <w:r w:rsidRPr="008D552A">
        <w:rPr>
          <w:rFonts w:cs="Calibri"/>
          <w:u w:val="single"/>
        </w:rPr>
        <w:t>years</w:t>
      </w:r>
      <w:r w:rsidRPr="008D552A">
        <w:rPr>
          <w:rFonts w:cs="Calibri"/>
        </w:rPr>
        <w:t xml:space="preserve"> of change </w:t>
      </w:r>
      <w:r w:rsidRPr="008D552A">
        <w:rPr>
          <w:rFonts w:cs="Calibri"/>
          <w:u w:val="single"/>
        </w:rPr>
        <w:t>out the window</w:t>
      </w:r>
      <w:r w:rsidRPr="008D552A">
        <w:rPr>
          <w:rFonts w:cs="Calibri"/>
        </w:rPr>
        <w:t xml:space="preserve"> and leaves </w:t>
      </w:r>
      <w:r w:rsidRPr="008D552A">
        <w:rPr>
          <w:rFonts w:cs="Calibri"/>
          <w:u w:val="single"/>
        </w:rPr>
        <w:t>no check</w:t>
      </w:r>
      <w:r w:rsidRPr="008D552A">
        <w:rPr>
          <w:rFonts w:cs="Calibri"/>
        </w:rPr>
        <w:t xml:space="preserve"> on </w:t>
      </w:r>
      <w:r>
        <w:rPr>
          <w:rFonts w:cs="Calibri"/>
        </w:rPr>
        <w:t>fascism.</w:t>
      </w:r>
    </w:p>
    <w:p w14:paraId="6E30F326" w14:textId="77777777" w:rsidR="005F572C" w:rsidRPr="008D552A" w:rsidRDefault="005F572C" w:rsidP="005F572C">
      <w:pPr>
        <w:rPr>
          <w:szCs w:val="16"/>
        </w:rPr>
      </w:pPr>
      <w:r w:rsidRPr="008D552A">
        <w:rPr>
          <w:szCs w:val="16"/>
        </w:rPr>
        <w:t>--</w:t>
      </w:r>
      <w:r>
        <w:rPr>
          <w:szCs w:val="16"/>
        </w:rPr>
        <w:t>-</w:t>
      </w:r>
      <w:r w:rsidRPr="008D552A">
        <w:rPr>
          <w:szCs w:val="16"/>
        </w:rPr>
        <w:t>debate is a product of liberalism—so any value they see in deliberating proves liberalism can counter its own excesses</w:t>
      </w:r>
    </w:p>
    <w:p w14:paraId="66ECDEEE" w14:textId="77777777" w:rsidR="005F572C" w:rsidRPr="008D552A" w:rsidRDefault="005F572C" w:rsidP="005F572C">
      <w:r w:rsidRPr="008D552A">
        <w:rPr>
          <w:rStyle w:val="Style13ptBold"/>
        </w:rPr>
        <w:t>Isaac 18</w:t>
      </w:r>
      <w:r w:rsidRPr="008D552A">
        <w:t>—James</w:t>
      </w:r>
      <w:r>
        <w:t xml:space="preserve"> </w:t>
      </w:r>
      <w:r w:rsidRPr="008D552A">
        <w:t>Rudy Professor of Political Science at Indiana University, Bloomington (Jeffrey, “Putting Liberal Democracy First,” Dissent, Volume 65, Number 2, Spring 2018, pp. 151-159</w:t>
      </w:r>
      <w:r>
        <w:t>) Re-Cut Justin</w:t>
      </w:r>
    </w:p>
    <w:p w14:paraId="2831407B" w14:textId="77777777" w:rsidR="005F572C" w:rsidRPr="00EF0FE5" w:rsidRDefault="005F572C" w:rsidP="005F572C">
      <w:pPr>
        <w:rPr>
          <w:sz w:val="10"/>
        </w:rPr>
      </w:pPr>
      <w:r w:rsidRPr="00EF0FE5">
        <w:rPr>
          <w:sz w:val="10"/>
        </w:rPr>
        <w:t xml:space="preserve">Those of us who consider ourselves “left </w:t>
      </w:r>
      <w:r w:rsidRPr="00DE6DA3">
        <w:rPr>
          <w:rStyle w:val="StyleUnderline"/>
        </w:rPr>
        <w:t>liberals</w:t>
      </w:r>
      <w:r w:rsidRPr="00EF0FE5">
        <w:rPr>
          <w:sz w:val="10"/>
        </w:rPr>
        <w:t xml:space="preserve">” </w:t>
      </w:r>
      <w:r w:rsidRPr="00DE6DA3">
        <w:rPr>
          <w:rStyle w:val="StyleUnderline"/>
        </w:rPr>
        <w:t xml:space="preserve">have expressed </w:t>
      </w:r>
      <w:proofErr w:type="gramStart"/>
      <w:r w:rsidRPr="00DE6DA3">
        <w:rPr>
          <w:rStyle w:val="StyleUnderline"/>
        </w:rPr>
        <w:t>particular alarm</w:t>
      </w:r>
      <w:proofErr w:type="gramEnd"/>
      <w:r w:rsidRPr="00DE6DA3">
        <w:rPr>
          <w:rStyle w:val="StyleUnderline"/>
        </w:rPr>
        <w:t xml:space="preserve"> about the </w:t>
      </w:r>
      <w:r w:rsidRPr="00DE6DA3">
        <w:rPr>
          <w:rStyle w:val="Emphasis"/>
        </w:rPr>
        <w:t>symbolic</w:t>
      </w:r>
      <w:r w:rsidRPr="00DE6DA3">
        <w:rPr>
          <w:rStyle w:val="StyleUnderline"/>
        </w:rPr>
        <w:t xml:space="preserve"> and </w:t>
      </w:r>
      <w:r w:rsidRPr="00DE6DA3">
        <w:rPr>
          <w:rStyle w:val="Emphasis"/>
        </w:rPr>
        <w:t>practical dangers</w:t>
      </w:r>
      <w:r w:rsidRPr="00DE6DA3">
        <w:rPr>
          <w:rStyle w:val="StyleUnderline"/>
        </w:rPr>
        <w:t xml:space="preserve"> posed by leaders such as</w:t>
      </w:r>
      <w:r w:rsidRPr="00EF0FE5">
        <w:rPr>
          <w:sz w:val="10"/>
        </w:rPr>
        <w:t xml:space="preserve"> Donald </w:t>
      </w:r>
      <w:r w:rsidRPr="00DE6DA3">
        <w:rPr>
          <w:rStyle w:val="Emphasis"/>
        </w:rPr>
        <w:t>Trump</w:t>
      </w:r>
      <w:r w:rsidRPr="00DE6DA3">
        <w:rPr>
          <w:rStyle w:val="StyleUnderline"/>
        </w:rPr>
        <w:t xml:space="preserve"> and his </w:t>
      </w:r>
      <w:r w:rsidRPr="00DE6DA3">
        <w:rPr>
          <w:rStyle w:val="Emphasis"/>
        </w:rPr>
        <w:t>supp</w:t>
      </w:r>
      <w:r w:rsidRPr="008D552A">
        <w:rPr>
          <w:rStyle w:val="Emphasis"/>
        </w:rPr>
        <w:t>orters</w:t>
      </w:r>
      <w:r w:rsidRPr="00EF0FE5">
        <w:rPr>
          <w:sz w:val="10"/>
        </w:rPr>
        <w:t xml:space="preserve">. To name but a few: mass </w:t>
      </w:r>
      <w:r w:rsidRPr="008D552A">
        <w:rPr>
          <w:rStyle w:val="StyleUnderline"/>
        </w:rPr>
        <w:t>rallies denouncing “the liberal media”; inciting and sometimes enacting violence against critics or protestors</w:t>
      </w:r>
      <w:r w:rsidRPr="00EF0FE5">
        <w:rPr>
          <w:sz w:val="10"/>
        </w:rPr>
        <w:t xml:space="preserve">; calling for the imprisonment of political adversaries; </w:t>
      </w:r>
      <w:r w:rsidRPr="008D552A">
        <w:rPr>
          <w:rStyle w:val="StyleUnderline"/>
        </w:rPr>
        <w:t>racist and xenophobic rhetoric</w:t>
      </w:r>
      <w:r w:rsidRPr="00EF0FE5">
        <w:rPr>
          <w:sz w:val="10"/>
        </w:rPr>
        <w:t xml:space="preserve"> invoked to support Muslim bans, border walls, and mass deportations; </w:t>
      </w:r>
      <w:r w:rsidRPr="008D552A">
        <w:rPr>
          <w:rStyle w:val="StyleUnderline"/>
        </w:rPr>
        <w:t>conspiracy-mongering attacks on career civil servants</w:t>
      </w:r>
      <w:r w:rsidRPr="00EF0FE5">
        <w:rPr>
          <w:sz w:val="10"/>
        </w:rPr>
        <w:t xml:space="preserve"> as agents of “the deep state,” </w:t>
      </w:r>
      <w:r w:rsidRPr="008D552A">
        <w:rPr>
          <w:rStyle w:val="StyleUnderline"/>
        </w:rPr>
        <w:t>and</w:t>
      </w:r>
      <w:r w:rsidRPr="00EF0FE5">
        <w:rPr>
          <w:sz w:val="10"/>
        </w:rPr>
        <w:t xml:space="preserve"> on </w:t>
      </w:r>
      <w:r w:rsidRPr="008D552A">
        <w:rPr>
          <w:rStyle w:val="StyleUnderline"/>
        </w:rPr>
        <w:t>journalists</w:t>
      </w:r>
      <w:r w:rsidRPr="00EF0FE5">
        <w:rPr>
          <w:sz w:val="10"/>
        </w:rPr>
        <w:t xml:space="preserve"> as “</w:t>
      </w:r>
      <w:proofErr w:type="spellStart"/>
      <w:r w:rsidRPr="00EF0FE5">
        <w:rPr>
          <w:sz w:val="10"/>
        </w:rPr>
        <w:t>enem</w:t>
      </w:r>
      <w:proofErr w:type="spellEnd"/>
      <w:r w:rsidRPr="00EF0FE5">
        <w:rPr>
          <w:sz w:val="10"/>
        </w:rPr>
        <w:t>[</w:t>
      </w:r>
      <w:proofErr w:type="spellStart"/>
      <w:r w:rsidRPr="00EF0FE5">
        <w:rPr>
          <w:sz w:val="10"/>
        </w:rPr>
        <w:t>ies</w:t>
      </w:r>
      <w:proofErr w:type="spellEnd"/>
      <w:r w:rsidRPr="00EF0FE5">
        <w:rPr>
          <w:sz w:val="10"/>
        </w:rPr>
        <w:t xml:space="preserve">] of the American people”; </w:t>
      </w:r>
      <w:r w:rsidRPr="008D552A">
        <w:rPr>
          <w:rStyle w:val="StyleUnderline"/>
        </w:rPr>
        <w:t>and orchestrated campaigns of lying and disinformation</w:t>
      </w:r>
      <w:r w:rsidRPr="00EF0FE5">
        <w:rPr>
          <w:sz w:val="10"/>
        </w:rPr>
        <w:t xml:space="preserve"> under the banner of speaking “truth” directly to the people and opposing “fake news.” In many ways, </w:t>
      </w:r>
      <w:r w:rsidRPr="008D552A">
        <w:rPr>
          <w:rStyle w:val="StyleUnderline"/>
        </w:rPr>
        <w:t xml:space="preserve">these tactics and actions are </w:t>
      </w:r>
      <w:r w:rsidRPr="008D552A">
        <w:rPr>
          <w:rStyle w:val="Emphasis"/>
        </w:rPr>
        <w:t>all too reminiscent</w:t>
      </w:r>
      <w:r w:rsidRPr="008D552A">
        <w:rPr>
          <w:rStyle w:val="StyleUnderline"/>
        </w:rPr>
        <w:t xml:space="preserve"> of</w:t>
      </w:r>
      <w:r w:rsidRPr="00EF0FE5">
        <w:rPr>
          <w:sz w:val="10"/>
        </w:rPr>
        <w:t xml:space="preserve"> the “origins of </w:t>
      </w:r>
      <w:r w:rsidRPr="008D552A">
        <w:rPr>
          <w:rStyle w:val="Emphasis"/>
        </w:rPr>
        <w:t>totalitarianism</w:t>
      </w:r>
      <w:r w:rsidRPr="00EF0FE5">
        <w:rPr>
          <w:sz w:val="10"/>
        </w:rPr>
        <w:t xml:space="preserve">” discussed by Hannah Arendt in her 1951 classic of that title. To note this is not to deny the profound differences between the global crises of 1914–1945 and today. But it is to register profound fear for the future of liberal democracy. </w:t>
      </w:r>
      <w:r w:rsidRPr="002F2726">
        <w:rPr>
          <w:rStyle w:val="StyleUnderline"/>
        </w:rPr>
        <w:t>Colleagues</w:t>
      </w:r>
      <w:r w:rsidRPr="00EF0FE5">
        <w:rPr>
          <w:sz w:val="10"/>
        </w:rPr>
        <w:t xml:space="preserve"> further to my left </w:t>
      </w:r>
      <w:r w:rsidRPr="002F2726">
        <w:rPr>
          <w:rStyle w:val="StyleUnderline"/>
        </w:rPr>
        <w:t xml:space="preserve">have been </w:t>
      </w:r>
      <w:r w:rsidRPr="002F2726">
        <w:rPr>
          <w:rStyle w:val="Emphasis"/>
        </w:rPr>
        <w:t>critical</w:t>
      </w:r>
      <w:r w:rsidRPr="00EF0FE5">
        <w:rPr>
          <w:sz w:val="10"/>
        </w:rPr>
        <w:t xml:space="preserve">, sometimes harshly, </w:t>
      </w:r>
      <w:r w:rsidRPr="002F2726">
        <w:rPr>
          <w:rStyle w:val="StyleUnderline"/>
        </w:rPr>
        <w:t xml:space="preserve">of this liberal response. They insist that Trump is </w:t>
      </w:r>
      <w:r w:rsidRPr="002F2726">
        <w:rPr>
          <w:rStyle w:val="Emphasis"/>
        </w:rPr>
        <w:t>not quite so dangerous</w:t>
      </w:r>
      <w:r w:rsidRPr="002F2726">
        <w:rPr>
          <w:rStyle w:val="StyleUnderline"/>
        </w:rPr>
        <w:t xml:space="preserve">, and that the dangers he does pose are largely expressions of </w:t>
      </w:r>
      <w:r w:rsidRPr="002F2726">
        <w:rPr>
          <w:rStyle w:val="Emphasis"/>
        </w:rPr>
        <w:t>deeper tendencies of neoliberalism</w:t>
      </w:r>
      <w:r w:rsidRPr="002F2726">
        <w:rPr>
          <w:rStyle w:val="StyleUnderline"/>
        </w:rPr>
        <w:t xml:space="preserve"> that require </w:t>
      </w:r>
      <w:r w:rsidRPr="002F2726">
        <w:rPr>
          <w:rStyle w:val="Emphasis"/>
        </w:rPr>
        <w:t>more fundamental challenge</w:t>
      </w:r>
      <w:r w:rsidRPr="002F2726">
        <w:rPr>
          <w:rStyle w:val="StyleUnderline"/>
        </w:rPr>
        <w:t xml:space="preserve">. It thus makes little sense, they argue, for the left to reflexively defend liberal democracy— </w:t>
      </w:r>
      <w:r w:rsidRPr="002F2726">
        <w:rPr>
          <w:rStyle w:val="Emphasis"/>
        </w:rPr>
        <w:t>liberal democracy itself</w:t>
      </w:r>
      <w:r w:rsidRPr="002F2726">
        <w:rPr>
          <w:rStyle w:val="StyleUnderline"/>
        </w:rPr>
        <w:t xml:space="preserve"> is the problem</w:t>
      </w:r>
      <w:r w:rsidRPr="008D552A">
        <w:rPr>
          <w:rStyle w:val="StyleUnderline"/>
        </w:rPr>
        <w:t xml:space="preserve">, and the solution is its </w:t>
      </w:r>
      <w:r w:rsidRPr="008D552A">
        <w:rPr>
          <w:rStyle w:val="Emphasis"/>
        </w:rPr>
        <w:t>transformation</w:t>
      </w:r>
      <w:r w:rsidRPr="00EF0FE5">
        <w:rPr>
          <w:sz w:val="10"/>
        </w:rPr>
        <w:t xml:space="preserve">. While tactically these arguments track the 2016 debates between supporters of Hillary Clinton and Bernie Sanders, they also run deeper. Some on the left—whether enthusiastic Bernie supporters, or unenthusiastic supporters who nonetheless saw his candidacy as an opening—reviled Clinton for her </w:t>
      </w:r>
      <w:proofErr w:type="gramStart"/>
      <w:r w:rsidRPr="00EF0FE5">
        <w:rPr>
          <w:sz w:val="10"/>
        </w:rPr>
        <w:t>neoliberalism, and</w:t>
      </w:r>
      <w:proofErr w:type="gramEnd"/>
      <w:r w:rsidRPr="00EF0FE5">
        <w:rPr>
          <w:sz w:val="10"/>
        </w:rPr>
        <w:t xml:space="preserve"> could not bring themselves to vote for her even once she won the Democratic nomination. They argued that the threat posed by Trump was overstated since both parties are oligarchical and capitalist (they are), and thus essentially similar (they are not). </w:t>
      </w:r>
      <w:r w:rsidRPr="008D552A">
        <w:rPr>
          <w:rStyle w:val="StyleUnderline"/>
        </w:rPr>
        <w:t xml:space="preserve">This contingent believed that the real danger is </w:t>
      </w:r>
      <w:r w:rsidRPr="008D552A">
        <w:rPr>
          <w:rStyle w:val="Emphasis"/>
        </w:rPr>
        <w:t>not Trumpism</w:t>
      </w:r>
      <w:r w:rsidRPr="008D552A">
        <w:rPr>
          <w:rStyle w:val="StyleUnderline"/>
        </w:rPr>
        <w:t xml:space="preserve"> but the corruption, hypocrisy, inequality, and violence </w:t>
      </w:r>
      <w:r w:rsidRPr="008D552A">
        <w:rPr>
          <w:rStyle w:val="Emphasis"/>
        </w:rPr>
        <w:t>plaguing liberal democracy itself</w:t>
      </w:r>
      <w:r w:rsidRPr="00EF0FE5">
        <w:rPr>
          <w:sz w:val="10"/>
        </w:rPr>
        <w:t xml:space="preserve">. To be clear, </w:t>
      </w:r>
      <w:proofErr w:type="gramStart"/>
      <w:r w:rsidRPr="00EF0FE5">
        <w:rPr>
          <w:sz w:val="10"/>
        </w:rPr>
        <w:t>the majority of</w:t>
      </w:r>
      <w:proofErr w:type="gramEnd"/>
      <w:r w:rsidRPr="00EF0FE5">
        <w:rPr>
          <w:sz w:val="10"/>
        </w:rPr>
        <w:t xml:space="preserve"> Sanders supporters did vote for Clinton in the general election. Moreover, I have no interest in “blaming” people with such convictions for Clinton’s defeat, however they voted (and in a liberal democracy </w:t>
      </w:r>
      <w:proofErr w:type="gramStart"/>
      <w:r w:rsidRPr="00EF0FE5">
        <w:rPr>
          <w:sz w:val="10"/>
        </w:rPr>
        <w:t>each individual</w:t>
      </w:r>
      <w:proofErr w:type="gramEnd"/>
      <w:r w:rsidRPr="00EF0FE5">
        <w:rPr>
          <w:sz w:val="10"/>
        </w:rPr>
        <w:t xml:space="preserve"> has the fundamental right to vote as he or she chooses). Further, many Sanders activists have been involved in important long-term organizing efforts that are in no way reducible to the terms of a single election. At the same time, in the debates about the election and since Trump’s inauguration, there have been serious differences of opinion between those who are greatly alarmed by Trumpism and who regard the defense of liberal democracy as an urgent imperative, and those who regard it as nothing more than a symptom of a deeper and more fundamental crisis. “Socialism or barbarism” is a slogan rarely heard. But something like it seems to represent the logic of an anti-liberal position with real traction on the left. It is important to acknowledge that </w:t>
      </w:r>
      <w:r w:rsidRPr="00EF0FE5">
        <w:rPr>
          <w:rStyle w:val="StyleUnderline"/>
        </w:rPr>
        <w:t xml:space="preserve">what we call “liberal democracy” </w:t>
      </w:r>
      <w:r w:rsidRPr="00EF0FE5">
        <w:rPr>
          <w:rStyle w:val="StyleUnderline"/>
        </w:rPr>
        <w:lastRenderedPageBreak/>
        <w:t xml:space="preserve">is a </w:t>
      </w:r>
      <w:r w:rsidRPr="00EF0FE5">
        <w:rPr>
          <w:rStyle w:val="Emphasis"/>
        </w:rPr>
        <w:t>complex</w:t>
      </w:r>
      <w:r w:rsidRPr="00EF0FE5">
        <w:rPr>
          <w:rStyle w:val="StyleUnderline"/>
        </w:rPr>
        <w:t xml:space="preserve">, </w:t>
      </w:r>
      <w:r w:rsidRPr="00EF0FE5">
        <w:rPr>
          <w:rStyle w:val="Emphasis"/>
        </w:rPr>
        <w:t>novel</w:t>
      </w:r>
      <w:r w:rsidRPr="00EF0FE5">
        <w:rPr>
          <w:rStyle w:val="StyleUnderline"/>
        </w:rPr>
        <w:t xml:space="preserve">, </w:t>
      </w:r>
      <w:r w:rsidRPr="00EF0FE5">
        <w:rPr>
          <w:rStyle w:val="Emphasis"/>
        </w:rPr>
        <w:t>imperfect</w:t>
      </w:r>
      <w:r w:rsidRPr="00EF0FE5">
        <w:rPr>
          <w:rStyle w:val="StyleUnderline"/>
        </w:rPr>
        <w:t xml:space="preserve">, and </w:t>
      </w:r>
      <w:r w:rsidRPr="00EF0FE5">
        <w:rPr>
          <w:rStyle w:val="Emphasis"/>
        </w:rPr>
        <w:t>ultimately fragile form of politics</w:t>
      </w:r>
      <w:r w:rsidRPr="00EF0FE5">
        <w:rPr>
          <w:sz w:val="10"/>
        </w:rPr>
        <w:t xml:space="preserve">, created after the Second World War </w:t>
      </w:r>
      <w:r w:rsidRPr="00EF0FE5">
        <w:rPr>
          <w:rStyle w:val="StyleUnderline"/>
        </w:rPr>
        <w:t xml:space="preserve">through an accommodation between liberalism and democracy that was </w:t>
      </w:r>
      <w:r w:rsidRPr="00EF0FE5">
        <w:rPr>
          <w:rStyle w:val="Emphasis"/>
        </w:rPr>
        <w:t>neither inevitable nor innocent</w:t>
      </w:r>
      <w:r w:rsidRPr="00EF0FE5">
        <w:rPr>
          <w:sz w:val="10"/>
        </w:rPr>
        <w:t xml:space="preserve">. It required the </w:t>
      </w:r>
      <w:proofErr w:type="spellStart"/>
      <w:r w:rsidRPr="00EF0FE5">
        <w:rPr>
          <w:sz w:val="10"/>
        </w:rPr>
        <w:t>buyin</w:t>
      </w:r>
      <w:proofErr w:type="spellEnd"/>
      <w:r w:rsidRPr="00EF0FE5">
        <w:rPr>
          <w:sz w:val="10"/>
        </w:rPr>
        <w:t xml:space="preserve"> of social democratic and Christian democratic movements and parties; it relied on the unique conditions of postwar growth, class compromise, and Cold War “vital center” anticommunism; and </w:t>
      </w:r>
      <w:r w:rsidRPr="008D552A">
        <w:rPr>
          <w:rStyle w:val="StyleUnderline"/>
        </w:rPr>
        <w:t xml:space="preserve">it </w:t>
      </w:r>
      <w:r w:rsidRPr="008D552A">
        <w:rPr>
          <w:rStyle w:val="Emphasis"/>
        </w:rPr>
        <w:t>incorporated from the start</w:t>
      </w:r>
      <w:r w:rsidRPr="008D552A">
        <w:rPr>
          <w:rStyle w:val="StyleUnderline"/>
        </w:rPr>
        <w:t xml:space="preserve"> some profoundly illiberal policy commitments</w:t>
      </w:r>
      <w:r w:rsidRPr="00EF0FE5">
        <w:rPr>
          <w:sz w:val="10"/>
        </w:rPr>
        <w:t xml:space="preserve"> (</w:t>
      </w:r>
      <w:r w:rsidRPr="008D552A">
        <w:rPr>
          <w:rStyle w:val="StyleUnderline"/>
        </w:rPr>
        <w:t xml:space="preserve">the </w:t>
      </w:r>
      <w:r w:rsidRPr="008D552A">
        <w:rPr>
          <w:rStyle w:val="Emphasis"/>
        </w:rPr>
        <w:t>national security state</w:t>
      </w:r>
      <w:r w:rsidRPr="008D552A">
        <w:rPr>
          <w:rStyle w:val="StyleUnderline"/>
        </w:rPr>
        <w:t xml:space="preserve">, </w:t>
      </w:r>
      <w:r w:rsidRPr="008D552A">
        <w:rPr>
          <w:rStyle w:val="Emphasis"/>
        </w:rPr>
        <w:t xml:space="preserve">post-colonial </w:t>
      </w:r>
      <w:proofErr w:type="gramStart"/>
      <w:r w:rsidRPr="008D552A">
        <w:rPr>
          <w:rStyle w:val="Emphasis"/>
        </w:rPr>
        <w:t>counter-insurgency</w:t>
      </w:r>
      <w:proofErr w:type="gramEnd"/>
      <w:r w:rsidRPr="008D552A">
        <w:rPr>
          <w:rStyle w:val="StyleUnderline"/>
        </w:rPr>
        <w:t xml:space="preserve">, an </w:t>
      </w:r>
      <w:r w:rsidRPr="008D552A">
        <w:rPr>
          <w:rStyle w:val="Emphasis"/>
        </w:rPr>
        <w:t>uncritical embrace</w:t>
      </w:r>
      <w:r w:rsidRPr="008D552A">
        <w:rPr>
          <w:rStyle w:val="StyleUnderline"/>
        </w:rPr>
        <w:t xml:space="preserve"> of “modernization,” and </w:t>
      </w:r>
      <w:r w:rsidRPr="008D552A">
        <w:rPr>
          <w:rStyle w:val="Emphasis"/>
        </w:rPr>
        <w:t>compromises with racial</w:t>
      </w:r>
      <w:r w:rsidRPr="008D552A">
        <w:rPr>
          <w:rStyle w:val="StyleUnderline"/>
        </w:rPr>
        <w:t xml:space="preserve"> and </w:t>
      </w:r>
      <w:r w:rsidRPr="008D552A">
        <w:rPr>
          <w:rStyle w:val="Emphasis"/>
        </w:rPr>
        <w:t>gender inequality</w:t>
      </w:r>
      <w:r w:rsidRPr="008D552A">
        <w:rPr>
          <w:rStyle w:val="StyleUnderline"/>
        </w:rPr>
        <w:t>, to name a few</w:t>
      </w:r>
      <w:r w:rsidRPr="00EF0FE5">
        <w:rPr>
          <w:sz w:val="10"/>
        </w:rPr>
        <w:t xml:space="preserve">). </w:t>
      </w:r>
      <w:r w:rsidRPr="008D552A">
        <w:rPr>
          <w:rStyle w:val="StyleUnderline"/>
        </w:rPr>
        <w:t xml:space="preserve">This regime was </w:t>
      </w:r>
      <w:r w:rsidRPr="008D552A">
        <w:rPr>
          <w:rStyle w:val="Emphasis"/>
        </w:rPr>
        <w:t>flawed from the start</w:t>
      </w:r>
      <w:r w:rsidRPr="00EF0FE5">
        <w:rPr>
          <w:sz w:val="10"/>
        </w:rPr>
        <w:t xml:space="preserve">: it was already in crisis by 1965, and much of the politics of the past sixty years can be seen as an intensification of this crisis. Such an arrangement hardly represents a “riddle of history solved.” </w:t>
      </w:r>
      <w:r w:rsidRPr="00DE6DA3">
        <w:rPr>
          <w:rStyle w:val="StyleUnderline"/>
        </w:rPr>
        <w:t xml:space="preserve">Yet </w:t>
      </w:r>
      <w:r w:rsidRPr="004A3C03">
        <w:rPr>
          <w:rStyle w:val="StyleUnderline"/>
          <w:highlight w:val="green"/>
        </w:rPr>
        <w:t xml:space="preserve">liberal </w:t>
      </w:r>
      <w:r w:rsidRPr="00EF0FE5">
        <w:rPr>
          <w:rStyle w:val="StyleUnderline"/>
        </w:rPr>
        <w:t>democracy</w:t>
      </w:r>
      <w:r w:rsidRPr="002F2726">
        <w:rPr>
          <w:rStyle w:val="StyleUnderline"/>
        </w:rPr>
        <w:t>—</w:t>
      </w:r>
      <w:proofErr w:type="gramStart"/>
      <w:r w:rsidRPr="002F2726">
        <w:rPr>
          <w:rStyle w:val="Emphasis"/>
        </w:rPr>
        <w:t>in spite of</w:t>
      </w:r>
      <w:proofErr w:type="gramEnd"/>
      <w:r w:rsidRPr="002F2726">
        <w:rPr>
          <w:rStyle w:val="Emphasis"/>
        </w:rPr>
        <w:t xml:space="preserve"> its corruptions</w:t>
      </w:r>
      <w:r w:rsidRPr="002F2726">
        <w:rPr>
          <w:rStyle w:val="StyleUnderline"/>
        </w:rPr>
        <w:t xml:space="preserve">, </w:t>
      </w:r>
      <w:r w:rsidRPr="002F2726">
        <w:rPr>
          <w:rStyle w:val="Emphasis"/>
        </w:rPr>
        <w:t>failings</w:t>
      </w:r>
      <w:r w:rsidRPr="002F2726">
        <w:rPr>
          <w:rStyle w:val="StyleUnderline"/>
        </w:rPr>
        <w:t xml:space="preserve">, and </w:t>
      </w:r>
      <w:r w:rsidRPr="002F2726">
        <w:rPr>
          <w:rStyle w:val="Emphasis"/>
        </w:rPr>
        <w:t>complicity with injustice</w:t>
      </w:r>
      <w:r w:rsidRPr="008D552A">
        <w:rPr>
          <w:rStyle w:val="StyleUnderline"/>
        </w:rPr>
        <w:t>—</w:t>
      </w:r>
      <w:r w:rsidRPr="004A3C03">
        <w:rPr>
          <w:rStyle w:val="StyleUnderline"/>
          <w:highlight w:val="green"/>
        </w:rPr>
        <w:t xml:space="preserve">represents </w:t>
      </w:r>
      <w:r w:rsidRPr="00EF0FE5">
        <w:rPr>
          <w:rStyle w:val="StyleUnderline"/>
        </w:rPr>
        <w:t xml:space="preserve">the </w:t>
      </w:r>
      <w:r w:rsidRPr="00EF0FE5">
        <w:rPr>
          <w:rStyle w:val="Emphasis"/>
        </w:rPr>
        <w:t xml:space="preserve">most </w:t>
      </w:r>
      <w:r w:rsidRPr="004A3C03">
        <w:rPr>
          <w:rStyle w:val="Emphasis"/>
          <w:highlight w:val="green"/>
        </w:rPr>
        <w:t>practical</w:t>
      </w:r>
      <w:r w:rsidRPr="008D552A">
        <w:rPr>
          <w:rStyle w:val="StyleUnderline"/>
        </w:rPr>
        <w:t xml:space="preserve"> and </w:t>
      </w:r>
      <w:r w:rsidRPr="008D552A">
        <w:rPr>
          <w:rStyle w:val="Emphasis"/>
        </w:rPr>
        <w:t xml:space="preserve">normatively legitimate </w:t>
      </w:r>
      <w:r w:rsidRPr="00EF0FE5">
        <w:rPr>
          <w:rStyle w:val="Emphasis"/>
        </w:rPr>
        <w:t xml:space="preserve">way of </w:t>
      </w:r>
      <w:r w:rsidRPr="004A3C03">
        <w:rPr>
          <w:rStyle w:val="Emphasis"/>
          <w:highlight w:val="green"/>
        </w:rPr>
        <w:t>organizing</w:t>
      </w:r>
      <w:r w:rsidRPr="008D552A">
        <w:rPr>
          <w:rStyle w:val="Emphasis"/>
        </w:rPr>
        <w:t xml:space="preserve"> political </w:t>
      </w:r>
      <w:r w:rsidRPr="00EF0FE5">
        <w:rPr>
          <w:rStyle w:val="Emphasis"/>
        </w:rPr>
        <w:t>power</w:t>
      </w:r>
      <w:r w:rsidRPr="008D552A">
        <w:rPr>
          <w:rStyle w:val="StyleUnderline"/>
        </w:rPr>
        <w:t xml:space="preserve"> at the </w:t>
      </w:r>
      <w:r w:rsidRPr="008D552A">
        <w:rPr>
          <w:rStyle w:val="Emphasis"/>
        </w:rPr>
        <w:t>level of the nation-state</w:t>
      </w:r>
      <w:r w:rsidRPr="008D552A">
        <w:rPr>
          <w:rStyle w:val="StyleUnderline"/>
        </w:rPr>
        <w:t xml:space="preserve">. And </w:t>
      </w:r>
      <w:r w:rsidRPr="004A3C03">
        <w:rPr>
          <w:rStyle w:val="Emphasis"/>
          <w:highlight w:val="green"/>
        </w:rPr>
        <w:t xml:space="preserve">every </w:t>
      </w:r>
      <w:r w:rsidRPr="00EF0FE5">
        <w:rPr>
          <w:rStyle w:val="Emphasis"/>
        </w:rPr>
        <w:t>effort to install an</w:t>
      </w:r>
      <w:r w:rsidRPr="004A3C03">
        <w:rPr>
          <w:rStyle w:val="Emphasis"/>
          <w:highlight w:val="green"/>
        </w:rPr>
        <w:t xml:space="preserve"> alt</w:t>
      </w:r>
      <w:r w:rsidRPr="00EF0FE5">
        <w:rPr>
          <w:rStyle w:val="Emphasis"/>
        </w:rPr>
        <w:t xml:space="preserve">ernative has </w:t>
      </w:r>
      <w:r w:rsidRPr="004A3C03">
        <w:rPr>
          <w:rStyle w:val="Emphasis"/>
          <w:highlight w:val="green"/>
        </w:rPr>
        <w:t>resulted in disaster</w:t>
      </w:r>
      <w:r w:rsidRPr="00EF0FE5">
        <w:rPr>
          <w:sz w:val="10"/>
        </w:rPr>
        <w:t xml:space="preserve">. </w:t>
      </w:r>
      <w:r w:rsidRPr="008D552A">
        <w:rPr>
          <w:rStyle w:val="StyleUnderline"/>
        </w:rPr>
        <w:t xml:space="preserve">Liberal democracy is both </w:t>
      </w:r>
      <w:r w:rsidRPr="008D552A">
        <w:rPr>
          <w:rStyle w:val="Emphasis"/>
        </w:rPr>
        <w:t>limited</w:t>
      </w:r>
      <w:r w:rsidRPr="008D552A">
        <w:rPr>
          <w:rStyle w:val="StyleUnderline"/>
        </w:rPr>
        <w:t xml:space="preserve"> and </w:t>
      </w:r>
      <w:r w:rsidRPr="008D552A">
        <w:rPr>
          <w:rStyle w:val="Emphasis"/>
        </w:rPr>
        <w:t>precarious</w:t>
      </w:r>
      <w:r w:rsidRPr="00EF0FE5">
        <w:rPr>
          <w:sz w:val="10"/>
        </w:rPr>
        <w:t xml:space="preserve">. And simple appeals to liberal values are insufficient, either to defend liberal democracy under siege, or to further advance the causes of social justice and deepen democracy. For this reason, I disagree with self-identified liberal democrats who regard populism in any form as a danger to liberal democracy. I would instead agree with those such as Chantal </w:t>
      </w:r>
      <w:proofErr w:type="spellStart"/>
      <w:r w:rsidRPr="00EF0FE5">
        <w:rPr>
          <w:sz w:val="10"/>
        </w:rPr>
        <w:t>Mouffe</w:t>
      </w:r>
      <w:proofErr w:type="spellEnd"/>
      <w:r w:rsidRPr="00EF0FE5">
        <w:rPr>
          <w:sz w:val="10"/>
        </w:rPr>
        <w:t xml:space="preserve"> and Étienne </w:t>
      </w:r>
      <w:proofErr w:type="spellStart"/>
      <w:r w:rsidRPr="00EF0FE5">
        <w:rPr>
          <w:sz w:val="10"/>
        </w:rPr>
        <w:t>Balibar</w:t>
      </w:r>
      <w:proofErr w:type="spellEnd"/>
      <w:r w:rsidRPr="00EF0FE5">
        <w:rPr>
          <w:sz w:val="10"/>
        </w:rPr>
        <w:t xml:space="preserve">, who argue that </w:t>
      </w:r>
      <w:r w:rsidRPr="008D552A">
        <w:rPr>
          <w:rStyle w:val="StyleUnderline"/>
        </w:rPr>
        <w:t xml:space="preserve">new forms of left populism and </w:t>
      </w:r>
      <w:r w:rsidRPr="004A3C03">
        <w:rPr>
          <w:rStyle w:val="Emphasis"/>
          <w:highlight w:val="green"/>
        </w:rPr>
        <w:t xml:space="preserve">new </w:t>
      </w:r>
      <w:r w:rsidRPr="00EF0FE5">
        <w:rPr>
          <w:rStyle w:val="Emphasis"/>
        </w:rPr>
        <w:t xml:space="preserve">left </w:t>
      </w:r>
      <w:r w:rsidRPr="004A3C03">
        <w:rPr>
          <w:rStyle w:val="Emphasis"/>
          <w:highlight w:val="green"/>
        </w:rPr>
        <w:t>movements</w:t>
      </w:r>
      <w:r w:rsidRPr="008D552A">
        <w:rPr>
          <w:rStyle w:val="StyleUnderline"/>
        </w:rPr>
        <w:t xml:space="preserve"> and </w:t>
      </w:r>
      <w:r w:rsidRPr="008D552A">
        <w:rPr>
          <w:rStyle w:val="Emphasis"/>
        </w:rPr>
        <w:t>parties</w:t>
      </w:r>
      <w:r w:rsidRPr="00EF0FE5">
        <w:rPr>
          <w:sz w:val="10"/>
        </w:rPr>
        <w:t xml:space="preserve"> (exemplified by </w:t>
      </w:r>
      <w:proofErr w:type="spellStart"/>
      <w:r w:rsidRPr="00EF0FE5">
        <w:rPr>
          <w:sz w:val="10"/>
        </w:rPr>
        <w:t>Syriza</w:t>
      </w:r>
      <w:proofErr w:type="spellEnd"/>
      <w:r w:rsidRPr="00EF0FE5">
        <w:rPr>
          <w:sz w:val="10"/>
        </w:rPr>
        <w:t xml:space="preserve"> in Greece, Podemos in Spain, and Demos in Romania) </w:t>
      </w:r>
      <w:r w:rsidRPr="00EF0FE5">
        <w:rPr>
          <w:rStyle w:val="StyleUnderline"/>
        </w:rPr>
        <w:t xml:space="preserve">are </w:t>
      </w:r>
      <w:r w:rsidRPr="00EF0FE5">
        <w:rPr>
          <w:rStyle w:val="Emphasis"/>
        </w:rPr>
        <w:t>important</w:t>
      </w:r>
      <w:r w:rsidRPr="00EF0FE5">
        <w:rPr>
          <w:rStyle w:val="StyleUnderline"/>
        </w:rPr>
        <w:t xml:space="preserve"> to</w:t>
      </w:r>
      <w:r w:rsidRPr="008D552A">
        <w:rPr>
          <w:rStyle w:val="StyleUnderline"/>
        </w:rPr>
        <w:t xml:space="preserve"> advance the cause of </w:t>
      </w:r>
      <w:r w:rsidRPr="008D552A">
        <w:rPr>
          <w:rStyle w:val="Emphasis"/>
        </w:rPr>
        <w:t>social justice</w:t>
      </w:r>
      <w:r w:rsidRPr="008D552A">
        <w:rPr>
          <w:rStyle w:val="StyleUnderline"/>
        </w:rPr>
        <w:t xml:space="preserve">, to </w:t>
      </w:r>
      <w:r w:rsidRPr="004A3C03">
        <w:rPr>
          <w:rStyle w:val="Emphasis"/>
          <w:highlight w:val="green"/>
        </w:rPr>
        <w:t>counter the</w:t>
      </w:r>
      <w:r w:rsidRPr="008D552A">
        <w:rPr>
          <w:rStyle w:val="Emphasis"/>
        </w:rPr>
        <w:t xml:space="preserve"> rise</w:t>
      </w:r>
      <w:r w:rsidRPr="008D552A">
        <w:rPr>
          <w:rStyle w:val="StyleUnderline"/>
        </w:rPr>
        <w:t xml:space="preserve"> of </w:t>
      </w:r>
      <w:r w:rsidRPr="004A3C03">
        <w:rPr>
          <w:rStyle w:val="StyleUnderline"/>
          <w:highlight w:val="green"/>
        </w:rPr>
        <w:t>right</w:t>
      </w:r>
      <w:r w:rsidRPr="008D552A">
        <w:rPr>
          <w:rStyle w:val="StyleUnderline"/>
        </w:rPr>
        <w:t xml:space="preserve">-wing populism, and thus to </w:t>
      </w:r>
      <w:r w:rsidRPr="008D552A">
        <w:rPr>
          <w:rStyle w:val="Emphasis"/>
        </w:rPr>
        <w:t>defend liberal democracy itself</w:t>
      </w:r>
      <w:r w:rsidRPr="008D552A">
        <w:rPr>
          <w:rStyle w:val="StyleUnderline"/>
        </w:rPr>
        <w:t xml:space="preserve">. </w:t>
      </w:r>
      <w:r w:rsidRPr="00EF0FE5">
        <w:rPr>
          <w:sz w:val="10"/>
        </w:rPr>
        <w:t xml:space="preserve">At the same time, I believe that calls to unambiguously embrace a new left populism, or to declare one’s goal to be socialism (or for some, even communism) are seriously misguided, at least for those who take liberal values seriously. There are two reasons why. The first is broadly political: because </w:t>
      </w:r>
      <w:r w:rsidRPr="008D552A">
        <w:rPr>
          <w:rStyle w:val="StyleUnderline"/>
        </w:rPr>
        <w:t>a new</w:t>
      </w:r>
      <w:r w:rsidRPr="00EF0FE5">
        <w:rPr>
          <w:sz w:val="10"/>
        </w:rPr>
        <w:t xml:space="preserve"> socialist or </w:t>
      </w:r>
      <w:r w:rsidRPr="008D552A">
        <w:rPr>
          <w:rStyle w:val="StyleUnderline"/>
        </w:rPr>
        <w:t xml:space="preserve">left populist </w:t>
      </w:r>
      <w:r w:rsidRPr="00EF0FE5">
        <w:rPr>
          <w:rStyle w:val="StyleUnderline"/>
        </w:rPr>
        <w:t xml:space="preserve">hegemony faces </w:t>
      </w:r>
      <w:r w:rsidRPr="00EF0FE5">
        <w:rPr>
          <w:rStyle w:val="Emphasis"/>
        </w:rPr>
        <w:t>profound</w:t>
      </w:r>
      <w:r w:rsidRPr="00EF0FE5">
        <w:rPr>
          <w:rStyle w:val="StyleUnderline"/>
        </w:rPr>
        <w:t xml:space="preserve"> and probably </w:t>
      </w:r>
      <w:r w:rsidRPr="00EF0FE5">
        <w:rPr>
          <w:rStyle w:val="Emphasis"/>
        </w:rPr>
        <w:t>insuperable obstacles</w:t>
      </w:r>
      <w:r w:rsidRPr="00EF0FE5">
        <w:rPr>
          <w:rStyle w:val="StyleUnderline"/>
        </w:rPr>
        <w:t xml:space="preserve">, and these are </w:t>
      </w:r>
      <w:r w:rsidRPr="00EF0FE5">
        <w:rPr>
          <w:rStyle w:val="Emphasis"/>
        </w:rPr>
        <w:t>not gainsaid</w:t>
      </w:r>
      <w:r w:rsidRPr="00EF0FE5">
        <w:rPr>
          <w:rStyle w:val="StyleUnderline"/>
        </w:rPr>
        <w:t xml:space="preserve"> by the </w:t>
      </w:r>
      <w:r w:rsidRPr="00EF0FE5">
        <w:rPr>
          <w:rStyle w:val="Emphasis"/>
        </w:rPr>
        <w:t>obvious failings of capitalism</w:t>
      </w:r>
      <w:r w:rsidRPr="00EF0FE5">
        <w:rPr>
          <w:sz w:val="10"/>
        </w:rPr>
        <w:t xml:space="preserve">. Marx was simply wrong when he declared that “Mankind thus inevitably sets itself only such tasks as it is able to solve.” And </w:t>
      </w:r>
      <w:r w:rsidRPr="00EF0FE5">
        <w:rPr>
          <w:rStyle w:val="StyleUnderline"/>
        </w:rPr>
        <w:t xml:space="preserve">the fact that capitalism is the </w:t>
      </w:r>
      <w:r w:rsidRPr="00EF0FE5">
        <w:rPr>
          <w:rStyle w:val="Emphasis"/>
        </w:rPr>
        <w:t>source of profound harm</w:t>
      </w:r>
      <w:r w:rsidRPr="00EF0FE5">
        <w:rPr>
          <w:rStyle w:val="StyleUnderline"/>
        </w:rPr>
        <w:t xml:space="preserve"> to social justice and environmental sustainability </w:t>
      </w:r>
      <w:r w:rsidRPr="00EF0FE5">
        <w:rPr>
          <w:rStyle w:val="Emphasis"/>
        </w:rPr>
        <w:t>does not mean</w:t>
      </w:r>
      <w:r w:rsidRPr="00EF0FE5">
        <w:rPr>
          <w:rStyle w:val="StyleUnderline"/>
        </w:rPr>
        <w:t xml:space="preserve"> that there is </w:t>
      </w:r>
      <w:r w:rsidRPr="00EF0FE5">
        <w:rPr>
          <w:rStyle w:val="Emphasis"/>
        </w:rPr>
        <w:t>any obvious way</w:t>
      </w:r>
      <w:r w:rsidRPr="00EF0FE5">
        <w:rPr>
          <w:rStyle w:val="StyleUnderline"/>
        </w:rPr>
        <w:t xml:space="preserve"> to “</w:t>
      </w:r>
      <w:r w:rsidRPr="00EF0FE5">
        <w:rPr>
          <w:rStyle w:val="Emphasis"/>
        </w:rPr>
        <w:t>solve</w:t>
      </w:r>
      <w:r w:rsidRPr="00EF0FE5">
        <w:rPr>
          <w:rStyle w:val="StyleUnderline"/>
        </w:rPr>
        <w:t xml:space="preserve">,” rather than </w:t>
      </w:r>
      <w:r w:rsidRPr="00EF0FE5">
        <w:rPr>
          <w:rStyle w:val="Emphasis"/>
        </w:rPr>
        <w:t>simply to remedy</w:t>
      </w:r>
      <w:r w:rsidRPr="00EF0FE5">
        <w:rPr>
          <w:rStyle w:val="StyleUnderline"/>
        </w:rPr>
        <w:t xml:space="preserve">, these harms. </w:t>
      </w:r>
      <w:r w:rsidRPr="00EF0FE5">
        <w:rPr>
          <w:sz w:val="10"/>
        </w:rPr>
        <w:t xml:space="preserve">In their recent Jacobin piece “Social Democracy Is Good. But Not Good Enough.” Joseph Schwartz and Bhaskar Sunkara take issue with recent advocacy of liberal versions of socialism. They argue that “history shows us that achieving a stable welfare state while leaving capital’s power over the economy largely intact is itself far from viable. Even if we wanted to stop at socialism within capitalism, it’s not clear that we could.” But </w:t>
      </w:r>
      <w:r w:rsidRPr="00EF0FE5">
        <w:rPr>
          <w:rStyle w:val="StyleUnderline"/>
        </w:rPr>
        <w:t xml:space="preserve">it is </w:t>
      </w:r>
      <w:r w:rsidRPr="00EF0FE5">
        <w:rPr>
          <w:rStyle w:val="Emphasis"/>
        </w:rPr>
        <w:t>much less clear</w:t>
      </w:r>
      <w:r w:rsidRPr="00EF0FE5">
        <w:rPr>
          <w:rStyle w:val="StyleUnderline"/>
        </w:rPr>
        <w:t xml:space="preserve"> that it is possible to </w:t>
      </w:r>
      <w:r w:rsidRPr="00EF0FE5">
        <w:rPr>
          <w:rStyle w:val="Emphasis"/>
        </w:rPr>
        <w:t>institute a wholesale</w:t>
      </w:r>
      <w:r w:rsidRPr="00EF0FE5">
        <w:rPr>
          <w:sz w:val="10"/>
        </w:rPr>
        <w:t xml:space="preserve"> socialist </w:t>
      </w:r>
      <w:r w:rsidRPr="00EF0FE5">
        <w:rPr>
          <w:rStyle w:val="Emphasis"/>
        </w:rPr>
        <w:t>transformation</w:t>
      </w:r>
      <w:r w:rsidRPr="00EF0FE5">
        <w:rPr>
          <w:sz w:val="10"/>
        </w:rPr>
        <w:t>. And, as Schwartz and Sunkara themselves concede: “</w:t>
      </w:r>
      <w:r w:rsidRPr="00EF0FE5">
        <w:rPr>
          <w:rStyle w:val="StyleUnderline"/>
        </w:rPr>
        <w:t xml:space="preserve">To chart a different course, we would need a </w:t>
      </w:r>
      <w:r w:rsidRPr="00EF0FE5">
        <w:rPr>
          <w:rStyle w:val="Emphasis"/>
        </w:rPr>
        <w:t>mili</w:t>
      </w:r>
      <w:r w:rsidRPr="008D552A">
        <w:rPr>
          <w:rStyle w:val="Emphasis"/>
        </w:rPr>
        <w:t>tant</w:t>
      </w:r>
      <w:r w:rsidRPr="00EF0FE5">
        <w:rPr>
          <w:sz w:val="10"/>
        </w:rPr>
        <w:t xml:space="preserve"> labor </w:t>
      </w:r>
      <w:r w:rsidRPr="004A3C03">
        <w:rPr>
          <w:rStyle w:val="Emphasis"/>
          <w:highlight w:val="green"/>
        </w:rPr>
        <w:t>movement</w:t>
      </w:r>
      <w:r w:rsidRPr="00EF0FE5">
        <w:rPr>
          <w:sz w:val="10"/>
        </w:rPr>
        <w:t xml:space="preserve"> and a mass socialist presence </w:t>
      </w:r>
      <w:r w:rsidRPr="004A3C03">
        <w:rPr>
          <w:rStyle w:val="StyleUnderline"/>
          <w:highlight w:val="green"/>
        </w:rPr>
        <w:t xml:space="preserve">strengthened by </w:t>
      </w:r>
      <w:r w:rsidRPr="00EF0FE5">
        <w:rPr>
          <w:rStyle w:val="Emphasis"/>
        </w:rPr>
        <w:t xml:space="preserve">accumulated </w:t>
      </w:r>
      <w:r w:rsidRPr="004A3C03">
        <w:rPr>
          <w:rStyle w:val="Emphasis"/>
          <w:highlight w:val="green"/>
        </w:rPr>
        <w:t>victories</w:t>
      </w:r>
      <w:r w:rsidRPr="00EF0FE5">
        <w:rPr>
          <w:sz w:val="10"/>
        </w:rPr>
        <w:t xml:space="preserve">, looking to not merely tame but overcome capitalism.” But </w:t>
      </w:r>
      <w:r w:rsidRPr="00EF0FE5">
        <w:rPr>
          <w:rStyle w:val="StyleUnderline"/>
        </w:rPr>
        <w:t>such a</w:t>
      </w:r>
      <w:r w:rsidRPr="00EF0FE5">
        <w:rPr>
          <w:sz w:val="10"/>
        </w:rPr>
        <w:t xml:space="preserve"> socialist </w:t>
      </w:r>
      <w:r w:rsidRPr="00EF0FE5">
        <w:rPr>
          <w:rStyle w:val="StyleUnderline"/>
        </w:rPr>
        <w:t xml:space="preserve">mass politics is </w:t>
      </w:r>
      <w:r w:rsidRPr="00EF0FE5">
        <w:rPr>
          <w:rStyle w:val="Emphasis"/>
        </w:rPr>
        <w:t>rather unlikely</w:t>
      </w:r>
      <w:r w:rsidRPr="00EF0FE5">
        <w:rPr>
          <w:rStyle w:val="StyleUnderline"/>
        </w:rPr>
        <w:t xml:space="preserve"> given the current forms of social and economic life</w:t>
      </w:r>
      <w:r w:rsidRPr="00EF0FE5">
        <w:rPr>
          <w:sz w:val="10"/>
        </w:rPr>
        <w:t xml:space="preserve">, which differ dramatically from the forms of industrialism that gave birth to the modern socialist movement in the mid-nineteenth century. “Post-Fordist” forms of flexible accumulation, </w:t>
      </w:r>
      <w:r w:rsidRPr="00EF0FE5">
        <w:rPr>
          <w:rStyle w:val="StyleUnderline"/>
        </w:rPr>
        <w:t>automation, neoliberal forms of consumerism, new digital means of communication</w:t>
      </w:r>
      <w:r w:rsidRPr="00EF0FE5">
        <w:rPr>
          <w:sz w:val="10"/>
        </w:rPr>
        <w:t xml:space="preserve">, new forms of “liquid modernity”—such developments </w:t>
      </w:r>
      <w:r w:rsidRPr="00EF0FE5">
        <w:rPr>
          <w:rStyle w:val="StyleUnderline"/>
        </w:rPr>
        <w:t>have promoted new forms of inequality, but they have</w:t>
      </w:r>
      <w:r w:rsidRPr="008D552A">
        <w:rPr>
          <w:rStyle w:val="StyleUnderline"/>
        </w:rPr>
        <w:t xml:space="preserve"> also </w:t>
      </w:r>
      <w:r w:rsidRPr="008D552A">
        <w:rPr>
          <w:rStyle w:val="Emphasis"/>
        </w:rPr>
        <w:t>eroded</w:t>
      </w:r>
      <w:r w:rsidRPr="008D552A">
        <w:rPr>
          <w:rStyle w:val="StyleUnderline"/>
        </w:rPr>
        <w:t xml:space="preserve"> the social, cultural, and economic bases of working-class formation</w:t>
      </w:r>
      <w:r w:rsidRPr="00EF0FE5">
        <w:rPr>
          <w:sz w:val="10"/>
        </w:rPr>
        <w:t xml:space="preserve"> that grounded socialist politics in the past. In countries such as the United States, </w:t>
      </w:r>
      <w:r w:rsidRPr="008D552A">
        <w:rPr>
          <w:rStyle w:val="StyleUnderline"/>
        </w:rPr>
        <w:t xml:space="preserve">there is </w:t>
      </w:r>
      <w:r w:rsidRPr="008D552A">
        <w:rPr>
          <w:rStyle w:val="Emphasis"/>
        </w:rPr>
        <w:t>no mass proletariat</w:t>
      </w:r>
      <w:r w:rsidRPr="008D552A">
        <w:rPr>
          <w:rStyle w:val="StyleUnderline"/>
        </w:rPr>
        <w:t xml:space="preserve"> to mobilize or organize</w:t>
      </w:r>
      <w:r w:rsidRPr="00EF0FE5">
        <w:rPr>
          <w:sz w:val="10"/>
        </w:rPr>
        <w:t xml:space="preserve">. And while there is a working class, not many of the individuals inhabiting this class regard wage-labor as the defining feature of their experience or identity under capitalism. In fact, </w:t>
      </w:r>
      <w:r w:rsidRPr="008D552A">
        <w:rPr>
          <w:rStyle w:val="StyleUnderline"/>
        </w:rPr>
        <w:t>a range of struggles for recognition now flourish in real tension with class politics</w:t>
      </w:r>
      <w:r w:rsidRPr="00EF0FE5">
        <w:rPr>
          <w:sz w:val="10"/>
        </w:rPr>
        <w:t xml:space="preserve">—including civil rights, women’s rights, and gay rights. </w:t>
      </w:r>
      <w:r w:rsidRPr="008D552A">
        <w:rPr>
          <w:rStyle w:val="StyleUnderline"/>
        </w:rPr>
        <w:t xml:space="preserve">Right-wing </w:t>
      </w:r>
      <w:r w:rsidRPr="00DE6DA3">
        <w:rPr>
          <w:rStyle w:val="StyleUnderline"/>
        </w:rPr>
        <w:t xml:space="preserve">populism represents a </w:t>
      </w:r>
      <w:r w:rsidRPr="00DE6DA3">
        <w:rPr>
          <w:rStyle w:val="Emphasis"/>
        </w:rPr>
        <w:t>powerful backlash</w:t>
      </w:r>
      <w:r w:rsidRPr="00DE6DA3">
        <w:rPr>
          <w:rStyle w:val="StyleUnderline"/>
        </w:rPr>
        <w:t xml:space="preserve"> against these struggles that has </w:t>
      </w:r>
      <w:r w:rsidRPr="00DE6DA3">
        <w:rPr>
          <w:rStyle w:val="Emphasis"/>
        </w:rPr>
        <w:t>successfully garnered substantial white working-class support</w:t>
      </w:r>
      <w:r w:rsidRPr="00DE6DA3">
        <w:rPr>
          <w:rStyle w:val="StyleUnderline"/>
        </w:rPr>
        <w:t>. The</w:t>
      </w:r>
      <w:r w:rsidRPr="008D552A">
        <w:rPr>
          <w:rStyle w:val="StyleUnderline"/>
        </w:rPr>
        <w:t xml:space="preserve"> identities of many members of the white working class are </w:t>
      </w:r>
      <w:r w:rsidRPr="008D552A">
        <w:rPr>
          <w:rStyle w:val="Emphasis"/>
        </w:rPr>
        <w:t>deeply</w:t>
      </w:r>
      <w:r w:rsidRPr="008D552A">
        <w:rPr>
          <w:rStyle w:val="StyleUnderline"/>
        </w:rPr>
        <w:t xml:space="preserve"> and </w:t>
      </w:r>
      <w:r w:rsidRPr="008D552A">
        <w:rPr>
          <w:rStyle w:val="Emphasis"/>
        </w:rPr>
        <w:t>profoundly constituted</w:t>
      </w:r>
      <w:r w:rsidRPr="008D552A">
        <w:rPr>
          <w:rStyle w:val="StyleUnderline"/>
        </w:rPr>
        <w:t xml:space="preserve"> by sexism and resentment toward immigrants and people of color in ways that make them </w:t>
      </w:r>
      <w:r w:rsidRPr="008D552A">
        <w:rPr>
          <w:rStyle w:val="Emphasis"/>
        </w:rPr>
        <w:t>poor targets</w:t>
      </w:r>
      <w:r w:rsidRPr="00EF0FE5">
        <w:rPr>
          <w:sz w:val="10"/>
        </w:rPr>
        <w:t xml:space="preserve"> for socialist advocacy. </w:t>
      </w:r>
      <w:r w:rsidRPr="00EF0FE5">
        <w:rPr>
          <w:rStyle w:val="StyleUnderline"/>
        </w:rPr>
        <w:t xml:space="preserve">It </w:t>
      </w:r>
      <w:r w:rsidRPr="00EF0FE5">
        <w:rPr>
          <w:rStyle w:val="Emphasis"/>
        </w:rPr>
        <w:t>does not follow</w:t>
      </w:r>
      <w:r w:rsidRPr="00EF0FE5">
        <w:rPr>
          <w:rStyle w:val="StyleUnderline"/>
        </w:rPr>
        <w:t xml:space="preserve"> from this that</w:t>
      </w:r>
      <w:r w:rsidRPr="00EF0FE5">
        <w:rPr>
          <w:sz w:val="10"/>
        </w:rPr>
        <w:t xml:space="preserve"> socialist </w:t>
      </w:r>
      <w:r w:rsidRPr="00EF0FE5">
        <w:rPr>
          <w:rStyle w:val="StyleUnderline"/>
        </w:rPr>
        <w:t xml:space="preserve">political organizing </w:t>
      </w:r>
      <w:r w:rsidRPr="00EF0FE5">
        <w:rPr>
          <w:rStyle w:val="Emphasis"/>
        </w:rPr>
        <w:t>ought to be disparaged</w:t>
      </w:r>
      <w:r w:rsidRPr="00EF0FE5">
        <w:rPr>
          <w:rStyle w:val="StyleUnderline"/>
        </w:rPr>
        <w:t xml:space="preserve">. But it does follow that left liberals have </w:t>
      </w:r>
      <w:r w:rsidRPr="00EF0FE5">
        <w:rPr>
          <w:rStyle w:val="Emphasis"/>
        </w:rPr>
        <w:t>every reason</w:t>
      </w:r>
      <w:r w:rsidRPr="00EF0FE5">
        <w:rPr>
          <w:rStyle w:val="StyleUnderline"/>
        </w:rPr>
        <w:t xml:space="preserve"> to approach the aspiration to </w:t>
      </w:r>
      <w:r w:rsidRPr="00EF0FE5">
        <w:rPr>
          <w:rStyle w:val="Emphasis"/>
        </w:rPr>
        <w:t>transcend</w:t>
      </w:r>
      <w:r w:rsidRPr="00EF0FE5">
        <w:rPr>
          <w:sz w:val="10"/>
        </w:rPr>
        <w:t xml:space="preserve"> capitalism, and </w:t>
      </w:r>
      <w:r w:rsidRPr="00EF0FE5">
        <w:rPr>
          <w:rStyle w:val="Emphasis"/>
        </w:rPr>
        <w:t>liberal democracy</w:t>
      </w:r>
      <w:r w:rsidRPr="00EF0FE5">
        <w:rPr>
          <w:sz w:val="10"/>
        </w:rPr>
        <w:t xml:space="preserve">, </w:t>
      </w:r>
      <w:r w:rsidRPr="00EF0FE5">
        <w:rPr>
          <w:rStyle w:val="StyleUnderline"/>
        </w:rPr>
        <w:t xml:space="preserve">with </w:t>
      </w:r>
      <w:r w:rsidRPr="00EF0FE5">
        <w:rPr>
          <w:rStyle w:val="Emphasis"/>
        </w:rPr>
        <w:t>skepticism</w:t>
      </w:r>
      <w:r w:rsidRPr="00EF0FE5">
        <w:rPr>
          <w:rStyle w:val="StyleUnderline"/>
        </w:rPr>
        <w:t>. And so</w:t>
      </w:r>
      <w:r w:rsidRPr="00EF0FE5">
        <w:rPr>
          <w:sz w:val="10"/>
        </w:rPr>
        <w:t xml:space="preserve">, when socialist </w:t>
      </w:r>
      <w:r w:rsidRPr="00EF0FE5">
        <w:rPr>
          <w:rStyle w:val="StyleUnderline"/>
        </w:rPr>
        <w:t>colleagues challenge us from the left, insisting that we “</w:t>
      </w:r>
      <w:r w:rsidRPr="00EF0FE5">
        <w:rPr>
          <w:rStyle w:val="Emphasis"/>
        </w:rPr>
        <w:t>reify</w:t>
      </w:r>
      <w:r w:rsidRPr="00EF0FE5">
        <w:rPr>
          <w:rStyle w:val="StyleUnderline"/>
        </w:rPr>
        <w:t>” liberal democracy and fail to understand the “</w:t>
      </w:r>
      <w:r w:rsidRPr="00EF0FE5">
        <w:rPr>
          <w:rStyle w:val="Emphasis"/>
        </w:rPr>
        <w:t>real</w:t>
      </w:r>
      <w:r w:rsidRPr="00EF0FE5">
        <w:rPr>
          <w:rStyle w:val="StyleUnderline"/>
        </w:rPr>
        <w:t xml:space="preserve">” sources of our difficulties, we have every reason to question </w:t>
      </w:r>
      <w:r w:rsidRPr="00EF0FE5">
        <w:rPr>
          <w:rStyle w:val="Emphasis"/>
        </w:rPr>
        <w:t>who exactly is doing the reifying</w:t>
      </w:r>
      <w:r w:rsidRPr="00EF0FE5">
        <w:rPr>
          <w:sz w:val="10"/>
        </w:rPr>
        <w:t xml:space="preserve">. The second reason to keep a liberal distance from invocations of socialist transformation relates to questions of ethical and political judgment. </w:t>
      </w:r>
      <w:r w:rsidRPr="00EF0FE5">
        <w:rPr>
          <w:rStyle w:val="StyleUnderline"/>
        </w:rPr>
        <w:t xml:space="preserve">Even if one were to believe that the </w:t>
      </w:r>
      <w:r w:rsidRPr="00EF0FE5">
        <w:rPr>
          <w:rStyle w:val="Emphasis"/>
        </w:rPr>
        <w:t>only way</w:t>
      </w:r>
      <w:r w:rsidRPr="00EF0FE5">
        <w:rPr>
          <w:rStyle w:val="StyleUnderline"/>
        </w:rPr>
        <w:t xml:space="preserve"> to defend liberal democracy and to defeat the forces of the right is to </w:t>
      </w:r>
      <w:r w:rsidRPr="00EF0FE5">
        <w:rPr>
          <w:rStyle w:val="Emphasis"/>
        </w:rPr>
        <w:t>join the struggle</w:t>
      </w:r>
      <w:r w:rsidRPr="00EF0FE5">
        <w:rPr>
          <w:rStyle w:val="StyleUnderline"/>
        </w:rPr>
        <w:t xml:space="preserve"> for a </w:t>
      </w:r>
      <w:r w:rsidRPr="00EF0FE5">
        <w:rPr>
          <w:rStyle w:val="Emphasis"/>
        </w:rPr>
        <w:t>more radical challenge</w:t>
      </w:r>
      <w:r w:rsidRPr="00EF0FE5">
        <w:rPr>
          <w:sz w:val="10"/>
        </w:rPr>
        <w:t xml:space="preserve"> to capitalism itself, </w:t>
      </w:r>
      <w:r w:rsidRPr="00EF0FE5">
        <w:rPr>
          <w:rStyle w:val="StyleUnderline"/>
        </w:rPr>
        <w:t xml:space="preserve">this </w:t>
      </w:r>
      <w:r w:rsidRPr="00EF0FE5">
        <w:rPr>
          <w:rStyle w:val="Emphasis"/>
        </w:rPr>
        <w:t>would not mitigate some very difficult</w:t>
      </w:r>
      <w:r w:rsidRPr="00EF0FE5">
        <w:rPr>
          <w:rStyle w:val="StyleUnderline"/>
        </w:rPr>
        <w:t xml:space="preserve"> and </w:t>
      </w:r>
      <w:r w:rsidRPr="00EF0FE5">
        <w:rPr>
          <w:rStyle w:val="Emphasis"/>
        </w:rPr>
        <w:t>consequential political choices</w:t>
      </w:r>
      <w:r w:rsidRPr="00EF0FE5">
        <w:rPr>
          <w:rStyle w:val="StyleUnderline"/>
        </w:rPr>
        <w:t xml:space="preserve"> that present themselves in the here and now</w:t>
      </w:r>
      <w:r w:rsidRPr="00EF0FE5">
        <w:rPr>
          <w:sz w:val="10"/>
        </w:rPr>
        <w:t xml:space="preserve">. </w:t>
      </w:r>
      <w:proofErr w:type="gramStart"/>
      <w:r w:rsidRPr="00EF0FE5">
        <w:rPr>
          <w:sz w:val="10"/>
          <w:szCs w:val="10"/>
        </w:rPr>
        <w:t>Thus</w:t>
      </w:r>
      <w:proofErr w:type="gramEnd"/>
      <w:r w:rsidRPr="00EF0FE5">
        <w:rPr>
          <w:sz w:val="10"/>
          <w:szCs w:val="10"/>
        </w:rPr>
        <w:t xml:space="preserve"> after Hillary Clinton was nominated, many Sanders supporters who sincerely believed that something more radical than </w:t>
      </w:r>
      <w:proofErr w:type="spellStart"/>
      <w:r w:rsidRPr="00EF0FE5">
        <w:rPr>
          <w:sz w:val="10"/>
          <w:szCs w:val="10"/>
        </w:rPr>
        <w:t>Clintonism</w:t>
      </w:r>
      <w:proofErr w:type="spellEnd"/>
      <w:r w:rsidRPr="00EF0FE5">
        <w:rPr>
          <w:sz w:val="10"/>
          <w:szCs w:val="10"/>
        </w:rPr>
        <w:t xml:space="preserve"> was necessary were faced with a stark choice: on the one hand, voting for and supporting Clinton, and, on the other hand, refusing to support Clinton, by abstaining or supporting Jill Stein, and thus making it more likely that Donald Trump would be elected. To support Clinton in this context was not to repudiate Sanders or the importance of the political “revolution” he led. It </w:t>
      </w:r>
      <w:r w:rsidRPr="00EF0FE5">
        <w:rPr>
          <w:sz w:val="10"/>
          <w:szCs w:val="10"/>
        </w:rPr>
        <w:lastRenderedPageBreak/>
        <w:t xml:space="preserve">was simply to acknowledge that the danger to liberal democracy represented by Trump was too great—and that neoliberalism with a human face is always to be preferred to right-wing authoritarianism. A similar dilemma presented itself to many French leftists in the May 2017 presidential elections. During the first round, </w:t>
      </w:r>
      <w:proofErr w:type="gramStart"/>
      <w:r w:rsidRPr="00EF0FE5">
        <w:rPr>
          <w:sz w:val="10"/>
          <w:szCs w:val="10"/>
        </w:rPr>
        <w:t>a number of</w:t>
      </w:r>
      <w:proofErr w:type="gramEnd"/>
      <w:r w:rsidRPr="00EF0FE5">
        <w:rPr>
          <w:sz w:val="10"/>
          <w:szCs w:val="10"/>
        </w:rPr>
        <w:t xml:space="preserve"> center and left candidates decided to run, including left socialist Jean-Luc </w:t>
      </w:r>
      <w:proofErr w:type="spellStart"/>
      <w:r w:rsidRPr="00EF0FE5">
        <w:rPr>
          <w:sz w:val="10"/>
          <w:szCs w:val="10"/>
        </w:rPr>
        <w:t>Mélenchon</w:t>
      </w:r>
      <w:proofErr w:type="spellEnd"/>
      <w:r w:rsidRPr="00EF0FE5">
        <w:rPr>
          <w:sz w:val="10"/>
          <w:szCs w:val="10"/>
        </w:rPr>
        <w:t xml:space="preserve">, along with Marine Le Pen of the right-wing National Front. But in the runoff, the choice was stark: support Emmanuel Macron against Le Pen, on the grounds that the danger from the right must be averted, or refuse to do so, on the grounds that Macron is a neoliberal. </w:t>
      </w:r>
      <w:proofErr w:type="spellStart"/>
      <w:r w:rsidRPr="00EF0FE5">
        <w:rPr>
          <w:sz w:val="10"/>
          <w:szCs w:val="10"/>
        </w:rPr>
        <w:t>Yanis</w:t>
      </w:r>
      <w:proofErr w:type="spellEnd"/>
      <w:r w:rsidRPr="00EF0FE5">
        <w:rPr>
          <w:sz w:val="10"/>
          <w:szCs w:val="10"/>
        </w:rPr>
        <w:t xml:space="preserve"> Varoufakis, self-described “erratic Marxist” and former Greek Finance Minister, explained the stakes in Project Syndicate: Progressives have good reason to be angry with a liberal establishment that feels comfortable with Macron</w:t>
      </w:r>
      <w:proofErr w:type="gramStart"/>
      <w:r w:rsidRPr="00EF0FE5">
        <w:rPr>
          <w:sz w:val="10"/>
          <w:szCs w:val="10"/>
        </w:rPr>
        <w:t>. . . .</w:t>
      </w:r>
      <w:proofErr w:type="gramEnd"/>
      <w:r w:rsidRPr="00EF0FE5">
        <w:rPr>
          <w:sz w:val="10"/>
          <w:szCs w:val="10"/>
        </w:rPr>
        <w:t xml:space="preserve"> Moreover, it is not hard to identify with the French left’s feeling that the liberal establishment is getting its comeuppance with Le Pen’s rise</w:t>
      </w:r>
      <w:proofErr w:type="gramStart"/>
      <w:r w:rsidRPr="00EF0FE5">
        <w:rPr>
          <w:sz w:val="10"/>
          <w:szCs w:val="10"/>
        </w:rPr>
        <w:t>. . . .</w:t>
      </w:r>
      <w:proofErr w:type="gramEnd"/>
      <w:r w:rsidRPr="00EF0FE5">
        <w:rPr>
          <w:sz w:val="10"/>
          <w:szCs w:val="10"/>
        </w:rPr>
        <w:t xml:space="preserve"> But the decision of many leftists to maintain an equal distance between Macron and Le Pen is inexcusable. There are two reasons for this. First, the imperative to oppose racism trumps opposition to neoliberal policies</w:t>
      </w:r>
      <w:proofErr w:type="gramStart"/>
      <w:r w:rsidRPr="00EF0FE5">
        <w:rPr>
          <w:sz w:val="10"/>
          <w:szCs w:val="10"/>
        </w:rPr>
        <w:t>. . . .</w:t>
      </w:r>
      <w:proofErr w:type="gramEnd"/>
      <w:r w:rsidRPr="00EF0FE5">
        <w:rPr>
          <w:sz w:val="10"/>
          <w:szCs w:val="10"/>
        </w:rPr>
        <w:t xml:space="preserve"> Just like in the 1940s, we have a duty to ensure that the state’s monopoly over the legitimate use of violence is not controlled by those who harbor violent sentiments toward the foreigner, the cultural or sexual minority member, the “other.” . . . But there is a second reason for backing Macron</w:t>
      </w:r>
      <w:proofErr w:type="gramStart"/>
      <w:r w:rsidRPr="00EF0FE5">
        <w:rPr>
          <w:sz w:val="10"/>
          <w:szCs w:val="10"/>
        </w:rPr>
        <w:t>. . . .</w:t>
      </w:r>
      <w:proofErr w:type="gramEnd"/>
      <w:r w:rsidRPr="00EF0FE5">
        <w:rPr>
          <w:sz w:val="10"/>
          <w:szCs w:val="10"/>
        </w:rPr>
        <w:t xml:space="preserve"> My disagreements with Macron are legion</w:t>
      </w:r>
      <w:proofErr w:type="gramStart"/>
      <w:r w:rsidRPr="00EF0FE5">
        <w:rPr>
          <w:sz w:val="10"/>
          <w:szCs w:val="10"/>
        </w:rPr>
        <w:t>. . . .</w:t>
      </w:r>
      <w:proofErr w:type="gramEnd"/>
      <w:r w:rsidRPr="00EF0FE5">
        <w:rPr>
          <w:sz w:val="10"/>
          <w:szCs w:val="10"/>
        </w:rPr>
        <w:t xml:space="preserve"> [yet] I support Macron . . . [for I] refuse to be part of a generation of leftists responsible for allowing a fascist and racist to win the French presidency. Naturally, if Macron wins and becomes merely another functionary of Europe’s deep establishment, my comrades and I will oppose him no less energetically than we are—or should be—opposing Le Pen now. </w:t>
      </w:r>
      <w:r w:rsidRPr="00EF0FE5">
        <w:rPr>
          <w:sz w:val="10"/>
        </w:rPr>
        <w:t xml:space="preserve">Yet </w:t>
      </w:r>
      <w:r w:rsidRPr="00EF0FE5">
        <w:rPr>
          <w:rStyle w:val="StyleUnderline"/>
        </w:rPr>
        <w:t xml:space="preserve">there are those on the left who view the neoliberal as </w:t>
      </w:r>
      <w:r w:rsidRPr="00EF0FE5">
        <w:rPr>
          <w:rStyle w:val="Emphasis"/>
        </w:rPr>
        <w:t>no less of a threat</w:t>
      </w:r>
      <w:r w:rsidRPr="00EF0FE5">
        <w:rPr>
          <w:rStyle w:val="StyleUnderline"/>
        </w:rPr>
        <w:t xml:space="preserve"> than the neo-fascist</w:t>
      </w:r>
      <w:r w:rsidRPr="00EF0FE5">
        <w:rPr>
          <w:sz w:val="10"/>
        </w:rPr>
        <w:t xml:space="preserve">. The philosopher </w:t>
      </w:r>
      <w:proofErr w:type="spellStart"/>
      <w:r w:rsidRPr="00EF0FE5">
        <w:rPr>
          <w:sz w:val="10"/>
        </w:rPr>
        <w:t>Slavoj</w:t>
      </w:r>
      <w:proofErr w:type="spellEnd"/>
      <w:r w:rsidRPr="00EF0FE5">
        <w:rPr>
          <w:sz w:val="10"/>
        </w:rPr>
        <w:t xml:space="preserve"> </w:t>
      </w:r>
      <w:proofErr w:type="spellStart"/>
      <w:r w:rsidRPr="00EF0FE5">
        <w:rPr>
          <w:rStyle w:val="Emphasis"/>
        </w:rPr>
        <w:t>Žižek</w:t>
      </w:r>
      <w:proofErr w:type="spellEnd"/>
      <w:r w:rsidRPr="00EF0FE5">
        <w:rPr>
          <w:sz w:val="10"/>
        </w:rPr>
        <w:t xml:space="preserve">, for example, </w:t>
      </w:r>
      <w:r w:rsidRPr="00EF0FE5">
        <w:rPr>
          <w:rStyle w:val="Emphasis"/>
        </w:rPr>
        <w:t>refused to support Macron against Le</w:t>
      </w:r>
      <w:r w:rsidRPr="008D552A">
        <w:rPr>
          <w:rStyle w:val="Emphasis"/>
        </w:rPr>
        <w:t xml:space="preserve"> Pen</w:t>
      </w:r>
      <w:r w:rsidRPr="008D552A">
        <w:rPr>
          <w:rStyle w:val="StyleUnderline"/>
        </w:rPr>
        <w:t xml:space="preserve">, echoing a stance he had taken in the </w:t>
      </w:r>
      <w:r w:rsidRPr="008D552A">
        <w:rPr>
          <w:rStyle w:val="Emphasis"/>
        </w:rPr>
        <w:t>Clinton-Trump contest</w:t>
      </w:r>
      <w:r w:rsidRPr="00EF0FE5">
        <w:rPr>
          <w:sz w:val="10"/>
        </w:rPr>
        <w:t xml:space="preserve">. Similar sentiments have been expressed by the scholar Nancy Fraser, a harsh critic of Clinton. Like </w:t>
      </w:r>
      <w:proofErr w:type="spellStart"/>
      <w:r w:rsidRPr="00EF0FE5">
        <w:rPr>
          <w:sz w:val="10"/>
        </w:rPr>
        <w:t>Žižek</w:t>
      </w:r>
      <w:proofErr w:type="spellEnd"/>
      <w:r w:rsidRPr="00EF0FE5">
        <w:rPr>
          <w:sz w:val="10"/>
        </w:rPr>
        <w:t xml:space="preserve">, </w:t>
      </w:r>
      <w:r w:rsidRPr="008D552A">
        <w:rPr>
          <w:rStyle w:val="Emphasis"/>
        </w:rPr>
        <w:t>Fraser</w:t>
      </w:r>
      <w:r w:rsidRPr="008D552A">
        <w:rPr>
          <w:rStyle w:val="StyleUnderline"/>
        </w:rPr>
        <w:t xml:space="preserve"> insists</w:t>
      </w:r>
      <w:r w:rsidRPr="00EF0FE5">
        <w:rPr>
          <w:sz w:val="10"/>
        </w:rPr>
        <w:t xml:space="preserve"> that “far from being the antidote to fascism, (neo)liberalism is its partner in crime</w:t>
      </w:r>
      <w:proofErr w:type="gramStart"/>
      <w:r w:rsidRPr="00EF0FE5">
        <w:rPr>
          <w:sz w:val="10"/>
        </w:rPr>
        <w:t>. . . .</w:t>
      </w:r>
      <w:proofErr w:type="gramEnd"/>
      <w:r w:rsidRPr="00EF0FE5">
        <w:rPr>
          <w:sz w:val="10"/>
        </w:rPr>
        <w:t xml:space="preserve"> </w:t>
      </w:r>
      <w:r w:rsidRPr="008D552A">
        <w:rPr>
          <w:rStyle w:val="StyleUnderline"/>
        </w:rPr>
        <w:t xml:space="preserve">the left should </w:t>
      </w:r>
      <w:r w:rsidRPr="008D552A">
        <w:rPr>
          <w:rStyle w:val="Emphasis"/>
        </w:rPr>
        <w:t>refuse the choice</w:t>
      </w:r>
      <w:r w:rsidRPr="008D552A">
        <w:rPr>
          <w:rStyle w:val="StyleUnderline"/>
        </w:rPr>
        <w:t xml:space="preserve"> between progressive neoliberalism and reactionary populism</w:t>
      </w:r>
      <w:r w:rsidRPr="00EF0FE5">
        <w:rPr>
          <w:sz w:val="10"/>
        </w:rPr>
        <w:t xml:space="preserve">.” </w:t>
      </w:r>
      <w:r w:rsidRPr="008D552A">
        <w:rPr>
          <w:rStyle w:val="StyleUnderline"/>
        </w:rPr>
        <w:t xml:space="preserve">But there are times when </w:t>
      </w:r>
      <w:r w:rsidRPr="008D552A">
        <w:rPr>
          <w:rStyle w:val="Emphasis"/>
        </w:rPr>
        <w:t xml:space="preserve">such a choice is </w:t>
      </w:r>
      <w:r w:rsidRPr="00EF0FE5">
        <w:rPr>
          <w:rStyle w:val="Emphasis"/>
        </w:rPr>
        <w:t>necessary</w:t>
      </w:r>
      <w:r w:rsidRPr="00EF0FE5">
        <w:rPr>
          <w:rStyle w:val="StyleUnderline"/>
        </w:rPr>
        <w:t xml:space="preserve">, and making the right choice is </w:t>
      </w:r>
      <w:r w:rsidRPr="00EF0FE5">
        <w:rPr>
          <w:rStyle w:val="Emphasis"/>
        </w:rPr>
        <w:t>not a form of capitulation</w:t>
      </w:r>
      <w:r w:rsidRPr="00EF0FE5">
        <w:rPr>
          <w:rStyle w:val="StyleUnderline"/>
        </w:rPr>
        <w:t xml:space="preserve"> but </w:t>
      </w:r>
      <w:r w:rsidRPr="00EF0FE5">
        <w:rPr>
          <w:rStyle w:val="Emphasis"/>
        </w:rPr>
        <w:t>political responsibility</w:t>
      </w:r>
      <w:r w:rsidRPr="00EF0FE5">
        <w:rPr>
          <w:rStyle w:val="StyleUnderline"/>
        </w:rPr>
        <w:t>. The making of suc</w:t>
      </w:r>
      <w:r w:rsidRPr="008D552A">
        <w:rPr>
          <w:rStyle w:val="StyleUnderline"/>
        </w:rPr>
        <w:t xml:space="preserve">h a </w:t>
      </w:r>
      <w:r w:rsidRPr="004A3C03">
        <w:rPr>
          <w:rStyle w:val="StyleUnderline"/>
          <w:highlight w:val="green"/>
        </w:rPr>
        <w:t xml:space="preserve">choice </w:t>
      </w:r>
      <w:r w:rsidRPr="004A3C03">
        <w:rPr>
          <w:rStyle w:val="Emphasis"/>
          <w:highlight w:val="green"/>
        </w:rPr>
        <w:t>does not preclude other choices</w:t>
      </w:r>
      <w:r w:rsidRPr="008D552A">
        <w:rPr>
          <w:rStyle w:val="Emphasis"/>
        </w:rPr>
        <w:t xml:space="preserve"> as well</w:t>
      </w:r>
      <w:r w:rsidRPr="008D552A">
        <w:rPr>
          <w:rStyle w:val="StyleUnderline"/>
        </w:rPr>
        <w:t xml:space="preserve">, and </w:t>
      </w:r>
      <w:r w:rsidRPr="00EF0FE5">
        <w:rPr>
          <w:rStyle w:val="StyleUnderline"/>
        </w:rPr>
        <w:t xml:space="preserve">it </w:t>
      </w:r>
      <w:r w:rsidRPr="00EF0FE5">
        <w:rPr>
          <w:rStyle w:val="Emphasis"/>
        </w:rPr>
        <w:t>makes perfect sense</w:t>
      </w:r>
      <w:r w:rsidRPr="00EF0FE5">
        <w:rPr>
          <w:rStyle w:val="StyleUnderline"/>
        </w:rPr>
        <w:t xml:space="preserve"> to </w:t>
      </w:r>
      <w:proofErr w:type="gramStart"/>
      <w:r w:rsidRPr="00EF0FE5">
        <w:rPr>
          <w:rStyle w:val="StyleUnderline"/>
        </w:rPr>
        <w:t>say</w:t>
      </w:r>
      <w:proofErr w:type="gramEnd"/>
      <w:r w:rsidRPr="00EF0FE5">
        <w:rPr>
          <w:rStyle w:val="StyleUnderline"/>
        </w:rPr>
        <w:t xml:space="preserve"> “I </w:t>
      </w:r>
      <w:r w:rsidRPr="004A3C03">
        <w:rPr>
          <w:rStyle w:val="Emphasis"/>
          <w:highlight w:val="green"/>
        </w:rPr>
        <w:t>support this</w:t>
      </w:r>
      <w:r w:rsidRPr="00EF0FE5">
        <w:rPr>
          <w:sz w:val="10"/>
        </w:rPr>
        <w:t xml:space="preserve"> candidate or </w:t>
      </w:r>
      <w:r w:rsidRPr="00EF0FE5">
        <w:rPr>
          <w:rStyle w:val="Emphasis"/>
        </w:rPr>
        <w:t xml:space="preserve">policy </w:t>
      </w:r>
      <w:r w:rsidRPr="004A3C03">
        <w:rPr>
          <w:rStyle w:val="Emphasis"/>
          <w:highlight w:val="green"/>
        </w:rPr>
        <w:t>now</w:t>
      </w:r>
      <w:r w:rsidRPr="004A3C03">
        <w:rPr>
          <w:rStyle w:val="StyleUnderline"/>
          <w:highlight w:val="green"/>
        </w:rPr>
        <w:t xml:space="preserve">, when the alternative is </w:t>
      </w:r>
      <w:r w:rsidRPr="00EF0FE5">
        <w:rPr>
          <w:rStyle w:val="Emphasis"/>
        </w:rPr>
        <w:t xml:space="preserve">much </w:t>
      </w:r>
      <w:r w:rsidRPr="004A3C03">
        <w:rPr>
          <w:rStyle w:val="Emphasis"/>
          <w:highlight w:val="green"/>
        </w:rPr>
        <w:t>worse</w:t>
      </w:r>
      <w:r w:rsidRPr="00EF0FE5">
        <w:rPr>
          <w:rStyle w:val="StyleUnderline"/>
        </w:rPr>
        <w:t xml:space="preserve">, </w:t>
      </w:r>
      <w:r w:rsidRPr="00EF0FE5">
        <w:rPr>
          <w:rStyle w:val="Emphasis"/>
        </w:rPr>
        <w:t>at the same time</w:t>
      </w:r>
      <w:r w:rsidRPr="00EF0FE5">
        <w:rPr>
          <w:rStyle w:val="StyleUnderline"/>
        </w:rPr>
        <w:t xml:space="preserve"> that I will </w:t>
      </w:r>
      <w:r w:rsidRPr="00EF0FE5">
        <w:rPr>
          <w:rStyle w:val="Emphasis"/>
        </w:rPr>
        <w:t>continue</w:t>
      </w:r>
      <w:r w:rsidRPr="008D552A">
        <w:rPr>
          <w:rStyle w:val="Emphasis"/>
        </w:rPr>
        <w:t xml:space="preserve"> to </w:t>
      </w:r>
      <w:r w:rsidRPr="004A3C03">
        <w:rPr>
          <w:rStyle w:val="Emphasis"/>
          <w:highlight w:val="green"/>
        </w:rPr>
        <w:t>work</w:t>
      </w:r>
      <w:r w:rsidRPr="004A3C03">
        <w:rPr>
          <w:rStyle w:val="StyleUnderline"/>
          <w:highlight w:val="green"/>
        </w:rPr>
        <w:t xml:space="preserve"> for</w:t>
      </w:r>
      <w:r w:rsidRPr="008D552A">
        <w:rPr>
          <w:rStyle w:val="StyleUnderline"/>
        </w:rPr>
        <w:t xml:space="preserve"> a </w:t>
      </w:r>
      <w:r w:rsidRPr="004A3C03">
        <w:rPr>
          <w:rStyle w:val="StyleUnderline"/>
          <w:highlight w:val="green"/>
        </w:rPr>
        <w:t>future</w:t>
      </w:r>
      <w:r w:rsidRPr="008D552A">
        <w:rPr>
          <w:rStyle w:val="StyleUnderline"/>
        </w:rPr>
        <w:t xml:space="preserve"> in which </w:t>
      </w:r>
      <w:r w:rsidRPr="004A3C03">
        <w:rPr>
          <w:rStyle w:val="Emphasis"/>
          <w:highlight w:val="green"/>
        </w:rPr>
        <w:t>better choices</w:t>
      </w:r>
      <w:r w:rsidRPr="008D552A">
        <w:rPr>
          <w:rStyle w:val="Emphasis"/>
        </w:rPr>
        <w:t xml:space="preserve"> are available</w:t>
      </w:r>
      <w:r w:rsidRPr="008D552A">
        <w:rPr>
          <w:rStyle w:val="StyleUnderline"/>
        </w:rPr>
        <w:t>.”</w:t>
      </w:r>
      <w:r w:rsidRPr="00EF0FE5">
        <w:rPr>
          <w:sz w:val="10"/>
        </w:rPr>
        <w:t xml:space="preserve"> And </w:t>
      </w:r>
      <w:proofErr w:type="gramStart"/>
      <w:r w:rsidRPr="00EF0FE5">
        <w:rPr>
          <w:sz w:val="10"/>
        </w:rPr>
        <w:t>so</w:t>
      </w:r>
      <w:proofErr w:type="gramEnd"/>
      <w:r w:rsidRPr="00EF0FE5">
        <w:rPr>
          <w:sz w:val="10"/>
        </w:rPr>
        <w:t xml:space="preserve"> on May 15, 2017, shortly after Macron’s victory, Varoufakis, as promised, published a follow-up: “Congratulations, President Macron—Now We Oppose You.” </w:t>
      </w:r>
      <w:r w:rsidRPr="008D552A">
        <w:rPr>
          <w:rStyle w:val="StyleUnderline"/>
        </w:rPr>
        <w:t xml:space="preserve">There </w:t>
      </w:r>
      <w:r w:rsidRPr="008D552A">
        <w:rPr>
          <w:rStyle w:val="Emphasis"/>
        </w:rPr>
        <w:t>may be a vantage point</w:t>
      </w:r>
      <w:r w:rsidRPr="008D552A">
        <w:rPr>
          <w:rStyle w:val="StyleUnderline"/>
        </w:rPr>
        <w:t xml:space="preserve"> from which it makes sense to</w:t>
      </w:r>
      <w:r w:rsidRPr="00EF0FE5">
        <w:rPr>
          <w:sz w:val="10"/>
        </w:rPr>
        <w:t xml:space="preserve"> denounce Varoufakis for refusing to </w:t>
      </w:r>
      <w:r w:rsidRPr="00EF0FE5">
        <w:rPr>
          <w:rStyle w:val="Emphasis"/>
        </w:rPr>
        <w:t>refuse the choice</w:t>
      </w:r>
      <w:r w:rsidRPr="00EF0FE5">
        <w:rPr>
          <w:rStyle w:val="StyleUnderline"/>
        </w:rPr>
        <w:t xml:space="preserve"> between “progressive neoliberalism and reactionary populism.” But it is a vantage point from which the </w:t>
      </w:r>
      <w:r w:rsidRPr="00EF0FE5">
        <w:rPr>
          <w:rStyle w:val="Emphasis"/>
        </w:rPr>
        <w:t>fate of liberal democracy</w:t>
      </w:r>
      <w:r w:rsidRPr="00EF0FE5">
        <w:rPr>
          <w:rStyle w:val="StyleUnderline"/>
        </w:rPr>
        <w:t xml:space="preserve">, with its </w:t>
      </w:r>
      <w:r w:rsidRPr="00EF0FE5">
        <w:rPr>
          <w:rStyle w:val="Emphasis"/>
        </w:rPr>
        <w:t>civil liberties</w:t>
      </w:r>
      <w:r w:rsidRPr="00EF0FE5">
        <w:rPr>
          <w:rStyle w:val="StyleUnderline"/>
        </w:rPr>
        <w:t xml:space="preserve">, </w:t>
      </w:r>
      <w:r w:rsidRPr="00EF0FE5">
        <w:rPr>
          <w:rStyle w:val="Emphasis"/>
        </w:rPr>
        <w:t>ethnic</w:t>
      </w:r>
      <w:r w:rsidRPr="00EF0FE5">
        <w:rPr>
          <w:rStyle w:val="StyleUnderline"/>
        </w:rPr>
        <w:t xml:space="preserve"> and </w:t>
      </w:r>
      <w:r w:rsidRPr="00EF0FE5">
        <w:rPr>
          <w:rStyle w:val="Emphasis"/>
        </w:rPr>
        <w:t>religious tolerance</w:t>
      </w:r>
      <w:r w:rsidRPr="00EF0FE5">
        <w:rPr>
          <w:rStyle w:val="StyleUnderline"/>
        </w:rPr>
        <w:t xml:space="preserve">, and </w:t>
      </w:r>
      <w:r w:rsidRPr="00EF0FE5">
        <w:rPr>
          <w:rStyle w:val="Emphasis"/>
        </w:rPr>
        <w:t>political pluralism</w:t>
      </w:r>
      <w:r w:rsidRPr="00EF0FE5">
        <w:rPr>
          <w:rStyle w:val="StyleUnderline"/>
        </w:rPr>
        <w:t xml:space="preserve">—and the fate of those constituencies who </w:t>
      </w:r>
      <w:r w:rsidRPr="00EF0FE5">
        <w:rPr>
          <w:rStyle w:val="Emphasis"/>
        </w:rPr>
        <w:t>need these very things to survive</w:t>
      </w:r>
      <w:r w:rsidRPr="00EF0FE5">
        <w:rPr>
          <w:rStyle w:val="StyleUnderline"/>
        </w:rPr>
        <w:t xml:space="preserve">—would seem to </w:t>
      </w:r>
      <w:r w:rsidRPr="00EF0FE5">
        <w:rPr>
          <w:rStyle w:val="Emphasis"/>
        </w:rPr>
        <w:t>matter all too little</w:t>
      </w:r>
      <w:r w:rsidRPr="00EF0FE5">
        <w:rPr>
          <w:sz w:val="10"/>
        </w:rPr>
        <w:t xml:space="preserve">. As Varoufakis stated in another op-ed for Le Monde, “Of course we all wish, at least those of us on the left, that the French electoral system </w:t>
      </w:r>
      <w:proofErr w:type="gramStart"/>
      <w:r w:rsidRPr="00EF0FE5">
        <w:rPr>
          <w:sz w:val="10"/>
        </w:rPr>
        <w:t>were</w:t>
      </w:r>
      <w:proofErr w:type="gramEnd"/>
      <w:r w:rsidRPr="00EF0FE5">
        <w:rPr>
          <w:sz w:val="10"/>
        </w:rPr>
        <w:t xml:space="preserve"> not binary. But it is. And given that it is, I refuse to be part of a generation of European progressives who could have stopped Marine Le Pen from winning France’s Presidency but didn’t.” </w:t>
      </w:r>
      <w:r w:rsidRPr="00EF0FE5">
        <w:rPr>
          <w:rStyle w:val="StyleUnderline"/>
        </w:rPr>
        <w:t>Varoufakis describes the refusal of this choice as “</w:t>
      </w:r>
      <w:r w:rsidRPr="00EF0FE5">
        <w:rPr>
          <w:rStyle w:val="Emphasis"/>
        </w:rPr>
        <w:t>scandalous</w:t>
      </w:r>
      <w:r w:rsidRPr="00EF0FE5">
        <w:rPr>
          <w:rStyle w:val="StyleUnderline"/>
        </w:rPr>
        <w:t xml:space="preserve">.” To choose against right-wing authoritarianism is to </w:t>
      </w:r>
      <w:r w:rsidRPr="00EF0FE5">
        <w:rPr>
          <w:rStyle w:val="Emphasis"/>
        </w:rPr>
        <w:t>put liberal democracy first</w:t>
      </w:r>
      <w:r w:rsidRPr="00EF0FE5">
        <w:rPr>
          <w:rStyle w:val="StyleUnderline"/>
        </w:rPr>
        <w:t xml:space="preserve">, and to treat it </w:t>
      </w:r>
      <w:r w:rsidRPr="00EF0FE5">
        <w:rPr>
          <w:rStyle w:val="Emphasis"/>
        </w:rPr>
        <w:t>not as the end</w:t>
      </w:r>
      <w:r w:rsidRPr="00EF0FE5">
        <w:rPr>
          <w:rStyle w:val="StyleUnderline"/>
        </w:rPr>
        <w:t xml:space="preserve">, but as an </w:t>
      </w:r>
      <w:r w:rsidRPr="00EF0FE5">
        <w:rPr>
          <w:rStyle w:val="Emphasis"/>
        </w:rPr>
        <w:t xml:space="preserve">essential means of any </w:t>
      </w:r>
      <w:proofErr w:type="gramStart"/>
      <w:r w:rsidRPr="00EF0FE5">
        <w:rPr>
          <w:rStyle w:val="Emphasis"/>
        </w:rPr>
        <w:t>ends</w:t>
      </w:r>
      <w:proofErr w:type="gramEnd"/>
      <w:r w:rsidRPr="00EF0FE5">
        <w:rPr>
          <w:rStyle w:val="Emphasis"/>
        </w:rPr>
        <w:t xml:space="preserve"> worth pursuing</w:t>
      </w:r>
      <w:r w:rsidRPr="00EF0FE5">
        <w:rPr>
          <w:sz w:val="10"/>
        </w:rPr>
        <w:t xml:space="preserve">. </w:t>
      </w:r>
      <w:r w:rsidRPr="00EF0FE5">
        <w:rPr>
          <w:sz w:val="10"/>
          <w:szCs w:val="10"/>
        </w:rPr>
        <w:t>The questions of means and ends raised by such electoral choices are even more pressing when it comes to another set of tactics supported by some on the left—tactics of sometimes violent direct action represented by antifa. Natasha Lennard explained in the Nation last August that “the antifascist project is not one of asking for better statutes or a reconfiguration of rights</w:t>
      </w:r>
      <w:proofErr w:type="gramStart"/>
      <w:r w:rsidRPr="00EF0FE5">
        <w:rPr>
          <w:sz w:val="10"/>
          <w:szCs w:val="10"/>
        </w:rPr>
        <w:t>. . . .</w:t>
      </w:r>
      <w:proofErr w:type="gramEnd"/>
      <w:r w:rsidRPr="00EF0FE5">
        <w:rPr>
          <w:sz w:val="10"/>
          <w:szCs w:val="10"/>
        </w:rPr>
        <w:t xml:space="preserve"> antifa is a promise to neo-Nazis and their bedfellows that we will confront them in the streets; we will expose them online and inform their place of employ.” She makes clear that such a politics has little regard for the discourse of human rights or the rule of law. Last summer, Lennard also pursued this anti-liberal theme in Dissent: Time and again in recent months I have seen political </w:t>
      </w:r>
      <w:proofErr w:type="gramStart"/>
      <w:r w:rsidRPr="00EF0FE5">
        <w:rPr>
          <w:sz w:val="10"/>
          <w:szCs w:val="10"/>
        </w:rPr>
        <w:t>writers</w:t>
      </w:r>
      <w:proofErr w:type="gramEnd"/>
      <w:r w:rsidRPr="00EF0FE5">
        <w:rPr>
          <w:sz w:val="10"/>
          <w:szCs w:val="10"/>
        </w:rPr>
        <w:t xml:space="preserve"> apoplectic over alleged rips in the social contract, as wrought by Trump, anti-immigrant policy, or austerity, or any number of political plagues. The liberal response has been outrage and disbelief that the state can fall so far from its alleged foundation as a contract forged by the will of equal pledgers</w:t>
      </w:r>
      <w:proofErr w:type="gramStart"/>
      <w:r w:rsidRPr="00EF0FE5">
        <w:rPr>
          <w:sz w:val="10"/>
          <w:szCs w:val="10"/>
        </w:rPr>
        <w:t>. . . .</w:t>
      </w:r>
      <w:proofErr w:type="gramEnd"/>
      <w:r w:rsidRPr="00EF0FE5">
        <w:rPr>
          <w:sz w:val="10"/>
          <w:szCs w:val="10"/>
        </w:rPr>
        <w:t xml:space="preserve"> Calling upon some mythic social contract to deliver us from evil is not just futile, it’s downright religious, as Nietzsche would see it. Liberal outrage peddles Christian morality in a world where God is dead, and we have killed him</w:t>
      </w:r>
      <w:proofErr w:type="gramStart"/>
      <w:r w:rsidRPr="00EF0FE5">
        <w:rPr>
          <w:sz w:val="10"/>
          <w:szCs w:val="10"/>
        </w:rPr>
        <w:t>. . . .</w:t>
      </w:r>
      <w:proofErr w:type="gramEnd"/>
      <w:r w:rsidRPr="00EF0FE5">
        <w:rPr>
          <w:sz w:val="10"/>
          <w:szCs w:val="10"/>
        </w:rPr>
        <w:t xml:space="preserve"> Power determines which narratives about reality get to count as truth. Recognizing this is a political necessity for those who would challenge the Trumpian Weltanschauung.” Antifa historian and organizer Mark Bray similarly writes that “anti-fascism is an illiberal politics of social revolutionism applied to fighting the Far Right, not only literal fascists [emphasis added].” The roots of antifa lie in the most radical forms of anarchism. As the journalist Chris Hedges (</w:t>
      </w:r>
      <w:proofErr w:type="gramStart"/>
      <w:r w:rsidRPr="00EF0FE5">
        <w:rPr>
          <w:sz w:val="10"/>
          <w:szCs w:val="10"/>
        </w:rPr>
        <w:t>and also</w:t>
      </w:r>
      <w:proofErr w:type="gramEnd"/>
      <w:r w:rsidRPr="00EF0FE5">
        <w:rPr>
          <w:sz w:val="10"/>
          <w:szCs w:val="10"/>
        </w:rPr>
        <w:t xml:space="preserve"> Noam Chomsky) have argued, “The focus on street violence diverts activists from the far less glamorous building of relationships and alternative institutions and community organizing that alone will make effective resistance possible.” Moreover, antifa rhetoric, like the “alt right” and neo-Nazi rhetoric it despises, is Manichean. Instead of efforts to forge broad coalitions capable of defeating right-wing authoritarians at the ballot box, antifa tactics promote cycles of recrimination, giving public credibility to right-wing authoritarians, such as Trump, who valorize police brutality and claim to represent “law and order.” There is a long history of Manichean “friend/enemy” thinking on the left, represented by polemics such as Lenin’s 1918 “The Proletarian Revolution and the Renegade </w:t>
      </w:r>
      <w:proofErr w:type="spellStart"/>
      <w:r w:rsidRPr="00EF0FE5">
        <w:rPr>
          <w:sz w:val="10"/>
          <w:szCs w:val="10"/>
        </w:rPr>
        <w:t>Kautsky</w:t>
      </w:r>
      <w:proofErr w:type="spellEnd"/>
      <w:r w:rsidRPr="00EF0FE5">
        <w:rPr>
          <w:sz w:val="10"/>
          <w:szCs w:val="10"/>
        </w:rPr>
        <w:t xml:space="preserve">” and Trotsky’s 1938 Their Morals and Ours. It was, in part, to counter such thinking that Dissent magazine was founded. That generation of democratic socialists, shaken by the experiences of Stalinism, totalitarianism, genocide, and world war, and hemmed in by McCarthyism and what Irving Howe called a deadening “age of conformity,” created a journal committed to a critical and liberal version of socialism centering on the importance of vigorous disagreement. In its sixty-four years, Dissent has experienced generational changes and featured many important debates. But at no time since the journal’s founding has the very existence of liberal democracy seemed more in danger. </w:t>
      </w:r>
      <w:r w:rsidRPr="008D552A">
        <w:rPr>
          <w:rStyle w:val="StyleUnderline"/>
        </w:rPr>
        <w:t xml:space="preserve">The illiberal forces on the rise </w:t>
      </w:r>
      <w:r w:rsidRPr="00EF0FE5">
        <w:rPr>
          <w:rStyle w:val="StyleUnderline"/>
        </w:rPr>
        <w:t xml:space="preserve">threaten to </w:t>
      </w:r>
      <w:r w:rsidRPr="004A3C03">
        <w:rPr>
          <w:rStyle w:val="Emphasis"/>
          <w:highlight w:val="green"/>
        </w:rPr>
        <w:t xml:space="preserve">reverse </w:t>
      </w:r>
      <w:r w:rsidRPr="00EF0FE5">
        <w:rPr>
          <w:rStyle w:val="Emphasis"/>
        </w:rPr>
        <w:t>every important achievement</w:t>
      </w:r>
      <w:r w:rsidRPr="00EF0FE5">
        <w:rPr>
          <w:rStyle w:val="StyleUnderline"/>
        </w:rPr>
        <w:t xml:space="preserve">, </w:t>
      </w:r>
      <w:r w:rsidRPr="00EF0FE5">
        <w:rPr>
          <w:rStyle w:val="Emphasis"/>
        </w:rPr>
        <w:t>however limited</w:t>
      </w:r>
      <w:r w:rsidRPr="00EF0FE5">
        <w:rPr>
          <w:rStyle w:val="StyleUnderline"/>
        </w:rPr>
        <w:t xml:space="preserve">, of the </w:t>
      </w:r>
      <w:r w:rsidRPr="00EF0FE5">
        <w:rPr>
          <w:rStyle w:val="Emphasis"/>
        </w:rPr>
        <w:t>past five decades</w:t>
      </w:r>
      <w:r w:rsidRPr="00EF0FE5">
        <w:rPr>
          <w:rStyle w:val="StyleUnderline"/>
        </w:rPr>
        <w:t xml:space="preserve"> of liberal democracy. These achievements include </w:t>
      </w:r>
      <w:r w:rsidRPr="00EF0FE5">
        <w:rPr>
          <w:rStyle w:val="Emphasis"/>
        </w:rPr>
        <w:t xml:space="preserve">reproductive </w:t>
      </w:r>
      <w:r w:rsidRPr="004A3C03">
        <w:rPr>
          <w:rStyle w:val="Emphasis"/>
          <w:highlight w:val="green"/>
        </w:rPr>
        <w:t>freedom</w:t>
      </w:r>
      <w:r w:rsidRPr="008D552A">
        <w:rPr>
          <w:rStyle w:val="StyleUnderline"/>
        </w:rPr>
        <w:t xml:space="preserve"> </w:t>
      </w:r>
      <w:r w:rsidRPr="00EF0FE5">
        <w:rPr>
          <w:rStyle w:val="StyleUnderline"/>
        </w:rPr>
        <w:t xml:space="preserve">and </w:t>
      </w:r>
      <w:r w:rsidRPr="00EF0FE5">
        <w:rPr>
          <w:rStyle w:val="Emphasis"/>
        </w:rPr>
        <w:t>domestic violence legislation</w:t>
      </w:r>
      <w:r w:rsidRPr="00EF0FE5">
        <w:rPr>
          <w:rStyle w:val="StyleUnderline"/>
        </w:rPr>
        <w:t xml:space="preserve">; </w:t>
      </w:r>
      <w:r w:rsidRPr="004A3C03">
        <w:rPr>
          <w:rStyle w:val="Emphasis"/>
          <w:highlight w:val="green"/>
        </w:rPr>
        <w:t>environmental</w:t>
      </w:r>
      <w:r w:rsidRPr="008D552A">
        <w:rPr>
          <w:rStyle w:val="StyleUnderline"/>
        </w:rPr>
        <w:t xml:space="preserve"> and </w:t>
      </w:r>
      <w:r w:rsidRPr="008D552A">
        <w:rPr>
          <w:rStyle w:val="Emphasis"/>
        </w:rPr>
        <w:t xml:space="preserve">workplace </w:t>
      </w:r>
      <w:r w:rsidRPr="004A3C03">
        <w:rPr>
          <w:rStyle w:val="Emphasis"/>
          <w:highlight w:val="green"/>
        </w:rPr>
        <w:t>health</w:t>
      </w:r>
      <w:r w:rsidRPr="008D552A">
        <w:rPr>
          <w:rStyle w:val="StyleUnderline"/>
        </w:rPr>
        <w:t xml:space="preserve"> and </w:t>
      </w:r>
      <w:r w:rsidRPr="004A3C03">
        <w:rPr>
          <w:rStyle w:val="Emphasis"/>
          <w:highlight w:val="green"/>
        </w:rPr>
        <w:t>safety</w:t>
      </w:r>
      <w:r w:rsidRPr="008D552A">
        <w:rPr>
          <w:rStyle w:val="Emphasis"/>
        </w:rPr>
        <w:t xml:space="preserve"> regulation</w:t>
      </w:r>
      <w:r w:rsidRPr="008D552A">
        <w:rPr>
          <w:rStyle w:val="StyleUnderline"/>
        </w:rPr>
        <w:t xml:space="preserve">; </w:t>
      </w:r>
      <w:r w:rsidRPr="004A3C03">
        <w:rPr>
          <w:rStyle w:val="Emphasis"/>
          <w:highlight w:val="green"/>
        </w:rPr>
        <w:t>civil rights</w:t>
      </w:r>
      <w:r w:rsidRPr="008D552A">
        <w:rPr>
          <w:rStyle w:val="StyleUnderline"/>
        </w:rPr>
        <w:t xml:space="preserve"> and </w:t>
      </w:r>
      <w:r w:rsidRPr="008D552A">
        <w:rPr>
          <w:rStyle w:val="Emphasis"/>
        </w:rPr>
        <w:t>voting rights enforcement</w:t>
      </w:r>
      <w:r w:rsidRPr="008D552A">
        <w:rPr>
          <w:rStyle w:val="StyleUnderline"/>
        </w:rPr>
        <w:t xml:space="preserve">; moderate forms of </w:t>
      </w:r>
      <w:r w:rsidRPr="008D552A">
        <w:rPr>
          <w:rStyle w:val="Emphasis"/>
        </w:rPr>
        <w:t>consumer protection</w:t>
      </w:r>
      <w:r w:rsidRPr="008D552A">
        <w:rPr>
          <w:rStyle w:val="StyleUnderline"/>
        </w:rPr>
        <w:t xml:space="preserve">; and </w:t>
      </w:r>
      <w:r w:rsidRPr="008D552A">
        <w:rPr>
          <w:rStyle w:val="Emphasis"/>
        </w:rPr>
        <w:t>press freedom</w:t>
      </w:r>
      <w:r w:rsidRPr="008D552A">
        <w:rPr>
          <w:rStyle w:val="StyleUnderline"/>
        </w:rPr>
        <w:t xml:space="preserve"> and </w:t>
      </w:r>
      <w:r w:rsidRPr="008D552A">
        <w:rPr>
          <w:rStyle w:val="Emphasis"/>
        </w:rPr>
        <w:t xml:space="preserve">protection against </w:t>
      </w:r>
      <w:r w:rsidRPr="00EF0FE5">
        <w:rPr>
          <w:rStyle w:val="Emphasis"/>
        </w:rPr>
        <w:t>censorship</w:t>
      </w:r>
      <w:r w:rsidRPr="00EF0FE5">
        <w:rPr>
          <w:rStyle w:val="StyleUnderline"/>
        </w:rPr>
        <w:t xml:space="preserve">. All </w:t>
      </w:r>
      <w:r w:rsidRPr="00EF0FE5">
        <w:rPr>
          <w:rStyle w:val="Emphasis"/>
        </w:rPr>
        <w:t>deserve to be defended</w:t>
      </w:r>
      <w:r w:rsidRPr="00EF0FE5">
        <w:rPr>
          <w:rStyle w:val="StyleUnderline"/>
        </w:rPr>
        <w:t>,</w:t>
      </w:r>
      <w:r>
        <w:rPr>
          <w:rStyle w:val="StyleUnderline"/>
        </w:rPr>
        <w:t xml:space="preserve"> </w:t>
      </w:r>
      <w:r w:rsidRPr="008D552A">
        <w:rPr>
          <w:rStyle w:val="Emphasis"/>
        </w:rPr>
        <w:t>not</w:t>
      </w:r>
      <w:r w:rsidRPr="008D552A">
        <w:rPr>
          <w:rStyle w:val="StyleUnderline"/>
        </w:rPr>
        <w:t xml:space="preserve"> because of their role in advancing us toward a </w:t>
      </w:r>
      <w:r w:rsidRPr="008D552A">
        <w:rPr>
          <w:rStyle w:val="Emphasis"/>
        </w:rPr>
        <w:t>future beyond capitalism</w:t>
      </w:r>
      <w:r w:rsidRPr="008D552A">
        <w:rPr>
          <w:rStyle w:val="StyleUnderline"/>
        </w:rPr>
        <w:t xml:space="preserve">, but because they </w:t>
      </w:r>
      <w:r w:rsidRPr="008D552A">
        <w:rPr>
          <w:rStyle w:val="Emphasis"/>
        </w:rPr>
        <w:t>represent real improvements</w:t>
      </w:r>
      <w:r w:rsidRPr="008D552A">
        <w:rPr>
          <w:rStyle w:val="StyleUnderline"/>
        </w:rPr>
        <w:t xml:space="preserve"> in our lives. The </w:t>
      </w:r>
      <w:proofErr w:type="gramStart"/>
      <w:r w:rsidRPr="008D552A">
        <w:rPr>
          <w:rStyle w:val="Emphasis"/>
        </w:rPr>
        <w:t>fear-mongering</w:t>
      </w:r>
      <w:proofErr w:type="gramEnd"/>
      <w:r w:rsidRPr="008D552A">
        <w:rPr>
          <w:rStyle w:val="StyleUnderline"/>
        </w:rPr>
        <w:t xml:space="preserve">, </w:t>
      </w:r>
      <w:r w:rsidRPr="008D552A">
        <w:rPr>
          <w:rStyle w:val="Emphasis"/>
        </w:rPr>
        <w:t>repression</w:t>
      </w:r>
      <w:r w:rsidRPr="008D552A">
        <w:rPr>
          <w:rStyle w:val="StyleUnderline"/>
        </w:rPr>
        <w:t xml:space="preserve">, and </w:t>
      </w:r>
      <w:r w:rsidRPr="008D552A">
        <w:rPr>
          <w:rStyle w:val="Emphasis"/>
        </w:rPr>
        <w:t>evisceration of public criticism</w:t>
      </w:r>
      <w:r w:rsidRPr="008D552A">
        <w:rPr>
          <w:rStyle w:val="StyleUnderline"/>
        </w:rPr>
        <w:t xml:space="preserve"> promoted by right-wing populism </w:t>
      </w:r>
      <w:r w:rsidRPr="008D552A">
        <w:rPr>
          <w:rStyle w:val="Emphasis"/>
        </w:rPr>
        <w:t>diminish democratic citizenship for everyone</w:t>
      </w:r>
      <w:r w:rsidRPr="008D552A">
        <w:rPr>
          <w:rStyle w:val="StyleUnderline"/>
        </w:rPr>
        <w:t xml:space="preserve">. They are </w:t>
      </w:r>
      <w:r w:rsidRPr="008D552A">
        <w:rPr>
          <w:rStyle w:val="Emphasis"/>
        </w:rPr>
        <w:t xml:space="preserve">harmful to left </w:t>
      </w:r>
      <w:r w:rsidRPr="00EF0FE5">
        <w:rPr>
          <w:rStyle w:val="Emphasis"/>
        </w:rPr>
        <w:t>organizing</w:t>
      </w:r>
      <w:r w:rsidRPr="00EF0FE5">
        <w:rPr>
          <w:rStyle w:val="StyleUnderline"/>
        </w:rPr>
        <w:t xml:space="preserve"> and to anyone who believes in defending political freedom. Resisting these assaults on liberal democracy through the </w:t>
      </w:r>
      <w:r w:rsidRPr="00EF0FE5">
        <w:rPr>
          <w:rStyle w:val="Emphasis"/>
        </w:rPr>
        <w:t>political means made available by liberal democracy</w:t>
      </w:r>
      <w:r w:rsidRPr="00EF0FE5">
        <w:rPr>
          <w:rStyle w:val="StyleUnderline"/>
        </w:rPr>
        <w:t xml:space="preserve"> is an </w:t>
      </w:r>
      <w:r w:rsidRPr="00EF0FE5">
        <w:rPr>
          <w:rStyle w:val="Emphasis"/>
        </w:rPr>
        <w:t>urgent task</w:t>
      </w:r>
      <w:r w:rsidRPr="00EF0FE5">
        <w:rPr>
          <w:rStyle w:val="StyleUnderline"/>
        </w:rPr>
        <w:t xml:space="preserve">. This </w:t>
      </w:r>
      <w:r w:rsidRPr="00EF0FE5">
        <w:rPr>
          <w:rStyle w:val="Emphasis"/>
        </w:rPr>
        <w:t>does not prevent one from also seeking to build a movement</w:t>
      </w:r>
      <w:r w:rsidRPr="00EF0FE5">
        <w:rPr>
          <w:rStyle w:val="StyleUnderline"/>
        </w:rPr>
        <w:t xml:space="preserve"> beyond “resistance.” But resistance is </w:t>
      </w:r>
      <w:r w:rsidRPr="00EF0FE5">
        <w:rPr>
          <w:rStyle w:val="Emphasis"/>
        </w:rPr>
        <w:t xml:space="preserve">important work </w:t>
      </w:r>
      <w:proofErr w:type="gramStart"/>
      <w:r w:rsidRPr="00EF0FE5">
        <w:rPr>
          <w:rStyle w:val="Emphasis"/>
        </w:rPr>
        <w:t>in its own right</w:t>
      </w:r>
      <w:r w:rsidRPr="00EF0FE5">
        <w:rPr>
          <w:rStyle w:val="StyleUnderline"/>
        </w:rPr>
        <w:t xml:space="preserve"> and</w:t>
      </w:r>
      <w:proofErr w:type="gramEnd"/>
      <w:r w:rsidRPr="00EF0FE5">
        <w:rPr>
          <w:rStyle w:val="StyleUnderline"/>
        </w:rPr>
        <w:t>, for many</w:t>
      </w:r>
      <w:r w:rsidRPr="00EF0FE5">
        <w:rPr>
          <w:sz w:val="10"/>
        </w:rPr>
        <w:t xml:space="preserve"> of us, </w:t>
      </w:r>
      <w:r w:rsidRPr="00EF0FE5">
        <w:rPr>
          <w:rStyle w:val="StyleUnderline"/>
        </w:rPr>
        <w:t xml:space="preserve">it is the work that is </w:t>
      </w:r>
      <w:r w:rsidRPr="00EF0FE5">
        <w:rPr>
          <w:rStyle w:val="Emphasis"/>
        </w:rPr>
        <w:t>currently most important</w:t>
      </w:r>
      <w:r w:rsidRPr="00EF0FE5">
        <w:rPr>
          <w:sz w:val="10"/>
        </w:rPr>
        <w:t xml:space="preserve">. </w:t>
      </w:r>
      <w:r w:rsidRPr="00EF0FE5">
        <w:rPr>
          <w:sz w:val="10"/>
          <w:szCs w:val="10"/>
        </w:rPr>
        <w:t xml:space="preserve">Sarah Leonard, a Dissent editor-at-large and former editor at the Nation, recently remarked about the uncertainties of liberals: The problem with many prominent representatives of liberalism today . . . is that they don’t seem to know which side they’re on. Say Bernie, vote Hillary; say universal health care, but condemn its advocacy; say electable, lose everywhere; say you’ll don sneakers to walk the picket line, don’t show up. The name of my desire is socialism; do liberals know the name of theirs? This reluctance to pick “a side” that disturbs Leonard—which I prefer to describe as ambivalence—is real, and while it can be bridged, I doubt it can be eliminated. For to be a left liberal is to be troubled by the hesitations and inconsistencies of which Leonard writes but also to believe that a pluralistic politics of freedom in our complex world requires such tribulations. I supported Sanders and voted for him in the Indiana primary. But I doubted he could win the Democratic nomination, much less the general election, and I worried about the harshness with which some of his supporters attacked Clinton, a harshness that has persisted over the </w:t>
      </w:r>
      <w:r w:rsidRPr="00EF0FE5">
        <w:rPr>
          <w:sz w:val="10"/>
          <w:szCs w:val="10"/>
        </w:rPr>
        <w:lastRenderedPageBreak/>
        <w:t xml:space="preserve">past year. I support universal </w:t>
      </w:r>
      <w:proofErr w:type="gramStart"/>
      <w:r w:rsidRPr="00EF0FE5">
        <w:rPr>
          <w:sz w:val="10"/>
          <w:szCs w:val="10"/>
        </w:rPr>
        <w:t>healthcare, and</w:t>
      </w:r>
      <w:proofErr w:type="gramEnd"/>
      <w:r w:rsidRPr="00EF0FE5">
        <w:rPr>
          <w:sz w:val="10"/>
          <w:szCs w:val="10"/>
        </w:rPr>
        <w:t xml:space="preserve"> welcome the shift by many important Democratic leaders to support the Sanders plan. Still, I wonder whether the plan itself is viable, and whether it is the most compelling issue on which to mobilize the Democratic Party to electoral victories in 2018 and 2020. Because I so profoundly fear Trumpism, I regard Democratic victories as critical—even if they involve compromises on healthcare and even as they will likely bring disappointments. Am I confused? Am I lacking in conviction? Or am I simply unable to believe there are easy, clear-cut answers to many current political questions? </w:t>
      </w:r>
      <w:r w:rsidRPr="00EF0FE5">
        <w:rPr>
          <w:sz w:val="10"/>
        </w:rPr>
        <w:t xml:space="preserve">And so </w:t>
      </w:r>
      <w:r w:rsidRPr="008D552A">
        <w:rPr>
          <w:rStyle w:val="StyleUnderline"/>
        </w:rPr>
        <w:t>“</w:t>
      </w:r>
      <w:r w:rsidRPr="004A3C03">
        <w:rPr>
          <w:rStyle w:val="StyleUnderline"/>
          <w:highlight w:val="green"/>
        </w:rPr>
        <w:t>liberal</w:t>
      </w:r>
      <w:r w:rsidRPr="008D552A">
        <w:rPr>
          <w:rStyle w:val="StyleUnderline"/>
        </w:rPr>
        <w:t>” works</w:t>
      </w:r>
      <w:r w:rsidRPr="00EF0FE5">
        <w:rPr>
          <w:sz w:val="10"/>
        </w:rPr>
        <w:t xml:space="preserve"> for me </w:t>
      </w:r>
      <w:r w:rsidRPr="00EF0FE5">
        <w:rPr>
          <w:rStyle w:val="StyleUnderline"/>
        </w:rPr>
        <w:t xml:space="preserve">as a </w:t>
      </w:r>
      <w:r w:rsidRPr="00EF0FE5">
        <w:rPr>
          <w:rStyle w:val="Emphasis"/>
        </w:rPr>
        <w:t>political identity</w:t>
      </w:r>
      <w:r w:rsidRPr="00EF0FE5">
        <w:rPr>
          <w:sz w:val="10"/>
        </w:rPr>
        <w:t xml:space="preserve"> in a way that “socialist” does not. </w:t>
      </w:r>
      <w:r w:rsidRPr="008D552A">
        <w:rPr>
          <w:rStyle w:val="StyleUnderline"/>
        </w:rPr>
        <w:t xml:space="preserve">It </w:t>
      </w:r>
      <w:r w:rsidRPr="00EF0FE5">
        <w:rPr>
          <w:rStyle w:val="Emphasis"/>
        </w:rPr>
        <w:t>places a</w:t>
      </w:r>
      <w:r w:rsidRPr="004A3C03">
        <w:rPr>
          <w:rStyle w:val="Emphasis"/>
          <w:highlight w:val="green"/>
        </w:rPr>
        <w:t xml:space="preserve"> priority</w:t>
      </w:r>
      <w:r w:rsidRPr="004A3C03">
        <w:rPr>
          <w:rStyle w:val="StyleUnderline"/>
          <w:highlight w:val="green"/>
        </w:rPr>
        <w:t xml:space="preserve"> on</w:t>
      </w:r>
      <w:r w:rsidRPr="008D552A">
        <w:rPr>
          <w:rStyle w:val="StyleUnderline"/>
        </w:rPr>
        <w:t xml:space="preserve"> the civil and political </w:t>
      </w:r>
      <w:r w:rsidRPr="004A3C03">
        <w:rPr>
          <w:rStyle w:val="StyleUnderline"/>
          <w:highlight w:val="green"/>
        </w:rPr>
        <w:t xml:space="preserve">freedoms that </w:t>
      </w:r>
      <w:r w:rsidRPr="004A3C03">
        <w:rPr>
          <w:rStyle w:val="Emphasis"/>
          <w:highlight w:val="green"/>
        </w:rPr>
        <w:t xml:space="preserve">make it possible </w:t>
      </w:r>
      <w:r w:rsidRPr="00EF0FE5">
        <w:rPr>
          <w:rStyle w:val="Emphasis"/>
        </w:rPr>
        <w:t xml:space="preserve">for us </w:t>
      </w:r>
      <w:r w:rsidRPr="004A3C03">
        <w:rPr>
          <w:rStyle w:val="Emphasis"/>
          <w:highlight w:val="green"/>
        </w:rPr>
        <w:t>to argue</w:t>
      </w:r>
      <w:r w:rsidRPr="008D552A">
        <w:rPr>
          <w:rStyle w:val="StyleUnderline"/>
        </w:rPr>
        <w:t xml:space="preserve"> about how to challenge injustice and work for greater </w:t>
      </w:r>
      <w:r w:rsidRPr="00EF0FE5">
        <w:rPr>
          <w:rStyle w:val="StyleUnderline"/>
        </w:rPr>
        <w:t xml:space="preserve">justice. It furnishes </w:t>
      </w:r>
      <w:r w:rsidRPr="00EF0FE5">
        <w:rPr>
          <w:rStyle w:val="Emphasis"/>
        </w:rPr>
        <w:t xml:space="preserve">peaceful </w:t>
      </w:r>
      <w:r w:rsidRPr="004A3C03">
        <w:rPr>
          <w:rStyle w:val="Emphasis"/>
          <w:highlight w:val="green"/>
        </w:rPr>
        <w:t>channels of</w:t>
      </w:r>
      <w:r w:rsidRPr="008D552A">
        <w:rPr>
          <w:rStyle w:val="Emphasis"/>
        </w:rPr>
        <w:t xml:space="preserve"> political participation</w:t>
      </w:r>
      <w:r w:rsidRPr="008D552A">
        <w:rPr>
          <w:rStyle w:val="StyleUnderline"/>
        </w:rPr>
        <w:t xml:space="preserve"> and </w:t>
      </w:r>
      <w:r w:rsidRPr="004A3C03">
        <w:rPr>
          <w:rStyle w:val="Emphasis"/>
          <w:highlight w:val="green"/>
        </w:rPr>
        <w:t>contestation</w:t>
      </w:r>
      <w:r w:rsidRPr="008D552A">
        <w:rPr>
          <w:rStyle w:val="StyleUnderline"/>
        </w:rPr>
        <w:t xml:space="preserve"> that allow for </w:t>
      </w:r>
      <w:r w:rsidRPr="008D552A">
        <w:rPr>
          <w:rStyle w:val="Emphasis"/>
        </w:rPr>
        <w:t>provisional agreements to be reached</w:t>
      </w:r>
      <w:r w:rsidRPr="008D552A">
        <w:rPr>
          <w:rStyle w:val="StyleUnderline"/>
        </w:rPr>
        <w:t xml:space="preserve"> about how to move forward</w:t>
      </w:r>
      <w:r w:rsidRPr="00EF0FE5">
        <w:rPr>
          <w:sz w:val="10"/>
        </w:rPr>
        <w:t xml:space="preserve">. Again, Lennard writes, disparagingly, that: “The liberal response has been outrage and disbelief that the state can fall so far from its alleged foundation as a contract forged by the will of equal pledgers.” But </w:t>
      </w:r>
      <w:r w:rsidRPr="008D552A">
        <w:rPr>
          <w:rStyle w:val="StyleUnderline"/>
        </w:rPr>
        <w:t>liberals</w:t>
      </w:r>
      <w:r w:rsidRPr="00EF0FE5">
        <w:rPr>
          <w:sz w:val="10"/>
        </w:rPr>
        <w:t xml:space="preserve"> such as </w:t>
      </w:r>
      <w:proofErr w:type="gramStart"/>
      <w:r w:rsidRPr="00EF0FE5">
        <w:rPr>
          <w:sz w:val="10"/>
        </w:rPr>
        <w:t>myself</w:t>
      </w:r>
      <w:proofErr w:type="gramEnd"/>
      <w:r w:rsidRPr="00EF0FE5">
        <w:rPr>
          <w:sz w:val="10"/>
        </w:rPr>
        <w:t xml:space="preserve"> </w:t>
      </w:r>
      <w:r w:rsidRPr="002F2726">
        <w:rPr>
          <w:rStyle w:val="Emphasis"/>
        </w:rPr>
        <w:t>do not believe</w:t>
      </w:r>
      <w:r w:rsidRPr="002F2726">
        <w:rPr>
          <w:rStyle w:val="StyleUnderline"/>
        </w:rPr>
        <w:t xml:space="preserve"> that the liberal democratic state was </w:t>
      </w:r>
      <w:r w:rsidRPr="002F2726">
        <w:rPr>
          <w:rStyle w:val="Emphasis"/>
        </w:rPr>
        <w:t>ever founded</w:t>
      </w:r>
      <w:r w:rsidRPr="002F2726">
        <w:rPr>
          <w:rStyle w:val="StyleUnderline"/>
        </w:rPr>
        <w:t xml:space="preserve"> through an </w:t>
      </w:r>
      <w:r w:rsidRPr="002F2726">
        <w:rPr>
          <w:rStyle w:val="Emphasis"/>
        </w:rPr>
        <w:t>idyllic process</w:t>
      </w:r>
      <w:r w:rsidRPr="002F2726">
        <w:rPr>
          <w:rStyle w:val="StyleUnderline"/>
        </w:rPr>
        <w:t xml:space="preserve"> of egalitarian consent. We believe </w:t>
      </w:r>
      <w:r w:rsidRPr="002F2726">
        <w:rPr>
          <w:rStyle w:val="Emphasis"/>
        </w:rPr>
        <w:t>only</w:t>
      </w:r>
      <w:r w:rsidRPr="002F2726">
        <w:rPr>
          <w:rStyle w:val="StyleUnderline"/>
        </w:rPr>
        <w:t xml:space="preserve"> that liberal democracy is a </w:t>
      </w:r>
      <w:r w:rsidRPr="002F2726">
        <w:rPr>
          <w:rStyle w:val="Emphasis"/>
        </w:rPr>
        <w:t>flawed outcome of struggle worth defending</w:t>
      </w:r>
      <w:r w:rsidRPr="002F2726">
        <w:rPr>
          <w:rStyle w:val="StyleUnderline"/>
        </w:rPr>
        <w:t xml:space="preserve">, and that the idea of free and equal democratic will formation has </w:t>
      </w:r>
      <w:r w:rsidRPr="002F2726">
        <w:rPr>
          <w:rStyle w:val="Emphasis"/>
        </w:rPr>
        <w:t>furnished</w:t>
      </w:r>
      <w:r w:rsidRPr="002F2726">
        <w:rPr>
          <w:rStyle w:val="StyleUnderline"/>
        </w:rPr>
        <w:t xml:space="preserve">, and </w:t>
      </w:r>
      <w:r w:rsidRPr="002F2726">
        <w:rPr>
          <w:rStyle w:val="Emphasis"/>
        </w:rPr>
        <w:t>continues to furnish</w:t>
      </w:r>
      <w:r w:rsidRPr="002F2726">
        <w:rPr>
          <w:rStyle w:val="StyleUnderline"/>
        </w:rPr>
        <w:t xml:space="preserve">, a </w:t>
      </w:r>
      <w:r w:rsidRPr="002F2726">
        <w:rPr>
          <w:rStyle w:val="Emphasis"/>
        </w:rPr>
        <w:t>powerful normative ideal</w:t>
      </w:r>
      <w:r w:rsidRPr="002F2726">
        <w:rPr>
          <w:rStyle w:val="StyleUnderline"/>
        </w:rPr>
        <w:t>. There is no “mythic social contract” that can “deliver us from evil.”</w:t>
      </w:r>
      <w:r w:rsidRPr="00EF0FE5">
        <w:rPr>
          <w:sz w:val="10"/>
        </w:rPr>
        <w:t xml:space="preserve"> There is no such contract, and there is no such deliverance. </w:t>
      </w:r>
      <w:r w:rsidRPr="008D552A">
        <w:rPr>
          <w:rStyle w:val="StyleUnderline"/>
        </w:rPr>
        <w:t xml:space="preserve">There is </w:t>
      </w:r>
      <w:r w:rsidRPr="00EF0FE5">
        <w:rPr>
          <w:rStyle w:val="Emphasis"/>
        </w:rPr>
        <w:t xml:space="preserve">only ongoing </w:t>
      </w:r>
      <w:r w:rsidRPr="004A3C03">
        <w:rPr>
          <w:rStyle w:val="Emphasis"/>
          <w:highlight w:val="green"/>
        </w:rPr>
        <w:t>debate</w:t>
      </w:r>
      <w:r w:rsidRPr="008D552A">
        <w:rPr>
          <w:rStyle w:val="StyleUnderline"/>
        </w:rPr>
        <w:t xml:space="preserve"> and </w:t>
      </w:r>
      <w:r w:rsidRPr="008D552A">
        <w:rPr>
          <w:rStyle w:val="Emphasis"/>
        </w:rPr>
        <w:t>contestation</w:t>
      </w:r>
      <w:r w:rsidRPr="008D552A">
        <w:rPr>
          <w:rStyle w:val="StyleUnderline"/>
        </w:rPr>
        <w:t xml:space="preserve">. </w:t>
      </w:r>
      <w:r w:rsidRPr="00EF0FE5">
        <w:rPr>
          <w:sz w:val="10"/>
        </w:rPr>
        <w:t xml:space="preserve">It is perhaps </w:t>
      </w:r>
      <w:r w:rsidRPr="002F2726">
        <w:rPr>
          <w:rStyle w:val="StyleUnderline"/>
        </w:rPr>
        <w:t xml:space="preserve">that </w:t>
      </w:r>
      <w:r w:rsidRPr="002F2726">
        <w:rPr>
          <w:rStyle w:val="Emphasis"/>
        </w:rPr>
        <w:t>fundamental commitment</w:t>
      </w:r>
      <w:r w:rsidRPr="002F2726">
        <w:rPr>
          <w:rStyle w:val="StyleUnderline"/>
        </w:rPr>
        <w:t xml:space="preserve"> to </w:t>
      </w:r>
      <w:r w:rsidRPr="002F2726">
        <w:rPr>
          <w:rStyle w:val="Emphasis"/>
        </w:rPr>
        <w:t>ongoing political contestation</w:t>
      </w:r>
      <w:r w:rsidRPr="00EF0FE5">
        <w:rPr>
          <w:sz w:val="10"/>
        </w:rPr>
        <w:t xml:space="preserve"> that marks the difference between left liberals and those to our left who embrace a more “radical” and often emphatically socialist politics. To note this is not to disparage those to my left. It </w:t>
      </w:r>
      <w:r w:rsidRPr="002F2726">
        <w:rPr>
          <w:rStyle w:val="StyleUnderline"/>
        </w:rPr>
        <w:t xml:space="preserve">is to </w:t>
      </w:r>
      <w:r w:rsidRPr="004A3C03">
        <w:rPr>
          <w:rStyle w:val="StyleUnderline"/>
          <w:highlight w:val="green"/>
        </w:rPr>
        <w:t xml:space="preserve">identify </w:t>
      </w:r>
      <w:r w:rsidRPr="00EF0FE5">
        <w:rPr>
          <w:rStyle w:val="Emphasis"/>
        </w:rPr>
        <w:t>points of hones</w:t>
      </w:r>
      <w:r w:rsidRPr="008D552A">
        <w:rPr>
          <w:rStyle w:val="Emphasis"/>
        </w:rPr>
        <w:t xml:space="preserve">t </w:t>
      </w:r>
      <w:r w:rsidRPr="004A3C03">
        <w:rPr>
          <w:rStyle w:val="Emphasis"/>
          <w:highlight w:val="green"/>
        </w:rPr>
        <w:t>difference</w:t>
      </w:r>
      <w:r w:rsidRPr="004A3C03">
        <w:rPr>
          <w:rStyle w:val="StyleUnderline"/>
          <w:highlight w:val="green"/>
        </w:rPr>
        <w:t xml:space="preserve"> as </w:t>
      </w:r>
      <w:r w:rsidRPr="00EF0FE5">
        <w:rPr>
          <w:rStyle w:val="StyleUnderline"/>
        </w:rPr>
        <w:t xml:space="preserve">well as </w:t>
      </w:r>
      <w:r w:rsidRPr="004A3C03">
        <w:rPr>
          <w:rStyle w:val="Emphasis"/>
          <w:highlight w:val="green"/>
        </w:rPr>
        <w:t>commonalities</w:t>
      </w:r>
      <w:r w:rsidRPr="008D552A">
        <w:rPr>
          <w:rStyle w:val="StyleUnderline"/>
        </w:rPr>
        <w:t xml:space="preserve">, on which </w:t>
      </w:r>
      <w:r w:rsidRPr="00EF0FE5">
        <w:rPr>
          <w:rStyle w:val="Emphasis"/>
        </w:rPr>
        <w:t>agreements</w:t>
      </w:r>
      <w:r w:rsidRPr="00EF0FE5">
        <w:rPr>
          <w:rStyle w:val="StyleUnderline"/>
        </w:rPr>
        <w:t xml:space="preserve"> and </w:t>
      </w:r>
      <w:r w:rsidRPr="00EF0FE5">
        <w:rPr>
          <w:rStyle w:val="Emphasis"/>
        </w:rPr>
        <w:t>alliances are possible</w:t>
      </w:r>
      <w:r w:rsidRPr="00EF0FE5">
        <w:rPr>
          <w:sz w:val="10"/>
        </w:rPr>
        <w:t xml:space="preserve">. In December 2001, Robert </w:t>
      </w:r>
      <w:proofErr w:type="spellStart"/>
      <w:r w:rsidRPr="00EF0FE5">
        <w:rPr>
          <w:sz w:val="10"/>
        </w:rPr>
        <w:t>Kuttner</w:t>
      </w:r>
      <w:proofErr w:type="spellEnd"/>
      <w:r w:rsidRPr="00EF0FE5">
        <w:rPr>
          <w:sz w:val="10"/>
        </w:rPr>
        <w:t xml:space="preserve"> published a short piece in the liberal journal he co-edits, the American Prospect, with the self-explanatory title “Why Liberals Need Radicals.” In June 2013, Bhaskar Sunkara, editor of Jacobin, published a piece in the Nation, entitled “Letter to ‘The Nation’ From a Young Radical.” Sunkara explains why he and his colleagues have embraced a new radicalism with strong Marxist roots. He too makes the case that </w:t>
      </w:r>
      <w:r w:rsidRPr="00EF0FE5">
        <w:rPr>
          <w:rStyle w:val="StyleUnderline"/>
        </w:rPr>
        <w:t xml:space="preserve">liberals and radicals </w:t>
      </w:r>
      <w:r w:rsidRPr="00EF0FE5">
        <w:rPr>
          <w:rStyle w:val="Emphasis"/>
        </w:rPr>
        <w:t>need each other</w:t>
      </w:r>
      <w:r w:rsidRPr="00EF0FE5">
        <w:rPr>
          <w:sz w:val="10"/>
        </w:rPr>
        <w:t xml:space="preserve">. At the same time, from the radical and not the liberal side, Sunkara’s view of this association is rather harsh: “American radicalism has had a complex and at times contradictory association with liberalism. At the peak of the socialist movement, </w:t>
      </w:r>
      <w:r w:rsidRPr="008D552A">
        <w:rPr>
          <w:rStyle w:val="StyleUnderline"/>
        </w:rPr>
        <w:t xml:space="preserve">leftists </w:t>
      </w:r>
      <w:r w:rsidRPr="008D552A">
        <w:rPr>
          <w:rStyle w:val="Emphasis"/>
        </w:rPr>
        <w:t>fed off liberal victories</w:t>
      </w:r>
      <w:r w:rsidRPr="008D552A">
        <w:rPr>
          <w:rStyle w:val="StyleUnderline"/>
        </w:rPr>
        <w:t>. Radicals</w:t>
      </w:r>
      <w:r w:rsidRPr="00EF0FE5">
        <w:rPr>
          <w:sz w:val="10"/>
        </w:rPr>
        <w:t xml:space="preserve">, in turn, </w:t>
      </w:r>
      <w:r w:rsidRPr="008D552A">
        <w:rPr>
          <w:rStyle w:val="StyleUnderline"/>
        </w:rPr>
        <w:t xml:space="preserve">have </w:t>
      </w:r>
      <w:r w:rsidRPr="008D552A">
        <w:rPr>
          <w:rStyle w:val="Emphasis"/>
        </w:rPr>
        <w:t>added coherence</w:t>
      </w:r>
      <w:r w:rsidRPr="008D552A">
        <w:rPr>
          <w:rStyle w:val="StyleUnderline"/>
        </w:rPr>
        <w:t xml:space="preserve"> and </w:t>
      </w:r>
      <w:r w:rsidRPr="008D552A">
        <w:rPr>
          <w:rStyle w:val="Emphasis"/>
        </w:rPr>
        <w:t>punch</w:t>
      </w:r>
      <w:r w:rsidRPr="008D552A">
        <w:rPr>
          <w:rStyle w:val="StyleUnderline"/>
        </w:rPr>
        <w:t xml:space="preserve"> to </w:t>
      </w:r>
      <w:r w:rsidRPr="008D552A">
        <w:rPr>
          <w:rStyle w:val="Emphasis"/>
        </w:rPr>
        <w:t>every key liberal struggle</w:t>
      </w:r>
      <w:r w:rsidRPr="008D552A">
        <w:rPr>
          <w:rStyle w:val="StyleUnderline"/>
        </w:rPr>
        <w:t xml:space="preserve"> and </w:t>
      </w:r>
      <w:r w:rsidRPr="008D552A">
        <w:rPr>
          <w:rStyle w:val="Emphasis"/>
        </w:rPr>
        <w:t>advance</w:t>
      </w:r>
      <w:r w:rsidRPr="008D552A">
        <w:rPr>
          <w:rStyle w:val="StyleUnderline"/>
        </w:rPr>
        <w:t xml:space="preserve"> of the past century. Such a </w:t>
      </w:r>
      <w:r w:rsidRPr="008D552A">
        <w:rPr>
          <w:rStyle w:val="Emphasis"/>
        </w:rPr>
        <w:t>mutually beneficial alliance</w:t>
      </w:r>
      <w:r w:rsidRPr="008D552A">
        <w:rPr>
          <w:rStyle w:val="StyleUnderline"/>
        </w:rPr>
        <w:t xml:space="preserve"> could be in the works again.</w:t>
      </w:r>
      <w:r w:rsidRPr="00EF0FE5">
        <w:rPr>
          <w:sz w:val="10"/>
        </w:rPr>
        <w:t xml:space="preserve"> The first step is to smash the existing liberal coalition and rebuild it on a radically different basis.” I share Sunkara’s belief that now is the time for mutually beneficial connections and alliances between democratic socialists and liberals. But </w:t>
      </w:r>
      <w:r w:rsidRPr="008D552A">
        <w:rPr>
          <w:rStyle w:val="StyleUnderline"/>
        </w:rPr>
        <w:t>I am</w:t>
      </w:r>
      <w:r w:rsidRPr="00EF0FE5">
        <w:rPr>
          <w:sz w:val="10"/>
        </w:rPr>
        <w:t xml:space="preserve"> rather </w:t>
      </w:r>
      <w:r w:rsidRPr="008D552A">
        <w:rPr>
          <w:rStyle w:val="Emphasis"/>
        </w:rPr>
        <w:t>wary</w:t>
      </w:r>
      <w:r w:rsidRPr="00EF0FE5">
        <w:rPr>
          <w:sz w:val="10"/>
        </w:rPr>
        <w:t>—perhaps for reasons of generational experience—</w:t>
      </w:r>
      <w:r w:rsidRPr="008D552A">
        <w:rPr>
          <w:rStyle w:val="StyleUnderline"/>
        </w:rPr>
        <w:t>of calls to “</w:t>
      </w:r>
      <w:r w:rsidRPr="008D552A">
        <w:rPr>
          <w:rStyle w:val="Emphasis"/>
        </w:rPr>
        <w:t>smash the existing liberal coalition</w:t>
      </w:r>
      <w:r w:rsidRPr="008D552A">
        <w:rPr>
          <w:rStyle w:val="StyleUnderline"/>
        </w:rPr>
        <w:t>.”</w:t>
      </w:r>
      <w:r w:rsidRPr="00EF0FE5">
        <w:rPr>
          <w:sz w:val="10"/>
        </w:rPr>
        <w:t xml:space="preserve"> I am skeptical of that “radically different basis.” Most importantly, I believe that </w:t>
      </w:r>
      <w:r w:rsidRPr="008D552A">
        <w:rPr>
          <w:rStyle w:val="StyleUnderline"/>
        </w:rPr>
        <w:t xml:space="preserve">the </w:t>
      </w:r>
      <w:r w:rsidRPr="008D552A">
        <w:rPr>
          <w:rStyle w:val="Emphasis"/>
        </w:rPr>
        <w:t>danger posed by the radical right</w:t>
      </w:r>
      <w:r w:rsidRPr="008D552A">
        <w:rPr>
          <w:rStyle w:val="StyleUnderline"/>
        </w:rPr>
        <w:t xml:space="preserve">, to the </w:t>
      </w:r>
      <w:r w:rsidRPr="008D552A">
        <w:rPr>
          <w:rStyle w:val="Emphasis"/>
        </w:rPr>
        <w:t>political conditions</w:t>
      </w:r>
      <w:r w:rsidRPr="008D552A">
        <w:rPr>
          <w:rStyle w:val="StyleUnderline"/>
        </w:rPr>
        <w:t xml:space="preserve"> and </w:t>
      </w:r>
      <w:r w:rsidRPr="008D552A">
        <w:rPr>
          <w:rStyle w:val="Emphasis"/>
        </w:rPr>
        <w:t>elemental life chances of many millions of individuals</w:t>
      </w:r>
      <w:r w:rsidRPr="008D552A">
        <w:rPr>
          <w:rStyle w:val="StyleUnderline"/>
        </w:rPr>
        <w:t xml:space="preserve">, makes it </w:t>
      </w:r>
      <w:r w:rsidRPr="00EF0FE5">
        <w:rPr>
          <w:rStyle w:val="StyleUnderline"/>
        </w:rPr>
        <w:t xml:space="preserve">important to </w:t>
      </w:r>
      <w:r w:rsidRPr="00EF0FE5">
        <w:rPr>
          <w:rStyle w:val="Emphasis"/>
        </w:rPr>
        <w:t>defend</w:t>
      </w:r>
      <w:r w:rsidRPr="00EF0FE5">
        <w:rPr>
          <w:rStyle w:val="StyleUnderline"/>
        </w:rPr>
        <w:t xml:space="preserve">, to </w:t>
      </w:r>
      <w:r w:rsidRPr="00EF0FE5">
        <w:rPr>
          <w:rStyle w:val="Emphasis"/>
        </w:rPr>
        <w:t>build</w:t>
      </w:r>
      <w:r w:rsidRPr="00EF0FE5">
        <w:rPr>
          <w:rStyle w:val="StyleUnderline"/>
        </w:rPr>
        <w:t xml:space="preserve">, and to </w:t>
      </w:r>
      <w:r w:rsidRPr="00EF0FE5">
        <w:rPr>
          <w:rStyle w:val="Emphasis"/>
        </w:rPr>
        <w:t>extend the liberal coalition</w:t>
      </w:r>
      <w:r w:rsidRPr="00EF0FE5">
        <w:rPr>
          <w:rStyle w:val="StyleUnderline"/>
        </w:rPr>
        <w:t xml:space="preserve"> rather than </w:t>
      </w:r>
      <w:r w:rsidRPr="00EF0FE5">
        <w:rPr>
          <w:rStyle w:val="Emphasis"/>
        </w:rPr>
        <w:t>disrupt</w:t>
      </w:r>
      <w:r w:rsidRPr="00EF0FE5">
        <w:rPr>
          <w:rStyle w:val="StyleUnderline"/>
        </w:rPr>
        <w:t xml:space="preserve"> or </w:t>
      </w:r>
      <w:r w:rsidRPr="00EF0FE5">
        <w:rPr>
          <w:rStyle w:val="Emphasis"/>
        </w:rPr>
        <w:t>destroy it</w:t>
      </w:r>
      <w:r w:rsidRPr="00EF0FE5">
        <w:rPr>
          <w:sz w:val="10"/>
        </w:rPr>
        <w:t xml:space="preserve">. Because in the struggle between socialism and barbarism, it is barbarism that has the advantage. And because </w:t>
      </w:r>
      <w:r w:rsidRPr="00EF0FE5">
        <w:rPr>
          <w:rStyle w:val="StyleUnderline"/>
        </w:rPr>
        <w:t xml:space="preserve">the </w:t>
      </w:r>
      <w:r w:rsidRPr="00EF0FE5">
        <w:rPr>
          <w:rStyle w:val="Emphasis"/>
        </w:rPr>
        <w:t>civil</w:t>
      </w:r>
      <w:r w:rsidRPr="00EF0FE5">
        <w:rPr>
          <w:rStyle w:val="StyleUnderline"/>
        </w:rPr>
        <w:t xml:space="preserve"> and </w:t>
      </w:r>
      <w:r w:rsidRPr="00EF0FE5">
        <w:rPr>
          <w:rStyle w:val="Emphasis"/>
        </w:rPr>
        <w:t>political freedoms</w:t>
      </w:r>
      <w:r w:rsidRPr="00EF0FE5">
        <w:rPr>
          <w:rStyle w:val="StyleUnderline"/>
        </w:rPr>
        <w:t xml:space="preserve"> and forms of </w:t>
      </w:r>
      <w:r w:rsidRPr="00EF0FE5">
        <w:rPr>
          <w:rStyle w:val="Emphasis"/>
        </w:rPr>
        <w:t>responsive public policy</w:t>
      </w:r>
      <w:r w:rsidRPr="00EF0FE5">
        <w:rPr>
          <w:rStyle w:val="StyleUnderline"/>
        </w:rPr>
        <w:t xml:space="preserve"> made possible by liberal democracy are a </w:t>
      </w:r>
      <w:r w:rsidRPr="00EF0FE5">
        <w:rPr>
          <w:rStyle w:val="Emphasis"/>
        </w:rPr>
        <w:t>necessary condition of any social</w:t>
      </w:r>
      <w:r w:rsidRPr="00EF0FE5">
        <w:rPr>
          <w:rStyle w:val="StyleUnderline"/>
        </w:rPr>
        <w:t xml:space="preserve"> or </w:t>
      </w:r>
      <w:r w:rsidRPr="00EF0FE5">
        <w:rPr>
          <w:rStyle w:val="Emphasis"/>
        </w:rPr>
        <w:t>economic justice worth having</w:t>
      </w:r>
      <w:r w:rsidRPr="00EF0FE5">
        <w:rPr>
          <w:sz w:val="10"/>
        </w:rPr>
        <w:t>.</w:t>
      </w:r>
    </w:p>
    <w:p w14:paraId="56D6CB7A" w14:textId="77777777" w:rsidR="005F572C" w:rsidRPr="005F572C" w:rsidRDefault="005F572C" w:rsidP="005F572C"/>
    <w:p w14:paraId="037C268B" w14:textId="3A4F379F" w:rsidR="0019311D" w:rsidRDefault="0019311D" w:rsidP="0019311D">
      <w:pPr>
        <w:pStyle w:val="Heading2"/>
      </w:pPr>
      <w:r>
        <w:lastRenderedPageBreak/>
        <w:t>1AC</w:t>
      </w:r>
    </w:p>
    <w:p w14:paraId="4CDF4E1B" w14:textId="77777777" w:rsidR="0019311D" w:rsidRPr="00976E44" w:rsidRDefault="0019311D" w:rsidP="0019311D">
      <w:pPr>
        <w:pStyle w:val="Heading3"/>
        <w:rPr>
          <w:rFonts w:cs="Calibri"/>
        </w:rPr>
      </w:pPr>
      <w:r w:rsidRPr="00976E44">
        <w:rPr>
          <w:rFonts w:cs="Calibri"/>
        </w:rPr>
        <w:lastRenderedPageBreak/>
        <w:t>1AC – Adv – Vaccine Diplomacy</w:t>
      </w:r>
    </w:p>
    <w:p w14:paraId="2DC430B6" w14:textId="77777777" w:rsidR="0019311D" w:rsidRPr="00976E44" w:rsidRDefault="0019311D" w:rsidP="0019311D">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5A8D73DB" w14:textId="77777777" w:rsidR="0019311D" w:rsidRPr="00976E44" w:rsidRDefault="0019311D" w:rsidP="0019311D">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10" w:history="1">
        <w:r w:rsidRPr="00976E44">
          <w:rPr>
            <w:rStyle w:val="Hyperlink"/>
          </w:rPr>
          <w:t>https://theglobalamericans.org/2021/06/a-u-s-vaccine-diplomacy-strategy-for-latin-america-and-the-caribbean/</w:t>
        </w:r>
      </w:hyperlink>
      <w:r w:rsidRPr="00976E44">
        <w:t xml:space="preserve">] Justin </w:t>
      </w:r>
    </w:p>
    <w:p w14:paraId="7FA28C2B" w14:textId="77777777" w:rsidR="0019311D" w:rsidRPr="00976E44" w:rsidRDefault="0019311D" w:rsidP="0019311D">
      <w:pPr>
        <w:rPr>
          <w:sz w:val="16"/>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470C63">
        <w:rPr>
          <w:rStyle w:val="Emphasis"/>
        </w:rPr>
        <w:t>intellectual property</w:t>
      </w:r>
      <w:r w:rsidRPr="00976E44">
        <w:rPr>
          <w:sz w:val="16"/>
        </w:rPr>
        <w:t xml:space="preserve"> (</w:t>
      </w:r>
      <w:r w:rsidRPr="00470C63">
        <w:rPr>
          <w:rStyle w:val="Emphasis"/>
          <w:highlight w:val="green"/>
        </w:rPr>
        <w:t>IP</w:t>
      </w:r>
      <w:r w:rsidRPr="00976E44">
        <w:rPr>
          <w:sz w:val="16"/>
        </w:rPr>
        <w:t xml:space="preserve">)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r>
        <w:rPr>
          <w:rStyle w:val="Emphasis"/>
        </w:rPr>
        <w:t xml:space="preserve"> </w:t>
      </w: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r>
        <w:rPr>
          <w:sz w:val="16"/>
        </w:rPr>
        <w:t xml:space="preserve"> </w:t>
      </w:r>
      <w:r w:rsidRPr="00976E44">
        <w:rPr>
          <w:sz w:val="16"/>
        </w:rPr>
        <w:t>History repeats itself</w:t>
      </w:r>
      <w:r>
        <w:rPr>
          <w:sz w:val="16"/>
        </w:rPr>
        <w:t xml:space="preserve"> </w:t>
      </w:r>
      <w:proofErr w:type="gramStart"/>
      <w:r w:rsidRPr="00976E44">
        <w:rPr>
          <w:sz w:val="16"/>
        </w:rPr>
        <w:t>In</w:t>
      </w:r>
      <w:proofErr w:type="gramEnd"/>
      <w:r w:rsidRPr="00976E44">
        <w:rPr>
          <w:sz w:val="16"/>
        </w:rPr>
        <w:t xml:space="preserve">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r>
        <w:rPr>
          <w:sz w:val="16"/>
        </w:rPr>
        <w:t xml:space="preserve"> </w:t>
      </w: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r>
        <w:rPr>
          <w:sz w:val="16"/>
        </w:rPr>
        <w:t xml:space="preserve"> </w:t>
      </w: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r>
        <w:rPr>
          <w:sz w:val="16"/>
        </w:rPr>
        <w:t xml:space="preserve"> </w:t>
      </w: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r>
        <w:rPr>
          <w:sz w:val="16"/>
        </w:rPr>
        <w:t xml:space="preserve"> </w:t>
      </w:r>
      <w:r w:rsidRPr="00976E44">
        <w:rPr>
          <w:sz w:val="16"/>
        </w:rPr>
        <w:t xml:space="preserve">During the AIDS pandemic, since many developing countries were members of the World Trade Organization (WTO), they were forbidden from importing generic pharmaceutical products because </w:t>
      </w:r>
      <w:proofErr w:type="gramStart"/>
      <w:r w:rsidRPr="00976E44">
        <w:rPr>
          <w:sz w:val="16"/>
        </w:rPr>
        <w:t xml:space="preserve">in </w:t>
      </w:r>
      <w:r w:rsidRPr="00976E44">
        <w:rPr>
          <w:sz w:val="16"/>
        </w:rPr>
        <w:lastRenderedPageBreak/>
        <w:t>order to</w:t>
      </w:r>
      <w:proofErr w:type="gramEnd"/>
      <w:r w:rsidRPr="00976E44">
        <w:rPr>
          <w:sz w:val="16"/>
        </w:rPr>
        <w:t xml:space="preserve">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r>
        <w:rPr>
          <w:sz w:val="16"/>
        </w:rPr>
        <w:t xml:space="preserve"> </w:t>
      </w:r>
      <w:r w:rsidRPr="00976E44">
        <w:rPr>
          <w:sz w:val="16"/>
        </w:rPr>
        <w:t xml:space="preserve">Drug companies eventually sued to keep lifesaving therapies out of the hands of dying AIDS-sufferers in Africa, a </w:t>
      </w:r>
      <w:proofErr w:type="gramStart"/>
      <w:r w:rsidRPr="00976E44">
        <w:rPr>
          <w:sz w:val="16"/>
        </w:rPr>
        <w:t>state of affairs</w:t>
      </w:r>
      <w:proofErr w:type="gramEnd"/>
      <w:r w:rsidRPr="00976E44">
        <w:rPr>
          <w:sz w:val="16"/>
        </w:rPr>
        <w:t xml:space="preserve">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r>
        <w:rPr>
          <w:sz w:val="16"/>
        </w:rPr>
        <w:t xml:space="preserve"> </w:t>
      </w:r>
      <w:r w:rsidRPr="00976E44">
        <w:rPr>
          <w:sz w:val="16"/>
        </w:rPr>
        <w:t xml:space="preserve">However, unlike the unipolarity that characterized the 1990s and early </w:t>
      </w:r>
      <w:r w:rsidRPr="00470C63">
        <w:rPr>
          <w:sz w:val="16"/>
        </w:rPr>
        <w:t xml:space="preserve">2000s, </w:t>
      </w:r>
      <w:r w:rsidRPr="00470C63">
        <w:rPr>
          <w:u w:val="single"/>
        </w:rPr>
        <w:t xml:space="preserve">the U.S. is </w:t>
      </w:r>
      <w:r w:rsidRPr="00470C63">
        <w:rPr>
          <w:rStyle w:val="Emphasis"/>
        </w:rPr>
        <w:t>no longer the only global superpower, and the humanitarian decisions it makes now</w:t>
      </w:r>
      <w:r w:rsidRPr="00470C63">
        <w:rPr>
          <w:sz w:val="16"/>
        </w:rPr>
        <w:t>—during a new global health crisis—</w:t>
      </w:r>
      <w:r w:rsidRPr="00470C63">
        <w:rPr>
          <w:u w:val="single"/>
        </w:rPr>
        <w:t xml:space="preserve">have the potential to be </w:t>
      </w:r>
      <w:r w:rsidRPr="00470C63">
        <w:rPr>
          <w:rStyle w:val="Emphasis"/>
        </w:rPr>
        <w:t>hugely consequential for the country’s influence and image</w:t>
      </w:r>
      <w:r w:rsidRPr="00470C63">
        <w:rPr>
          <w:sz w:val="16"/>
        </w:rPr>
        <w:t xml:space="preserve">. </w:t>
      </w:r>
      <w:proofErr w:type="gramStart"/>
      <w:r w:rsidRPr="00470C63">
        <w:rPr>
          <w:sz w:val="16"/>
        </w:rPr>
        <w:t>Similar to</w:t>
      </w:r>
      <w:proofErr w:type="gramEnd"/>
      <w:r w:rsidRPr="00470C63">
        <w:rPr>
          <w:sz w:val="16"/>
        </w:rPr>
        <w:t xml:space="preserve"> its trajectory at the height of the AIDS crisis, </w:t>
      </w:r>
      <w:r w:rsidRPr="00470C63">
        <w:rPr>
          <w:u w:val="single"/>
        </w:rPr>
        <w:t>Washington only recently voiced its desire to back the WTO patent waiver proposal, having come under tremendous international pressure</w:t>
      </w:r>
      <w:r w:rsidRPr="00470C63">
        <w:rPr>
          <w:sz w:val="16"/>
        </w:rPr>
        <w:t>. Granted, the U.S. backed a patent waiver</w:t>
      </w:r>
      <w:r w:rsidRPr="00976E44">
        <w:rPr>
          <w:sz w:val="16"/>
        </w:rPr>
        <w:t xml:space="preserve">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r>
        <w:rPr>
          <w:sz w:val="16"/>
        </w:rPr>
        <w:t xml:space="preserve"> </w:t>
      </w: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r>
        <w:rPr>
          <w:sz w:val="16"/>
        </w:rPr>
        <w:t xml:space="preserve"> </w:t>
      </w:r>
      <w:r w:rsidRPr="00976E44">
        <w:rPr>
          <w:sz w:val="16"/>
        </w:rPr>
        <w:t xml:space="preserve">After months of pushback from activists and political leaders, the U.S. finally expressed its support for patent waivers, with several key Western powers (notably France and the European Union (EU)) following suit. However, Germany—a major political player in the patent waiver </w:t>
      </w:r>
      <w:proofErr w:type="gramStart"/>
      <w:r w:rsidRPr="00976E44">
        <w:rPr>
          <w:sz w:val="16"/>
        </w:rPr>
        <w:t>debate</w:t>
      </w:r>
      <w:proofErr w:type="gramEnd"/>
      <w:r w:rsidRPr="00976E44">
        <w:rPr>
          <w:sz w:val="16"/>
        </w:rPr>
        <w:t xml:space="preserve"> due to its powerful pharmaceutical sector—continues to oppose the move. Other European countries remain similarly split on the patent waiver proposal, reflecting the fact that any patent waiver proposal will still requires extensive negotiation (</w:t>
      </w:r>
      <w:proofErr w:type="gramStart"/>
      <w:r w:rsidRPr="00976E44">
        <w:rPr>
          <w:sz w:val="16"/>
        </w:rPr>
        <w:t>in order for</w:t>
      </w:r>
      <w:proofErr w:type="gramEnd"/>
      <w:r w:rsidRPr="00976E44">
        <w:rPr>
          <w:sz w:val="16"/>
        </w:rPr>
        <w:t xml:space="preserve"> it to be accepted, there must be unanimous consent among WTO members).</w:t>
      </w:r>
      <w:r>
        <w:rPr>
          <w:sz w:val="16"/>
        </w:rPr>
        <w:t xml:space="preserve"> </w:t>
      </w: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r>
        <w:rPr>
          <w:sz w:val="16"/>
        </w:rPr>
        <w:t xml:space="preserve"> </w:t>
      </w: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w:t>
      </w:r>
      <w:r w:rsidRPr="00470C63">
        <w:rPr>
          <w:sz w:val="16"/>
        </w:rPr>
        <w:t xml:space="preserve">Russian and </w:t>
      </w:r>
      <w:r w:rsidRPr="00470C63">
        <w:rPr>
          <w:rStyle w:val="Emphasis"/>
        </w:rPr>
        <w:t>Chinese</w:t>
      </w:r>
      <w:r w:rsidRPr="00470C63">
        <w:rPr>
          <w:u w:val="single"/>
        </w:rPr>
        <w:t xml:space="preserve"> </w:t>
      </w:r>
      <w:r w:rsidRPr="00470C63">
        <w:rPr>
          <w:rStyle w:val="Emphasis"/>
        </w:rPr>
        <w:t>vaccine diplomacy have already led to economic, diplomatic, and political losses being felt by Washington</w:t>
      </w:r>
      <w:r w:rsidRPr="00470C63">
        <w:rPr>
          <w:u w:val="single"/>
        </w:rPr>
        <w:t>; this trend</w:t>
      </w:r>
      <w:r w:rsidRPr="00470C63">
        <w:rPr>
          <w:sz w:val="16"/>
        </w:rPr>
        <w:t xml:space="preserve">, if allowed to continue, </w:t>
      </w:r>
      <w:r w:rsidRPr="00470C63">
        <w:rPr>
          <w:u w:val="single"/>
        </w:rPr>
        <w:t>will</w:t>
      </w:r>
      <w:r w:rsidRPr="00976E44">
        <w:rPr>
          <w:u w:val="single"/>
        </w:rPr>
        <w:t xml:space="preserve">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r>
        <w:rPr>
          <w:u w:val="single"/>
        </w:rPr>
        <w:t xml:space="preserve"> </w:t>
      </w:r>
      <w:r w:rsidRPr="00976E44">
        <w:rPr>
          <w:sz w:val="16"/>
        </w:rPr>
        <w:t>A lack of strategy and political will</w:t>
      </w:r>
      <w:r>
        <w:rPr>
          <w:sz w:val="16"/>
        </w:rPr>
        <w:t xml:space="preserve"> </w:t>
      </w:r>
      <w:proofErr w:type="gramStart"/>
      <w:r w:rsidRPr="00976E44">
        <w:rPr>
          <w:u w:val="single"/>
        </w:rPr>
        <w:t>In</w:t>
      </w:r>
      <w:proofErr w:type="gramEnd"/>
      <w:r w:rsidRPr="00976E44">
        <w:rPr>
          <w:u w:val="single"/>
        </w:rPr>
        <w:t xml:space="preserve">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lastRenderedPageBreak/>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r>
        <w:rPr>
          <w:sz w:val="16"/>
        </w:rPr>
        <w:t xml:space="preserve"> </w:t>
      </w: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470C63">
        <w:rPr>
          <w:rStyle w:val="Emphasis"/>
        </w:rPr>
        <w:t xml:space="preserve">over </w:t>
      </w:r>
      <w:r w:rsidRPr="00976E44">
        <w:rPr>
          <w:rStyle w:val="Emphasis"/>
          <w:highlight w:val="green"/>
        </w:rPr>
        <w:t xml:space="preserve">165 million </w:t>
      </w:r>
      <w:r w:rsidRPr="00470C63">
        <w:rPr>
          <w:rStyle w:val="Emphasis"/>
        </w:rPr>
        <w:t>vaccines</w:t>
      </w:r>
      <w:r w:rsidRPr="00976E44">
        <w:rPr>
          <w:u w:val="single"/>
        </w:rPr>
        <w:t xml:space="preserve"> to Latin America, with countries like Chile and Uruguay having vaccinated 80 and 63 percent of their populations, respectively, with Chinese vaccines.</w:t>
      </w:r>
      <w:r>
        <w:rPr>
          <w:u w:val="single"/>
        </w:rPr>
        <w:t xml:space="preserve"> </w:t>
      </w: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w:t>
      </w:r>
      <w:proofErr w:type="gramStart"/>
      <w:r w:rsidRPr="00976E44">
        <w:rPr>
          <w:sz w:val="16"/>
        </w:rPr>
        <w:t>despite the fact that</w:t>
      </w:r>
      <w:proofErr w:type="gramEnd"/>
      <w:r w:rsidRPr="00976E44">
        <w:rPr>
          <w:sz w:val="16"/>
        </w:rPr>
        <w:t xml:space="preserve">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r>
        <w:rPr>
          <w:sz w:val="16"/>
        </w:rPr>
        <w:t xml:space="preserve"> </w:t>
      </w: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w:t>
      </w:r>
      <w:r w:rsidRPr="00470C63">
        <w:rPr>
          <w:sz w:val="16"/>
        </w:rPr>
        <w:t xml:space="preserve">a </w:t>
      </w:r>
      <w:r w:rsidRPr="00470C63">
        <w:rPr>
          <w:rStyle w:val="Emphasis"/>
        </w:rPr>
        <w:t>lack of vaccine support and assurance from Washington</w:t>
      </w:r>
      <w:r w:rsidRPr="00470C63">
        <w:rPr>
          <w:u w:val="single"/>
        </w:rPr>
        <w:t xml:space="preserve">, countries are </w:t>
      </w:r>
      <w:r w:rsidRPr="00470C63">
        <w:rPr>
          <w:rStyle w:val="Emphasis"/>
        </w:rPr>
        <w:t>growing closer to Beijing and Moscow</w:t>
      </w:r>
      <w:r w:rsidRPr="00470C63">
        <w:rPr>
          <w:u w:val="single"/>
        </w:rPr>
        <w:t xml:space="preserve">, succumbing to rival geopolitical powers that do not align with the diplomatic and economic interests of the United States. Brazil remains one of the countries </w:t>
      </w:r>
      <w:r w:rsidRPr="00470C63">
        <w:rPr>
          <w:rStyle w:val="Emphasis"/>
        </w:rPr>
        <w:t>hardest hit by the COVID-19 pandemic</w:t>
      </w:r>
      <w:r w:rsidRPr="00470C63">
        <w:rPr>
          <w:sz w:val="16"/>
        </w:rPr>
        <w:t xml:space="preserve">. Despite President Jair </w:t>
      </w:r>
      <w:proofErr w:type="spellStart"/>
      <w:r w:rsidRPr="00470C63">
        <w:rPr>
          <w:sz w:val="16"/>
        </w:rPr>
        <w:t>Bolsanaro’s</w:t>
      </w:r>
      <w:proofErr w:type="spellEnd"/>
      <w:r w:rsidRPr="00470C63">
        <w:rPr>
          <w:sz w:val="16"/>
        </w:rPr>
        <w:t xml:space="preserve"> anti-science tendencies and hawkish stance towards Beijing, however, his government has still proven susceptible</w:t>
      </w:r>
      <w:r w:rsidRPr="00976E44">
        <w:rPr>
          <w:sz w:val="16"/>
        </w:rPr>
        <w:t xml:space="preserv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r>
        <w:rPr>
          <w:sz w:val="16"/>
        </w:rPr>
        <w:t xml:space="preserve"> </w:t>
      </w: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xml:space="preserve">,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w:t>
      </w:r>
      <w:proofErr w:type="gramStart"/>
      <w:r w:rsidRPr="00976E44">
        <w:rPr>
          <w:sz w:val="16"/>
        </w:rPr>
        <w:t>considering the fact that</w:t>
      </w:r>
      <w:proofErr w:type="gramEnd"/>
      <w:r w:rsidRPr="00976E44">
        <w:rPr>
          <w:sz w:val="16"/>
        </w:rPr>
        <w:t>, before President Biden announced the sharing of the U.S. supply of AstraZeneca vaccines with Mexico, he had initially rejected AMLO’s call for assistance.</w:t>
      </w:r>
      <w:r>
        <w:rPr>
          <w:sz w:val="16"/>
        </w:rPr>
        <w:t xml:space="preserve"> </w:t>
      </w: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r>
        <w:rPr>
          <w:sz w:val="16"/>
        </w:rPr>
        <w:t xml:space="preserve"> </w:t>
      </w: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xml:space="preserve">, </w:t>
      </w:r>
      <w:r w:rsidRPr="00976E44">
        <w:rPr>
          <w:sz w:val="16"/>
        </w:rPr>
        <w:lastRenderedPageBreak/>
        <w:t xml:space="preserve">Russia has continued to sign vaccine deals </w:t>
      </w:r>
      <w:proofErr w:type="gramStart"/>
      <w:r w:rsidRPr="00976E44">
        <w:rPr>
          <w:sz w:val="16"/>
        </w:rPr>
        <w:t>in an effort to</w:t>
      </w:r>
      <w:proofErr w:type="gramEnd"/>
      <w:r w:rsidRPr="00976E44">
        <w:rPr>
          <w:sz w:val="16"/>
        </w:rPr>
        <w:t xml:space="preserve">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r>
        <w:rPr>
          <w:sz w:val="16"/>
        </w:rPr>
        <w:t xml:space="preserve"> </w:t>
      </w: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r>
        <w:rPr>
          <w:sz w:val="16"/>
        </w:rPr>
        <w:t xml:space="preserve"> </w:t>
      </w:r>
      <w:r w:rsidRPr="00976E44">
        <w:rPr>
          <w:sz w:val="16"/>
        </w:rPr>
        <w:t>A forward-thinking strategy</w:t>
      </w:r>
      <w:r>
        <w:rPr>
          <w:sz w:val="16"/>
        </w:rPr>
        <w:t xml:space="preserve"> </w:t>
      </w:r>
      <w:proofErr w:type="gramStart"/>
      <w:r w:rsidRPr="00976E44">
        <w:rPr>
          <w:sz w:val="16"/>
        </w:rPr>
        <w:t>To</w:t>
      </w:r>
      <w:proofErr w:type="gramEnd"/>
      <w:r w:rsidRPr="00976E44">
        <w:rPr>
          <w:sz w:val="16"/>
        </w:rPr>
        <w:t xml:space="preserve">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w:t>
      </w:r>
      <w:proofErr w:type="gramStart"/>
      <w:r w:rsidRPr="00976E44">
        <w:rPr>
          <w:u w:val="single"/>
        </w:rPr>
        <w:t>more readily extend a helping hand</w:t>
      </w:r>
      <w:proofErr w:type="gramEnd"/>
      <w:r w:rsidRPr="00976E44">
        <w:rPr>
          <w:u w:val="single"/>
        </w:rPr>
        <w:t>.</w:t>
      </w:r>
      <w:r>
        <w:rPr>
          <w:u w:val="single"/>
        </w:rPr>
        <w:t xml:space="preserve"> </w:t>
      </w: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w:t>
      </w:r>
      <w:proofErr w:type="gramStart"/>
      <w:r w:rsidRPr="00976E44">
        <w:rPr>
          <w:sz w:val="16"/>
        </w:rPr>
        <w:t>in order to</w:t>
      </w:r>
      <w:proofErr w:type="gramEnd"/>
      <w:r w:rsidRPr="00976E44">
        <w:rPr>
          <w:sz w:val="16"/>
        </w:rPr>
        <w:t xml:space="preserve">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r>
        <w:rPr>
          <w:sz w:val="16"/>
        </w:rPr>
        <w:t xml:space="preserve"> </w:t>
      </w:r>
      <w:r w:rsidRPr="00976E44">
        <w:rPr>
          <w:sz w:val="16"/>
        </w:rPr>
        <w:t xml:space="preserve">Second, </w:t>
      </w:r>
      <w:proofErr w:type="gramStart"/>
      <w:r w:rsidRPr="00976E44">
        <w:rPr>
          <w:sz w:val="16"/>
        </w:rPr>
        <w:t>in order to</w:t>
      </w:r>
      <w:proofErr w:type="gramEnd"/>
      <w:r w:rsidRPr="00976E44">
        <w:rPr>
          <w:sz w:val="16"/>
        </w:rPr>
        <w:t xml:space="preserve">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19E8583E" w14:textId="77777777" w:rsidR="0019311D" w:rsidRDefault="0019311D" w:rsidP="0019311D">
      <w:pPr>
        <w:pStyle w:val="Heading4"/>
        <w:jc w:val="both"/>
        <w:rPr>
          <w:rFonts w:cs="Calibri"/>
        </w:rPr>
      </w:pPr>
      <w:r w:rsidRPr="00976E44">
        <w:rPr>
          <w:rFonts w:cs="Calibri"/>
        </w:rPr>
        <w:t xml:space="preserve">Latin America is still </w:t>
      </w:r>
      <w:r w:rsidRPr="00976E44">
        <w:rPr>
          <w:rFonts w:cs="Calibri"/>
          <w:u w:val="single"/>
        </w:rPr>
        <w:t xml:space="preserve">skeptical of Chinese </w:t>
      </w:r>
      <w:proofErr w:type="gramStart"/>
      <w:r w:rsidRPr="00976E44">
        <w:rPr>
          <w:rFonts w:cs="Calibri"/>
          <w:u w:val="single"/>
        </w:rPr>
        <w:t>aid</w:t>
      </w:r>
      <w:proofErr w:type="gramEnd"/>
      <w:r w:rsidRPr="00976E44">
        <w:rPr>
          <w:rFonts w:cs="Calibri"/>
        </w:rPr>
        <w:t xml:space="preserve"> but lack of US presence means it’s the </w:t>
      </w:r>
      <w:r w:rsidRPr="00976E44">
        <w:rPr>
          <w:rFonts w:cs="Calibri"/>
          <w:u w:val="single"/>
        </w:rPr>
        <w:t>only choice</w:t>
      </w:r>
      <w:r w:rsidRPr="00976E44">
        <w:rPr>
          <w:rFonts w:cs="Calibri"/>
        </w:rPr>
        <w:t xml:space="preserve"> – </w:t>
      </w:r>
      <w:r w:rsidRPr="00D14C75">
        <w:rPr>
          <w:rFonts w:cs="Calibri"/>
          <w:u w:val="single"/>
        </w:rPr>
        <w:t>recent influence</w:t>
      </w:r>
      <w:r>
        <w:rPr>
          <w:rFonts w:cs="Calibri"/>
        </w:rPr>
        <w:t xml:space="preserve"> means it’s </w:t>
      </w:r>
      <w:r w:rsidRPr="00D14C75">
        <w:rPr>
          <w:rFonts w:cs="Calibri"/>
          <w:u w:val="single"/>
        </w:rPr>
        <w:t>try or die</w:t>
      </w:r>
      <w:r>
        <w:rPr>
          <w:rFonts w:cs="Calibri"/>
        </w:rPr>
        <w:t xml:space="preserve"> to capitalize on this weakness.</w:t>
      </w:r>
    </w:p>
    <w:p w14:paraId="018DF780" w14:textId="77777777" w:rsidR="0019311D" w:rsidRPr="00D14C75" w:rsidRDefault="0019311D" w:rsidP="0019311D">
      <w:r w:rsidRPr="00D14C75">
        <w:rPr>
          <w:rStyle w:val="Style13ptBold"/>
        </w:rPr>
        <w:t>Raimundo 9/3</w:t>
      </w:r>
      <w:r>
        <w:t xml:space="preserve"> [Joshua; 9/3/21; Graduate</w:t>
      </w:r>
      <w:r w:rsidRPr="00D14C75">
        <w:t xml:space="preserve"> of the World Journalism Institute</w:t>
      </w:r>
      <w:r>
        <w:t>;</w:t>
      </w:r>
      <w:r w:rsidRPr="00D14C75">
        <w:t xml:space="preserve"> </w:t>
      </w:r>
      <w:r>
        <w:t>“</w:t>
      </w:r>
      <w:r w:rsidRPr="00D14C75">
        <w:rPr>
          <w:i/>
          <w:iCs/>
        </w:rPr>
        <w:t>China peddles influence with vaccines</w:t>
      </w:r>
      <w:r>
        <w:t xml:space="preserve">,” World Tour, </w:t>
      </w:r>
      <w:hyperlink r:id="rId11" w:history="1">
        <w:r w:rsidRPr="00F616BA">
          <w:rPr>
            <w:rStyle w:val="Hyperlink"/>
          </w:rPr>
          <w:t>https://wng.org/roundups/china-peddles-influ</w:t>
        </w:r>
        <w:r w:rsidRPr="00F616BA">
          <w:rPr>
            <w:rStyle w:val="Hyperlink"/>
          </w:rPr>
          <w:t>e</w:t>
        </w:r>
        <w:r w:rsidRPr="00F616BA">
          <w:rPr>
            <w:rStyle w:val="Hyperlink"/>
          </w:rPr>
          <w:t>nce-with-vaccines-1630687161</w:t>
        </w:r>
      </w:hyperlink>
      <w:r>
        <w:t>] Justin</w:t>
      </w:r>
    </w:p>
    <w:p w14:paraId="3E5CAD16" w14:textId="77777777" w:rsidR="0019311D" w:rsidRPr="003C10EC" w:rsidRDefault="0019311D" w:rsidP="0019311D">
      <w:pPr>
        <w:rPr>
          <w:sz w:val="16"/>
        </w:rPr>
      </w:pPr>
      <w:r w:rsidRPr="003C10EC">
        <w:rPr>
          <w:sz w:val="16"/>
        </w:rPr>
        <w:t xml:space="preserve">This past winter, as COVID-19 vaccines first became widely available, </w:t>
      </w:r>
      <w:r w:rsidRPr="003C10EC">
        <w:rPr>
          <w:u w:val="single"/>
        </w:rPr>
        <w:t xml:space="preserve">the </w:t>
      </w:r>
      <w:r w:rsidRPr="003C10EC">
        <w:rPr>
          <w:rStyle w:val="Emphasis"/>
          <w:highlight w:val="green"/>
        </w:rPr>
        <w:t>Dominican Republic</w:t>
      </w:r>
      <w:r w:rsidRPr="003C10EC">
        <w:rPr>
          <w:rStyle w:val="Emphasis"/>
        </w:rPr>
        <w:t xml:space="preserve"> agreed to </w:t>
      </w:r>
      <w:r w:rsidRPr="003C10EC">
        <w:rPr>
          <w:rStyle w:val="Emphasis"/>
          <w:highlight w:val="green"/>
        </w:rPr>
        <w:t>receive 768,000 doses of</w:t>
      </w:r>
      <w:r w:rsidRPr="003C10EC">
        <w:rPr>
          <w:rStyle w:val="Emphasis"/>
        </w:rPr>
        <w:t xml:space="preserve"> the </w:t>
      </w:r>
      <w:proofErr w:type="spellStart"/>
      <w:r w:rsidRPr="003C10EC">
        <w:rPr>
          <w:rStyle w:val="Emphasis"/>
          <w:highlight w:val="green"/>
        </w:rPr>
        <w:t>Sinovac</w:t>
      </w:r>
      <w:proofErr w:type="spellEnd"/>
      <w:r w:rsidRPr="003C10EC">
        <w:rPr>
          <w:rStyle w:val="Emphasis"/>
        </w:rPr>
        <w:t xml:space="preserve"> shot developed in China</w:t>
      </w:r>
      <w:r w:rsidRPr="003C10EC">
        <w:rPr>
          <w:sz w:val="16"/>
        </w:rPr>
        <w:t xml:space="preserve">. The same week, </w:t>
      </w:r>
      <w:r w:rsidRPr="003C10EC">
        <w:rPr>
          <w:u w:val="single"/>
        </w:rPr>
        <w:t xml:space="preserve">Dominican President Luis </w:t>
      </w:r>
      <w:proofErr w:type="spellStart"/>
      <w:r w:rsidRPr="003C10EC">
        <w:rPr>
          <w:u w:val="single"/>
        </w:rPr>
        <w:t>Abinader</w:t>
      </w:r>
      <w:proofErr w:type="spellEnd"/>
      <w:r w:rsidRPr="003C10EC">
        <w:rPr>
          <w:u w:val="single"/>
        </w:rPr>
        <w:t xml:space="preserve"> </w:t>
      </w:r>
      <w:r w:rsidRPr="003C10EC">
        <w:rPr>
          <w:highlight w:val="green"/>
          <w:u w:val="single"/>
        </w:rPr>
        <w:t>lifted</w:t>
      </w:r>
      <w:r w:rsidRPr="003C10EC">
        <w:rPr>
          <w:u w:val="single"/>
        </w:rPr>
        <w:t xml:space="preserve"> the nation’s </w:t>
      </w:r>
      <w:r w:rsidRPr="003C10EC">
        <w:rPr>
          <w:rStyle w:val="Emphasis"/>
        </w:rPr>
        <w:t xml:space="preserve">longstanding </w:t>
      </w:r>
      <w:r w:rsidRPr="003C10EC">
        <w:rPr>
          <w:rStyle w:val="Emphasis"/>
          <w:highlight w:val="green"/>
        </w:rPr>
        <w:t>ban on Huawei</w:t>
      </w:r>
      <w:r w:rsidRPr="003C10EC">
        <w:rPr>
          <w:u w:val="single"/>
        </w:rPr>
        <w:t xml:space="preserve">, a Chinese 5G </w:t>
      </w:r>
      <w:r w:rsidRPr="003C10EC">
        <w:rPr>
          <w:rStyle w:val="Emphasis"/>
        </w:rPr>
        <w:t>telecommunications company</w:t>
      </w:r>
      <w:r w:rsidRPr="003C10EC">
        <w:rPr>
          <w:sz w:val="16"/>
        </w:rPr>
        <w:t xml:space="preserve">. The decision disappointed many Dominicans who are suspicious of the Beijing-backed company. Many nations have banned or sanctioned Huawei, which they suspect uses its technology to spy on foreign customers. </w:t>
      </w:r>
      <w:proofErr w:type="spellStart"/>
      <w:r w:rsidRPr="003C10EC">
        <w:rPr>
          <w:highlight w:val="green"/>
          <w:u w:val="single"/>
        </w:rPr>
        <w:t>Sinovac</w:t>
      </w:r>
      <w:proofErr w:type="spellEnd"/>
      <w:r w:rsidRPr="003C10EC">
        <w:rPr>
          <w:u w:val="single"/>
        </w:rPr>
        <w:t xml:space="preserve"> now </w:t>
      </w:r>
      <w:r w:rsidRPr="003C10EC">
        <w:rPr>
          <w:highlight w:val="green"/>
          <w:u w:val="single"/>
        </w:rPr>
        <w:t xml:space="preserve">accounts </w:t>
      </w:r>
      <w:r w:rsidRPr="003C10EC">
        <w:rPr>
          <w:u w:val="single"/>
        </w:rPr>
        <w:t xml:space="preserve">for 7.9 million of the 9.2 million administered doses in the </w:t>
      </w:r>
      <w:r w:rsidRPr="003C10EC">
        <w:rPr>
          <w:rStyle w:val="Emphasis"/>
        </w:rPr>
        <w:t>Dominican Republic</w:t>
      </w:r>
      <w:r w:rsidRPr="003C10EC">
        <w:rPr>
          <w:u w:val="single"/>
        </w:rPr>
        <w:t xml:space="preserve">, or </w:t>
      </w:r>
      <w:r w:rsidRPr="003C10EC">
        <w:rPr>
          <w:rStyle w:val="Emphasis"/>
          <w:highlight w:val="green"/>
        </w:rPr>
        <w:t>86 percent of</w:t>
      </w:r>
      <w:r w:rsidRPr="003C10EC">
        <w:rPr>
          <w:rStyle w:val="Emphasis"/>
        </w:rPr>
        <w:t xml:space="preserve"> the tiny </w:t>
      </w:r>
      <w:r w:rsidRPr="003C10EC">
        <w:rPr>
          <w:rStyle w:val="Emphasis"/>
          <w:highlight w:val="green"/>
        </w:rPr>
        <w:t>island</w:t>
      </w:r>
      <w:r w:rsidRPr="003C10EC">
        <w:rPr>
          <w:rStyle w:val="Emphasis"/>
        </w:rPr>
        <w:t xml:space="preserve"> nation’s </w:t>
      </w:r>
      <w:r w:rsidRPr="003C10EC">
        <w:rPr>
          <w:rStyle w:val="Emphasis"/>
          <w:highlight w:val="green"/>
        </w:rPr>
        <w:t>vaccines</w:t>
      </w:r>
      <w:r w:rsidRPr="003C10EC">
        <w:rPr>
          <w:highlight w:val="green"/>
          <w:u w:val="single"/>
        </w:rPr>
        <w:t>. Brazil</w:t>
      </w:r>
      <w:r w:rsidRPr="003C10EC">
        <w:rPr>
          <w:u w:val="single"/>
        </w:rPr>
        <w:t xml:space="preserve">ian telecom regulator </w:t>
      </w:r>
      <w:proofErr w:type="spellStart"/>
      <w:r w:rsidRPr="003C10EC">
        <w:rPr>
          <w:u w:val="single"/>
        </w:rPr>
        <w:t>Anatel</w:t>
      </w:r>
      <w:proofErr w:type="spellEnd"/>
      <w:r w:rsidRPr="003C10EC">
        <w:rPr>
          <w:u w:val="single"/>
        </w:rPr>
        <w:t xml:space="preserve"> </w:t>
      </w:r>
      <w:r w:rsidRPr="003C10EC">
        <w:rPr>
          <w:rStyle w:val="Emphasis"/>
          <w:highlight w:val="green"/>
        </w:rPr>
        <w:t>similarly reversed course on Huawei</w:t>
      </w:r>
      <w:r w:rsidRPr="003C10EC">
        <w:rPr>
          <w:rStyle w:val="Emphasis"/>
        </w:rPr>
        <w:t xml:space="preserve"> policy</w:t>
      </w:r>
      <w:r w:rsidRPr="003C10EC">
        <w:rPr>
          <w:sz w:val="16"/>
        </w:rPr>
        <w:t xml:space="preserve"> in February, lifting a ban three weeks after agreeing to receive 20 million </w:t>
      </w:r>
      <w:proofErr w:type="spellStart"/>
      <w:r w:rsidRPr="003C10EC">
        <w:rPr>
          <w:sz w:val="16"/>
        </w:rPr>
        <w:t>Sinovac</w:t>
      </w:r>
      <w:proofErr w:type="spellEnd"/>
      <w:r w:rsidRPr="003C10EC">
        <w:rPr>
          <w:sz w:val="16"/>
        </w:rPr>
        <w:t xml:space="preserve"> doses. </w:t>
      </w:r>
      <w:r w:rsidRPr="003C10EC">
        <w:rPr>
          <w:u w:val="single"/>
        </w:rPr>
        <w:t>The Chinese jab comprises about 80 percent of Brazil’s administered shots.</w:t>
      </w:r>
      <w:r w:rsidRPr="003C10EC">
        <w:rPr>
          <w:sz w:val="16"/>
        </w:rPr>
        <w:t xml:space="preserve"> While developing the </w:t>
      </w:r>
      <w:proofErr w:type="spellStart"/>
      <w:r w:rsidRPr="003C10EC">
        <w:rPr>
          <w:sz w:val="16"/>
        </w:rPr>
        <w:t>Sinovac</w:t>
      </w:r>
      <w:proofErr w:type="spellEnd"/>
      <w:r w:rsidRPr="003C10EC">
        <w:rPr>
          <w:sz w:val="16"/>
        </w:rPr>
        <w:t xml:space="preserve"> and </w:t>
      </w:r>
      <w:proofErr w:type="spellStart"/>
      <w:r w:rsidRPr="003C10EC">
        <w:rPr>
          <w:sz w:val="16"/>
        </w:rPr>
        <w:t>Sinopharm</w:t>
      </w:r>
      <w:proofErr w:type="spellEnd"/>
      <w:r w:rsidRPr="003C10EC">
        <w:rPr>
          <w:sz w:val="16"/>
        </w:rPr>
        <w:t xml:space="preserve"> shots in 2020, </w:t>
      </w:r>
      <w:r w:rsidRPr="003C10EC">
        <w:rPr>
          <w:highlight w:val="green"/>
          <w:u w:val="single"/>
        </w:rPr>
        <w:t>Beijing offered</w:t>
      </w:r>
      <w:r w:rsidRPr="003C10EC">
        <w:rPr>
          <w:u w:val="single"/>
        </w:rPr>
        <w:t xml:space="preserve"> a </w:t>
      </w:r>
      <w:r w:rsidRPr="003C10EC">
        <w:rPr>
          <w:rStyle w:val="Emphasis"/>
          <w:highlight w:val="green"/>
        </w:rPr>
        <w:t>$1 billion loan to Latin America</w:t>
      </w:r>
      <w:r w:rsidRPr="003C10EC">
        <w:rPr>
          <w:rStyle w:val="Emphasis"/>
        </w:rPr>
        <w:t>n nations to buy its vaccines</w:t>
      </w:r>
      <w:r w:rsidRPr="003C10EC">
        <w:rPr>
          <w:sz w:val="16"/>
        </w:rPr>
        <w:t xml:space="preserve">. For some </w:t>
      </w:r>
      <w:r w:rsidRPr="003C10EC">
        <w:rPr>
          <w:sz w:val="16"/>
        </w:rPr>
        <w:lastRenderedPageBreak/>
        <w:t xml:space="preserve">countries such as Honduras, a billion dollars is larger than the entire government budget. </w:t>
      </w:r>
      <w:r w:rsidRPr="003C10EC">
        <w:rPr>
          <w:u w:val="single"/>
        </w:rPr>
        <w:t xml:space="preserve">Many </w:t>
      </w:r>
      <w:r w:rsidRPr="003C10EC">
        <w:rPr>
          <w:highlight w:val="green"/>
          <w:u w:val="single"/>
        </w:rPr>
        <w:t xml:space="preserve">nations </w:t>
      </w:r>
      <w:r w:rsidRPr="003C10EC">
        <w:rPr>
          <w:rStyle w:val="Emphasis"/>
          <w:highlight w:val="green"/>
        </w:rPr>
        <w:t>found the offer irresistible</w:t>
      </w:r>
      <w:r w:rsidRPr="003C10EC">
        <w:rPr>
          <w:rStyle w:val="Emphasis"/>
        </w:rPr>
        <w:t xml:space="preserve"> even though </w:t>
      </w:r>
      <w:r w:rsidRPr="003C10EC">
        <w:rPr>
          <w:rStyle w:val="Emphasis"/>
          <w:highlight w:val="green"/>
        </w:rPr>
        <w:t>Chinese</w:t>
      </w:r>
      <w:r w:rsidRPr="003C10EC">
        <w:rPr>
          <w:rStyle w:val="Emphasis"/>
        </w:rPr>
        <w:t xml:space="preserve"> vaccines were more expensive</w:t>
      </w:r>
      <w:r w:rsidRPr="003C10EC">
        <w:rPr>
          <w:u w:val="single"/>
        </w:rPr>
        <w:t xml:space="preserve"> and less effective than American ones and came with diplomatic strings attached</w:t>
      </w:r>
      <w:r w:rsidRPr="003C10EC">
        <w:rPr>
          <w:sz w:val="16"/>
        </w:rPr>
        <w:t xml:space="preserve">. Early this spring, the </w:t>
      </w:r>
      <w:r w:rsidRPr="003C10EC">
        <w:rPr>
          <w:u w:val="single"/>
        </w:rPr>
        <w:t xml:space="preserve">Paraguayan government said Chinese institutions </w:t>
      </w:r>
      <w:r w:rsidRPr="003C10EC">
        <w:rPr>
          <w:highlight w:val="green"/>
          <w:u w:val="single"/>
        </w:rPr>
        <w:t xml:space="preserve">told them to </w:t>
      </w:r>
      <w:r w:rsidRPr="003C10EC">
        <w:rPr>
          <w:rStyle w:val="Emphasis"/>
          <w:highlight w:val="green"/>
        </w:rPr>
        <w:t>cut ties with Taiwan</w:t>
      </w:r>
      <w:r w:rsidRPr="003C10EC">
        <w:rPr>
          <w:rStyle w:val="Emphasis"/>
        </w:rPr>
        <w:t xml:space="preserve"> as a condition for buying Beijing’s vaccines</w:t>
      </w:r>
      <w:r w:rsidRPr="003C10EC">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3C10EC">
        <w:rPr>
          <w:u w:val="single"/>
        </w:rPr>
        <w:t xml:space="preserve">Hernandez in May acknowledged he was </w:t>
      </w:r>
      <w:r w:rsidRPr="003C10EC">
        <w:rPr>
          <w:rStyle w:val="Emphasis"/>
        </w:rPr>
        <w:t>considering opening a foreign trade office in China for the first time.</w:t>
      </w:r>
      <w:r w:rsidRPr="003C10EC">
        <w:rPr>
          <w:u w:val="single"/>
        </w:rPr>
        <w:t xml:space="preserve"> The move would </w:t>
      </w:r>
      <w:r w:rsidRPr="003C10EC">
        <w:rPr>
          <w:rStyle w:val="Emphasis"/>
        </w:rPr>
        <w:t>strain his country’s relations with Taiwan, but it would open the door for Honduras to buy Chinese vaccines</w:t>
      </w:r>
      <w:r w:rsidRPr="003C10EC">
        <w:rPr>
          <w:u w:val="single"/>
        </w:rPr>
        <w:t xml:space="preserve">. He said his </w:t>
      </w:r>
      <w:r w:rsidRPr="003C10EC">
        <w:rPr>
          <w:rStyle w:val="Emphasis"/>
        </w:rPr>
        <w:t>impoverished country</w:t>
      </w:r>
      <w:r w:rsidRPr="003C10EC">
        <w:rPr>
          <w:u w:val="single"/>
        </w:rPr>
        <w:t xml:space="preserve"> was struggling to get vaccines and </w:t>
      </w:r>
      <w:r w:rsidRPr="003C10EC">
        <w:rPr>
          <w:rStyle w:val="Emphasis"/>
        </w:rPr>
        <w:t>would do whatever was necessary for the sake of the people</w:t>
      </w:r>
      <w:r w:rsidRPr="003C10EC">
        <w:rPr>
          <w:u w:val="single"/>
        </w:rPr>
        <w:t xml:space="preserve">. China has a track record of doing favors for Latin American countries to </w:t>
      </w:r>
      <w:r w:rsidRPr="003C10EC">
        <w:rPr>
          <w:rStyle w:val="Emphasis"/>
        </w:rPr>
        <w:t>influence their foreign policy</w:t>
      </w:r>
      <w:r w:rsidRPr="003C10EC">
        <w:rPr>
          <w:sz w:val="16"/>
        </w:rPr>
        <w:t xml:space="preserve">. Taiwanese diplomats claim that in 2018, Beijing offered the Dominican government $3.1 billion to cut ties with Taiwan. Jesús Ogando, a delegate in the Dominican Congress, confirmed China offered the Dominican Republic </w:t>
      </w:r>
      <w:proofErr w:type="gramStart"/>
      <w:r w:rsidRPr="003C10EC">
        <w:rPr>
          <w:sz w:val="16"/>
        </w:rPr>
        <w:t>some kind of deal</w:t>
      </w:r>
      <w:proofErr w:type="gramEnd"/>
      <w:r w:rsidRPr="003C10EC">
        <w:rPr>
          <w:sz w:val="16"/>
        </w:rPr>
        <w:t xml:space="preserve"> in 2018. “There has been since that occasion a better relationship between the Dominican government and the Chinese government, and a distancing from Taiwan,” he told me. </w:t>
      </w:r>
      <w:r w:rsidRPr="003C10EC">
        <w:rPr>
          <w:highlight w:val="green"/>
          <w:u w:val="single"/>
        </w:rPr>
        <w:t xml:space="preserve">China’s </w:t>
      </w:r>
      <w:r w:rsidRPr="003C10EC">
        <w:rPr>
          <w:rStyle w:val="Emphasis"/>
          <w:highlight w:val="green"/>
        </w:rPr>
        <w:t>peddling of influence</w:t>
      </w:r>
      <w:r w:rsidRPr="003C10EC">
        <w:rPr>
          <w:rStyle w:val="Emphasis"/>
        </w:rPr>
        <w:t xml:space="preserve"> along with COVID-19 vaccines means people in Latin American countries</w:t>
      </w:r>
      <w:r w:rsidRPr="003C10EC">
        <w:rPr>
          <w:u w:val="single"/>
        </w:rPr>
        <w:t xml:space="preserve"> might have missed out on more effective prevention. The </w:t>
      </w:r>
      <w:r w:rsidRPr="003C10EC">
        <w:rPr>
          <w:rStyle w:val="Emphasis"/>
          <w:highlight w:val="green"/>
        </w:rPr>
        <w:t>W</w:t>
      </w:r>
      <w:r w:rsidRPr="003C10EC">
        <w:rPr>
          <w:rStyle w:val="Emphasis"/>
        </w:rPr>
        <w:t xml:space="preserve">orld </w:t>
      </w:r>
      <w:r w:rsidRPr="003C10EC">
        <w:rPr>
          <w:rStyle w:val="Emphasis"/>
          <w:highlight w:val="green"/>
        </w:rPr>
        <w:t>H</w:t>
      </w:r>
      <w:r w:rsidRPr="003C10EC">
        <w:rPr>
          <w:rStyle w:val="Emphasis"/>
        </w:rPr>
        <w:t xml:space="preserve">ealth </w:t>
      </w:r>
      <w:r w:rsidRPr="003C10EC">
        <w:rPr>
          <w:rStyle w:val="Emphasis"/>
          <w:highlight w:val="green"/>
        </w:rPr>
        <w:t>O</w:t>
      </w:r>
      <w:r w:rsidRPr="003C10EC">
        <w:rPr>
          <w:rStyle w:val="Emphasis"/>
        </w:rPr>
        <w:t>rganization has published various studies</w:t>
      </w:r>
      <w:r w:rsidRPr="003C10EC">
        <w:rPr>
          <w:u w:val="single"/>
        </w:rPr>
        <w:t xml:space="preserve"> </w:t>
      </w:r>
      <w:r w:rsidRPr="003C10EC">
        <w:rPr>
          <w:highlight w:val="green"/>
          <w:u w:val="single"/>
        </w:rPr>
        <w:t>reveal</w:t>
      </w:r>
      <w:r w:rsidRPr="003C10EC">
        <w:rPr>
          <w:u w:val="single"/>
        </w:rPr>
        <w:t xml:space="preserve">ing </w:t>
      </w:r>
      <w:proofErr w:type="spellStart"/>
      <w:r w:rsidRPr="003C10EC">
        <w:rPr>
          <w:b/>
          <w:bCs/>
          <w:highlight w:val="green"/>
          <w:u w:val="single"/>
        </w:rPr>
        <w:t>Sinovac’s</w:t>
      </w:r>
      <w:proofErr w:type="spellEnd"/>
      <w:r w:rsidRPr="003C10EC">
        <w:rPr>
          <w:b/>
          <w:bCs/>
          <w:u w:val="single"/>
        </w:rPr>
        <w:t xml:space="preserve"> comparative </w:t>
      </w:r>
      <w:r w:rsidRPr="003C10EC">
        <w:rPr>
          <w:b/>
          <w:bCs/>
          <w:highlight w:val="green"/>
          <w:u w:val="single"/>
        </w:rPr>
        <w:t>ineffectiveness</w:t>
      </w:r>
      <w:r w:rsidRPr="003C10EC">
        <w:rPr>
          <w:u w:val="single"/>
        </w:rPr>
        <w:t xml:space="preserve"> at stopping symptomatic infections after two doses</w:t>
      </w:r>
      <w:r w:rsidRPr="003C10EC">
        <w:rPr>
          <w:sz w:val="16"/>
        </w:rPr>
        <w:t xml:space="preserve">. Phase III trials in Indonesia found </w:t>
      </w:r>
      <w:proofErr w:type="spellStart"/>
      <w:r w:rsidRPr="003C10EC">
        <w:rPr>
          <w:sz w:val="16"/>
        </w:rPr>
        <w:t>Sinovac</w:t>
      </w:r>
      <w:proofErr w:type="spellEnd"/>
      <w:r w:rsidRPr="003C10EC">
        <w:rPr>
          <w:sz w:val="16"/>
        </w:rPr>
        <w:t xml:space="preserve"> was 84 percent effective against symptomatic infection. Similar studies registered an effectiveness of 67 percent in Chile and 50.4 percent in Brazil. In comparison, the U.S.-made Pfizer and </w:t>
      </w:r>
      <w:proofErr w:type="spellStart"/>
      <w:r w:rsidRPr="003C10EC">
        <w:rPr>
          <w:sz w:val="16"/>
        </w:rPr>
        <w:t>Moderna</w:t>
      </w:r>
      <w:proofErr w:type="spellEnd"/>
      <w:r w:rsidRPr="003C10EC">
        <w:rPr>
          <w:sz w:val="16"/>
        </w:rPr>
        <w:t xml:space="preserve"> vaccines were about 95 percent effective against symptomatic coronavirus infections before the appearance of the delta variant. Since delta appeared, studies show varying effectiveness among the United States’ Pfizer and </w:t>
      </w:r>
      <w:proofErr w:type="spellStart"/>
      <w:r w:rsidRPr="003C10EC">
        <w:rPr>
          <w:sz w:val="16"/>
        </w:rPr>
        <w:t>Moderna</w:t>
      </w:r>
      <w:proofErr w:type="spellEnd"/>
      <w:r w:rsidRPr="003C10EC">
        <w:rPr>
          <w:sz w:val="16"/>
        </w:rPr>
        <w:t xml:space="preserve"> shots, which use mRNA technology, and vaccines made from inactive viruses such as </w:t>
      </w:r>
      <w:proofErr w:type="spellStart"/>
      <w:r w:rsidRPr="003C10EC">
        <w:rPr>
          <w:sz w:val="16"/>
        </w:rPr>
        <w:t>Sinopharm</w:t>
      </w:r>
      <w:proofErr w:type="spellEnd"/>
      <w:r w:rsidRPr="003C10EC">
        <w:rPr>
          <w:sz w:val="16"/>
        </w:rPr>
        <w:t xml:space="preserve">, </w:t>
      </w:r>
      <w:proofErr w:type="spellStart"/>
      <w:r w:rsidRPr="003C10EC">
        <w:rPr>
          <w:sz w:val="16"/>
        </w:rPr>
        <w:t>Sinovac</w:t>
      </w:r>
      <w:proofErr w:type="spellEnd"/>
      <w:r w:rsidRPr="003C10EC">
        <w:rPr>
          <w:sz w:val="16"/>
        </w:rPr>
        <w:t xml:space="preserve">, and Johnson &amp; Johnson. A recent Mayo Clinic study, which is still awaiting review, suggested the effectiveness of vaccines by </w:t>
      </w:r>
      <w:proofErr w:type="spellStart"/>
      <w:r w:rsidRPr="003C10EC">
        <w:rPr>
          <w:sz w:val="16"/>
        </w:rPr>
        <w:t>Moderna</w:t>
      </w:r>
      <w:proofErr w:type="spellEnd"/>
      <w:r w:rsidRPr="003C10EC">
        <w:rPr>
          <w:sz w:val="16"/>
        </w:rPr>
        <w:t xml:space="preserve"> and Pfizer decreased to as low as 76 percent and 42 percent, respectively, among patients in Minnesota last month. Studies in Brazil and Bahrain found </w:t>
      </w:r>
      <w:proofErr w:type="spellStart"/>
      <w:r w:rsidRPr="003C10EC">
        <w:rPr>
          <w:sz w:val="16"/>
        </w:rPr>
        <w:t>Sinopharm</w:t>
      </w:r>
      <w:proofErr w:type="spellEnd"/>
      <w:r w:rsidRPr="003C10EC">
        <w:rPr>
          <w:sz w:val="16"/>
        </w:rPr>
        <w:t xml:space="preserve"> and </w:t>
      </w:r>
      <w:proofErr w:type="spellStart"/>
      <w:r w:rsidRPr="003C10EC">
        <w:rPr>
          <w:sz w:val="16"/>
        </w:rPr>
        <w:t>Sinovac</w:t>
      </w:r>
      <w:proofErr w:type="spellEnd"/>
      <w:r w:rsidRPr="003C10EC">
        <w:rPr>
          <w:sz w:val="16"/>
        </w:rPr>
        <w:t xml:space="preserve">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3C10EC">
        <w:rPr>
          <w:rStyle w:val="Emphasis"/>
        </w:rPr>
        <w:t xml:space="preserve">The truth is that </w:t>
      </w:r>
      <w:r w:rsidRPr="003C10EC">
        <w:rPr>
          <w:rStyle w:val="Emphasis"/>
          <w:highlight w:val="green"/>
        </w:rPr>
        <w:t>everybody</w:t>
      </w:r>
      <w:r w:rsidRPr="003C10EC">
        <w:rPr>
          <w:rStyle w:val="Emphasis"/>
        </w:rPr>
        <w:t xml:space="preserve"> here </w:t>
      </w:r>
      <w:r w:rsidRPr="003C10EC">
        <w:rPr>
          <w:rStyle w:val="Emphasis"/>
          <w:highlight w:val="green"/>
        </w:rPr>
        <w:t>wanted</w:t>
      </w:r>
      <w:r w:rsidRPr="003C10EC">
        <w:rPr>
          <w:rStyle w:val="Emphasis"/>
        </w:rPr>
        <w:t xml:space="preserve"> to get either </w:t>
      </w:r>
      <w:r w:rsidRPr="003C10EC">
        <w:rPr>
          <w:rStyle w:val="Emphasis"/>
          <w:highlight w:val="green"/>
        </w:rPr>
        <w:t xml:space="preserve">Pfizer or </w:t>
      </w:r>
      <w:proofErr w:type="spellStart"/>
      <w:r w:rsidRPr="003C10EC">
        <w:rPr>
          <w:rStyle w:val="Emphasis"/>
          <w:highlight w:val="green"/>
        </w:rPr>
        <w:t>Moderna</w:t>
      </w:r>
      <w:proofErr w:type="spellEnd"/>
      <w:r w:rsidRPr="003C10EC">
        <w:rPr>
          <w:rStyle w:val="Emphasis"/>
        </w:rPr>
        <w:t xml:space="preserve"> vaccines</w:t>
      </w:r>
      <w:r w:rsidRPr="003C10EC">
        <w:rPr>
          <w:u w:val="single"/>
        </w:rPr>
        <w:t xml:space="preserve">,” said Pastor Alex Figueroa of </w:t>
      </w:r>
      <w:proofErr w:type="spellStart"/>
      <w:r w:rsidRPr="003C10EC">
        <w:rPr>
          <w:u w:val="single"/>
        </w:rPr>
        <w:t>Gracia</w:t>
      </w:r>
      <w:proofErr w:type="spellEnd"/>
      <w:r w:rsidRPr="003C10EC">
        <w:rPr>
          <w:u w:val="single"/>
        </w:rPr>
        <w:t xml:space="preserve"> </w:t>
      </w:r>
      <w:proofErr w:type="spellStart"/>
      <w:r w:rsidRPr="003C10EC">
        <w:rPr>
          <w:u w:val="single"/>
        </w:rPr>
        <w:t>Soberana</w:t>
      </w:r>
      <w:proofErr w:type="spellEnd"/>
      <w:r w:rsidRPr="003C10EC">
        <w:rPr>
          <w:u w:val="single"/>
        </w:rPr>
        <w:t xml:space="preserve"> Baptist Church in Santiago, Chile. “</w:t>
      </w:r>
      <w:r w:rsidRPr="003C10EC">
        <w:rPr>
          <w:highlight w:val="green"/>
          <w:u w:val="single"/>
        </w:rPr>
        <w:t xml:space="preserve">People got </w:t>
      </w:r>
      <w:r w:rsidRPr="003C10EC">
        <w:rPr>
          <w:rStyle w:val="Emphasis"/>
          <w:highlight w:val="green"/>
        </w:rPr>
        <w:t>vaccinated with what was available</w:t>
      </w:r>
      <w:r w:rsidRPr="003C10EC">
        <w:rPr>
          <w:rStyle w:val="Emphasis"/>
        </w:rPr>
        <w:t xml:space="preserve">, which was </w:t>
      </w:r>
      <w:proofErr w:type="spellStart"/>
      <w:r w:rsidRPr="003C10EC">
        <w:rPr>
          <w:rStyle w:val="Emphasis"/>
          <w:highlight w:val="green"/>
        </w:rPr>
        <w:t>Sinovac</w:t>
      </w:r>
      <w:proofErr w:type="spellEnd"/>
      <w:r w:rsidRPr="003C10EC">
        <w:rPr>
          <w:sz w:val="16"/>
        </w:rPr>
        <w:t xml:space="preserve">.” Officials in Uruguay say </w:t>
      </w:r>
      <w:proofErr w:type="spellStart"/>
      <w:r w:rsidRPr="003C10EC">
        <w:rPr>
          <w:u w:val="single"/>
        </w:rPr>
        <w:t>Sinovac</w:t>
      </w:r>
      <w:proofErr w:type="spellEnd"/>
      <w:r w:rsidRPr="003C10EC">
        <w:rPr>
          <w:u w:val="single"/>
        </w:rPr>
        <w:t xml:space="preserve"> is helping stop COVID-19 there. While they concluded </w:t>
      </w:r>
      <w:proofErr w:type="spellStart"/>
      <w:r w:rsidRPr="003C10EC">
        <w:rPr>
          <w:u w:val="single"/>
        </w:rPr>
        <w:t>Sinovac</w:t>
      </w:r>
      <w:proofErr w:type="spellEnd"/>
      <w:r w:rsidRPr="003C10EC">
        <w:rPr>
          <w:u w:val="single"/>
        </w:rPr>
        <w:t xml:space="preserve"> was only 61 percent effective at preventing coronavirus cases</w:t>
      </w:r>
      <w:r w:rsidRPr="003C10EC">
        <w:rPr>
          <w:sz w:val="16"/>
        </w:rPr>
        <w:t>, they found the Chinese vaccine helped reduce death and ICU admissions by 95 percent and 92 percent, respectively. Since early June, case and death rates in Uruguay have steadily declined.</w:t>
      </w:r>
    </w:p>
    <w:p w14:paraId="0468F8B1" w14:textId="77777777" w:rsidR="0019311D" w:rsidRPr="00976E44" w:rsidRDefault="0019311D" w:rsidP="0019311D"/>
    <w:p w14:paraId="4A19591F" w14:textId="77777777" w:rsidR="0019311D" w:rsidRPr="00976E44" w:rsidRDefault="0019311D" w:rsidP="0019311D">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497CC44A" w14:textId="77777777" w:rsidR="0019311D" w:rsidRPr="00976E44" w:rsidRDefault="0019311D" w:rsidP="0019311D">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12" w:history="1">
        <w:r w:rsidRPr="00976E44">
          <w:rPr>
            <w:rStyle w:val="Hyperlink"/>
          </w:rPr>
          <w:t>https://scroll.in/article/1000114/in-latin-america-chinese-vaccine-diplomacy-is-directly-challenging-uss-declining-authority</w:t>
        </w:r>
      </w:hyperlink>
      <w:r w:rsidRPr="00976E44">
        <w:t>] Justin</w:t>
      </w:r>
    </w:p>
    <w:p w14:paraId="52833667" w14:textId="77777777" w:rsidR="0019311D" w:rsidRPr="00976E44" w:rsidRDefault="0019311D" w:rsidP="0019311D">
      <w:pPr>
        <w:rPr>
          <w:rStyle w:val="Emphasis"/>
        </w:rPr>
      </w:pPr>
      <w:r w:rsidRPr="00976E44">
        <w:rPr>
          <w:sz w:val="16"/>
        </w:rPr>
        <w:lastRenderedPageBreak/>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0ECB005C" w14:textId="77777777" w:rsidR="0019311D" w:rsidRPr="00976E44" w:rsidRDefault="0019311D" w:rsidP="0019311D">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1CD99554" w14:textId="77777777" w:rsidR="0019311D" w:rsidRPr="00976E44" w:rsidRDefault="0019311D" w:rsidP="0019311D">
      <w:pPr>
        <w:rPr>
          <w:sz w:val="16"/>
        </w:rPr>
      </w:pPr>
      <w:r w:rsidRPr="00976E44">
        <w:rPr>
          <w:sz w:val="16"/>
        </w:rPr>
        <w:t xml:space="preserve">During a global vaccine shortage, China has been able to provide 252 million doses to the world. This includes </w:t>
      </w:r>
      <w:proofErr w:type="gramStart"/>
      <w:r w:rsidRPr="00976E44">
        <w:rPr>
          <w:sz w:val="16"/>
        </w:rPr>
        <w:t>the majority of</w:t>
      </w:r>
      <w:proofErr w:type="gramEnd"/>
      <w:r w:rsidRPr="00976E44">
        <w:rPr>
          <w:sz w:val="16"/>
        </w:rPr>
        <w:t xml:space="preserve"> total doses made available to Latin American countries.</w:t>
      </w:r>
    </w:p>
    <w:p w14:paraId="62426B11" w14:textId="77777777" w:rsidR="0019311D" w:rsidRPr="00976E44" w:rsidRDefault="0019311D" w:rsidP="0019311D">
      <w:pPr>
        <w:rPr>
          <w:sz w:val="16"/>
        </w:rPr>
      </w:pPr>
      <w:r w:rsidRPr="00976E44">
        <w:rPr>
          <w:sz w:val="16"/>
        </w:rPr>
        <w:t xml:space="preserve">Six national or regional entities can produce and distribute a consistent number of vaccines: Europe, the United States, China, South </w:t>
      </w:r>
      <w:proofErr w:type="gramStart"/>
      <w:r w:rsidRPr="00976E44">
        <w:rPr>
          <w:sz w:val="16"/>
        </w:rPr>
        <w:t>Korea</w:t>
      </w:r>
      <w:proofErr w:type="gramEnd"/>
      <w:r w:rsidRPr="00976E44">
        <w:rPr>
          <w:sz w:val="16"/>
        </w:rPr>
        <w:t xml:space="preserve"> and India. China has distributed the highest number, and almost half (42%) of these have gone outside its own country.</w:t>
      </w:r>
    </w:p>
    <w:p w14:paraId="291243D1" w14:textId="77777777" w:rsidR="0019311D" w:rsidRPr="00976E44" w:rsidRDefault="0019311D" w:rsidP="0019311D">
      <w:pPr>
        <w:rPr>
          <w:sz w:val="16"/>
        </w:rPr>
      </w:pPr>
      <w:r w:rsidRPr="00976E44">
        <w:rPr>
          <w:sz w:val="16"/>
        </w:rPr>
        <w:t>As of May, no other country can match this figure. Most countries are focused primarily on achieving their own herd immunity first.</w:t>
      </w:r>
    </w:p>
    <w:p w14:paraId="3CC07E32" w14:textId="77777777" w:rsidR="0019311D" w:rsidRPr="00976E44" w:rsidRDefault="0019311D" w:rsidP="0019311D">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3FB612C4" w14:textId="77777777" w:rsidR="0019311D" w:rsidRPr="00976E44" w:rsidRDefault="0019311D" w:rsidP="0019311D">
      <w:pPr>
        <w:rPr>
          <w:u w:val="single"/>
        </w:rPr>
      </w:pPr>
      <w:r w:rsidRPr="00976E44">
        <w:rPr>
          <w:u w:val="single"/>
        </w:rPr>
        <w:t xml:space="preserve">Declining </w:t>
      </w:r>
      <w:r w:rsidRPr="00976E44">
        <w:rPr>
          <w:rStyle w:val="Emphasis"/>
        </w:rPr>
        <w:t>‘Washington Consensus’</w:t>
      </w:r>
    </w:p>
    <w:p w14:paraId="46FAB16F" w14:textId="77777777" w:rsidR="0019311D" w:rsidRPr="00976E44" w:rsidRDefault="0019311D" w:rsidP="0019311D">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1A75CD10" w14:textId="77777777" w:rsidR="0019311D" w:rsidRPr="00976E44" w:rsidRDefault="0019311D" w:rsidP="0019311D">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34489B35" w14:textId="77777777" w:rsidR="0019311D" w:rsidRPr="00976E44" w:rsidRDefault="0019311D" w:rsidP="0019311D">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6077032A" w14:textId="77777777" w:rsidR="0019311D" w:rsidRPr="00976E44" w:rsidRDefault="0019311D" w:rsidP="0019311D">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w:t>
      </w:r>
      <w:proofErr w:type="gramStart"/>
      <w:r w:rsidRPr="00976E44">
        <w:rPr>
          <w:sz w:val="16"/>
        </w:rPr>
        <w:t>Mexico</w:t>
      </w:r>
      <w:proofErr w:type="gramEnd"/>
      <w:r w:rsidRPr="00976E44">
        <w:rPr>
          <w:sz w:val="16"/>
        </w:rPr>
        <w:t xml:space="preserve">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50C143F7" w14:textId="77777777" w:rsidR="0019311D" w:rsidRPr="00976E44" w:rsidRDefault="0019311D" w:rsidP="0019311D">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21592F2D" w14:textId="77777777" w:rsidR="0019311D" w:rsidRPr="00976E44" w:rsidRDefault="0019311D" w:rsidP="0019311D">
      <w:pPr>
        <w:rPr>
          <w:sz w:val="16"/>
        </w:rPr>
      </w:pPr>
      <w:r w:rsidRPr="00976E44">
        <w:rPr>
          <w:sz w:val="16"/>
        </w:rPr>
        <w:t>Rising Chinese power</w:t>
      </w:r>
    </w:p>
    <w:p w14:paraId="7573A005" w14:textId="77777777" w:rsidR="0019311D" w:rsidRPr="00976E44" w:rsidRDefault="0019311D" w:rsidP="0019311D">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6FCED560" w14:textId="77777777" w:rsidR="0019311D" w:rsidRPr="00976E44" w:rsidRDefault="0019311D" w:rsidP="0019311D">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w:t>
      </w:r>
      <w:proofErr w:type="gramStart"/>
      <w:r w:rsidRPr="00976E44">
        <w:rPr>
          <w:sz w:val="16"/>
        </w:rPr>
        <w:t>Ecuador</w:t>
      </w:r>
      <w:proofErr w:type="gramEnd"/>
      <w:r w:rsidRPr="00976E44">
        <w:rPr>
          <w:sz w:val="16"/>
        </w:rPr>
        <w:t xml:space="preserve"> and Bolivia already have partnership projects with China and Mexico is considering joining one.</w:t>
      </w:r>
    </w:p>
    <w:p w14:paraId="6CDCC3ED" w14:textId="77777777" w:rsidR="0019311D" w:rsidRPr="00976E44" w:rsidRDefault="0019311D" w:rsidP="0019311D">
      <w:pPr>
        <w:rPr>
          <w:sz w:val="16"/>
        </w:rPr>
      </w:pPr>
      <w:r w:rsidRPr="00976E44">
        <w:rPr>
          <w:sz w:val="16"/>
        </w:rPr>
        <w:t>The US and Chinese tools for economic diplomacy are very similar in practice, yet fundamentally different in philosophy.</w:t>
      </w:r>
    </w:p>
    <w:p w14:paraId="6C554545" w14:textId="77777777" w:rsidR="0019311D" w:rsidRPr="00976E44" w:rsidRDefault="0019311D" w:rsidP="0019311D">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1E4F50BE" w14:textId="77777777" w:rsidR="0019311D" w:rsidRPr="00976E44" w:rsidRDefault="0019311D" w:rsidP="0019311D">
      <w:pPr>
        <w:rPr>
          <w:sz w:val="16"/>
        </w:rPr>
      </w:pPr>
      <w:r w:rsidRPr="00976E44">
        <w:rPr>
          <w:sz w:val="16"/>
        </w:rPr>
        <w:lastRenderedPageBreak/>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63D9596B" w14:textId="77777777" w:rsidR="0019311D" w:rsidRPr="00976E44" w:rsidRDefault="0019311D" w:rsidP="0019311D">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24485A41" w14:textId="77777777" w:rsidR="0019311D" w:rsidRPr="00976E44" w:rsidRDefault="0019311D" w:rsidP="0019311D">
      <w:pPr>
        <w:rPr>
          <w:sz w:val="16"/>
        </w:rPr>
      </w:pPr>
      <w:r w:rsidRPr="00976E44">
        <w:rPr>
          <w:sz w:val="16"/>
        </w:rPr>
        <w:t>Old international order</w:t>
      </w:r>
    </w:p>
    <w:p w14:paraId="06BB372C" w14:textId="77777777" w:rsidR="0019311D" w:rsidRPr="00976E44" w:rsidRDefault="0019311D" w:rsidP="0019311D">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w:t>
      </w:r>
      <w:proofErr w:type="gramStart"/>
      <w:r w:rsidRPr="00976E44">
        <w:rPr>
          <w:rStyle w:val="Emphasis"/>
        </w:rPr>
        <w:t>a crisis situation</w:t>
      </w:r>
      <w:proofErr w:type="gramEnd"/>
      <w:r w:rsidRPr="00976E44">
        <w:rPr>
          <w:rStyle w:val="Emphasis"/>
        </w:rPr>
        <w:t xml:space="preserve">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5740585E" w14:textId="77777777" w:rsidR="0019311D" w:rsidRPr="00976E44" w:rsidRDefault="0019311D" w:rsidP="0019311D">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5A8AEFA1" w14:textId="77777777" w:rsidR="0019311D" w:rsidRPr="00976E44" w:rsidRDefault="0019311D" w:rsidP="0019311D">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1F17D965" w14:textId="77777777" w:rsidR="0019311D" w:rsidRPr="00976E44" w:rsidRDefault="0019311D" w:rsidP="0019311D"/>
    <w:p w14:paraId="70FBAC5D" w14:textId="77777777" w:rsidR="0019311D" w:rsidRPr="00976E44" w:rsidRDefault="0019311D" w:rsidP="0019311D">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0210603A" w14:textId="77777777" w:rsidR="0019311D" w:rsidRPr="00976E44" w:rsidRDefault="0019311D" w:rsidP="0019311D">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13" w:history="1">
        <w:r w:rsidRPr="00976E44">
          <w:rPr>
            <w:rStyle w:val="Hyperlink"/>
          </w:rPr>
          <w:t>http://pennpoliticalreview.org/2017/04/in-defense-of-liberal-internationalism/</w:t>
        </w:r>
      </w:hyperlink>
      <w:r w:rsidRPr="00976E44">
        <w:t>] // Re-Cut Justin</w:t>
      </w:r>
    </w:p>
    <w:p w14:paraId="49484F09" w14:textId="77777777" w:rsidR="0019311D" w:rsidRPr="00976E44" w:rsidRDefault="0019311D" w:rsidP="0019311D">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w:t>
      </w:r>
      <w:proofErr w:type="gramStart"/>
      <w:r w:rsidRPr="00976E44">
        <w:rPr>
          <w:u w:val="single"/>
        </w:rPr>
        <w:t>has the ability to</w:t>
      </w:r>
      <w:proofErr w:type="gramEnd"/>
      <w:r w:rsidRPr="00976E44">
        <w:rPr>
          <w:u w:val="single"/>
        </w:rPr>
        <w:t xml:space="preserve"> revive the world order and traditionally hallmarked human rights, peace, and democracy. </w:t>
      </w:r>
      <w:r w:rsidRPr="00976E44">
        <w:rPr>
          <w:rStyle w:val="Emphasis"/>
        </w:rPr>
        <w:t>The United States</w:t>
      </w:r>
      <w:r w:rsidRPr="00976E44">
        <w:rPr>
          <w:sz w:val="16"/>
        </w:rPr>
        <w:t xml:space="preserve">, with </w:t>
      </w:r>
      <w:proofErr w:type="gramStart"/>
      <w:r w:rsidRPr="00976E44">
        <w:rPr>
          <w:sz w:val="16"/>
        </w:rPr>
        <w:t>all of</w:t>
      </w:r>
      <w:proofErr w:type="gramEnd"/>
      <w:r w:rsidRPr="00976E44">
        <w:rPr>
          <w:sz w:val="16"/>
        </w:rPr>
        <w:t xml:space="preserve">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w:t>
      </w:r>
      <w:proofErr w:type="gramStart"/>
      <w:r w:rsidRPr="00976E44">
        <w:rPr>
          <w:u w:val="single"/>
        </w:rPr>
        <w:t>in an effort to</w:t>
      </w:r>
      <w:proofErr w:type="gramEnd"/>
      <w:r w:rsidRPr="00976E44">
        <w:rPr>
          <w:u w:val="single"/>
        </w:rPr>
        <w:t xml:space="preserve">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76E44">
        <w:rPr>
          <w:sz w:val="16"/>
        </w:rPr>
        <w:t>protectionism, and</w:t>
      </w:r>
      <w:proofErr w:type="gramEnd"/>
      <w:r w:rsidRPr="00976E44">
        <w:rPr>
          <w:sz w:val="16"/>
        </w:rPr>
        <w:t xml:space="preserve"> come to grips with the newly transnational nature of problems ranging from climate change to international terrorism. </w:t>
      </w:r>
    </w:p>
    <w:p w14:paraId="760CEE6D" w14:textId="77777777" w:rsidR="0019311D" w:rsidRPr="00976E44" w:rsidRDefault="0019311D" w:rsidP="0019311D">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w:t>
      </w:r>
      <w:r w:rsidRPr="00976E44">
        <w:rPr>
          <w:sz w:val="16"/>
        </w:rPr>
        <w:lastRenderedPageBreak/>
        <w:t xml:space="preserve">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6923BA7D" w14:textId="77777777" w:rsidR="0019311D" w:rsidRPr="00976E44" w:rsidRDefault="0019311D" w:rsidP="0019311D">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1AB64705" w14:textId="77777777" w:rsidR="0019311D" w:rsidRPr="00976E44" w:rsidRDefault="0019311D" w:rsidP="0019311D"/>
    <w:p w14:paraId="5DCF5D16" w14:textId="77777777" w:rsidR="0019311D" w:rsidRPr="00976E44" w:rsidRDefault="0019311D" w:rsidP="0019311D">
      <w:pPr>
        <w:pStyle w:val="Heading4"/>
        <w:rPr>
          <w:rFonts w:cs="Calibri"/>
        </w:rPr>
      </w:pPr>
      <w:proofErr w:type="gramStart"/>
      <w:r w:rsidRPr="00976E44">
        <w:rPr>
          <w:rFonts w:cs="Calibri"/>
        </w:rPr>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7732FFC3" w14:textId="77777777" w:rsidR="0019311D" w:rsidRPr="00976E44" w:rsidRDefault="0019311D" w:rsidP="0019311D">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14" w:history="1">
        <w:r w:rsidRPr="00976E44">
          <w:rPr>
            <w:rStyle w:val="Hyperlink"/>
          </w:rPr>
          <w:t>https://www.emerald.com/insight/content/doi/10.1108/ITPD-02-2019-003/full/html</w:t>
        </w:r>
      </w:hyperlink>
      <w:r w:rsidRPr="00976E44">
        <w:rPr>
          <w:rStyle w:val="Hyperlink"/>
        </w:rPr>
        <w:t xml:space="preserve"> // Re-Cut Justin</w:t>
      </w:r>
    </w:p>
    <w:p w14:paraId="7A8AD5D2" w14:textId="77777777" w:rsidR="0019311D" w:rsidRPr="00976E44" w:rsidRDefault="0019311D" w:rsidP="0019311D">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w:t>
      </w:r>
      <w:r w:rsidRPr="00976E44">
        <w:rPr>
          <w:sz w:val="14"/>
        </w:rPr>
        <w:lastRenderedPageBreak/>
        <w:t>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w:t>
      </w:r>
      <w:proofErr w:type="gramStart"/>
      <w:r w:rsidRPr="00976E44">
        <w:rPr>
          <w:b/>
          <w:bCs/>
          <w:u w:val="single"/>
        </w:rPr>
        <w:t xml:space="preserve">in order </w:t>
      </w:r>
      <w:r w:rsidRPr="00976E44">
        <w:rPr>
          <w:b/>
          <w:bCs/>
          <w:highlight w:val="green"/>
          <w:u w:val="single"/>
        </w:rPr>
        <w:t>to</w:t>
      </w:r>
      <w:proofErr w:type="gramEnd"/>
      <w:r w:rsidRPr="00976E44">
        <w:rPr>
          <w:b/>
          <w:bCs/>
          <w:highlight w:val="green"/>
          <w:u w:val="single"/>
        </w:rPr>
        <w:t xml:space="preserve">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w:t>
      </w:r>
      <w:proofErr w:type="gramStart"/>
      <w:r w:rsidRPr="00976E44">
        <w:rPr>
          <w:u w:val="single"/>
        </w:rPr>
        <w:t>in the near future</w:t>
      </w:r>
      <w:proofErr w:type="gramEnd"/>
      <w:r w:rsidRPr="00976E44">
        <w:rPr>
          <w:u w:val="single"/>
        </w:rPr>
        <w:t xml:space="preserv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3B39CE67" w14:textId="77777777" w:rsidR="0019311D" w:rsidRDefault="0019311D" w:rsidP="0019311D"/>
    <w:p w14:paraId="33B01BA9" w14:textId="77777777" w:rsidR="0019311D" w:rsidRDefault="0019311D" w:rsidP="0019311D">
      <w:pPr>
        <w:pStyle w:val="Heading3"/>
      </w:pPr>
      <w:r>
        <w:lastRenderedPageBreak/>
        <w:t>1AC – Adv – Pandemics</w:t>
      </w:r>
    </w:p>
    <w:p w14:paraId="0621FEDC" w14:textId="77777777" w:rsidR="0019311D" w:rsidRPr="00361031" w:rsidRDefault="0019311D" w:rsidP="0019311D">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613AF6F1" w14:textId="77777777" w:rsidR="0019311D" w:rsidRPr="00361031" w:rsidRDefault="0019311D" w:rsidP="0019311D">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5" w:history="1">
        <w:r w:rsidRPr="00361031">
          <w:rPr>
            <w:rStyle w:val="Hyperlink"/>
          </w:rPr>
          <w:t>https://idsa.in/issuebrief/wto-trips-waiver-covid-vaccine-rkumar-120721</w:t>
        </w:r>
      </w:hyperlink>
      <w:r w:rsidRPr="00361031">
        <w:t>] Justin</w:t>
      </w:r>
    </w:p>
    <w:p w14:paraId="2E205E28" w14:textId="77777777" w:rsidR="0019311D" w:rsidRPr="00361031" w:rsidRDefault="0019311D" w:rsidP="0019311D">
      <w:pPr>
        <w:rPr>
          <w:sz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2AC8FFDF" w14:textId="77777777" w:rsidR="0019311D" w:rsidRPr="00361031" w:rsidRDefault="0019311D" w:rsidP="0019311D">
      <w:pPr>
        <w:rPr>
          <w:u w:val="single"/>
        </w:rPr>
      </w:pP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7C0CD198" w14:textId="77777777" w:rsidR="0019311D" w:rsidRPr="00361031" w:rsidRDefault="0019311D" w:rsidP="0019311D">
      <w:pPr>
        <w:rPr>
          <w:sz w:val="16"/>
        </w:rPr>
      </w:pP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12D1AE48" w14:textId="77777777" w:rsidR="0019311D" w:rsidRPr="00361031" w:rsidRDefault="0019311D" w:rsidP="0019311D">
      <w:pPr>
        <w:rPr>
          <w:u w:val="single"/>
        </w:rPr>
      </w:pPr>
      <w:r w:rsidRPr="00361031">
        <w:rPr>
          <w:u w:val="single"/>
        </w:rPr>
        <w:t xml:space="preserve">TRIPS: </w:t>
      </w:r>
      <w:r w:rsidRPr="00361031">
        <w:rPr>
          <w:rStyle w:val="Emphasis"/>
        </w:rPr>
        <w:t>Barrier to Equitable Health Care Access</w:t>
      </w:r>
    </w:p>
    <w:p w14:paraId="1117AF97" w14:textId="77777777" w:rsidR="0019311D" w:rsidRPr="00361031" w:rsidRDefault="0019311D" w:rsidP="0019311D">
      <w:pPr>
        <w:rPr>
          <w:sz w:val="16"/>
        </w:rPr>
      </w:pPr>
      <w:r w:rsidRPr="00361031">
        <w:rPr>
          <w:u w:val="single"/>
        </w:rPr>
        <w:lastRenderedPageBreak/>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p>
    <w:p w14:paraId="54B7E682" w14:textId="77777777" w:rsidR="0019311D" w:rsidRPr="00361031" w:rsidRDefault="0019311D" w:rsidP="0019311D">
      <w:pPr>
        <w:rPr>
          <w:sz w:val="16"/>
        </w:rPr>
      </w:pP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2E12DAFA" w14:textId="77777777" w:rsidR="0019311D" w:rsidRPr="00361031" w:rsidRDefault="0019311D" w:rsidP="0019311D">
      <w:pPr>
        <w:rPr>
          <w:sz w:val="16"/>
        </w:rPr>
      </w:pPr>
      <w:r w:rsidRPr="00361031">
        <w:rPr>
          <w:sz w:val="16"/>
        </w:rPr>
        <w:t xml:space="preserve">A recent document by Médecins Sans </w:t>
      </w:r>
      <w:proofErr w:type="spellStart"/>
      <w:r w:rsidRPr="00361031">
        <w:rPr>
          <w:sz w:val="16"/>
        </w:rPr>
        <w:t>Frontières</w:t>
      </w:r>
      <w:proofErr w:type="spellEnd"/>
      <w:r w:rsidRPr="00361031">
        <w:rPr>
          <w:sz w:val="16"/>
        </w:rPr>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proofErr w:type="gramStart"/>
      <w:r w:rsidRPr="00361031">
        <w:rPr>
          <w:rStyle w:val="Emphasis"/>
        </w:rPr>
        <w:t>treatments</w:t>
      </w:r>
      <w:proofErr w:type="gramEnd"/>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246762D1" w14:textId="77777777" w:rsidR="0019311D" w:rsidRPr="00361031" w:rsidRDefault="0019311D" w:rsidP="0019311D">
      <w:pPr>
        <w:rPr>
          <w:sz w:val="16"/>
        </w:rPr>
      </w:pP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2D46B608" w14:textId="77777777" w:rsidR="0019311D" w:rsidRPr="00361031" w:rsidRDefault="0019311D" w:rsidP="0019311D">
      <w:pPr>
        <w:rPr>
          <w:sz w:val="16"/>
        </w:rPr>
      </w:pPr>
      <w:r w:rsidRPr="00361031">
        <w:rPr>
          <w:sz w:val="16"/>
        </w:rPr>
        <w:t xml:space="preserve">Private companies received 94.6 per cent of this funding; </w:t>
      </w:r>
      <w:proofErr w:type="spellStart"/>
      <w:r w:rsidRPr="00361031">
        <w:rPr>
          <w:sz w:val="16"/>
        </w:rPr>
        <w:t>Moderna</w:t>
      </w:r>
      <w:proofErr w:type="spellEnd"/>
      <w:r w:rsidRPr="00361031">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0CC21D09" w14:textId="77777777" w:rsidR="0019311D" w:rsidRPr="00361031" w:rsidRDefault="0019311D" w:rsidP="0019311D">
      <w:pPr>
        <w:rPr>
          <w:sz w:val="16"/>
        </w:rPr>
      </w:pPr>
      <w:r w:rsidRPr="00361031">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rPr>
          <w:sz w:val="16"/>
        </w:rPr>
        <w:t>favouring</w:t>
      </w:r>
      <w:proofErr w:type="spellEnd"/>
      <w:r w:rsidRPr="00361031">
        <w:rPr>
          <w:sz w:val="16"/>
        </w:rPr>
        <w:t xml:space="preserve"> developing countries’ products against this promise of technology transfer.</w:t>
      </w:r>
    </w:p>
    <w:p w14:paraId="0DE0AABB" w14:textId="77777777" w:rsidR="0019311D" w:rsidRPr="00361031" w:rsidRDefault="0019311D" w:rsidP="0019311D">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 xml:space="preserve">market for vaccine materials includes consumables, single-use reactors bags, filters, </w:t>
      </w:r>
      <w:r w:rsidRPr="00361031">
        <w:rPr>
          <w:u w:val="single"/>
        </w:rPr>
        <w:lastRenderedPageBreak/>
        <w:t>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7F026DD8" w14:textId="77777777" w:rsidR="0019311D" w:rsidRPr="00361031" w:rsidRDefault="0019311D" w:rsidP="0019311D">
      <w:pPr>
        <w:rPr>
          <w:u w:val="single"/>
        </w:rPr>
      </w:pP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w:t>
      </w:r>
      <w:proofErr w:type="spellStart"/>
      <w:r w:rsidRPr="00361031">
        <w:rPr>
          <w:sz w:val="16"/>
        </w:rPr>
        <w:t>Shantha</w:t>
      </w:r>
      <w:proofErr w:type="spellEnd"/>
      <w:r w:rsidRPr="00361031">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361031">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w:t>
      </w:r>
      <w:proofErr w:type="spellStart"/>
      <w:r w:rsidRPr="00361031">
        <w:rPr>
          <w:u w:val="single"/>
        </w:rPr>
        <w:t>programme</w:t>
      </w:r>
      <w:proofErr w:type="spellEnd"/>
      <w:r w:rsidRPr="00361031">
        <w:rPr>
          <w:u w:val="single"/>
        </w:rPr>
        <w:t xml:space="preserv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p>
    <w:p w14:paraId="1B3CF43A" w14:textId="77777777" w:rsidR="0019311D" w:rsidRPr="00361031" w:rsidRDefault="0019311D" w:rsidP="0019311D">
      <w:pPr>
        <w:rPr>
          <w:sz w:val="16"/>
        </w:rPr>
      </w:pP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once it obtains vaccine patents</w:t>
      </w:r>
      <w:r w:rsidRPr="00361031">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361031">
        <w:rPr>
          <w:sz w:val="16"/>
        </w:rPr>
        <w:t>Africa</w:t>
      </w:r>
      <w:proofErr w:type="gramEnd"/>
      <w:r w:rsidRPr="00361031">
        <w:rPr>
          <w:sz w:val="16"/>
        </w:rPr>
        <w:t xml:space="preserve"> and Tunisia have limited manufacturing capacities, which could also produce COVID-19 vaccines after repurposing.</w:t>
      </w:r>
    </w:p>
    <w:p w14:paraId="0C72192F" w14:textId="77777777" w:rsidR="0019311D" w:rsidRPr="00361031" w:rsidRDefault="0019311D" w:rsidP="0019311D">
      <w:pPr>
        <w:rPr>
          <w:sz w:val="16"/>
        </w:rPr>
      </w:pP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p>
    <w:p w14:paraId="103CD7D3" w14:textId="77777777" w:rsidR="0019311D" w:rsidRPr="00361031" w:rsidRDefault="0019311D" w:rsidP="0019311D">
      <w:pPr>
        <w:rPr>
          <w:sz w:val="16"/>
          <w:szCs w:val="16"/>
        </w:rPr>
      </w:pP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361031">
        <w:rPr>
          <w:sz w:val="16"/>
          <w:szCs w:val="16"/>
        </w:rPr>
        <w:t>programmes</w:t>
      </w:r>
      <w:proofErr w:type="spellEnd"/>
      <w:r w:rsidRPr="00361031">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 w:val="16"/>
          <w:szCs w:val="16"/>
        </w:rPr>
        <w:t>Maitri</w:t>
      </w:r>
      <w:proofErr w:type="spellEnd"/>
      <w:r w:rsidRPr="00361031">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 w:val="16"/>
          <w:szCs w:val="16"/>
        </w:rPr>
        <w:t>Covaxin</w:t>
      </w:r>
      <w:proofErr w:type="spellEnd"/>
      <w:r w:rsidRPr="00361031">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 w:val="16"/>
          <w:szCs w:val="16"/>
        </w:rPr>
        <w:t>Maitri</w:t>
      </w:r>
      <w:proofErr w:type="spellEnd"/>
      <w:r w:rsidRPr="00361031">
        <w:rPr>
          <w:sz w:val="16"/>
          <w:szCs w:val="16"/>
        </w:rPr>
        <w:t xml:space="preserve"> initiative is the scarcity of </w:t>
      </w:r>
      <w:r w:rsidRPr="00361031">
        <w:rPr>
          <w:sz w:val="16"/>
          <w:szCs w:val="16"/>
        </w:rPr>
        <w:lastRenderedPageBreak/>
        <w:t xml:space="preserve">vaccines at home. On the other hand, China is increasing its standing in Africa, South </w:t>
      </w:r>
      <w:proofErr w:type="gramStart"/>
      <w:r w:rsidRPr="00361031">
        <w:rPr>
          <w:sz w:val="16"/>
          <w:szCs w:val="16"/>
        </w:rPr>
        <w:t>America</w:t>
      </w:r>
      <w:proofErr w:type="gramEnd"/>
      <w:r w:rsidRPr="00361031">
        <w:rPr>
          <w:sz w:val="16"/>
          <w:szCs w:val="16"/>
        </w:rPr>
        <w:t xml:space="preserve"> and the Pacific through vaccine diplomacy. The WHO approval of the Chinese vaccines and lack of access to vaccines by most developing countries, </w:t>
      </w:r>
      <w:proofErr w:type="gramStart"/>
      <w:r w:rsidRPr="00361031">
        <w:rPr>
          <w:sz w:val="16"/>
          <w:szCs w:val="16"/>
        </w:rPr>
        <w:t>opens up</w:t>
      </w:r>
      <w:proofErr w:type="gramEnd"/>
      <w:r w:rsidRPr="00361031">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 w:val="16"/>
          <w:szCs w:val="16"/>
        </w:rPr>
        <w:t>pressurising</w:t>
      </w:r>
      <w:proofErr w:type="spellEnd"/>
      <w:r w:rsidRPr="00361031">
        <w:rPr>
          <w:sz w:val="16"/>
          <w:szCs w:val="16"/>
        </w:rPr>
        <w:t>, to make the waiver happen.</w:t>
      </w:r>
    </w:p>
    <w:p w14:paraId="09307287" w14:textId="77777777" w:rsidR="0019311D" w:rsidRPr="00361031" w:rsidRDefault="0019311D" w:rsidP="0019311D">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22A6535A" w14:textId="77777777" w:rsidR="0019311D" w:rsidRPr="00361031" w:rsidRDefault="0019311D" w:rsidP="0019311D">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6" w:history="1">
        <w:r w:rsidRPr="00361031">
          <w:rPr>
            <w:rStyle w:val="Hyperlink"/>
          </w:rPr>
          <w:t>https://www.statnews.com/2021/05/19/beyond-a-symbolic-gesture-whats-needed-to-turn-the-ip-waiver-into-covid-19-vaccines/</w:t>
        </w:r>
      </w:hyperlink>
      <w:r w:rsidRPr="00361031">
        <w:t>] Justin</w:t>
      </w:r>
    </w:p>
    <w:p w14:paraId="61D860E9" w14:textId="77777777" w:rsidR="0019311D" w:rsidRPr="00361031" w:rsidRDefault="0019311D" w:rsidP="0019311D">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450AB3D8" w14:textId="77777777" w:rsidR="0019311D" w:rsidRPr="00361031" w:rsidRDefault="0019311D" w:rsidP="0019311D">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46A24035" w14:textId="77777777" w:rsidR="0019311D" w:rsidRPr="00361031" w:rsidRDefault="0019311D" w:rsidP="0019311D">
      <w:pPr>
        <w:rPr>
          <w:rStyle w:val="Emphasis"/>
        </w:rPr>
      </w:pPr>
      <w:r w:rsidRPr="00361031">
        <w:rPr>
          <w:u w:val="single"/>
        </w:rPr>
        <w:t xml:space="preserve">Both truths suggest that we </w:t>
      </w:r>
      <w:r w:rsidRPr="00361031">
        <w:rPr>
          <w:rStyle w:val="Emphasis"/>
        </w:rPr>
        <w:t>pass the blueprint and build the kitchen.</w:t>
      </w:r>
    </w:p>
    <w:p w14:paraId="598609D1" w14:textId="77777777" w:rsidR="0019311D" w:rsidRPr="00361031" w:rsidRDefault="0019311D" w:rsidP="0019311D">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06338B98" w14:textId="77777777" w:rsidR="0019311D" w:rsidRPr="00361031" w:rsidRDefault="0019311D" w:rsidP="0019311D"/>
    <w:p w14:paraId="027EF295" w14:textId="77777777" w:rsidR="0019311D" w:rsidRPr="00361031" w:rsidRDefault="0019311D" w:rsidP="0019311D">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5B2CDF9F" w14:textId="77777777" w:rsidR="0019311D" w:rsidRPr="00361031" w:rsidRDefault="0019311D" w:rsidP="0019311D">
      <w:proofErr w:type="spellStart"/>
      <w:r w:rsidRPr="00361031">
        <w:rPr>
          <w:rStyle w:val="Style13ptBold"/>
        </w:rPr>
        <w:t>Gurgula</w:t>
      </w:r>
      <w:proofErr w:type="spellEnd"/>
      <w:r w:rsidRPr="00361031">
        <w:rPr>
          <w:rStyle w:val="Style13ptBold"/>
        </w:rPr>
        <w:t xml:space="preserve"> 20</w:t>
      </w:r>
      <w:r w:rsidRPr="00361031">
        <w:t xml:space="preserve"> [Olga; Lecturer in Intellectual Property Law at Brunel Law School, Brunel University London. She is also a Visiting Fellow at the Oxford Martin </w:t>
      </w:r>
      <w:proofErr w:type="spellStart"/>
      <w:r w:rsidRPr="00361031">
        <w:t>Programme</w:t>
      </w:r>
      <w:proofErr w:type="spellEnd"/>
      <w:r w:rsidRPr="00361031">
        <w:t xml:space="preserve"> on Affordable Medicines, University of Oxford; “Strategic Patenting by Pharmaceutical Companies – Should Competition Law Intervene?” Springer Link; 10/28/20; </w:t>
      </w:r>
      <w:hyperlink r:id="rId17" w:anchor="Sec4" w:history="1">
        <w:r w:rsidRPr="00361031">
          <w:rPr>
            <w:rStyle w:val="Hyperlink"/>
          </w:rPr>
          <w:t>https://link.springer.com/article/10.1007/s40319-020-00985-0#Sec4</w:t>
        </w:r>
      </w:hyperlink>
      <w:r w:rsidRPr="00361031">
        <w:t>] Justin</w:t>
      </w:r>
    </w:p>
    <w:p w14:paraId="638BB805" w14:textId="77777777" w:rsidR="0019311D" w:rsidRPr="00361031" w:rsidRDefault="0019311D" w:rsidP="0019311D">
      <w:pPr>
        <w:rPr>
          <w:sz w:val="16"/>
        </w:rPr>
      </w:pPr>
      <w:r w:rsidRPr="004D4D43">
        <w:rPr>
          <w:sz w:val="8"/>
        </w:rPr>
        <w:lastRenderedPageBreak/>
        <w:t xml:space="preserve">As the COVID-19 pandemic is sweeping through the world, thousands of people urgently need access to affordable medicines. </w:t>
      </w:r>
      <w:r w:rsidRPr="00361031">
        <w:rPr>
          <w:u w:val="single"/>
        </w:rPr>
        <w:t xml:space="preserve">Based on </w:t>
      </w:r>
      <w:proofErr w:type="gramStart"/>
      <w:r w:rsidRPr="00361031">
        <w:rPr>
          <w:rStyle w:val="Emphasis"/>
        </w:rPr>
        <w:t>past experience</w:t>
      </w:r>
      <w:proofErr w:type="gramEnd"/>
      <w:r w:rsidRPr="00361031">
        <w:rPr>
          <w:rStyle w:val="Emphasis"/>
        </w:rPr>
        <w:t xml:space="preserv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xml:space="preserve">, leading to </w:t>
      </w:r>
      <w:proofErr w:type="spellStart"/>
      <w:r w:rsidRPr="00361031">
        <w:rPr>
          <w:u w:val="single"/>
        </w:rPr>
        <w:t>unaffordably</w:t>
      </w:r>
      <w:proofErr w:type="spellEnd"/>
      <w:r w:rsidRPr="00361031">
        <w:rPr>
          <w:u w:val="single"/>
        </w:rPr>
        <w:t xml:space="preserve">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4D4D43">
        <w:rPr>
          <w:sz w:val="8"/>
        </w:rPr>
        <w:t>fuelled</w:t>
      </w:r>
      <w:proofErr w:type="spellEnd"/>
      <w:r w:rsidRPr="004D4D43">
        <w:rPr>
          <w:sz w:val="8"/>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4D4D43">
        <w:rPr>
          <w:sz w:val="8"/>
        </w:rPr>
        <w:t>literature,Footnote</w:t>
      </w:r>
      <w:proofErr w:type="gramEnd"/>
      <w:r w:rsidRPr="004D4D43">
        <w:rPr>
          <w:sz w:val="8"/>
        </w:rPr>
        <w:t xml:space="preserv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w:t>
      </w:r>
      <w:proofErr w:type="gramStart"/>
      <w:r w:rsidRPr="00361031">
        <w:rPr>
          <w:u w:val="single"/>
        </w:rPr>
        <w:t>originators, but</w:t>
      </w:r>
      <w:proofErr w:type="gramEnd"/>
      <w:r w:rsidRPr="00361031">
        <w:rPr>
          <w:u w:val="single"/>
        </w:rPr>
        <w:t xml:space="preserve">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w:t>
      </w:r>
      <w:proofErr w:type="gramStart"/>
      <w:r w:rsidRPr="004D4D43">
        <w:rPr>
          <w:sz w:val="8"/>
        </w:rPr>
        <w:t>lawful, and</w:t>
      </w:r>
      <w:proofErr w:type="gramEnd"/>
      <w:r w:rsidRPr="004D4D43">
        <w:rPr>
          <w:sz w:val="8"/>
        </w:rPr>
        <w:t xml:space="preserve"> will provide arguments for the intervention of competition law. </w:t>
      </w:r>
      <w:r w:rsidRPr="00361031">
        <w:rPr>
          <w:u w:val="single"/>
        </w:rPr>
        <w:t xml:space="preserve">This, in turn, will open the </w:t>
      </w:r>
      <w:r w:rsidRPr="00361031">
        <w:rPr>
          <w:rStyle w:val="Emphasis"/>
        </w:rPr>
        <w:t xml:space="preserve">possibility for competition authorities to investigate this practice </w:t>
      </w:r>
      <w:proofErr w:type="gramStart"/>
      <w:r w:rsidRPr="00361031">
        <w:rPr>
          <w:rStyle w:val="Emphasis"/>
        </w:rPr>
        <w:t>in order to</w:t>
      </w:r>
      <w:proofErr w:type="gramEnd"/>
      <w:r w:rsidRPr="00361031">
        <w:rPr>
          <w:rStyle w:val="Emphasis"/>
        </w:rPr>
        <w:t xml:space="preserve">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w:t>
      </w:r>
      <w:proofErr w:type="gramStart"/>
      <w:r w:rsidRPr="004D4D43">
        <w:rPr>
          <w:sz w:val="8"/>
        </w:rPr>
        <w:t>inventions,Footnote</w:t>
      </w:r>
      <w:proofErr w:type="gramEnd"/>
      <w:r w:rsidRPr="004D4D43">
        <w:rPr>
          <w:sz w:val="8"/>
        </w:rPr>
        <w:t xml:space="preserv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w:t>
      </w:r>
      <w:proofErr w:type="gramStart"/>
      <w:r w:rsidRPr="004D4D43">
        <w:rPr>
          <w:sz w:val="8"/>
        </w:rPr>
        <w:t>patenting.Footnote</w:t>
      </w:r>
      <w:proofErr w:type="gramEnd"/>
      <w:r w:rsidRPr="004D4D43">
        <w:rPr>
          <w:sz w:val="8"/>
        </w:rPr>
        <w:t xml:space="preserve">14 The article will be </w:t>
      </w:r>
      <w:proofErr w:type="spellStart"/>
      <w:r w:rsidRPr="004D4D43">
        <w:rPr>
          <w:sz w:val="8"/>
        </w:rPr>
        <w:t>organised</w:t>
      </w:r>
      <w:proofErr w:type="spellEnd"/>
      <w:r w:rsidRPr="004D4D43">
        <w:rPr>
          <w:sz w:val="8"/>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4D4D43">
        <w:rPr>
          <w:sz w:val="8"/>
        </w:rPr>
        <w:t>lawful, and</w:t>
      </w:r>
      <w:proofErr w:type="gramEnd"/>
      <w:r w:rsidRPr="004D4D43">
        <w:rPr>
          <w:sz w:val="8"/>
        </w:rPr>
        <w:t xml:space="preserve"> will argue that it should be subject to scrutiny under the rules of competition law, to address its negative effects. Pharmaceutical Innovation and Generic Competition in the Pharmaceutical Industry The pharmaceutical industry is unique in its complexity. It is </w:t>
      </w:r>
      <w:proofErr w:type="spellStart"/>
      <w:r w:rsidRPr="004D4D43">
        <w:rPr>
          <w:sz w:val="8"/>
        </w:rPr>
        <w:t>characterised</w:t>
      </w:r>
      <w:proofErr w:type="spellEnd"/>
      <w:r w:rsidRPr="004D4D43">
        <w:rPr>
          <w:sz w:val="8"/>
        </w:rPr>
        <w:t xml:space="preserve"> by heavy state regulation and, sometimes, by the competing interests of the pharmaceutical business and society. It also involves multiple actors, including </w:t>
      </w:r>
      <w:proofErr w:type="gramStart"/>
      <w:r w:rsidRPr="004D4D43">
        <w:rPr>
          <w:sz w:val="8"/>
        </w:rPr>
        <w:t>originators,Footnote</w:t>
      </w:r>
      <w:proofErr w:type="gramEnd"/>
      <w:r w:rsidRPr="004D4D43">
        <w:rPr>
          <w:sz w:val="8"/>
        </w:rPr>
        <w:t xml:space="preserve">15 marketing </w:t>
      </w:r>
      <w:proofErr w:type="spellStart"/>
      <w:r w:rsidRPr="004D4D43">
        <w:rPr>
          <w:sz w:val="8"/>
        </w:rPr>
        <w:t>authorisation</w:t>
      </w:r>
      <w:proofErr w:type="spellEnd"/>
      <w:r w:rsidRPr="004D4D43">
        <w:rPr>
          <w:sz w:val="8"/>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4D4D43">
        <w:rPr>
          <w:sz w:val="8"/>
        </w:rPr>
        <w:t>dispensed</w:t>
      </w:r>
      <w:proofErr w:type="gramEnd"/>
      <w:r w:rsidRPr="004D4D43">
        <w:rPr>
          <w:sz w:val="8"/>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4D4D43">
        <w:rPr>
          <w:sz w:val="8"/>
        </w:rPr>
        <w:t>maximised</w:t>
      </w:r>
      <w:proofErr w:type="spellEnd"/>
      <w:r w:rsidRPr="004D4D43">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4D4D43">
        <w:rPr>
          <w:sz w:val="8"/>
        </w:rPr>
        <w:t>incentivised</w:t>
      </w:r>
      <w:proofErr w:type="spellEnd"/>
      <w:r w:rsidRPr="004D4D43">
        <w:rPr>
          <w:sz w:val="8"/>
        </w:rPr>
        <w:t xml:space="preserve"> and protected. Moreover, these two elements of the pharmaceutical industry are constantly interacting and have a profound impact on each other. </w:t>
      </w:r>
      <w:proofErr w:type="gramStart"/>
      <w:r w:rsidRPr="004D4D43">
        <w:rPr>
          <w:sz w:val="8"/>
        </w:rPr>
        <w:t>In particular, pharmaceutical</w:t>
      </w:r>
      <w:proofErr w:type="gramEnd"/>
      <w:r w:rsidRPr="004D4D43">
        <w:rPr>
          <w:sz w:val="8"/>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4D4D43">
        <w:rPr>
          <w:sz w:val="8"/>
        </w:rPr>
        <w:t>risks.Footnote</w:t>
      </w:r>
      <w:proofErr w:type="gramEnd"/>
      <w:r w:rsidRPr="004D4D43">
        <w:rPr>
          <w:sz w:val="8"/>
        </w:rPr>
        <w:t xml:space="preserve">17 It is also highly regulated, including, among other things, the requirement for originators to obtain a special </w:t>
      </w:r>
      <w:proofErr w:type="spellStart"/>
      <w:r w:rsidRPr="004D4D43">
        <w:rPr>
          <w:sz w:val="8"/>
        </w:rPr>
        <w:t>authorisation</w:t>
      </w:r>
      <w:proofErr w:type="spellEnd"/>
      <w:r w:rsidRPr="004D4D43">
        <w:rPr>
          <w:sz w:val="8"/>
        </w:rPr>
        <w:t xml:space="preserve"> from a designated state authority to market a drug. Such marketing </w:t>
      </w:r>
      <w:proofErr w:type="spellStart"/>
      <w:r w:rsidRPr="004D4D43">
        <w:rPr>
          <w:sz w:val="8"/>
        </w:rPr>
        <w:t>authorisations</w:t>
      </w:r>
      <w:proofErr w:type="spellEnd"/>
      <w:r w:rsidRPr="004D4D43">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4D4D43">
        <w:rPr>
          <w:sz w:val="8"/>
        </w:rPr>
        <w:t>incentivise</w:t>
      </w:r>
      <w:proofErr w:type="spellEnd"/>
      <w:r w:rsidRPr="004D4D43">
        <w:rPr>
          <w:sz w:val="8"/>
        </w:rPr>
        <w:t xml:space="preserve"> them to engage in further </w:t>
      </w:r>
      <w:proofErr w:type="gramStart"/>
      <w:r w:rsidRPr="004D4D43">
        <w:rPr>
          <w:sz w:val="8"/>
        </w:rPr>
        <w:t>innovation.Footnote</w:t>
      </w:r>
      <w:proofErr w:type="gramEnd"/>
      <w:r w:rsidRPr="004D4D43">
        <w:rPr>
          <w:sz w:val="8"/>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4D4D43">
        <w:rPr>
          <w:sz w:val="8"/>
        </w:rPr>
        <w:t>sales.Footnote</w:t>
      </w:r>
      <w:proofErr w:type="gramEnd"/>
      <w:r w:rsidRPr="004D4D43">
        <w:rPr>
          <w:sz w:val="8"/>
        </w:rPr>
        <w:t>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w:t>
      </w:r>
      <w:proofErr w:type="gramStart"/>
      <w:r w:rsidRPr="004D4D43">
        <w:rPr>
          <w:sz w:val="8"/>
        </w:rPr>
        <w:t>).Footnote</w:t>
      </w:r>
      <w:proofErr w:type="gramEnd"/>
      <w:r w:rsidRPr="004D4D43">
        <w:rPr>
          <w:sz w:val="8"/>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 xml:space="preserve">when a basic patent on an active ingredient expires, other companies can </w:t>
      </w:r>
      <w:r w:rsidRPr="004D4D43">
        <w:rPr>
          <w:u w:val="single"/>
        </w:rPr>
        <w:lastRenderedPageBreak/>
        <w:t>develop alternative methods of production, forms or formulations</w:t>
      </w:r>
      <w:r w:rsidRPr="004D4D43">
        <w:rPr>
          <w:sz w:val="8"/>
        </w:rPr>
        <w:t xml:space="preserve"> of this active compound and start competing with the originator </w:t>
      </w:r>
      <w:proofErr w:type="gramStart"/>
      <w:r w:rsidRPr="004D4D43">
        <w:rPr>
          <w:sz w:val="8"/>
        </w:rPr>
        <w:t>company.Footnote</w:t>
      </w:r>
      <w:proofErr w:type="gramEnd"/>
      <w:r w:rsidRPr="004D4D43">
        <w:rPr>
          <w:sz w:val="8"/>
        </w:rPr>
        <w:t xml:space="preserv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.Footnote34 Defining Strategic Patenting In its Sector Inquiry Report, the European Commission explained that the drug development process consists of three main stages: (</w:t>
      </w:r>
      <w:proofErr w:type="spellStart"/>
      <w:r w:rsidRPr="004D4D43">
        <w:rPr>
          <w:sz w:val="8"/>
        </w:rPr>
        <w:t>i</w:t>
      </w:r>
      <w:proofErr w:type="spellEnd"/>
      <w:r w:rsidRPr="004D4D43">
        <w:rPr>
          <w:sz w:val="8"/>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4D4D43">
        <w:rPr>
          <w:sz w:val="8"/>
        </w:rPr>
        <w:t>maximise</w:t>
      </w:r>
      <w:proofErr w:type="spellEnd"/>
      <w:r w:rsidRPr="004D4D43">
        <w:rPr>
          <w:sz w:val="8"/>
        </w:rPr>
        <w:t xml:space="preserv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w:t>
      </w:r>
      <w:proofErr w:type="spellStart"/>
      <w:r w:rsidRPr="004D4D43">
        <w:rPr>
          <w:sz w:val="8"/>
        </w:rPr>
        <w:t>Sloper</w:t>
      </w:r>
      <w:proofErr w:type="spellEnd"/>
      <w:r w:rsidRPr="004D4D43">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 xml:space="preserve">critics have </w:t>
      </w:r>
      <w:proofErr w:type="spellStart"/>
      <w:r w:rsidRPr="00361031">
        <w:rPr>
          <w:u w:val="single"/>
        </w:rPr>
        <w:t>characterised</w:t>
      </w:r>
      <w:proofErr w:type="spellEnd"/>
      <w:r w:rsidRPr="00361031">
        <w:rPr>
          <w:u w:val="single"/>
        </w:rPr>
        <w:t xml:space="preserve">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w:t>
      </w:r>
      <w:proofErr w:type="spellStart"/>
      <w:r w:rsidRPr="00361031">
        <w:rPr>
          <w:u w:val="single"/>
        </w:rPr>
        <w:t>maximising</w:t>
      </w:r>
      <w:proofErr w:type="spellEnd"/>
      <w:r w:rsidRPr="00361031">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4D4D43">
        <w:rPr>
          <w:sz w:val="8"/>
        </w:rPr>
        <w:t>innovate, and</w:t>
      </w:r>
      <w:proofErr w:type="gramEnd"/>
      <w:r w:rsidRPr="004D4D43">
        <w:rPr>
          <w:sz w:val="8"/>
        </w:rPr>
        <w:t xml:space="preserve">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 xml:space="preserve">the success of a company is based on its business </w:t>
      </w:r>
      <w:proofErr w:type="gramStart"/>
      <w:r w:rsidRPr="00361031">
        <w:rPr>
          <w:u w:val="single"/>
        </w:rPr>
        <w:t>performance</w:t>
      </w:r>
      <w:r w:rsidRPr="004D4D43">
        <w:rPr>
          <w:sz w:val="8"/>
        </w:rPr>
        <w:t>.Footnote</w:t>
      </w:r>
      <w:proofErr w:type="gramEnd"/>
      <w:r w:rsidRPr="004D4D43">
        <w:rPr>
          <w:sz w:val="8"/>
        </w:rPr>
        <w:t xml:space="preserv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 xml:space="preserve">firms must innovate. </w:t>
      </w:r>
      <w:proofErr w:type="spellStart"/>
      <w:r w:rsidRPr="00361031">
        <w:rPr>
          <w:u w:val="single"/>
        </w:rPr>
        <w:t>Realising</w:t>
      </w:r>
      <w:proofErr w:type="spellEnd"/>
      <w:r w:rsidRPr="00361031">
        <w:rPr>
          <w:u w:val="single"/>
        </w:rPr>
        <w:t xml:space="preserve"> the importance of protecting innovation, which is considered to be the main driver of economic </w:t>
      </w:r>
      <w:proofErr w:type="gramStart"/>
      <w:r w:rsidRPr="00361031">
        <w:rPr>
          <w:u w:val="single"/>
        </w:rPr>
        <w:t>growth</w:t>
      </w:r>
      <w:r w:rsidRPr="004D4D43">
        <w:rPr>
          <w:sz w:val="8"/>
        </w:rPr>
        <w:t>,Footnote</w:t>
      </w:r>
      <w:proofErr w:type="gramEnd"/>
      <w:r w:rsidRPr="004D4D43">
        <w:rPr>
          <w:sz w:val="8"/>
        </w:rPr>
        <w:t xml:space="preserv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 xml:space="preserve">in AstraZeneca the General Court considered that </w:t>
      </w:r>
      <w:r w:rsidRPr="004D4D43">
        <w:rPr>
          <w:u w:val="single"/>
        </w:rPr>
        <w:lastRenderedPageBreak/>
        <w:t xml:space="preserve">the company’s practice of misusing the patent system had the potential of reducing its incentives to innovate and was </w:t>
      </w:r>
      <w:proofErr w:type="gramStart"/>
      <w:r w:rsidRPr="004D4D43">
        <w:rPr>
          <w:u w:val="single"/>
        </w:rPr>
        <w:t>anticompetitive</w:t>
      </w:r>
      <w:r w:rsidRPr="004D4D43">
        <w:rPr>
          <w:sz w:val="8"/>
        </w:rPr>
        <w:t>.Footnote</w:t>
      </w:r>
      <w:proofErr w:type="gramEnd"/>
      <w:r w:rsidRPr="004D4D43">
        <w:rPr>
          <w:sz w:val="8"/>
        </w:rPr>
        <w:t xml:space="preserv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w:t>
      </w:r>
      <w:proofErr w:type="spellStart"/>
      <w:r w:rsidRPr="004D4D43">
        <w:rPr>
          <w:sz w:val="8"/>
        </w:rPr>
        <w:t>emphasised</w:t>
      </w:r>
      <w:proofErr w:type="spellEnd"/>
      <w:r w:rsidRPr="004D4D43">
        <w:rPr>
          <w:sz w:val="8"/>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w:t>
      </w:r>
      <w:proofErr w:type="spellStart"/>
      <w:r w:rsidRPr="004D4D43">
        <w:rPr>
          <w:sz w:val="8"/>
        </w:rPr>
        <w:t>recognises</w:t>
      </w:r>
      <w:proofErr w:type="spellEnd"/>
      <w:r w:rsidRPr="004D4D43">
        <w:rPr>
          <w:sz w:val="8"/>
        </w:rPr>
        <w:t xml:space="preserve"> the fundamental importance of protecting innovation. They confirm that strategies that </w:t>
      </w:r>
      <w:proofErr w:type="gramStart"/>
      <w:r w:rsidRPr="004D4D43">
        <w:rPr>
          <w:sz w:val="8"/>
        </w:rPr>
        <w:t>are capable of stifling</w:t>
      </w:r>
      <w:proofErr w:type="gramEnd"/>
      <w:r w:rsidRPr="004D4D43">
        <w:rPr>
          <w:sz w:val="8"/>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w:t>
      </w:r>
      <w:proofErr w:type="gramStart"/>
      <w:r w:rsidRPr="004D4D43">
        <w:rPr>
          <w:sz w:val="8"/>
        </w:rPr>
        <w:t>innovate,Footnote</w:t>
      </w:r>
      <w:proofErr w:type="gramEnd"/>
      <w:r w:rsidRPr="004D4D43">
        <w:rPr>
          <w:sz w:val="8"/>
        </w:rPr>
        <w:t xml:space="preserv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w:t>
      </w:r>
      <w:proofErr w:type="gramStart"/>
      <w:r w:rsidRPr="00361031">
        <w:rPr>
          <w:u w:val="single"/>
        </w:rPr>
        <w:t>in order to</w:t>
      </w:r>
      <w:proofErr w:type="gramEnd"/>
      <w:r w:rsidRPr="00361031">
        <w:rPr>
          <w:u w:val="single"/>
        </w:rPr>
        <w:t xml:space="preserve">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w:t>
      </w:r>
      <w:proofErr w:type="spellStart"/>
      <w:r w:rsidRPr="004D4D43">
        <w:rPr>
          <w:sz w:val="8"/>
        </w:rPr>
        <w:t>incentivising</w:t>
      </w:r>
      <w:proofErr w:type="spellEnd"/>
      <w:r w:rsidRPr="004D4D43">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w:t>
      </w:r>
      <w:proofErr w:type="spellStart"/>
      <w:r w:rsidRPr="004D4D43">
        <w:rPr>
          <w:sz w:val="8"/>
        </w:rPr>
        <w:t>emphasises</w:t>
      </w:r>
      <w:proofErr w:type="spellEnd"/>
      <w:r w:rsidRPr="004D4D43">
        <w:rPr>
          <w:sz w:val="8"/>
        </w:rPr>
        <w:t xml:space="preserve"> the importance of competition for the incentives to innovate, stating that: “[r]</w:t>
      </w:r>
      <w:proofErr w:type="spellStart"/>
      <w:r w:rsidRPr="004D4D43">
        <w:rPr>
          <w:sz w:val="8"/>
        </w:rPr>
        <w:t>ivalry</w:t>
      </w:r>
      <w:proofErr w:type="spellEnd"/>
      <w:r w:rsidRPr="004D4D43">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4D4D43">
        <w:rPr>
          <w:sz w:val="8"/>
        </w:rPr>
        <w:t>.”Footnote</w:t>
      </w:r>
      <w:proofErr w:type="gramEnd"/>
      <w:r w:rsidRPr="004D4D43">
        <w:rPr>
          <w:sz w:val="8"/>
        </w:rPr>
        <w:t xml:space="preserv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4D4D43">
        <w:rPr>
          <w:sz w:val="8"/>
        </w:rPr>
        <w:t>ile</w:t>
      </w:r>
      <w:proofErr w:type="spellEnd"/>
      <w:r w:rsidRPr="004D4D43">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w:t>
      </w:r>
      <w:proofErr w:type="gramStart"/>
      <w:r w:rsidRPr="004D4D43">
        <w:rPr>
          <w:sz w:val="8"/>
        </w:rPr>
        <w:t>argues:Footnote</w:t>
      </w:r>
      <w:proofErr w:type="gramEnd"/>
      <w:r w:rsidRPr="004D4D43">
        <w:rPr>
          <w:sz w:val="8"/>
        </w:rPr>
        <w:t xml:space="preserv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w:t>
      </w:r>
      <w:proofErr w:type="gramStart"/>
      <w:r w:rsidRPr="00361031">
        <w:rPr>
          <w:rStyle w:val="Emphasis"/>
        </w:rPr>
        <w:t>patents</w:t>
      </w:r>
      <w:r w:rsidRPr="004D4D43">
        <w:rPr>
          <w:sz w:val="8"/>
        </w:rPr>
        <w:t>.Footnote</w:t>
      </w:r>
      <w:proofErr w:type="gramEnd"/>
      <w:r w:rsidRPr="004D4D43">
        <w:rPr>
          <w:sz w:val="8"/>
        </w:rPr>
        <w:t xml:space="preserv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w:t>
      </w:r>
      <w:r w:rsidRPr="004D4D43">
        <w:rPr>
          <w:sz w:val="8"/>
        </w:rPr>
        <w:lastRenderedPageBreak/>
        <w:t xml:space="preserve">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w:t>
      </w:r>
      <w:proofErr w:type="spellStart"/>
      <w:r w:rsidRPr="004D4D43">
        <w:rPr>
          <w:sz w:val="8"/>
        </w:rPr>
        <w:t>authorisation</w:t>
      </w:r>
      <w:proofErr w:type="spellEnd"/>
      <w:r w:rsidRPr="004D4D43">
        <w:rPr>
          <w:sz w:val="8"/>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4D4D43">
        <w:rPr>
          <w:sz w:val="8"/>
        </w:rPr>
        <w:t>”.Footnote</w:t>
      </w:r>
      <w:proofErr w:type="gramEnd"/>
      <w:r w:rsidRPr="004D4D43">
        <w:rPr>
          <w:sz w:val="8"/>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4D4D43">
        <w:rPr>
          <w:sz w:val="8"/>
        </w:rPr>
        <w:t>Maggiolino</w:t>
      </w:r>
      <w:proofErr w:type="spellEnd"/>
      <w:r w:rsidRPr="004D4D43">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021F7FD2" w14:textId="77777777" w:rsidR="0019311D" w:rsidRPr="00361031" w:rsidRDefault="0019311D" w:rsidP="0019311D"/>
    <w:p w14:paraId="0D775344" w14:textId="77777777" w:rsidR="0019311D" w:rsidRPr="00361031" w:rsidRDefault="0019311D" w:rsidP="0019311D">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35C1FF1E" w14:textId="77777777" w:rsidR="0019311D" w:rsidRPr="00361031" w:rsidRDefault="0019311D" w:rsidP="0019311D">
      <w:proofErr w:type="spellStart"/>
      <w:r w:rsidRPr="00361031">
        <w:rPr>
          <w:rStyle w:val="Style13ptBold"/>
        </w:rPr>
        <w:t>Recna</w:t>
      </w:r>
      <w:proofErr w:type="spellEnd"/>
      <w:r w:rsidRPr="00361031">
        <w:rPr>
          <w:rStyle w:val="Style13ptBold"/>
        </w:rPr>
        <w:t xml:space="preserve">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8" w:history="1">
        <w:r w:rsidRPr="00361031">
          <w:rPr>
            <w:rStyle w:val="Hyperlink"/>
          </w:rPr>
          <w:t>https://www.tandfonline.com/doi/full/10.1080/25751654.2021.1890867</w:t>
        </w:r>
      </w:hyperlink>
      <w:r w:rsidRPr="00361031">
        <w:t>] Justin</w:t>
      </w:r>
    </w:p>
    <w:p w14:paraId="6E650134" w14:textId="77777777" w:rsidR="0019311D" w:rsidRPr="00361031" w:rsidRDefault="0019311D" w:rsidP="0019311D">
      <w:pPr>
        <w:rPr>
          <w:rStyle w:val="Emphasis"/>
        </w:rPr>
      </w:pPr>
      <w:r w:rsidRPr="00361031">
        <w:rPr>
          <w:sz w:val="16"/>
        </w:rPr>
        <w:t xml:space="preserve">The Challenge: </w:t>
      </w:r>
      <w:r w:rsidRPr="00361031">
        <w:rPr>
          <w:rStyle w:val="Emphasis"/>
        </w:rPr>
        <w:t xml:space="preserve">Multiple </w:t>
      </w:r>
      <w:r w:rsidRPr="00361031">
        <w:rPr>
          <w:rStyle w:val="Emphasis"/>
          <w:highlight w:val="green"/>
        </w:rPr>
        <w:t>Existential Threats</w:t>
      </w:r>
    </w:p>
    <w:p w14:paraId="33EC29E4" w14:textId="77777777" w:rsidR="0019311D" w:rsidRPr="00361031" w:rsidRDefault="0019311D" w:rsidP="0019311D">
      <w:pPr>
        <w:rPr>
          <w:sz w:val="16"/>
        </w:rPr>
      </w:pPr>
      <w:r w:rsidRPr="00361031">
        <w:rPr>
          <w:sz w:val="16"/>
        </w:rPr>
        <w:t xml:space="preserve">The relationship between pandemics and war is </w:t>
      </w:r>
      <w:proofErr w:type="gramStart"/>
      <w:r w:rsidRPr="00361031">
        <w:rPr>
          <w:sz w:val="16"/>
        </w:rPr>
        <w:t>as long as</w:t>
      </w:r>
      <w:proofErr w:type="gramEnd"/>
      <w:r w:rsidRPr="00361031">
        <w:rPr>
          <w:sz w:val="16"/>
        </w:rPr>
        <w:t xml:space="preserve">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60FEF5E" w14:textId="77777777" w:rsidR="0019311D" w:rsidRPr="00361031" w:rsidRDefault="0019311D" w:rsidP="0019311D">
      <w:pPr>
        <w:rPr>
          <w:rStyle w:val="Emphasis"/>
        </w:rPr>
      </w:pPr>
      <w:r w:rsidRPr="00361031">
        <w:rPr>
          <w:u w:val="single"/>
        </w:rPr>
        <w:t xml:space="preserve">The COVID-19 is the most </w:t>
      </w:r>
      <w:r w:rsidRPr="00361031">
        <w:rPr>
          <w:rStyle w:val="Emphasis"/>
        </w:rPr>
        <w:t>demonic pandemic threat in modern history</w:t>
      </w:r>
      <w:r w:rsidRPr="0036103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2C5E8CF7" w14:textId="77777777" w:rsidR="0019311D" w:rsidRPr="00361031" w:rsidRDefault="0019311D" w:rsidP="0019311D">
      <w:pPr>
        <w:rPr>
          <w:rStyle w:val="Emphasis"/>
        </w:rPr>
      </w:pPr>
      <w:r w:rsidRPr="00361031">
        <w:rPr>
          <w:sz w:val="16"/>
        </w:rPr>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rPr>
          <w:sz w:val="16"/>
        </w:rPr>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rPr>
          <w:sz w:val="16"/>
        </w:rPr>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rPr>
          <w:sz w:val="16"/>
        </w:rPr>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4252B2D3" w14:textId="77777777" w:rsidR="0019311D" w:rsidRPr="00361031" w:rsidRDefault="0019311D" w:rsidP="0019311D">
      <w:pPr>
        <w:rPr>
          <w:u w:val="single"/>
        </w:rPr>
      </w:pPr>
      <w:r w:rsidRPr="00361031">
        <w:rPr>
          <w:sz w:val="16"/>
        </w:rPr>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rPr>
          <w:sz w:val="16"/>
        </w:rPr>
        <w:t xml:space="preserve"> – m</w:t>
      </w:r>
      <w:r w:rsidRPr="00361031">
        <w:rPr>
          <w:sz w:val="16"/>
        </w:rPr>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rPr>
          <w:sz w:val="16"/>
        </w:rPr>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rPr>
          <w:sz w:val="16"/>
        </w:rPr>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79A33359" w14:textId="77777777" w:rsidR="0019311D" w:rsidRPr="00361031" w:rsidRDefault="0019311D" w:rsidP="0019311D">
      <w:pPr>
        <w:rPr>
          <w:u w:val="single"/>
        </w:rPr>
      </w:pPr>
      <w:r w:rsidRPr="00361031">
        <w:rPr>
          <w:sz w:val="16"/>
        </w:rPr>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lastRenderedPageBreak/>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04F5D05A" w14:textId="77777777" w:rsidR="0019311D" w:rsidRPr="00361031" w:rsidRDefault="0019311D" w:rsidP="0019311D">
      <w:pPr>
        <w:rPr>
          <w:sz w:val="16"/>
        </w:rPr>
      </w:pPr>
      <w:r w:rsidRPr="00361031">
        <w:rPr>
          <w:sz w:val="16"/>
        </w:rPr>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rPr>
          <w:sz w:val="16"/>
        </w:rPr>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rPr>
          <w:sz w:val="16"/>
        </w:rPr>
        <w:t xml:space="preserve"> at a time when the COVID-infected state may not be able to retaliate efficiently – or at all – </w:t>
      </w:r>
      <w:r w:rsidRPr="004D4D43">
        <w:rPr>
          <w:u w:val="single"/>
        </w:rPr>
        <w:t>due to leadership confusion.</w:t>
      </w:r>
      <w:r w:rsidRPr="004D4D43">
        <w:rPr>
          <w:sz w:val="16"/>
        </w:rPr>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rPr>
          <w:sz w:val="16"/>
        </w:rPr>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rPr>
          <w:sz w:val="16"/>
        </w:rPr>
        <w:t xml:space="preserve"> against a nuclear adversary, making it even harder to stop the spread of the disease, in turn creating a pandemic reservoir and transmission risk back to the nuclear armed state or its allies.</w:t>
      </w:r>
    </w:p>
    <w:p w14:paraId="6546B947" w14:textId="77777777" w:rsidR="0019311D" w:rsidRPr="00361031" w:rsidRDefault="0019311D" w:rsidP="0019311D">
      <w:pPr>
        <w:rPr>
          <w:sz w:val="16"/>
        </w:rPr>
      </w:pPr>
      <w:r w:rsidRPr="00361031">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rPr>
          <w:sz w:val="16"/>
        </w:rPr>
        <w:t>, including by working together against criminal-terrorist non-state actors that are trafficking people or by joining forces to ensure that a new pathogen is not developed as a bioweapon.</w:t>
      </w:r>
    </w:p>
    <w:p w14:paraId="653EB58D" w14:textId="77777777" w:rsidR="0019311D" w:rsidRDefault="0019311D" w:rsidP="0019311D">
      <w:pPr>
        <w:rPr>
          <w:rStyle w:val="Emphasis"/>
          <w:rFonts w:eastAsiaTheme="majorEastAsia"/>
          <w:iCs w:val="0"/>
          <w:sz w:val="32"/>
        </w:rPr>
      </w:pPr>
      <w:r w:rsidRPr="00361031">
        <w:rPr>
          <w:sz w:val="16"/>
        </w:rPr>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rPr>
          <w:sz w:val="16"/>
        </w:rPr>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sz w:val="32"/>
        </w:rPr>
        <w:t>cascading effects on the risk of nuclear war.</w:t>
      </w:r>
    </w:p>
    <w:p w14:paraId="31C7DD7B" w14:textId="77777777" w:rsidR="0019311D" w:rsidRPr="00361031" w:rsidRDefault="0019311D" w:rsidP="0019311D">
      <w:pPr>
        <w:rPr>
          <w:u w:val="single"/>
        </w:rPr>
      </w:pPr>
    </w:p>
    <w:p w14:paraId="5B8889CE" w14:textId="77777777" w:rsidR="0019311D" w:rsidRDefault="0019311D" w:rsidP="0019311D">
      <w:pPr>
        <w:pStyle w:val="Heading3"/>
      </w:pPr>
      <w:r>
        <w:lastRenderedPageBreak/>
        <w:t>1AC – Plan</w:t>
      </w:r>
    </w:p>
    <w:p w14:paraId="201B80AD" w14:textId="77777777" w:rsidR="0019311D" w:rsidRPr="00361031" w:rsidRDefault="0019311D" w:rsidP="0019311D">
      <w:pPr>
        <w:pStyle w:val="Heading4"/>
        <w:rPr>
          <w:rFonts w:cs="Calibri"/>
        </w:rPr>
      </w:pPr>
      <w:r w:rsidRPr="00361031">
        <w:rPr>
          <w:rFonts w:cs="Calibri"/>
        </w:rPr>
        <w:t>Plan text: The member nations of the World Trade Organization ought to reduce intellectual property protections for medicines during pandemics.</w:t>
      </w:r>
    </w:p>
    <w:p w14:paraId="5A242258" w14:textId="77777777" w:rsidR="0019311D" w:rsidRPr="00361031" w:rsidRDefault="0019311D" w:rsidP="0019311D"/>
    <w:p w14:paraId="37467E55" w14:textId="77777777" w:rsidR="0019311D" w:rsidRPr="00361031" w:rsidRDefault="0019311D" w:rsidP="0019311D">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26696017" w14:textId="77777777" w:rsidR="0019311D" w:rsidRPr="00361031" w:rsidRDefault="0019311D" w:rsidP="0019311D">
      <w:r w:rsidRPr="00361031">
        <w:rPr>
          <w:rStyle w:val="Style13ptBold"/>
        </w:rPr>
        <w:t>Young and Potts-Szeliga 21</w:t>
      </w:r>
      <w:r w:rsidRPr="00361031">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9" w:history="1">
        <w:r w:rsidRPr="00361031">
          <w:rPr>
            <w:rStyle w:val="Hyperlink"/>
          </w:rPr>
          <w:t>https://www.ipwatchdog.com/2021/07/21/third-option-limited-ip-waiver-solve-pandemic-vaccine-problems/id=135732/</w:t>
        </w:r>
      </w:hyperlink>
      <w:r w:rsidRPr="00361031">
        <w:t>] Justin</w:t>
      </w:r>
    </w:p>
    <w:p w14:paraId="33982AB2" w14:textId="77777777" w:rsidR="0019311D" w:rsidRPr="00361031" w:rsidRDefault="0019311D" w:rsidP="0019311D">
      <w:pPr>
        <w:rPr>
          <w:u w:val="single"/>
        </w:rPr>
      </w:pPr>
      <w:r w:rsidRPr="00361031">
        <w:rPr>
          <w:highlight w:val="green"/>
          <w:u w:val="single"/>
        </w:rPr>
        <w:t>Limited Waiver</w:t>
      </w:r>
      <w:r w:rsidRPr="00361031">
        <w:rPr>
          <w:u w:val="single"/>
        </w:rPr>
        <w:t xml:space="preserve"> Approach</w:t>
      </w:r>
    </w:p>
    <w:p w14:paraId="6FAACE6B" w14:textId="77777777" w:rsidR="0019311D" w:rsidRPr="00361031" w:rsidRDefault="0019311D" w:rsidP="0019311D">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361031">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361031">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361031">
        <w:rPr>
          <w:highlight w:val="green"/>
          <w:u w:val="single"/>
        </w:rPr>
        <w:t>tech</w:t>
      </w:r>
      <w:r w:rsidRPr="00361031">
        <w:rPr>
          <w:u w:val="single"/>
        </w:rPr>
        <w:t xml:space="preserve">nology </w:t>
      </w:r>
      <w:r w:rsidRPr="00361031">
        <w:rPr>
          <w:highlight w:val="green"/>
          <w:u w:val="single"/>
        </w:rPr>
        <w:t xml:space="preserve">to produce </w:t>
      </w:r>
      <w:r w:rsidRPr="00361031">
        <w:rPr>
          <w:rStyle w:val="Emphasis"/>
          <w:highlight w:val="green"/>
        </w:rPr>
        <w:t>basic</w:t>
      </w:r>
      <w:r w:rsidRPr="00361031">
        <w:rPr>
          <w:u w:val="single"/>
        </w:rPr>
        <w:t xml:space="preserve"> COVID-19 </w:t>
      </w:r>
      <w:r w:rsidRPr="00361031">
        <w:rPr>
          <w:rStyle w:val="Emphasis"/>
          <w:highlight w:val="green"/>
        </w:rPr>
        <w:t>vaccines</w:t>
      </w:r>
      <w:r w:rsidRPr="00361031">
        <w:rPr>
          <w:sz w:val="16"/>
        </w:rPr>
        <w:t xml:space="preserve">. The waivers could be </w:t>
      </w:r>
      <w:r w:rsidRPr="00361031">
        <w:rPr>
          <w:highlight w:val="green"/>
          <w:u w:val="single"/>
        </w:rPr>
        <w:t xml:space="preserve">limited </w:t>
      </w:r>
      <w:r w:rsidRPr="00361031">
        <w:rPr>
          <w:u w:val="single"/>
        </w:rPr>
        <w:t xml:space="preserve">in time </w:t>
      </w:r>
      <w:r w:rsidRPr="00361031">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361031">
        <w:rPr>
          <w:rStyle w:val="Emphasis"/>
          <w:highlight w:val="green"/>
        </w:rPr>
        <w:t>pandemic</w:t>
      </w:r>
      <w:r w:rsidRPr="00361031">
        <w:rPr>
          <w:u w:val="single"/>
        </w:rPr>
        <w:t>, or another term agreed to by the WTO</w:t>
      </w:r>
      <w:r w:rsidRPr="00361031">
        <w:rPr>
          <w:sz w:val="16"/>
        </w:rPr>
        <w:t xml:space="preserve">. The term could also be defined as </w:t>
      </w:r>
      <w:r w:rsidRPr="00361031">
        <w:rPr>
          <w:highlight w:val="green"/>
          <w:u w:val="single"/>
        </w:rPr>
        <w:t>ending when</w:t>
      </w:r>
      <w:r w:rsidRPr="00361031">
        <w:rPr>
          <w:u w:val="single"/>
        </w:rPr>
        <w:t xml:space="preserve"> widespread </w:t>
      </w:r>
      <w:r w:rsidRPr="004D4D43">
        <w:rPr>
          <w:u w:val="single"/>
        </w:rPr>
        <w:t xml:space="preserve">vaccination and immunity </w:t>
      </w:r>
      <w:r w:rsidRPr="004D4D43">
        <w:rPr>
          <w:highlight w:val="green"/>
          <w:u w:val="single"/>
        </w:rPr>
        <w:t>goals</w:t>
      </w:r>
      <w:r w:rsidRPr="00361031">
        <w:rPr>
          <w:u w:val="single"/>
        </w:rPr>
        <w:t xml:space="preserve"> are </w:t>
      </w:r>
      <w:r w:rsidRPr="00361031">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361031">
        <w:rPr>
          <w:rStyle w:val="Emphasis"/>
          <w:highlight w:val="green"/>
        </w:rPr>
        <w:t>patent term extensio</w:t>
      </w:r>
      <w:r w:rsidRPr="00361031">
        <w:rPr>
          <w:rStyle w:val="Emphasis"/>
        </w:rPr>
        <w:t>ns for the technology covered by the limited IP waivers.</w:t>
      </w:r>
    </w:p>
    <w:p w14:paraId="06BDE452" w14:textId="77777777" w:rsidR="0019311D" w:rsidRPr="00361031" w:rsidRDefault="0019311D" w:rsidP="0019311D">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361031">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w:t>
      </w:r>
      <w:proofErr w:type="gramStart"/>
      <w:r w:rsidRPr="00361031">
        <w:rPr>
          <w:sz w:val="16"/>
        </w:rPr>
        <w:t xml:space="preserve">In particular, </w:t>
      </w:r>
      <w:r w:rsidRPr="00361031">
        <w:rPr>
          <w:u w:val="single"/>
        </w:rPr>
        <w:t>patents</w:t>
      </w:r>
      <w:proofErr w:type="gramEnd"/>
      <w:r w:rsidRPr="00361031">
        <w:rPr>
          <w:u w:val="single"/>
        </w:rPr>
        <w:t xml:space="preserve">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the pharmaceutical companies. A pandemic patent term extension fashioned after such known extensions could be made </w:t>
      </w:r>
      <w:r w:rsidRPr="00361031">
        <w:rPr>
          <w:rStyle w:val="Emphasis"/>
        </w:rPr>
        <w:t xml:space="preserve">used to </w:t>
      </w:r>
      <w:r w:rsidRPr="00361031">
        <w:rPr>
          <w:rStyle w:val="Emphasis"/>
          <w:highlight w:val="green"/>
        </w:rPr>
        <w:t>compensate</w:t>
      </w:r>
      <w:r w:rsidRPr="00361031">
        <w:rPr>
          <w:sz w:val="16"/>
        </w:rPr>
        <w:t xml:space="preserve"> for the current pressing global health needs.</w:t>
      </w:r>
    </w:p>
    <w:p w14:paraId="3DECE499" w14:textId="77777777" w:rsidR="0019311D" w:rsidRPr="00361031" w:rsidRDefault="0019311D" w:rsidP="0019311D">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361031">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ground that may begin to be implemented before the end of the current pandemic</w:t>
      </w:r>
      <w:r w:rsidRPr="00361031">
        <w:rPr>
          <w:sz w:val="16"/>
        </w:rPr>
        <w:t xml:space="preserve"> and be in place for the future.</w:t>
      </w:r>
    </w:p>
    <w:p w14:paraId="440A8E02" w14:textId="77777777" w:rsidR="0019311D" w:rsidRPr="00361031" w:rsidRDefault="0019311D" w:rsidP="0019311D">
      <w:pPr>
        <w:rPr>
          <w:sz w:val="16"/>
        </w:rPr>
      </w:pPr>
      <w:r w:rsidRPr="00361031">
        <w:rPr>
          <w:u w:val="single"/>
        </w:rPr>
        <w:lastRenderedPageBreak/>
        <w:t>The patent term extension could be provided for countries with patent offices and could be adapted based on laws and conditions in each country. Pandemic-related patent term extensions</w:t>
      </w:r>
      <w:r w:rsidRPr="00361031">
        <w:rPr>
          <w:sz w:val="16"/>
        </w:rPr>
        <w:t xml:space="preserve"> could be given for </w:t>
      </w:r>
      <w:proofErr w:type="gramStart"/>
      <w:r w:rsidRPr="00361031">
        <w:rPr>
          <w:sz w:val="16"/>
        </w:rPr>
        <w:t>a period of time</w:t>
      </w:r>
      <w:proofErr w:type="gramEnd"/>
      <w:r w:rsidRPr="00361031">
        <w:rPr>
          <w:sz w:val="16"/>
        </w:rPr>
        <w:t xml:space="preserv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w:t>
      </w:r>
      <w:proofErr w:type="gramStart"/>
      <w:r w:rsidRPr="00361031">
        <w:rPr>
          <w:u w:val="single"/>
        </w:rPr>
        <w:t>time period</w:t>
      </w:r>
      <w:proofErr w:type="gramEnd"/>
      <w:r w:rsidRPr="00361031">
        <w:rPr>
          <w:u w:val="single"/>
        </w:rPr>
        <w:t xml:space="preserve"> of many patent term extensions</w:t>
      </w:r>
      <w:r w:rsidRPr="00361031">
        <w:rPr>
          <w:sz w:val="16"/>
        </w:rPr>
        <w:t>. Given that most pharmaceutical patents are prosecuted in multiple countries, this provides an incentive to participate in a limited waiver program.</w:t>
      </w:r>
    </w:p>
    <w:p w14:paraId="63F6C70E" w14:textId="77777777" w:rsidR="0019311D" w:rsidRPr="00361031" w:rsidRDefault="0019311D" w:rsidP="0019311D">
      <w:pPr>
        <w:rPr>
          <w:sz w:val="16"/>
        </w:rPr>
      </w:pPr>
      <w:r w:rsidRPr="00361031">
        <w:rPr>
          <w:sz w:val="16"/>
        </w:rPr>
        <w:t>Let’s Not Repeat Past Mistakes</w:t>
      </w:r>
    </w:p>
    <w:p w14:paraId="0D3F463F" w14:textId="77777777" w:rsidR="0019311D" w:rsidRPr="00361031" w:rsidRDefault="0019311D" w:rsidP="0019311D">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361031">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4F76906A" w14:textId="77777777" w:rsidR="0019311D" w:rsidRDefault="0019311D" w:rsidP="0019311D"/>
    <w:p w14:paraId="128F0ED3" w14:textId="77777777" w:rsidR="0019311D" w:rsidRPr="00976E44" w:rsidRDefault="0019311D" w:rsidP="0019311D">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15385FBD" w14:textId="77777777" w:rsidR="0019311D" w:rsidRPr="00976E44" w:rsidRDefault="0019311D" w:rsidP="0019311D">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20" w:history="1">
        <w:r w:rsidRPr="00976E44">
          <w:rPr>
            <w:rStyle w:val="Hyperlink"/>
          </w:rPr>
          <w:t>https://www.helsinkitimes.fi/columns/columns/viewpoint/18561-science-has-delivered-will-the-wto-deliver.html</w:t>
        </w:r>
      </w:hyperlink>
      <w:r w:rsidRPr="00976E44">
        <w:t>] Justin</w:t>
      </w:r>
    </w:p>
    <w:p w14:paraId="2EBD9A25" w14:textId="77777777" w:rsidR="0019311D" w:rsidRPr="00976E44" w:rsidRDefault="0019311D" w:rsidP="0019311D">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w:t>
      </w:r>
      <w:proofErr w:type="gramStart"/>
      <w:r w:rsidRPr="00976E44">
        <w:rPr>
          <w:u w:val="single"/>
        </w:rPr>
        <w:t>Africa</w:t>
      </w:r>
      <w:proofErr w:type="gramEnd"/>
      <w:r w:rsidRPr="00976E44">
        <w:rPr>
          <w:u w:val="single"/>
        </w:rPr>
        <w:t xml:space="preserve"> and other members</w:t>
      </w:r>
    </w:p>
    <w:p w14:paraId="3ACF5808" w14:textId="77777777" w:rsidR="0019311D" w:rsidRPr="00976E44" w:rsidRDefault="0019311D" w:rsidP="0019311D">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xml:space="preserve">, known as TRIPS, for a limited </w:t>
      </w:r>
      <w:proofErr w:type="gramStart"/>
      <w:r w:rsidRPr="00976E44">
        <w:rPr>
          <w:u w:val="single"/>
        </w:rPr>
        <w:t>period of time</w:t>
      </w:r>
      <w:proofErr w:type="gramEnd"/>
      <w:r w:rsidRPr="00976E44">
        <w:rPr>
          <w:u w:val="single"/>
        </w:rPr>
        <w:t>.</w:t>
      </w:r>
    </w:p>
    <w:p w14:paraId="3F70F589" w14:textId="77777777" w:rsidR="0019311D" w:rsidRPr="00976E44" w:rsidRDefault="0019311D" w:rsidP="0019311D">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xml:space="preserve">. While a few members have raised concerns about the proposal, a large proportion of the WTO membership supports the proposal. It has also received the backing of various international organizations, multilateral </w:t>
      </w:r>
      <w:proofErr w:type="gramStart"/>
      <w:r w:rsidRPr="00976E44">
        <w:rPr>
          <w:sz w:val="16"/>
        </w:rPr>
        <w:t>agencies</w:t>
      </w:r>
      <w:proofErr w:type="gramEnd"/>
      <w:r w:rsidRPr="00976E44">
        <w:rPr>
          <w:sz w:val="16"/>
        </w:rPr>
        <w:t xml:space="preserve"> and global civil society.</w:t>
      </w:r>
    </w:p>
    <w:p w14:paraId="6B885F4F" w14:textId="77777777" w:rsidR="0019311D" w:rsidRPr="00976E44" w:rsidRDefault="0019311D" w:rsidP="0019311D">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proofErr w:type="gramStart"/>
      <w:r w:rsidRPr="00976E44">
        <w:rPr>
          <w:sz w:val="16"/>
        </w:rPr>
        <w:t>pandemic.International</w:t>
      </w:r>
      <w:proofErr w:type="spellEnd"/>
      <w:proofErr w:type="gram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69BD5208" w14:textId="77777777" w:rsidR="0019311D" w:rsidRPr="00976E44" w:rsidRDefault="0019311D" w:rsidP="0019311D">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1F00F252" w14:textId="77777777" w:rsidR="0019311D" w:rsidRPr="00976E44" w:rsidRDefault="0019311D" w:rsidP="0019311D">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w:t>
      </w:r>
      <w:r w:rsidRPr="00976E44">
        <w:rPr>
          <w:sz w:val="16"/>
        </w:rPr>
        <w:lastRenderedPageBreak/>
        <w:t xml:space="preserve">fundamental question is whether there will be enough of Covid-19 vaccines to go around. As things stand, even the most optimistic scenarios today cannot assure access to Covid-19 vaccines and therapeutics for </w:t>
      </w:r>
      <w:proofErr w:type="gramStart"/>
      <w:r w:rsidRPr="00976E44">
        <w:rPr>
          <w:sz w:val="16"/>
        </w:rPr>
        <w:t>the majority of</w:t>
      </w:r>
      <w:proofErr w:type="gramEnd"/>
      <w:r w:rsidRPr="00976E44">
        <w:rPr>
          <w:sz w:val="16"/>
        </w:rPr>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025CFF79" w14:textId="77777777" w:rsidR="0019311D" w:rsidRPr="00976E44" w:rsidRDefault="0019311D" w:rsidP="0019311D">
      <w:pPr>
        <w:rPr>
          <w:sz w:val="16"/>
        </w:rPr>
      </w:pPr>
      <w:r w:rsidRPr="00976E44">
        <w:rPr>
          <w:sz w:val="16"/>
        </w:rPr>
        <w:t>Why existing flexibilities under the TRIPS Agreement are not enough</w:t>
      </w:r>
    </w:p>
    <w:p w14:paraId="44C1639A" w14:textId="77777777" w:rsidR="0019311D" w:rsidRPr="00976E44" w:rsidRDefault="0019311D" w:rsidP="0019311D">
      <w:pPr>
        <w:rPr>
          <w:sz w:val="16"/>
        </w:rPr>
      </w:pPr>
      <w:r w:rsidRPr="00976E44">
        <w:rPr>
          <w:sz w:val="16"/>
        </w:rPr>
        <w:t xml:space="preserve">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w:t>
      </w:r>
      <w:proofErr w:type="gramStart"/>
      <w:r w:rsidRPr="00976E44">
        <w:rPr>
          <w:sz w:val="16"/>
        </w:rPr>
        <w:t>technology</w:t>
      </w:r>
      <w:proofErr w:type="gramEnd"/>
      <w:r w:rsidRPr="00976E44">
        <w:rPr>
          <w:sz w:val="16"/>
        </w:rPr>
        <w:t xml:space="preserve">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4A16EFF3" w14:textId="77777777" w:rsidR="0019311D" w:rsidRPr="00976E44" w:rsidRDefault="0019311D" w:rsidP="0019311D">
      <w:pPr>
        <w:rPr>
          <w:sz w:val="16"/>
        </w:rPr>
      </w:pPr>
      <w:r w:rsidRPr="00976E44">
        <w:rPr>
          <w:sz w:val="16"/>
        </w:rPr>
        <w:t>Why is there a need to go beyond existing global cooperation initiatives?</w:t>
      </w:r>
    </w:p>
    <w:p w14:paraId="6D00286C" w14:textId="77777777" w:rsidR="0019311D" w:rsidRPr="00976E44" w:rsidRDefault="0019311D" w:rsidP="0019311D">
      <w:pPr>
        <w:rPr>
          <w:sz w:val="16"/>
        </w:rPr>
      </w:pPr>
      <w:r w:rsidRPr="00976E44">
        <w:rPr>
          <w:sz w:val="16"/>
        </w:rPr>
        <w:t xml:space="preserve">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76E44">
        <w:rPr>
          <w:sz w:val="16"/>
        </w:rPr>
        <w:t>the majority of</w:t>
      </w:r>
      <w:proofErr w:type="gramEnd"/>
      <w:r w:rsidRPr="00976E44">
        <w:rPr>
          <w:sz w:val="16"/>
        </w:rPr>
        <w:t xml:space="preserve"> the global population.</w:t>
      </w:r>
    </w:p>
    <w:p w14:paraId="3A1BADB2" w14:textId="77777777" w:rsidR="0019311D" w:rsidRPr="00976E44" w:rsidRDefault="0019311D" w:rsidP="0019311D">
      <w:pPr>
        <w:rPr>
          <w:sz w:val="16"/>
        </w:rPr>
      </w:pPr>
      <w:proofErr w:type="gramStart"/>
      <w:r w:rsidRPr="00976E44">
        <w:rPr>
          <w:sz w:val="16"/>
        </w:rPr>
        <w:t>Past experience</w:t>
      </w:r>
      <w:proofErr w:type="gramEnd"/>
    </w:p>
    <w:p w14:paraId="52E3663F" w14:textId="77777777" w:rsidR="0019311D" w:rsidRPr="00976E44" w:rsidRDefault="0019311D" w:rsidP="0019311D">
      <w:pPr>
        <w:rPr>
          <w:u w:val="single"/>
        </w:rPr>
      </w:pPr>
      <w:r w:rsidRPr="00976E44">
        <w:rPr>
          <w:sz w:val="16"/>
        </w:rPr>
        <w:t xml:space="preserve">During the initial few months of the current pandemic, we have seen that shelves were emptied by those who had access to masks, PPEs, sanitizers, </w:t>
      </w:r>
      <w:proofErr w:type="gramStart"/>
      <w:r w:rsidRPr="00976E44">
        <w:rPr>
          <w:sz w:val="16"/>
        </w:rPr>
        <w:t>gloves</w:t>
      </w:r>
      <w:proofErr w:type="gramEnd"/>
      <w:r w:rsidRPr="00976E44">
        <w:rPr>
          <w:sz w:val="16"/>
        </w:rPr>
        <w:t xml:space="preserve">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78D65DE5" w14:textId="77777777" w:rsidR="0019311D" w:rsidRPr="00976E44" w:rsidRDefault="0019311D" w:rsidP="0019311D">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52DD0051" w14:textId="77777777" w:rsidR="0019311D" w:rsidRPr="00976E44" w:rsidRDefault="0019311D" w:rsidP="0019311D">
      <w:pPr>
        <w:rPr>
          <w:sz w:val="16"/>
        </w:rPr>
      </w:pPr>
      <w:r w:rsidRPr="00976E44">
        <w:rPr>
          <w:sz w:val="16"/>
        </w:rPr>
        <w:t>Way forward</w:t>
      </w:r>
    </w:p>
    <w:p w14:paraId="03621373" w14:textId="77777777" w:rsidR="0019311D" w:rsidRPr="00976E44" w:rsidRDefault="0019311D" w:rsidP="0019311D">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6490C518" w14:textId="77777777" w:rsidR="0019311D" w:rsidRPr="00976E44" w:rsidRDefault="0019311D" w:rsidP="0019311D">
      <w:pPr>
        <w:rPr>
          <w:sz w:val="16"/>
        </w:rPr>
      </w:pPr>
      <w:r w:rsidRPr="00976E44">
        <w:rPr>
          <w:sz w:val="16"/>
        </w:rPr>
        <w:t xml:space="preserve">While making the vaccines available was a test of science, making them accessible and affordable is going to be a test of humanity. History should remember us for the “AAA rating” </w:t>
      </w:r>
      <w:proofErr w:type="gramStart"/>
      <w:r w:rsidRPr="00976E44">
        <w:rPr>
          <w:sz w:val="16"/>
        </w:rPr>
        <w:t>i.e.</w:t>
      </w:r>
      <w:proofErr w:type="gramEnd"/>
      <w:r w:rsidRPr="00976E44">
        <w:rPr>
          <w:sz w:val="16"/>
        </w:rPr>
        <w:t xml:space="preserve"> for Availability, Accessibility and Affordability of Covid19 vaccines and treatments and not for a single “A rating” for Availability only. Our future generations deserve nothing less.</w:t>
      </w:r>
    </w:p>
    <w:p w14:paraId="20E60AE7" w14:textId="77777777" w:rsidR="0019311D" w:rsidRPr="00976E44" w:rsidRDefault="0019311D" w:rsidP="0019311D">
      <w:pPr>
        <w:rPr>
          <w:sz w:val="16"/>
        </w:rPr>
      </w:pPr>
    </w:p>
    <w:p w14:paraId="343D09F3" w14:textId="77777777" w:rsidR="0019311D" w:rsidRPr="00976E44" w:rsidRDefault="0019311D" w:rsidP="0019311D">
      <w:pPr>
        <w:pStyle w:val="Heading4"/>
        <w:rPr>
          <w:rFonts w:cs="Calibri"/>
        </w:rPr>
      </w:pPr>
      <w:r w:rsidRPr="00976E44">
        <w:rPr>
          <w:rFonts w:cs="Calibri"/>
        </w:rPr>
        <w:lastRenderedPageBreak/>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24B37470" w14:textId="77777777" w:rsidR="0019311D" w:rsidRPr="00976E44" w:rsidRDefault="0019311D" w:rsidP="0019311D">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1386B944" w14:textId="77777777" w:rsidR="0019311D" w:rsidRPr="00976E44" w:rsidRDefault="0019311D" w:rsidP="0019311D">
      <w:pPr>
        <w:rPr>
          <w:sz w:val="16"/>
        </w:rPr>
      </w:pPr>
      <w:r w:rsidRPr="00976E44">
        <w:rPr>
          <w:sz w:val="16"/>
        </w:rPr>
        <w:t>Both Antigua and the U.S. claimed the resolution of the arbitration as a victory.</w:t>
      </w:r>
      <w:proofErr w:type="gramStart"/>
      <w:r w:rsidRPr="00976E44">
        <w:rPr>
          <w:sz w:val="16"/>
        </w:rPr>
        <w:t>99 In reality, the</w:t>
      </w:r>
      <w:proofErr w:type="gramEnd"/>
      <w:r w:rsidRPr="00976E44">
        <w:rPr>
          <w:sz w:val="16"/>
        </w:rPr>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327E319B" w14:textId="77777777" w:rsidR="0019311D" w:rsidRDefault="0019311D" w:rsidP="0019311D"/>
    <w:p w14:paraId="2E41E139" w14:textId="77777777" w:rsidR="0019311D" w:rsidRDefault="0019311D" w:rsidP="0019311D">
      <w:pPr>
        <w:pStyle w:val="Heading3"/>
      </w:pPr>
      <w:r>
        <w:lastRenderedPageBreak/>
        <w:t>1AC – FW</w:t>
      </w:r>
    </w:p>
    <w:p w14:paraId="306A2059" w14:textId="77777777" w:rsidR="0019311D" w:rsidRPr="00192D33" w:rsidRDefault="0019311D" w:rsidP="0019311D">
      <w:pPr>
        <w:pStyle w:val="Heading4"/>
      </w:pPr>
      <w:r>
        <w:t>The standard is maximizing expected well-being, or hedonistic act utilitarianism.</w:t>
      </w:r>
    </w:p>
    <w:p w14:paraId="7267CB99" w14:textId="77777777" w:rsidR="0019311D" w:rsidRPr="00A3034A" w:rsidRDefault="0019311D" w:rsidP="0019311D">
      <w:pPr>
        <w:pStyle w:val="Heading4"/>
        <w:rPr>
          <w:bCs w:val="0"/>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14:paraId="12FAA18C" w14:textId="77777777" w:rsidR="0019311D" w:rsidRPr="00192D33" w:rsidRDefault="0019311D" w:rsidP="0019311D">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3414402B" w14:textId="77777777" w:rsidR="0019311D" w:rsidRPr="00470C63" w:rsidRDefault="0019311D" w:rsidP="0019311D">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r w:rsidRPr="00470C63">
        <w:rPr>
          <w:rFonts w:asciiTheme="minorHAnsi" w:hAnsiTheme="minorHAnsi" w:cstheme="minorHAnsi"/>
          <w:sz w:val="8"/>
        </w:rPr>
        <w:lastRenderedPageBreak/>
        <w:t xml:space="preserve">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70C63">
        <w:rPr>
          <w:rFonts w:asciiTheme="minorHAnsi" w:hAnsiTheme="minorHAnsi" w:cstheme="minorHAnsi"/>
          <w:sz w:val="8"/>
        </w:rPr>
        <w:t>As</w:t>
      </w:r>
      <w:proofErr w:type="gramEnd"/>
      <w:r w:rsidRPr="00470C63">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 xml:space="preserve">expressed in the neocortex of </w:t>
      </w:r>
      <w:r w:rsidRPr="00A3034A">
        <w:rPr>
          <w:rFonts w:asciiTheme="minorHAnsi" w:hAnsiTheme="minorHAnsi" w:cstheme="minorHAnsi"/>
          <w:u w:val="single"/>
        </w:rPr>
        <w:lastRenderedPageBreak/>
        <w:t>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7EE6FF7" w14:textId="77777777" w:rsidR="0019311D" w:rsidRDefault="0019311D" w:rsidP="0019311D">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614A0F00" w14:textId="77777777" w:rsidR="0019311D" w:rsidRDefault="0019311D" w:rsidP="0019311D">
      <w:pPr>
        <w:pStyle w:val="Heading4"/>
      </w:pPr>
      <w:r>
        <w:t xml:space="preserve">3] No </w:t>
      </w:r>
      <w:r w:rsidRPr="00192D33">
        <w:rPr>
          <w:u w:val="single"/>
        </w:rPr>
        <w:t>intent-foresight</w:t>
      </w:r>
      <w:r>
        <w:t xml:space="preserve"> distinction for states.</w:t>
      </w:r>
    </w:p>
    <w:p w14:paraId="712E5CA5" w14:textId="77777777" w:rsidR="0019311D" w:rsidRPr="00152744" w:rsidRDefault="0019311D" w:rsidP="0019311D">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1AA52A7E" w14:textId="77777777" w:rsidR="0019311D" w:rsidRPr="006754BB" w:rsidRDefault="0019311D" w:rsidP="0019311D">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w:t>
      </w:r>
      <w:r w:rsidRPr="003152F9">
        <w:rPr>
          <w:rStyle w:val="StyleUnderline"/>
        </w:rPr>
        <w:lastRenderedPageBreak/>
        <w:t xml:space="preserve">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xml:space="preserve">. When </w:t>
      </w:r>
      <w:proofErr w:type="gramStart"/>
      <w:r w:rsidRPr="00470C63">
        <w:rPr>
          <w:rStyle w:val="StyleUnderline"/>
        </w:rPr>
        <w:t>making a policy-decision</w:t>
      </w:r>
      <w:proofErr w:type="gramEnd"/>
      <w:r w:rsidRPr="00470C63">
        <w:rPr>
          <w:rStyle w:val="StyleUnderline"/>
        </w:rPr>
        <w:t>,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4D5BE3B0" w14:textId="77777777" w:rsidR="0019311D" w:rsidRPr="00361031" w:rsidRDefault="0019311D" w:rsidP="0019311D">
      <w:pPr>
        <w:pStyle w:val="Heading4"/>
        <w:rPr>
          <w:rFonts w:cs="Calibri"/>
        </w:rPr>
      </w:pPr>
      <w:r>
        <w:rPr>
          <w:rFonts w:cs="Calibri"/>
        </w:rPr>
        <w:t xml:space="preserve">4] </w:t>
      </w:r>
      <w:r w:rsidRPr="00361031">
        <w:rPr>
          <w:rFonts w:cs="Calibri"/>
        </w:rPr>
        <w:t xml:space="preserve">Util is key to </w:t>
      </w:r>
      <w:r w:rsidRPr="00361031">
        <w:rPr>
          <w:rFonts w:cs="Calibri"/>
          <w:u w:val="single"/>
        </w:rPr>
        <w:t>debates about IP</w:t>
      </w:r>
      <w:r w:rsidRPr="00361031">
        <w:rPr>
          <w:rFonts w:cs="Calibri"/>
        </w:rPr>
        <w:t>.</w:t>
      </w:r>
    </w:p>
    <w:p w14:paraId="593AAE74" w14:textId="77777777" w:rsidR="0019311D" w:rsidRPr="00361031" w:rsidRDefault="0019311D" w:rsidP="0019311D">
      <w:r w:rsidRPr="00361031">
        <w:rPr>
          <w:rStyle w:val="Style13ptBold"/>
        </w:rPr>
        <w:t>Kar 19</w:t>
      </w:r>
      <w:r w:rsidRPr="00361031">
        <w:t xml:space="preserve"> [Mohit; Writer at the Original Position; “Utilitarianism in the Context of Intellectual Property,” The Original Position; 9/18/19; </w:t>
      </w:r>
      <w:hyperlink r:id="rId22" w:history="1">
        <w:r w:rsidRPr="00361031">
          <w:rPr>
            <w:rStyle w:val="Hyperlink"/>
          </w:rPr>
          <w:t>https://originalpositionnluj.wordpress.com/2019/09/18/utilitarianism-in-the-context-of-intellectual-property/</w:t>
        </w:r>
      </w:hyperlink>
      <w:r w:rsidRPr="00361031">
        <w:t>] Justin</w:t>
      </w:r>
    </w:p>
    <w:p w14:paraId="3B4377F9" w14:textId="77777777" w:rsidR="0019311D" w:rsidRPr="00361031" w:rsidRDefault="0019311D" w:rsidP="0019311D">
      <w:r w:rsidRPr="00361031">
        <w:rPr>
          <w:sz w:val="16"/>
        </w:rPr>
        <w:t xml:space="preserve">Jeremy Bentham is known as the founder of modern utilitarianism. He believed in </w:t>
      </w:r>
      <w:r w:rsidRPr="00361031">
        <w:rPr>
          <w:u w:val="single"/>
        </w:rPr>
        <w:t xml:space="preserve">production of the </w:t>
      </w:r>
      <w:r w:rsidRPr="00361031">
        <w:rPr>
          <w:rStyle w:val="Emphasis"/>
        </w:rPr>
        <w:t>greatest possible quantity of happiness</w:t>
      </w:r>
      <w:r w:rsidRPr="00361031">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361031">
        <w:rPr>
          <w:u w:val="single"/>
        </w:rPr>
        <w:t xml:space="preserve">analysis of the </w:t>
      </w:r>
      <w:r w:rsidRPr="00361031">
        <w:rPr>
          <w:highlight w:val="green"/>
          <w:u w:val="single"/>
        </w:rPr>
        <w:t>util</w:t>
      </w:r>
      <w:r w:rsidRPr="004D4D43">
        <w:rPr>
          <w:u w:val="single"/>
        </w:rPr>
        <w:t>itarian theory as pro</w:t>
      </w:r>
      <w:r w:rsidRPr="00361031">
        <w:rPr>
          <w:u w:val="single"/>
        </w:rPr>
        <w:t xml:space="preserve">posed by Jeremy Bentham and its </w:t>
      </w:r>
      <w:r w:rsidRPr="00361031">
        <w:rPr>
          <w:rStyle w:val="Emphasis"/>
          <w:highlight w:val="green"/>
        </w:rPr>
        <w:t>interplay with I</w:t>
      </w:r>
      <w:r w:rsidRPr="004D4D43">
        <w:rPr>
          <w:rStyle w:val="Emphasis"/>
        </w:rPr>
        <w:t>ntellectual</w:t>
      </w:r>
      <w:r w:rsidRPr="00361031">
        <w:rPr>
          <w:rStyle w:val="Emphasis"/>
          <w:highlight w:val="green"/>
        </w:rPr>
        <w:t xml:space="preserve"> P</w:t>
      </w:r>
      <w:r w:rsidRPr="004D4D43">
        <w:rPr>
          <w:rStyle w:val="Emphasis"/>
        </w:rPr>
        <w:t>roperty.</w:t>
      </w:r>
      <w:r>
        <w:rPr>
          <w:rStyle w:val="Emphasis"/>
        </w:rPr>
        <w:t xml:space="preserve"> </w:t>
      </w:r>
      <w:r w:rsidRPr="00361031">
        <w:rPr>
          <w:sz w:val="16"/>
        </w:rPr>
        <w:t xml:space="preserve">According to </w:t>
      </w:r>
      <w:proofErr w:type="spellStart"/>
      <w:r w:rsidRPr="00361031">
        <w:rPr>
          <w:sz w:val="16"/>
        </w:rPr>
        <w:t>utilitarians</w:t>
      </w:r>
      <w:proofErr w:type="spellEnd"/>
      <w:r w:rsidRPr="00361031">
        <w:rPr>
          <w:sz w:val="16"/>
        </w:rPr>
        <w:t xml:space="preserve">, </w:t>
      </w:r>
      <w:r w:rsidRPr="00361031">
        <w:rPr>
          <w:u w:val="single"/>
        </w:rPr>
        <w:t xml:space="preserve">the </w:t>
      </w:r>
      <w:r w:rsidRPr="004D4D43">
        <w:rPr>
          <w:u w:val="single"/>
        </w:rPr>
        <w:t>main purpose of property rights is the</w:t>
      </w:r>
      <w:r w:rsidRPr="00361031">
        <w:rPr>
          <w:u w:val="single"/>
        </w:rPr>
        <w:t xml:space="preserve"> </w:t>
      </w:r>
      <w:r w:rsidRPr="00361031">
        <w:rPr>
          <w:rStyle w:val="Emphasis"/>
          <w:highlight w:val="green"/>
        </w:rPr>
        <w:t>maximization of</w:t>
      </w:r>
      <w:r w:rsidRPr="00361031">
        <w:rPr>
          <w:rStyle w:val="Emphasis"/>
        </w:rPr>
        <w:t xml:space="preserve"> common </w:t>
      </w:r>
      <w:r w:rsidRPr="00361031">
        <w:rPr>
          <w:rStyle w:val="Emphasis"/>
          <w:highlight w:val="green"/>
        </w:rPr>
        <w:t>well-</w:t>
      </w:r>
      <w:proofErr w:type="gramStart"/>
      <w:r w:rsidRPr="00361031">
        <w:rPr>
          <w:rStyle w:val="Emphasis"/>
          <w:highlight w:val="green"/>
        </w:rPr>
        <w:t>being</w:t>
      </w:r>
      <w:r w:rsidRPr="00361031">
        <w:rPr>
          <w:sz w:val="16"/>
        </w:rPr>
        <w:t>.[</w:t>
      </w:r>
      <w:proofErr w:type="spellStart"/>
      <w:proofErr w:type="gramEnd"/>
      <w:r w:rsidRPr="00361031">
        <w:rPr>
          <w:sz w:val="16"/>
        </w:rPr>
        <w:t>i</w:t>
      </w:r>
      <w:proofErr w:type="spellEnd"/>
      <w:r w:rsidRPr="00361031">
        <w:rPr>
          <w:sz w:val="16"/>
        </w:rPr>
        <w:t xml:space="preserve">] According to Jeremy Bentham, the common well-being here mentioned is the good for the greatest number of people in a population. He defined the principle of </w:t>
      </w:r>
      <w:r w:rsidRPr="00361031">
        <w:rPr>
          <w:highlight w:val="green"/>
          <w:u w:val="single"/>
        </w:rPr>
        <w:t>utility</w:t>
      </w:r>
      <w:r w:rsidRPr="00361031">
        <w:rPr>
          <w:u w:val="single"/>
        </w:rPr>
        <w:t xml:space="preserve"> as carrying an </w:t>
      </w:r>
      <w:r w:rsidRPr="00361031">
        <w:rPr>
          <w:rStyle w:val="Emphasis"/>
        </w:rPr>
        <w:t>object of production</w:t>
      </w:r>
      <w:r w:rsidRPr="00361031">
        <w:rPr>
          <w:u w:val="single"/>
        </w:rPr>
        <w:t xml:space="preserve"> of maximum happiness in a given time in a particular </w:t>
      </w:r>
      <w:proofErr w:type="gramStart"/>
      <w:r w:rsidRPr="00361031">
        <w:rPr>
          <w:u w:val="single"/>
        </w:rPr>
        <w:t>society</w:t>
      </w:r>
      <w:r w:rsidRPr="00361031">
        <w:rPr>
          <w:sz w:val="16"/>
        </w:rPr>
        <w:t>.[</w:t>
      </w:r>
      <w:proofErr w:type="gramEnd"/>
      <w:r w:rsidRPr="00361031">
        <w:rPr>
          <w:sz w:val="16"/>
        </w:rPr>
        <w:t>ii]</w:t>
      </w:r>
      <w:r>
        <w:rPr>
          <w:sz w:val="16"/>
        </w:rPr>
        <w:t xml:space="preserve"> </w:t>
      </w:r>
      <w:r w:rsidRPr="00361031">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361031">
        <w:rPr>
          <w:sz w:val="16"/>
        </w:rPr>
        <w:t>pain.[</w:t>
      </w:r>
      <w:proofErr w:type="gramEnd"/>
      <w:r w:rsidRPr="00361031">
        <w:rPr>
          <w:sz w:val="16"/>
        </w:rPr>
        <w:t>iii] Thus, Bentham put stress on the happiness and wealth of individuals in a society.</w:t>
      </w:r>
      <w:r>
        <w:rPr>
          <w:sz w:val="16"/>
        </w:rPr>
        <w:t xml:space="preserve"> </w:t>
      </w:r>
      <w:r w:rsidRPr="00361031">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r>
        <w:rPr>
          <w:sz w:val="16"/>
        </w:rPr>
        <w:t xml:space="preserve"> </w:t>
      </w:r>
      <w:r w:rsidRPr="00361031">
        <w:rPr>
          <w:sz w:val="16"/>
        </w:rPr>
        <w:t xml:space="preserve">Transposing this theory to intellectual property rights, for the maximization of common welfare to be made, </w:t>
      </w:r>
      <w:r w:rsidRPr="00361031">
        <w:rPr>
          <w:u w:val="single"/>
        </w:rPr>
        <w:t xml:space="preserve">the </w:t>
      </w:r>
      <w:r w:rsidRPr="00361031">
        <w:rPr>
          <w:highlight w:val="green"/>
          <w:u w:val="single"/>
        </w:rPr>
        <w:t>legislators</w:t>
      </w:r>
      <w:r w:rsidRPr="00361031">
        <w:rPr>
          <w:u w:val="single"/>
        </w:rPr>
        <w:t xml:space="preserve"> should </w:t>
      </w:r>
      <w:r w:rsidRPr="00361031">
        <w:rPr>
          <w:rStyle w:val="Emphasis"/>
          <w:highlight w:val="green"/>
        </w:rPr>
        <w:t xml:space="preserve">strike a balance </w:t>
      </w:r>
      <w:r w:rsidRPr="004D4D43">
        <w:rPr>
          <w:rStyle w:val="Emphasis"/>
        </w:rPr>
        <w:t xml:space="preserve">between, the monopoly of rights to stimulate creation and giving access to </w:t>
      </w:r>
      <w:r w:rsidRPr="004D4D43">
        <w:rPr>
          <w:rStyle w:val="Emphasis"/>
        </w:rPr>
        <w:lastRenderedPageBreak/>
        <w:t>the</w:t>
      </w:r>
      <w:r w:rsidRPr="00361031">
        <w:rPr>
          <w:rStyle w:val="Emphasis"/>
        </w:rPr>
        <w:t xml:space="preserve"> population to inventions</w:t>
      </w:r>
      <w:r w:rsidRPr="00361031">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r>
        <w:rPr>
          <w:sz w:val="16"/>
        </w:rPr>
        <w:t xml:space="preserve"> </w:t>
      </w:r>
      <w:r w:rsidRPr="00361031">
        <w:rPr>
          <w:sz w:val="16"/>
        </w:rPr>
        <w:t xml:space="preserve">The contemporary version of this theory has been presented to us by William </w:t>
      </w:r>
      <w:proofErr w:type="spellStart"/>
      <w:r w:rsidRPr="00361031">
        <w:rPr>
          <w:sz w:val="16"/>
        </w:rPr>
        <w:t>Landes</w:t>
      </w:r>
      <w:proofErr w:type="spellEnd"/>
      <w:r w:rsidRPr="00361031">
        <w:rPr>
          <w:sz w:val="16"/>
        </w:rPr>
        <w:t xml:space="preserve"> and Richard Posner in two separate works, one on copyright and the </w:t>
      </w:r>
      <w:r w:rsidRPr="004D4D43">
        <w:rPr>
          <w:sz w:val="16"/>
        </w:rPr>
        <w:t xml:space="preserve">other on trademark law.[ix] </w:t>
      </w:r>
      <w:r w:rsidRPr="004D4D43">
        <w:rPr>
          <w:rStyle w:val="Emphasis"/>
        </w:rPr>
        <w:t>Economic analysis of intellectual property rights presented by these two authors demonstrates that the protection of intellectual property may be too expensive</w:t>
      </w:r>
      <w:r w:rsidRPr="004D4D43">
        <w:rPr>
          <w:u w:val="single"/>
        </w:rPr>
        <w:t xml:space="preserve"> for society and it limits the use of products</w:t>
      </w:r>
      <w:r w:rsidRPr="004D4D43">
        <w:rPr>
          <w:sz w:val="16"/>
        </w:rPr>
        <w:t xml:space="preserve">. If we extrapolate a little, this contemporary </w:t>
      </w:r>
      <w:r w:rsidRPr="004D4D43">
        <w:rPr>
          <w:u w:val="single"/>
        </w:rPr>
        <w:t xml:space="preserve">utilitarian vision can assert that the products by intellectuals should be easily copied since the copies of a product do not prevent the use of the </w:t>
      </w:r>
      <w:r w:rsidRPr="004D4D43">
        <w:rPr>
          <w:rStyle w:val="Emphasis"/>
        </w:rPr>
        <w:t>same product by several people.</w:t>
      </w:r>
      <w:r>
        <w:rPr>
          <w:rStyle w:val="Emphasis"/>
        </w:rPr>
        <w:t xml:space="preserve"> </w:t>
      </w:r>
      <w:r w:rsidRPr="004D4D43">
        <w:rPr>
          <w:sz w:val="16"/>
        </w:rPr>
        <w:t xml:space="preserve">William </w:t>
      </w:r>
      <w:proofErr w:type="spellStart"/>
      <w:r w:rsidRPr="004D4D43">
        <w:rPr>
          <w:sz w:val="16"/>
        </w:rPr>
        <w:t>Landes</w:t>
      </w:r>
      <w:proofErr w:type="spellEnd"/>
      <w:r w:rsidRPr="004D4D43">
        <w:rPr>
          <w:sz w:val="16"/>
        </w:rPr>
        <w:t xml:space="preserve"> and Richard Posner consider the creative process as divided into two </w:t>
      </w:r>
      <w:proofErr w:type="gramStart"/>
      <w:r w:rsidRPr="004D4D43">
        <w:rPr>
          <w:sz w:val="16"/>
        </w:rPr>
        <w:t>parts.[</w:t>
      </w:r>
      <w:proofErr w:type="gramEnd"/>
      <w:r w:rsidRPr="004D4D43">
        <w:rPr>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4D4D43">
        <w:rPr>
          <w:sz w:val="16"/>
        </w:rPr>
        <w:t>law.[</w:t>
      </w:r>
      <w:proofErr w:type="gramEnd"/>
      <w:r w:rsidRPr="004D4D43">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4D4D43">
        <w:rPr>
          <w:sz w:val="16"/>
        </w:rPr>
        <w:t>Landes</w:t>
      </w:r>
      <w:proofErr w:type="spellEnd"/>
      <w:r w:rsidRPr="004D4D43">
        <w:rPr>
          <w:sz w:val="16"/>
        </w:rPr>
        <w:t xml:space="preserve"> and Posner believe that the brands create new words that end up being incorporated in the lexicon of the language.[xii]</w:t>
      </w:r>
      <w:r>
        <w:rPr>
          <w:sz w:val="16"/>
        </w:rPr>
        <w:t xml:space="preserve"> </w:t>
      </w:r>
      <w:r w:rsidRPr="004D4D43">
        <w:rPr>
          <w:u w:val="single"/>
        </w:rPr>
        <w:t xml:space="preserve">Suppose the utilitarian theory – that of Bentham, or Posner’ and </w:t>
      </w:r>
      <w:proofErr w:type="spellStart"/>
      <w:r w:rsidRPr="004D4D43">
        <w:rPr>
          <w:u w:val="single"/>
        </w:rPr>
        <w:t>Landes</w:t>
      </w:r>
      <w:proofErr w:type="spellEnd"/>
      <w:r w:rsidRPr="004D4D43">
        <w:rPr>
          <w:u w:val="single"/>
        </w:rPr>
        <w:t xml:space="preserve">’ – would be applied to intellectual property as it stands today: the </w:t>
      </w:r>
      <w:r w:rsidRPr="004D4D43">
        <w:rPr>
          <w:rStyle w:val="Emphasis"/>
        </w:rPr>
        <w:t>benefits</w:t>
      </w:r>
      <w:r w:rsidRPr="004D4D43">
        <w:rPr>
          <w:u w:val="single"/>
        </w:rPr>
        <w:t xml:space="preserve"> that would be brought to society by this analysis would be the </w:t>
      </w:r>
      <w:r w:rsidRPr="004D4D43">
        <w:rPr>
          <w:rStyle w:val="Emphasis"/>
        </w:rPr>
        <w:t>incentive for creativity</w:t>
      </w:r>
      <w:r w:rsidRPr="004D4D43">
        <w:rPr>
          <w:u w:val="single"/>
        </w:rPr>
        <w:t xml:space="preserve">, the </w:t>
      </w:r>
      <w:r w:rsidRPr="004D4D43">
        <w:rPr>
          <w:rStyle w:val="Emphasis"/>
        </w:rPr>
        <w:t>optimization of production</w:t>
      </w:r>
      <w:r w:rsidRPr="004D4D43">
        <w:rPr>
          <w:u w:val="single"/>
        </w:rPr>
        <w:t xml:space="preserve"> and the </w:t>
      </w:r>
      <w:r w:rsidRPr="004D4D43">
        <w:rPr>
          <w:rStyle w:val="Emphasis"/>
        </w:rPr>
        <w:t>disappearance or diminution of similar inventions</w:t>
      </w:r>
      <w:r w:rsidRPr="004D4D43">
        <w:rPr>
          <w:sz w:val="16"/>
        </w:rPr>
        <w:t xml:space="preserve"> made by different individuals.</w:t>
      </w:r>
      <w:r>
        <w:rPr>
          <w:sz w:val="16"/>
        </w:rPr>
        <w:t xml:space="preserve"> </w:t>
      </w:r>
      <w:r w:rsidRPr="004D4D43">
        <w:rPr>
          <w:sz w:val="16"/>
        </w:rPr>
        <w:t xml:space="preserve">Among these three advantages, we can consider the incentive to creation as the most important. In this case, the monopoly guaranteed by intellectual property stimulates creation in a society and, especially </w:t>
      </w:r>
      <w:proofErr w:type="gramStart"/>
      <w:r w:rsidRPr="004D4D43">
        <w:rPr>
          <w:sz w:val="16"/>
        </w:rPr>
        <w:t>with regard to</w:t>
      </w:r>
      <w:proofErr w:type="gramEnd"/>
      <w:r w:rsidRPr="004D4D43">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sidRPr="004D4D43">
        <w:rPr>
          <w:sz w:val="16"/>
        </w:rPr>
        <w:t>more or less happiness</w:t>
      </w:r>
      <w:proofErr w:type="gramEnd"/>
      <w:r w:rsidRPr="004D4D43">
        <w:rPr>
          <w:sz w:val="16"/>
        </w:rPr>
        <w:t xml:space="preserve"> or pleasure to the society. Moreover, the term “monopoly concession” for patents, trademarks and copyright is not based on any empirical or objective study and is rather random.</w:t>
      </w:r>
      <w:r>
        <w:rPr>
          <w:sz w:val="16"/>
        </w:rPr>
        <w:t xml:space="preserve"> </w:t>
      </w:r>
      <w:r w:rsidRPr="004D4D43">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r>
        <w:rPr>
          <w:sz w:val="16"/>
        </w:rPr>
        <w:t xml:space="preserve"> </w:t>
      </w:r>
      <w:r w:rsidRPr="004D4D43">
        <w:rPr>
          <w:sz w:val="16"/>
        </w:rPr>
        <w:t>CONCLUSION</w:t>
      </w:r>
      <w:r>
        <w:rPr>
          <w:sz w:val="16"/>
        </w:rPr>
        <w:t xml:space="preserve"> </w:t>
      </w:r>
      <w:r w:rsidRPr="004D4D43">
        <w:rPr>
          <w:u w:val="single"/>
        </w:rPr>
        <w:t>Utilitarianism, as it stands today</w:t>
      </w:r>
      <w:r w:rsidRPr="00361031">
        <w:rPr>
          <w:u w:val="single"/>
        </w:rPr>
        <w:t xml:space="preserve">, is </w:t>
      </w:r>
      <w:r w:rsidRPr="00361031">
        <w:rPr>
          <w:rStyle w:val="Emphasis"/>
          <w:highlight w:val="green"/>
        </w:rPr>
        <w:t>intimately linked to</w:t>
      </w:r>
      <w:r w:rsidRPr="00361031">
        <w:rPr>
          <w:rStyle w:val="Emphasis"/>
        </w:rPr>
        <w:t xml:space="preserve"> the information obtained from the use of </w:t>
      </w:r>
      <w:r w:rsidRPr="00361031">
        <w:rPr>
          <w:rStyle w:val="Emphasis"/>
          <w:highlight w:val="green"/>
        </w:rPr>
        <w:t>intellectual</w:t>
      </w:r>
      <w:r w:rsidRPr="00361031">
        <w:rPr>
          <w:rStyle w:val="Emphasis"/>
        </w:rPr>
        <w:t xml:space="preserve"> property </w:t>
      </w:r>
      <w:r w:rsidRPr="00361031">
        <w:rPr>
          <w:rStyle w:val="Emphasis"/>
          <w:highlight w:val="green"/>
        </w:rPr>
        <w:t>monopolies</w:t>
      </w:r>
      <w:r w:rsidRPr="00361031">
        <w:rPr>
          <w:sz w:val="16"/>
        </w:rPr>
        <w:t xml:space="preserve">. The goal is to avoid duplication of production. The problem in this case is that in a society which values ​​and encourages the production of new patents and new technologies, the plethora of patents complicates the process. This finding is </w:t>
      </w:r>
      <w:proofErr w:type="gramStart"/>
      <w:r w:rsidRPr="00361031">
        <w:rPr>
          <w:sz w:val="16"/>
        </w:rPr>
        <w:t>based on the fact that</w:t>
      </w:r>
      <w:proofErr w:type="gramEnd"/>
      <w:r w:rsidRPr="00361031">
        <w:rPr>
          <w:sz w:val="16"/>
        </w:rPr>
        <w:t xml:space="preserve">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265E7183" w14:textId="77777777" w:rsidR="0019311D" w:rsidRPr="00976E44" w:rsidRDefault="0019311D" w:rsidP="0019311D">
      <w:pPr>
        <w:pStyle w:val="Heading4"/>
        <w:rPr>
          <w:rFonts w:cs="Calibri"/>
          <w:color w:val="000000" w:themeColor="text1"/>
        </w:rPr>
      </w:pPr>
      <w:r w:rsidRPr="00976E44">
        <w:rPr>
          <w:rFonts w:cs="Calibri"/>
          <w:color w:val="000000" w:themeColor="text1"/>
        </w:rPr>
        <w:lastRenderedPageBreak/>
        <w:t xml:space="preserve">Outweighs – </w:t>
      </w:r>
    </w:p>
    <w:p w14:paraId="10357134" w14:textId="77777777" w:rsidR="0019311D" w:rsidRPr="00976E44" w:rsidRDefault="0019311D" w:rsidP="0019311D">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6D449DB9" w14:textId="77777777" w:rsidR="0019311D" w:rsidRPr="00976E44" w:rsidRDefault="0019311D" w:rsidP="0019311D">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7C63A722" w14:textId="77777777" w:rsidR="0019311D" w:rsidRDefault="0019311D" w:rsidP="0019311D"/>
    <w:p w14:paraId="160FB6F8" w14:textId="77777777" w:rsidR="0019311D" w:rsidRDefault="0019311D" w:rsidP="0019311D">
      <w:pPr>
        <w:pStyle w:val="Heading4"/>
      </w:pPr>
      <w:r>
        <w:t xml:space="preserve">Impact calc – </w:t>
      </w:r>
    </w:p>
    <w:p w14:paraId="73EB060E" w14:textId="77777777" w:rsidR="0019311D" w:rsidRDefault="0019311D" w:rsidP="0019311D">
      <w:pPr>
        <w:pStyle w:val="Heading4"/>
      </w:pPr>
      <w:r>
        <w:t xml:space="preserve">1] Extinction </w:t>
      </w:r>
      <w:r w:rsidRPr="00660602">
        <w:rPr>
          <w:u w:val="single"/>
        </w:rPr>
        <w:t>outweighs</w:t>
      </w:r>
      <w:r>
        <w:t xml:space="preserve">: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36260A56" w14:textId="77777777" w:rsidR="0019311D" w:rsidRDefault="0019311D" w:rsidP="0019311D">
      <w:pPr>
        <w:pStyle w:val="Heading3"/>
      </w:pPr>
      <w:r>
        <w:lastRenderedPageBreak/>
        <w:t xml:space="preserve">1AC – </w:t>
      </w:r>
      <w:proofErr w:type="spellStart"/>
      <w:r>
        <w:t>Underview</w:t>
      </w:r>
      <w:proofErr w:type="spellEnd"/>
    </w:p>
    <w:p w14:paraId="6C674A79" w14:textId="77777777" w:rsidR="0019311D" w:rsidRDefault="0019311D" w:rsidP="0019311D">
      <w:pPr>
        <w:pStyle w:val="Heading4"/>
      </w:pPr>
      <w:r w:rsidRPr="00361031">
        <w:t xml:space="preserve">1] 1AR theory is legit – anything else means </w:t>
      </w:r>
      <w:r w:rsidRPr="00361031">
        <w:rPr>
          <w:u w:val="single"/>
        </w:rPr>
        <w:t>infinite abuse</w:t>
      </w:r>
      <w:r w:rsidRPr="00361031">
        <w:t xml:space="preserve"> – drop the debater, competing </w:t>
      </w:r>
      <w:proofErr w:type="spellStart"/>
      <w:r w:rsidRPr="00361031">
        <w:t>interps</w:t>
      </w:r>
      <w:proofErr w:type="spellEnd"/>
      <w:r w:rsidRPr="00361031">
        <w:t xml:space="preserve">, 1AR are </w:t>
      </w:r>
      <w:r w:rsidRPr="00361031">
        <w:rPr>
          <w:u w:val="single"/>
        </w:rPr>
        <w:t>too short</w:t>
      </w:r>
      <w:r w:rsidRPr="00361031">
        <w:t xml:space="preserve"> to make up for the time trade-off </w:t>
      </w:r>
      <w:r>
        <w:t xml:space="preserve"> </w:t>
      </w:r>
    </w:p>
    <w:p w14:paraId="51A0FDDD" w14:textId="77777777" w:rsidR="0019311D" w:rsidRDefault="0019311D" w:rsidP="0019311D"/>
    <w:p w14:paraId="559AD860" w14:textId="3D3F07F3" w:rsidR="0019311D" w:rsidRPr="00361031" w:rsidRDefault="0019311D" w:rsidP="0019311D">
      <w:pPr>
        <w:pStyle w:val="Heading4"/>
      </w:pPr>
      <w:r>
        <w:t>2</w:t>
      </w:r>
      <w:r w:rsidRPr="00361031">
        <w:t xml:space="preserve">] </w:t>
      </w:r>
      <w:r>
        <w:t>p</w:t>
      </w:r>
      <w:r w:rsidRPr="00361031">
        <w:t>ermissibility and presumption affirm.</w:t>
      </w:r>
    </w:p>
    <w:p w14:paraId="32D1F62F" w14:textId="023549BE" w:rsidR="0019311D" w:rsidRDefault="0019311D" w:rsidP="0019311D">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xml:space="preserve">- statements are true until proven false, if I told you my </w:t>
      </w:r>
      <w:proofErr w:type="gramStart"/>
      <w:r w:rsidRPr="00361031">
        <w:rPr>
          <w:rFonts w:eastAsiaTheme="majorEastAsia"/>
          <w:b/>
          <w:bCs/>
          <w:sz w:val="26"/>
          <w:szCs w:val="26"/>
        </w:rPr>
        <w:t>name</w:t>
      </w:r>
      <w:proofErr w:type="gramEnd"/>
      <w:r w:rsidRPr="00361031">
        <w:rPr>
          <w:rFonts w:eastAsiaTheme="majorEastAsia"/>
          <w:b/>
          <w:bCs/>
          <w:sz w:val="26"/>
          <w:szCs w:val="26"/>
        </w:rPr>
        <w:t xml:space="preserve"> you’d believe me.</w:t>
      </w:r>
    </w:p>
    <w:p w14:paraId="4273D3D5" w14:textId="77777777" w:rsidR="0019311D" w:rsidRDefault="0019311D" w:rsidP="0019311D">
      <w:pPr>
        <w:pStyle w:val="Heading4"/>
      </w:pPr>
    </w:p>
    <w:p w14:paraId="4EE414A0" w14:textId="6A2C5989" w:rsidR="0019311D" w:rsidRPr="002C4482" w:rsidRDefault="0019311D" w:rsidP="0019311D">
      <w:pPr>
        <w:pStyle w:val="Heading4"/>
      </w:pPr>
      <w:r>
        <w:t>3</w:t>
      </w:r>
      <w:r w:rsidRPr="002C4482">
        <w:t xml:space="preserve">] Policy education is key to advocacy – that outweighs on portable skills. </w:t>
      </w:r>
    </w:p>
    <w:p w14:paraId="1EF810C6" w14:textId="77777777" w:rsidR="0019311D" w:rsidRPr="00394AF8" w:rsidRDefault="0019311D" w:rsidP="0019311D">
      <w:pPr>
        <w:pStyle w:val="Body"/>
        <w:widowControl w:val="0"/>
        <w:suppressAutoHyphens/>
        <w:rPr>
          <w:rFonts w:ascii="Calibri" w:eastAsia="Arial" w:hAnsi="Calibri" w:cstheme="minorHAnsi"/>
          <w:b/>
          <w:bCs/>
          <w:color w:val="000000" w:themeColor="text1"/>
          <w:sz w:val="12"/>
          <w:szCs w:val="12"/>
        </w:rPr>
      </w:pPr>
      <w:r w:rsidRPr="00394AF8">
        <w:rPr>
          <w:rStyle w:val="Style13ptBold"/>
          <w:rFonts w:cstheme="minorHAnsi"/>
          <w:color w:val="000000" w:themeColor="text1"/>
        </w:rPr>
        <w:t>Nixon 2K</w:t>
      </w:r>
      <w:r w:rsidRPr="00394AF8">
        <w:rPr>
          <w:rFonts w:ascii="Calibri" w:hAnsi="Calibri" w:cstheme="minorHAnsi"/>
          <w:b/>
          <w:color w:val="000000" w:themeColor="text1"/>
          <w:sz w:val="28"/>
          <w:szCs w:val="26"/>
        </w:rPr>
        <w:t xml:space="preserve"> </w:t>
      </w:r>
      <w:r w:rsidRPr="00394AF8">
        <w:rPr>
          <w:rFonts w:ascii="Calibri" w:hAnsi="Calibri" w:cstheme="minorHAnsi"/>
          <w:color w:val="000000" w:themeColor="text1"/>
          <w:sz w:val="16"/>
          <w:szCs w:val="16"/>
        </w:rPr>
        <w:t xml:space="preserve">Makani Themba-Nixon, Executive Director of The Praxis Project. “Changing the Rules: What Public Policy Means for Organizing.” </w:t>
      </w:r>
      <w:proofErr w:type="spellStart"/>
      <w:r w:rsidRPr="00394AF8">
        <w:rPr>
          <w:rFonts w:ascii="Calibri" w:hAnsi="Calibri" w:cstheme="minorHAnsi"/>
          <w:color w:val="000000" w:themeColor="text1"/>
          <w:sz w:val="16"/>
          <w:szCs w:val="16"/>
          <w:lang w:val="fr-FR"/>
        </w:rPr>
        <w:t>Colorlines</w:t>
      </w:r>
      <w:proofErr w:type="spellEnd"/>
      <w:r w:rsidRPr="00394AF8">
        <w:rPr>
          <w:rFonts w:ascii="Calibri" w:hAnsi="Calibri" w:cstheme="minorHAnsi"/>
          <w:color w:val="000000" w:themeColor="text1"/>
          <w:sz w:val="16"/>
          <w:szCs w:val="16"/>
          <w:lang w:val="fr-FR"/>
        </w:rPr>
        <w:t xml:space="preserve"> 3.2</w:t>
      </w:r>
      <w:r w:rsidRPr="00394AF8">
        <w:rPr>
          <w:rFonts w:ascii="Calibri" w:hAnsi="Calibri" w:cstheme="minorHAnsi"/>
          <w:color w:val="000000" w:themeColor="text1"/>
          <w:sz w:val="16"/>
          <w:szCs w:val="16"/>
        </w:rPr>
        <w:t xml:space="preserve">, 2000. </w:t>
      </w:r>
    </w:p>
    <w:p w14:paraId="2DA83CD2" w14:textId="77777777" w:rsidR="0019311D" w:rsidRPr="00394AF8" w:rsidRDefault="0019311D" w:rsidP="0019311D">
      <w:pPr>
        <w:pStyle w:val="Body"/>
        <w:widowControl w:val="0"/>
        <w:suppressAutoHyphens/>
        <w:rPr>
          <w:rFonts w:ascii="Calibri" w:hAnsi="Calibri" w:cstheme="minorHAnsi"/>
          <w:color w:val="000000" w:themeColor="text1"/>
          <w:sz w:val="18"/>
          <w:szCs w:val="16"/>
        </w:rPr>
      </w:pPr>
    </w:p>
    <w:p w14:paraId="2A32034E" w14:textId="77777777" w:rsidR="0019311D" w:rsidRPr="00394AF8" w:rsidRDefault="0019311D" w:rsidP="0019311D">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Getting It in Writing Much of the work of framing what we stand for takes place in the shaping of demands.</w:t>
      </w:r>
      <w:r w:rsidRPr="00394AF8">
        <w:rPr>
          <w:rFonts w:ascii="Calibri" w:hAnsi="Calibri" w:cstheme="minorHAnsi"/>
          <w:color w:val="000000" w:themeColor="text1"/>
          <w:sz w:val="18"/>
        </w:rPr>
        <w:t xml:space="preserve"> </w:t>
      </w:r>
      <w:r w:rsidRPr="00394AF8">
        <w:rPr>
          <w:rStyle w:val="Emphasis"/>
          <w:color w:val="000000" w:themeColor="text1"/>
          <w:highlight w:val="green"/>
        </w:rPr>
        <w:t xml:space="preserve">By getting into </w:t>
      </w:r>
      <w:r w:rsidRPr="00394AF8">
        <w:rPr>
          <w:rFonts w:ascii="Calibri" w:hAnsi="Calibri"/>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rFonts w:ascii="Calibri" w:hAnsi="Calibri"/>
          <w:color w:val="000000" w:themeColor="text1"/>
          <w:sz w:val="12"/>
          <w:szCs w:val="12"/>
        </w:rPr>
        <w:t>,</w:t>
      </w:r>
      <w:r w:rsidRPr="00394AF8">
        <w:rPr>
          <w:rFonts w:ascii="Calibri" w:hAnsi="Calibri" w:cstheme="minorHAnsi"/>
          <w:color w:val="000000" w:themeColor="text1"/>
          <w:sz w:val="12"/>
          <w:szCs w:val="12"/>
        </w:rPr>
        <w:t xml:space="preserve"> we can take our demands to the next level.</w:t>
      </w:r>
      <w:r w:rsidRPr="00394AF8">
        <w:rPr>
          <w:rFonts w:ascii="Calibri" w:hAnsi="Calibri"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ascii="Calibri" w:hAnsi="Calibri" w:cstheme="minorHAnsi"/>
          <w:color w:val="000000" w:themeColor="text1"/>
          <w:sz w:val="18"/>
        </w:rPr>
        <w:t xml:space="preserve"> </w:t>
      </w:r>
      <w:r w:rsidRPr="00394AF8">
        <w:rPr>
          <w:rFonts w:ascii="Calibri" w:hAnsi="Calibri" w:cstheme="minorHAnsi"/>
          <w:color w:val="000000" w:themeColor="text1"/>
          <w:sz w:val="12"/>
          <w:szCs w:val="12"/>
        </w:rPr>
        <w:t xml:space="preserve">a certain amount of </w:t>
      </w:r>
      <w:r w:rsidRPr="00394AF8">
        <w:rPr>
          <w:rFonts w:ascii="Calibri" w:hAnsi="Calibri" w:cstheme="minorHAnsi"/>
          <w:bCs/>
          <w:color w:val="000000" w:themeColor="text1"/>
          <w:sz w:val="12"/>
          <w:szCs w:val="12"/>
        </w:rPr>
        <w:t>interaction with "the suits,"</w:t>
      </w:r>
      <w:r w:rsidRPr="00394AF8">
        <w:rPr>
          <w:rFonts w:ascii="Calibri" w:hAnsi="Calibri"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Fonts w:ascii="Calibri" w:hAnsi="Calibri" w:cstheme="minorHAnsi"/>
          <w:color w:val="000000" w:themeColor="text1"/>
        </w:rPr>
        <w:t xml:space="preserve"> </w:t>
      </w:r>
      <w:r w:rsidRPr="00394AF8">
        <w:rPr>
          <w:rStyle w:val="Emphasis"/>
          <w:color w:val="000000" w:themeColor="text1"/>
          <w:highlight w:val="green"/>
        </w:rPr>
        <w:t>technical language, and</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 all-too-common</w:t>
      </w:r>
      <w:r w:rsidRPr="00394AF8">
        <w:rPr>
          <w:rFonts w:ascii="Calibri" w:hAnsi="Calibri" w:cstheme="minorHAnsi"/>
          <w:color w:val="000000" w:themeColor="text1"/>
        </w:rPr>
        <w:t xml:space="preserve"> </w:t>
      </w:r>
      <w:r w:rsidRPr="00394AF8">
        <w:rPr>
          <w:rStyle w:val="Emphasis"/>
          <w:color w:val="000000" w:themeColor="text1"/>
          <w:highlight w:val="green"/>
        </w:rPr>
        <w:t>resistance by decision makers</w:t>
      </w:r>
      <w:r w:rsidRPr="00394AF8">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ascii="Calibri" w:hAnsi="Calibri" w:cstheme="minorHAnsi"/>
          <w:color w:val="000000" w:themeColor="text1"/>
        </w:rPr>
        <w:t xml:space="preserve"> </w:t>
      </w:r>
      <w:r w:rsidRPr="00394AF8">
        <w:rPr>
          <w:rStyle w:val="Emphasis"/>
          <w:color w:val="000000" w:themeColor="text1"/>
          <w:highlight w:val="green"/>
        </w:rPr>
        <w:t>policy work</w:t>
      </w:r>
      <w:r w:rsidRPr="00394AF8">
        <w:rPr>
          <w:rFonts w:ascii="Calibri" w:hAnsi="Calibri"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simply </w:t>
      </w:r>
      <w:r w:rsidRPr="00394AF8">
        <w:rPr>
          <w:rStyle w:val="Emphasis"/>
          <w:color w:val="000000" w:themeColor="text1"/>
          <w:highlight w:val="green"/>
        </w:rPr>
        <w:t>can't</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afford to </w:t>
      </w:r>
      <w:r w:rsidRPr="00394AF8">
        <w:rPr>
          <w:rStyle w:val="Emphasis"/>
          <w:color w:val="000000" w:themeColor="text1"/>
          <w:highlight w:val="green"/>
        </w:rPr>
        <w:t>ignore</w:t>
      </w:r>
      <w:r w:rsidRPr="00394AF8">
        <w:rPr>
          <w:rFonts w:ascii="Calibri" w:hAnsi="Calibri"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ascii="Calibri" w:hAnsi="Calibri" w:cstheme="minorHAnsi"/>
          <w:color w:val="000000" w:themeColor="text1"/>
          <w:sz w:val="12"/>
          <w:szCs w:val="12"/>
        </w:rPr>
        <w:t xml:space="preserve"> will</w:t>
      </w:r>
      <w:r w:rsidRPr="00394AF8">
        <w:rPr>
          <w:rFonts w:ascii="Calibri" w:hAnsi="Calibri" w:cstheme="minorHAnsi"/>
          <w:color w:val="000000" w:themeColor="text1"/>
        </w:rPr>
        <w:t xml:space="preserve"> </w:t>
      </w:r>
      <w:r w:rsidRPr="00394AF8">
        <w:rPr>
          <w:rStyle w:val="Emphasis"/>
          <w:color w:val="000000" w:themeColor="text1"/>
          <w:highlight w:val="green"/>
        </w:rPr>
        <w:t>need</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our</w:t>
      </w:r>
      <w:r w:rsidRPr="00394AF8">
        <w:rPr>
          <w:rFonts w:ascii="Calibri" w:hAnsi="Calibri" w:cstheme="minorHAnsi"/>
          <w:color w:val="000000" w:themeColor="text1"/>
        </w:rPr>
        <w:t xml:space="preserve"> </w:t>
      </w:r>
      <w:r w:rsidRPr="00394AF8">
        <w:rPr>
          <w:rStyle w:val="Emphasis"/>
          <w:color w:val="000000" w:themeColor="text1"/>
          <w:highlight w:val="green"/>
        </w:rPr>
        <w:t>information</w:t>
      </w:r>
      <w:r w:rsidRPr="00394AF8">
        <w:rPr>
          <w:rFonts w:ascii="Calibri" w:hAnsi="Calibri"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rFonts w:ascii="Calibri" w:hAnsi="Calibri"/>
          <w:color w:val="000000" w:themeColor="text1"/>
          <w:sz w:val="16"/>
          <w:szCs w:val="16"/>
        </w:rPr>
        <w:t>.</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that bring us closer to our vision </w:t>
      </w:r>
    </w:p>
    <w:p w14:paraId="515AAE94" w14:textId="1C505704" w:rsidR="0019311D" w:rsidRPr="0019311D" w:rsidRDefault="0019311D" w:rsidP="0019311D">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of how things should be. And then we must be committed to making it so.</w:t>
      </w:r>
    </w:p>
    <w:p w14:paraId="497C6685" w14:textId="77777777" w:rsidR="0019311D" w:rsidRPr="00CE11B7" w:rsidRDefault="0019311D" w:rsidP="0019311D">
      <w:pPr>
        <w:pStyle w:val="Heading4"/>
      </w:pPr>
      <w:r w:rsidRPr="00CE11B7">
        <w:t>4]</w:t>
      </w:r>
      <w:r>
        <w:t xml:space="preserve"> The </w:t>
      </w:r>
      <w:proofErr w:type="spellStart"/>
      <w:r>
        <w:t>Aff</w:t>
      </w:r>
      <w:proofErr w:type="spellEnd"/>
      <w:r>
        <w:t xml:space="preserve"> is a </w:t>
      </w:r>
      <w:r w:rsidRPr="00C81627">
        <w:rPr>
          <w:u w:val="single"/>
        </w:rPr>
        <w:t>radical</w:t>
      </w:r>
      <w:r>
        <w:t xml:space="preserve"> prerequisite –</w:t>
      </w:r>
      <w:r w:rsidRPr="00CE11B7">
        <w:t xml:space="preserve"> </w:t>
      </w:r>
      <w:r>
        <w:t>s</w:t>
      </w:r>
      <w:r w:rsidRPr="00CE11B7">
        <w:t xml:space="preserve">peaking the language of power </w:t>
      </w:r>
      <w:r w:rsidRPr="00CE11B7">
        <w:rPr>
          <w:u w:val="single"/>
        </w:rPr>
        <w:t>redirects</w:t>
      </w:r>
      <w:r w:rsidRPr="00CE11B7">
        <w:t xml:space="preserve"> state policy against itself</w:t>
      </w:r>
      <w:r>
        <w:t>.</w:t>
      </w:r>
    </w:p>
    <w:p w14:paraId="4475E5A8" w14:textId="77777777" w:rsidR="0019311D" w:rsidRPr="00CE11B7" w:rsidRDefault="0019311D" w:rsidP="0019311D">
      <w:pPr>
        <w:rPr>
          <w:rStyle w:val="Style13ptBold"/>
          <w:rFonts w:asciiTheme="majorHAnsi" w:hAnsiTheme="majorHAnsi" w:cstheme="majorHAnsi"/>
          <w:b w:val="0"/>
          <w:sz w:val="16"/>
          <w:szCs w:val="16"/>
        </w:rPr>
      </w:pPr>
      <w:r w:rsidRPr="00D655BE">
        <w:rPr>
          <w:rStyle w:val="Style13ptBold"/>
          <w:rFonts w:asciiTheme="majorHAnsi" w:hAnsiTheme="majorHAnsi" w:cstheme="majorHAnsi"/>
          <w:sz w:val="28"/>
          <w:szCs w:val="28"/>
        </w:rPr>
        <w:t>DeLeon 12</w:t>
      </w:r>
      <w:r w:rsidRPr="00CE11B7">
        <w:rPr>
          <w:rStyle w:val="Style13ptBold"/>
          <w:rFonts w:asciiTheme="majorHAnsi" w:hAnsiTheme="majorHAnsi" w:cstheme="majorHAnsi"/>
        </w:rPr>
        <w:t xml:space="preserve"> </w:t>
      </w:r>
      <w:r w:rsidRPr="00CE11B7">
        <w:rPr>
          <w:rStyle w:val="Style13ptBold"/>
          <w:rFonts w:asciiTheme="majorHAnsi" w:hAnsiTheme="majorHAnsi" w:cstheme="majorHAnsi"/>
          <w:b w:val="0"/>
          <w:sz w:val="16"/>
          <w:szCs w:val="16"/>
        </w:rPr>
        <w:t xml:space="preserve">(Associate Professor &amp; Assistant Dean for Curriculum and Programming Educational Leadership and Policy Studies @ UTSA (Abraham P, “Chapter 17: Against the Grain of the Status Quo: Anarchism behind Enemy Lines,” in Anarchist </w:t>
      </w:r>
      <w:proofErr w:type="gramStart"/>
      <w:r w:rsidRPr="00CE11B7">
        <w:rPr>
          <w:rStyle w:val="Style13ptBold"/>
          <w:rFonts w:asciiTheme="majorHAnsi" w:hAnsiTheme="majorHAnsi" w:cstheme="majorHAnsi"/>
          <w:b w:val="0"/>
          <w:sz w:val="16"/>
          <w:szCs w:val="16"/>
        </w:rPr>
        <w:t>pedagogies :</w:t>
      </w:r>
      <w:proofErr w:type="gramEnd"/>
      <w:r w:rsidRPr="00CE11B7">
        <w:rPr>
          <w:rStyle w:val="Style13ptBold"/>
          <w:rFonts w:asciiTheme="majorHAnsi" w:hAnsiTheme="majorHAnsi" w:cstheme="majorHAnsi"/>
          <w:b w:val="0"/>
          <w:sz w:val="16"/>
          <w:szCs w:val="16"/>
        </w:rPr>
        <w:t xml:space="preserve"> collective actions, theories, and critical reflections on education, edited by Robert H. Haworth, Published: Oakland, CA : PM Press, ©2012, p. 312-15) </w:t>
      </w:r>
    </w:p>
    <w:p w14:paraId="79F8376B" w14:textId="77777777" w:rsidR="0019311D" w:rsidRPr="00CE11B7" w:rsidRDefault="0019311D" w:rsidP="0019311D">
      <w:pPr>
        <w:rPr>
          <w:rFonts w:asciiTheme="majorHAnsi" w:hAnsiTheme="majorHAnsi" w:cstheme="majorHAnsi"/>
          <w:sz w:val="8"/>
        </w:rPr>
      </w:pPr>
      <w:r w:rsidRPr="00CE11B7">
        <w:rPr>
          <w:rFonts w:asciiTheme="majorHAnsi" w:hAnsiTheme="majorHAnsi" w:cstheme="majorHAnsi"/>
          <w:sz w:val="8"/>
        </w:rPr>
        <w:t xml:space="preserve">Infiltration: a word that may evoke a host of thoughts and fantasies from soldiers operating </w:t>
      </w:r>
      <w:r w:rsidRPr="006B7ACA">
        <w:rPr>
          <w:rFonts w:asciiTheme="majorHAnsi" w:hAnsiTheme="majorHAnsi" w:cstheme="majorHAnsi"/>
          <w:sz w:val="8"/>
        </w:rPr>
        <w:t xml:space="preserve">behind enemy lines, police informants gaining access to criminal organizations, or to scenarios of radicals inserting themselves into corporations or research labs. Whatever the scenario, </w:t>
      </w:r>
      <w:r w:rsidRPr="006B7ACA">
        <w:rPr>
          <w:rStyle w:val="Emphasis"/>
          <w:rFonts w:asciiTheme="majorHAnsi" w:hAnsiTheme="majorHAnsi" w:cstheme="majorHAnsi"/>
        </w:rPr>
        <w:t>infiltration can be tactic</w:t>
      </w:r>
      <w:r w:rsidRPr="006B7ACA">
        <w:rPr>
          <w:rFonts w:asciiTheme="majorHAnsi" w:hAnsiTheme="majorHAnsi" w:cstheme="majorHAnsi"/>
          <w:sz w:val="8"/>
        </w:rPr>
        <w:t xml:space="preserve"> that anarchists pursue </w:t>
      </w:r>
      <w:r w:rsidRPr="006B7ACA">
        <w:rPr>
          <w:rStyle w:val="Emphasis"/>
          <w:rFonts w:asciiTheme="majorHAnsi" w:hAnsiTheme="majorHAnsi" w:cstheme="majorHAnsi"/>
        </w:rPr>
        <w:t>when thinking about operating within current institutional realities</w:t>
      </w:r>
      <w:r w:rsidRPr="006B7ACA">
        <w:rPr>
          <w:rFonts w:asciiTheme="majorHAnsi" w:hAnsiTheme="majorHAnsi" w:cstheme="majorHAnsi"/>
          <w:sz w:val="8"/>
        </w:rPr>
        <w:t>, especially if interested in teaching in public schools. Although this claim is entangled within complex relationships of power and privilege, struggle arises wherever domination coalesces, especially within</w:t>
      </w:r>
      <w:r w:rsidRPr="00CE11B7">
        <w:rPr>
          <w:rFonts w:asciiTheme="majorHAnsi" w:hAnsiTheme="majorHAnsi" w:cstheme="majorHAnsi"/>
          <w:sz w:val="8"/>
        </w:rPr>
        <w:t xml:space="preserve"> institutional structures and settings (Sharp, Routledge, Philo &amp; </w:t>
      </w:r>
      <w:proofErr w:type="spellStart"/>
      <w:r w:rsidRPr="00CE11B7">
        <w:rPr>
          <w:rFonts w:asciiTheme="majorHAnsi" w:hAnsiTheme="majorHAnsi" w:cstheme="majorHAnsi"/>
          <w:sz w:val="8"/>
        </w:rPr>
        <w:t>Paddison</w:t>
      </w:r>
      <w:proofErr w:type="spellEnd"/>
      <w:r w:rsidRPr="00CE11B7">
        <w:rPr>
          <w:rFonts w:asciiTheme="majorHAnsi" w:hAnsiTheme="majorHAnsi" w:cstheme="majorHAnsi"/>
          <w:sz w:val="8"/>
        </w:rPr>
        <w:t xml:space="preserve">, 2000). Power conjures, “the </w:t>
      </w:r>
      <w:proofErr w:type="spellStart"/>
      <w:r w:rsidRPr="00CE11B7">
        <w:rPr>
          <w:rFonts w:asciiTheme="majorHAnsi" w:hAnsiTheme="majorHAnsi" w:cstheme="majorHAnsi"/>
          <w:sz w:val="8"/>
        </w:rPr>
        <w:t>threadings</w:t>
      </w:r>
      <w:proofErr w:type="spellEnd"/>
      <w:r w:rsidRPr="00CE11B7">
        <w:rPr>
          <w:rFonts w:asciiTheme="majorHAnsi" w:hAnsiTheme="majorHAnsi" w:cstheme="majorHAnsi"/>
          <w:sz w:val="8"/>
        </w:rPr>
        <w:t xml:space="preserve">, </w:t>
      </w:r>
      <w:proofErr w:type="spellStart"/>
      <w:r w:rsidRPr="00CE11B7">
        <w:rPr>
          <w:rFonts w:asciiTheme="majorHAnsi" w:hAnsiTheme="majorHAnsi" w:cstheme="majorHAnsi"/>
          <w:sz w:val="8"/>
        </w:rPr>
        <w:t>knottings</w:t>
      </w:r>
      <w:proofErr w:type="spellEnd"/>
      <w:r w:rsidRPr="00CE11B7">
        <w:rPr>
          <w:rFonts w:asciiTheme="majorHAnsi" w:hAnsiTheme="majorHAnsi" w:cstheme="majorHAnsi"/>
          <w:sz w:val="8"/>
        </w:rPr>
        <w:t xml:space="preserve"> and weavings” of social relationships through </w:t>
      </w:r>
      <w:proofErr w:type="gramStart"/>
      <w:r w:rsidRPr="00CE11B7">
        <w:rPr>
          <w:rFonts w:asciiTheme="majorHAnsi" w:hAnsiTheme="majorHAnsi" w:cstheme="majorHAnsi"/>
          <w:sz w:val="8"/>
        </w:rPr>
        <w:t>a</w:t>
      </w:r>
      <w:proofErr w:type="gramEnd"/>
      <w:r w:rsidRPr="00CE11B7">
        <w:rPr>
          <w:rFonts w:asciiTheme="majorHAnsi" w:hAnsiTheme="majorHAnsi" w:cstheme="majorHAnsi"/>
          <w:sz w:val="8"/>
        </w:rPr>
        <w:t xml:space="preserve">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w:t>
      </w:r>
      <w:proofErr w:type="spellStart"/>
      <w:r w:rsidRPr="00CE11B7">
        <w:rPr>
          <w:rFonts w:asciiTheme="majorHAnsi" w:hAnsiTheme="majorHAnsi" w:cstheme="majorHAnsi"/>
          <w:sz w:val="8"/>
        </w:rPr>
        <w:t>inbetween</w:t>
      </w:r>
      <w:proofErr w:type="spellEnd"/>
      <w:r w:rsidRPr="00CE11B7">
        <w:rPr>
          <w:rFonts w:asciiTheme="majorHAnsi" w:hAnsiTheme="majorHAnsi" w:cstheme="majorHAnsi"/>
          <w:sz w:val="8"/>
        </w:rPr>
        <w:t xml:space="preserve"> what Holloway (2010) has called the “cracks” of capitalism, trying to “desperately find . . . faults beneath the surface, or to create cracks by banging the walls” (p. 8). </w:t>
      </w:r>
      <w:r w:rsidRPr="00CE11B7">
        <w:rPr>
          <w:rStyle w:val="Emphasis"/>
          <w:rFonts w:asciiTheme="majorHAnsi" w:hAnsiTheme="majorHAnsi" w:cstheme="majorHAnsi"/>
          <w:highlight w:val="green"/>
        </w:rPr>
        <w:t>Cracks have emerged through</w:t>
      </w:r>
      <w:r w:rsidRPr="00CE11B7">
        <w:rPr>
          <w:rFonts w:asciiTheme="majorHAnsi" w:hAnsiTheme="majorHAnsi" w:cstheme="majorHAnsi"/>
          <w:sz w:val="8"/>
        </w:rPr>
        <w:t xml:space="preserve"> environmental disaster, economic collapse, psychological alienation, a crisis of identity, and </w:t>
      </w:r>
      <w:r w:rsidRPr="00CE11B7">
        <w:rPr>
          <w:rStyle w:val="Emphasis"/>
          <w:rFonts w:asciiTheme="majorHAnsi" w:hAnsiTheme="majorHAnsi" w:cstheme="majorHAnsi"/>
        </w:rPr>
        <w:t xml:space="preserve">decades of war and </w:t>
      </w:r>
      <w:r w:rsidRPr="00CE11B7">
        <w:rPr>
          <w:rStyle w:val="Emphasis"/>
          <w:rFonts w:asciiTheme="majorHAnsi" w:hAnsiTheme="majorHAnsi" w:cstheme="majorHAnsi"/>
          <w:highlight w:val="green"/>
        </w:rPr>
        <w:t>imperial aggression</w:t>
      </w:r>
      <w:r w:rsidRPr="00CE11B7">
        <w:rPr>
          <w:rStyle w:val="StyleUnderline"/>
          <w:rFonts w:cstheme="majorHAnsi"/>
        </w:rPr>
        <w:t xml:space="preserve"> conducted by the West. </w:t>
      </w:r>
      <w:r w:rsidRPr="00CE11B7">
        <w:rPr>
          <w:rStyle w:val="Emphasis"/>
          <w:rFonts w:asciiTheme="majorHAnsi" w:hAnsiTheme="majorHAnsi" w:cstheme="majorHAnsi"/>
        </w:rPr>
        <w:t xml:space="preserve">It is </w:t>
      </w:r>
      <w:r w:rsidRPr="00CE11B7">
        <w:rPr>
          <w:rStyle w:val="Emphasis"/>
          <w:rFonts w:asciiTheme="majorHAnsi" w:hAnsiTheme="majorHAnsi" w:cstheme="majorHAnsi"/>
          <w:highlight w:val="green"/>
        </w:rPr>
        <w:t xml:space="preserve">under these </w:t>
      </w:r>
      <w:r w:rsidRPr="00CE11B7">
        <w:rPr>
          <w:rStyle w:val="Emphasis"/>
          <w:rFonts w:asciiTheme="majorHAnsi" w:hAnsiTheme="majorHAnsi" w:cstheme="majorHAnsi"/>
        </w:rPr>
        <w:t xml:space="preserve">historical </w:t>
      </w:r>
      <w:r w:rsidRPr="00CE11B7">
        <w:rPr>
          <w:rStyle w:val="Emphasis"/>
          <w:rFonts w:asciiTheme="majorHAnsi" w:hAnsiTheme="majorHAnsi" w:cstheme="majorHAnsi"/>
          <w:highlight w:val="green"/>
        </w:rPr>
        <w:t xml:space="preserve">conditions </w:t>
      </w:r>
      <w:r w:rsidRPr="00CE11B7">
        <w:rPr>
          <w:rStyle w:val="Emphasis"/>
          <w:rFonts w:asciiTheme="majorHAnsi" w:hAnsiTheme="majorHAnsi" w:cstheme="majorHAnsi"/>
        </w:rPr>
        <w:t xml:space="preserve">that </w:t>
      </w:r>
      <w:r w:rsidRPr="00CE11B7">
        <w:rPr>
          <w:rStyle w:val="Emphasis"/>
          <w:rFonts w:asciiTheme="majorHAnsi" w:hAnsiTheme="majorHAnsi" w:cstheme="majorHAnsi"/>
          <w:highlight w:val="green"/>
        </w:rPr>
        <w:t>resistance needs to be conceptualized</w:t>
      </w:r>
      <w:r w:rsidRPr="00CE11B7">
        <w:rPr>
          <w:rStyle w:val="Emphasis"/>
          <w:rFonts w:asciiTheme="majorHAnsi" w:hAnsiTheme="majorHAnsi" w:cstheme="majorHAnsi"/>
        </w:rPr>
        <w:t>.</w:t>
      </w:r>
      <w:r w:rsidRPr="00CE11B7">
        <w:rPr>
          <w:rFonts w:asciiTheme="majorHAnsi" w:hAnsiTheme="majorHAnsi" w:cstheme="majorHAnsi"/>
          <w:sz w:val="8"/>
        </w:rPr>
        <w:t xml:space="preserve"> Creating, </w:t>
      </w:r>
      <w:proofErr w:type="gramStart"/>
      <w:r w:rsidRPr="00CE11B7">
        <w:rPr>
          <w:rStyle w:val="StyleUnderline"/>
          <w:rFonts w:cstheme="majorHAnsi"/>
        </w:rPr>
        <w:t>finding</w:t>
      </w:r>
      <w:proofErr w:type="gramEnd"/>
      <w:r w:rsidRPr="00CE11B7">
        <w:rPr>
          <w:rStyle w:val="StyleUnderline"/>
          <w:rFonts w:cstheme="majorHAnsi"/>
        </w:rPr>
        <w:t xml:space="preserve"> and exploiting “cracks” within a diffused and networked capitalism demonstrates that </w:t>
      </w:r>
      <w:r w:rsidRPr="00CE11B7">
        <w:rPr>
          <w:rStyle w:val="Emphasis"/>
          <w:rFonts w:asciiTheme="majorHAnsi" w:hAnsiTheme="majorHAnsi" w:cstheme="majorHAnsi"/>
        </w:rPr>
        <w:t xml:space="preserve">dated narratives of </w:t>
      </w:r>
      <w:r w:rsidRPr="00CE11B7">
        <w:rPr>
          <w:rStyle w:val="Emphasis"/>
          <w:rFonts w:asciiTheme="majorHAnsi" w:hAnsiTheme="majorHAnsi" w:cstheme="majorHAnsi"/>
          <w:highlight w:val="green"/>
        </w:rPr>
        <w:t xml:space="preserve">revolutionary struggle </w:t>
      </w:r>
      <w:r w:rsidRPr="00CE11B7">
        <w:rPr>
          <w:rStyle w:val="Emphasis"/>
          <w:rFonts w:asciiTheme="majorHAnsi" w:hAnsiTheme="majorHAnsi" w:cstheme="majorHAnsi"/>
        </w:rPr>
        <w:t xml:space="preserve">are </w:t>
      </w:r>
      <w:r w:rsidRPr="00CE11B7">
        <w:rPr>
          <w:rStyle w:val="Emphasis"/>
          <w:rFonts w:asciiTheme="majorHAnsi" w:hAnsiTheme="majorHAnsi" w:cstheme="majorHAnsi"/>
          <w:highlight w:val="green"/>
        </w:rPr>
        <w:t xml:space="preserve">no longer viable </w:t>
      </w:r>
      <w:r w:rsidRPr="00CE11B7">
        <w:rPr>
          <w:rStyle w:val="Emphasis"/>
          <w:rFonts w:asciiTheme="majorHAnsi" w:hAnsiTheme="majorHAnsi" w:cstheme="majorHAnsi"/>
        </w:rPr>
        <w:t>and there is “no guarantee of a happy ending”</w:t>
      </w:r>
      <w:r w:rsidRPr="00CE11B7">
        <w:rPr>
          <w:rStyle w:val="StyleUnderline"/>
          <w:rFonts w:cstheme="majorHAnsi"/>
        </w:rPr>
        <w:t xml:space="preserve"> </w:t>
      </w:r>
      <w:r w:rsidRPr="00CE11B7">
        <w:rPr>
          <w:rFonts w:asciiTheme="majorHAnsi" w:hAnsiTheme="majorHAnsi" w:cstheme="majorHAnsi"/>
          <w:sz w:val="8"/>
        </w:rPr>
        <w:t xml:space="preserve">(Holloway, 2010, p. 9). Unfortunately, </w:t>
      </w:r>
      <w:r w:rsidRPr="00CE11B7">
        <w:rPr>
          <w:rStyle w:val="StyleUnderline"/>
          <w:rFonts w:cstheme="majorHAnsi"/>
        </w:rPr>
        <w:t>although these narratives may provide comfort</w:t>
      </w:r>
      <w:r w:rsidRPr="00CE11B7">
        <w:rPr>
          <w:rFonts w:asciiTheme="majorHAnsi" w:hAnsiTheme="majorHAnsi" w:cstheme="majorHAnsi"/>
          <w:sz w:val="8"/>
        </w:rPr>
        <w:t xml:space="preserve"> amid an onslaught of capitalism, war, death, terror, and alienation</w:t>
      </w:r>
      <w:r w:rsidRPr="00CE11B7">
        <w:rPr>
          <w:rStyle w:val="Emphasis"/>
          <w:rFonts w:asciiTheme="majorHAnsi" w:hAnsiTheme="majorHAnsi" w:cstheme="majorHAnsi"/>
        </w:rPr>
        <w:t xml:space="preserve">, they </w:t>
      </w:r>
      <w:r w:rsidRPr="00CE11B7">
        <w:rPr>
          <w:rStyle w:val="Emphasis"/>
          <w:rFonts w:asciiTheme="majorHAnsi" w:hAnsiTheme="majorHAnsi" w:cstheme="majorHAnsi"/>
          <w:highlight w:val="green"/>
        </w:rPr>
        <w:t>do not open up</w:t>
      </w:r>
      <w:r w:rsidRPr="00CE11B7">
        <w:rPr>
          <w:rFonts w:asciiTheme="majorHAnsi" w:hAnsiTheme="majorHAnsi" w:cstheme="majorHAnsi"/>
          <w:sz w:val="8"/>
        </w:rPr>
        <w:t xml:space="preserve">, nor </w:t>
      </w:r>
      <w:proofErr w:type="gramStart"/>
      <w:r w:rsidRPr="00CE11B7">
        <w:rPr>
          <w:rFonts w:asciiTheme="majorHAnsi" w:hAnsiTheme="majorHAnsi" w:cstheme="majorHAnsi"/>
          <w:sz w:val="8"/>
        </w:rPr>
        <w:t>allow,</w:t>
      </w:r>
      <w:proofErr w:type="gramEnd"/>
      <w:r w:rsidRPr="00CE11B7">
        <w:rPr>
          <w:rFonts w:asciiTheme="majorHAnsi" w:hAnsiTheme="majorHAnsi" w:cstheme="majorHAnsi"/>
          <w:sz w:val="8"/>
        </w:rPr>
        <w:t xml:space="preserve"> </w:t>
      </w:r>
      <w:r w:rsidRPr="00CE11B7">
        <w:rPr>
          <w:rStyle w:val="Emphasis"/>
          <w:rFonts w:asciiTheme="majorHAnsi" w:hAnsiTheme="majorHAnsi" w:cstheme="majorHAnsi"/>
        </w:rPr>
        <w:t xml:space="preserve">alternative </w:t>
      </w:r>
      <w:r w:rsidRPr="00CE11B7">
        <w:rPr>
          <w:rStyle w:val="Emphasis"/>
          <w:rFonts w:asciiTheme="majorHAnsi" w:hAnsiTheme="majorHAnsi" w:cstheme="majorHAnsi"/>
          <w:highlight w:val="green"/>
        </w:rPr>
        <w:t>possibilities of resistance</w:t>
      </w:r>
      <w:r w:rsidRPr="00CE11B7">
        <w:rPr>
          <w:rFonts w:asciiTheme="majorHAnsi" w:hAnsiTheme="majorHAnsi" w:cstheme="majorHAnsi"/>
          <w:sz w:val="8"/>
        </w:rPr>
        <w:t xml:space="preserve"> to form outside the boundaries they construct. </w:t>
      </w:r>
      <w:r w:rsidRPr="00CE11B7">
        <w:rPr>
          <w:rStyle w:val="StyleUnderline"/>
          <w:rFonts w:cstheme="majorHAnsi"/>
        </w:rPr>
        <w:t xml:space="preserve">In some ways, these may only help to reproduce the current order we find ourselves in. </w:t>
      </w:r>
      <w:r w:rsidRPr="00CE11B7">
        <w:rPr>
          <w:rStyle w:val="Emphasis"/>
          <w:rFonts w:asciiTheme="majorHAnsi" w:hAnsiTheme="majorHAnsi" w:cstheme="majorHAnsi"/>
        </w:rPr>
        <w:t>This does not mean that we should resign ourselves to</w:t>
      </w:r>
      <w:r w:rsidRPr="00CE11B7">
        <w:rPr>
          <w:rStyle w:val="StyleUnderline"/>
          <w:rFonts w:cstheme="majorHAnsi"/>
        </w:rPr>
        <w:t xml:space="preserve"> the </w:t>
      </w:r>
      <w:r w:rsidRPr="00CE11B7">
        <w:rPr>
          <w:rStyle w:val="Emphasis"/>
          <w:rFonts w:asciiTheme="majorHAnsi" w:hAnsiTheme="majorHAnsi" w:cstheme="majorHAnsi"/>
        </w:rPr>
        <w:t>throngs of nihilistic defeat,</w:t>
      </w:r>
      <w:r w:rsidRPr="00CE11B7">
        <w:rPr>
          <w:rFonts w:asciiTheme="majorHAnsi" w:hAnsiTheme="majorHAnsi" w:cstheme="majorHAnsi"/>
          <w:sz w:val="8"/>
        </w:rPr>
        <w:t xml:space="preserve"> </w:t>
      </w:r>
      <w:r w:rsidRPr="00CE11B7">
        <w:rPr>
          <w:rStyle w:val="StyleUnderline"/>
          <w:rFonts w:cstheme="majorHAnsi"/>
        </w:rPr>
        <w:t xml:space="preserve">as </w:t>
      </w:r>
      <w:r w:rsidRPr="00CE11B7">
        <w:rPr>
          <w:rStyle w:val="Emphasis"/>
          <w:rFonts w:asciiTheme="majorHAnsi" w:hAnsiTheme="majorHAnsi" w:cstheme="majorHAnsi"/>
        </w:rPr>
        <w:t>there is</w:t>
      </w:r>
      <w:r w:rsidRPr="00CE11B7">
        <w:rPr>
          <w:rStyle w:val="StyleUnderline"/>
          <w:rFonts w:cstheme="majorHAnsi"/>
        </w:rPr>
        <w:t xml:space="preserve"> indeed </w:t>
      </w:r>
      <w:r w:rsidRPr="00CE11B7">
        <w:rPr>
          <w:rStyle w:val="Emphasis"/>
          <w:rFonts w:asciiTheme="majorHAnsi" w:hAnsiTheme="majorHAnsi" w:cstheme="majorHAnsi"/>
        </w:rPr>
        <w:t>potential</w:t>
      </w:r>
      <w:r w:rsidRPr="00CE11B7">
        <w:rPr>
          <w:rStyle w:val="StyleUnderline"/>
          <w:rFonts w:cstheme="majorHAnsi"/>
        </w:rPr>
        <w:t xml:space="preserve"> for </w:t>
      </w:r>
      <w:r w:rsidRPr="00CE11B7">
        <w:rPr>
          <w:rStyle w:val="Emphasis"/>
          <w:rFonts w:asciiTheme="majorHAnsi" w:hAnsiTheme="majorHAnsi" w:cstheme="majorHAnsi"/>
        </w:rPr>
        <w:t>radical hope</w:t>
      </w:r>
      <w:r w:rsidRPr="00CE11B7">
        <w:rPr>
          <w:rFonts w:asciiTheme="majorHAnsi" w:hAnsiTheme="majorHAnsi" w:cstheme="majorHAnsi"/>
          <w:sz w:val="8"/>
        </w:rPr>
        <w:t xml:space="preserve"> </w:t>
      </w:r>
      <w:r w:rsidRPr="00CE11B7">
        <w:rPr>
          <w:rStyle w:val="StyleUnderline"/>
          <w:rFonts w:cstheme="majorHAnsi"/>
        </w:rPr>
        <w:t>within</w:t>
      </w:r>
      <w:r w:rsidRPr="00CE11B7">
        <w:rPr>
          <w:rStyle w:val="Emphasis"/>
          <w:rFonts w:asciiTheme="majorHAnsi" w:hAnsiTheme="majorHAnsi" w:cstheme="majorHAnsi"/>
        </w:rPr>
        <w:t xml:space="preserve"> the cracks of Empire. </w:t>
      </w:r>
      <w:r w:rsidRPr="00CE11B7">
        <w:rPr>
          <w:rFonts w:asciiTheme="majorHAnsi" w:hAnsiTheme="majorHAnsi" w:cstheme="majorHAnsi"/>
          <w:sz w:val="8"/>
        </w:rPr>
        <w:t>The</w:t>
      </w:r>
      <w:r w:rsidRPr="00CE11B7">
        <w:rPr>
          <w:rStyle w:val="Emphasis"/>
          <w:rFonts w:asciiTheme="majorHAnsi" w:hAnsiTheme="majorHAnsi" w:cstheme="majorHAnsi"/>
        </w:rPr>
        <w:t xml:space="preserve"> </w:t>
      </w:r>
      <w:r w:rsidRPr="00CE11B7">
        <w:rPr>
          <w:rFonts w:asciiTheme="majorHAnsi" w:hAnsiTheme="majorHAnsi" w:cstheme="majorHAnsi"/>
          <w:sz w:val="8"/>
        </w:rPr>
        <w:t xml:space="preserve">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CE11B7">
        <w:rPr>
          <w:rStyle w:val="Emphasis"/>
          <w:rFonts w:asciiTheme="majorHAnsi" w:hAnsiTheme="majorHAnsi" w:cstheme="majorHAnsi"/>
        </w:rPr>
        <w:t>in devising ways to subvert a networked and diffused machine (</w:t>
      </w:r>
      <w:proofErr w:type="spellStart"/>
      <w:r w:rsidRPr="00CE11B7">
        <w:rPr>
          <w:rFonts w:asciiTheme="majorHAnsi" w:hAnsiTheme="majorHAnsi" w:cstheme="majorHAnsi"/>
          <w:sz w:val="8"/>
        </w:rPr>
        <w:t>Shukaitis</w:t>
      </w:r>
      <w:proofErr w:type="spellEnd"/>
      <w:r w:rsidRPr="00CE11B7">
        <w:rPr>
          <w:rFonts w:asciiTheme="majorHAnsi" w:hAnsiTheme="majorHAnsi" w:cstheme="majorHAnsi"/>
          <w:sz w:val="8"/>
        </w:rPr>
        <w:t xml:space="preserve">, 2009). Evoking the metaphor of a “machine,” as I </w:t>
      </w:r>
      <w:r w:rsidRPr="00CE11B7">
        <w:rPr>
          <w:rFonts w:asciiTheme="majorHAnsi" w:hAnsiTheme="majorHAnsi" w:cstheme="majorHAnsi"/>
          <w:sz w:val="8"/>
        </w:rPr>
        <w:lastRenderedPageBreak/>
        <w:t xml:space="preserve">describe the multifaceted nature of contemporary capitalism, harkens to Trotter’s (1990) claim that colonialism operated in a very similar way, divorced from individual </w:t>
      </w:r>
      <w:proofErr w:type="gramStart"/>
      <w:r w:rsidRPr="00CE11B7">
        <w:rPr>
          <w:rFonts w:asciiTheme="majorHAnsi" w:hAnsiTheme="majorHAnsi" w:cstheme="majorHAnsi"/>
          <w:sz w:val="8"/>
        </w:rPr>
        <w:t>interactions</w:t>
      </w:r>
      <w:proofErr w:type="gramEnd"/>
      <w:r w:rsidRPr="00CE11B7">
        <w:rPr>
          <w:rFonts w:asciiTheme="majorHAnsi" w:hAnsiTheme="majorHAnsi" w:cstheme="majorHAnsi"/>
          <w:sz w:val="8"/>
        </w:rPr>
        <w:t xml:space="preserve">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Radicals (within and outside the labor movement) had ingenious ways in which to deal with the machines of capitalism, occurring through tactics that spanned strikes, sit-ins, walking out, and subversion to even more direct forms like sabotaging machinery, bringing production to a halt. Sabotage is a tactic that anarchists need to rethink </w:t>
      </w:r>
      <w:proofErr w:type="gramStart"/>
      <w:r w:rsidRPr="00CE11B7">
        <w:rPr>
          <w:rFonts w:asciiTheme="majorHAnsi" w:hAnsiTheme="majorHAnsi" w:cstheme="majorHAnsi"/>
          <w:sz w:val="8"/>
        </w:rPr>
        <w:t>in light of</w:t>
      </w:r>
      <w:proofErr w:type="gramEnd"/>
      <w:r w:rsidRPr="00CE11B7">
        <w:rPr>
          <w:rFonts w:asciiTheme="majorHAnsi" w:hAnsiTheme="majorHAnsi" w:cstheme="majorHAnsi"/>
          <w:sz w:val="8"/>
        </w:rPr>
        <w:t xml:space="preserve"> how labor is now dispersed among a wide variety of institutional realities (factories, banks, corporations, and public institutions, for example), as well as the contemporary knowledge and abstract economies.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How do we sabotage these machines and build a radical pedagogy from this perspective? </w:t>
      </w:r>
      <w:r w:rsidRPr="00CE11B7">
        <w:rPr>
          <w:rStyle w:val="Emphasis"/>
          <w:rFonts w:asciiTheme="majorHAnsi" w:hAnsiTheme="majorHAnsi" w:cstheme="majorHAnsi"/>
          <w:highlight w:val="green"/>
        </w:rPr>
        <w:t>Sabotage provides a provocative conceptual framework</w:t>
      </w:r>
      <w:r w:rsidRPr="00CE11B7">
        <w:rPr>
          <w:rStyle w:val="StyleUnderline"/>
          <w:rFonts w:cstheme="majorHAnsi"/>
        </w:rPr>
        <w:t xml:space="preserve"> in which </w:t>
      </w:r>
      <w:r w:rsidRPr="00CE11B7">
        <w:rPr>
          <w:rStyle w:val="Emphasis"/>
          <w:rFonts w:asciiTheme="majorHAnsi" w:hAnsiTheme="majorHAnsi" w:cstheme="majorHAnsi"/>
          <w:highlight w:val="green"/>
        </w:rPr>
        <w:t>to think about</w:t>
      </w:r>
      <w:r w:rsidRPr="00CE11B7">
        <w:rPr>
          <w:rStyle w:val="Emphasis"/>
          <w:rFonts w:asciiTheme="majorHAnsi" w:hAnsiTheme="majorHAnsi" w:cstheme="majorHAnsi"/>
        </w:rPr>
        <w:t xml:space="preserve"> </w:t>
      </w:r>
      <w:r w:rsidRPr="00CE11B7">
        <w:rPr>
          <w:rStyle w:val="Emphasis"/>
          <w:rFonts w:asciiTheme="majorHAnsi" w:hAnsiTheme="majorHAnsi" w:cstheme="majorHAnsi"/>
          <w:highlight w:val="green"/>
        </w:rPr>
        <w:t>building alternative forms of resistance</w:t>
      </w:r>
      <w:r w:rsidRPr="00CE11B7">
        <w:rPr>
          <w:rStyle w:val="StyleUnderline"/>
          <w:rFonts w:cstheme="majorHAnsi"/>
        </w:rPr>
        <w:t xml:space="preserve"> and aligns with ways in which anarchists have historically conceptualized direct political action</w:t>
      </w:r>
      <w:r w:rsidRPr="00CE11B7">
        <w:rPr>
          <w:rFonts w:asciiTheme="majorHAnsi" w:hAnsiTheme="majorHAnsi" w:cstheme="majorHAnsi"/>
          <w:sz w:val="8"/>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Education is at the “front lines” of the contemporary ideological war conducted by corporate media, official organs of the State,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sabotage can take myriad forms, and this chapter will build on the conceptual idea of building politics of infiltration. It has been well established that police and other </w:t>
      </w:r>
      <w:r w:rsidRPr="00CE11B7">
        <w:rPr>
          <w:rStyle w:val="Emphasis"/>
          <w:rFonts w:asciiTheme="majorHAnsi" w:hAnsiTheme="majorHAnsi" w:cstheme="majorHAnsi"/>
          <w:highlight w:val="green"/>
        </w:rPr>
        <w:t>State</w:t>
      </w:r>
      <w:r w:rsidRPr="006B7ACA">
        <w:rPr>
          <w:rStyle w:val="Emphasis"/>
          <w:rFonts w:asciiTheme="majorHAnsi" w:hAnsiTheme="majorHAnsi" w:cstheme="majorHAnsi"/>
        </w:rPr>
        <w:t xml:space="preserve"> agents </w:t>
      </w:r>
      <w:r w:rsidRPr="00CE11B7">
        <w:rPr>
          <w:rStyle w:val="Emphasis"/>
          <w:rFonts w:asciiTheme="majorHAnsi" w:hAnsiTheme="majorHAnsi" w:cstheme="majorHAnsi"/>
          <w:highlight w:val="green"/>
        </w:rPr>
        <w:t>have infiltrated radical</w:t>
      </w:r>
      <w:r w:rsidRPr="006B7ACA">
        <w:rPr>
          <w:rStyle w:val="Emphasis"/>
          <w:rFonts w:asciiTheme="majorHAnsi" w:hAnsiTheme="majorHAnsi" w:cstheme="majorHAnsi"/>
        </w:rPr>
        <w:t xml:space="preserve"> political </w:t>
      </w:r>
      <w:r w:rsidRPr="00CE11B7">
        <w:rPr>
          <w:rStyle w:val="Emphasis"/>
          <w:rFonts w:asciiTheme="majorHAnsi" w:hAnsiTheme="majorHAnsi" w:cstheme="majorHAnsi"/>
          <w:highlight w:val="green"/>
        </w:rPr>
        <w:t>movements</w:t>
      </w:r>
      <w:r w:rsidRPr="00CE11B7">
        <w:rPr>
          <w:rFonts w:asciiTheme="majorHAnsi" w:hAnsiTheme="majorHAnsi" w:cstheme="majorHAnsi"/>
          <w:sz w:val="8"/>
        </w:rPr>
        <w:t>, especially with the rise of anarchist praxis over the past two decades (</w:t>
      </w:r>
      <w:proofErr w:type="spellStart"/>
      <w:r w:rsidRPr="00CE11B7">
        <w:rPr>
          <w:rFonts w:asciiTheme="majorHAnsi" w:hAnsiTheme="majorHAnsi" w:cstheme="majorHAnsi"/>
          <w:sz w:val="8"/>
        </w:rPr>
        <w:t>Borrum</w:t>
      </w:r>
      <w:proofErr w:type="spellEnd"/>
      <w:r w:rsidRPr="00CE11B7">
        <w:rPr>
          <w:rFonts w:asciiTheme="majorHAnsi" w:hAnsiTheme="majorHAnsi" w:cstheme="majorHAnsi"/>
          <w:sz w:val="8"/>
        </w:rPr>
        <w:t xml:space="preserve"> &amp; </w:t>
      </w:r>
      <w:proofErr w:type="spellStart"/>
      <w:r w:rsidRPr="00CE11B7">
        <w:rPr>
          <w:rFonts w:asciiTheme="majorHAnsi" w:hAnsiTheme="majorHAnsi" w:cstheme="majorHAnsi"/>
          <w:sz w:val="8"/>
        </w:rPr>
        <w:t>Tilby</w:t>
      </w:r>
      <w:proofErr w:type="spellEnd"/>
      <w:r w:rsidRPr="00CE11B7">
        <w:rPr>
          <w:rFonts w:asciiTheme="majorHAnsi" w:hAnsiTheme="majorHAnsi" w:cstheme="majorHAnsi"/>
          <w:sz w:val="8"/>
        </w:rPr>
        <w:t xml:space="preserve">, 2004). </w:t>
      </w:r>
      <w:r w:rsidRPr="006B7ACA">
        <w:rPr>
          <w:rStyle w:val="Emphasis"/>
          <w:rFonts w:asciiTheme="majorHAnsi" w:hAnsiTheme="majorHAnsi" w:cstheme="majorHAnsi"/>
          <w:highlight w:val="green"/>
        </w:rPr>
        <w:t>Anarchists</w:t>
      </w:r>
      <w:r w:rsidRPr="006B7ACA">
        <w:rPr>
          <w:rStyle w:val="StyleUnderline"/>
          <w:rFonts w:cstheme="majorHAnsi"/>
          <w:highlight w:val="green"/>
        </w:rPr>
        <w:t xml:space="preserve"> should</w:t>
      </w:r>
      <w:r w:rsidRPr="00CE11B7">
        <w:rPr>
          <w:rStyle w:val="StyleUnderline"/>
          <w:rFonts w:cstheme="majorHAnsi"/>
        </w:rPr>
        <w:t xml:space="preserve"> think about </w:t>
      </w:r>
      <w:r w:rsidRPr="00CE11B7">
        <w:rPr>
          <w:rStyle w:val="Emphasis"/>
          <w:rFonts w:asciiTheme="majorHAnsi" w:hAnsiTheme="majorHAnsi" w:cstheme="majorHAnsi"/>
          <w:highlight w:val="green"/>
        </w:rPr>
        <w:t>assum</w:t>
      </w:r>
      <w:r w:rsidRPr="006B7ACA">
        <w:rPr>
          <w:rStyle w:val="Emphasis"/>
          <w:rFonts w:asciiTheme="majorHAnsi" w:hAnsiTheme="majorHAnsi" w:cstheme="majorHAnsi"/>
        </w:rPr>
        <w:t xml:space="preserve">ing </w:t>
      </w:r>
      <w:r w:rsidRPr="00CE11B7">
        <w:rPr>
          <w:rStyle w:val="Emphasis"/>
          <w:rFonts w:asciiTheme="majorHAnsi" w:hAnsiTheme="majorHAnsi" w:cstheme="majorHAnsi"/>
          <w:highlight w:val="green"/>
        </w:rPr>
        <w:t>this</w:t>
      </w:r>
      <w:r w:rsidRPr="006B7ACA">
        <w:rPr>
          <w:rStyle w:val="Emphasis"/>
          <w:rFonts w:asciiTheme="majorHAnsi" w:hAnsiTheme="majorHAnsi" w:cstheme="majorHAnsi"/>
        </w:rPr>
        <w:t xml:space="preserve"> same </w:t>
      </w:r>
      <w:r w:rsidRPr="00CE11B7">
        <w:rPr>
          <w:rStyle w:val="Emphasis"/>
          <w:rFonts w:asciiTheme="majorHAnsi" w:hAnsiTheme="majorHAnsi" w:cstheme="majorHAnsi"/>
          <w:highlight w:val="green"/>
        </w:rPr>
        <w:t>tactic</w:t>
      </w:r>
      <w:r w:rsidRPr="00CE11B7">
        <w:rPr>
          <w:rStyle w:val="StyleUnderline"/>
          <w:rFonts w:cstheme="majorHAnsi"/>
          <w:highlight w:val="green"/>
        </w:rPr>
        <w:t xml:space="preserve">, </w:t>
      </w:r>
      <w:r w:rsidRPr="00CE11B7">
        <w:rPr>
          <w:rStyle w:val="Emphasis"/>
          <w:rFonts w:asciiTheme="majorHAnsi" w:hAnsiTheme="majorHAnsi" w:cstheme="majorHAnsi"/>
          <w:highlight w:val="green"/>
        </w:rPr>
        <w:t>using</w:t>
      </w:r>
      <w:r w:rsidRPr="00CE11B7">
        <w:rPr>
          <w:rStyle w:val="StyleUnderline"/>
          <w:rFonts w:cstheme="majorHAnsi"/>
          <w:highlight w:val="green"/>
        </w:rPr>
        <w:t xml:space="preserve"> </w:t>
      </w:r>
      <w:r w:rsidRPr="00CE11B7">
        <w:rPr>
          <w:rStyle w:val="StyleUnderline"/>
          <w:rFonts w:cstheme="majorHAnsi"/>
        </w:rPr>
        <w:t xml:space="preserve">the idea </w:t>
      </w:r>
      <w:r w:rsidRPr="006B7ACA">
        <w:rPr>
          <w:rStyle w:val="StyleUnderline"/>
          <w:rFonts w:cstheme="majorHAnsi"/>
        </w:rPr>
        <w:t xml:space="preserve">of </w:t>
      </w:r>
      <w:r w:rsidRPr="006B7ACA">
        <w:rPr>
          <w:rStyle w:val="Emphasis"/>
          <w:rFonts w:asciiTheme="majorHAnsi" w:hAnsiTheme="majorHAnsi" w:cstheme="majorHAnsi"/>
        </w:rPr>
        <w:t>infiltration</w:t>
      </w:r>
      <w:r w:rsidRPr="006B7ACA">
        <w:rPr>
          <w:rStyle w:val="StyleUnderline"/>
          <w:rFonts w:cstheme="majorHAnsi"/>
        </w:rPr>
        <w:t xml:space="preserve"> as a </w:t>
      </w:r>
      <w:r w:rsidRPr="006B7ACA">
        <w:rPr>
          <w:rStyle w:val="Emphasis"/>
          <w:rFonts w:asciiTheme="majorHAnsi" w:hAnsiTheme="majorHAnsi" w:cstheme="majorHAnsi"/>
        </w:rPr>
        <w:t>guiding</w:t>
      </w:r>
      <w:r w:rsidRPr="006B7ACA">
        <w:rPr>
          <w:rStyle w:val="StyleUnderline"/>
          <w:rFonts w:cstheme="majorHAnsi"/>
        </w:rPr>
        <w:t xml:space="preserve"> way to think about </w:t>
      </w:r>
      <w:r w:rsidRPr="006B7ACA">
        <w:rPr>
          <w:rStyle w:val="Emphasis"/>
          <w:rFonts w:asciiTheme="majorHAnsi" w:hAnsiTheme="majorHAnsi" w:cstheme="majorHAnsi"/>
        </w:rPr>
        <w:t xml:space="preserve">our praxis within institutional realities and </w:t>
      </w:r>
      <w:proofErr w:type="gramStart"/>
      <w:r w:rsidRPr="006B7ACA">
        <w:rPr>
          <w:rStyle w:val="Emphasis"/>
          <w:rFonts w:asciiTheme="majorHAnsi" w:hAnsiTheme="majorHAnsi" w:cstheme="majorHAnsi"/>
        </w:rPr>
        <w:t xml:space="preserve">as </w:t>
      </w:r>
      <w:r w:rsidRPr="00CE11B7">
        <w:rPr>
          <w:rStyle w:val="Emphasis"/>
          <w:rFonts w:asciiTheme="majorHAnsi" w:hAnsiTheme="majorHAnsi" w:cstheme="majorHAnsi"/>
          <w:highlight w:val="green"/>
        </w:rPr>
        <w:t>a way to</w:t>
      </w:r>
      <w:proofErr w:type="gramEnd"/>
      <w:r w:rsidRPr="00CE11B7">
        <w:rPr>
          <w:rStyle w:val="Emphasis"/>
          <w:rFonts w:asciiTheme="majorHAnsi" w:hAnsiTheme="majorHAnsi" w:cstheme="majorHAnsi"/>
          <w:highlight w:val="green"/>
        </w:rPr>
        <w:t xml:space="preserve"> think about diffused forms of sabotage.</w:t>
      </w:r>
      <w:r w:rsidRPr="00CE11B7">
        <w:rPr>
          <w:rFonts w:asciiTheme="majorHAnsi" w:hAnsiTheme="majorHAnsi" w:cstheme="majorHAnsi"/>
          <w:sz w:val="8"/>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our movement is going to have to be </w:t>
      </w:r>
      <w:proofErr w:type="spellStart"/>
      <w:r w:rsidRPr="00CE11B7">
        <w:rPr>
          <w:rFonts w:asciiTheme="majorHAnsi" w:hAnsiTheme="majorHAnsi" w:cstheme="majorHAnsi"/>
          <w:sz w:val="8"/>
        </w:rPr>
        <w:t>broadbased</w:t>
      </w:r>
      <w:proofErr w:type="spellEnd"/>
      <w:r w:rsidRPr="00CE11B7">
        <w:rPr>
          <w:rFonts w:asciiTheme="majorHAnsi" w:hAnsiTheme="majorHAnsi" w:cstheme="majorHAnsi"/>
          <w:sz w:val="8"/>
        </w:rPr>
        <w:t xml:space="preserve"> and span multiple identities, social locations, political affiliations, and a renewed sense of politics that seeks to look at how, “the contemporary world has been made to be what it is [and] make visible ways in which it can become something else” (Grossberg, 2010, p. 1). </w:t>
      </w:r>
      <w:proofErr w:type="spellStart"/>
      <w:r w:rsidRPr="00CE11B7">
        <w:rPr>
          <w:rFonts w:asciiTheme="majorHAnsi" w:hAnsiTheme="majorHAnsi" w:cstheme="majorHAnsi"/>
          <w:sz w:val="8"/>
        </w:rPr>
        <w:t>Stoler</w:t>
      </w:r>
      <w:proofErr w:type="spellEnd"/>
      <w:r w:rsidRPr="00CE11B7">
        <w:rPr>
          <w:rFonts w:asciiTheme="majorHAnsi" w:hAnsiTheme="majorHAnsi" w:cstheme="majorHAnsi"/>
          <w:sz w:val="8"/>
        </w:rPr>
        <w:t xml:space="preserve">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w:t>
      </w:r>
      <w:proofErr w:type="spellStart"/>
      <w:r w:rsidRPr="00CE11B7">
        <w:rPr>
          <w:rFonts w:asciiTheme="majorHAnsi" w:hAnsiTheme="majorHAnsi" w:cstheme="majorHAnsi"/>
          <w:sz w:val="8"/>
        </w:rPr>
        <w:t>oppor</w:t>
      </w:r>
      <w:proofErr w:type="spellEnd"/>
      <w:r w:rsidRPr="00CE11B7">
        <w:rPr>
          <w:rFonts w:asciiTheme="majorHAnsi" w:hAnsiTheme="majorHAnsi" w:cstheme="majorHAnsi"/>
          <w:sz w:val="8"/>
        </w:rPr>
        <w:t xml:space="preserve">- </w:t>
      </w:r>
      <w:proofErr w:type="spellStart"/>
      <w:r w:rsidRPr="00CE11B7">
        <w:rPr>
          <w:rFonts w:asciiTheme="majorHAnsi" w:hAnsiTheme="majorHAnsi" w:cstheme="majorHAnsi"/>
          <w:sz w:val="8"/>
        </w:rPr>
        <w:t>tunities</w:t>
      </w:r>
      <w:proofErr w:type="spellEnd"/>
      <w:r w:rsidRPr="00CE11B7">
        <w:rPr>
          <w:rFonts w:asciiTheme="majorHAnsi" w:hAnsiTheme="majorHAnsi" w:cstheme="majorHAnsi"/>
          <w:sz w:val="8"/>
        </w:rPr>
        <w:t xml:space="preserve"> to sabotage dominant conceptions of the world that demonstrates another world is possible. Although radicals may think of this action as “selling out,” I want to reframe teaching and working within institutions as a potential form of infiltration, inserting other ways of knowing and being into the academy to challenge systemically oppressive realities. Shannon (2009) reminds us that cooptation lurks around every corner and </w:t>
      </w:r>
      <w:proofErr w:type="spellStart"/>
      <w:r w:rsidRPr="00CE11B7">
        <w:rPr>
          <w:rFonts w:asciiTheme="majorHAnsi" w:hAnsiTheme="majorHAnsi" w:cstheme="majorHAnsi"/>
          <w:sz w:val="8"/>
        </w:rPr>
        <w:t>Shukaitis</w:t>
      </w:r>
      <w:proofErr w:type="spellEnd"/>
      <w:r w:rsidRPr="00CE11B7">
        <w:rPr>
          <w:rFonts w:asciiTheme="majorHAnsi" w:hAnsiTheme="majorHAnsi" w:cstheme="majorHAnsi"/>
          <w:sz w:val="8"/>
        </w:rPr>
        <w:t xml:space="preserve"> (2009) warns us of the recuperative nature of capitalism. Both of these realities are firmly acknowledged as </w:t>
      </w:r>
      <w:proofErr w:type="gramStart"/>
      <w:r w:rsidRPr="00CE11B7">
        <w:rPr>
          <w:rFonts w:asciiTheme="majorHAnsi" w:hAnsiTheme="majorHAnsi" w:cstheme="majorHAnsi"/>
          <w:sz w:val="8"/>
        </w:rPr>
        <w:t>risks,</w:t>
      </w:r>
      <w:proofErr w:type="gramEnd"/>
      <w:r w:rsidRPr="00CE11B7">
        <w:rPr>
          <w:rFonts w:asciiTheme="majorHAnsi" w:hAnsiTheme="majorHAnsi" w:cstheme="majorHAnsi"/>
          <w:sz w:val="8"/>
        </w:rPr>
        <w:t xml:space="preserve"> however, it should not immobilize us into inaction.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w:t>
      </w:r>
      <w:proofErr w:type="gramStart"/>
      <w:r w:rsidRPr="00CE11B7">
        <w:rPr>
          <w:rFonts w:asciiTheme="majorHAnsi" w:hAnsiTheme="majorHAnsi" w:cstheme="majorHAnsi"/>
          <w:sz w:val="8"/>
        </w:rPr>
        <w:t>actually doing</w:t>
      </w:r>
      <w:proofErr w:type="gramEnd"/>
      <w:r w:rsidRPr="00CE11B7">
        <w:rPr>
          <w:rFonts w:asciiTheme="majorHAnsi" w:hAnsiTheme="majorHAnsi" w:cstheme="majorHAnsi"/>
          <w:sz w:val="8"/>
        </w:rPr>
        <w:t xml:space="preserve">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challenges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4272F876" w14:textId="77777777" w:rsidR="0019311D" w:rsidRPr="008001F5" w:rsidRDefault="0019311D" w:rsidP="0019311D">
      <w:pPr>
        <w:pStyle w:val="Heading4"/>
        <w:rPr>
          <w:rFonts w:cs="Calibri"/>
        </w:rPr>
      </w:pPr>
      <w:r>
        <w:rPr>
          <w:rFonts w:cs="Calibri"/>
        </w:rPr>
        <w:t xml:space="preserve">[5] </w:t>
      </w:r>
      <w:r w:rsidRPr="008001F5">
        <w:rPr>
          <w:rFonts w:cs="Calibri"/>
        </w:rPr>
        <w:t xml:space="preserve">Apocalyptic images challenge dominant power structures by contesting the implausibility </w:t>
      </w:r>
      <w:r>
        <w:rPr>
          <w:rFonts w:cs="Calibri"/>
        </w:rPr>
        <w:t>of actions.</w:t>
      </w:r>
    </w:p>
    <w:p w14:paraId="4FB2929E" w14:textId="77777777" w:rsidR="0019311D" w:rsidRPr="008001F5" w:rsidRDefault="0019311D" w:rsidP="0019311D">
      <w:r w:rsidRPr="008001F5">
        <w:t xml:space="preserve">Jessica </w:t>
      </w:r>
      <w:r w:rsidRPr="008001F5">
        <w:rPr>
          <w:rStyle w:val="Style13ptBold"/>
        </w:rPr>
        <w:t>Hurley 17</w:t>
      </w:r>
      <w:r w:rsidRPr="008001F5">
        <w:t>, Assistant Professor in the Humanities at the University of Chicago, “Impossible Futures: Fictions of Risk in the Longue Durée”, Duke University Press, https://read.dukeupress.edu/american-literature/article/89/4/761/132823/Impossible-Futures-Fictions-of-Risk-in-the-Longue</w:t>
      </w:r>
    </w:p>
    <w:p w14:paraId="10AFA9BE" w14:textId="690131BC" w:rsidR="0019311D" w:rsidRDefault="0019311D" w:rsidP="0019311D">
      <w:pPr>
        <w:rPr>
          <w:sz w:val="16"/>
        </w:rPr>
      </w:pPr>
      <w:r w:rsidRPr="001E0FFE">
        <w:rPr>
          <w:sz w:val="16"/>
        </w:rPr>
        <w:t xml:space="preserve">If contemporary ecocriticism has a shared premise about environmental </w:t>
      </w:r>
      <w:proofErr w:type="gramStart"/>
      <w:r w:rsidRPr="001E0FFE">
        <w:rPr>
          <w:sz w:val="16"/>
        </w:rPr>
        <w:t>risk</w:t>
      </w:r>
      <w:proofErr w:type="gramEnd"/>
      <w:r w:rsidRPr="001E0FFE">
        <w:rPr>
          <w:sz w:val="16"/>
        </w:rPr>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8001F5">
        <w:rPr>
          <w:rStyle w:val="StyleUnderline"/>
        </w:rPr>
        <w:t>Buell offers his suggestion for the appropriate literary mode for life lived within a crisis that is both unceasing and inescapable: new voices, “if wise enough</w:t>
      </w:r>
      <w:proofErr w:type="gramStart"/>
      <w:r w:rsidRPr="008001F5">
        <w:rPr>
          <w:rStyle w:val="StyleUnderline"/>
        </w:rPr>
        <w:t>….will</w:t>
      </w:r>
      <w:proofErr w:type="gramEnd"/>
      <w:r w:rsidRPr="008001F5">
        <w:rPr>
          <w:rStyle w:val="StyleUnderline"/>
        </w:rPr>
        <w:t xml:space="preserve"> abandon apocalypse for a sadder realism that </w:t>
      </w:r>
      <w:r w:rsidRPr="001E0FFE">
        <w:rPr>
          <w:sz w:val="16"/>
        </w:rPr>
        <w:t xml:space="preserve">looks closely at social and environmental changes in process and </w:t>
      </w:r>
      <w:r w:rsidRPr="008001F5">
        <w:rPr>
          <w:rStyle w:val="StyleUnderline"/>
        </w:rPr>
        <w:t>recognizes crisis as a place where people dwell</w:t>
      </w:r>
      <w:r w:rsidRPr="001E0FFE">
        <w:rPr>
          <w:sz w:val="16"/>
        </w:rPr>
        <w:t xml:space="preserve">” (202-3). In a world of threat, Buell demands a realism that might help us see risks more clearly and aid our </w:t>
      </w:r>
      <w:proofErr w:type="gramStart"/>
      <w:r w:rsidRPr="001E0FFE">
        <w:rPr>
          <w:sz w:val="16"/>
        </w:rPr>
        <w:t>survival.¶</w:t>
      </w:r>
      <w:proofErr w:type="gramEnd"/>
      <w:r w:rsidRPr="001E0FFE">
        <w:rPr>
          <w:sz w:val="16"/>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1E0FFE">
        <w:rPr>
          <w:sz w:val="16"/>
        </w:rPr>
        <w:t>practice</w:t>
      </w:r>
      <w:proofErr w:type="gramEnd"/>
      <w:r w:rsidRPr="001E0FFE">
        <w:rPr>
          <w:sz w:val="16"/>
        </w:rPr>
        <w:t xml:space="preserve"> and that apocalypse is not something that is happening now in places that we might not see, or cannot hear. </w:t>
      </w:r>
      <w:r w:rsidRPr="008001F5">
        <w:rPr>
          <w:rStyle w:val="StyleUnderline"/>
        </w:rPr>
        <w:t xml:space="preserve">This essay argues for </w:t>
      </w:r>
      <w:r w:rsidRPr="008001F5">
        <w:rPr>
          <w:rStyle w:val="Emphasis"/>
          <w:highlight w:val="green"/>
        </w:rPr>
        <w:t>the continuing importance of apocalyptic narrative forms</w:t>
      </w:r>
      <w:r w:rsidRPr="008001F5">
        <w:rPr>
          <w:rStyle w:val="StyleUnderline"/>
        </w:rPr>
        <w:t xml:space="preserve"> in representations of</w:t>
      </w:r>
      <w:r w:rsidRPr="001E0FFE">
        <w:rPr>
          <w:sz w:val="16"/>
        </w:rPr>
        <w:t xml:space="preserve"> environmental </w:t>
      </w:r>
      <w:r w:rsidRPr="008001F5">
        <w:rPr>
          <w:rStyle w:val="StyleUnderline"/>
        </w:rPr>
        <w:t xml:space="preserve">risk </w:t>
      </w:r>
      <w:r w:rsidRPr="008001F5">
        <w:rPr>
          <w:rStyle w:val="Emphasis"/>
          <w:highlight w:val="green"/>
        </w:rPr>
        <w:t>to disrupt conservative realisms that maintain the status quo.</w:t>
      </w:r>
      <w:r w:rsidRPr="001E0FFE">
        <w:rPr>
          <w:sz w:val="16"/>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8001F5">
        <w:rPr>
          <w:rStyle w:val="Emphasis"/>
          <w:highlight w:val="green"/>
        </w:rPr>
        <w:t>state logics of implausibility</w:t>
      </w:r>
      <w:r w:rsidRPr="008001F5">
        <w:rPr>
          <w:rStyle w:val="Emphasis"/>
        </w:rPr>
        <w:t xml:space="preserve"> </w:t>
      </w:r>
      <w:r w:rsidRPr="001E0FFE">
        <w:rPr>
          <w:sz w:val="16"/>
        </w:rPr>
        <w:t xml:space="preserve">that </w:t>
      </w:r>
      <w:r w:rsidRPr="008001F5">
        <w:rPr>
          <w:rStyle w:val="Emphasis"/>
          <w:highlight w:val="green"/>
        </w:rPr>
        <w:t>have long undergirded</w:t>
      </w:r>
      <w:r w:rsidRPr="008001F5">
        <w:rPr>
          <w:rStyle w:val="StyleUnderline"/>
          <w:highlight w:val="green"/>
        </w:rPr>
        <w:t xml:space="preserve"> </w:t>
      </w:r>
      <w:r w:rsidRPr="008001F5">
        <w:rPr>
          <w:rStyle w:val="StyleUnderline"/>
        </w:rPr>
        <w:t xml:space="preserve">settler colonialism in </w:t>
      </w:r>
      <w:r w:rsidRPr="008001F5">
        <w:rPr>
          <w:rStyle w:val="Emphasis"/>
          <w:highlight w:val="green"/>
        </w:rPr>
        <w:t>the United States</w:t>
      </w:r>
      <w:r w:rsidRPr="001E0FFE">
        <w:rPr>
          <w:sz w:val="16"/>
        </w:rPr>
        <w:t xml:space="preserve">. In contrast, Leslie Marmon Silko’s contemporaneous novel Almanac of the Dead (1991) uses its </w:t>
      </w:r>
      <w:r w:rsidRPr="008001F5">
        <w:rPr>
          <w:rStyle w:val="Emphasis"/>
          <w:highlight w:val="green"/>
        </w:rPr>
        <w:t>apocalyptic form</w:t>
      </w:r>
      <w:r w:rsidRPr="001E0FFE">
        <w:rPr>
          <w:sz w:val="16"/>
        </w:rPr>
        <w:t xml:space="preserve"> to </w:t>
      </w:r>
      <w:r w:rsidRPr="008001F5">
        <w:rPr>
          <w:rStyle w:val="StyleUnderline"/>
        </w:rPr>
        <w:t xml:space="preserve">deconstruct the claims to verisimilitude that undergird state realism, </w:t>
      </w:r>
      <w:r w:rsidRPr="008001F5">
        <w:rPr>
          <w:rStyle w:val="Emphasis"/>
          <w:highlight w:val="green"/>
        </w:rPr>
        <w:t>transform</w:t>
      </w:r>
      <w:r w:rsidRPr="008001F5">
        <w:rPr>
          <w:rStyle w:val="StyleUnderline"/>
          <w:highlight w:val="green"/>
        </w:rPr>
        <w:t>i</w:t>
      </w:r>
      <w:r w:rsidRPr="008001F5">
        <w:rPr>
          <w:rStyle w:val="StyleUnderline"/>
        </w:rPr>
        <w:t xml:space="preserve">ng </w:t>
      </w:r>
      <w:r w:rsidRPr="008001F5">
        <w:rPr>
          <w:rStyle w:val="Emphasis"/>
          <w:highlight w:val="green"/>
        </w:rPr>
        <w:t>nuclear waste into a prophecy of the end of the United States rather than a means for imagining its continuation</w:t>
      </w:r>
      <w:r w:rsidRPr="008001F5">
        <w:rPr>
          <w:rStyle w:val="StyleUnderline"/>
        </w:rPr>
        <w:t>.</w:t>
      </w:r>
      <w:r w:rsidRPr="001E0FFE">
        <w:rPr>
          <w:sz w:val="16"/>
        </w:rPr>
        <w:t xml:space="preserve"> In Almanac of the Dead, the presence of nuclear waste introjects </w:t>
      </w:r>
      <w:r w:rsidRPr="008001F5">
        <w:rPr>
          <w:rStyle w:val="StyleUnderline"/>
        </w:rPr>
        <w:t xml:space="preserve">a deep-time </w:t>
      </w:r>
      <w:r w:rsidRPr="008001F5">
        <w:rPr>
          <w:rStyle w:val="Emphasis"/>
          <w:highlight w:val="green"/>
        </w:rPr>
        <w:t>perspective</w:t>
      </w:r>
      <w:r w:rsidRPr="008001F5">
        <w:rPr>
          <w:rStyle w:val="StyleUnderline"/>
        </w:rPr>
        <w:t xml:space="preserve"> into contemporary America</w:t>
      </w:r>
      <w:r w:rsidRPr="001E0FFE">
        <w:rPr>
          <w:sz w:val="16"/>
        </w:rPr>
        <w:t xml:space="preserve">, </w:t>
      </w:r>
      <w:r w:rsidRPr="008001F5">
        <w:rPr>
          <w:rStyle w:val="Emphasis"/>
          <w:highlight w:val="green"/>
        </w:rPr>
        <w:t>transform</w:t>
      </w:r>
      <w:r w:rsidRPr="001E0FFE">
        <w:rPr>
          <w:sz w:val="16"/>
        </w:rPr>
        <w:t xml:space="preserve">ing </w:t>
      </w:r>
      <w:r w:rsidRPr="008001F5">
        <w:rPr>
          <w:rStyle w:val="StyleUnderline"/>
        </w:rPr>
        <w:t>the</w:t>
      </w:r>
      <w:r w:rsidRPr="001E0FFE">
        <w:rPr>
          <w:sz w:val="16"/>
        </w:rPr>
        <w:t xml:space="preserve"> </w:t>
      </w:r>
      <w:r w:rsidRPr="008001F5">
        <w:rPr>
          <w:rStyle w:val="Emphasis"/>
          <w:highlight w:val="green"/>
        </w:rPr>
        <w:t xml:space="preserve">present into a </w:t>
      </w:r>
      <w:r w:rsidRPr="008001F5">
        <w:rPr>
          <w:rStyle w:val="Emphasis"/>
          <w:highlight w:val="green"/>
        </w:rPr>
        <w:lastRenderedPageBreak/>
        <w:t>speculative space where</w:t>
      </w:r>
      <w:r w:rsidRPr="001E0FFE">
        <w:rPr>
          <w:sz w:val="16"/>
        </w:rPr>
        <w:t xml:space="preserve"> environmental </w:t>
      </w:r>
      <w:r w:rsidRPr="008001F5">
        <w:rPr>
          <w:rStyle w:val="Emphasis"/>
          <w:highlight w:val="green"/>
        </w:rPr>
        <w:t>catastrophe produces not only unevenly distributed damage but also revolutionary forms of social justice</w:t>
      </w:r>
      <w:r w:rsidRPr="008001F5">
        <w:rPr>
          <w:rStyle w:val="StyleUnderline"/>
        </w:rPr>
        <w:t xml:space="preserve"> that insist on a truth that probability modeling cannot contain: that </w:t>
      </w:r>
      <w:r w:rsidRPr="008001F5">
        <w:rPr>
          <w:rStyle w:val="Emphasis"/>
          <w:highlight w:val="green"/>
        </w:rPr>
        <w:t>the future will be unimaginably different from the present</w:t>
      </w:r>
      <w:r w:rsidRPr="008001F5">
        <w:rPr>
          <w:rStyle w:val="StyleUnderline"/>
        </w:rPr>
        <w:t>, while the present, too, might yet be utterly different from the real that we think we know</w:t>
      </w:r>
      <w:r w:rsidRPr="001E0FFE">
        <w:rPr>
          <w:sz w:val="16"/>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1E0FFE">
        <w:rPr>
          <w:sz w:val="16"/>
        </w:rPr>
        <w:t>Wyck</w:t>
      </w:r>
      <w:proofErr w:type="spellEnd"/>
      <w:r w:rsidRPr="001E0FFE">
        <w:rPr>
          <w:sz w:val="16"/>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8001F5">
        <w:rPr>
          <w:rStyle w:val="StyleUnderline"/>
        </w:rPr>
        <w:t xml:space="preserve">the </w:t>
      </w:r>
      <w:r w:rsidRPr="008001F5">
        <w:rPr>
          <w:rStyle w:val="Emphasis"/>
          <w:highlight w:val="green"/>
        </w:rPr>
        <w:t>apocalyptic mode</w:t>
      </w:r>
      <w:r w:rsidRPr="001E0FFE">
        <w:rPr>
          <w:sz w:val="16"/>
        </w:rPr>
        <w:t xml:space="preserve"> </w:t>
      </w:r>
      <w:r w:rsidRPr="008001F5">
        <w:rPr>
          <w:rStyle w:val="StyleUnderline"/>
        </w:rPr>
        <w:t>in deep time</w:t>
      </w:r>
      <w:r w:rsidRPr="001E0FFE">
        <w:rPr>
          <w:sz w:val="16"/>
        </w:rPr>
        <w:t xml:space="preserve"> </w:t>
      </w:r>
      <w:r w:rsidRPr="008001F5">
        <w:rPr>
          <w:rStyle w:val="Emphasis"/>
          <w:highlight w:val="green"/>
        </w:rPr>
        <w:t>allows narratives</w:t>
      </w:r>
      <w:r w:rsidRPr="008001F5">
        <w:rPr>
          <w:rStyle w:val="StyleUnderline"/>
        </w:rPr>
        <w:t xml:space="preserve"> of</w:t>
      </w:r>
      <w:r w:rsidRPr="001E0FFE">
        <w:rPr>
          <w:sz w:val="16"/>
        </w:rPr>
        <w:t xml:space="preserve"> environmental </w:t>
      </w:r>
      <w:r w:rsidRPr="008001F5">
        <w:rPr>
          <w:rStyle w:val="StyleUnderline"/>
        </w:rPr>
        <w:t xml:space="preserve">harm and danger </w:t>
      </w:r>
      <w:r w:rsidRPr="008001F5">
        <w:rPr>
          <w:rStyle w:val="Emphasis"/>
          <w:highlight w:val="green"/>
        </w:rPr>
        <w:t>to move beyond the paranoid logic of risk</w:t>
      </w:r>
      <w:r w:rsidRPr="008001F5">
        <w:rPr>
          <w:rStyle w:val="StyleUnderline"/>
        </w:rPr>
        <w:t>. In the world of deep time</w:t>
      </w:r>
      <w:r w:rsidRPr="001E0FFE">
        <w:rPr>
          <w:sz w:val="16"/>
        </w:rPr>
        <w:t xml:space="preserve">, all that might come to pass will come to pass, sooner or later. </w:t>
      </w:r>
      <w:r w:rsidRPr="008001F5">
        <w:rPr>
          <w:rStyle w:val="StyleUnderline"/>
        </w:rPr>
        <w:t xml:space="preserve">The endless maybes of risk become certainties. </w:t>
      </w:r>
      <w:r w:rsidRPr="008001F5">
        <w:rPr>
          <w:rStyle w:val="Emphasis"/>
        </w:rPr>
        <w:t>Th</w:t>
      </w:r>
      <w:r w:rsidRPr="008001F5">
        <w:rPr>
          <w:rStyle w:val="Emphasis"/>
          <w:highlight w:val="green"/>
        </w:rPr>
        <w:t>e impossibilities of our own deaths and the deaths of everything else will come. But so too will other impossibilities</w:t>
      </w:r>
      <w:r w:rsidRPr="001E0FFE">
        <w:rPr>
          <w:sz w:val="16"/>
        </w:rPr>
        <w:t xml:space="preserve">: talking macaws and alien visitors; </w:t>
      </w:r>
      <w:r w:rsidRPr="008001F5">
        <w:rPr>
          <w:rStyle w:val="StyleUnderline"/>
        </w:rPr>
        <w:t xml:space="preserve">the end of the colonial occupation of North America, perhaps, or </w:t>
      </w:r>
      <w:r w:rsidRPr="008001F5">
        <w:rPr>
          <w:rStyle w:val="StyleUnderline"/>
          <w:highlight w:val="green"/>
        </w:rPr>
        <w:t>a</w:t>
      </w:r>
      <w:r w:rsidRPr="008001F5">
        <w:rPr>
          <w:rStyle w:val="StyleUnderline"/>
        </w:rPr>
        <w:t xml:space="preserve"> </w:t>
      </w:r>
      <w:r w:rsidRPr="008001F5">
        <w:rPr>
          <w:rStyle w:val="Emphasis"/>
        </w:rPr>
        <w:t xml:space="preserve">sudden </w:t>
      </w:r>
      <w:r w:rsidRPr="008001F5">
        <w:rPr>
          <w:rStyle w:val="Emphasis"/>
          <w:highlight w:val="green"/>
        </w:rPr>
        <w:t>human determination to let the world live</w:t>
      </w:r>
      <w:r w:rsidRPr="001E0FFE">
        <w:rPr>
          <w:sz w:val="16"/>
        </w:rPr>
        <w:t xml:space="preserve">. The end of capitalism may yet become more thinkable than the end of the world. Just wait long enough. Stranger things will </w:t>
      </w:r>
      <w:proofErr w:type="gramStart"/>
      <w:r w:rsidRPr="001E0FFE">
        <w:rPr>
          <w:sz w:val="16"/>
        </w:rPr>
        <w:t>happen.¶</w:t>
      </w:r>
      <w:proofErr w:type="gramEnd"/>
      <w:r w:rsidRPr="001E0FFE">
        <w:rPr>
          <w:sz w:val="16"/>
        </w:rPr>
        <w:t xml:space="preserve"> </w:t>
      </w:r>
    </w:p>
    <w:p w14:paraId="73AEA3BA" w14:textId="77777777" w:rsidR="0019311D" w:rsidRPr="00C7794F" w:rsidRDefault="0019311D" w:rsidP="0019311D">
      <w:pPr>
        <w:pStyle w:val="Heading4"/>
        <w:rPr>
          <w:rFonts w:cs="Calibri"/>
        </w:rPr>
      </w:pPr>
      <w:r w:rsidRPr="00C7794F">
        <w:rPr>
          <w:rFonts w:cs="Calibri"/>
        </w:rPr>
        <w:t>Evolution proves our theory true</w:t>
      </w:r>
    </w:p>
    <w:p w14:paraId="0DCC09E3" w14:textId="77777777" w:rsidR="0019311D" w:rsidRPr="00C7794F" w:rsidRDefault="0019311D" w:rsidP="0019311D">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67A411EB" w14:textId="77777777" w:rsidR="0019311D" w:rsidRDefault="0019311D" w:rsidP="0019311D">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w:t>
      </w:r>
      <w:r w:rsidRPr="00C7794F">
        <w:rPr>
          <w:b/>
          <w:u w:val="single"/>
        </w:rPr>
        <w:lastRenderedPageBreak/>
        <w:t xml:space="preserve">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rPr>
          <w:sz w:val="16"/>
        </w:rPr>
        <w:t xml:space="preserve"> in particular, who</w:t>
      </w:r>
      <w:proofErr w:type="gramEnd"/>
      <w:r w:rsidRPr="00C7794F">
        <w:rPr>
          <w:sz w:val="16"/>
        </w:rPr>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6DDDDE86" w14:textId="77777777" w:rsidR="0019311D" w:rsidRDefault="0019311D" w:rsidP="0019311D">
      <w:pPr>
        <w:rPr>
          <w:sz w:val="16"/>
        </w:rPr>
      </w:pPr>
    </w:p>
    <w:p w14:paraId="3E0F988B" w14:textId="77777777" w:rsidR="0019311D" w:rsidRPr="00394AF8" w:rsidRDefault="0019311D" w:rsidP="0019311D">
      <w:pPr>
        <w:pStyle w:val="Heading4"/>
        <w:rPr>
          <w:rFonts w:cs="Calibri"/>
        </w:rPr>
      </w:pPr>
      <w:r>
        <w:rPr>
          <w:rFonts w:cs="Calibri"/>
        </w:rPr>
        <w:t>4</w:t>
      </w:r>
      <w:r w:rsidRPr="00394AF8">
        <w:rPr>
          <w:rFonts w:cs="Calibri"/>
        </w:rPr>
        <w:t>] Pluralism is good.</w:t>
      </w:r>
    </w:p>
    <w:p w14:paraId="775BE103" w14:textId="77777777" w:rsidR="0019311D" w:rsidRPr="00394AF8" w:rsidRDefault="0019311D" w:rsidP="0019311D">
      <w:pPr>
        <w:rPr>
          <w:color w:val="000000" w:themeColor="text1"/>
        </w:rPr>
      </w:pPr>
      <w:proofErr w:type="spellStart"/>
      <w:r w:rsidRPr="00394AF8">
        <w:rPr>
          <w:b/>
          <w:color w:val="000000" w:themeColor="text1"/>
          <w:szCs w:val="26"/>
        </w:rPr>
        <w:t>Bleiker</w:t>
      </w:r>
      <w:proofErr w:type="spellEnd"/>
      <w:r w:rsidRPr="00394AF8">
        <w:rPr>
          <w:b/>
          <w:color w:val="000000" w:themeColor="text1"/>
          <w:szCs w:val="26"/>
        </w:rPr>
        <w:t xml:space="preserve"> 14</w:t>
      </w:r>
      <w:r w:rsidRPr="00394AF8">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1AD42C19" w14:textId="77777777" w:rsidR="0019311D" w:rsidRPr="00394AF8" w:rsidRDefault="0019311D" w:rsidP="0019311D">
      <w:pPr>
        <w:rPr>
          <w:color w:val="000000" w:themeColor="text1"/>
          <w:sz w:val="14"/>
        </w:rPr>
      </w:pPr>
      <w:r w:rsidRPr="00973948">
        <w:rPr>
          <w:rStyle w:val="Emphasis"/>
          <w:color w:val="000000" w:themeColor="text1"/>
          <w:highlight w:val="green"/>
        </w:rPr>
        <w:t xml:space="preserve">Methodological pluralism lies at the heart of </w:t>
      </w:r>
      <w:r w:rsidRPr="00394AF8">
        <w:rPr>
          <w:rStyle w:val="Emphasis"/>
          <w:color w:val="000000" w:themeColor="text1"/>
        </w:rPr>
        <w:t xml:space="preserve">Levine's </w:t>
      </w:r>
      <w:r w:rsidRPr="00973948">
        <w:rPr>
          <w:rStyle w:val="Emphasis"/>
          <w:color w:val="000000" w:themeColor="text1"/>
          <w:highlight w:val="green"/>
        </w:rPr>
        <w:t>sustainable critique</w:t>
      </w:r>
      <w:r w:rsidRPr="00394AF8">
        <w:rPr>
          <w:rStyle w:val="Emphasis"/>
          <w:color w:val="000000" w:themeColor="text1"/>
        </w:rPr>
        <w:t>.</w:t>
      </w:r>
      <w:r w:rsidRPr="00394AF8">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973948">
        <w:rPr>
          <w:rStyle w:val="Emphasis"/>
          <w:color w:val="000000" w:themeColor="text1"/>
          <w:highlight w:val="green"/>
        </w:rPr>
        <w:t xml:space="preserve"> No single method can ever adequately represent the event </w:t>
      </w:r>
      <w:r w:rsidRPr="00394AF8">
        <w:rPr>
          <w:color w:val="000000" w:themeColor="text1"/>
          <w:sz w:val="14"/>
        </w:rPr>
        <w:t>or should gain the upper hand. But</w:t>
      </w:r>
      <w:r w:rsidRPr="00394AF8">
        <w:rPr>
          <w:rStyle w:val="Emphasis"/>
          <w:color w:val="000000" w:themeColor="text1"/>
        </w:rPr>
        <w:t xml:space="preserve"> </w:t>
      </w:r>
      <w:r w:rsidRPr="00973948">
        <w:rPr>
          <w:rStyle w:val="Emphasis"/>
          <w:color w:val="000000" w:themeColor="text1"/>
          <w:highlight w:val="green"/>
        </w:rPr>
        <w:t>each should</w:t>
      </w:r>
      <w:r w:rsidRPr="00394AF8">
        <w:rPr>
          <w:rStyle w:val="Emphasis"/>
          <w:color w:val="000000" w:themeColor="text1"/>
        </w:rPr>
        <w:t xml:space="preserve">, in a way, </w:t>
      </w:r>
      <w:r w:rsidRPr="00973948">
        <w:rPr>
          <w:rStyle w:val="Emphasis"/>
          <w:color w:val="000000" w:themeColor="text1"/>
          <w:highlight w:val="green"/>
        </w:rPr>
        <w:t xml:space="preserve">recognize </w:t>
      </w:r>
      <w:r w:rsidRPr="00394AF8">
        <w:rPr>
          <w:rStyle w:val="Emphasis"/>
          <w:color w:val="000000" w:themeColor="text1"/>
        </w:rPr>
        <w:t xml:space="preserve">and capture </w:t>
      </w:r>
      <w:r w:rsidRPr="00973948">
        <w:rPr>
          <w:rStyle w:val="Emphasis"/>
          <w:color w:val="000000" w:themeColor="text1"/>
          <w:highlight w:val="green"/>
        </w:rPr>
        <w:t xml:space="preserve">details or perspectives that the others </w:t>
      </w:r>
      <w:r w:rsidRPr="00973948">
        <w:rPr>
          <w:rStyle w:val="Emphasis"/>
          <w:color w:val="000000" w:themeColor="text1"/>
          <w:highlight w:val="green"/>
        </w:rPr>
        <w:lastRenderedPageBreak/>
        <w:t>cannot</w:t>
      </w:r>
      <w:r w:rsidRPr="00394AF8">
        <w:rPr>
          <w:rStyle w:val="Emphasis"/>
          <w:color w:val="000000" w:themeColor="text1"/>
        </w:rPr>
        <w:t xml:space="preserve"> (p. 102). In practical terms, </w:t>
      </w:r>
      <w:r w:rsidRPr="00973948">
        <w:rPr>
          <w:rStyle w:val="Emphasis"/>
          <w:color w:val="000000" w:themeColor="text1"/>
          <w:highlight w:val="green"/>
        </w:rPr>
        <w:t>this means combining</w:t>
      </w:r>
      <w:r w:rsidRPr="00394AF8">
        <w:rPr>
          <w:rStyle w:val="Emphasis"/>
          <w:color w:val="000000" w:themeColor="text1"/>
        </w:rPr>
        <w:t xml:space="preserve"> a range of </w:t>
      </w:r>
      <w:r w:rsidRPr="00973948">
        <w:rPr>
          <w:rStyle w:val="Emphasis"/>
          <w:color w:val="000000" w:themeColor="text1"/>
          <w:highlight w:val="green"/>
        </w:rPr>
        <w:t>methods</w:t>
      </w:r>
      <w:r w:rsidRPr="00394AF8">
        <w:rPr>
          <w:rStyle w:val="Emphasis"/>
          <w:color w:val="000000" w:themeColor="text1"/>
        </w:rPr>
        <w:t xml:space="preserve"> </w:t>
      </w:r>
      <w:r w:rsidRPr="00394AF8">
        <w:rPr>
          <w:color w:val="000000" w:themeColor="text1"/>
          <w:sz w:val="14"/>
        </w:rPr>
        <w:t>even when—or, rather,</w:t>
      </w:r>
      <w:r w:rsidRPr="00394AF8">
        <w:rPr>
          <w:rStyle w:val="Emphasis"/>
          <w:color w:val="000000" w:themeColor="text1"/>
        </w:rPr>
        <w:t xml:space="preserve"> </w:t>
      </w:r>
      <w:r w:rsidRPr="00973948">
        <w:rPr>
          <w:rStyle w:val="Emphasis"/>
          <w:color w:val="000000" w:themeColor="text1"/>
          <w:highlight w:val="green"/>
        </w:rPr>
        <w:t>precisely when</w:t>
      </w:r>
      <w:r w:rsidRPr="00394AF8">
        <w:rPr>
          <w:rStyle w:val="Emphasis"/>
          <w:color w:val="000000" w:themeColor="text1"/>
        </w:rPr>
        <w:t xml:space="preserve">—they are </w:t>
      </w:r>
      <w:r w:rsidRPr="00973948">
        <w:rPr>
          <w:rStyle w:val="Emphasis"/>
          <w:color w:val="000000" w:themeColor="text1"/>
          <w:highlight w:val="green"/>
        </w:rPr>
        <w:t xml:space="preserve">deemed incompatible. They can range from </w:t>
      </w:r>
      <w:proofErr w:type="spellStart"/>
      <w:r w:rsidRPr="00973948">
        <w:rPr>
          <w:rStyle w:val="Emphasis"/>
          <w:color w:val="000000" w:themeColor="text1"/>
          <w:highlight w:val="green"/>
        </w:rPr>
        <w:t>poststructual</w:t>
      </w:r>
      <w:proofErr w:type="spellEnd"/>
      <w:r w:rsidRPr="00973948">
        <w:rPr>
          <w:rStyle w:val="Emphasis"/>
          <w:color w:val="000000" w:themeColor="text1"/>
          <w:highlight w:val="green"/>
        </w:rPr>
        <w:t xml:space="preserve"> deconstruction to</w:t>
      </w:r>
      <w:r w:rsidRPr="00394AF8">
        <w:rPr>
          <w:rStyle w:val="Emphasis"/>
          <w:color w:val="000000" w:themeColor="text1"/>
        </w:rPr>
        <w:t xml:space="preserve"> the tools pioneered and championed by </w:t>
      </w:r>
      <w:r w:rsidRPr="00973948">
        <w:rPr>
          <w:rStyle w:val="Emphasis"/>
          <w:color w:val="000000" w:themeColor="text1"/>
          <w:highlight w:val="green"/>
        </w:rPr>
        <w:t>positivist social sciences. The benefit</w:t>
      </w:r>
      <w:r w:rsidRPr="00394AF8">
        <w:rPr>
          <w:rStyle w:val="Emphasis"/>
          <w:color w:val="000000" w:themeColor="text1"/>
        </w:rPr>
        <w:t xml:space="preserve"> </w:t>
      </w:r>
      <w:r w:rsidRPr="00394AF8">
        <w:rPr>
          <w:color w:val="000000" w:themeColor="text1"/>
          <w:sz w:val="14"/>
        </w:rPr>
        <w:t>of such a methodological polyphony</w:t>
      </w:r>
      <w:r w:rsidRPr="00394AF8">
        <w:rPr>
          <w:rStyle w:val="Emphasis"/>
          <w:color w:val="000000" w:themeColor="text1"/>
        </w:rPr>
        <w:t xml:space="preserve"> </w:t>
      </w:r>
      <w:r w:rsidRPr="00973948">
        <w:rPr>
          <w:rStyle w:val="Emphasis"/>
          <w:color w:val="000000" w:themeColor="text1"/>
          <w:highlight w:val="green"/>
        </w:rPr>
        <w:t xml:space="preserve">is </w:t>
      </w:r>
      <w:r w:rsidRPr="00394AF8">
        <w:rPr>
          <w:rStyle w:val="Emphasis"/>
          <w:color w:val="000000" w:themeColor="text1"/>
        </w:rPr>
        <w:t xml:space="preserve">not just the </w:t>
      </w:r>
      <w:r w:rsidRPr="00973948">
        <w:rPr>
          <w:rStyle w:val="Emphasis"/>
          <w:color w:val="000000" w:themeColor="text1"/>
          <w:highlight w:val="green"/>
        </w:rPr>
        <w:t xml:space="preserve">opportunity to bring out nuances </w:t>
      </w:r>
      <w:r w:rsidRPr="00394AF8">
        <w:rPr>
          <w:color w:val="000000" w:themeColor="text1"/>
          <w:sz w:val="14"/>
        </w:rPr>
        <w:t>and new perspectives. Once the false hope of a smooth synthesis has been abandoned, the very incompatibility of the respective perspectives can then be used to</w:t>
      </w:r>
      <w:r w:rsidRPr="00394AF8">
        <w:rPr>
          <w:rStyle w:val="Emphasis"/>
          <w:color w:val="000000" w:themeColor="text1"/>
        </w:rPr>
        <w:t xml:space="preserve"> </w:t>
      </w:r>
      <w:r w:rsidRPr="00973948">
        <w:rPr>
          <w:rStyle w:val="Emphasis"/>
          <w:color w:val="000000" w:themeColor="text1"/>
          <w:highlight w:val="green"/>
        </w:rPr>
        <w:t>identify the reifying tendencies</w:t>
      </w:r>
      <w:r w:rsidRPr="00394AF8">
        <w:rPr>
          <w:rStyle w:val="Emphasis"/>
          <w:color w:val="000000" w:themeColor="text1"/>
        </w:rPr>
        <w:t xml:space="preserve"> </w:t>
      </w:r>
      <w:r w:rsidRPr="00394AF8">
        <w:rPr>
          <w:color w:val="000000" w:themeColor="text1"/>
          <w:sz w:val="14"/>
        </w:rPr>
        <w:t>in each of them. For Levine, this is how reification may be “checked at the source”</w:t>
      </w:r>
      <w:r w:rsidRPr="00394AF8">
        <w:rPr>
          <w:rStyle w:val="Emphasis"/>
          <w:color w:val="000000" w:themeColor="text1"/>
        </w:rPr>
        <w:t xml:space="preserve"> </w:t>
      </w:r>
      <w:r w:rsidRPr="00973948">
        <w:rPr>
          <w:rStyle w:val="Emphasis"/>
          <w:color w:val="000000" w:themeColor="text1"/>
          <w:highlight w:val="green"/>
        </w:rPr>
        <w:t>and</w:t>
      </w:r>
      <w:r w:rsidRPr="00394AF8">
        <w:rPr>
          <w:rStyle w:val="Emphasis"/>
          <w:color w:val="000000" w:themeColor="text1"/>
        </w:rPr>
        <w:t xml:space="preserve"> this is how </w:t>
      </w:r>
      <w:r w:rsidRPr="00973948">
        <w:rPr>
          <w:rStyle w:val="Emphasis"/>
          <w:color w:val="000000" w:themeColor="text1"/>
          <w:highlight w:val="green"/>
        </w:rPr>
        <w:t>a “critically reflexive moment</w:t>
      </w:r>
      <w:r w:rsidRPr="00394AF8">
        <w:rPr>
          <w:rStyle w:val="Emphasis"/>
          <w:color w:val="000000" w:themeColor="text1"/>
        </w:rPr>
        <w:t xml:space="preserve"> might thus be </w:t>
      </w:r>
      <w:r w:rsidRPr="00973948">
        <w:rPr>
          <w:rStyle w:val="Emphasis"/>
          <w:color w:val="000000" w:themeColor="text1"/>
          <w:highlight w:val="green"/>
        </w:rPr>
        <w:t>rendered sustainable</w:t>
      </w:r>
      <w:r w:rsidRPr="00394AF8">
        <w:rPr>
          <w:color w:val="000000" w:themeColor="text1"/>
          <w:sz w:val="14"/>
        </w:rPr>
        <w:t xml:space="preserve">” (p. 103). It is in this sense that Levine's approach is not </w:t>
      </w:r>
      <w:proofErr w:type="gramStart"/>
      <w:r w:rsidRPr="00394AF8">
        <w:rPr>
          <w:color w:val="000000" w:themeColor="text1"/>
          <w:sz w:val="14"/>
        </w:rPr>
        <w:t>really post-</w:t>
      </w:r>
      <w:proofErr w:type="gramEnd"/>
      <w:r w:rsidRPr="00394AF8">
        <w:rPr>
          <w:color w:val="000000" w:themeColor="text1"/>
          <w:sz w:val="14"/>
        </w:rPr>
        <w:t xml:space="preserve">foundational but, rather, an attempt to “balance </w:t>
      </w:r>
      <w:proofErr w:type="spellStart"/>
      <w:r w:rsidRPr="00394AF8">
        <w:rPr>
          <w:color w:val="000000" w:themeColor="text1"/>
          <w:sz w:val="14"/>
        </w:rPr>
        <w:t>foundationalisms</w:t>
      </w:r>
      <w:proofErr w:type="spellEnd"/>
      <w:r w:rsidRPr="00394AF8">
        <w:rPr>
          <w:color w:val="000000" w:themeColor="text1"/>
          <w:sz w:val="14"/>
        </w:rPr>
        <w:t xml:space="preserve"> against one another” (p. 14). There are strong parallels here with arguments advanced by assemblage thinking and complexity theory—links that could have been explored in more detail.</w:t>
      </w:r>
    </w:p>
    <w:p w14:paraId="58AC863C" w14:textId="77777777" w:rsidR="0019311D" w:rsidRPr="00F601E6" w:rsidRDefault="0019311D" w:rsidP="0019311D"/>
    <w:p w14:paraId="6DA68CC0" w14:textId="77777777" w:rsidR="0019311D" w:rsidRPr="00F601E6" w:rsidRDefault="0019311D" w:rsidP="0019311D"/>
    <w:p w14:paraId="2972A39A" w14:textId="77777777" w:rsidR="0019311D" w:rsidRPr="00F601E6" w:rsidRDefault="0019311D" w:rsidP="0019311D"/>
    <w:p w14:paraId="2DFB1C8B" w14:textId="77777777" w:rsidR="0019311D" w:rsidRPr="00F601E6" w:rsidRDefault="0019311D" w:rsidP="0019311D"/>
    <w:p w14:paraId="71B885A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00"/>
    <w:family w:val="roman"/>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31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11D"/>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017"/>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72C"/>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884"/>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B31"/>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152D4F"/>
  <w14:defaultImageDpi w14:val="300"/>
  <w15:docId w15:val="{461E343F-416B-5440-B6E4-E73069F07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311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931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31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931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19311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31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311D"/>
  </w:style>
  <w:style w:type="character" w:customStyle="1" w:styleId="Heading1Char">
    <w:name w:val="Heading 1 Char"/>
    <w:aliases w:val="Pocket Char"/>
    <w:basedOn w:val="DefaultParagraphFont"/>
    <w:link w:val="Heading1"/>
    <w:uiPriority w:val="9"/>
    <w:rsid w:val="0019311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9311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9311D"/>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9311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9311D"/>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19311D"/>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19311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9311D"/>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9311D"/>
    <w:rPr>
      <w:color w:val="auto"/>
      <w:u w:val="none"/>
    </w:rPr>
  </w:style>
  <w:style w:type="paragraph" w:styleId="DocumentMap">
    <w:name w:val="Document Map"/>
    <w:basedOn w:val="Normal"/>
    <w:link w:val="DocumentMapChar"/>
    <w:uiPriority w:val="99"/>
    <w:semiHidden/>
    <w:unhideWhenUsed/>
    <w:rsid w:val="001931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311D"/>
    <w:rPr>
      <w:rFonts w:ascii="Lucida Grande" w:hAnsi="Lucida Grande" w:cs="Lucida Grande"/>
    </w:rPr>
  </w:style>
  <w:style w:type="paragraph" w:customStyle="1" w:styleId="textbold">
    <w:name w:val="text bold"/>
    <w:basedOn w:val="Normal"/>
    <w:link w:val="Emphasis"/>
    <w:uiPriority w:val="20"/>
    <w:qFormat/>
    <w:rsid w:val="0019311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19311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Body">
    <w:name w:val="Body"/>
    <w:autoRedefine/>
    <w:rsid w:val="0019311D"/>
    <w:rPr>
      <w:rFonts w:ascii="Times New Roman" w:eastAsia="ヒラギノ角ゴ Pro W3" w:hAnsi="Times New Roman"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ennpoliticalreview.org/2017/04/in-defense-of-liberal-internationalism/" TargetMode="External"/><Relationship Id="rId18" Type="http://schemas.openxmlformats.org/officeDocument/2006/relationships/hyperlink" Target="https://www.tandfonline.com/doi/full/10.1080/25751654.2021.1890867" TargetMode="External"/><Relationship Id="rId3" Type="http://schemas.openxmlformats.org/officeDocument/2006/relationships/customXml" Target="../customXml/item3.xml"/><Relationship Id="rId21" Type="http://schemas.openxmlformats.org/officeDocument/2006/relationships/hyperlink" Target="https://www.ncbi.nlm.nih.gov/pmc/articles/PMC6446569/" TargetMode="External"/><Relationship Id="rId7" Type="http://schemas.openxmlformats.org/officeDocument/2006/relationships/settings" Target="settings.xml"/><Relationship Id="rId12" Type="http://schemas.openxmlformats.org/officeDocument/2006/relationships/hyperlink" Target="https://scroll.in/article/1000114/in-latin-america-chinese-vaccine-diplomacy-is-directly-challenging-uss-declining-authority" TargetMode="External"/><Relationship Id="rId17" Type="http://schemas.openxmlformats.org/officeDocument/2006/relationships/hyperlink" Target="https://link.springer.com/article/10.1007/s40319-020-00985-0" TargetMode="External"/><Relationship Id="rId2" Type="http://schemas.openxmlformats.org/officeDocument/2006/relationships/customXml" Target="../customXml/item2.xml"/><Relationship Id="rId16" Type="http://schemas.openxmlformats.org/officeDocument/2006/relationships/hyperlink" Target="https://www.statnews.com/2021/05/19/beyond-a-symbolic-gesture-whats-needed-to-turn-the-ip-waiver-into-covid-19-vaccines/" TargetMode="External"/><Relationship Id="rId20" Type="http://schemas.openxmlformats.org/officeDocument/2006/relationships/hyperlink" Target="https://www.helsinkitimes.fi/columns/columns/viewpoint/18561-science-has-delivered-will-the-wto-deliver.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ng.org/roundups/china-peddles-influence-with-vaccines-1630687161"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idsa.in/issuebrief/wto-trips-waiver-covid-vaccine-rkumar-120721" TargetMode="External"/><Relationship Id="rId23" Type="http://schemas.openxmlformats.org/officeDocument/2006/relationships/fontTable" Target="fontTable.xml"/><Relationship Id="rId10" Type="http://schemas.openxmlformats.org/officeDocument/2006/relationships/hyperlink" Target="https://theglobalamericans.org/2021/06/a-u-s-vaccine-diplomacy-strategy-for-latin-america-and-the-caribbean/" TargetMode="External"/><Relationship Id="rId19" Type="http://schemas.openxmlformats.org/officeDocument/2006/relationships/hyperlink" Target="https://www.ipwatchdog.com/2021/07/21/third-option-limited-ip-waiver-solve-pandemic-vaccine-problems/id=135732/" TargetMode="External"/><Relationship Id="rId4" Type="http://schemas.openxmlformats.org/officeDocument/2006/relationships/customXml" Target="../customXml/item4.xml"/><Relationship Id="rId9" Type="http://schemas.openxmlformats.org/officeDocument/2006/relationships/hyperlink" Target="https://www.dissentmagazine.org/online_articles/a-note-on-racial-capitalism" TargetMode="External"/><Relationship Id="rId14" Type="http://schemas.openxmlformats.org/officeDocument/2006/relationships/hyperlink" Target="https://www.emerald.com/insight/content/doi/10.1108/ITPD-02-2019-003/full/html" TargetMode="External"/><Relationship Id="rId22" Type="http://schemas.openxmlformats.org/officeDocument/2006/relationships/hyperlink" Target="https://originalpositionnluj.wordpress.com/2019/09/18/utilitarianism-in-the-context-of-intellectual-proper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41</Pages>
  <Words>31528</Words>
  <Characters>179714</Characters>
  <Application>Microsoft Office Word</Application>
  <DocSecurity>0</DocSecurity>
  <Lines>1497</Lines>
  <Paragraphs>421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210821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2</cp:revision>
  <dcterms:created xsi:type="dcterms:W3CDTF">2021-09-17T22:08:00Z</dcterms:created>
  <dcterms:modified xsi:type="dcterms:W3CDTF">2021-09-17T23:01:00Z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