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A5751" w14:textId="77777777" w:rsidR="00D0030E" w:rsidRPr="007E5DDC" w:rsidRDefault="00D0030E" w:rsidP="00D0030E">
      <w:pPr>
        <w:pStyle w:val="Heading4"/>
      </w:pPr>
      <w:r>
        <w:t xml:space="preserve">I meet: The </w:t>
      </w:r>
      <w:proofErr w:type="spellStart"/>
      <w:r>
        <w:t>aff</w:t>
      </w:r>
      <w:proofErr w:type="spellEnd"/>
      <w:r>
        <w:t xml:space="preserve"> is a permanent condition where waivers will always be in place during pandemics</w:t>
      </w:r>
    </w:p>
    <w:p w14:paraId="00A4AE73" w14:textId="77777777" w:rsidR="00D0030E" w:rsidRDefault="00D0030E" w:rsidP="00D0030E">
      <w:pPr>
        <w:pStyle w:val="Heading4"/>
      </w:pPr>
      <w:proofErr w:type="spellStart"/>
      <w:r>
        <w:t>Counterinterp</w:t>
      </w:r>
      <w:proofErr w:type="spellEnd"/>
      <w:r>
        <w:t xml:space="preserve">: Reduce is suspending a benefit until a condition is met </w:t>
      </w:r>
    </w:p>
    <w:p w14:paraId="48C5142B" w14:textId="77777777" w:rsidR="00D0030E" w:rsidRPr="00A242B9" w:rsidRDefault="00D0030E" w:rsidP="00D0030E">
      <w:r w:rsidRPr="00A242B9">
        <w:rPr>
          <w:rStyle w:val="Style13ptBold"/>
        </w:rPr>
        <w:t>USCA 01</w:t>
      </w:r>
      <w:r w:rsidRPr="00A242B9">
        <w:t xml:space="preserve"> – United States Court of Appeals, Fourth Circuit, per </w:t>
      </w:r>
      <w:proofErr w:type="spellStart"/>
      <w:r w:rsidRPr="00A242B9">
        <w:t>curiam</w:t>
      </w:r>
      <w:proofErr w:type="spellEnd"/>
      <w:r w:rsidRPr="00A242B9">
        <w:t xml:space="preserve"> opinion, 1/17/01, Carrington Gardens Associates, I v. Cisneros, 1 F. </w:t>
      </w:r>
      <w:proofErr w:type="spellStart"/>
      <w:r w:rsidRPr="00A242B9">
        <w:t>App'x</w:t>
      </w:r>
      <w:proofErr w:type="spellEnd"/>
      <w:r w:rsidRPr="00A242B9">
        <w:t xml:space="preserve"> 239 (2001), https://cite.case.law/f-appx/1/239/136950/</w:t>
      </w:r>
    </w:p>
    <w:p w14:paraId="4BA39DC6" w14:textId="77777777" w:rsidR="00D0030E" w:rsidRPr="008A3C47" w:rsidRDefault="00D0030E" w:rsidP="00D0030E">
      <w:pPr>
        <w:rPr>
          <w:sz w:val="16"/>
        </w:rPr>
      </w:pPr>
      <w:r w:rsidRPr="00A242B9">
        <w:rPr>
          <w:rStyle w:val="StyleUnderline"/>
        </w:rPr>
        <w:t>The housing contract</w:t>
      </w:r>
      <w:r w:rsidRPr="00A242B9">
        <w:rPr>
          <w:sz w:val="16"/>
        </w:rPr>
        <w:t xml:space="preserve">, which specifically incorporates HUD’s regulations in section 3, </w:t>
      </w:r>
      <w:r w:rsidRPr="00A242B9">
        <w:rPr>
          <w:rStyle w:val="StyleUnderline"/>
        </w:rPr>
        <w:t>establishes</w:t>
      </w:r>
      <w:r w:rsidRPr="00A242B9">
        <w:rPr>
          <w:sz w:val="16"/>
        </w:rPr>
        <w:t xml:space="preserve"> other </w:t>
      </w:r>
      <w:r w:rsidRPr="00A242B9">
        <w:rPr>
          <w:rStyle w:val="StyleUnderline"/>
        </w:rPr>
        <w:t>remedies</w:t>
      </w:r>
      <w:r w:rsidRPr="00A242B9">
        <w:rPr>
          <w:sz w:val="16"/>
        </w:rPr>
        <w:t xml:space="preserve"> that </w:t>
      </w:r>
      <w:r w:rsidRPr="00A242B9">
        <w:rPr>
          <w:rStyle w:val="StyleUnderline"/>
        </w:rPr>
        <w:t>HUD may exercise if an owner is in default</w:t>
      </w:r>
      <w:r w:rsidRPr="00A242B9">
        <w:rPr>
          <w:sz w:val="16"/>
        </w:rPr>
        <w:t xml:space="preserve"> on its obligations. Section 26 of the housing contract states that if an owner is in default, then </w:t>
      </w:r>
      <w:r w:rsidRPr="00A242B9">
        <w:rPr>
          <w:rStyle w:val="StyleUnderline"/>
        </w:rPr>
        <w:t>HUD may</w:t>
      </w:r>
      <w:r w:rsidRPr="00A242B9">
        <w:rPr>
          <w:sz w:val="16"/>
        </w:rPr>
        <w:t>:</w:t>
      </w:r>
    </w:p>
    <w:p w14:paraId="5EE8864D" w14:textId="77777777" w:rsidR="00D0030E" w:rsidRPr="008A3C47" w:rsidRDefault="00D0030E" w:rsidP="00D0030E">
      <w:pPr>
        <w:rPr>
          <w:sz w:val="16"/>
        </w:rPr>
      </w:pPr>
      <w:r w:rsidRPr="008A3C47">
        <w:rPr>
          <w:sz w:val="16"/>
        </w:rPr>
        <w:t>(a) Pay housing assistance directly to the mortgagee in the event of default under mortgage.</w:t>
      </w:r>
    </w:p>
    <w:p w14:paraId="19751BDB" w14:textId="77777777" w:rsidR="00D0030E" w:rsidRPr="008A3C47" w:rsidRDefault="00D0030E" w:rsidP="00D0030E">
      <w:pPr>
        <w:rPr>
          <w:sz w:val="16"/>
        </w:rPr>
      </w:pPr>
      <w:r w:rsidRPr="008A3C47">
        <w:rPr>
          <w:sz w:val="16"/>
        </w:rPr>
        <w:t xml:space="preserve">*242(b) </w:t>
      </w:r>
      <w:r w:rsidRPr="00061420">
        <w:rPr>
          <w:rStyle w:val="Emphasis"/>
          <w:highlight w:val="green"/>
        </w:rPr>
        <w:t>Reduce or suspend</w:t>
      </w:r>
      <w:r w:rsidRPr="008A3C47">
        <w:rPr>
          <w:sz w:val="16"/>
        </w:rPr>
        <w:t xml:space="preserve"> housing </w:t>
      </w:r>
      <w:r w:rsidRPr="00EB112C">
        <w:rPr>
          <w:rStyle w:val="StyleUnderline"/>
        </w:rPr>
        <w:t xml:space="preserve">assistance </w:t>
      </w:r>
      <w:r w:rsidRPr="00061420">
        <w:rPr>
          <w:rStyle w:val="StyleUnderline"/>
          <w:highlight w:val="green"/>
        </w:rPr>
        <w:t>payments until</w:t>
      </w:r>
      <w:r w:rsidRPr="00EB112C">
        <w:rPr>
          <w:rStyle w:val="StyleUnderline"/>
        </w:rPr>
        <w:t xml:space="preserve"> the </w:t>
      </w:r>
      <w:r w:rsidRPr="00B84B02">
        <w:rPr>
          <w:rStyle w:val="StyleUnderline"/>
          <w:highlight w:val="green"/>
        </w:rPr>
        <w:t>default</w:t>
      </w:r>
      <w:r w:rsidRPr="00A242B9">
        <w:rPr>
          <w:sz w:val="16"/>
        </w:rPr>
        <w:t xml:space="preserve"> under this Contract </w:t>
      </w:r>
      <w:r w:rsidRPr="00D56175">
        <w:rPr>
          <w:rStyle w:val="StyleUnderline"/>
          <w:highlight w:val="green"/>
        </w:rPr>
        <w:t>has been cured</w:t>
      </w:r>
      <w:r w:rsidRPr="00A242B9">
        <w:rPr>
          <w:sz w:val="16"/>
        </w:rPr>
        <w:t xml:space="preserve"> to the satisfaction</w:t>
      </w:r>
      <w:r w:rsidRPr="008A3C47">
        <w:rPr>
          <w:sz w:val="16"/>
        </w:rPr>
        <w:t xml:space="preserve"> of HUD.</w:t>
      </w:r>
    </w:p>
    <w:p w14:paraId="3CBA58E8" w14:textId="77777777" w:rsidR="00D0030E" w:rsidRPr="008A3C47" w:rsidRDefault="00D0030E" w:rsidP="00D0030E">
      <w:pPr>
        <w:rPr>
          <w:sz w:val="16"/>
        </w:rPr>
      </w:pPr>
      <w:r w:rsidRPr="008A3C47">
        <w:rPr>
          <w:sz w:val="16"/>
        </w:rPr>
        <w:t>(c) Withhold housing assistance payments until the default under this Contract has been cured to the satisfaction of HUD.</w:t>
      </w:r>
    </w:p>
    <w:p w14:paraId="53F18689" w14:textId="77777777" w:rsidR="00D0030E" w:rsidRPr="008A3C47" w:rsidRDefault="00D0030E" w:rsidP="00D0030E">
      <w:pPr>
        <w:rPr>
          <w:sz w:val="16"/>
        </w:rPr>
      </w:pPr>
      <w:r w:rsidRPr="008A3C47">
        <w:rPr>
          <w:sz w:val="16"/>
        </w:rPr>
        <w:t xml:space="preserve">Therefore, if HUD finds that an owner has violated its obligations under the housing contract to maintain decent, safe, and sanitary housing, HUD may abate payments pursuant to 24 C.F.R. § 886.123 or exercise a remedy listed in section 26 of the housing contract. In this connection, we note that the meaning of abate is “a: to bring entirely down; </w:t>
      </w:r>
      <w:proofErr w:type="gramStart"/>
      <w:r w:rsidRPr="008A3C47">
        <w:rPr>
          <w:sz w:val="16"/>
        </w:rPr>
        <w:t>demolish:</w:t>
      </w:r>
      <w:proofErr w:type="gramEnd"/>
      <w:r w:rsidRPr="008A3C47">
        <w:rPr>
          <w:sz w:val="16"/>
        </w:rPr>
        <w:t xml:space="preserve"> put an end to: do away with.” Webster’s Third New Int’l Dictionary 2 (1971).</w:t>
      </w:r>
    </w:p>
    <w:p w14:paraId="73C30FD5" w14:textId="77777777" w:rsidR="00D0030E" w:rsidRPr="008A3C47" w:rsidRDefault="00D0030E" w:rsidP="00D0030E">
      <w:pPr>
        <w:rPr>
          <w:sz w:val="16"/>
        </w:rPr>
      </w:pPr>
      <w:r w:rsidRPr="008A3C47">
        <w:rPr>
          <w:sz w:val="16"/>
        </w:rPr>
        <w:t>Under the regulation, 24 C.F.R. § 886.123, the payments to Carrington could have been stopped for good, the contract terms aside. For construction of the contract terms, we adopt the wording of the opinion of the district court for the next three paragraphs of this opinion which follow:</w:t>
      </w:r>
    </w:p>
    <w:p w14:paraId="1D4344F5" w14:textId="77777777" w:rsidR="00D0030E" w:rsidRPr="008A3C47" w:rsidRDefault="00D0030E" w:rsidP="00D0030E">
      <w:pPr>
        <w:rPr>
          <w:sz w:val="16"/>
        </w:rPr>
      </w:pPr>
      <w:r w:rsidRPr="008A3C47">
        <w:rPr>
          <w:sz w:val="16"/>
        </w:rPr>
        <w:t>The plain meaning of the word “withhold” is “[</w:t>
      </w:r>
      <w:proofErr w:type="spellStart"/>
      <w:r w:rsidRPr="008A3C47">
        <w:rPr>
          <w:sz w:val="16"/>
        </w:rPr>
        <w:t>tjo</w:t>
      </w:r>
      <w:proofErr w:type="spellEnd"/>
      <w:r w:rsidRPr="008A3C47">
        <w:rPr>
          <w:sz w:val="16"/>
        </w:rPr>
        <w:t xml:space="preserve"> retain in one’s possession that which belongs to or is claimed or sought by another.... To refrain from paying that which is due.” Black’s Law Dictionary 1602 (6th ed.1990). Using this common meaning of “withhold,” HUD clearly has the authority to retain housing assistance payments. </w:t>
      </w:r>
      <w:proofErr w:type="gramStart"/>
      <w:r w:rsidRPr="008A3C47">
        <w:rPr>
          <w:sz w:val="16"/>
        </w:rPr>
        <w:t>But,</w:t>
      </w:r>
      <w:proofErr w:type="gramEnd"/>
      <w:r w:rsidRPr="008A3C47">
        <w:rPr>
          <w:sz w:val="16"/>
        </w:rPr>
        <w:t xml:space="preserve"> the HAP Contract’s withhold remedy also limits how long the funds may be retained. The housing assistance payments may be retained only “until the default under this Contract has been cured.” </w:t>
      </w:r>
      <w:proofErr w:type="spellStart"/>
      <w:r w:rsidRPr="008A3C47">
        <w:rPr>
          <w:sz w:val="16"/>
        </w:rPr>
        <w:t>Tr.Ex</w:t>
      </w:r>
      <w:proofErr w:type="spellEnd"/>
      <w:r w:rsidRPr="008A3C47">
        <w:rPr>
          <w:sz w:val="16"/>
        </w:rPr>
        <w:t xml:space="preserve">. 8, § 26. Once the default is cured, HUD may no longer keep the retained funds. This remedy, therefore, creates a trust type relationship where HUD has the authority to keep </w:t>
      </w:r>
      <w:r w:rsidRPr="00A242B9">
        <w:rPr>
          <w:sz w:val="16"/>
        </w:rPr>
        <w:t xml:space="preserve">the withheld funds on the owner’s account only while the owner is in default and thereafter must pay out the withheld funds when the default is cured. In contrast, </w:t>
      </w:r>
      <w:r w:rsidRPr="00A242B9">
        <w:rPr>
          <w:rStyle w:val="StyleUnderline"/>
        </w:rPr>
        <w:t>the reduce-or-suspend remedy suggests a more permanent forfeiture of</w:t>
      </w:r>
      <w:r w:rsidRPr="00A242B9">
        <w:rPr>
          <w:sz w:val="16"/>
        </w:rPr>
        <w:t xml:space="preserve"> funds. The word “</w:t>
      </w:r>
      <w:r w:rsidRPr="00A242B9">
        <w:rPr>
          <w:rStyle w:val="StyleUnderline"/>
        </w:rPr>
        <w:t>suspend” means “[t]o interrupt; to cause to cease for a time; to postpone; to stay, delay, or hinder;</w:t>
      </w:r>
      <w:r w:rsidRPr="00A242B9">
        <w:rPr>
          <w:sz w:val="16"/>
        </w:rPr>
        <w:t xml:space="preserve"> </w:t>
      </w:r>
      <w:r w:rsidRPr="00A242B9">
        <w:rPr>
          <w:rStyle w:val="StyleUnderline"/>
        </w:rPr>
        <w:t>to discontinue temporarily, but with an expectation or purpose of resumption</w:t>
      </w:r>
      <w:r w:rsidRPr="00A242B9">
        <w:rPr>
          <w:sz w:val="16"/>
        </w:rPr>
        <w:t>.” Black’s Law Dictionary 1446 (6th ed.1990). “</w:t>
      </w:r>
      <w:r w:rsidRPr="00A242B9">
        <w:rPr>
          <w:rStyle w:val="StyleUnderline"/>
        </w:rPr>
        <w:t>Reduce” means “to diminish in size, amount, extent, or number</w:t>
      </w:r>
      <w:r w:rsidRPr="00A242B9">
        <w:rPr>
          <w:sz w:val="16"/>
        </w:rPr>
        <w:t xml:space="preserve">.” Webster’s Third New International Dictionary 1905 (1981).3 </w:t>
      </w:r>
      <w:r w:rsidRPr="00A242B9">
        <w:rPr>
          <w:rStyle w:val="StyleUnderline"/>
        </w:rPr>
        <w:t>Based on these definitions</w:t>
      </w:r>
      <w:r w:rsidRPr="00223B1E">
        <w:rPr>
          <w:rStyle w:val="StyleUnderline"/>
        </w:rPr>
        <w:t>, “</w:t>
      </w:r>
      <w:r w:rsidRPr="00061420">
        <w:rPr>
          <w:rStyle w:val="Emphasis"/>
          <w:highlight w:val="green"/>
        </w:rPr>
        <w:t>reduce” is</w:t>
      </w:r>
      <w:r w:rsidRPr="00223B1E">
        <w:rPr>
          <w:rStyle w:val="Emphasis"/>
        </w:rPr>
        <w:t xml:space="preserve"> merely </w:t>
      </w:r>
      <w:r w:rsidRPr="00061420">
        <w:rPr>
          <w:rStyle w:val="Emphasis"/>
          <w:highlight w:val="green"/>
        </w:rPr>
        <w:t>a less radical form of “suspend</w:t>
      </w:r>
      <w:r w:rsidRPr="008A3C47">
        <w:rPr>
          <w:sz w:val="16"/>
        </w:rPr>
        <w:t>.”</w:t>
      </w:r>
    </w:p>
    <w:p w14:paraId="38B9381B" w14:textId="77777777" w:rsidR="00D0030E" w:rsidRPr="008A3C47" w:rsidRDefault="00D0030E" w:rsidP="00D0030E">
      <w:pPr>
        <w:rPr>
          <w:sz w:val="16"/>
        </w:rPr>
      </w:pPr>
      <w:r w:rsidRPr="00A242B9">
        <w:rPr>
          <w:rStyle w:val="StyleUnderline"/>
        </w:rPr>
        <w:t xml:space="preserve">Under the common meanings of </w:t>
      </w:r>
      <w:r w:rsidRPr="00061420">
        <w:rPr>
          <w:rStyle w:val="StyleUnderline"/>
          <w:highlight w:val="green"/>
        </w:rPr>
        <w:t>“reduce</w:t>
      </w:r>
      <w:r w:rsidRPr="00223B1E">
        <w:rPr>
          <w:rStyle w:val="StyleUnderline"/>
        </w:rPr>
        <w:t xml:space="preserve">” and “suspend,” </w:t>
      </w:r>
      <w:r w:rsidRPr="00A242B9">
        <w:rPr>
          <w:rStyle w:val="StyleUnderline"/>
        </w:rPr>
        <w:t xml:space="preserve">HUD has the authority to </w:t>
      </w:r>
      <w:r w:rsidRPr="00061420">
        <w:rPr>
          <w:rStyle w:val="StyleUnderline"/>
          <w:highlight w:val="green"/>
        </w:rPr>
        <w:t>discontinue</w:t>
      </w:r>
      <w:r w:rsidRPr="00223B1E">
        <w:rPr>
          <w:rStyle w:val="StyleUnderline"/>
        </w:rPr>
        <w:t xml:space="preserve"> housing assistance </w:t>
      </w:r>
      <w:r w:rsidRPr="00A242B9">
        <w:rPr>
          <w:rStyle w:val="StyleUnderline"/>
        </w:rPr>
        <w:t>payments</w:t>
      </w:r>
      <w:r w:rsidRPr="008A3C47">
        <w:rPr>
          <w:sz w:val="16"/>
        </w:rPr>
        <w:t xml:space="preserve"> entirely or diminish the size of the payments </w:t>
      </w:r>
      <w:r w:rsidRPr="00223B1E">
        <w:rPr>
          <w:rStyle w:val="StyleUnderline"/>
        </w:rPr>
        <w:t>while Carrington Gardens is in default</w:t>
      </w:r>
      <w:r w:rsidRPr="008A3C47">
        <w:rPr>
          <w:sz w:val="16"/>
        </w:rPr>
        <w:t xml:space="preserve">. Like the withhold remedy, </w:t>
      </w:r>
      <w:r w:rsidRPr="00223B1E">
        <w:rPr>
          <w:rStyle w:val="StyleUnderline"/>
        </w:rPr>
        <w:t>this remedy limits how long payments may be discontinued or diminished</w:t>
      </w:r>
      <w:r w:rsidRPr="008A3C47">
        <w:rPr>
          <w:sz w:val="16"/>
        </w:rPr>
        <w:t xml:space="preserve">— </w:t>
      </w:r>
      <w:r w:rsidRPr="00223B1E">
        <w:rPr>
          <w:rStyle w:val="Emphasis"/>
        </w:rPr>
        <w:t>only “</w:t>
      </w:r>
      <w:r w:rsidRPr="00061420">
        <w:rPr>
          <w:rStyle w:val="Emphasis"/>
          <w:highlight w:val="green"/>
        </w:rPr>
        <w:t>until</w:t>
      </w:r>
      <w:r w:rsidRPr="00223B1E">
        <w:rPr>
          <w:rStyle w:val="Emphasis"/>
        </w:rPr>
        <w:t xml:space="preserve"> the </w:t>
      </w:r>
      <w:r w:rsidRPr="00061420">
        <w:rPr>
          <w:rStyle w:val="Emphasis"/>
          <w:highlight w:val="green"/>
        </w:rPr>
        <w:t>default</w:t>
      </w:r>
      <w:r w:rsidRPr="008A3C47">
        <w:rPr>
          <w:sz w:val="16"/>
        </w:rPr>
        <w:t xml:space="preserve"> under this Contract </w:t>
      </w:r>
      <w:r w:rsidRPr="00061420">
        <w:rPr>
          <w:rStyle w:val="Emphasis"/>
          <w:highlight w:val="green"/>
        </w:rPr>
        <w:t>has been cured</w:t>
      </w:r>
      <w:r w:rsidRPr="008A3C47">
        <w:rPr>
          <w:sz w:val="16"/>
        </w:rPr>
        <w:t xml:space="preserve">.” </w:t>
      </w:r>
      <w:proofErr w:type="spellStart"/>
      <w:r w:rsidRPr="008A3C47">
        <w:rPr>
          <w:sz w:val="16"/>
        </w:rPr>
        <w:t>Tr.Ex</w:t>
      </w:r>
      <w:proofErr w:type="spellEnd"/>
      <w:r w:rsidRPr="008A3C47">
        <w:rPr>
          <w:sz w:val="16"/>
        </w:rPr>
        <w:t xml:space="preserve">. 8, § 26. </w:t>
      </w:r>
      <w:r w:rsidRPr="00312625">
        <w:rPr>
          <w:rStyle w:val="StyleUnderline"/>
        </w:rPr>
        <w:t>After the default has been cured, therefore,</w:t>
      </w:r>
      <w:r w:rsidRPr="008A3C47">
        <w:rPr>
          <w:sz w:val="16"/>
        </w:rPr>
        <w:t xml:space="preserve"> </w:t>
      </w:r>
      <w:r w:rsidRPr="008A3C47">
        <w:rPr>
          <w:rStyle w:val="StyleUnderline"/>
        </w:rPr>
        <w:t>HUD must resume full housing assistance payments</w:t>
      </w:r>
      <w:r w:rsidRPr="008A3C47">
        <w:rPr>
          <w:sz w:val="16"/>
        </w:rPr>
        <w:t>. Unlike the withhold remedy, however, under the plain language of the reduce-or-suspend remedy, HUD is under no obligation to pay out any discontinued or diminished funds. The words “suspend” or “reduce” furnish no inference or suggestion that HUD is obligated to retain suspended or reduced funds on the owner’s account until a default is cured. This language in the HAP Contract speaks *243only to HUD’s obligation to begin full payments after the default is cured. JA 546-548.</w:t>
      </w:r>
    </w:p>
    <w:p w14:paraId="34AA3A21" w14:textId="77777777" w:rsidR="00D0030E" w:rsidRDefault="00D0030E" w:rsidP="00D0030E">
      <w:pPr>
        <w:rPr>
          <w:sz w:val="16"/>
        </w:rPr>
      </w:pPr>
      <w:r w:rsidRPr="008A3C47">
        <w:rPr>
          <w:sz w:val="16"/>
        </w:rPr>
        <w:t>Thus, under the applicable regulations and the contract between the parties, the Secretary could have imposed any remedy from abatement of the payments to suspension of them for a time, with or without making up the suspended payments.</w:t>
      </w:r>
    </w:p>
    <w:p w14:paraId="0184C10F" w14:textId="77777777" w:rsidR="00D0030E" w:rsidRDefault="00D0030E" w:rsidP="00D0030E">
      <w:pPr>
        <w:pStyle w:val="Heading4"/>
        <w:rPr>
          <w:rFonts w:cs="Calibri"/>
        </w:rPr>
      </w:pPr>
      <w:r w:rsidRPr="00FF0CF7">
        <w:rPr>
          <w:rFonts w:cs="Calibri"/>
        </w:rPr>
        <w:lastRenderedPageBreak/>
        <w:t xml:space="preserve">Debate solves arbitrary linguistic intuitions— we can determine the most predictable </w:t>
      </w:r>
      <w:proofErr w:type="spellStart"/>
      <w:r w:rsidRPr="00FF0CF7">
        <w:rPr>
          <w:rFonts w:cs="Calibri"/>
        </w:rPr>
        <w:t>interp</w:t>
      </w:r>
      <w:proofErr w:type="spellEnd"/>
      <w:r w:rsidRPr="00FF0CF7">
        <w:rPr>
          <w:rFonts w:cs="Calibri"/>
        </w:rPr>
        <w:t xml:space="preserve"> based on factors like clash and limits. Semantics are a floor not a ceiling—if we are sufficiently predictable then division of ground is more important.</w:t>
      </w:r>
    </w:p>
    <w:p w14:paraId="5CEF1159" w14:textId="77777777" w:rsidR="00D0030E" w:rsidRDefault="00D0030E" w:rsidP="00D0030E"/>
    <w:p w14:paraId="5A796650" w14:textId="77777777" w:rsidR="00D0030E" w:rsidRPr="00B84B02" w:rsidRDefault="00D0030E" w:rsidP="00D0030E">
      <w:pPr>
        <w:pStyle w:val="Heading4"/>
      </w:pPr>
      <w:r>
        <w:t>Prefer:</w:t>
      </w:r>
    </w:p>
    <w:p w14:paraId="7E56EE57" w14:textId="77777777" w:rsidR="00D0030E" w:rsidRPr="00C63B94" w:rsidRDefault="00D0030E" w:rsidP="00D0030E">
      <w:pPr>
        <w:pStyle w:val="Heading4"/>
      </w:pPr>
      <w:r>
        <w:t xml:space="preserve">1] </w:t>
      </w:r>
      <w:proofErr w:type="spellStart"/>
      <w:r>
        <w:t>Aff</w:t>
      </w:r>
      <w:proofErr w:type="spellEnd"/>
      <w:r>
        <w:t xml:space="preserve"> ground- A] </w:t>
      </w:r>
      <w:r w:rsidRPr="00B84B02">
        <w:rPr>
          <w:u w:val="single"/>
        </w:rPr>
        <w:t>Mooting</w:t>
      </w:r>
      <w:r>
        <w:t xml:space="preserve">- leads to infinite PICs about timeframe like the TRIPs waiver which restarts the 1AR and causes late-breaking </w:t>
      </w:r>
      <w:proofErr w:type="gramStart"/>
      <w:r>
        <w:t>debates  B</w:t>
      </w:r>
      <w:proofErr w:type="gramEnd"/>
      <w:r>
        <w:t xml:space="preserve">] </w:t>
      </w:r>
      <w:r w:rsidRPr="00B84B02">
        <w:rPr>
          <w:u w:val="single"/>
        </w:rPr>
        <w:t>Topic lit</w:t>
      </w:r>
      <w:r>
        <w:t xml:space="preserve">- core lit is IP about covid. Articles are written in the context of when IP reductions are happening </w:t>
      </w:r>
      <w:r w:rsidRPr="00B84B02">
        <w:rPr>
          <w:u w:val="single"/>
        </w:rPr>
        <w:t>not</w:t>
      </w:r>
      <w:r>
        <w:t xml:space="preserve"> IP good/bad. Universal reductions aren’t a thing which leads to </w:t>
      </w:r>
      <w:r w:rsidRPr="00B84B02">
        <w:rPr>
          <w:u w:val="single"/>
        </w:rPr>
        <w:t>stale debates</w:t>
      </w:r>
      <w:r>
        <w:t>.</w:t>
      </w:r>
    </w:p>
    <w:p w14:paraId="6802734B" w14:textId="77777777" w:rsidR="00D0030E" w:rsidRDefault="00D0030E" w:rsidP="00D0030E">
      <w:pPr>
        <w:pStyle w:val="Heading4"/>
      </w:pPr>
      <w:r>
        <w:t>2] Functional limits</w:t>
      </w:r>
      <w:r w:rsidRPr="003B2DE8">
        <w:t>:</w:t>
      </w:r>
      <w:r>
        <w:t xml:space="preserve"> impacts, advantages, solvency advocates check—</w:t>
      </w:r>
      <w:r w:rsidRPr="003B2DE8">
        <w:t xml:space="preserve">small </w:t>
      </w:r>
      <w:proofErr w:type="spellStart"/>
      <w:r w:rsidRPr="003B2DE8">
        <w:t>affs</w:t>
      </w:r>
      <w:proofErr w:type="spellEnd"/>
      <w:r w:rsidRPr="003B2DE8">
        <w:t xml:space="preserve"> lose to </w:t>
      </w:r>
      <w:r>
        <w:t xml:space="preserve">generics—supercharged by the fact pandemics is the main </w:t>
      </w:r>
      <w:proofErr w:type="spellStart"/>
      <w:r>
        <w:t>aff</w:t>
      </w:r>
      <w:proofErr w:type="spellEnd"/>
      <w:r>
        <w:t>—if you can’t debate then you should lose.</w:t>
      </w:r>
    </w:p>
    <w:p w14:paraId="410DEF78" w14:textId="77777777" w:rsidR="00D0030E" w:rsidRDefault="00D0030E" w:rsidP="00D0030E">
      <w:pPr>
        <w:pStyle w:val="Heading4"/>
      </w:pPr>
      <w:r>
        <w:t xml:space="preserve">3] Generics—they get Ks like </w:t>
      </w:r>
      <w:proofErr w:type="spellStart"/>
      <w:r>
        <w:t>pess</w:t>
      </w:r>
      <w:proofErr w:type="spellEnd"/>
      <w:r>
        <w:t xml:space="preserve"> or </w:t>
      </w:r>
      <w:proofErr w:type="spellStart"/>
      <w:r>
        <w:t>setcol</w:t>
      </w:r>
      <w:proofErr w:type="spellEnd"/>
      <w:r>
        <w:t xml:space="preserve">, politics DAs, NCs, and more- even with </w:t>
      </w:r>
      <w:proofErr w:type="spellStart"/>
      <w:r>
        <w:t>prepouts</w:t>
      </w:r>
      <w:proofErr w:type="spellEnd"/>
      <w:r>
        <w:t xml:space="preserve"> they can still win</w:t>
      </w:r>
    </w:p>
    <w:p w14:paraId="4EA8A5A9" w14:textId="77777777" w:rsidR="00D0030E" w:rsidRPr="00B84B02" w:rsidRDefault="00D0030E" w:rsidP="00D0030E"/>
    <w:p w14:paraId="36E820C8" w14:textId="77777777" w:rsidR="00D0030E" w:rsidRDefault="00D0030E" w:rsidP="00D0030E">
      <w:pPr>
        <w:pStyle w:val="Heading4"/>
      </w:pPr>
      <w:r>
        <w:t>[] RVI’s – good to rectify 1AR skew</w:t>
      </w:r>
    </w:p>
    <w:p w14:paraId="023E7113" w14:textId="77777777" w:rsidR="00D0030E" w:rsidRPr="00034639" w:rsidRDefault="00D0030E" w:rsidP="00D0030E">
      <w:pPr>
        <w:pStyle w:val="Heading4"/>
      </w:pPr>
      <w:r>
        <w:t xml:space="preserve">[] Linguistics DA: semantics first </w:t>
      </w:r>
      <w:r w:rsidRPr="00D32707">
        <w:t>privileg</w:t>
      </w:r>
      <w:r>
        <w:t xml:space="preserve">es </w:t>
      </w:r>
      <w:r w:rsidRPr="00D32707">
        <w:t>rules that govern proper speaking</w:t>
      </w:r>
      <w:r>
        <w:t xml:space="preserve"> since it affirms there is only one way of speaking </w:t>
      </w:r>
      <w:proofErr w:type="spellStart"/>
      <w:r>
        <w:t>english</w:t>
      </w:r>
      <w:proofErr w:type="spellEnd"/>
      <w:r>
        <w:t xml:space="preserve"> which excludes POC and other dialectics. Drop the debater for inclusion and to deter future abuse---outweighs because it’s an impact filter.</w:t>
      </w:r>
    </w:p>
    <w:p w14:paraId="76FA5060" w14:textId="77777777" w:rsidR="00773EE5" w:rsidRPr="00132B9C" w:rsidRDefault="00773EE5" w:rsidP="00773EE5"/>
    <w:p w14:paraId="6C0E5ADB" w14:textId="77777777" w:rsidR="00773EE5" w:rsidRDefault="00773EE5" w:rsidP="00773EE5">
      <w:pPr>
        <w:pStyle w:val="Heading2"/>
      </w:pPr>
      <w:r>
        <w:lastRenderedPageBreak/>
        <w:t>1AC</w:t>
      </w:r>
    </w:p>
    <w:p w14:paraId="7DC071ED" w14:textId="77777777" w:rsidR="00773EE5" w:rsidRPr="00976E44" w:rsidRDefault="00773EE5" w:rsidP="00773EE5">
      <w:pPr>
        <w:pStyle w:val="Heading3"/>
        <w:rPr>
          <w:rFonts w:cs="Calibri"/>
        </w:rPr>
      </w:pPr>
      <w:r w:rsidRPr="00976E44">
        <w:rPr>
          <w:rFonts w:cs="Calibri"/>
        </w:rPr>
        <w:lastRenderedPageBreak/>
        <w:t>1AC – Adv – Vaccine Diplomacy</w:t>
      </w:r>
    </w:p>
    <w:p w14:paraId="5ADF805D" w14:textId="77777777" w:rsidR="00773EE5" w:rsidRPr="00976E44" w:rsidRDefault="00773EE5" w:rsidP="00773EE5">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4B4C65F2" w14:textId="77777777" w:rsidR="00773EE5" w:rsidRPr="00976E44" w:rsidRDefault="00773EE5" w:rsidP="00773EE5">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76E44">
        <w:t>Católica</w:t>
      </w:r>
      <w:proofErr w:type="spellEnd"/>
      <w:r w:rsidRPr="00976E44">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9" w:history="1">
        <w:r w:rsidRPr="00976E44">
          <w:rPr>
            <w:rStyle w:val="Hyperlink"/>
          </w:rPr>
          <w:t>https://theglobalamericans.org/2021/06/a-u-s-vaccine-diplomacy-strategy-for-latin-america-and-the-caribbean/</w:t>
        </w:r>
      </w:hyperlink>
      <w:r w:rsidRPr="00976E44">
        <w:t xml:space="preserve">] Justin </w:t>
      </w:r>
    </w:p>
    <w:p w14:paraId="296DD62C" w14:textId="415ED8B5" w:rsidR="00773EE5" w:rsidRPr="00773EE5" w:rsidRDefault="00773EE5" w:rsidP="00773EE5">
      <w:pPr>
        <w:rPr>
          <w:sz w:val="16"/>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470C63">
        <w:rPr>
          <w:rStyle w:val="Emphasis"/>
        </w:rPr>
        <w:t>intellectual property</w:t>
      </w:r>
      <w:r w:rsidRPr="00976E44">
        <w:rPr>
          <w:sz w:val="16"/>
        </w:rPr>
        <w:t xml:space="preserve"> (</w:t>
      </w:r>
      <w:r w:rsidRPr="00470C63">
        <w:rPr>
          <w:rStyle w:val="Emphasis"/>
          <w:highlight w:val="green"/>
        </w:rPr>
        <w:t>IP</w:t>
      </w:r>
      <w:r w:rsidRPr="00976E44">
        <w:rPr>
          <w:sz w:val="16"/>
        </w:rPr>
        <w:t xml:space="preserve">)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r>
        <w:rPr>
          <w:rStyle w:val="Emphasis"/>
        </w:rPr>
        <w:t xml:space="preserve"> </w:t>
      </w: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r>
        <w:rPr>
          <w:sz w:val="16"/>
        </w:rPr>
        <w:t xml:space="preserve"> </w:t>
      </w:r>
      <w:r w:rsidRPr="00976E44">
        <w:rPr>
          <w:sz w:val="16"/>
        </w:rPr>
        <w:t>History repeats itself</w:t>
      </w:r>
      <w:r>
        <w:rPr>
          <w:sz w:val="16"/>
        </w:rPr>
        <w:t xml:space="preserve"> </w:t>
      </w:r>
      <w:proofErr w:type="gramStart"/>
      <w:r w:rsidRPr="00976E44">
        <w:rPr>
          <w:sz w:val="16"/>
        </w:rPr>
        <w:t>In</w:t>
      </w:r>
      <w:proofErr w:type="gramEnd"/>
      <w:r w:rsidRPr="00976E44">
        <w:rPr>
          <w:sz w:val="16"/>
        </w:rPr>
        <w:t xml:space="preserve">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r>
        <w:rPr>
          <w:sz w:val="16"/>
        </w:rPr>
        <w:t xml:space="preserve"> </w:t>
      </w: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r>
        <w:rPr>
          <w:sz w:val="16"/>
        </w:rPr>
        <w:t xml:space="preserve"> </w:t>
      </w: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r>
        <w:rPr>
          <w:sz w:val="16"/>
        </w:rPr>
        <w:t xml:space="preserve"> </w:t>
      </w: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r>
        <w:rPr>
          <w:sz w:val="16"/>
        </w:rPr>
        <w:t xml:space="preserve"> </w:t>
      </w:r>
      <w:r w:rsidRPr="00976E44">
        <w:rPr>
          <w:sz w:val="16"/>
        </w:rPr>
        <w:t xml:space="preserve">During the AIDS pandemic, since many developing countries were members of the World Trade Organization (WTO), they were forbidden from importing generic pharmaceutical products because </w:t>
      </w:r>
      <w:proofErr w:type="gramStart"/>
      <w:r w:rsidRPr="00976E44">
        <w:rPr>
          <w:sz w:val="16"/>
        </w:rPr>
        <w:t xml:space="preserve">in </w:t>
      </w:r>
      <w:r w:rsidRPr="00976E44">
        <w:rPr>
          <w:sz w:val="16"/>
        </w:rPr>
        <w:lastRenderedPageBreak/>
        <w:t>order to</w:t>
      </w:r>
      <w:proofErr w:type="gramEnd"/>
      <w:r w:rsidRPr="00976E44">
        <w:rPr>
          <w:sz w:val="16"/>
        </w:rPr>
        <w:t xml:space="preserve">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976E44">
        <w:rPr>
          <w:sz w:val="16"/>
        </w:rPr>
        <w:t>profitization</w:t>
      </w:r>
      <w:proofErr w:type="spellEnd"/>
      <w:r w:rsidRPr="00976E44">
        <w:rPr>
          <w:sz w:val="16"/>
        </w:rPr>
        <w:t>. Despite the protests of the pharmaceutical industry, India and South Africa continued to compete with and defy the U.S. and the WTO (a body in which powerful industrialized economies—those of the U.S., Europe, and Japan—wield disproportionate influence).</w:t>
      </w:r>
      <w:r>
        <w:rPr>
          <w:sz w:val="16"/>
        </w:rPr>
        <w:t xml:space="preserve"> </w:t>
      </w:r>
      <w:r w:rsidRPr="00976E44">
        <w:rPr>
          <w:sz w:val="16"/>
        </w:rPr>
        <w:t xml:space="preserve">Drug companies eventually sued to keep lifesaving therapies out of the hands of dying AIDS-sufferers in Africa, a </w:t>
      </w:r>
      <w:proofErr w:type="gramStart"/>
      <w:r w:rsidRPr="00976E44">
        <w:rPr>
          <w:sz w:val="16"/>
        </w:rPr>
        <w:t>state of affairs</w:t>
      </w:r>
      <w:proofErr w:type="gramEnd"/>
      <w:r w:rsidRPr="00976E44">
        <w:rPr>
          <w:sz w:val="16"/>
        </w:rPr>
        <w:t xml:space="preserve">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r>
        <w:rPr>
          <w:sz w:val="16"/>
        </w:rPr>
        <w:t xml:space="preserve"> </w:t>
      </w:r>
      <w:r w:rsidRPr="00976E44">
        <w:rPr>
          <w:sz w:val="16"/>
        </w:rPr>
        <w:t xml:space="preserve">However, unlike the unipolarity that characterized the 1990s and early </w:t>
      </w:r>
      <w:r w:rsidRPr="00470C63">
        <w:rPr>
          <w:sz w:val="16"/>
        </w:rPr>
        <w:t xml:space="preserve">2000s, </w:t>
      </w:r>
      <w:r w:rsidRPr="00470C63">
        <w:rPr>
          <w:u w:val="single"/>
        </w:rPr>
        <w:t xml:space="preserve">the U.S. is </w:t>
      </w:r>
      <w:r w:rsidRPr="00470C63">
        <w:rPr>
          <w:rStyle w:val="Emphasis"/>
        </w:rPr>
        <w:t>no longer the only global superpower, and the humanitarian decisions it makes now</w:t>
      </w:r>
      <w:r w:rsidRPr="00470C63">
        <w:rPr>
          <w:sz w:val="16"/>
        </w:rPr>
        <w:t>—during a new global health crisis—</w:t>
      </w:r>
      <w:r w:rsidRPr="00470C63">
        <w:rPr>
          <w:u w:val="single"/>
        </w:rPr>
        <w:t xml:space="preserve">have the potential to be </w:t>
      </w:r>
      <w:r w:rsidRPr="00470C63">
        <w:rPr>
          <w:rStyle w:val="Emphasis"/>
        </w:rPr>
        <w:t>hugely consequential for the country’s influence and image</w:t>
      </w:r>
      <w:r w:rsidRPr="00470C63">
        <w:rPr>
          <w:sz w:val="16"/>
        </w:rPr>
        <w:t xml:space="preserve">. </w:t>
      </w:r>
      <w:proofErr w:type="gramStart"/>
      <w:r w:rsidRPr="00470C63">
        <w:rPr>
          <w:sz w:val="16"/>
        </w:rPr>
        <w:t>Similar to</w:t>
      </w:r>
      <w:proofErr w:type="gramEnd"/>
      <w:r w:rsidRPr="00470C63">
        <w:rPr>
          <w:sz w:val="16"/>
        </w:rPr>
        <w:t xml:space="preserve"> its trajectory at the height of the AIDS crisis, </w:t>
      </w:r>
      <w:r w:rsidRPr="00470C63">
        <w:rPr>
          <w:u w:val="single"/>
        </w:rPr>
        <w:t>Washington only recently voiced its desire to back the WTO patent waiver proposal, having come under tremendous international pressure</w:t>
      </w:r>
      <w:r w:rsidRPr="00470C63">
        <w:rPr>
          <w:sz w:val="16"/>
        </w:rPr>
        <w:t>. Granted, the U.S. backed a patent waiver</w:t>
      </w:r>
      <w:r w:rsidRPr="00976E44">
        <w:rPr>
          <w:sz w:val="16"/>
        </w:rPr>
        <w:t xml:space="preserve">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w:t>
      </w:r>
      <w:proofErr w:type="spellStart"/>
      <w:r w:rsidRPr="00976E44">
        <w:rPr>
          <w:rStyle w:val="Emphasis"/>
        </w:rPr>
        <w:t>en</w:t>
      </w:r>
      <w:proofErr w:type="spellEnd"/>
      <w:r w:rsidRPr="00976E44">
        <w:rPr>
          <w:rStyle w:val="Emphasis"/>
        </w:rPr>
        <w:t xml:space="preserve">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r>
        <w:rPr>
          <w:sz w:val="16"/>
        </w:rPr>
        <w:t xml:space="preserve"> </w:t>
      </w: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r>
        <w:rPr>
          <w:sz w:val="16"/>
        </w:rPr>
        <w:t xml:space="preserve"> </w:t>
      </w: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w:t>
      </w:r>
      <w:proofErr w:type="gramStart"/>
      <w:r w:rsidRPr="00976E44">
        <w:rPr>
          <w:sz w:val="16"/>
        </w:rPr>
        <w:t>in order for</w:t>
      </w:r>
      <w:proofErr w:type="gramEnd"/>
      <w:r w:rsidRPr="00976E44">
        <w:rPr>
          <w:sz w:val="16"/>
        </w:rPr>
        <w:t xml:space="preserve"> it to be accepted, there must be unanimous consent among WTO members).</w:t>
      </w:r>
      <w:r>
        <w:rPr>
          <w:sz w:val="16"/>
        </w:rPr>
        <w:t xml:space="preserve"> </w:t>
      </w: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r>
        <w:rPr>
          <w:sz w:val="16"/>
        </w:rPr>
        <w:t xml:space="preserve"> </w:t>
      </w: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w:t>
      </w:r>
      <w:r w:rsidRPr="00470C63">
        <w:rPr>
          <w:sz w:val="16"/>
        </w:rPr>
        <w:t xml:space="preserve">Russian and </w:t>
      </w:r>
      <w:r w:rsidRPr="00470C63">
        <w:rPr>
          <w:rStyle w:val="Emphasis"/>
        </w:rPr>
        <w:t>Chinese</w:t>
      </w:r>
      <w:r w:rsidRPr="00470C63">
        <w:rPr>
          <w:u w:val="single"/>
        </w:rPr>
        <w:t xml:space="preserve"> </w:t>
      </w:r>
      <w:r w:rsidRPr="00470C63">
        <w:rPr>
          <w:rStyle w:val="Emphasis"/>
        </w:rPr>
        <w:t>vaccine diplomacy have already led to economic, diplomatic, and political losses being felt by Washington</w:t>
      </w:r>
      <w:r w:rsidRPr="00470C63">
        <w:rPr>
          <w:u w:val="single"/>
        </w:rPr>
        <w:t>; this trend</w:t>
      </w:r>
      <w:r w:rsidRPr="00470C63">
        <w:rPr>
          <w:sz w:val="16"/>
        </w:rPr>
        <w:t xml:space="preserve">, if allowed to continue, </w:t>
      </w:r>
      <w:r w:rsidRPr="00470C63">
        <w:rPr>
          <w:u w:val="single"/>
        </w:rPr>
        <w:t>will</w:t>
      </w:r>
      <w:r w:rsidRPr="00976E44">
        <w:rPr>
          <w:u w:val="single"/>
        </w:rPr>
        <w:t xml:space="preserve">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r>
        <w:rPr>
          <w:u w:val="single"/>
        </w:rPr>
        <w:t xml:space="preserve"> </w:t>
      </w:r>
      <w:r w:rsidRPr="00976E44">
        <w:rPr>
          <w:sz w:val="16"/>
        </w:rPr>
        <w:t>A lack of strategy and political will</w:t>
      </w:r>
      <w:r>
        <w:rPr>
          <w:sz w:val="16"/>
        </w:rPr>
        <w:t xml:space="preserve"> </w:t>
      </w:r>
      <w:proofErr w:type="gramStart"/>
      <w:r w:rsidRPr="00976E44">
        <w:rPr>
          <w:u w:val="single"/>
        </w:rPr>
        <w:t>In</w:t>
      </w:r>
      <w:proofErr w:type="gramEnd"/>
      <w:r w:rsidRPr="00976E44">
        <w:rPr>
          <w:u w:val="single"/>
        </w:rPr>
        <w:t xml:space="preserve">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lastRenderedPageBreak/>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r>
        <w:rPr>
          <w:sz w:val="16"/>
        </w:rPr>
        <w:t xml:space="preserve"> </w:t>
      </w: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470C63">
        <w:rPr>
          <w:rStyle w:val="Emphasis"/>
        </w:rPr>
        <w:t xml:space="preserve">over </w:t>
      </w:r>
      <w:r w:rsidRPr="00976E44">
        <w:rPr>
          <w:rStyle w:val="Emphasis"/>
          <w:highlight w:val="green"/>
        </w:rPr>
        <w:t xml:space="preserve">165 million </w:t>
      </w:r>
      <w:r w:rsidRPr="00470C63">
        <w:rPr>
          <w:rStyle w:val="Emphasis"/>
        </w:rPr>
        <w:t>vaccines</w:t>
      </w:r>
      <w:r w:rsidRPr="00976E44">
        <w:rPr>
          <w:u w:val="single"/>
        </w:rPr>
        <w:t xml:space="preserve"> to Latin America, with countries like Chile and Uruguay having vaccinated 80 and 63 percent of their populations, respectively, with Chinese vaccines.</w:t>
      </w:r>
      <w:r>
        <w:rPr>
          <w:u w:val="single"/>
        </w:rPr>
        <w:t xml:space="preserve"> </w:t>
      </w: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w:t>
      </w:r>
      <w:proofErr w:type="gramStart"/>
      <w:r w:rsidRPr="00976E44">
        <w:rPr>
          <w:sz w:val="16"/>
        </w:rPr>
        <w:t>despite the fact that</w:t>
      </w:r>
      <w:proofErr w:type="gramEnd"/>
      <w:r w:rsidRPr="00976E44">
        <w:rPr>
          <w:sz w:val="16"/>
        </w:rPr>
        <w:t xml:space="preserve">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r>
        <w:rPr>
          <w:sz w:val="16"/>
        </w:rPr>
        <w:t xml:space="preserve"> </w:t>
      </w: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w:t>
      </w:r>
      <w:r w:rsidRPr="00470C63">
        <w:rPr>
          <w:sz w:val="16"/>
        </w:rPr>
        <w:t xml:space="preserve">a </w:t>
      </w:r>
      <w:r w:rsidRPr="00470C63">
        <w:rPr>
          <w:rStyle w:val="Emphasis"/>
        </w:rPr>
        <w:t>lack of vaccine support and assurance from Washington</w:t>
      </w:r>
      <w:r w:rsidRPr="00470C63">
        <w:rPr>
          <w:u w:val="single"/>
        </w:rPr>
        <w:t xml:space="preserve">, countries are </w:t>
      </w:r>
      <w:r w:rsidRPr="00470C63">
        <w:rPr>
          <w:rStyle w:val="Emphasis"/>
        </w:rPr>
        <w:t>growing closer to Beijing and Moscow</w:t>
      </w:r>
      <w:r w:rsidRPr="00470C63">
        <w:rPr>
          <w:u w:val="single"/>
        </w:rPr>
        <w:t xml:space="preserve">, succumbing to rival geopolitical powers that do not align with the diplomatic and economic interests of the United States. Brazil remains one of the countries </w:t>
      </w:r>
      <w:r w:rsidRPr="00470C63">
        <w:rPr>
          <w:rStyle w:val="Emphasis"/>
        </w:rPr>
        <w:t>hardest hit by the COVID-19 pandemic</w:t>
      </w:r>
      <w:r w:rsidRPr="00470C63">
        <w:rPr>
          <w:sz w:val="16"/>
        </w:rPr>
        <w:t xml:space="preserve">. Despite President Jair </w:t>
      </w:r>
      <w:proofErr w:type="spellStart"/>
      <w:r w:rsidRPr="00470C63">
        <w:rPr>
          <w:sz w:val="16"/>
        </w:rPr>
        <w:t>Bolsanaro’s</w:t>
      </w:r>
      <w:proofErr w:type="spellEnd"/>
      <w:r w:rsidRPr="00470C63">
        <w:rPr>
          <w:sz w:val="16"/>
        </w:rPr>
        <w:t xml:space="preserve"> anti-science tendencies and hawkish stance towards Beijing, however, his government has still proven susceptible</w:t>
      </w:r>
      <w:r w:rsidRPr="00976E44">
        <w:rPr>
          <w:sz w:val="16"/>
        </w:rPr>
        <w:t xml:space="preserv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w:t>
      </w:r>
      <w:proofErr w:type="spellStart"/>
      <w:r w:rsidRPr="00976E44">
        <w:rPr>
          <w:sz w:val="16"/>
        </w:rPr>
        <w:t>Fábio</w:t>
      </w:r>
      <w:proofErr w:type="spellEnd"/>
      <w:r w:rsidRPr="00976E44">
        <w:rPr>
          <w:sz w:val="16"/>
        </w:rPr>
        <w:t xml:space="preserve"> </w:t>
      </w:r>
      <w:proofErr w:type="spellStart"/>
      <w:r w:rsidRPr="00976E44">
        <w:rPr>
          <w:sz w:val="16"/>
        </w:rPr>
        <w:t>Faria</w:t>
      </w:r>
      <w:proofErr w:type="spellEnd"/>
      <w:r w:rsidRPr="00976E44">
        <w:rPr>
          <w:sz w:val="16"/>
        </w:rPr>
        <w:t xml:space="preserve">, traveled to Beijing to meet with Huawei executives. Recounting his trip, </w:t>
      </w:r>
      <w:proofErr w:type="spellStart"/>
      <w:r w:rsidRPr="00976E44">
        <w:rPr>
          <w:sz w:val="16"/>
        </w:rPr>
        <w:t>Faria</w:t>
      </w:r>
      <w:proofErr w:type="spellEnd"/>
      <w:r w:rsidRPr="00976E44">
        <w:rPr>
          <w:sz w:val="16"/>
        </w:rPr>
        <w:t xml:space="preserve">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r>
        <w:rPr>
          <w:sz w:val="16"/>
        </w:rPr>
        <w:t xml:space="preserve"> </w:t>
      </w: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xml:space="preserve">,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w:t>
      </w:r>
      <w:proofErr w:type="gramStart"/>
      <w:r w:rsidRPr="00976E44">
        <w:rPr>
          <w:sz w:val="16"/>
        </w:rPr>
        <w:t>considering the fact that</w:t>
      </w:r>
      <w:proofErr w:type="gramEnd"/>
      <w:r w:rsidRPr="00976E44">
        <w:rPr>
          <w:sz w:val="16"/>
        </w:rPr>
        <w:t>, before President Biden announced the sharing of the U.S. supply of AstraZeneca vaccines with Mexico, he had initially rejected AMLO’s call for assistance.</w:t>
      </w:r>
      <w:r>
        <w:rPr>
          <w:sz w:val="16"/>
        </w:rPr>
        <w:t xml:space="preserve"> </w:t>
      </w: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r>
        <w:rPr>
          <w:sz w:val="16"/>
        </w:rPr>
        <w:t xml:space="preserve"> </w:t>
      </w: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xml:space="preserve">, </w:t>
      </w:r>
      <w:r w:rsidRPr="00976E44">
        <w:rPr>
          <w:sz w:val="16"/>
        </w:rPr>
        <w:lastRenderedPageBreak/>
        <w:t xml:space="preserve">Russia has continued to sign vaccine deals </w:t>
      </w:r>
      <w:proofErr w:type="gramStart"/>
      <w:r w:rsidRPr="00976E44">
        <w:rPr>
          <w:sz w:val="16"/>
        </w:rPr>
        <w:t>in an effort to</w:t>
      </w:r>
      <w:proofErr w:type="gramEnd"/>
      <w:r w:rsidRPr="00976E44">
        <w:rPr>
          <w:sz w:val="16"/>
        </w:rPr>
        <w:t xml:space="preserve">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r>
        <w:rPr>
          <w:sz w:val="16"/>
        </w:rPr>
        <w:t xml:space="preserve"> </w:t>
      </w: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r>
        <w:rPr>
          <w:sz w:val="16"/>
        </w:rPr>
        <w:t xml:space="preserve"> </w:t>
      </w:r>
      <w:r w:rsidRPr="00976E44">
        <w:rPr>
          <w:sz w:val="16"/>
        </w:rPr>
        <w:t>A forward-thinking strategy</w:t>
      </w:r>
      <w:r>
        <w:rPr>
          <w:sz w:val="16"/>
        </w:rPr>
        <w:t xml:space="preserve"> </w:t>
      </w:r>
      <w:proofErr w:type="gramStart"/>
      <w:r w:rsidRPr="00976E44">
        <w:rPr>
          <w:sz w:val="16"/>
        </w:rPr>
        <w:t>To</w:t>
      </w:r>
      <w:proofErr w:type="gramEnd"/>
      <w:r w:rsidRPr="00976E44">
        <w:rPr>
          <w:sz w:val="16"/>
        </w:rPr>
        <w:t xml:space="preserve">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w:t>
      </w:r>
      <w:proofErr w:type="gramStart"/>
      <w:r w:rsidRPr="00976E44">
        <w:rPr>
          <w:u w:val="single"/>
        </w:rPr>
        <w:t>more readily extend a helping hand</w:t>
      </w:r>
      <w:proofErr w:type="gramEnd"/>
      <w:r w:rsidRPr="00976E44">
        <w:rPr>
          <w:u w:val="single"/>
        </w:rPr>
        <w:t>.</w:t>
      </w:r>
      <w:r>
        <w:rPr>
          <w:u w:val="single"/>
        </w:rPr>
        <w:t xml:space="preserve"> </w:t>
      </w:r>
      <w:r w:rsidRPr="00976E44">
        <w:rPr>
          <w:sz w:val="16"/>
        </w:rPr>
        <w:t xml:space="preserve">As the war against COVID-19 reaches a détente in the U.S., </w:t>
      </w:r>
      <w:r w:rsidRPr="00976E44">
        <w:rPr>
          <w:rStyle w:val="Emphasis"/>
        </w:rPr>
        <w:t>the Biden administration should make this issue a top priority</w:t>
      </w:r>
      <w:r w:rsidRPr="00976E44">
        <w:rPr>
          <w:sz w:val="16"/>
        </w:rPr>
        <w:t xml:space="preserve">. First, the U.S. needs to aggressively push its Western partners to </w:t>
      </w:r>
      <w:r w:rsidRPr="00976E44">
        <w:rPr>
          <w:u w:val="single"/>
        </w:rPr>
        <w:t xml:space="preserve">back the </w:t>
      </w:r>
      <w:r w:rsidRPr="00976E44">
        <w:rPr>
          <w:highlight w:val="green"/>
          <w:u w:val="single"/>
        </w:rPr>
        <w:t xml:space="preserve">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w:t>
      </w:r>
      <w:proofErr w:type="gramStart"/>
      <w:r w:rsidRPr="00976E44">
        <w:rPr>
          <w:sz w:val="16"/>
        </w:rPr>
        <w:t>in order to</w:t>
      </w:r>
      <w:proofErr w:type="gramEnd"/>
      <w:r w:rsidRPr="00976E44">
        <w:rPr>
          <w:sz w:val="16"/>
        </w:rPr>
        <w:t xml:space="preserve"> </w:t>
      </w:r>
      <w:r w:rsidRPr="00976E44">
        <w:rPr>
          <w:u w:val="single"/>
        </w:rPr>
        <w:t xml:space="preserve">push forward a patent proposal that will </w:t>
      </w:r>
      <w:r w:rsidRPr="00976E44">
        <w:rPr>
          <w:highlight w:val="green"/>
          <w:u w:val="single"/>
        </w:rPr>
        <w:t>help</w:t>
      </w:r>
      <w:r w:rsidRPr="00976E44">
        <w:rPr>
          <w:u w:val="single"/>
        </w:rPr>
        <w:t xml:space="preserve"> increase </w:t>
      </w:r>
      <w:r w:rsidRPr="00976E44">
        <w:rPr>
          <w:highlight w:val="green"/>
          <w:u w:val="single"/>
        </w:rPr>
        <w:t>vaccine production</w:t>
      </w:r>
      <w:r w:rsidRPr="00976E44">
        <w:rPr>
          <w:u w:val="single"/>
        </w:rPr>
        <w:t xml:space="preserve"> capacity worldwide. Doing so will </w:t>
      </w:r>
      <w:r w:rsidRPr="00976E44">
        <w:rPr>
          <w:rStyle w:val="Emphasis"/>
          <w:highlight w:val="green"/>
        </w:rPr>
        <w:t>demonstrate</w:t>
      </w:r>
      <w:r w:rsidRPr="00976E44">
        <w:rPr>
          <w:rStyle w:val="Emphasis"/>
        </w:rPr>
        <w:t xml:space="preserve"> to the world that Washington has the </w:t>
      </w:r>
      <w:r w:rsidRPr="00976E44">
        <w:rPr>
          <w:rStyle w:val="Emphasis"/>
          <w:highlight w:val="green"/>
        </w:rPr>
        <w:t>political will</w:t>
      </w:r>
      <w:r w:rsidRPr="00976E44">
        <w:rPr>
          <w:u w:val="single"/>
        </w:rPr>
        <w:t xml:space="preserve"> to defy the wishes of the powerful pharmaceutical industry and </w:t>
      </w:r>
      <w:proofErr w:type="spellStart"/>
      <w:r w:rsidRPr="00976E44">
        <w:rPr>
          <w:u w:val="single"/>
        </w:rPr>
        <w:t>and</w:t>
      </w:r>
      <w:proofErr w:type="spellEnd"/>
      <w:r w:rsidRPr="00976E44">
        <w:rPr>
          <w:u w:val="single"/>
        </w:rPr>
        <w:t xml:space="preserve"> re-establish its leadership role</w:t>
      </w:r>
      <w:r w:rsidRPr="00976E44">
        <w:rPr>
          <w:sz w:val="16"/>
        </w:rPr>
        <w:t xml:space="preserve"> among the Western powers.</w:t>
      </w:r>
      <w:r>
        <w:rPr>
          <w:sz w:val="16"/>
        </w:rPr>
        <w:t xml:space="preserve"> </w:t>
      </w:r>
      <w:r w:rsidRPr="00976E44">
        <w:rPr>
          <w:sz w:val="16"/>
        </w:rPr>
        <w:t xml:space="preserve">Second, </w:t>
      </w:r>
      <w:proofErr w:type="gramStart"/>
      <w:r w:rsidRPr="00976E44">
        <w:rPr>
          <w:sz w:val="16"/>
        </w:rPr>
        <w:t>in order to</w:t>
      </w:r>
      <w:proofErr w:type="gramEnd"/>
      <w:r w:rsidRPr="00976E44">
        <w:rPr>
          <w:sz w:val="16"/>
        </w:rPr>
        <w:t xml:space="preserve"> counter its geopolitical rivals and restore its moral standing, </w:t>
      </w:r>
      <w:r w:rsidRPr="00976E44">
        <w:rPr>
          <w:u w:val="single"/>
        </w:rPr>
        <w:t xml:space="preserve">the Biden administration will </w:t>
      </w:r>
      <w:r w:rsidRPr="00976E44">
        <w:rPr>
          <w:rStyle w:val="Emphasis"/>
        </w:rPr>
        <w:t>need to be more “present”</w:t>
      </w:r>
      <w:r w:rsidRPr="00976E44">
        <w:rPr>
          <w:sz w:val="16"/>
        </w:rPr>
        <w:t xml:space="preserve"> in regional vaccine distribution, demonstrated through a vigorous campaign of public diplomacy. Unlike their American counterparts, Chinese and Russian diplomatic officials are always present whenever a new shipment of their vaccines enter a given country. These arrivals have frequently been met with fanfare and attention from the Latin American press—coverage that, in turn, helps to shape public opinion regarding Sino-Russian influence and elevate the political stature of the two revisionist powers among the Latin American electorate. Adopting this strategy would help convey the message that vaccines are coming from the American people, rather than from faceless multinational corporations, and help rebuild moral standing for the U.S. among Latin American and Caribbean citizenries. Public-private partnerships with these companies would allow the U.S. to obtain more accountability with respect to international vaccine distribution; previous agreements have proven successful in achieving similar public perceptions of transparency and accountability.</w:t>
      </w:r>
    </w:p>
    <w:p w14:paraId="6EAC6501" w14:textId="77777777" w:rsidR="00773EE5" w:rsidRDefault="00773EE5" w:rsidP="00773EE5">
      <w:pPr>
        <w:pStyle w:val="Heading4"/>
        <w:jc w:val="both"/>
        <w:rPr>
          <w:rFonts w:cs="Calibri"/>
        </w:rPr>
      </w:pPr>
      <w:r w:rsidRPr="00976E44">
        <w:rPr>
          <w:rFonts w:cs="Calibri"/>
        </w:rPr>
        <w:t xml:space="preserve">Latin America is still </w:t>
      </w:r>
      <w:r w:rsidRPr="00976E44">
        <w:rPr>
          <w:rFonts w:cs="Calibri"/>
          <w:u w:val="single"/>
        </w:rPr>
        <w:t xml:space="preserve">skeptical of Chinese </w:t>
      </w:r>
      <w:proofErr w:type="gramStart"/>
      <w:r w:rsidRPr="00976E44">
        <w:rPr>
          <w:rFonts w:cs="Calibri"/>
          <w:u w:val="single"/>
        </w:rPr>
        <w:t>aid</w:t>
      </w:r>
      <w:proofErr w:type="gramEnd"/>
      <w:r w:rsidRPr="00976E44">
        <w:rPr>
          <w:rFonts w:cs="Calibri"/>
        </w:rPr>
        <w:t xml:space="preserve"> but lack of US presence means it’s the </w:t>
      </w:r>
      <w:r w:rsidRPr="00976E44">
        <w:rPr>
          <w:rFonts w:cs="Calibri"/>
          <w:u w:val="single"/>
        </w:rPr>
        <w:t>only choice</w:t>
      </w:r>
      <w:r w:rsidRPr="00976E44">
        <w:rPr>
          <w:rFonts w:cs="Calibri"/>
        </w:rPr>
        <w:t xml:space="preserve"> – </w:t>
      </w:r>
      <w:r w:rsidRPr="00D14C75">
        <w:rPr>
          <w:rFonts w:cs="Calibri"/>
          <w:u w:val="single"/>
        </w:rPr>
        <w:t>recent influence</w:t>
      </w:r>
      <w:r>
        <w:rPr>
          <w:rFonts w:cs="Calibri"/>
        </w:rPr>
        <w:t xml:space="preserve"> means it’s </w:t>
      </w:r>
      <w:r w:rsidRPr="00D14C75">
        <w:rPr>
          <w:rFonts w:cs="Calibri"/>
          <w:u w:val="single"/>
        </w:rPr>
        <w:t>try or die</w:t>
      </w:r>
      <w:r>
        <w:rPr>
          <w:rFonts w:cs="Calibri"/>
        </w:rPr>
        <w:t xml:space="preserve"> to capitalize on this weakness.</w:t>
      </w:r>
    </w:p>
    <w:p w14:paraId="66ABBB9E" w14:textId="77777777" w:rsidR="00773EE5" w:rsidRPr="00D14C75" w:rsidRDefault="00773EE5" w:rsidP="00773EE5">
      <w:r w:rsidRPr="00D14C75">
        <w:rPr>
          <w:rStyle w:val="Style13ptBold"/>
        </w:rPr>
        <w:t>Raimundo 9/3</w:t>
      </w:r>
      <w:r>
        <w:t xml:space="preserve"> [Joshua; 9/3/21; Graduate</w:t>
      </w:r>
      <w:r w:rsidRPr="00D14C75">
        <w:t xml:space="preserve"> of the World Journalism Institute</w:t>
      </w:r>
      <w:r>
        <w:t>;</w:t>
      </w:r>
      <w:r w:rsidRPr="00D14C75">
        <w:t xml:space="preserve"> </w:t>
      </w:r>
      <w:r>
        <w:t>“</w:t>
      </w:r>
      <w:r w:rsidRPr="00D14C75">
        <w:rPr>
          <w:i/>
          <w:iCs/>
        </w:rPr>
        <w:t>China peddles influence with vaccines</w:t>
      </w:r>
      <w:r>
        <w:t xml:space="preserve">,” World Tour, </w:t>
      </w:r>
      <w:hyperlink r:id="rId10" w:history="1">
        <w:r w:rsidRPr="00F616BA">
          <w:rPr>
            <w:rStyle w:val="Hyperlink"/>
          </w:rPr>
          <w:t>https://wng.org/roundups/china-peddles-influence-with-vaccines-1630687161</w:t>
        </w:r>
      </w:hyperlink>
      <w:r>
        <w:t>] Justin</w:t>
      </w:r>
    </w:p>
    <w:p w14:paraId="584E7694" w14:textId="242D3E68" w:rsidR="00773EE5" w:rsidRPr="00773EE5" w:rsidRDefault="00773EE5" w:rsidP="00773EE5">
      <w:pPr>
        <w:rPr>
          <w:sz w:val="16"/>
        </w:rPr>
      </w:pPr>
      <w:r w:rsidRPr="003C10EC">
        <w:rPr>
          <w:sz w:val="16"/>
        </w:rPr>
        <w:t xml:space="preserve">This past winter, as COVID-19 vaccines first became widely available, </w:t>
      </w:r>
      <w:r w:rsidRPr="003C10EC">
        <w:rPr>
          <w:u w:val="single"/>
        </w:rPr>
        <w:t xml:space="preserve">the </w:t>
      </w:r>
      <w:r w:rsidRPr="003C10EC">
        <w:rPr>
          <w:rStyle w:val="Emphasis"/>
          <w:highlight w:val="green"/>
        </w:rPr>
        <w:t>Dominican Republic</w:t>
      </w:r>
      <w:r w:rsidRPr="003C10EC">
        <w:rPr>
          <w:rStyle w:val="Emphasis"/>
        </w:rPr>
        <w:t xml:space="preserve"> agreed to </w:t>
      </w:r>
      <w:r w:rsidRPr="003C10EC">
        <w:rPr>
          <w:rStyle w:val="Emphasis"/>
          <w:highlight w:val="green"/>
        </w:rPr>
        <w:t>receive 768,000 doses of</w:t>
      </w:r>
      <w:r w:rsidRPr="003C10EC">
        <w:rPr>
          <w:rStyle w:val="Emphasis"/>
        </w:rPr>
        <w:t xml:space="preserve"> the </w:t>
      </w:r>
      <w:proofErr w:type="spellStart"/>
      <w:r w:rsidRPr="003C10EC">
        <w:rPr>
          <w:rStyle w:val="Emphasis"/>
          <w:highlight w:val="green"/>
        </w:rPr>
        <w:t>Sinovac</w:t>
      </w:r>
      <w:proofErr w:type="spellEnd"/>
      <w:r w:rsidRPr="003C10EC">
        <w:rPr>
          <w:rStyle w:val="Emphasis"/>
        </w:rPr>
        <w:t xml:space="preserve"> shot developed in China</w:t>
      </w:r>
      <w:r w:rsidRPr="003C10EC">
        <w:rPr>
          <w:sz w:val="16"/>
        </w:rPr>
        <w:t xml:space="preserve">. The same week, </w:t>
      </w:r>
      <w:r w:rsidRPr="003C10EC">
        <w:rPr>
          <w:u w:val="single"/>
        </w:rPr>
        <w:t xml:space="preserve">Dominican President Luis </w:t>
      </w:r>
      <w:proofErr w:type="spellStart"/>
      <w:r w:rsidRPr="003C10EC">
        <w:rPr>
          <w:u w:val="single"/>
        </w:rPr>
        <w:t>Abinader</w:t>
      </w:r>
      <w:proofErr w:type="spellEnd"/>
      <w:r w:rsidRPr="003C10EC">
        <w:rPr>
          <w:u w:val="single"/>
        </w:rPr>
        <w:t xml:space="preserve"> </w:t>
      </w:r>
      <w:r w:rsidRPr="003C10EC">
        <w:rPr>
          <w:highlight w:val="green"/>
          <w:u w:val="single"/>
        </w:rPr>
        <w:t>lifted</w:t>
      </w:r>
      <w:r w:rsidRPr="003C10EC">
        <w:rPr>
          <w:u w:val="single"/>
        </w:rPr>
        <w:t xml:space="preserve"> the nation’s </w:t>
      </w:r>
      <w:r w:rsidRPr="003C10EC">
        <w:rPr>
          <w:rStyle w:val="Emphasis"/>
        </w:rPr>
        <w:t xml:space="preserve">longstanding </w:t>
      </w:r>
      <w:r w:rsidRPr="003C10EC">
        <w:rPr>
          <w:rStyle w:val="Emphasis"/>
          <w:highlight w:val="green"/>
        </w:rPr>
        <w:t>ban on Huawei</w:t>
      </w:r>
      <w:r w:rsidRPr="003C10EC">
        <w:rPr>
          <w:u w:val="single"/>
        </w:rPr>
        <w:t xml:space="preserve">, a Chinese 5G </w:t>
      </w:r>
      <w:r w:rsidRPr="003C10EC">
        <w:rPr>
          <w:rStyle w:val="Emphasis"/>
        </w:rPr>
        <w:t>telecommunications company</w:t>
      </w:r>
      <w:r w:rsidRPr="003C10EC">
        <w:rPr>
          <w:sz w:val="16"/>
        </w:rPr>
        <w:t xml:space="preserve">. The decision disappointed many Dominicans who are suspicious of the Beijing-backed company. Many nations have banned or sanctioned Huawei, which they suspect uses its technology to spy on foreign customers. </w:t>
      </w:r>
      <w:proofErr w:type="spellStart"/>
      <w:r w:rsidRPr="003C10EC">
        <w:rPr>
          <w:highlight w:val="green"/>
          <w:u w:val="single"/>
        </w:rPr>
        <w:t>Sinovac</w:t>
      </w:r>
      <w:proofErr w:type="spellEnd"/>
      <w:r w:rsidRPr="003C10EC">
        <w:rPr>
          <w:u w:val="single"/>
        </w:rPr>
        <w:t xml:space="preserve"> now </w:t>
      </w:r>
      <w:r w:rsidRPr="003C10EC">
        <w:rPr>
          <w:highlight w:val="green"/>
          <w:u w:val="single"/>
        </w:rPr>
        <w:t xml:space="preserve">accounts </w:t>
      </w:r>
      <w:r w:rsidRPr="003C10EC">
        <w:rPr>
          <w:u w:val="single"/>
        </w:rPr>
        <w:t xml:space="preserve">for 7.9 million of the 9.2 million administered doses in the </w:t>
      </w:r>
      <w:r w:rsidRPr="003C10EC">
        <w:rPr>
          <w:rStyle w:val="Emphasis"/>
        </w:rPr>
        <w:t>Dominican Republic</w:t>
      </w:r>
      <w:r w:rsidRPr="003C10EC">
        <w:rPr>
          <w:u w:val="single"/>
        </w:rPr>
        <w:t xml:space="preserve">, or </w:t>
      </w:r>
      <w:r w:rsidRPr="003C10EC">
        <w:rPr>
          <w:rStyle w:val="Emphasis"/>
          <w:highlight w:val="green"/>
        </w:rPr>
        <w:t>86 percent of</w:t>
      </w:r>
      <w:r w:rsidRPr="003C10EC">
        <w:rPr>
          <w:rStyle w:val="Emphasis"/>
        </w:rPr>
        <w:t xml:space="preserve"> the tiny </w:t>
      </w:r>
      <w:r w:rsidRPr="003C10EC">
        <w:rPr>
          <w:rStyle w:val="Emphasis"/>
          <w:highlight w:val="green"/>
        </w:rPr>
        <w:t>island</w:t>
      </w:r>
      <w:r w:rsidRPr="003C10EC">
        <w:rPr>
          <w:rStyle w:val="Emphasis"/>
        </w:rPr>
        <w:t xml:space="preserve"> nation’s </w:t>
      </w:r>
      <w:r w:rsidRPr="003C10EC">
        <w:rPr>
          <w:rStyle w:val="Emphasis"/>
          <w:highlight w:val="green"/>
        </w:rPr>
        <w:t>vaccines</w:t>
      </w:r>
      <w:r w:rsidRPr="003C10EC">
        <w:rPr>
          <w:highlight w:val="green"/>
          <w:u w:val="single"/>
        </w:rPr>
        <w:t>. Brazil</w:t>
      </w:r>
      <w:r w:rsidRPr="003C10EC">
        <w:rPr>
          <w:u w:val="single"/>
        </w:rPr>
        <w:t xml:space="preserve">ian telecom regulator </w:t>
      </w:r>
      <w:proofErr w:type="spellStart"/>
      <w:r w:rsidRPr="003C10EC">
        <w:rPr>
          <w:u w:val="single"/>
        </w:rPr>
        <w:t>Anatel</w:t>
      </w:r>
      <w:proofErr w:type="spellEnd"/>
      <w:r w:rsidRPr="003C10EC">
        <w:rPr>
          <w:u w:val="single"/>
        </w:rPr>
        <w:t xml:space="preserve"> </w:t>
      </w:r>
      <w:r w:rsidRPr="003C10EC">
        <w:rPr>
          <w:rStyle w:val="Emphasis"/>
          <w:highlight w:val="green"/>
        </w:rPr>
        <w:t>similarly reversed course on Huawei</w:t>
      </w:r>
      <w:r w:rsidRPr="003C10EC">
        <w:rPr>
          <w:rStyle w:val="Emphasis"/>
        </w:rPr>
        <w:t xml:space="preserve"> policy</w:t>
      </w:r>
      <w:r w:rsidRPr="003C10EC">
        <w:rPr>
          <w:sz w:val="16"/>
        </w:rPr>
        <w:t xml:space="preserve"> in February, lifting a ban three weeks after agreeing to receive 20 million </w:t>
      </w:r>
      <w:proofErr w:type="spellStart"/>
      <w:r w:rsidRPr="003C10EC">
        <w:rPr>
          <w:sz w:val="16"/>
        </w:rPr>
        <w:t>Sinovac</w:t>
      </w:r>
      <w:proofErr w:type="spellEnd"/>
      <w:r w:rsidRPr="003C10EC">
        <w:rPr>
          <w:sz w:val="16"/>
        </w:rPr>
        <w:t xml:space="preserve"> doses. </w:t>
      </w:r>
      <w:r w:rsidRPr="003C10EC">
        <w:rPr>
          <w:u w:val="single"/>
        </w:rPr>
        <w:t>The Chinese jab comprises about 80 percent of Brazil’s administered shots.</w:t>
      </w:r>
      <w:r w:rsidRPr="003C10EC">
        <w:rPr>
          <w:sz w:val="16"/>
        </w:rPr>
        <w:t xml:space="preserve"> While developing the </w:t>
      </w:r>
      <w:proofErr w:type="spellStart"/>
      <w:r w:rsidRPr="003C10EC">
        <w:rPr>
          <w:sz w:val="16"/>
        </w:rPr>
        <w:t>Sinovac</w:t>
      </w:r>
      <w:proofErr w:type="spellEnd"/>
      <w:r w:rsidRPr="003C10EC">
        <w:rPr>
          <w:sz w:val="16"/>
        </w:rPr>
        <w:t xml:space="preserve"> and </w:t>
      </w:r>
      <w:proofErr w:type="spellStart"/>
      <w:r w:rsidRPr="003C10EC">
        <w:rPr>
          <w:sz w:val="16"/>
        </w:rPr>
        <w:t>Sinopharm</w:t>
      </w:r>
      <w:proofErr w:type="spellEnd"/>
      <w:r w:rsidRPr="003C10EC">
        <w:rPr>
          <w:sz w:val="16"/>
        </w:rPr>
        <w:t xml:space="preserve"> shots in 2020, </w:t>
      </w:r>
      <w:r w:rsidRPr="003C10EC">
        <w:rPr>
          <w:highlight w:val="green"/>
          <w:u w:val="single"/>
        </w:rPr>
        <w:t>Beijing offered</w:t>
      </w:r>
      <w:r w:rsidRPr="003C10EC">
        <w:rPr>
          <w:u w:val="single"/>
        </w:rPr>
        <w:t xml:space="preserve"> a </w:t>
      </w:r>
      <w:r w:rsidRPr="00433E03">
        <w:rPr>
          <w:rStyle w:val="Emphasis"/>
          <w:sz w:val="24"/>
          <w:highlight w:val="green"/>
        </w:rPr>
        <w:t>$1 billion loan to Latin America</w:t>
      </w:r>
      <w:r w:rsidRPr="00433E03">
        <w:rPr>
          <w:rStyle w:val="Emphasis"/>
          <w:sz w:val="24"/>
        </w:rPr>
        <w:t>n nations to buy its vaccines</w:t>
      </w:r>
      <w:r w:rsidRPr="003C10EC">
        <w:rPr>
          <w:sz w:val="16"/>
        </w:rPr>
        <w:t xml:space="preserve">. </w:t>
      </w:r>
      <w:r w:rsidRPr="003C10EC">
        <w:rPr>
          <w:sz w:val="16"/>
        </w:rPr>
        <w:lastRenderedPageBreak/>
        <w:t xml:space="preserve">For some countries such as Honduras, a billion dollars is larger than the entire government budget. </w:t>
      </w:r>
      <w:r w:rsidRPr="003C10EC">
        <w:rPr>
          <w:u w:val="single"/>
        </w:rPr>
        <w:t xml:space="preserve">Many </w:t>
      </w:r>
      <w:r w:rsidRPr="003C10EC">
        <w:rPr>
          <w:highlight w:val="green"/>
          <w:u w:val="single"/>
        </w:rPr>
        <w:t xml:space="preserve">nations </w:t>
      </w:r>
      <w:r w:rsidRPr="003C10EC">
        <w:rPr>
          <w:rStyle w:val="Emphasis"/>
          <w:highlight w:val="green"/>
        </w:rPr>
        <w:t>found the offer irresistible</w:t>
      </w:r>
      <w:r w:rsidRPr="003C10EC">
        <w:rPr>
          <w:rStyle w:val="Emphasis"/>
        </w:rPr>
        <w:t xml:space="preserve"> even though </w:t>
      </w:r>
      <w:r w:rsidRPr="003C10EC">
        <w:rPr>
          <w:rStyle w:val="Emphasis"/>
          <w:highlight w:val="green"/>
        </w:rPr>
        <w:t>Chinese</w:t>
      </w:r>
      <w:r w:rsidRPr="003C10EC">
        <w:rPr>
          <w:rStyle w:val="Emphasis"/>
        </w:rPr>
        <w:t xml:space="preserve"> vaccines were more expensive</w:t>
      </w:r>
      <w:r w:rsidRPr="003C10EC">
        <w:rPr>
          <w:u w:val="single"/>
        </w:rPr>
        <w:t xml:space="preserve"> and less effective than American ones and came with diplomatic strings attached</w:t>
      </w:r>
      <w:r w:rsidRPr="003C10EC">
        <w:rPr>
          <w:sz w:val="16"/>
        </w:rPr>
        <w:t xml:space="preserve">. Early this spring, the </w:t>
      </w:r>
      <w:r w:rsidRPr="003C10EC">
        <w:rPr>
          <w:u w:val="single"/>
        </w:rPr>
        <w:t xml:space="preserve">Paraguayan government said Chinese institutions </w:t>
      </w:r>
      <w:r w:rsidRPr="003C10EC">
        <w:rPr>
          <w:highlight w:val="green"/>
          <w:u w:val="single"/>
        </w:rPr>
        <w:t xml:space="preserve">told them to </w:t>
      </w:r>
      <w:r w:rsidRPr="003C10EC">
        <w:rPr>
          <w:rStyle w:val="Emphasis"/>
          <w:highlight w:val="green"/>
        </w:rPr>
        <w:t>cut ties with Taiwan</w:t>
      </w:r>
      <w:r w:rsidRPr="003C10EC">
        <w:rPr>
          <w:rStyle w:val="Emphasis"/>
        </w:rPr>
        <w:t xml:space="preserve"> as a condition for buying Beijing’s vaccines</w:t>
      </w:r>
      <w:r w:rsidRPr="003C10EC">
        <w:rPr>
          <w:sz w:val="16"/>
        </w:rPr>
        <w:t xml:space="preserve">. Paraguay condemned the action and accused Chinese institutions of using the crisis to “satisfy petty, sectorial, interests” by manipulating smaller governments into doing what is economically and politically advantageous for China. Honduras has a long history of diplomacy with Taiwan, but President Juan </w:t>
      </w:r>
      <w:r w:rsidRPr="003C10EC">
        <w:rPr>
          <w:u w:val="single"/>
        </w:rPr>
        <w:t xml:space="preserve">Hernandez in May acknowledged he was </w:t>
      </w:r>
      <w:r w:rsidRPr="003C10EC">
        <w:rPr>
          <w:rStyle w:val="Emphasis"/>
        </w:rPr>
        <w:t>considering opening a foreign trade office in China for the first time.</w:t>
      </w:r>
      <w:r w:rsidRPr="003C10EC">
        <w:rPr>
          <w:u w:val="single"/>
        </w:rPr>
        <w:t xml:space="preserve"> The move would </w:t>
      </w:r>
      <w:r w:rsidRPr="003C10EC">
        <w:rPr>
          <w:rStyle w:val="Emphasis"/>
        </w:rPr>
        <w:t>strain his country’s relations with Taiwan, but it would open the door for Honduras to buy Chinese vaccines</w:t>
      </w:r>
      <w:r w:rsidRPr="003C10EC">
        <w:rPr>
          <w:u w:val="single"/>
        </w:rPr>
        <w:t xml:space="preserve">. He said his </w:t>
      </w:r>
      <w:r w:rsidRPr="003C10EC">
        <w:rPr>
          <w:rStyle w:val="Emphasis"/>
        </w:rPr>
        <w:t>impoverished country</w:t>
      </w:r>
      <w:r w:rsidRPr="003C10EC">
        <w:rPr>
          <w:u w:val="single"/>
        </w:rPr>
        <w:t xml:space="preserve"> was struggling to get vaccines and </w:t>
      </w:r>
      <w:r w:rsidRPr="003C10EC">
        <w:rPr>
          <w:rStyle w:val="Emphasis"/>
        </w:rPr>
        <w:t>would do whatever was necessary for the sake of the people</w:t>
      </w:r>
      <w:r w:rsidRPr="003C10EC">
        <w:rPr>
          <w:u w:val="single"/>
        </w:rPr>
        <w:t xml:space="preserve">. China has a track record of doing favors for Latin American countries to </w:t>
      </w:r>
      <w:r w:rsidRPr="003C10EC">
        <w:rPr>
          <w:rStyle w:val="Emphasis"/>
        </w:rPr>
        <w:t>influence their foreign policy</w:t>
      </w:r>
      <w:r w:rsidRPr="003C10EC">
        <w:rPr>
          <w:sz w:val="16"/>
        </w:rPr>
        <w:t xml:space="preserve">. Taiwanese diplomats claim that in 2018, Beijing offered the Dominican government $3.1 billion to cut ties with Taiwan. Jesús Ogando, a delegate in the Dominican Congress, confirmed China offered the Dominican Republic </w:t>
      </w:r>
      <w:proofErr w:type="gramStart"/>
      <w:r w:rsidRPr="003C10EC">
        <w:rPr>
          <w:sz w:val="16"/>
        </w:rPr>
        <w:t>some kind of deal</w:t>
      </w:r>
      <w:proofErr w:type="gramEnd"/>
      <w:r w:rsidRPr="003C10EC">
        <w:rPr>
          <w:sz w:val="16"/>
        </w:rPr>
        <w:t xml:space="preserve"> in 2018. “There has been since that occasion a better relationship between the Dominican government and the Chinese government, and a distancing from Taiwan,” he told me. </w:t>
      </w:r>
      <w:r w:rsidRPr="003C10EC">
        <w:rPr>
          <w:highlight w:val="green"/>
          <w:u w:val="single"/>
        </w:rPr>
        <w:t xml:space="preserve">China’s </w:t>
      </w:r>
      <w:r w:rsidRPr="003C10EC">
        <w:rPr>
          <w:rStyle w:val="Emphasis"/>
          <w:highlight w:val="green"/>
        </w:rPr>
        <w:t>peddling of influence</w:t>
      </w:r>
      <w:r w:rsidRPr="003C10EC">
        <w:rPr>
          <w:rStyle w:val="Emphasis"/>
        </w:rPr>
        <w:t xml:space="preserve"> along with COVID-19 vaccines means people in Latin American countries</w:t>
      </w:r>
      <w:r w:rsidRPr="003C10EC">
        <w:rPr>
          <w:u w:val="single"/>
        </w:rPr>
        <w:t xml:space="preserve"> might have missed out on more effective prevention. The </w:t>
      </w:r>
      <w:r w:rsidRPr="003C10EC">
        <w:rPr>
          <w:rStyle w:val="Emphasis"/>
          <w:highlight w:val="green"/>
        </w:rPr>
        <w:t>W</w:t>
      </w:r>
      <w:r w:rsidRPr="003C10EC">
        <w:rPr>
          <w:rStyle w:val="Emphasis"/>
        </w:rPr>
        <w:t xml:space="preserve">orld </w:t>
      </w:r>
      <w:r w:rsidRPr="003C10EC">
        <w:rPr>
          <w:rStyle w:val="Emphasis"/>
          <w:highlight w:val="green"/>
        </w:rPr>
        <w:t>H</w:t>
      </w:r>
      <w:r w:rsidRPr="003C10EC">
        <w:rPr>
          <w:rStyle w:val="Emphasis"/>
        </w:rPr>
        <w:t xml:space="preserve">ealth </w:t>
      </w:r>
      <w:r w:rsidRPr="003C10EC">
        <w:rPr>
          <w:rStyle w:val="Emphasis"/>
          <w:highlight w:val="green"/>
        </w:rPr>
        <w:t>O</w:t>
      </w:r>
      <w:r w:rsidRPr="003C10EC">
        <w:rPr>
          <w:rStyle w:val="Emphasis"/>
        </w:rPr>
        <w:t>rganization has published various studies</w:t>
      </w:r>
      <w:r w:rsidRPr="003C10EC">
        <w:rPr>
          <w:u w:val="single"/>
        </w:rPr>
        <w:t xml:space="preserve"> </w:t>
      </w:r>
      <w:r w:rsidRPr="003C10EC">
        <w:rPr>
          <w:highlight w:val="green"/>
          <w:u w:val="single"/>
        </w:rPr>
        <w:t>reveal</w:t>
      </w:r>
      <w:r w:rsidRPr="003C10EC">
        <w:rPr>
          <w:u w:val="single"/>
        </w:rPr>
        <w:t xml:space="preserve">ing </w:t>
      </w:r>
      <w:proofErr w:type="spellStart"/>
      <w:r w:rsidRPr="003C10EC">
        <w:rPr>
          <w:b/>
          <w:bCs/>
          <w:highlight w:val="green"/>
          <w:u w:val="single"/>
        </w:rPr>
        <w:t>Sinovac’s</w:t>
      </w:r>
      <w:proofErr w:type="spellEnd"/>
      <w:r w:rsidRPr="003C10EC">
        <w:rPr>
          <w:b/>
          <w:bCs/>
          <w:u w:val="single"/>
        </w:rPr>
        <w:t xml:space="preserve"> comparative </w:t>
      </w:r>
      <w:r w:rsidRPr="003C10EC">
        <w:rPr>
          <w:b/>
          <w:bCs/>
          <w:highlight w:val="green"/>
          <w:u w:val="single"/>
        </w:rPr>
        <w:t>ineffectiveness</w:t>
      </w:r>
      <w:r w:rsidRPr="003C10EC">
        <w:rPr>
          <w:u w:val="single"/>
        </w:rPr>
        <w:t xml:space="preserve"> at stopping symptomatic infections after two doses</w:t>
      </w:r>
      <w:r w:rsidRPr="003C10EC">
        <w:rPr>
          <w:sz w:val="16"/>
        </w:rPr>
        <w:t xml:space="preserve">. Phase III trials in Indonesia found </w:t>
      </w:r>
      <w:proofErr w:type="spellStart"/>
      <w:r w:rsidRPr="003C10EC">
        <w:rPr>
          <w:sz w:val="16"/>
        </w:rPr>
        <w:t>Sinovac</w:t>
      </w:r>
      <w:proofErr w:type="spellEnd"/>
      <w:r w:rsidRPr="003C10EC">
        <w:rPr>
          <w:sz w:val="16"/>
        </w:rPr>
        <w:t xml:space="preserve"> was 84 percent effective against symptomatic infection. Similar studies registered an effectiveness of 67 percent in Chile and 50.4 percent in Brazil. In comparison, the U.S.-made Pfizer and </w:t>
      </w:r>
      <w:proofErr w:type="spellStart"/>
      <w:r w:rsidRPr="003C10EC">
        <w:rPr>
          <w:sz w:val="16"/>
        </w:rPr>
        <w:t>Moderna</w:t>
      </w:r>
      <w:proofErr w:type="spellEnd"/>
      <w:r w:rsidRPr="003C10EC">
        <w:rPr>
          <w:sz w:val="16"/>
        </w:rPr>
        <w:t xml:space="preserve"> vaccines were about 95 percent effective against symptomatic coronavirus infections before the appearance of the delta variant. Since delta appeared, studies show varying effectiveness among the United States’ Pfizer and </w:t>
      </w:r>
      <w:proofErr w:type="spellStart"/>
      <w:r w:rsidRPr="003C10EC">
        <w:rPr>
          <w:sz w:val="16"/>
        </w:rPr>
        <w:t>Moderna</w:t>
      </w:r>
      <w:proofErr w:type="spellEnd"/>
      <w:r w:rsidRPr="003C10EC">
        <w:rPr>
          <w:sz w:val="16"/>
        </w:rPr>
        <w:t xml:space="preserve"> shots, which use mRNA technology, and vaccines made from inactive viruses such as </w:t>
      </w:r>
      <w:proofErr w:type="spellStart"/>
      <w:r w:rsidRPr="003C10EC">
        <w:rPr>
          <w:sz w:val="16"/>
        </w:rPr>
        <w:t>Sinopharm</w:t>
      </w:r>
      <w:proofErr w:type="spellEnd"/>
      <w:r w:rsidRPr="003C10EC">
        <w:rPr>
          <w:sz w:val="16"/>
        </w:rPr>
        <w:t xml:space="preserve">, </w:t>
      </w:r>
      <w:proofErr w:type="spellStart"/>
      <w:r w:rsidRPr="003C10EC">
        <w:rPr>
          <w:sz w:val="16"/>
        </w:rPr>
        <w:t>Sinovac</w:t>
      </w:r>
      <w:proofErr w:type="spellEnd"/>
      <w:r w:rsidRPr="003C10EC">
        <w:rPr>
          <w:sz w:val="16"/>
        </w:rPr>
        <w:t xml:space="preserve">, and Johnson &amp; Johnson. A recent Mayo Clinic study, which is still awaiting review, suggested the effectiveness of vaccines by </w:t>
      </w:r>
      <w:proofErr w:type="spellStart"/>
      <w:r w:rsidRPr="003C10EC">
        <w:rPr>
          <w:sz w:val="16"/>
        </w:rPr>
        <w:t>Moderna</w:t>
      </w:r>
      <w:proofErr w:type="spellEnd"/>
      <w:r w:rsidRPr="003C10EC">
        <w:rPr>
          <w:sz w:val="16"/>
        </w:rPr>
        <w:t xml:space="preserve"> and Pfizer decreased to as low as 76 percent and 42 percent, respectively, among patients in Minnesota last month. Studies in Brazil and Bahrain found </w:t>
      </w:r>
      <w:proofErr w:type="spellStart"/>
      <w:r w:rsidRPr="003C10EC">
        <w:rPr>
          <w:sz w:val="16"/>
        </w:rPr>
        <w:t>Sinopharm</w:t>
      </w:r>
      <w:proofErr w:type="spellEnd"/>
      <w:r w:rsidRPr="003C10EC">
        <w:rPr>
          <w:sz w:val="16"/>
        </w:rPr>
        <w:t xml:space="preserve"> and </w:t>
      </w:r>
      <w:proofErr w:type="spellStart"/>
      <w:r w:rsidRPr="003C10EC">
        <w:rPr>
          <w:sz w:val="16"/>
        </w:rPr>
        <w:t>Sinovac</w:t>
      </w:r>
      <w:proofErr w:type="spellEnd"/>
      <w:r w:rsidRPr="003C10EC">
        <w:rPr>
          <w:sz w:val="16"/>
        </w:rPr>
        <w:t xml:space="preserve"> less protective against the delta variant than other vaccines. A study conducted in China by Chinese scientists during a delta outbreak found the two Chinese-made shots were 77 percent effective at preventing the coronavirus and 100 percent effective at preventing severe illness and death. “</w:t>
      </w:r>
      <w:r w:rsidRPr="003C10EC">
        <w:rPr>
          <w:rStyle w:val="Emphasis"/>
        </w:rPr>
        <w:t xml:space="preserve">The truth is that </w:t>
      </w:r>
      <w:r w:rsidRPr="00433E03">
        <w:rPr>
          <w:rStyle w:val="Emphasis"/>
          <w:sz w:val="24"/>
          <w:highlight w:val="green"/>
        </w:rPr>
        <w:t>everybody</w:t>
      </w:r>
      <w:r w:rsidRPr="00433E03">
        <w:rPr>
          <w:rStyle w:val="Emphasis"/>
          <w:sz w:val="24"/>
        </w:rPr>
        <w:t xml:space="preserve"> here </w:t>
      </w:r>
      <w:r w:rsidRPr="00433E03">
        <w:rPr>
          <w:rStyle w:val="Emphasis"/>
          <w:sz w:val="24"/>
          <w:highlight w:val="green"/>
        </w:rPr>
        <w:t>wanted</w:t>
      </w:r>
      <w:r w:rsidRPr="00433E03">
        <w:rPr>
          <w:rStyle w:val="Emphasis"/>
          <w:sz w:val="24"/>
        </w:rPr>
        <w:t xml:space="preserve"> </w:t>
      </w:r>
      <w:r w:rsidRPr="003C10EC">
        <w:rPr>
          <w:rStyle w:val="Emphasis"/>
        </w:rPr>
        <w:t xml:space="preserve">to get either </w:t>
      </w:r>
      <w:r w:rsidRPr="00433E03">
        <w:rPr>
          <w:rStyle w:val="Emphasis"/>
          <w:sz w:val="24"/>
          <w:highlight w:val="green"/>
        </w:rPr>
        <w:t xml:space="preserve">Pfizer or </w:t>
      </w:r>
      <w:proofErr w:type="spellStart"/>
      <w:r w:rsidRPr="00433E03">
        <w:rPr>
          <w:rStyle w:val="Emphasis"/>
          <w:sz w:val="24"/>
          <w:highlight w:val="green"/>
        </w:rPr>
        <w:t>Moderna</w:t>
      </w:r>
      <w:proofErr w:type="spellEnd"/>
      <w:r w:rsidRPr="00433E03">
        <w:rPr>
          <w:rStyle w:val="Emphasis"/>
          <w:sz w:val="24"/>
        </w:rPr>
        <w:t xml:space="preserve"> vaccines</w:t>
      </w:r>
      <w:r w:rsidRPr="003C10EC">
        <w:rPr>
          <w:u w:val="single"/>
        </w:rPr>
        <w:t xml:space="preserve">,” said Pastor Alex Figueroa of </w:t>
      </w:r>
      <w:proofErr w:type="spellStart"/>
      <w:r w:rsidRPr="003C10EC">
        <w:rPr>
          <w:u w:val="single"/>
        </w:rPr>
        <w:t>Gracia</w:t>
      </w:r>
      <w:proofErr w:type="spellEnd"/>
      <w:r w:rsidRPr="003C10EC">
        <w:rPr>
          <w:u w:val="single"/>
        </w:rPr>
        <w:t xml:space="preserve"> </w:t>
      </w:r>
      <w:proofErr w:type="spellStart"/>
      <w:r w:rsidRPr="003C10EC">
        <w:rPr>
          <w:u w:val="single"/>
        </w:rPr>
        <w:t>Soberana</w:t>
      </w:r>
      <w:proofErr w:type="spellEnd"/>
      <w:r w:rsidRPr="003C10EC">
        <w:rPr>
          <w:u w:val="single"/>
        </w:rPr>
        <w:t xml:space="preserve"> Baptist Church in Santiago, Chile. “</w:t>
      </w:r>
      <w:r w:rsidRPr="003C10EC">
        <w:rPr>
          <w:highlight w:val="green"/>
          <w:u w:val="single"/>
        </w:rPr>
        <w:t xml:space="preserve">People got </w:t>
      </w:r>
      <w:r w:rsidRPr="003C10EC">
        <w:rPr>
          <w:rStyle w:val="Emphasis"/>
          <w:highlight w:val="green"/>
        </w:rPr>
        <w:t>vaccinated with what was available</w:t>
      </w:r>
      <w:r w:rsidRPr="003C10EC">
        <w:rPr>
          <w:rStyle w:val="Emphasis"/>
        </w:rPr>
        <w:t xml:space="preserve">, which was </w:t>
      </w:r>
      <w:proofErr w:type="spellStart"/>
      <w:r w:rsidRPr="003C10EC">
        <w:rPr>
          <w:rStyle w:val="Emphasis"/>
          <w:highlight w:val="green"/>
        </w:rPr>
        <w:t>Sinovac</w:t>
      </w:r>
      <w:proofErr w:type="spellEnd"/>
      <w:r w:rsidRPr="003C10EC">
        <w:rPr>
          <w:sz w:val="16"/>
        </w:rPr>
        <w:t xml:space="preserve">.” Officials in Uruguay say </w:t>
      </w:r>
      <w:proofErr w:type="spellStart"/>
      <w:r w:rsidRPr="003C10EC">
        <w:rPr>
          <w:u w:val="single"/>
        </w:rPr>
        <w:t>Sinovac</w:t>
      </w:r>
      <w:proofErr w:type="spellEnd"/>
      <w:r w:rsidRPr="003C10EC">
        <w:rPr>
          <w:u w:val="single"/>
        </w:rPr>
        <w:t xml:space="preserve"> is helping stop COVID-19 there. While they concluded </w:t>
      </w:r>
      <w:proofErr w:type="spellStart"/>
      <w:r w:rsidRPr="003C10EC">
        <w:rPr>
          <w:u w:val="single"/>
        </w:rPr>
        <w:t>Sinovac</w:t>
      </w:r>
      <w:proofErr w:type="spellEnd"/>
      <w:r w:rsidRPr="003C10EC">
        <w:rPr>
          <w:u w:val="single"/>
        </w:rPr>
        <w:t xml:space="preserve"> was only 61 percent effective at preventing coronavirus cases</w:t>
      </w:r>
      <w:r w:rsidRPr="003C10EC">
        <w:rPr>
          <w:sz w:val="16"/>
        </w:rPr>
        <w:t>, they found the Chinese vaccine helped reduce death and ICU admissions by 95 percent and 92 percent, respectively. Since early June, case and death rates in Uruguay have steadily declined.</w:t>
      </w:r>
    </w:p>
    <w:p w14:paraId="5527F9C2" w14:textId="77777777" w:rsidR="00773EE5" w:rsidRPr="00976E44" w:rsidRDefault="00773EE5" w:rsidP="00773EE5">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79A57A30" w14:textId="77777777" w:rsidR="00773EE5" w:rsidRPr="00976E44" w:rsidRDefault="00773EE5" w:rsidP="00773EE5">
      <w:proofErr w:type="spellStart"/>
      <w:r w:rsidRPr="00976E44">
        <w:rPr>
          <w:rStyle w:val="Style13ptBold"/>
        </w:rPr>
        <w:t>Cossu</w:t>
      </w:r>
      <w:proofErr w:type="spellEnd"/>
      <w:r w:rsidRPr="00976E44">
        <w:rPr>
          <w:rStyle w:val="Style13ptBold"/>
        </w:rPr>
        <w:t xml:space="preserve">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7/16/20; </w:t>
      </w:r>
      <w:hyperlink r:id="rId11" w:history="1">
        <w:r w:rsidRPr="00976E44">
          <w:rPr>
            <w:rStyle w:val="Hyperlink"/>
          </w:rPr>
          <w:t>https://scroll.in/article/1000114/in-latin-america-chinese-vaccine-diplomacy-is-directly-challenging-uss-declining-authority</w:t>
        </w:r>
      </w:hyperlink>
      <w:r w:rsidRPr="00976E44">
        <w:t>] Justin</w:t>
      </w:r>
    </w:p>
    <w:p w14:paraId="5C4D8729" w14:textId="77777777" w:rsidR="00773EE5" w:rsidRPr="00976E44" w:rsidRDefault="00773EE5" w:rsidP="00773EE5">
      <w:pPr>
        <w:rPr>
          <w:rStyle w:val="Emphasis"/>
        </w:rPr>
      </w:pPr>
      <w:r w:rsidRPr="00976E44">
        <w:rPr>
          <w:sz w:val="16"/>
        </w:rPr>
        <w:lastRenderedPageBreak/>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25471653" w14:textId="77777777" w:rsidR="00773EE5" w:rsidRPr="00976E44" w:rsidRDefault="00773EE5" w:rsidP="00773EE5">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33302D3E" w14:textId="77777777" w:rsidR="00773EE5" w:rsidRPr="00976E44" w:rsidRDefault="00773EE5" w:rsidP="00773EE5">
      <w:pPr>
        <w:rPr>
          <w:sz w:val="16"/>
        </w:rPr>
      </w:pPr>
      <w:r w:rsidRPr="00976E44">
        <w:rPr>
          <w:sz w:val="16"/>
        </w:rPr>
        <w:t xml:space="preserve">During a global vaccine shortage, China has been able to provide 252 million doses to the world. This includes </w:t>
      </w:r>
      <w:proofErr w:type="gramStart"/>
      <w:r w:rsidRPr="00976E44">
        <w:rPr>
          <w:sz w:val="16"/>
        </w:rPr>
        <w:t>the majority of</w:t>
      </w:r>
      <w:proofErr w:type="gramEnd"/>
      <w:r w:rsidRPr="00976E44">
        <w:rPr>
          <w:sz w:val="16"/>
        </w:rPr>
        <w:t xml:space="preserve"> total doses made available to Latin American countries.</w:t>
      </w:r>
    </w:p>
    <w:p w14:paraId="5A447B1D" w14:textId="77777777" w:rsidR="00773EE5" w:rsidRPr="00976E44" w:rsidRDefault="00773EE5" w:rsidP="00773EE5">
      <w:pPr>
        <w:rPr>
          <w:sz w:val="16"/>
        </w:rPr>
      </w:pPr>
      <w:r w:rsidRPr="00976E44">
        <w:rPr>
          <w:sz w:val="16"/>
        </w:rPr>
        <w:t xml:space="preserve">Six national or regional entities can produce and distribute a consistent number of vaccines: Europe, the United States, China, South </w:t>
      </w:r>
      <w:proofErr w:type="gramStart"/>
      <w:r w:rsidRPr="00976E44">
        <w:rPr>
          <w:sz w:val="16"/>
        </w:rPr>
        <w:t>Korea</w:t>
      </w:r>
      <w:proofErr w:type="gramEnd"/>
      <w:r w:rsidRPr="00976E44">
        <w:rPr>
          <w:sz w:val="16"/>
        </w:rPr>
        <w:t xml:space="preserve"> and India. China has distributed the highest number, and almost half (42%) of these have gone outside its own country.</w:t>
      </w:r>
    </w:p>
    <w:p w14:paraId="1033EE57" w14:textId="77777777" w:rsidR="00773EE5" w:rsidRPr="00976E44" w:rsidRDefault="00773EE5" w:rsidP="00773EE5">
      <w:pPr>
        <w:rPr>
          <w:sz w:val="16"/>
        </w:rPr>
      </w:pPr>
      <w:r w:rsidRPr="00976E44">
        <w:rPr>
          <w:sz w:val="16"/>
        </w:rPr>
        <w:t>As of May, no other country can match this figure. Most countries are focused primarily on achieving their own herd immunity first.</w:t>
      </w:r>
    </w:p>
    <w:p w14:paraId="334B3B2D" w14:textId="77777777" w:rsidR="00773EE5" w:rsidRPr="00976E44" w:rsidRDefault="00773EE5" w:rsidP="00773EE5">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6829F055" w14:textId="77777777" w:rsidR="00773EE5" w:rsidRPr="00976E44" w:rsidRDefault="00773EE5" w:rsidP="00773EE5">
      <w:pPr>
        <w:rPr>
          <w:u w:val="single"/>
        </w:rPr>
      </w:pPr>
      <w:r w:rsidRPr="00976E44">
        <w:rPr>
          <w:u w:val="single"/>
        </w:rPr>
        <w:t xml:space="preserve">Declining </w:t>
      </w:r>
      <w:r w:rsidRPr="00976E44">
        <w:rPr>
          <w:rStyle w:val="Emphasis"/>
        </w:rPr>
        <w:t>‘Washington Consensus’</w:t>
      </w:r>
    </w:p>
    <w:p w14:paraId="2BF5D58E" w14:textId="77777777" w:rsidR="00773EE5" w:rsidRPr="00976E44" w:rsidRDefault="00773EE5" w:rsidP="00773EE5">
      <w:pPr>
        <w:rPr>
          <w:u w:val="single"/>
        </w:rPr>
      </w:pPr>
      <w:r w:rsidRPr="00976E44">
        <w:rPr>
          <w:sz w:val="16"/>
        </w:rPr>
        <w:t xml:space="preserve">The rationale behind American policy towards Latin America has long been that unstable </w:t>
      </w:r>
      <w:proofErr w:type="spellStart"/>
      <w:r w:rsidRPr="00976E44">
        <w:rPr>
          <w:sz w:val="16"/>
        </w:rPr>
        <w:t>neighbours</w:t>
      </w:r>
      <w:proofErr w:type="spellEnd"/>
      <w:r w:rsidRPr="00976E44">
        <w:rPr>
          <w:sz w:val="16"/>
        </w:rPr>
        <w:t xml:space="preserve"> (especially Communist ones) </w:t>
      </w:r>
      <w:proofErr w:type="spellStart"/>
      <w:r w:rsidRPr="00976E44">
        <w:rPr>
          <w:sz w:val="16"/>
        </w:rPr>
        <w:t>destabilise</w:t>
      </w:r>
      <w:proofErr w:type="spellEnd"/>
      <w:r w:rsidRPr="00976E44">
        <w:rPr>
          <w:sz w:val="16"/>
        </w:rPr>
        <w:t xml:space="preserv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110E78EA" w14:textId="77777777" w:rsidR="00773EE5" w:rsidRPr="00976E44" w:rsidRDefault="00773EE5" w:rsidP="00773EE5">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734151B1" w14:textId="77777777" w:rsidR="00773EE5" w:rsidRPr="00976E44" w:rsidRDefault="00773EE5" w:rsidP="00773EE5">
      <w:pPr>
        <w:rPr>
          <w:sz w:val="16"/>
        </w:rPr>
      </w:pPr>
      <w:r w:rsidRPr="00976E44">
        <w:rPr>
          <w:sz w:val="16"/>
        </w:rPr>
        <w:t xml:space="preserve">Despite good intentions, the International Monetary Fund and World Bank </w:t>
      </w:r>
      <w:proofErr w:type="spellStart"/>
      <w:r w:rsidRPr="00976E44">
        <w:rPr>
          <w:sz w:val="16"/>
        </w:rPr>
        <w:t>programmes</w:t>
      </w:r>
      <w:proofErr w:type="spellEnd"/>
      <w:r w:rsidRPr="00976E44">
        <w:rPr>
          <w:sz w:val="16"/>
        </w:rPr>
        <w:t xml:space="preserve"> did not alleviate Latin America’s problems. On the contrary, the Washington Consensus is often cited as having </w:t>
      </w:r>
      <w:proofErr w:type="spellStart"/>
      <w:r w:rsidRPr="00976E44">
        <w:rPr>
          <w:sz w:val="16"/>
        </w:rPr>
        <w:t>fuelled</w:t>
      </w:r>
      <w:proofErr w:type="spellEnd"/>
      <w:r w:rsidRPr="00976E44">
        <w:rPr>
          <w:sz w:val="16"/>
        </w:rPr>
        <w:t xml:space="preserve"> a resurgence of populism in Latin America. It is also held responsible for the succession of left-wing governments in the 1990s known as the Pink Tide.</w:t>
      </w:r>
    </w:p>
    <w:p w14:paraId="2BE7E558" w14:textId="77777777" w:rsidR="00773EE5" w:rsidRPr="00976E44" w:rsidRDefault="00773EE5" w:rsidP="00773EE5">
      <w:pPr>
        <w:rPr>
          <w:sz w:val="16"/>
        </w:rPr>
      </w:pPr>
      <w:r w:rsidRPr="00976E44">
        <w:rPr>
          <w:sz w:val="16"/>
        </w:rPr>
        <w:t xml:space="preserve">Five of the </w:t>
      </w:r>
      <w:proofErr w:type="spellStart"/>
      <w:r w:rsidRPr="00976E44">
        <w:rPr>
          <w:sz w:val="16"/>
        </w:rPr>
        <w:t>nations</w:t>
      </w:r>
      <w:proofErr w:type="spellEnd"/>
      <w:r w:rsidRPr="00976E44">
        <w:rPr>
          <w:sz w:val="16"/>
        </w:rPr>
        <w:t xml:space="preserve"> subject to the Washington Consensus (Argentina, Brazil, Chile, </w:t>
      </w:r>
      <w:proofErr w:type="gramStart"/>
      <w:r w:rsidRPr="00976E44">
        <w:rPr>
          <w:sz w:val="16"/>
        </w:rPr>
        <w:t>Mexico</w:t>
      </w:r>
      <w:proofErr w:type="gramEnd"/>
      <w:r w:rsidRPr="00976E44">
        <w:rPr>
          <w:sz w:val="16"/>
        </w:rPr>
        <w:t xml:space="preserve">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7A562620" w14:textId="77777777" w:rsidR="00773EE5" w:rsidRPr="00976E44" w:rsidRDefault="00773EE5" w:rsidP="00773EE5">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56018C90" w14:textId="77777777" w:rsidR="00773EE5" w:rsidRPr="00976E44" w:rsidRDefault="00773EE5" w:rsidP="00773EE5">
      <w:pPr>
        <w:rPr>
          <w:sz w:val="16"/>
        </w:rPr>
      </w:pPr>
      <w:r w:rsidRPr="00976E44">
        <w:rPr>
          <w:sz w:val="16"/>
        </w:rPr>
        <w:t>Rising Chinese power</w:t>
      </w:r>
    </w:p>
    <w:p w14:paraId="147A62BB" w14:textId="77777777" w:rsidR="00773EE5" w:rsidRPr="00976E44" w:rsidRDefault="00773EE5" w:rsidP="00773EE5">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r w:rsidRPr="00976E44">
        <w:rPr>
          <w:rStyle w:val="Emphasis"/>
        </w:rPr>
        <w:t xml:space="preserve">Covid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362A616C" w14:textId="77777777" w:rsidR="00773EE5" w:rsidRPr="00976E44" w:rsidRDefault="00773EE5" w:rsidP="00773EE5">
      <w:pPr>
        <w:rPr>
          <w:sz w:val="16"/>
        </w:rPr>
      </w:pPr>
      <w:r w:rsidRPr="00976E44">
        <w:rPr>
          <w:sz w:val="16"/>
        </w:rPr>
        <w:t xml:space="preserve">A scheduled $8 trillion for project infrastructure in sixty-eight countries through the New Silk Road </w:t>
      </w:r>
      <w:proofErr w:type="spellStart"/>
      <w:r w:rsidRPr="00976E44">
        <w:rPr>
          <w:sz w:val="16"/>
        </w:rPr>
        <w:t>programme</w:t>
      </w:r>
      <w:proofErr w:type="spellEnd"/>
      <w:r w:rsidRPr="00976E44">
        <w:rPr>
          <w:sz w:val="16"/>
        </w:rPr>
        <w:t xml:space="preserve"> vividly captures its approach. Brazil, Venezuela, </w:t>
      </w:r>
      <w:proofErr w:type="gramStart"/>
      <w:r w:rsidRPr="00976E44">
        <w:rPr>
          <w:sz w:val="16"/>
        </w:rPr>
        <w:t>Ecuador</w:t>
      </w:r>
      <w:proofErr w:type="gramEnd"/>
      <w:r w:rsidRPr="00976E44">
        <w:rPr>
          <w:sz w:val="16"/>
        </w:rPr>
        <w:t xml:space="preserve"> and Bolivia already have partnership projects with China and Mexico is considering joining one.</w:t>
      </w:r>
    </w:p>
    <w:p w14:paraId="12E83CA3" w14:textId="77777777" w:rsidR="00773EE5" w:rsidRPr="00976E44" w:rsidRDefault="00773EE5" w:rsidP="00773EE5">
      <w:pPr>
        <w:rPr>
          <w:sz w:val="16"/>
        </w:rPr>
      </w:pPr>
      <w:r w:rsidRPr="00976E44">
        <w:rPr>
          <w:sz w:val="16"/>
        </w:rPr>
        <w:t>The US and Chinese tools for economic diplomacy are very similar in practice, yet fundamentally different in philosophy.</w:t>
      </w:r>
    </w:p>
    <w:p w14:paraId="726AE8DE" w14:textId="77777777" w:rsidR="00773EE5" w:rsidRPr="00976E44" w:rsidRDefault="00773EE5" w:rsidP="00773EE5">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 xml:space="preserve">economically successful by working hard to </w:t>
      </w:r>
      <w:proofErr w:type="spellStart"/>
      <w:r w:rsidRPr="00976E44">
        <w:rPr>
          <w:rStyle w:val="Emphasis"/>
        </w:rPr>
        <w:t>realise</w:t>
      </w:r>
      <w:proofErr w:type="spellEnd"/>
      <w:r w:rsidRPr="00976E44">
        <w:rPr>
          <w:rStyle w:val="Emphasis"/>
        </w:rPr>
        <w:t xml:space="preserve"> our individuality</w:t>
      </w:r>
      <w:r w:rsidRPr="00976E44">
        <w:rPr>
          <w:u w:val="single"/>
        </w:rPr>
        <w:t>... We will export the idea that this is the best possible system through soft power and economic cooperation.</w:t>
      </w:r>
    </w:p>
    <w:p w14:paraId="0A747A92" w14:textId="77777777" w:rsidR="00773EE5" w:rsidRPr="00976E44" w:rsidRDefault="00773EE5" w:rsidP="00773EE5">
      <w:pPr>
        <w:rPr>
          <w:sz w:val="16"/>
        </w:rPr>
      </w:pPr>
      <w:r w:rsidRPr="00976E44">
        <w:rPr>
          <w:sz w:val="16"/>
        </w:rPr>
        <w:lastRenderedPageBreak/>
        <w:t xml:space="preserve">In contrast, </w:t>
      </w:r>
      <w:r w:rsidRPr="00976E44">
        <w:rPr>
          <w:u w:val="single"/>
        </w:rPr>
        <w:t xml:space="preserve">Chinese economic diplomacy is an extension of a collective dream where individuals work hard to </w:t>
      </w:r>
      <w:proofErr w:type="spellStart"/>
      <w:r w:rsidRPr="00976E44">
        <w:rPr>
          <w:rStyle w:val="Emphasis"/>
        </w:rPr>
        <w:t>realise</w:t>
      </w:r>
      <w:proofErr w:type="spellEnd"/>
      <w:r w:rsidRPr="00976E44">
        <w:rPr>
          <w:rStyle w:val="Emphasis"/>
        </w:rPr>
        <w:t xml:space="preserve"> the success of the collectivity: everybody in their community and the world.</w:t>
      </w:r>
    </w:p>
    <w:p w14:paraId="318EF880" w14:textId="77777777" w:rsidR="00773EE5" w:rsidRPr="00976E44" w:rsidRDefault="00773EE5" w:rsidP="00773EE5">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proofErr w:type="spellStart"/>
      <w:r w:rsidRPr="00976E44">
        <w:rPr>
          <w:rStyle w:val="Emphasis"/>
          <w:highlight w:val="green"/>
        </w:rPr>
        <w:t>favour</w:t>
      </w:r>
      <w:proofErr w:type="spellEnd"/>
      <w:r w:rsidRPr="00976E44">
        <w:rPr>
          <w:rStyle w:val="Emphasis"/>
          <w:highlight w:val="green"/>
        </w:rPr>
        <w:t xml:space="preserve"> </w:t>
      </w:r>
      <w:r w:rsidRPr="00976E44">
        <w:rPr>
          <w:rStyle w:val="Emphasis"/>
        </w:rPr>
        <w:t xml:space="preserve">the </w:t>
      </w:r>
      <w:r w:rsidRPr="00976E44">
        <w:rPr>
          <w:rStyle w:val="Emphasis"/>
          <w:highlight w:val="green"/>
        </w:rPr>
        <w:t>Chinese</w:t>
      </w:r>
      <w:r w:rsidRPr="00976E44">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54E00896" w14:textId="77777777" w:rsidR="00773EE5" w:rsidRPr="00976E44" w:rsidRDefault="00773EE5" w:rsidP="00773EE5">
      <w:pPr>
        <w:rPr>
          <w:sz w:val="16"/>
        </w:rPr>
      </w:pPr>
      <w:r w:rsidRPr="00976E44">
        <w:rPr>
          <w:sz w:val="16"/>
        </w:rPr>
        <w:t>Old international order</w:t>
      </w:r>
    </w:p>
    <w:p w14:paraId="31B64446" w14:textId="77777777" w:rsidR="00773EE5" w:rsidRPr="00976E44" w:rsidRDefault="00773EE5" w:rsidP="00773EE5">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w:t>
      </w:r>
      <w:proofErr w:type="gramStart"/>
      <w:r w:rsidRPr="00976E44">
        <w:rPr>
          <w:rStyle w:val="Emphasis"/>
        </w:rPr>
        <w:t>a crisis situation</w:t>
      </w:r>
      <w:proofErr w:type="gramEnd"/>
      <w:r w:rsidRPr="00976E44">
        <w:rPr>
          <w:rStyle w:val="Emphasis"/>
        </w:rPr>
        <w:t xml:space="preserve">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38660CD8" w14:textId="77777777" w:rsidR="00773EE5" w:rsidRPr="00976E44" w:rsidRDefault="00773EE5" w:rsidP="00773EE5">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3E078506" w14:textId="77777777" w:rsidR="00773EE5" w:rsidRPr="00976E44" w:rsidRDefault="00773EE5" w:rsidP="00773EE5">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418706C1" w14:textId="77777777" w:rsidR="00773EE5" w:rsidRPr="00976E44" w:rsidRDefault="00773EE5" w:rsidP="00773EE5"/>
    <w:p w14:paraId="741AF034" w14:textId="77777777" w:rsidR="00773EE5" w:rsidRPr="00976E44" w:rsidRDefault="00773EE5" w:rsidP="00773EE5">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487DEFC7" w14:textId="77777777" w:rsidR="00773EE5" w:rsidRPr="00976E44" w:rsidRDefault="00773EE5" w:rsidP="00773EE5">
      <w:proofErr w:type="spellStart"/>
      <w:r w:rsidRPr="00976E44">
        <w:rPr>
          <w:rStyle w:val="Style13ptBold"/>
        </w:rPr>
        <w:t>Yulis</w:t>
      </w:r>
      <w:proofErr w:type="spellEnd"/>
      <w:r w:rsidRPr="00976E44">
        <w:rPr>
          <w:rStyle w:val="Style13ptBold"/>
        </w:rPr>
        <w:t xml:space="preserve"> 17</w:t>
      </w:r>
      <w:r w:rsidRPr="00976E44">
        <w:t xml:space="preserve"> [Max; Major in </w:t>
      </w:r>
      <w:proofErr w:type="spellStart"/>
      <w:r w:rsidRPr="00976E44">
        <w:t>PoliSci</w:t>
      </w:r>
      <w:proofErr w:type="spellEnd"/>
      <w:r w:rsidRPr="00976E44">
        <w:t xml:space="preserve">, Penn Political Review; “In Defense of Liberal Internationalism,” Penn Political Review; 4/8/17; </w:t>
      </w:r>
      <w:hyperlink r:id="rId12" w:history="1">
        <w:r w:rsidRPr="00976E44">
          <w:rPr>
            <w:rStyle w:val="Hyperlink"/>
          </w:rPr>
          <w:t>http://pennpoliticalreview.org/2017/04/in-defense-of-liberal-internationalism/</w:t>
        </w:r>
      </w:hyperlink>
      <w:r w:rsidRPr="00976E44">
        <w:t>] // Re-Cut Justin</w:t>
      </w:r>
    </w:p>
    <w:p w14:paraId="22648CEC" w14:textId="77777777" w:rsidR="00773EE5" w:rsidRPr="00976E44" w:rsidRDefault="00773EE5" w:rsidP="00773EE5">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w:t>
      </w:r>
      <w:proofErr w:type="gramStart"/>
      <w:r w:rsidRPr="00976E44">
        <w:rPr>
          <w:u w:val="single"/>
        </w:rPr>
        <w:t>has the ability to</w:t>
      </w:r>
      <w:proofErr w:type="gramEnd"/>
      <w:r w:rsidRPr="00976E44">
        <w:rPr>
          <w:u w:val="single"/>
        </w:rPr>
        <w:t xml:space="preserve"> revive the world order and traditionally hallmarked human rights, peace, and democracy. </w:t>
      </w:r>
      <w:r w:rsidRPr="00976E44">
        <w:rPr>
          <w:rStyle w:val="Emphasis"/>
        </w:rPr>
        <w:t>The United States</w:t>
      </w:r>
      <w:r w:rsidRPr="00976E44">
        <w:rPr>
          <w:sz w:val="16"/>
        </w:rPr>
        <w:t xml:space="preserve">, with </w:t>
      </w:r>
      <w:proofErr w:type="gramStart"/>
      <w:r w:rsidRPr="00976E44">
        <w:rPr>
          <w:sz w:val="16"/>
        </w:rPr>
        <w:t>all of</w:t>
      </w:r>
      <w:proofErr w:type="gramEnd"/>
      <w:r w:rsidRPr="00976E44">
        <w:rPr>
          <w:sz w:val="16"/>
        </w:rPr>
        <w:t xml:space="preserve">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w:t>
      </w:r>
      <w:proofErr w:type="gramStart"/>
      <w:r w:rsidRPr="00976E44">
        <w:rPr>
          <w:u w:val="single"/>
        </w:rPr>
        <w:t>in an effort to</w:t>
      </w:r>
      <w:proofErr w:type="gramEnd"/>
      <w:r w:rsidRPr="00976E44">
        <w:rPr>
          <w:u w:val="single"/>
        </w:rPr>
        <w:t xml:space="preserve">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w:t>
      </w:r>
      <w:proofErr w:type="gramStart"/>
      <w:r w:rsidRPr="00976E44">
        <w:rPr>
          <w:sz w:val="16"/>
        </w:rPr>
        <w:t>protectionism, and</w:t>
      </w:r>
      <w:proofErr w:type="gramEnd"/>
      <w:r w:rsidRPr="00976E44">
        <w:rPr>
          <w:sz w:val="16"/>
        </w:rPr>
        <w:t xml:space="preserve"> come to grips with the newly transnational nature of problems ranging from climate change to international terrorism. </w:t>
      </w:r>
    </w:p>
    <w:p w14:paraId="067EF53B" w14:textId="77777777" w:rsidR="00773EE5" w:rsidRPr="00976E44" w:rsidRDefault="00773EE5" w:rsidP="00773EE5">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w:t>
      </w:r>
      <w:r w:rsidRPr="00976E44">
        <w:rPr>
          <w:sz w:val="16"/>
        </w:rPr>
        <w:lastRenderedPageBreak/>
        <w:t xml:space="preserve">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4F929473" w14:textId="77777777" w:rsidR="00773EE5" w:rsidRPr="00976E44" w:rsidRDefault="00773EE5" w:rsidP="00773EE5">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w:t>
      </w:r>
      <w:proofErr w:type="spellStart"/>
      <w:r w:rsidRPr="00976E44">
        <w:rPr>
          <w:u w:val="single"/>
        </w:rPr>
        <w:t>deproliferation</w:t>
      </w:r>
      <w:proofErr w:type="spellEnd"/>
      <w:r w:rsidRPr="00976E44">
        <w:rPr>
          <w:u w:val="single"/>
        </w:rPr>
        <w:t xml:space="preserve">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4555EC93" w14:textId="77777777" w:rsidR="00773EE5" w:rsidRPr="00976E44" w:rsidRDefault="00773EE5" w:rsidP="00773EE5"/>
    <w:p w14:paraId="0C61935B" w14:textId="77777777" w:rsidR="00773EE5" w:rsidRPr="00976E44" w:rsidRDefault="00773EE5" w:rsidP="00773EE5">
      <w:pPr>
        <w:pStyle w:val="Heading4"/>
        <w:rPr>
          <w:rFonts w:cs="Calibri"/>
        </w:rPr>
      </w:pPr>
      <w:proofErr w:type="gramStart"/>
      <w:r w:rsidRPr="00976E44">
        <w:rPr>
          <w:rFonts w:cs="Calibri"/>
        </w:rPr>
        <w:t>Yes</w:t>
      </w:r>
      <w:proofErr w:type="gramEnd"/>
      <w:r w:rsidRPr="00976E44">
        <w:rPr>
          <w:rFonts w:cs="Calibri"/>
        </w:rPr>
        <w:t xml:space="preserve"> transition wars---both sides </w:t>
      </w:r>
      <w:r w:rsidRPr="00976E44">
        <w:rPr>
          <w:rFonts w:cs="Calibri"/>
          <w:u w:val="single"/>
        </w:rPr>
        <w:t>miscalculate</w:t>
      </w:r>
      <w:r w:rsidRPr="00976E44">
        <w:rPr>
          <w:rFonts w:cs="Calibri"/>
        </w:rPr>
        <w:t>.</w:t>
      </w:r>
    </w:p>
    <w:p w14:paraId="165EB645" w14:textId="77777777" w:rsidR="00773EE5" w:rsidRPr="00976E44" w:rsidRDefault="00773EE5" w:rsidP="00773EE5">
      <w:r w:rsidRPr="00976E44">
        <w:t>Min-</w:t>
      </w:r>
      <w:proofErr w:type="spellStart"/>
      <w:r w:rsidRPr="00976E44">
        <w:t>hyung</w:t>
      </w:r>
      <w:proofErr w:type="spellEnd"/>
      <w:r w:rsidRPr="00976E44">
        <w:t xml:space="preserve"> </w:t>
      </w:r>
      <w:r w:rsidRPr="00976E44">
        <w:rPr>
          <w:rStyle w:val="Style13ptBold"/>
        </w:rPr>
        <w:t>Kim 20</w:t>
      </w:r>
      <w:r w:rsidRPr="00976E44">
        <w:t xml:space="preserve">. Department of Political Science and International Relations, Kyung </w:t>
      </w:r>
      <w:proofErr w:type="spellStart"/>
      <w:r w:rsidRPr="00976E44">
        <w:t>Hee</w:t>
      </w:r>
      <w:proofErr w:type="spellEnd"/>
      <w:r w:rsidRPr="00976E44">
        <w:t xml:space="preserve"> University, Seoul, South Korea. “A real driver of US–China trade conflict: The Sino–US competition for global hegemony and its implications for the future” Emerald Insight. 02-04-2019. </w:t>
      </w:r>
      <w:hyperlink r:id="rId13" w:history="1">
        <w:r w:rsidRPr="00976E44">
          <w:rPr>
            <w:rStyle w:val="Hyperlink"/>
          </w:rPr>
          <w:t>https://www.emerald.com/insight/content/doi/10.1108/ITPD-02-2019-003/full/html</w:t>
        </w:r>
      </w:hyperlink>
      <w:r w:rsidRPr="00976E44">
        <w:rPr>
          <w:rStyle w:val="Hyperlink"/>
        </w:rPr>
        <w:t xml:space="preserve"> // Re-Cut Justin</w:t>
      </w:r>
    </w:p>
    <w:p w14:paraId="4A832EFC" w14:textId="77777777" w:rsidR="00773EE5" w:rsidRPr="00976E44" w:rsidRDefault="00773EE5" w:rsidP="00773EE5">
      <w:pPr>
        <w:rPr>
          <w:u w:val="single"/>
        </w:rPr>
      </w:pPr>
      <w:r w:rsidRPr="00976E44">
        <w:rPr>
          <w:sz w:val="14"/>
        </w:rPr>
        <w:t xml:space="preserve">Underlying these arguments for an inevitable war between the two superpowers is PTT. PTT originally formulated by </w:t>
      </w:r>
      <w:proofErr w:type="spellStart"/>
      <w:r w:rsidRPr="00976E44">
        <w:rPr>
          <w:sz w:val="14"/>
        </w:rPr>
        <w:t>Organski</w:t>
      </w:r>
      <w:proofErr w:type="spellEnd"/>
      <w:r w:rsidRPr="00976E44">
        <w:rPr>
          <w:sz w:val="14"/>
        </w:rPr>
        <w:t xml:space="preserve">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w:t>
      </w:r>
      <w:proofErr w:type="gramStart"/>
      <w:r w:rsidRPr="00976E44">
        <w:rPr>
          <w:u w:val="single"/>
        </w:rPr>
        <w:t>i.e.</w:t>
      </w:r>
      <w:proofErr w:type="gramEnd"/>
      <w:r w:rsidRPr="00976E44">
        <w:rPr>
          <w:u w:val="single"/>
        </w:rPr>
        <w:t xml:space="preserv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w:t>
      </w:r>
      <w:r w:rsidRPr="00976E44">
        <w:rPr>
          <w:sz w:val="14"/>
        </w:rPr>
        <w:lastRenderedPageBreak/>
        <w:t>a dominant state and a rising and dissatisfied challenger (</w:t>
      </w:r>
      <w:proofErr w:type="spellStart"/>
      <w:r w:rsidRPr="00976E44">
        <w:rPr>
          <w:sz w:val="14"/>
        </w:rPr>
        <w:t>Organski</w:t>
      </w:r>
      <w:proofErr w:type="spellEnd"/>
      <w:r w:rsidRPr="00976E44">
        <w:rPr>
          <w:sz w:val="14"/>
        </w:rPr>
        <w:t xml:space="preserve"> and Kugler, 1980, pp. 19-</w:t>
      </w:r>
      <w:proofErr w:type="gramStart"/>
      <w:r w:rsidRPr="00976E44">
        <w:rPr>
          <w:sz w:val="14"/>
        </w:rPr>
        <w:t>20)[</w:t>
      </w:r>
      <w:proofErr w:type="gramEnd"/>
      <w:r w:rsidRPr="00976E44">
        <w:rPr>
          <w:sz w:val="14"/>
        </w:rPr>
        <w:t xml:space="preserve">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order and </w:t>
      </w:r>
      <w:r w:rsidRPr="00976E44">
        <w:rPr>
          <w:b/>
          <w:bCs/>
          <w:highlight w:val="green"/>
          <w:u w:val="single"/>
        </w:rPr>
        <w:t>initiates war</w:t>
      </w:r>
      <w:r w:rsidRPr="00976E44">
        <w:rPr>
          <w:b/>
          <w:bCs/>
          <w:u w:val="single"/>
        </w:rPr>
        <w:t xml:space="preserve"> against a declining hegemon </w:t>
      </w:r>
      <w:proofErr w:type="gramStart"/>
      <w:r w:rsidRPr="00976E44">
        <w:rPr>
          <w:b/>
          <w:bCs/>
          <w:u w:val="single"/>
        </w:rPr>
        <w:t xml:space="preserve">in order </w:t>
      </w:r>
      <w:r w:rsidRPr="00976E44">
        <w:rPr>
          <w:b/>
          <w:bCs/>
          <w:highlight w:val="green"/>
          <w:u w:val="single"/>
        </w:rPr>
        <w:t>to</w:t>
      </w:r>
      <w:proofErr w:type="gramEnd"/>
      <w:r w:rsidRPr="00976E44">
        <w:rPr>
          <w:b/>
          <w:bCs/>
          <w:highlight w:val="green"/>
          <w:u w:val="single"/>
        </w:rPr>
        <w:t xml:space="preserve">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w:t>
      </w:r>
      <w:proofErr w:type="spellStart"/>
      <w:r w:rsidRPr="00976E44">
        <w:rPr>
          <w:sz w:val="14"/>
        </w:rPr>
        <w:t>Organski</w:t>
      </w:r>
      <w:proofErr w:type="spellEnd"/>
      <w:r w:rsidRPr="00976E44">
        <w:rPr>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the 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w:t>
      </w:r>
      <w:proofErr w:type="gramStart"/>
      <w:r w:rsidRPr="00976E44">
        <w:rPr>
          <w:sz w:val="14"/>
        </w:rPr>
        <w:t>Shirk</w:t>
      </w:r>
      <w:proofErr w:type="gramEnd"/>
      <w:r w:rsidRPr="00976E44">
        <w:rPr>
          <w:sz w:val="14"/>
        </w:rPr>
        <w:t xml:space="preserve"> (2007, p. 4), China 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w:t>
      </w:r>
      <w:proofErr w:type="gramStart"/>
      <w:r w:rsidRPr="00976E44">
        <w:rPr>
          <w:u w:val="single"/>
        </w:rPr>
        <w:t>in the near future</w:t>
      </w:r>
      <w:proofErr w:type="gramEnd"/>
      <w:r w:rsidRPr="00976E44">
        <w:rPr>
          <w:u w:val="single"/>
        </w:rPr>
        <w:t xml:space="preserv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25AE630C" w14:textId="77777777" w:rsidR="00773EE5" w:rsidRDefault="00773EE5" w:rsidP="00773EE5"/>
    <w:p w14:paraId="2E1A939C" w14:textId="77777777" w:rsidR="00773EE5" w:rsidRDefault="00773EE5" w:rsidP="00773EE5">
      <w:pPr>
        <w:pStyle w:val="Heading3"/>
      </w:pPr>
      <w:r>
        <w:lastRenderedPageBreak/>
        <w:t>1AC – Adv – Pandemics</w:t>
      </w:r>
    </w:p>
    <w:p w14:paraId="4C9D8FC1" w14:textId="77777777" w:rsidR="00773EE5" w:rsidRPr="00361031" w:rsidRDefault="00773EE5" w:rsidP="00773EE5">
      <w:pPr>
        <w:pStyle w:val="Heading4"/>
        <w:rPr>
          <w:rFonts w:cs="Calibri"/>
        </w:rPr>
      </w:pPr>
      <w:r w:rsidRPr="00361031">
        <w:rPr>
          <w:rFonts w:cs="Calibri"/>
        </w:rPr>
        <w:t xml:space="preserve">Only the plan can solve </w:t>
      </w:r>
      <w:r w:rsidRPr="00361031">
        <w:rPr>
          <w:rFonts w:cs="Calibri"/>
          <w:u w:val="single"/>
        </w:rPr>
        <w:t>covid access</w:t>
      </w:r>
      <w:r w:rsidRPr="00361031">
        <w:rPr>
          <w:rFonts w:cs="Calibri"/>
        </w:rPr>
        <w:t xml:space="preserve"> – inequalities </w:t>
      </w:r>
      <w:r w:rsidRPr="00361031">
        <w:rPr>
          <w:rFonts w:cs="Calibri"/>
          <w:u w:val="single"/>
        </w:rPr>
        <w:t>heighten</w:t>
      </w:r>
      <w:r w:rsidRPr="00361031">
        <w:rPr>
          <w:rFonts w:cs="Calibri"/>
        </w:rPr>
        <w:t xml:space="preserve"> the risk of </w:t>
      </w:r>
      <w:r w:rsidRPr="00361031">
        <w:rPr>
          <w:rFonts w:cs="Calibri"/>
          <w:u w:val="single"/>
        </w:rPr>
        <w:t>mutations</w:t>
      </w:r>
      <w:r w:rsidRPr="00361031">
        <w:rPr>
          <w:rFonts w:cs="Calibri"/>
        </w:rPr>
        <w:t xml:space="preserve"> and </w:t>
      </w:r>
      <w:r w:rsidRPr="00361031">
        <w:rPr>
          <w:rFonts w:cs="Calibri"/>
          <w:u w:val="single"/>
        </w:rPr>
        <w:t>uneven development</w:t>
      </w:r>
      <w:r w:rsidRPr="00361031">
        <w:rPr>
          <w:rFonts w:cs="Calibri"/>
        </w:rPr>
        <w:t xml:space="preserve"> – neg objections </w:t>
      </w:r>
      <w:r w:rsidRPr="00361031">
        <w:rPr>
          <w:rFonts w:cs="Calibri"/>
          <w:u w:val="single"/>
        </w:rPr>
        <w:t>miss the boat</w:t>
      </w:r>
      <w:r w:rsidRPr="00361031">
        <w:rPr>
          <w:rFonts w:cs="Calibri"/>
        </w:rPr>
        <w:t>.</w:t>
      </w:r>
    </w:p>
    <w:p w14:paraId="53A0AEE9" w14:textId="77777777" w:rsidR="00773EE5" w:rsidRPr="00361031" w:rsidRDefault="00773EE5" w:rsidP="00773EE5">
      <w:r w:rsidRPr="00361031">
        <w:rPr>
          <w:rStyle w:val="Style13ptBold"/>
        </w:rPr>
        <w:t>Kumar 21</w:t>
      </w:r>
      <w:r w:rsidRPr="00361031">
        <w:t xml:space="preserve"> [</w:t>
      </w:r>
      <w:proofErr w:type="spellStart"/>
      <w:r w:rsidRPr="00361031">
        <w:t>Rajeesh</w:t>
      </w:r>
      <w:proofErr w:type="spellEnd"/>
      <w:r w:rsidRPr="00361031">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361031">
        <w:t>JamiaMilliaIslamia</w:t>
      </w:r>
      <w:proofErr w:type="spellEnd"/>
      <w:r w:rsidRPr="00361031">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361031">
        <w:t>books;Eurozone</w:t>
      </w:r>
      <w:proofErr w:type="spellEnd"/>
      <w:r w:rsidRPr="00361031">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4" w:history="1">
        <w:r w:rsidRPr="00361031">
          <w:rPr>
            <w:rStyle w:val="Hyperlink"/>
          </w:rPr>
          <w:t>https://idsa.in/issuebrief/wto-trips-waiver-covid-vaccine-rkumar-120721</w:t>
        </w:r>
      </w:hyperlink>
      <w:r w:rsidRPr="00361031">
        <w:t>] Justin</w:t>
      </w:r>
    </w:p>
    <w:p w14:paraId="56630BA4" w14:textId="77777777" w:rsidR="00773EE5" w:rsidRPr="00361031" w:rsidRDefault="00773EE5" w:rsidP="00773EE5">
      <w:pPr>
        <w:rPr>
          <w:sz w:val="16"/>
        </w:rPr>
      </w:pPr>
      <w:r w:rsidRPr="00361031">
        <w:rPr>
          <w:sz w:val="16"/>
        </w:rPr>
        <w:t xml:space="preserve">According to Duke Global Health Innovation Center, which monitors COVID-19 vaccine purchases, </w:t>
      </w:r>
      <w:r w:rsidRPr="00361031">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361031">
        <w:rPr>
          <w:highlight w:val="green"/>
          <w:u w:val="single"/>
        </w:rPr>
        <w:t>bought</w:t>
      </w:r>
      <w:r w:rsidRPr="00361031">
        <w:rPr>
          <w:u w:val="single"/>
        </w:rPr>
        <w:t xml:space="preserve"> up to </w:t>
      </w:r>
      <w:r w:rsidRPr="00361031">
        <w:rPr>
          <w:rStyle w:val="Emphasis"/>
        </w:rPr>
        <w:t xml:space="preserve">53 per cent of the most promising </w:t>
      </w:r>
      <w:r w:rsidRPr="00361031">
        <w:rPr>
          <w:rStyle w:val="Emphasis"/>
          <w:highlight w:val="green"/>
        </w:rPr>
        <w:t>vaccines</w:t>
      </w:r>
      <w:r w:rsidRPr="00361031">
        <w:rPr>
          <w:u w:val="single"/>
        </w:rPr>
        <w:t xml:space="preserve"> so far</w:t>
      </w:r>
      <w:r w:rsidRPr="00361031">
        <w:rPr>
          <w:sz w:val="16"/>
        </w:rPr>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rPr>
          <w:sz w:val="16"/>
        </w:rPr>
        <w:t xml:space="preserve">. At the same time, </w:t>
      </w:r>
      <w:r w:rsidRPr="00361031">
        <w:rPr>
          <w:u w:val="single"/>
        </w:rPr>
        <w:t xml:space="preserve">the </w:t>
      </w:r>
      <w:r w:rsidRPr="00361031">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361031">
        <w:rPr>
          <w:highlight w:val="green"/>
          <w:u w:val="single"/>
        </w:rPr>
        <w:t>received</w:t>
      </w:r>
      <w:r w:rsidRPr="00361031">
        <w:rPr>
          <w:u w:val="single"/>
        </w:rPr>
        <w:t xml:space="preserve"> only </w:t>
      </w:r>
      <w:r w:rsidRPr="00361031">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30C27B1B" w14:textId="77777777" w:rsidR="00773EE5" w:rsidRPr="00361031" w:rsidRDefault="00773EE5" w:rsidP="00773EE5">
      <w:pPr>
        <w:rPr>
          <w:u w:val="single"/>
        </w:rPr>
      </w:pPr>
      <w:r w:rsidRPr="00361031">
        <w:rPr>
          <w:sz w:val="16"/>
        </w:rPr>
        <w:t xml:space="preserve">Consequently, </w:t>
      </w:r>
      <w:r w:rsidRPr="00361031">
        <w:rPr>
          <w:u w:val="single"/>
        </w:rPr>
        <w:t xml:space="preserve">there is a </w:t>
      </w:r>
      <w:r w:rsidRPr="00361031">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rPr>
          <w:sz w:val="16"/>
        </w:rPr>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rPr>
          <w:sz w:val="16"/>
        </w:rPr>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p>
    <w:p w14:paraId="2FF97D32" w14:textId="77777777" w:rsidR="00773EE5" w:rsidRPr="00361031" w:rsidRDefault="00773EE5" w:rsidP="00773EE5">
      <w:pPr>
        <w:rPr>
          <w:sz w:val="16"/>
        </w:rPr>
      </w:pPr>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LICs could be </w:t>
      </w:r>
      <w:r w:rsidRPr="00361031">
        <w:rPr>
          <w:rStyle w:val="Emphasis"/>
        </w:rPr>
        <w:t>waiting until 2025 for vaccinating</w:t>
      </w:r>
      <w:r w:rsidRPr="00361031">
        <w:rPr>
          <w:u w:val="single"/>
        </w:rPr>
        <w:t xml:space="preserve"> half of their people. Allowing most of the world’s population to go unvaccinated will also </w:t>
      </w:r>
      <w:r w:rsidRPr="00361031">
        <w:rPr>
          <w:highlight w:val="green"/>
          <w:u w:val="single"/>
        </w:rPr>
        <w:t xml:space="preserve">spawn </w:t>
      </w:r>
      <w:r w:rsidRPr="00361031">
        <w:rPr>
          <w:rStyle w:val="Emphasis"/>
          <w:highlight w:val="green"/>
        </w:rPr>
        <w:t>new</w:t>
      </w:r>
      <w:r w:rsidRPr="00361031">
        <w:rPr>
          <w:rStyle w:val="Emphasis"/>
        </w:rPr>
        <w:t xml:space="preserve"> virus </w:t>
      </w:r>
      <w:r w:rsidRPr="00361031">
        <w:rPr>
          <w:rStyle w:val="Emphasis"/>
          <w:highlight w:val="green"/>
        </w:rPr>
        <w:t>mutations</w:t>
      </w:r>
      <w:r w:rsidRPr="00361031">
        <w:rPr>
          <w:highlight w:val="green"/>
          <w:u w:val="single"/>
        </w:rPr>
        <w:t xml:space="preserve">, more </w:t>
      </w:r>
      <w:r w:rsidRPr="00361031">
        <w:rPr>
          <w:rStyle w:val="Emphasis"/>
          <w:highlight w:val="green"/>
        </w:rPr>
        <w:t>contagious viruses</w:t>
      </w:r>
      <w:r w:rsidRPr="00361031">
        <w:rPr>
          <w:u w:val="single"/>
        </w:rPr>
        <w:t xml:space="preserve"> leading to a steep rise in COVID-19 cases</w:t>
      </w:r>
      <w:r w:rsidRPr="00361031">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1144BE75" w14:textId="77777777" w:rsidR="00773EE5" w:rsidRPr="00361031" w:rsidRDefault="00773EE5" w:rsidP="00773EE5">
      <w:pPr>
        <w:rPr>
          <w:u w:val="single"/>
        </w:rPr>
      </w:pPr>
      <w:r w:rsidRPr="00361031">
        <w:rPr>
          <w:u w:val="single"/>
        </w:rPr>
        <w:t xml:space="preserve">TRIPS: </w:t>
      </w:r>
      <w:r w:rsidRPr="00361031">
        <w:rPr>
          <w:rStyle w:val="Emphasis"/>
        </w:rPr>
        <w:t>Barrier to Equitable Health Care Access</w:t>
      </w:r>
    </w:p>
    <w:p w14:paraId="154B596F" w14:textId="77777777" w:rsidR="00773EE5" w:rsidRPr="00361031" w:rsidRDefault="00773EE5" w:rsidP="00773EE5">
      <w:pPr>
        <w:rPr>
          <w:sz w:val="16"/>
        </w:rPr>
      </w:pPr>
      <w:r w:rsidRPr="00361031">
        <w:rPr>
          <w:u w:val="single"/>
        </w:rPr>
        <w:lastRenderedPageBreak/>
        <w:t>The opponents of the waiver proposal argue that IPR are not a significant barrier to equitable access to health care, and existing TRIPS flexibilities are sufficient to address the COVID-19 pandemic</w:t>
      </w:r>
      <w:r w:rsidRPr="00361031">
        <w:rPr>
          <w:sz w:val="16"/>
        </w:rPr>
        <w:t xml:space="preserve">. However, </w:t>
      </w:r>
      <w:r w:rsidRPr="00361031">
        <w:rPr>
          <w:rStyle w:val="Emphasis"/>
        </w:rPr>
        <w:t>history suggests the contrary</w:t>
      </w:r>
      <w:r w:rsidRPr="00361031">
        <w:rPr>
          <w:sz w:val="16"/>
        </w:rPr>
        <w:t xml:space="preserve">. For instance, when South Africa passed the Medicines and Related Substances Act of 1997 to address 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rPr>
          <w:sz w:val="16"/>
        </w:rPr>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rPr>
          <w:sz w:val="16"/>
        </w:rPr>
        <w:t>.16</w:t>
      </w:r>
    </w:p>
    <w:p w14:paraId="06B2C361" w14:textId="77777777" w:rsidR="00773EE5" w:rsidRPr="00361031" w:rsidRDefault="00773EE5" w:rsidP="00773EE5">
      <w:pPr>
        <w:rPr>
          <w:sz w:val="16"/>
        </w:rPr>
      </w:pPr>
      <w:r w:rsidRPr="00361031">
        <w:rPr>
          <w:sz w:val="16"/>
        </w:rPr>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patent litigations in Indian and international trade courts and branded Indian drug companies as thieves</w:t>
      </w:r>
      <w:r w:rsidRPr="00361031">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12FE21BB" w14:textId="77777777" w:rsidR="00773EE5" w:rsidRPr="00361031" w:rsidRDefault="00773EE5" w:rsidP="00773EE5">
      <w:pPr>
        <w:rPr>
          <w:sz w:val="16"/>
        </w:rPr>
      </w:pPr>
      <w:r w:rsidRPr="00361031">
        <w:rPr>
          <w:sz w:val="16"/>
        </w:rPr>
        <w:t xml:space="preserve">A recent document by Médecins Sans </w:t>
      </w:r>
      <w:proofErr w:type="spellStart"/>
      <w:r w:rsidRPr="00361031">
        <w:rPr>
          <w:sz w:val="16"/>
        </w:rPr>
        <w:t>Frontières</w:t>
      </w:r>
      <w:proofErr w:type="spellEnd"/>
      <w:r w:rsidRPr="00361031">
        <w:rPr>
          <w:sz w:val="16"/>
        </w:rPr>
        <w:t xml:space="preserve"> (MSF), or Doctors Without Borders, highlights various instances of how </w:t>
      </w:r>
      <w:r w:rsidRPr="00361031">
        <w:rPr>
          <w:highlight w:val="green"/>
          <w:u w:val="single"/>
        </w:rPr>
        <w:t xml:space="preserve">IP </w:t>
      </w:r>
      <w:r w:rsidRPr="00361031">
        <w:rPr>
          <w:rStyle w:val="Emphasis"/>
          <w:highlight w:val="green"/>
        </w:rPr>
        <w:t>hinders manufacturing</w:t>
      </w:r>
      <w:r w:rsidRPr="00361031">
        <w:rPr>
          <w:rStyle w:val="Emphasis"/>
        </w:rPr>
        <w:t xml:space="preserve"> and </w:t>
      </w:r>
      <w:r w:rsidRPr="00361031">
        <w:rPr>
          <w:rStyle w:val="Emphasis"/>
          <w:highlight w:val="green"/>
        </w:rPr>
        <w:t>supply of</w:t>
      </w:r>
      <w:r w:rsidRPr="00361031">
        <w:rPr>
          <w:rStyle w:val="Emphasis"/>
        </w:rPr>
        <w:t xml:space="preserve"> diagnostics, medical </w:t>
      </w:r>
      <w:r w:rsidRPr="00361031">
        <w:rPr>
          <w:rStyle w:val="Emphasis"/>
          <w:highlight w:val="green"/>
        </w:rPr>
        <w:t>equipment</w:t>
      </w:r>
      <w:r w:rsidRPr="00361031">
        <w:rPr>
          <w:u w:val="single"/>
        </w:rPr>
        <w:t xml:space="preserve">, </w:t>
      </w:r>
      <w:proofErr w:type="gramStart"/>
      <w:r w:rsidRPr="00361031">
        <w:rPr>
          <w:rStyle w:val="Emphasis"/>
        </w:rPr>
        <w:t>treatments</w:t>
      </w:r>
      <w:proofErr w:type="gramEnd"/>
      <w:r w:rsidRPr="00361031">
        <w:rPr>
          <w:u w:val="single"/>
        </w:rPr>
        <w:t xml:space="preserve"> and </w:t>
      </w:r>
      <w:r w:rsidRPr="00361031">
        <w:rPr>
          <w:rStyle w:val="Emphasis"/>
        </w:rPr>
        <w:t>vaccines</w:t>
      </w:r>
      <w:r w:rsidRPr="00361031">
        <w:rPr>
          <w:u w:val="single"/>
        </w:rPr>
        <w:t xml:space="preserve"> during the COVID-19 pandemic</w:t>
      </w:r>
      <w:r w:rsidRPr="00361031">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3A60ACF8" w14:textId="77777777" w:rsidR="00773EE5" w:rsidRPr="00361031" w:rsidRDefault="00773EE5" w:rsidP="00773EE5">
      <w:pPr>
        <w:rPr>
          <w:sz w:val="16"/>
        </w:rPr>
      </w:pPr>
      <w:r w:rsidRPr="00361031">
        <w:rPr>
          <w:sz w:val="16"/>
        </w:rPr>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29D87C1D" w14:textId="77777777" w:rsidR="00773EE5" w:rsidRPr="00361031" w:rsidRDefault="00773EE5" w:rsidP="00773EE5">
      <w:pPr>
        <w:rPr>
          <w:sz w:val="16"/>
        </w:rPr>
      </w:pPr>
      <w:r w:rsidRPr="00361031">
        <w:rPr>
          <w:sz w:val="16"/>
        </w:rPr>
        <w:t xml:space="preserve">Private companies received 94.6 per cent of this funding; </w:t>
      </w:r>
      <w:proofErr w:type="spellStart"/>
      <w:r w:rsidRPr="00361031">
        <w:rPr>
          <w:sz w:val="16"/>
        </w:rPr>
        <w:t>Moderna</w:t>
      </w:r>
      <w:proofErr w:type="spellEnd"/>
      <w:r w:rsidRPr="00361031">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711E2C17" w14:textId="77777777" w:rsidR="00773EE5" w:rsidRPr="00361031" w:rsidRDefault="00773EE5" w:rsidP="00773EE5">
      <w:pPr>
        <w:rPr>
          <w:sz w:val="16"/>
        </w:rPr>
      </w:pPr>
      <w:r w:rsidRPr="00361031">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361031">
        <w:rPr>
          <w:sz w:val="16"/>
        </w:rPr>
        <w:t>favouring</w:t>
      </w:r>
      <w:proofErr w:type="spellEnd"/>
      <w:r w:rsidRPr="00361031">
        <w:rPr>
          <w:sz w:val="16"/>
        </w:rPr>
        <w:t xml:space="preserve"> developing countries’ products against this promise of technology transfer.</w:t>
      </w:r>
    </w:p>
    <w:p w14:paraId="2D8E5A1B" w14:textId="77777777" w:rsidR="00773EE5" w:rsidRPr="00361031" w:rsidRDefault="00773EE5" w:rsidP="00773EE5">
      <w:pPr>
        <w:rPr>
          <w:rStyle w:val="Emphasis"/>
        </w:rPr>
      </w:pPr>
      <w:r w:rsidRPr="00361031">
        <w:rPr>
          <w:u w:val="single"/>
        </w:rPr>
        <w:t xml:space="preserve">Another argument against the proposed TRIPS </w:t>
      </w:r>
      <w:r w:rsidRPr="00361031">
        <w:rPr>
          <w:highlight w:val="green"/>
          <w:u w:val="single"/>
        </w:rPr>
        <w:t>waiver</w:t>
      </w:r>
      <w:r w:rsidRPr="00361031">
        <w:rPr>
          <w:u w:val="single"/>
        </w:rPr>
        <w:t xml:space="preserve"> is that a waiver would not increase the manufacturing of COVID-19 vaccines</w:t>
      </w:r>
      <w:r w:rsidRPr="00361031">
        <w:rPr>
          <w:sz w:val="16"/>
        </w:rPr>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rPr>
          <w:sz w:val="16"/>
        </w:rPr>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361031">
        <w:rPr>
          <w:rStyle w:val="Emphasis"/>
          <w:highlight w:val="green"/>
        </w:rPr>
        <w:t>increase</w:t>
      </w:r>
      <w:r w:rsidRPr="00361031">
        <w:rPr>
          <w:rStyle w:val="Emphasis"/>
        </w:rPr>
        <w:t xml:space="preserve"> manufacturing </w:t>
      </w:r>
      <w:r w:rsidRPr="00361031">
        <w:rPr>
          <w:rStyle w:val="Emphasis"/>
          <w:highlight w:val="green"/>
        </w:rPr>
        <w:t>capacity</w:t>
      </w:r>
      <w:r w:rsidRPr="00361031">
        <w:rPr>
          <w:u w:val="single"/>
        </w:rPr>
        <w:t xml:space="preserve"> worldwide</w:t>
      </w:r>
      <w:r w:rsidRPr="00361031">
        <w:rPr>
          <w:sz w:val="16"/>
        </w:rPr>
        <w:t xml:space="preserve">. For instance, </w:t>
      </w:r>
      <w:r w:rsidRPr="00361031">
        <w:rPr>
          <w:highlight w:val="green"/>
          <w:u w:val="single"/>
        </w:rPr>
        <w:t xml:space="preserve">to </w:t>
      </w:r>
      <w:r w:rsidRPr="00361031">
        <w:rPr>
          <w:rStyle w:val="Emphasis"/>
          <w:highlight w:val="green"/>
        </w:rPr>
        <w:t>export</w:t>
      </w:r>
      <w:r w:rsidRPr="00361031">
        <w:rPr>
          <w:rStyle w:val="Emphasis"/>
        </w:rPr>
        <w:t xml:space="preserve"> COVID-19 vaccine-related products</w:t>
      </w:r>
      <w:r w:rsidRPr="00361031">
        <w:rPr>
          <w:u w:val="single"/>
        </w:rPr>
        <w:t>, countries need to ensure that there are no IP restrictions at both ends</w:t>
      </w:r>
      <w:r w:rsidRPr="00361031">
        <w:rPr>
          <w:sz w:val="16"/>
        </w:rPr>
        <w:t xml:space="preserve"> – exporting and importing. The </w:t>
      </w:r>
      <w:r w:rsidRPr="00361031">
        <w:rPr>
          <w:u w:val="single"/>
        </w:rPr>
        <w:t xml:space="preserve">market for vaccine materials includes consumables, single-use reactors bags, filters, </w:t>
      </w:r>
      <w:r w:rsidRPr="00361031">
        <w:rPr>
          <w:u w:val="single"/>
        </w:rPr>
        <w:lastRenderedPageBreak/>
        <w:t>culture media, and vaccine ingredients. Export blockages</w:t>
      </w:r>
      <w:r w:rsidRPr="00361031">
        <w:rPr>
          <w:sz w:val="16"/>
        </w:rPr>
        <w:t xml:space="preserve"> on raw materials, equipment and finished products </w:t>
      </w:r>
      <w:r w:rsidRPr="00361031">
        <w:rPr>
          <w:u w:val="single"/>
        </w:rPr>
        <w:t>harm the overall output of the vaccine supply chain. If there is no TRIPS restriction</w:t>
      </w:r>
      <w:r w:rsidRPr="00361031">
        <w:rPr>
          <w:sz w:val="16"/>
        </w:rPr>
        <w:t xml:space="preserve">, more </w:t>
      </w:r>
      <w:r w:rsidRPr="00361031">
        <w:rPr>
          <w:u w:val="single"/>
        </w:rPr>
        <w:t xml:space="preserve">governments and companies will invest in </w:t>
      </w:r>
      <w:r w:rsidRPr="00361031">
        <w:rPr>
          <w:rStyle w:val="Emphasis"/>
          <w:highlight w:val="green"/>
        </w:rPr>
        <w:t>repurposing</w:t>
      </w:r>
      <w:r w:rsidRPr="00361031">
        <w:rPr>
          <w:rStyle w:val="Emphasis"/>
        </w:rPr>
        <w:t xml:space="preserve"> their </w:t>
      </w:r>
      <w:r w:rsidRPr="00361031">
        <w:rPr>
          <w:rStyle w:val="Emphasis"/>
          <w:highlight w:val="green"/>
        </w:rPr>
        <w:t>facilities</w:t>
      </w:r>
      <w:r w:rsidRPr="00361031">
        <w:rPr>
          <w:rStyle w:val="Emphasis"/>
        </w:rPr>
        <w:t>.</w:t>
      </w:r>
    </w:p>
    <w:p w14:paraId="49237914" w14:textId="77777777" w:rsidR="00773EE5" w:rsidRPr="00361031" w:rsidRDefault="00773EE5" w:rsidP="00773EE5">
      <w:pPr>
        <w:rPr>
          <w:u w:val="single"/>
        </w:rPr>
      </w:pPr>
      <w:r w:rsidRPr="00361031">
        <w:rPr>
          <w:sz w:val="16"/>
        </w:rPr>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w:t>
      </w:r>
      <w:proofErr w:type="spellStart"/>
      <w:r w:rsidRPr="00361031">
        <w:rPr>
          <w:u w:val="single"/>
        </w:rPr>
        <w:t>jeopardise</w:t>
      </w:r>
      <w:proofErr w:type="spellEnd"/>
      <w:r w:rsidRPr="00361031">
        <w:rPr>
          <w:u w:val="single"/>
        </w:rPr>
        <w:t xml:space="preserve"> quality, have also been proven </w:t>
      </w:r>
      <w:r w:rsidRPr="00361031">
        <w:rPr>
          <w:rStyle w:val="Emphasis"/>
        </w:rPr>
        <w:t>wrong</w:t>
      </w:r>
      <w:r w:rsidRPr="00361031">
        <w:rPr>
          <w:u w:val="single"/>
        </w:rPr>
        <w:t xml:space="preserve"> in the past</w:t>
      </w:r>
      <w:r w:rsidRPr="00361031">
        <w:rPr>
          <w:sz w:val="16"/>
        </w:rPr>
        <w:t xml:space="preserve">. For instance, in the early 1990s, when Indian company </w:t>
      </w:r>
      <w:proofErr w:type="spellStart"/>
      <w:r w:rsidRPr="00361031">
        <w:rPr>
          <w:sz w:val="16"/>
        </w:rPr>
        <w:t>Shantha</w:t>
      </w:r>
      <w:proofErr w:type="spellEnd"/>
      <w:r w:rsidRPr="00361031">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361031">
        <w:rPr>
          <w:u w:val="single"/>
        </w:rPr>
        <w:t>Shantha</w:t>
      </w:r>
      <w:proofErr w:type="spellEnd"/>
      <w:r w:rsidRPr="00361031">
        <w:rPr>
          <w:u w:val="single"/>
        </w:rPr>
        <w:t xml:space="preserve"> </w:t>
      </w:r>
      <w:r w:rsidRPr="00361031">
        <w:rPr>
          <w:highlight w:val="green"/>
          <w:u w:val="single"/>
        </w:rPr>
        <w:t xml:space="preserve">Biotechnics </w:t>
      </w:r>
      <w:r w:rsidRPr="00361031">
        <w:rPr>
          <w:rStyle w:val="Emphasis"/>
        </w:rPr>
        <w:t>developed its own vaccine at $1 per dose</w:t>
      </w:r>
      <w:r w:rsidRPr="00361031">
        <w:rPr>
          <w:u w:val="single"/>
        </w:rPr>
        <w:t xml:space="preserve">, and the UNICEF (United Nations Children’s Emergency Fund) mass inoculation </w:t>
      </w:r>
      <w:proofErr w:type="spellStart"/>
      <w:r w:rsidRPr="00361031">
        <w:rPr>
          <w:u w:val="single"/>
        </w:rPr>
        <w:t>programme</w:t>
      </w:r>
      <w:proofErr w:type="spellEnd"/>
      <w:r w:rsidRPr="00361031">
        <w:rPr>
          <w:u w:val="single"/>
        </w:rPr>
        <w:t xml:space="preserve"> uses this vaccine against Hepatitis B. In 2009, </w:t>
      </w:r>
      <w:proofErr w:type="spellStart"/>
      <w:r w:rsidRPr="00361031">
        <w:rPr>
          <w:u w:val="single"/>
        </w:rPr>
        <w:t>Shantha</w:t>
      </w:r>
      <w:proofErr w:type="spellEnd"/>
      <w:r w:rsidRPr="00361031">
        <w:rPr>
          <w:u w:val="single"/>
        </w:rPr>
        <w:t xml:space="preserve"> sold over 120 million doses of vaccines globally.</w:t>
      </w:r>
    </w:p>
    <w:p w14:paraId="70E8C1BD" w14:textId="77777777" w:rsidR="00773EE5" w:rsidRPr="00361031" w:rsidRDefault="00773EE5" w:rsidP="00773EE5">
      <w:pPr>
        <w:rPr>
          <w:sz w:val="16"/>
        </w:rPr>
      </w:pPr>
      <w:r w:rsidRPr="00361031">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rPr>
          <w:sz w:val="16"/>
        </w:rPr>
        <w:t xml:space="preserve">. Now, a couple of </w:t>
      </w:r>
      <w:r w:rsidRPr="00361031">
        <w:rPr>
          <w:u w:val="single"/>
        </w:rPr>
        <w:t xml:space="preserve">Indian companies are in the </w:t>
      </w:r>
      <w:r w:rsidRPr="00361031">
        <w:rPr>
          <w:rStyle w:val="Emphasis"/>
        </w:rPr>
        <w:t>last stage of producing mRNA</w:t>
      </w:r>
      <w:r w:rsidRPr="00361031">
        <w:rPr>
          <w:sz w:val="16"/>
        </w:rPr>
        <w:t xml:space="preserve"> (Messenger RNA) </w:t>
      </w:r>
      <w:r w:rsidRPr="00361031">
        <w:rPr>
          <w:u w:val="single"/>
        </w:rPr>
        <w:t>vaccines</w:t>
      </w:r>
      <w:r w:rsidRPr="00361031">
        <w:rPr>
          <w:sz w:val="16"/>
        </w:rPr>
        <w:t xml:space="preserve">.26 Similarly, </w:t>
      </w:r>
      <w:r w:rsidRPr="00361031">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rPr>
          <w:sz w:val="16"/>
        </w:rPr>
        <w:t xml:space="preserve">.27 Recently, </w:t>
      </w:r>
      <w:r w:rsidRPr="00361031">
        <w:rPr>
          <w:highlight w:val="green"/>
          <w:u w:val="single"/>
        </w:rPr>
        <w:t>Vietnam</w:t>
      </w:r>
      <w:r w:rsidRPr="00361031">
        <w:rPr>
          <w:u w:val="single"/>
        </w:rPr>
        <w:t xml:space="preserve"> also said that the country could </w:t>
      </w:r>
      <w:r w:rsidRPr="00361031">
        <w:rPr>
          <w:rStyle w:val="Emphasis"/>
          <w:highlight w:val="green"/>
        </w:rPr>
        <w:t>satisfy</w:t>
      </w:r>
      <w:r w:rsidRPr="00361031">
        <w:rPr>
          <w:rStyle w:val="Emphasis"/>
        </w:rPr>
        <w:t xml:space="preserve"> COVID-19 vaccine </w:t>
      </w:r>
      <w:r w:rsidRPr="00361031">
        <w:rPr>
          <w:rStyle w:val="Emphasis"/>
          <w:highlight w:val="green"/>
        </w:rPr>
        <w:t>production</w:t>
      </w:r>
      <w:r w:rsidRPr="00361031">
        <w:rPr>
          <w:u w:val="single"/>
        </w:rPr>
        <w:t xml:space="preserve"> requirements once it obtains vaccine patents</w:t>
      </w:r>
      <w:r w:rsidRPr="00361031">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361031">
        <w:rPr>
          <w:sz w:val="16"/>
        </w:rPr>
        <w:t>Africa</w:t>
      </w:r>
      <w:proofErr w:type="gramEnd"/>
      <w:r w:rsidRPr="00361031">
        <w:rPr>
          <w:sz w:val="16"/>
        </w:rPr>
        <w:t xml:space="preserve"> and Tunisia have limited manufacturing capacities, which could also produce COVID-19 vaccines after repurposing.</w:t>
      </w:r>
    </w:p>
    <w:p w14:paraId="2C5D68D2" w14:textId="77777777" w:rsidR="00773EE5" w:rsidRPr="00361031" w:rsidRDefault="00773EE5" w:rsidP="00773EE5">
      <w:pPr>
        <w:rPr>
          <w:sz w:val="16"/>
        </w:rPr>
      </w:pPr>
      <w:r w:rsidRPr="00361031">
        <w:rPr>
          <w:sz w:val="16"/>
        </w:rPr>
        <w:t xml:space="preserve">Moreover, </w:t>
      </w:r>
      <w:r w:rsidRPr="00361031">
        <w:rPr>
          <w:u w:val="single"/>
        </w:rPr>
        <w:t xml:space="preserve">COVID-19 vaccine IPR runs </w:t>
      </w:r>
      <w:r w:rsidRPr="00361031">
        <w:rPr>
          <w:rStyle w:val="Emphasis"/>
        </w:rPr>
        <w:t>across the entire value chain</w:t>
      </w:r>
      <w:r w:rsidRPr="00361031">
        <w:rPr>
          <w:sz w:val="16"/>
        </w:rPr>
        <w:t xml:space="preserve"> – vaccine development, production, use, etc. A mere patent waiver may not be enough to address the issues related to its production and distribution. </w:t>
      </w:r>
      <w:r w:rsidRPr="00361031">
        <w:rPr>
          <w:u w:val="single"/>
        </w:rPr>
        <w:t xml:space="preserve">What is more important here is to share the technical </w:t>
      </w:r>
      <w:r w:rsidRPr="00361031">
        <w:rPr>
          <w:rStyle w:val="Emphasis"/>
        </w:rPr>
        <w:t>know-how and information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rPr>
          <w:sz w:val="16"/>
        </w:rPr>
        <w:t>. Further, compulsory licensing and the domestic legal procedures it requires is cumbersome and not expedient in a public health crisis like the COVID-19 pandemic.</w:t>
      </w:r>
    </w:p>
    <w:p w14:paraId="168B0F31" w14:textId="77777777" w:rsidR="00773EE5" w:rsidRPr="00361031" w:rsidRDefault="00773EE5" w:rsidP="00773EE5">
      <w:pPr>
        <w:rPr>
          <w:sz w:val="16"/>
          <w:szCs w:val="16"/>
        </w:rPr>
      </w:pPr>
      <w:r w:rsidRPr="00361031">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361031">
        <w:rPr>
          <w:sz w:val="16"/>
          <w:szCs w:val="16"/>
        </w:rPr>
        <w:t>programmes</w:t>
      </w:r>
      <w:proofErr w:type="spellEnd"/>
      <w:r w:rsidRPr="00361031">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361031">
        <w:rPr>
          <w:sz w:val="16"/>
          <w:szCs w:val="16"/>
        </w:rPr>
        <w:t>Maitri</w:t>
      </w:r>
      <w:proofErr w:type="spellEnd"/>
      <w:r w:rsidRPr="00361031">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361031">
        <w:rPr>
          <w:sz w:val="16"/>
          <w:szCs w:val="16"/>
        </w:rPr>
        <w:t>Covaxin</w:t>
      </w:r>
      <w:proofErr w:type="spellEnd"/>
      <w:r w:rsidRPr="00361031">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361031">
        <w:rPr>
          <w:sz w:val="16"/>
          <w:szCs w:val="16"/>
        </w:rPr>
        <w:t>Maitri</w:t>
      </w:r>
      <w:proofErr w:type="spellEnd"/>
      <w:r w:rsidRPr="00361031">
        <w:rPr>
          <w:sz w:val="16"/>
          <w:szCs w:val="16"/>
        </w:rPr>
        <w:t xml:space="preserve"> initiative is the scarcity of </w:t>
      </w:r>
      <w:r w:rsidRPr="00361031">
        <w:rPr>
          <w:sz w:val="16"/>
          <w:szCs w:val="16"/>
        </w:rPr>
        <w:lastRenderedPageBreak/>
        <w:t xml:space="preserve">vaccines at home. On the other hand, China is increasing its standing in Africa, South </w:t>
      </w:r>
      <w:proofErr w:type="gramStart"/>
      <w:r w:rsidRPr="00361031">
        <w:rPr>
          <w:sz w:val="16"/>
          <w:szCs w:val="16"/>
        </w:rPr>
        <w:t>America</w:t>
      </w:r>
      <w:proofErr w:type="gramEnd"/>
      <w:r w:rsidRPr="00361031">
        <w:rPr>
          <w:sz w:val="16"/>
          <w:szCs w:val="16"/>
        </w:rPr>
        <w:t xml:space="preserve"> and the Pacific through vaccine diplomacy. The WHO approval of the Chinese vaccines and lack of access to vaccines by most developing countries, </w:t>
      </w:r>
      <w:proofErr w:type="gramStart"/>
      <w:r w:rsidRPr="00361031">
        <w:rPr>
          <w:sz w:val="16"/>
          <w:szCs w:val="16"/>
        </w:rPr>
        <w:t>opens up</w:t>
      </w:r>
      <w:proofErr w:type="gramEnd"/>
      <w:r w:rsidRPr="00361031">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361031">
        <w:rPr>
          <w:sz w:val="16"/>
          <w:szCs w:val="16"/>
        </w:rPr>
        <w:t>pressurising</w:t>
      </w:r>
      <w:proofErr w:type="spellEnd"/>
      <w:r w:rsidRPr="00361031">
        <w:rPr>
          <w:sz w:val="16"/>
          <w:szCs w:val="16"/>
        </w:rPr>
        <w:t>, to make the waiver happen.</w:t>
      </w:r>
    </w:p>
    <w:p w14:paraId="6FD2888A" w14:textId="77777777" w:rsidR="00773EE5" w:rsidRPr="00361031" w:rsidRDefault="00773EE5" w:rsidP="00773EE5">
      <w:pPr>
        <w:pStyle w:val="Heading4"/>
        <w:rPr>
          <w:rFonts w:cs="Calibri"/>
        </w:rPr>
      </w:pPr>
      <w:r w:rsidRPr="00361031">
        <w:rPr>
          <w:rFonts w:cs="Calibri"/>
        </w:rPr>
        <w:t xml:space="preserve">Yes </w:t>
      </w:r>
      <w:r w:rsidRPr="00361031">
        <w:rPr>
          <w:rFonts w:cs="Calibri"/>
          <w:u w:val="single"/>
        </w:rPr>
        <w:t>scale-up</w:t>
      </w:r>
      <w:r w:rsidRPr="00361031">
        <w:rPr>
          <w:rFonts w:cs="Calibri"/>
        </w:rPr>
        <w:t xml:space="preserve"> for covid.</w:t>
      </w:r>
    </w:p>
    <w:p w14:paraId="7ACD09BE" w14:textId="77777777" w:rsidR="00773EE5" w:rsidRPr="00361031" w:rsidRDefault="00773EE5" w:rsidP="00773EE5">
      <w:proofErr w:type="spellStart"/>
      <w:r w:rsidRPr="00361031">
        <w:rPr>
          <w:rStyle w:val="Style13ptBold"/>
        </w:rPr>
        <w:t>Erfani</w:t>
      </w:r>
      <w:proofErr w:type="spellEnd"/>
      <w:r w:rsidRPr="00361031">
        <w:rPr>
          <w:rStyle w:val="Style13ptBold"/>
        </w:rPr>
        <w:t xml:space="preserve"> et al 21</w:t>
      </w:r>
      <w:r w:rsidRPr="00361031">
        <w:t xml:space="preserve"> [</w:t>
      </w:r>
      <w:proofErr w:type="spellStart"/>
      <w:r w:rsidRPr="00361031">
        <w:t>Parsa</w:t>
      </w:r>
      <w:proofErr w:type="spellEnd"/>
      <w:r w:rsidRPr="00361031">
        <w:t xml:space="preserve">; Lawrence </w:t>
      </w:r>
      <w:proofErr w:type="spellStart"/>
      <w:r w:rsidRPr="00361031">
        <w:t>Gostin</w:t>
      </w:r>
      <w:proofErr w:type="spellEnd"/>
      <w:r w:rsidRPr="00361031">
        <w:t xml:space="preserve">; Vanessa Kerry; </w:t>
      </w:r>
      <w:proofErr w:type="spellStart"/>
      <w:r w:rsidRPr="00361031">
        <w:t>Parsa</w:t>
      </w:r>
      <w:proofErr w:type="spellEnd"/>
      <w:r w:rsidRPr="00361031">
        <w:t xml:space="preserve"> </w:t>
      </w:r>
      <w:proofErr w:type="spellStart"/>
      <w:r w:rsidRPr="00361031">
        <w:t>Erfani</w:t>
      </w:r>
      <w:proofErr w:type="spellEnd"/>
      <w:r w:rsidRPr="00361031">
        <w:t xml:space="preserve"> is a Fogarty Global Health Scholar at Harvard Medical School and the University of Global Health Equity. Lawrence </w:t>
      </w:r>
      <w:proofErr w:type="spellStart"/>
      <w:r w:rsidRPr="00361031">
        <w:t>Gostin</w:t>
      </w:r>
      <w:proofErr w:type="spellEnd"/>
      <w:r w:rsidRPr="00361031">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5" w:history="1">
        <w:r w:rsidRPr="00361031">
          <w:rPr>
            <w:rStyle w:val="Hyperlink"/>
          </w:rPr>
          <w:t>https://www.statnews.com/2021/05/19/beyond-a-symbolic-gesture-whats-needed-to-turn-the-ip-waiver-into-covid-19-vaccines/</w:t>
        </w:r>
      </w:hyperlink>
      <w:r w:rsidRPr="00361031">
        <w:t>] Justin</w:t>
      </w:r>
    </w:p>
    <w:p w14:paraId="26FBC8B8" w14:textId="77777777" w:rsidR="00773EE5" w:rsidRPr="00361031" w:rsidRDefault="00773EE5" w:rsidP="00773EE5">
      <w:pPr>
        <w:rPr>
          <w:sz w:val="16"/>
        </w:rPr>
      </w:pPr>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361031">
        <w:rPr>
          <w:highlight w:val="green"/>
          <w:u w:val="single"/>
        </w:rPr>
        <w:t>Opponents</w:t>
      </w:r>
      <w:r w:rsidRPr="00361031">
        <w:rPr>
          <w:u w:val="single"/>
        </w:rPr>
        <w:t xml:space="preserve"> often </w:t>
      </w:r>
      <w:r w:rsidRPr="00361031">
        <w:rPr>
          <w:highlight w:val="green"/>
          <w:u w:val="single"/>
        </w:rPr>
        <w:t>argue</w:t>
      </w:r>
      <w:r w:rsidRPr="00361031">
        <w:rPr>
          <w:u w:val="single"/>
        </w:rPr>
        <w:t xml:space="preserve"> that </w:t>
      </w:r>
      <w:r w:rsidRPr="00361031">
        <w:rPr>
          <w:rStyle w:val="Emphasis"/>
        </w:rPr>
        <w:t xml:space="preserve">this step is the true </w:t>
      </w:r>
      <w:r w:rsidRPr="00361031">
        <w:rPr>
          <w:rStyle w:val="Emphasis"/>
          <w:highlight w:val="green"/>
        </w:rPr>
        <w:t xml:space="preserve">barrier </w:t>
      </w:r>
      <w:r w:rsidRPr="00361031">
        <w:rPr>
          <w:rStyle w:val="Emphasis"/>
        </w:rPr>
        <w:t xml:space="preserve">to rapid </w:t>
      </w:r>
      <w:r w:rsidRPr="00361031">
        <w:rPr>
          <w:rStyle w:val="Emphasis"/>
          <w:highlight w:val="green"/>
        </w:rPr>
        <w:t>scale-up</w:t>
      </w:r>
      <w:r w:rsidRPr="00361031">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244FF6B7" w14:textId="77777777" w:rsidR="00773EE5" w:rsidRPr="00361031" w:rsidRDefault="00773EE5" w:rsidP="00773EE5">
      <w:pPr>
        <w:rPr>
          <w:sz w:val="16"/>
        </w:rPr>
      </w:pPr>
      <w:r w:rsidRPr="00361031">
        <w:rPr>
          <w:u w:val="single"/>
        </w:rPr>
        <w:t xml:space="preserve">This </w:t>
      </w:r>
      <w:r w:rsidRPr="00361031">
        <w:rPr>
          <w:highlight w:val="green"/>
          <w:u w:val="single"/>
        </w:rPr>
        <w:t xml:space="preserve">argument </w:t>
      </w:r>
      <w:r w:rsidRPr="00361031">
        <w:rPr>
          <w:rStyle w:val="Emphasis"/>
          <w:highlight w:val="green"/>
        </w:rPr>
        <w:t>ignores</w:t>
      </w:r>
      <w:r w:rsidRPr="00361031">
        <w:rPr>
          <w:rStyle w:val="Emphasis"/>
        </w:rPr>
        <w:t xml:space="preserve"> two core truths</w:t>
      </w:r>
      <w:r w:rsidRPr="00361031">
        <w:rPr>
          <w:u w:val="single"/>
        </w:rPr>
        <w:t xml:space="preserve">: In many cases, </w:t>
      </w:r>
      <w:r w:rsidRPr="00361031">
        <w:rPr>
          <w:rStyle w:val="Emphasis"/>
          <w:highlight w:val="green"/>
        </w:rPr>
        <w:t>manufacturing</w:t>
      </w:r>
      <w:r w:rsidRPr="00361031">
        <w:rPr>
          <w:rStyle w:val="Emphasis"/>
        </w:rPr>
        <w:t xml:space="preserve"> capacity needs only </w:t>
      </w:r>
      <w:r w:rsidRPr="00361031">
        <w:rPr>
          <w:rStyle w:val="Emphasis"/>
          <w:highlight w:val="green"/>
        </w:rPr>
        <w:t>repurposing</w:t>
      </w:r>
      <w:r w:rsidRPr="00361031">
        <w:rPr>
          <w:rStyle w:val="Emphasis"/>
        </w:rPr>
        <w:t xml:space="preserve"> which can </w:t>
      </w:r>
      <w:r w:rsidRPr="00361031">
        <w:rPr>
          <w:rStyle w:val="Emphasis"/>
          <w:highlight w:val="green"/>
        </w:rPr>
        <w:t xml:space="preserve">take </w:t>
      </w:r>
      <w:r w:rsidRPr="00361031">
        <w:rPr>
          <w:rStyle w:val="Emphasis"/>
        </w:rPr>
        <w:t xml:space="preserve">mere </w:t>
      </w:r>
      <w:r w:rsidRPr="00361031">
        <w:rPr>
          <w:rStyle w:val="Emphasis"/>
          <w:highlight w:val="green"/>
        </w:rPr>
        <w:t>months</w:t>
      </w:r>
      <w:r w:rsidRPr="00361031">
        <w:rPr>
          <w:sz w:val="16"/>
        </w:rPr>
        <w:t>. And Covid-19, at the current global response and vaccination rates, will be a threat for years.</w:t>
      </w:r>
    </w:p>
    <w:p w14:paraId="2AB882FA" w14:textId="77777777" w:rsidR="00773EE5" w:rsidRPr="00361031" w:rsidRDefault="00773EE5" w:rsidP="00773EE5">
      <w:pPr>
        <w:rPr>
          <w:rStyle w:val="Emphasis"/>
        </w:rPr>
      </w:pPr>
      <w:r w:rsidRPr="00361031">
        <w:rPr>
          <w:u w:val="single"/>
        </w:rPr>
        <w:t xml:space="preserve">Both truths suggest that we </w:t>
      </w:r>
      <w:r w:rsidRPr="00361031">
        <w:rPr>
          <w:rStyle w:val="Emphasis"/>
        </w:rPr>
        <w:t>pass the blueprint and build the kitchen.</w:t>
      </w:r>
    </w:p>
    <w:p w14:paraId="03858904" w14:textId="77777777" w:rsidR="00773EE5" w:rsidRPr="00361031" w:rsidRDefault="00773EE5" w:rsidP="00773EE5">
      <w:pPr>
        <w:rPr>
          <w:b/>
          <w:iCs/>
          <w:u w:val="single"/>
        </w:rPr>
      </w:pPr>
      <w:r w:rsidRPr="00361031">
        <w:rPr>
          <w:u w:val="single"/>
        </w:rPr>
        <w:t xml:space="preserve">Facilitating </w:t>
      </w:r>
      <w:r w:rsidRPr="00361031">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361031">
        <w:rPr>
          <w:rStyle w:val="Emphasis"/>
          <w:highlight w:val="green"/>
        </w:rPr>
        <w:t>in place</w:t>
      </w:r>
      <w:r w:rsidRPr="00361031">
        <w:rPr>
          <w:highlight w:val="green"/>
          <w:u w:val="single"/>
        </w:rPr>
        <w:t>.</w:t>
      </w:r>
      <w:r w:rsidRPr="00361031">
        <w:rPr>
          <w:u w:val="single"/>
        </w:rPr>
        <w:t xml:space="preserve"> The </w:t>
      </w:r>
      <w:r w:rsidRPr="00361031">
        <w:rPr>
          <w:highlight w:val="green"/>
          <w:u w:val="single"/>
        </w:rPr>
        <w:t>WHO launched</w:t>
      </w:r>
      <w:r w:rsidRPr="00361031">
        <w:rPr>
          <w:u w:val="single"/>
        </w:rPr>
        <w:t xml:space="preserve"> the </w:t>
      </w:r>
      <w:r w:rsidRPr="00361031">
        <w:rPr>
          <w:rStyle w:val="Emphasis"/>
          <w:highlight w:val="green"/>
        </w:rPr>
        <w:t>mRNA</w:t>
      </w:r>
      <w:r w:rsidRPr="00361031">
        <w:rPr>
          <w:rStyle w:val="Emphasis"/>
        </w:rPr>
        <w:t xml:space="preserve"> technology </w:t>
      </w:r>
      <w:r w:rsidRPr="00361031">
        <w:rPr>
          <w:rStyle w:val="Emphasis"/>
          <w:highlight w:val="green"/>
        </w:rPr>
        <w:t>transfer hub</w:t>
      </w:r>
      <w:r w:rsidRPr="00361031">
        <w:rPr>
          <w:rStyle w:val="Emphasis"/>
        </w:rPr>
        <w:t xml:space="preserve"> model</w:t>
      </w:r>
      <w:r w:rsidRPr="00361031">
        <w:rPr>
          <w:sz w:val="16"/>
        </w:rPr>
        <w:t xml:space="preserve"> last month to provide manufacturers in low- and middle-income countries </w:t>
      </w:r>
      <w:r w:rsidRPr="00361031">
        <w:rPr>
          <w:highlight w:val="green"/>
          <w:u w:val="single"/>
        </w:rPr>
        <w:t>with</w:t>
      </w:r>
      <w:r w:rsidRPr="00361031">
        <w:rPr>
          <w:u w:val="single"/>
        </w:rPr>
        <w:t xml:space="preserve"> the </w:t>
      </w:r>
      <w:r w:rsidRPr="00361031">
        <w:rPr>
          <w:rStyle w:val="Emphasis"/>
          <w:highlight w:val="green"/>
        </w:rPr>
        <w:t>financial, training</w:t>
      </w:r>
      <w:r w:rsidRPr="00361031">
        <w:rPr>
          <w:rStyle w:val="Emphasis"/>
        </w:rPr>
        <w:t xml:space="preserve">, and </w:t>
      </w:r>
      <w:r w:rsidRPr="00361031">
        <w:rPr>
          <w:rStyle w:val="Emphasis"/>
          <w:highlight w:val="green"/>
        </w:rPr>
        <w:t>logistical support</w:t>
      </w:r>
      <w:r w:rsidRPr="00361031">
        <w:rPr>
          <w:rStyle w:val="Emphasis"/>
        </w:rPr>
        <w:t xml:space="preserve"> needed</w:t>
      </w:r>
      <w:r w:rsidRPr="00361031">
        <w:rPr>
          <w:u w:val="single"/>
        </w:rPr>
        <w:t xml:space="preserve"> </w:t>
      </w:r>
      <w:r w:rsidRPr="00361031">
        <w:rPr>
          <w:highlight w:val="green"/>
          <w:u w:val="single"/>
        </w:rPr>
        <w:t>to scale up</w:t>
      </w:r>
      <w:r w:rsidRPr="00361031">
        <w:rPr>
          <w:u w:val="single"/>
        </w:rPr>
        <w:t xml:space="preserve"> vaccine manufacturing capacity. Scores of </w:t>
      </w:r>
      <w:r w:rsidRPr="00361031">
        <w:rPr>
          <w:highlight w:val="green"/>
          <w:u w:val="single"/>
        </w:rPr>
        <w:t xml:space="preserve">manufacturers </w:t>
      </w:r>
      <w:r w:rsidRPr="00361031">
        <w:rPr>
          <w:u w:val="single"/>
        </w:rPr>
        <w:t xml:space="preserve">in these countries have already </w:t>
      </w:r>
      <w:r w:rsidRPr="00361031">
        <w:rPr>
          <w:rStyle w:val="Emphasis"/>
          <w:highlight w:val="green"/>
        </w:rPr>
        <w:t>expressed interest</w:t>
      </w:r>
      <w:r w:rsidRPr="00361031">
        <w:rPr>
          <w:highlight w:val="green"/>
          <w:u w:val="single"/>
        </w:rPr>
        <w:t>. This</w:t>
      </w:r>
      <w:r w:rsidRPr="00361031">
        <w:rPr>
          <w:u w:val="single"/>
        </w:rPr>
        <w:t xml:space="preserve"> initiative, however, </w:t>
      </w:r>
      <w:r w:rsidRPr="00361031">
        <w:rPr>
          <w:highlight w:val="green"/>
          <w:u w:val="single"/>
        </w:rPr>
        <w:t>requires</w:t>
      </w:r>
      <w:r w:rsidRPr="00361031">
        <w:rPr>
          <w:u w:val="single"/>
        </w:rPr>
        <w:t xml:space="preserve"> recipient manufacturers to acquire </w:t>
      </w:r>
      <w:r w:rsidRPr="00361031">
        <w:rPr>
          <w:rStyle w:val="Emphasis"/>
        </w:rPr>
        <w:t xml:space="preserve">the </w:t>
      </w:r>
      <w:r w:rsidRPr="00361031">
        <w:rPr>
          <w:rStyle w:val="Emphasis"/>
          <w:highlight w:val="green"/>
        </w:rPr>
        <w:t xml:space="preserve">IP </w:t>
      </w:r>
      <w:r w:rsidRPr="00361031">
        <w:rPr>
          <w:rStyle w:val="Emphasis"/>
        </w:rPr>
        <w:t xml:space="preserve">necessary for mRNA technologies— </w:t>
      </w:r>
      <w:r w:rsidRPr="00361031">
        <w:rPr>
          <w:rStyle w:val="Emphasis"/>
          <w:highlight w:val="green"/>
        </w:rPr>
        <w:t>which is</w:t>
      </w:r>
      <w:r w:rsidRPr="00361031">
        <w:rPr>
          <w:rStyle w:val="Emphasis"/>
        </w:rPr>
        <w:t xml:space="preserve"> currently </w:t>
      </w:r>
      <w:r w:rsidRPr="00361031">
        <w:rPr>
          <w:rStyle w:val="Emphasis"/>
          <w:highlight w:val="green"/>
        </w:rPr>
        <w:t>missing</w:t>
      </w:r>
      <w:r w:rsidRPr="00361031">
        <w:rPr>
          <w:rStyle w:val="Emphasis"/>
        </w:rPr>
        <w:t>.</w:t>
      </w:r>
    </w:p>
    <w:p w14:paraId="34E609EA" w14:textId="77777777" w:rsidR="00773EE5" w:rsidRPr="00361031" w:rsidRDefault="00773EE5" w:rsidP="00773EE5"/>
    <w:p w14:paraId="781716F8" w14:textId="77777777" w:rsidR="00773EE5" w:rsidRPr="00361031" w:rsidRDefault="00773EE5" w:rsidP="00773EE5">
      <w:pPr>
        <w:pStyle w:val="Heading4"/>
        <w:jc w:val="both"/>
        <w:rPr>
          <w:rFonts w:cs="Calibri"/>
        </w:rPr>
      </w:pPr>
      <w:r w:rsidRPr="00361031">
        <w:rPr>
          <w:rFonts w:cs="Calibri"/>
        </w:rPr>
        <w:t xml:space="preserve">Independently </w:t>
      </w:r>
      <w:r w:rsidRPr="00361031">
        <w:rPr>
          <w:rFonts w:cs="Calibri"/>
          <w:u w:val="single"/>
        </w:rPr>
        <w:t>strategic patenting</w:t>
      </w:r>
      <w:r w:rsidRPr="00361031">
        <w:rPr>
          <w:rFonts w:cs="Calibri"/>
        </w:rPr>
        <w:t xml:space="preserve"> harms innovation incentives during </w:t>
      </w:r>
      <w:r w:rsidRPr="00361031">
        <w:rPr>
          <w:rFonts w:cs="Calibri"/>
          <w:u w:val="single"/>
        </w:rPr>
        <w:t>pandemics</w:t>
      </w:r>
      <w:r w:rsidRPr="00361031">
        <w:rPr>
          <w:rFonts w:cs="Calibri"/>
        </w:rPr>
        <w:t xml:space="preserve"> – encourages </w:t>
      </w:r>
      <w:r w:rsidRPr="00361031">
        <w:rPr>
          <w:rFonts w:cs="Calibri"/>
          <w:u w:val="single"/>
        </w:rPr>
        <w:t>reproduction of generics</w:t>
      </w:r>
      <w:r w:rsidRPr="00361031">
        <w:rPr>
          <w:rFonts w:cs="Calibri"/>
        </w:rPr>
        <w:t xml:space="preserve"> and </w:t>
      </w:r>
      <w:r w:rsidRPr="00361031">
        <w:rPr>
          <w:rFonts w:cs="Calibri"/>
          <w:u w:val="single"/>
        </w:rPr>
        <w:t>decrease breakthroughs</w:t>
      </w:r>
      <w:r w:rsidRPr="00361031">
        <w:rPr>
          <w:rFonts w:cs="Calibri"/>
        </w:rPr>
        <w:t>.</w:t>
      </w:r>
    </w:p>
    <w:p w14:paraId="28D91471" w14:textId="77777777" w:rsidR="00773EE5" w:rsidRPr="00361031" w:rsidRDefault="00773EE5" w:rsidP="00773EE5">
      <w:proofErr w:type="spellStart"/>
      <w:r w:rsidRPr="00361031">
        <w:rPr>
          <w:rStyle w:val="Style13ptBold"/>
        </w:rPr>
        <w:t>Gurgula</w:t>
      </w:r>
      <w:proofErr w:type="spellEnd"/>
      <w:r w:rsidRPr="00361031">
        <w:rPr>
          <w:rStyle w:val="Style13ptBold"/>
        </w:rPr>
        <w:t xml:space="preserve"> 20</w:t>
      </w:r>
      <w:r w:rsidRPr="00361031">
        <w:t xml:space="preserve"> [Olga; Lecturer in Intellectual Property Law at Brunel Law School, Brunel University London. She is also a Visiting Fellow at the Oxford Martin </w:t>
      </w:r>
      <w:proofErr w:type="spellStart"/>
      <w:r w:rsidRPr="00361031">
        <w:t>Programme</w:t>
      </w:r>
      <w:proofErr w:type="spellEnd"/>
      <w:r w:rsidRPr="00361031">
        <w:t xml:space="preserve"> on Affordable Medicines, University of Oxford; “Strategic Patenting by Pharmaceutical Companies – Should Competition Law Intervene?” Springer Link; 10/28/20; </w:t>
      </w:r>
      <w:hyperlink r:id="rId16" w:anchor="Sec4" w:history="1">
        <w:r w:rsidRPr="00361031">
          <w:rPr>
            <w:rStyle w:val="Hyperlink"/>
          </w:rPr>
          <w:t>https://link.springer.com/article/10.1007/s40319-020-00985-0#Sec4</w:t>
        </w:r>
      </w:hyperlink>
      <w:r w:rsidRPr="00361031">
        <w:t>] Justin</w:t>
      </w:r>
    </w:p>
    <w:p w14:paraId="2AF1FFB4" w14:textId="77777777" w:rsidR="00773EE5" w:rsidRPr="00361031" w:rsidRDefault="00773EE5" w:rsidP="00773EE5">
      <w:pPr>
        <w:rPr>
          <w:sz w:val="16"/>
        </w:rPr>
      </w:pPr>
      <w:r w:rsidRPr="004D4D43">
        <w:rPr>
          <w:sz w:val="8"/>
        </w:rPr>
        <w:lastRenderedPageBreak/>
        <w:t xml:space="preserve">As the COVID-19 pandemic is sweeping through the world, thousands of people urgently need access to affordable medicines. </w:t>
      </w:r>
      <w:r w:rsidRPr="00361031">
        <w:rPr>
          <w:u w:val="single"/>
        </w:rPr>
        <w:t xml:space="preserve">Based on </w:t>
      </w:r>
      <w:proofErr w:type="gramStart"/>
      <w:r w:rsidRPr="00361031">
        <w:rPr>
          <w:rStyle w:val="Emphasis"/>
        </w:rPr>
        <w:t>past experience</w:t>
      </w:r>
      <w:proofErr w:type="gramEnd"/>
      <w:r w:rsidRPr="00361031">
        <w:rPr>
          <w:rStyle w:val="Emphasis"/>
        </w:rPr>
        <w:t xml:space="preserve"> of treatments for other life-threatening diseases</w:t>
      </w:r>
      <w:r w:rsidRPr="00361031">
        <w:rPr>
          <w:u w:val="single"/>
        </w:rPr>
        <w:t xml:space="preserve">, there is a fear that access to any </w:t>
      </w:r>
      <w:r w:rsidRPr="00361031">
        <w:rPr>
          <w:rStyle w:val="Emphasis"/>
        </w:rPr>
        <w:t>vaccines</w:t>
      </w:r>
      <w:r w:rsidRPr="00361031">
        <w:rPr>
          <w:u w:val="single"/>
        </w:rPr>
        <w:t xml:space="preserve"> and </w:t>
      </w:r>
      <w:r w:rsidRPr="00361031">
        <w:rPr>
          <w:rStyle w:val="Emphasis"/>
        </w:rPr>
        <w:t>treatment</w:t>
      </w:r>
      <w:r w:rsidRPr="00361031">
        <w:rPr>
          <w:u w:val="single"/>
        </w:rPr>
        <w:t xml:space="preserve"> that may be </w:t>
      </w:r>
      <w:r w:rsidRPr="00361031">
        <w:rPr>
          <w:rStyle w:val="Emphasis"/>
        </w:rPr>
        <w:t>developed</w:t>
      </w:r>
      <w:r w:rsidRPr="00361031">
        <w:rPr>
          <w:u w:val="single"/>
        </w:rPr>
        <w:t xml:space="preserve"> in the </w:t>
      </w:r>
      <w:r w:rsidRPr="00361031">
        <w:rPr>
          <w:rStyle w:val="Emphasis"/>
        </w:rPr>
        <w:t>future</w:t>
      </w:r>
      <w:r w:rsidRPr="00361031">
        <w:rPr>
          <w:u w:val="single"/>
        </w:rPr>
        <w:t xml:space="preserve"> will be </w:t>
      </w:r>
      <w:r w:rsidRPr="00361031">
        <w:rPr>
          <w:rStyle w:val="Emphasis"/>
        </w:rPr>
        <w:t>affected by patents</w:t>
      </w:r>
      <w:r w:rsidRPr="00361031">
        <w:rPr>
          <w:u w:val="single"/>
        </w:rPr>
        <w:t xml:space="preserve">, leading to </w:t>
      </w:r>
      <w:proofErr w:type="spellStart"/>
      <w:r w:rsidRPr="00361031">
        <w:rPr>
          <w:u w:val="single"/>
        </w:rPr>
        <w:t>unaffordably</w:t>
      </w:r>
      <w:proofErr w:type="spellEnd"/>
      <w:r w:rsidRPr="00361031">
        <w:rPr>
          <w:u w:val="single"/>
        </w:rPr>
        <w:t xml:space="preserve"> high prices</w:t>
      </w:r>
      <w:r w:rsidRPr="004D4D43">
        <w:rPr>
          <w:sz w:val="8"/>
        </w:rPr>
        <w:t xml:space="preserve">. However, the problem of high drug prices is not new. It had been inflating healthcare budgets and </w:t>
      </w:r>
      <w:r w:rsidRPr="00361031">
        <w:rPr>
          <w:u w:val="single"/>
        </w:rPr>
        <w:t>posing a serious risk to the affordability and accessibility of medicines for society well before the pandemic</w:t>
      </w:r>
      <w:r w:rsidRPr="004D4D43">
        <w:rPr>
          <w:sz w:val="8"/>
        </w:rPr>
        <w:t xml:space="preserve">.Footnote3 </w:t>
      </w:r>
      <w:r w:rsidRPr="00361031">
        <w:rPr>
          <w:u w:val="single"/>
        </w:rPr>
        <w:t xml:space="preserve">This problem is further </w:t>
      </w:r>
      <w:r w:rsidRPr="00361031">
        <w:rPr>
          <w:rStyle w:val="Emphasis"/>
        </w:rPr>
        <w:t>exacerbated</w:t>
      </w:r>
      <w:r w:rsidRPr="00361031">
        <w:rPr>
          <w:u w:val="single"/>
        </w:rPr>
        <w:t xml:space="preserve"> by the fact that, despite the </w:t>
      </w:r>
      <w:r w:rsidRPr="00361031">
        <w:rPr>
          <w:rStyle w:val="Emphasis"/>
        </w:rPr>
        <w:t>alleged surge in investments</w:t>
      </w:r>
      <w:r w:rsidRPr="00361031">
        <w:rPr>
          <w:u w:val="single"/>
        </w:rPr>
        <w:t xml:space="preserve"> into pharmaceutical R&amp;D, </w:t>
      </w:r>
      <w:r w:rsidRPr="00361031">
        <w:rPr>
          <w:rStyle w:val="Emphasis"/>
        </w:rPr>
        <w:t>current statistics</w:t>
      </w:r>
      <w:r w:rsidRPr="00361031">
        <w:rPr>
          <w:u w:val="single"/>
        </w:rPr>
        <w:t xml:space="preserve"> indicate that the </w:t>
      </w:r>
      <w:r w:rsidRPr="00361031">
        <w:rPr>
          <w:rStyle w:val="Emphasis"/>
        </w:rPr>
        <w:t>number</w:t>
      </w:r>
      <w:r w:rsidRPr="00361031">
        <w:rPr>
          <w:u w:val="single"/>
        </w:rPr>
        <w:t xml:space="preserve"> of new </w:t>
      </w:r>
      <w:r w:rsidRPr="00361031">
        <w:rPr>
          <w:rStyle w:val="Emphasis"/>
          <w:highlight w:val="green"/>
        </w:rPr>
        <w:t>breakthrough</w:t>
      </w:r>
      <w:r w:rsidRPr="00361031">
        <w:rPr>
          <w:rStyle w:val="Emphasis"/>
        </w:rPr>
        <w:t xml:space="preserve"> medicines </w:t>
      </w:r>
      <w:r w:rsidRPr="00361031">
        <w:rPr>
          <w:rStyle w:val="Emphasis"/>
          <w:highlight w:val="green"/>
        </w:rPr>
        <w:t>is decreasing</w:t>
      </w:r>
      <w:r w:rsidRPr="004D4D43">
        <w:rPr>
          <w:sz w:val="8"/>
        </w:rPr>
        <w:t xml:space="preserve">.Footnote4 On the other hand, the </w:t>
      </w:r>
      <w:r w:rsidRPr="00361031">
        <w:rPr>
          <w:u w:val="single"/>
        </w:rPr>
        <w:t xml:space="preserve">number of drugs that contain modifications of existing medicines is growing, demonstrating that pharmaceutical companies have been increasingly focusing their research on </w:t>
      </w:r>
      <w:r w:rsidRPr="00361031">
        <w:rPr>
          <w:rStyle w:val="Emphasis"/>
        </w:rPr>
        <w:t>incremental drug development</w:t>
      </w:r>
      <w:r w:rsidRPr="00361031">
        <w:rPr>
          <w:u w:val="single"/>
        </w:rPr>
        <w:t>, rather than on breakthrough</w:t>
      </w:r>
      <w:r w:rsidRPr="004D4D43">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4D4D43">
        <w:rPr>
          <w:rStyle w:val="Emphasis"/>
        </w:rPr>
        <w:t>pharmaceutical companies</w:t>
      </w:r>
      <w:r w:rsidRPr="004D4D43">
        <w:rPr>
          <w:u w:val="single"/>
        </w:rPr>
        <w:t xml:space="preserve"> have been increasingly </w:t>
      </w:r>
      <w:r w:rsidRPr="004D4D43">
        <w:rPr>
          <w:rStyle w:val="Emphasis"/>
        </w:rPr>
        <w:t xml:space="preserve">engaging in </w:t>
      </w:r>
      <w:r w:rsidRPr="00361031">
        <w:rPr>
          <w:rStyle w:val="Emphasis"/>
          <w:highlight w:val="green"/>
        </w:rPr>
        <w:t>strategic patenting</w:t>
      </w:r>
      <w:r w:rsidRPr="00361031">
        <w:rPr>
          <w:rStyle w:val="Emphasis"/>
        </w:rPr>
        <w:t xml:space="preserve"> to delay or even block generic competition</w:t>
      </w:r>
      <w:r w:rsidRPr="004D4D43">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4D4D43">
        <w:rPr>
          <w:sz w:val="8"/>
        </w:rPr>
        <w:t>fuelled</w:t>
      </w:r>
      <w:proofErr w:type="spellEnd"/>
      <w:r w:rsidRPr="004D4D43">
        <w:rPr>
          <w:sz w:val="8"/>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4D4D43">
        <w:rPr>
          <w:sz w:val="8"/>
        </w:rPr>
        <w:t>literature,Footnote</w:t>
      </w:r>
      <w:proofErr w:type="gramEnd"/>
      <w:r w:rsidRPr="004D4D43">
        <w:rPr>
          <w:sz w:val="8"/>
        </w:rPr>
        <w:t xml:space="preserve">12 </w:t>
      </w:r>
      <w:r w:rsidRPr="00361031">
        <w:rPr>
          <w:u w:val="single"/>
        </w:rPr>
        <w:t xml:space="preserve">strategic patenting also affects </w:t>
      </w:r>
      <w:r w:rsidRPr="00361031">
        <w:rPr>
          <w:rStyle w:val="Emphasis"/>
        </w:rPr>
        <w:t xml:space="preserve">dynamic competition by </w:t>
      </w:r>
      <w:r w:rsidRPr="00361031">
        <w:rPr>
          <w:rStyle w:val="Emphasis"/>
          <w:highlight w:val="green"/>
        </w:rPr>
        <w:t>stifling innovation</w:t>
      </w:r>
      <w:r w:rsidRPr="004D4D43">
        <w:rPr>
          <w:sz w:val="8"/>
        </w:rPr>
        <w:t xml:space="preserve">. Importantly, it will be explained that the </w:t>
      </w:r>
      <w:r w:rsidRPr="00361031">
        <w:rPr>
          <w:u w:val="single"/>
        </w:rPr>
        <w:t xml:space="preserve">assessment of the </w:t>
      </w:r>
      <w:r w:rsidRPr="00361031">
        <w:rPr>
          <w:rStyle w:val="Emphasis"/>
        </w:rPr>
        <w:t>effect of this practice</w:t>
      </w:r>
      <w:r w:rsidRPr="00361031">
        <w:rPr>
          <w:u w:val="single"/>
        </w:rPr>
        <w:t xml:space="preserve"> should </w:t>
      </w:r>
      <w:r w:rsidRPr="00361031">
        <w:rPr>
          <w:rStyle w:val="Emphasis"/>
        </w:rPr>
        <w:t>focus</w:t>
      </w:r>
      <w:r w:rsidRPr="00361031">
        <w:rPr>
          <w:u w:val="single"/>
        </w:rPr>
        <w:t xml:space="preserve"> not only on innovation by </w:t>
      </w:r>
      <w:proofErr w:type="gramStart"/>
      <w:r w:rsidRPr="00361031">
        <w:rPr>
          <w:u w:val="single"/>
        </w:rPr>
        <w:t>originators, but</w:t>
      </w:r>
      <w:proofErr w:type="gramEnd"/>
      <w:r w:rsidRPr="00361031">
        <w:rPr>
          <w:u w:val="single"/>
        </w:rPr>
        <w:t xml:space="preserve"> should also </w:t>
      </w:r>
      <w:r w:rsidRPr="00361031">
        <w:rPr>
          <w:rStyle w:val="Emphasis"/>
        </w:rPr>
        <w:t>take a wider market perspective by assessing</w:t>
      </w:r>
      <w:r w:rsidRPr="00361031">
        <w:rPr>
          <w:u w:val="single"/>
        </w:rPr>
        <w:t xml:space="preserve"> its effect on follow-on innovation by generic companies</w:t>
      </w:r>
      <w:r w:rsidRPr="004D4D43">
        <w:rPr>
          <w:sz w:val="8"/>
        </w:rPr>
        <w:t xml:space="preserve">. The latter argument is often overlooked. The paper will outline the current approach to strategic patenting that considers this practice </w:t>
      </w:r>
      <w:proofErr w:type="gramStart"/>
      <w:r w:rsidRPr="004D4D43">
        <w:rPr>
          <w:sz w:val="8"/>
        </w:rPr>
        <w:t>lawful, and</w:t>
      </w:r>
      <w:proofErr w:type="gramEnd"/>
      <w:r w:rsidRPr="004D4D43">
        <w:rPr>
          <w:sz w:val="8"/>
        </w:rPr>
        <w:t xml:space="preserve"> will provide arguments for the intervention of competition law. </w:t>
      </w:r>
      <w:r w:rsidRPr="00361031">
        <w:rPr>
          <w:u w:val="single"/>
        </w:rPr>
        <w:t xml:space="preserve">This, in turn, will open the </w:t>
      </w:r>
      <w:r w:rsidRPr="00361031">
        <w:rPr>
          <w:rStyle w:val="Emphasis"/>
        </w:rPr>
        <w:t xml:space="preserve">possibility for competition authorities to investigate this practice </w:t>
      </w:r>
      <w:proofErr w:type="gramStart"/>
      <w:r w:rsidRPr="00361031">
        <w:rPr>
          <w:rStyle w:val="Emphasis"/>
        </w:rPr>
        <w:t>in order to</w:t>
      </w:r>
      <w:proofErr w:type="gramEnd"/>
      <w:r w:rsidRPr="00361031">
        <w:rPr>
          <w:rStyle w:val="Emphasis"/>
        </w:rPr>
        <w:t xml:space="preserve"> prevent its harmful effect on innovation</w:t>
      </w:r>
      <w:r w:rsidRPr="00361031">
        <w:rPr>
          <w:u w:val="single"/>
        </w:rPr>
        <w:t xml:space="preserve"> and </w:t>
      </w:r>
      <w:r w:rsidRPr="00361031">
        <w:rPr>
          <w:rStyle w:val="Emphasis"/>
        </w:rPr>
        <w:t>consumer welfare</w:t>
      </w:r>
      <w:r w:rsidRPr="004D4D43">
        <w:rPr>
          <w:sz w:val="8"/>
        </w:rPr>
        <w:t xml:space="preserve">. Moreover, </w:t>
      </w:r>
      <w:r w:rsidRPr="00361031">
        <w:rPr>
          <w:u w:val="single"/>
        </w:rPr>
        <w:t>while patent law may provide certain mechanisms to deal with strategic patenting, such as raising the bar</w:t>
      </w:r>
      <w:r w:rsidRPr="004D4D43">
        <w:rPr>
          <w:sz w:val="8"/>
        </w:rPr>
        <w:t xml:space="preserve"> for patentability of pharmaceutical follow-on </w:t>
      </w:r>
      <w:proofErr w:type="gramStart"/>
      <w:r w:rsidRPr="004D4D43">
        <w:rPr>
          <w:sz w:val="8"/>
        </w:rPr>
        <w:t>inventions,Footnote</w:t>
      </w:r>
      <w:proofErr w:type="gramEnd"/>
      <w:r w:rsidRPr="004D4D43">
        <w:rPr>
          <w:sz w:val="8"/>
        </w:rPr>
        <w:t xml:space="preserve">13 </w:t>
      </w:r>
      <w:r w:rsidRPr="00361031">
        <w:rPr>
          <w:u w:val="single"/>
        </w:rPr>
        <w:t>these tools may not be effective in all cases</w:t>
      </w:r>
      <w:r w:rsidRPr="004D4D43">
        <w:rPr>
          <w:sz w:val="8"/>
        </w:rPr>
        <w:t xml:space="preserve">. Therefore, as will be explained further, competition law may be a more suitable tool to address the negative effects of strategic </w:t>
      </w:r>
      <w:proofErr w:type="gramStart"/>
      <w:r w:rsidRPr="004D4D43">
        <w:rPr>
          <w:sz w:val="8"/>
        </w:rPr>
        <w:t>patenting.Footnote</w:t>
      </w:r>
      <w:proofErr w:type="gramEnd"/>
      <w:r w:rsidRPr="004D4D43">
        <w:rPr>
          <w:sz w:val="8"/>
        </w:rPr>
        <w:t xml:space="preserve">14 The article will be </w:t>
      </w:r>
      <w:proofErr w:type="spellStart"/>
      <w:r w:rsidRPr="004D4D43">
        <w:rPr>
          <w:sz w:val="8"/>
        </w:rPr>
        <w:t>organised</w:t>
      </w:r>
      <w:proofErr w:type="spellEnd"/>
      <w:r w:rsidRPr="004D4D43">
        <w:rPr>
          <w:sz w:val="8"/>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4D4D43">
        <w:rPr>
          <w:sz w:val="8"/>
        </w:rPr>
        <w:t>lawful, and</w:t>
      </w:r>
      <w:proofErr w:type="gramEnd"/>
      <w:r w:rsidRPr="004D4D43">
        <w:rPr>
          <w:sz w:val="8"/>
        </w:rPr>
        <w:t xml:space="preserve"> will argue that it should be subject to scrutiny under the rules of competition law, to address its negative effects. Pharmaceutical Innovation and Generic Competition in the Pharmaceutical Industry The pharmaceutical industry is unique in its complexity. It is </w:t>
      </w:r>
      <w:proofErr w:type="spellStart"/>
      <w:r w:rsidRPr="004D4D43">
        <w:rPr>
          <w:sz w:val="8"/>
        </w:rPr>
        <w:t>characterised</w:t>
      </w:r>
      <w:proofErr w:type="spellEnd"/>
      <w:r w:rsidRPr="004D4D43">
        <w:rPr>
          <w:sz w:val="8"/>
        </w:rPr>
        <w:t xml:space="preserve"> by heavy state regulation and, sometimes, by the competing interests of the pharmaceutical business and society. It also involves multiple actors, including </w:t>
      </w:r>
      <w:proofErr w:type="gramStart"/>
      <w:r w:rsidRPr="004D4D43">
        <w:rPr>
          <w:sz w:val="8"/>
        </w:rPr>
        <w:t>originators,Footnote</w:t>
      </w:r>
      <w:proofErr w:type="gramEnd"/>
      <w:r w:rsidRPr="004D4D43">
        <w:rPr>
          <w:sz w:val="8"/>
        </w:rPr>
        <w:t xml:space="preserve">15 marketing </w:t>
      </w:r>
      <w:proofErr w:type="spellStart"/>
      <w:r w:rsidRPr="004D4D43">
        <w:rPr>
          <w:sz w:val="8"/>
        </w:rPr>
        <w:t>authorisation</w:t>
      </w:r>
      <w:proofErr w:type="spellEnd"/>
      <w:r w:rsidRPr="004D4D43">
        <w:rPr>
          <w:sz w:val="8"/>
        </w:rPr>
        <w:t xml:space="preserve"> bodies, generic companies,Footnote16 doctors, pharmacies and patients. Each of them plays their part in the lengthy and complicated process of transforming a chemical compound into an effective and affordable medicine, which is then prescribed, </w:t>
      </w:r>
      <w:proofErr w:type="gramStart"/>
      <w:r w:rsidRPr="004D4D43">
        <w:rPr>
          <w:sz w:val="8"/>
        </w:rPr>
        <w:t>dispensed</w:t>
      </w:r>
      <w:proofErr w:type="gramEnd"/>
      <w:r w:rsidRPr="004D4D43">
        <w:rPr>
          <w:sz w:val="8"/>
        </w:rPr>
        <w:t xml:space="preserve">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4D4D43">
        <w:rPr>
          <w:sz w:val="8"/>
        </w:rPr>
        <w:t>maximised</w:t>
      </w:r>
      <w:proofErr w:type="spellEnd"/>
      <w:r w:rsidRPr="004D4D43">
        <w:rPr>
          <w:sz w:val="8"/>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4D4D43">
        <w:rPr>
          <w:sz w:val="8"/>
        </w:rPr>
        <w:t>incentivised</w:t>
      </w:r>
      <w:proofErr w:type="spellEnd"/>
      <w:r w:rsidRPr="004D4D43">
        <w:rPr>
          <w:sz w:val="8"/>
        </w:rPr>
        <w:t xml:space="preserve"> and protected. Moreover, these two elements of the pharmaceutical industry are constantly interacting and have a profound impact on each other. </w:t>
      </w:r>
      <w:proofErr w:type="gramStart"/>
      <w:r w:rsidRPr="004D4D43">
        <w:rPr>
          <w:sz w:val="8"/>
        </w:rPr>
        <w:t>In particular, pharmaceutical</w:t>
      </w:r>
      <w:proofErr w:type="gramEnd"/>
      <w:r w:rsidRPr="004D4D43">
        <w:rPr>
          <w:sz w:val="8"/>
        </w:rPr>
        <w:t xml:space="preserve"> innovation is the backbone of the pharmaceutical industry, in which originators play an important role. The process of drug development is long and complicated, requires significant investments, and bears considerable commercial </w:t>
      </w:r>
      <w:proofErr w:type="gramStart"/>
      <w:r w:rsidRPr="004D4D43">
        <w:rPr>
          <w:sz w:val="8"/>
        </w:rPr>
        <w:t>risks.Footnote</w:t>
      </w:r>
      <w:proofErr w:type="gramEnd"/>
      <w:r w:rsidRPr="004D4D43">
        <w:rPr>
          <w:sz w:val="8"/>
        </w:rPr>
        <w:t xml:space="preserve">17 It is also highly regulated, including, among other things, the requirement for originators to obtain a special </w:t>
      </w:r>
      <w:proofErr w:type="spellStart"/>
      <w:r w:rsidRPr="004D4D43">
        <w:rPr>
          <w:sz w:val="8"/>
        </w:rPr>
        <w:t>authorisation</w:t>
      </w:r>
      <w:proofErr w:type="spellEnd"/>
      <w:r w:rsidRPr="004D4D43">
        <w:rPr>
          <w:sz w:val="8"/>
        </w:rPr>
        <w:t xml:space="preserve"> from a designated state authority to market a drug. Such marketing </w:t>
      </w:r>
      <w:proofErr w:type="spellStart"/>
      <w:r w:rsidRPr="004D4D43">
        <w:rPr>
          <w:sz w:val="8"/>
        </w:rPr>
        <w:t>authorisations</w:t>
      </w:r>
      <w:proofErr w:type="spellEnd"/>
      <w:r w:rsidRPr="004D4D43">
        <w:rPr>
          <w:sz w:val="8"/>
        </w:rPr>
        <w:t xml:space="preserve">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4D4D43">
        <w:rPr>
          <w:sz w:val="8"/>
        </w:rPr>
        <w:t>incentivise</w:t>
      </w:r>
      <w:proofErr w:type="spellEnd"/>
      <w:r w:rsidRPr="004D4D43">
        <w:rPr>
          <w:sz w:val="8"/>
        </w:rPr>
        <w:t xml:space="preserve"> them to engage in further </w:t>
      </w:r>
      <w:proofErr w:type="gramStart"/>
      <w:r w:rsidRPr="004D4D43">
        <w:rPr>
          <w:sz w:val="8"/>
        </w:rPr>
        <w:t>innovation.Footnote</w:t>
      </w:r>
      <w:proofErr w:type="gramEnd"/>
      <w:r w:rsidRPr="004D4D43">
        <w:rPr>
          <w:sz w:val="8"/>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4D4D43">
        <w:rPr>
          <w:sz w:val="8"/>
        </w:rPr>
        <w:t>sales.Footnote</w:t>
      </w:r>
      <w:proofErr w:type="gramEnd"/>
      <w:r w:rsidRPr="004D4D43">
        <w:rPr>
          <w:sz w:val="8"/>
        </w:rPr>
        <w:t>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w:t>
      </w:r>
      <w:proofErr w:type="gramStart"/>
      <w:r w:rsidRPr="004D4D43">
        <w:rPr>
          <w:sz w:val="8"/>
        </w:rPr>
        <w:t>).Footnote</w:t>
      </w:r>
      <w:proofErr w:type="gramEnd"/>
      <w:r w:rsidRPr="004D4D43">
        <w:rPr>
          <w:sz w:val="8"/>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361031">
        <w:rPr>
          <w:u w:val="single"/>
        </w:rPr>
        <w:t xml:space="preserve">in the past pharmaceutical companies </w:t>
      </w:r>
      <w:r w:rsidRPr="00361031">
        <w:rPr>
          <w:rStyle w:val="Emphasis"/>
        </w:rPr>
        <w:t>mainly protected their products</w:t>
      </w:r>
      <w:r w:rsidRPr="00361031">
        <w:rPr>
          <w:u w:val="single"/>
        </w:rPr>
        <w:t xml:space="preserve"> with a single patent covering an active compound</w:t>
      </w:r>
      <w:r w:rsidRPr="004D4D43">
        <w:rPr>
          <w:sz w:val="8"/>
        </w:rPr>
        <w:t xml:space="preserve">,Footnote26 </w:t>
      </w:r>
      <w:r w:rsidRPr="00361031">
        <w:rPr>
          <w:u w:val="single"/>
        </w:rPr>
        <w:t xml:space="preserve">they now increasingly </w:t>
      </w:r>
      <w:r w:rsidRPr="00361031">
        <w:rPr>
          <w:highlight w:val="green"/>
          <w:u w:val="single"/>
        </w:rPr>
        <w:t xml:space="preserve">seek </w:t>
      </w:r>
      <w:r w:rsidRPr="00361031">
        <w:rPr>
          <w:rStyle w:val="Emphasis"/>
          <w:highlight w:val="green"/>
        </w:rPr>
        <w:t>additional patent</w:t>
      </w:r>
      <w:r w:rsidRPr="00361031">
        <w:rPr>
          <w:rStyle w:val="Emphasis"/>
        </w:rPr>
        <w:t xml:space="preserve"> protection</w:t>
      </w:r>
      <w:r w:rsidRPr="004D4D43">
        <w:rPr>
          <w:sz w:val="8"/>
        </w:rPr>
        <w:t xml:space="preserve"> on various aspects of a drugFootnote27 </w:t>
      </w:r>
      <w:r w:rsidRPr="00361031">
        <w:rPr>
          <w:u w:val="single"/>
        </w:rPr>
        <w:t>in order to protect their market position</w:t>
      </w:r>
      <w:r w:rsidRPr="004D4D43">
        <w:rPr>
          <w:sz w:val="8"/>
        </w:rPr>
        <w:t xml:space="preserve">.Footnote28 </w:t>
      </w:r>
      <w:r w:rsidRPr="00361031">
        <w:rPr>
          <w:u w:val="single"/>
        </w:rPr>
        <w:t>Such additional patents are often called secondary patents</w:t>
      </w:r>
      <w:r w:rsidRPr="004D4D43">
        <w:rPr>
          <w:sz w:val="8"/>
        </w:rPr>
        <w:t xml:space="preserve">.Footnote29 A pharmaceutical company may want to obtain secondary patents, which protect such aspects of a drug as, for example, its process of manufacture, formulation and/or specific form, etc. Therefore, </w:t>
      </w:r>
      <w:r w:rsidRPr="004D4D43">
        <w:rPr>
          <w:u w:val="single"/>
        </w:rPr>
        <w:t xml:space="preserve">even after the basic patent protecting an active compound expires, a </w:t>
      </w:r>
      <w:r w:rsidRPr="004D4D43">
        <w:rPr>
          <w:rStyle w:val="Emphasis"/>
        </w:rPr>
        <w:t>drug may still be protected by other secondary patents.</w:t>
      </w:r>
      <w:r w:rsidRPr="004D4D43">
        <w:rPr>
          <w:u w:val="single"/>
        </w:rPr>
        <w:t xml:space="preserve"> This</w:t>
      </w:r>
      <w:r w:rsidRPr="00361031">
        <w:rPr>
          <w:u w:val="single"/>
        </w:rPr>
        <w:t xml:space="preserve"> may </w:t>
      </w:r>
      <w:r w:rsidRPr="00361031">
        <w:rPr>
          <w:rStyle w:val="Emphasis"/>
          <w:highlight w:val="green"/>
        </w:rPr>
        <w:t>result in</w:t>
      </w:r>
      <w:r w:rsidRPr="00361031">
        <w:rPr>
          <w:rStyle w:val="Emphasis"/>
        </w:rPr>
        <w:t xml:space="preserve"> the </w:t>
      </w:r>
      <w:r w:rsidRPr="00361031">
        <w:rPr>
          <w:rStyle w:val="Emphasis"/>
          <w:highlight w:val="green"/>
        </w:rPr>
        <w:t xml:space="preserve">extension </w:t>
      </w:r>
      <w:r w:rsidRPr="004D4D43">
        <w:rPr>
          <w:rStyle w:val="Emphasis"/>
        </w:rPr>
        <w:t>of</w:t>
      </w:r>
      <w:r w:rsidRPr="00361031">
        <w:rPr>
          <w:rStyle w:val="Emphasis"/>
        </w:rPr>
        <w:t xml:space="preserve"> the scope and length of the protection of a product</w:t>
      </w:r>
      <w:r w:rsidRPr="00361031">
        <w:rPr>
          <w:u w:val="single"/>
        </w:rPr>
        <w:t xml:space="preserve">, especially if secondary </w:t>
      </w:r>
      <w:r w:rsidRPr="004D4D43">
        <w:rPr>
          <w:rStyle w:val="Emphasis"/>
        </w:rPr>
        <w:t>patents</w:t>
      </w:r>
      <w:r w:rsidRPr="00361031">
        <w:rPr>
          <w:rStyle w:val="Emphasis"/>
        </w:rPr>
        <w:t xml:space="preserve"> have a later expiration date</w:t>
      </w:r>
      <w:r w:rsidRPr="004D4D43">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361031">
        <w:rPr>
          <w:u w:val="single"/>
        </w:rPr>
        <w:t xml:space="preserve">If the originator was able to secure a secondary patent that protects such a large scale manufacturing process, it would </w:t>
      </w:r>
      <w:r w:rsidRPr="00361031">
        <w:rPr>
          <w:rStyle w:val="Emphasis"/>
          <w:highlight w:val="green"/>
        </w:rPr>
        <w:t>prevent generics</w:t>
      </w:r>
      <w:r w:rsidRPr="00361031">
        <w:rPr>
          <w:rStyle w:val="Emphasis"/>
        </w:rPr>
        <w:t xml:space="preserve"> from using this process for producing their generic versions</w:t>
      </w:r>
      <w:r w:rsidRPr="00361031">
        <w:rPr>
          <w:u w:val="single"/>
        </w:rPr>
        <w:t xml:space="preserve"> of a drug; otherwise they </w:t>
      </w:r>
      <w:r w:rsidRPr="004D4D43">
        <w:rPr>
          <w:u w:val="single"/>
        </w:rPr>
        <w:t>would</w:t>
      </w:r>
      <w:r w:rsidRPr="00361031">
        <w:rPr>
          <w:u w:val="single"/>
        </w:rPr>
        <w:t xml:space="preserve"> </w:t>
      </w:r>
      <w:r w:rsidRPr="004D4D43">
        <w:rPr>
          <w:rStyle w:val="Emphasis"/>
        </w:rPr>
        <w:t xml:space="preserve">risk </w:t>
      </w:r>
      <w:r w:rsidRPr="00361031">
        <w:rPr>
          <w:rStyle w:val="Emphasis"/>
          <w:highlight w:val="green"/>
        </w:rPr>
        <w:t>infringing</w:t>
      </w:r>
      <w:r w:rsidRPr="00361031">
        <w:rPr>
          <w:rStyle w:val="Emphasis"/>
        </w:rPr>
        <w:t xml:space="preserve"> this secondary patent</w:t>
      </w:r>
      <w:r w:rsidRPr="004D4D43">
        <w:rPr>
          <w:sz w:val="8"/>
        </w:rPr>
        <w:t xml:space="preserve">.Footnote32 However, a unique feature of pharmaceuticals is that an </w:t>
      </w:r>
      <w:r w:rsidRPr="00361031">
        <w:rPr>
          <w:highlight w:val="green"/>
          <w:u w:val="single"/>
        </w:rPr>
        <w:t>active ingredient</w:t>
      </w:r>
      <w:r w:rsidRPr="00361031">
        <w:rPr>
          <w:u w:val="single"/>
        </w:rPr>
        <w:t xml:space="preserve"> can </w:t>
      </w:r>
      <w:r w:rsidRPr="004D4D43">
        <w:rPr>
          <w:u w:val="single"/>
        </w:rPr>
        <w:t xml:space="preserve">be manufactured using </w:t>
      </w:r>
      <w:r w:rsidRPr="004D4D43">
        <w:rPr>
          <w:rStyle w:val="Emphasis"/>
        </w:rPr>
        <w:t>different methods and processes</w:t>
      </w:r>
      <w:r w:rsidRPr="004D4D43">
        <w:rPr>
          <w:u w:val="single"/>
        </w:rPr>
        <w:t>, can exist in different forms or can be used in different formulations</w:t>
      </w:r>
      <w:r w:rsidRPr="004D4D43">
        <w:rPr>
          <w:sz w:val="8"/>
        </w:rPr>
        <w:t xml:space="preserve">. Therefore, </w:t>
      </w:r>
      <w:r w:rsidRPr="004D4D43">
        <w:rPr>
          <w:u w:val="single"/>
        </w:rPr>
        <w:t xml:space="preserve">when a basic patent on an active ingredient expires, other companies can </w:t>
      </w:r>
      <w:r w:rsidRPr="004D4D43">
        <w:rPr>
          <w:u w:val="single"/>
        </w:rPr>
        <w:lastRenderedPageBreak/>
        <w:t>develop alternative methods of production, forms or formulations</w:t>
      </w:r>
      <w:r w:rsidRPr="004D4D43">
        <w:rPr>
          <w:sz w:val="8"/>
        </w:rPr>
        <w:t xml:space="preserve"> of this active compound and start competing with the originator </w:t>
      </w:r>
      <w:proofErr w:type="gramStart"/>
      <w:r w:rsidRPr="004D4D43">
        <w:rPr>
          <w:sz w:val="8"/>
        </w:rPr>
        <w:t>company.Footnote</w:t>
      </w:r>
      <w:proofErr w:type="gramEnd"/>
      <w:r w:rsidRPr="004D4D43">
        <w:rPr>
          <w:sz w:val="8"/>
        </w:rPr>
        <w:t xml:space="preserve">33 While such patenting strategies by originators are lawful in principle, some of them may be problematic. In particular, </w:t>
      </w:r>
      <w:r w:rsidRPr="004D4D43">
        <w:rPr>
          <w:u w:val="single"/>
        </w:rPr>
        <w:t xml:space="preserve">in anticipation of the loss of patent protection, originators may engage in strategic patenting which </w:t>
      </w:r>
      <w:r w:rsidRPr="004D4D43">
        <w:rPr>
          <w:rStyle w:val="Emphasis"/>
        </w:rPr>
        <w:t>artificially</w:t>
      </w:r>
      <w:r w:rsidRPr="00361031">
        <w:rPr>
          <w:rStyle w:val="Emphasis"/>
          <w:highlight w:val="green"/>
        </w:rPr>
        <w:t xml:space="preserve"> prevents</w:t>
      </w:r>
      <w:r w:rsidRPr="00361031">
        <w:rPr>
          <w:rStyle w:val="Emphasis"/>
        </w:rPr>
        <w:t xml:space="preserve"> generic </w:t>
      </w:r>
      <w:r w:rsidRPr="00361031">
        <w:rPr>
          <w:rStyle w:val="Emphasis"/>
          <w:highlight w:val="green"/>
        </w:rPr>
        <w:t>competition</w:t>
      </w:r>
      <w:r w:rsidRPr="00361031">
        <w:rPr>
          <w:rStyle w:val="Emphasis"/>
        </w:rPr>
        <w:t xml:space="preserve"> and results in an extension of their market monopoly</w:t>
      </w:r>
      <w:r w:rsidRPr="004D4D43">
        <w:rPr>
          <w:sz w:val="8"/>
        </w:rPr>
        <w:t>.Footnote34 Defining Strategic Patenting In its Sector Inquiry Report, the European Commission explained that the drug development process consists of three main stages: (</w:t>
      </w:r>
      <w:proofErr w:type="spellStart"/>
      <w:r w:rsidRPr="004D4D43">
        <w:rPr>
          <w:sz w:val="8"/>
        </w:rPr>
        <w:t>i</w:t>
      </w:r>
      <w:proofErr w:type="spellEnd"/>
      <w:r w:rsidRPr="004D4D43">
        <w:rPr>
          <w:sz w:val="8"/>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4D4D43">
        <w:rPr>
          <w:sz w:val="8"/>
        </w:rPr>
        <w:t>maximise</w:t>
      </w:r>
      <w:proofErr w:type="spellEnd"/>
      <w:r w:rsidRPr="004D4D43">
        <w:rPr>
          <w:sz w:val="8"/>
        </w:rPr>
        <w:t xml:space="preserv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361031">
        <w:rPr>
          <w:u w:val="single"/>
        </w:rPr>
        <w:t xml:space="preserve">pharmaceutical companies have been increasingly relying on the </w:t>
      </w:r>
      <w:r w:rsidRPr="00361031">
        <w:rPr>
          <w:rStyle w:val="Emphasis"/>
        </w:rPr>
        <w:t>strategic use of the patent system to combat the pressure of generic competition</w:t>
      </w:r>
      <w:r w:rsidRPr="00361031">
        <w:rPr>
          <w:u w:val="single"/>
        </w:rPr>
        <w:t>. Such practices are often called “life cycle management”</w:t>
      </w:r>
      <w:r w:rsidRPr="004D4D43">
        <w:rPr>
          <w:sz w:val="8"/>
        </w:rPr>
        <w:t xml:space="preserve"> by originators and proponents of the practice. For example, as Burdon and </w:t>
      </w:r>
      <w:proofErr w:type="spellStart"/>
      <w:r w:rsidRPr="004D4D43">
        <w:rPr>
          <w:sz w:val="8"/>
        </w:rPr>
        <w:t>Sloper</w:t>
      </w:r>
      <w:proofErr w:type="spellEnd"/>
      <w:r w:rsidRPr="004D4D43">
        <w:rPr>
          <w:sz w:val="8"/>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361031">
        <w:rPr>
          <w:u w:val="single"/>
        </w:rPr>
        <w:t xml:space="preserve">critics have </w:t>
      </w:r>
      <w:proofErr w:type="spellStart"/>
      <w:r w:rsidRPr="00361031">
        <w:rPr>
          <w:u w:val="single"/>
        </w:rPr>
        <w:t>characterised</w:t>
      </w:r>
      <w:proofErr w:type="spellEnd"/>
      <w:r w:rsidRPr="00361031">
        <w:rPr>
          <w:u w:val="single"/>
        </w:rPr>
        <w:t xml:space="preserve"> the practice as “</w:t>
      </w:r>
      <w:r w:rsidRPr="00361031">
        <w:rPr>
          <w:rStyle w:val="Emphasis"/>
        </w:rPr>
        <w:t>evergreening</w:t>
      </w:r>
      <w:r w:rsidRPr="00361031">
        <w:rPr>
          <w:u w:val="single"/>
        </w:rPr>
        <w:t>”</w:t>
      </w:r>
      <w:r w:rsidRPr="004D4D43">
        <w:rPr>
          <w:sz w:val="8"/>
        </w:rPr>
        <w:t xml:space="preserve">,Footnote38 </w:t>
      </w:r>
      <w:r w:rsidRPr="00361031">
        <w:rPr>
          <w:u w:val="single"/>
        </w:rPr>
        <w:t>as it essentially evergreens the patent protection and the exclusivity of a product</w:t>
      </w:r>
      <w:r w:rsidRPr="004D4D43">
        <w:rPr>
          <w:sz w:val="8"/>
        </w:rPr>
        <w:t xml:space="preserve">.Footnote39 For instance, Bansal et al. explain that evergreening “refers to different ways wherein patent owners take undue advantage of the law and associated regulatory processes to </w:t>
      </w:r>
      <w:r w:rsidRPr="00361031">
        <w:rPr>
          <w:rStyle w:val="Emphasis"/>
        </w:rPr>
        <w:t>extend their IP monopoly</w:t>
      </w:r>
      <w:r w:rsidRPr="00361031">
        <w:rPr>
          <w:u w:val="single"/>
        </w:rPr>
        <w:t>, particularly over highly lucrative ‘blockbuster’ drugs, by filing disguised/artful patents on an already patent-protected invention shortly before expiry of the ‘parent’ patent</w:t>
      </w:r>
      <w:r w:rsidRPr="004D4D43">
        <w:rPr>
          <w:sz w:val="8"/>
        </w:rPr>
        <w:t xml:space="preserve">”.Footnote40 During its investigation into the pharmaceutical industry, the European Commission found that </w:t>
      </w:r>
      <w:r w:rsidRPr="00361031">
        <w:rPr>
          <w:u w:val="single"/>
        </w:rPr>
        <w:t>the number of patents granted and pending applications significantly increases with the value of a drug, i.e. “blockbuster medicines can even be protected by up to nearly 100</w:t>
      </w:r>
      <w:r w:rsidRPr="004D4D43">
        <w:rPr>
          <w:sz w:val="8"/>
        </w:rPr>
        <w:t xml:space="preserve"> INNFootnote41-specific EPO </w:t>
      </w:r>
      <w:r w:rsidRPr="00361031">
        <w:rPr>
          <w:rStyle w:val="Emphasis"/>
        </w:rPr>
        <w:t>patented bundles and applications</w:t>
      </w:r>
      <w:r w:rsidRPr="004D4D43">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361031">
        <w:rPr>
          <w:u w:val="single"/>
        </w:rPr>
        <w:t>the practice of “</w:t>
      </w:r>
      <w:proofErr w:type="spellStart"/>
      <w:r w:rsidRPr="00361031">
        <w:rPr>
          <w:u w:val="single"/>
        </w:rPr>
        <w:t>maximising</w:t>
      </w:r>
      <w:proofErr w:type="spellEnd"/>
      <w:r w:rsidRPr="00361031">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4D4D43">
        <w:rPr>
          <w:sz w:val="8"/>
        </w:rPr>
        <w:t xml:space="preserve"> (for example, a patent for the relevant salt, crystalline or amorphous form of the medicine)”.Footnote44 </w:t>
      </w:r>
      <w:r w:rsidRPr="00361031">
        <w:rPr>
          <w:u w:val="single"/>
        </w:rPr>
        <w:t>Each of such patents would typically have a later expiration date, which effectively extends a period of market exclusivity beyond the expiration of a basic patent</w:t>
      </w:r>
      <w:r w:rsidRPr="004D4D43">
        <w:rPr>
          <w:sz w:val="8"/>
        </w:rPr>
        <w:t xml:space="preserve">.Footnote45 In addition, </w:t>
      </w:r>
      <w:r w:rsidRPr="00361031">
        <w:rPr>
          <w:u w:val="single"/>
        </w:rPr>
        <w:t>most of these patents that protect such follow-on modifications are so-called “sleeping” patents</w:t>
      </w:r>
      <w:r w:rsidRPr="004D4D43">
        <w:rPr>
          <w:sz w:val="8"/>
        </w:rPr>
        <w:t xml:space="preserve">, i.e. patents which a </w:t>
      </w:r>
      <w:r w:rsidRPr="00361031">
        <w:rPr>
          <w:u w:val="single"/>
        </w:rPr>
        <w:t>company has no intention of commercialising</w:t>
      </w:r>
      <w:r w:rsidRPr="004D4D43">
        <w:rPr>
          <w:sz w:val="8"/>
        </w:rPr>
        <w:t xml:space="preserve">.Footnote46 Moreover, </w:t>
      </w:r>
      <w:r w:rsidRPr="00361031">
        <w:rPr>
          <w:u w:val="single"/>
        </w:rPr>
        <w:t xml:space="preserve">such </w:t>
      </w:r>
      <w:r w:rsidRPr="004D4D43">
        <w:rPr>
          <w:u w:val="single"/>
        </w:rPr>
        <w:t>modifications</w:t>
      </w:r>
      <w:r w:rsidRPr="00361031">
        <w:rPr>
          <w:u w:val="single"/>
        </w:rPr>
        <w:t xml:space="preserve"> may </w:t>
      </w:r>
      <w:r w:rsidRPr="00361031">
        <w:rPr>
          <w:rStyle w:val="Emphasis"/>
          <w:highlight w:val="green"/>
        </w:rPr>
        <w:t>provide</w:t>
      </w:r>
      <w:r w:rsidRPr="00361031">
        <w:rPr>
          <w:rStyle w:val="Emphasis"/>
        </w:rPr>
        <w:t xml:space="preserve"> little or </w:t>
      </w:r>
      <w:r w:rsidRPr="00361031">
        <w:rPr>
          <w:rStyle w:val="Emphasis"/>
          <w:highlight w:val="green"/>
        </w:rPr>
        <w:t>no</w:t>
      </w:r>
      <w:r w:rsidRPr="00361031">
        <w:rPr>
          <w:rStyle w:val="Emphasis"/>
        </w:rPr>
        <w:t xml:space="preserve"> therapeutic </w:t>
      </w:r>
      <w:r w:rsidRPr="00361031">
        <w:rPr>
          <w:rStyle w:val="Emphasis"/>
          <w:highlight w:val="green"/>
        </w:rPr>
        <w:t>benefits</w:t>
      </w:r>
      <w:r w:rsidRPr="00361031">
        <w:rPr>
          <w:rStyle w:val="Emphasis"/>
        </w:rPr>
        <w:t xml:space="preserve"> to the patient compared to the original drug</w:t>
      </w:r>
      <w:r w:rsidRPr="004D4D43">
        <w:rPr>
          <w:sz w:val="8"/>
        </w:rPr>
        <w:t xml:space="preserve">.Footnote47 Nevertheless, such patents allow originators to secure the most efficient, broadest and longest possible protection for their successful products.Footnote48 </w:t>
      </w:r>
      <w:r w:rsidRPr="00361031">
        <w:rPr>
          <w:u w:val="single"/>
        </w:rPr>
        <w:t xml:space="preserve">The </w:t>
      </w:r>
      <w:r w:rsidRPr="004D4D43">
        <w:rPr>
          <w:u w:val="single"/>
        </w:rPr>
        <w:t xml:space="preserve">denser the web of secondary patents, the more </w:t>
      </w:r>
      <w:r w:rsidRPr="004D4D43">
        <w:rPr>
          <w:rStyle w:val="Emphasis"/>
        </w:rPr>
        <w:t>difficult it is for generics to develop their</w:t>
      </w:r>
      <w:r w:rsidRPr="00361031">
        <w:rPr>
          <w:rStyle w:val="Emphasis"/>
        </w:rPr>
        <w:t xml:space="preserve"> generic equivalents</w:t>
      </w:r>
      <w:r w:rsidRPr="004D4D43">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4D4D43">
        <w:rPr>
          <w:sz w:val="8"/>
        </w:rPr>
        <w:t>innovate, and</w:t>
      </w:r>
      <w:proofErr w:type="gramEnd"/>
      <w:r w:rsidRPr="004D4D43">
        <w:rPr>
          <w:sz w:val="8"/>
        </w:rPr>
        <w:t xml:space="preserve"> affecting generics’ ability to develop alternative generic products. Strategic patenting, therefore, may enable originators to avoid competitive pressures by preventing generic competition without a need to engage in genuine innovation. </w:t>
      </w:r>
      <w:r w:rsidRPr="00361031">
        <w:rPr>
          <w:u w:val="single"/>
        </w:rPr>
        <w:t xml:space="preserve">Strategic Patenting </w:t>
      </w:r>
      <w:r w:rsidRPr="00361031">
        <w:rPr>
          <w:rStyle w:val="Emphasis"/>
        </w:rPr>
        <w:t>Contradicts the Rationale of the Patent System</w:t>
      </w:r>
      <w:r w:rsidRPr="00361031">
        <w:rPr>
          <w:u w:val="single"/>
        </w:rPr>
        <w:t xml:space="preserve"> </w:t>
      </w:r>
      <w:r w:rsidRPr="004D4D43">
        <w:rPr>
          <w:sz w:val="8"/>
        </w:rPr>
        <w:t xml:space="preserve">and Competition Law In the competitive markets, </w:t>
      </w:r>
      <w:r w:rsidRPr="00361031">
        <w:rPr>
          <w:u w:val="single"/>
        </w:rPr>
        <w:t xml:space="preserve">the success of a company is based on its business </w:t>
      </w:r>
      <w:proofErr w:type="gramStart"/>
      <w:r w:rsidRPr="00361031">
        <w:rPr>
          <w:u w:val="single"/>
        </w:rPr>
        <w:t>performance</w:t>
      </w:r>
      <w:r w:rsidRPr="004D4D43">
        <w:rPr>
          <w:sz w:val="8"/>
        </w:rPr>
        <w:t>.Footnote</w:t>
      </w:r>
      <w:proofErr w:type="gramEnd"/>
      <w:r w:rsidRPr="004D4D43">
        <w:rPr>
          <w:sz w:val="8"/>
        </w:rPr>
        <w:t xml:space="preserve">52 </w:t>
      </w:r>
      <w:r w:rsidRPr="00361031">
        <w:rPr>
          <w:u w:val="single"/>
        </w:rPr>
        <w:t>In order to compete on performance by “offering better quality and a wider choice of new and improved goods and services”</w:t>
      </w:r>
      <w:r w:rsidRPr="004D4D43">
        <w:rPr>
          <w:sz w:val="8"/>
        </w:rPr>
        <w:t xml:space="preserve">Footnote53 </w:t>
      </w:r>
      <w:r w:rsidRPr="00361031">
        <w:rPr>
          <w:u w:val="single"/>
        </w:rPr>
        <w:t xml:space="preserve">firms must innovate. </w:t>
      </w:r>
      <w:proofErr w:type="spellStart"/>
      <w:r w:rsidRPr="00361031">
        <w:rPr>
          <w:u w:val="single"/>
        </w:rPr>
        <w:t>Realising</w:t>
      </w:r>
      <w:proofErr w:type="spellEnd"/>
      <w:r w:rsidRPr="00361031">
        <w:rPr>
          <w:u w:val="single"/>
        </w:rPr>
        <w:t xml:space="preserve"> the importance of protecting innovation, which is considered to be the main driver of economic </w:t>
      </w:r>
      <w:proofErr w:type="gramStart"/>
      <w:r w:rsidRPr="00361031">
        <w:rPr>
          <w:u w:val="single"/>
        </w:rPr>
        <w:t>growth</w:t>
      </w:r>
      <w:r w:rsidRPr="004D4D43">
        <w:rPr>
          <w:sz w:val="8"/>
        </w:rPr>
        <w:t>,Footnote</w:t>
      </w:r>
      <w:proofErr w:type="gramEnd"/>
      <w:r w:rsidRPr="004D4D43">
        <w:rPr>
          <w:sz w:val="8"/>
        </w:rPr>
        <w:t xml:space="preserve">54 </w:t>
      </w:r>
      <w:r w:rsidRPr="00361031">
        <w:rPr>
          <w:u w:val="single"/>
        </w:rPr>
        <w:t>states have put in place various mechanisms to ensure a suitable environment for its advancement. These include granting the property rights</w:t>
      </w:r>
      <w:r w:rsidRPr="004D4D43">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361031">
        <w:rPr>
          <w:u w:val="single"/>
        </w:rPr>
        <w:t xml:space="preserve">intellectual property rules, and patents in particular, are seen as an </w:t>
      </w:r>
      <w:r w:rsidRPr="00361031">
        <w:rPr>
          <w:rStyle w:val="Emphasis"/>
        </w:rPr>
        <w:t>essential element of undistorted competition on the internal market</w:t>
      </w:r>
      <w:r w:rsidRPr="004D4D43">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361031">
        <w:rPr>
          <w:u w:val="single"/>
        </w:rPr>
        <w:t xml:space="preserve">EU competition law proscribes practices </w:t>
      </w:r>
      <w:r w:rsidRPr="004D4D43">
        <w:rPr>
          <w:u w:val="single"/>
        </w:rPr>
        <w:t xml:space="preserve">that reduce </w:t>
      </w:r>
      <w:r w:rsidRPr="004D4D43">
        <w:rPr>
          <w:rStyle w:val="Emphasis"/>
        </w:rPr>
        <w:t>incentives to innovate both for “pioneer” and follow-on innovators</w:t>
      </w:r>
      <w:r w:rsidRPr="004D4D43">
        <w:rPr>
          <w:sz w:val="8"/>
        </w:rPr>
        <w:t xml:space="preserve">. This is enshrined in Art. 102(b) TFEU, which prohibits abuses that consist of, inter alia, limiting technological development. For example, </w:t>
      </w:r>
      <w:r w:rsidRPr="004D4D43">
        <w:rPr>
          <w:u w:val="single"/>
        </w:rPr>
        <w:t xml:space="preserve">in AstraZeneca the General Court considered that </w:t>
      </w:r>
      <w:r w:rsidRPr="004D4D43">
        <w:rPr>
          <w:u w:val="single"/>
        </w:rPr>
        <w:lastRenderedPageBreak/>
        <w:t xml:space="preserve">the company’s practice of misusing the patent system had the potential of reducing its incentives to innovate and was </w:t>
      </w:r>
      <w:proofErr w:type="gramStart"/>
      <w:r w:rsidRPr="004D4D43">
        <w:rPr>
          <w:u w:val="single"/>
        </w:rPr>
        <w:t>anticompetitive</w:t>
      </w:r>
      <w:r w:rsidRPr="004D4D43">
        <w:rPr>
          <w:sz w:val="8"/>
        </w:rPr>
        <w:t>.Footnote</w:t>
      </w:r>
      <w:proofErr w:type="gramEnd"/>
      <w:r w:rsidRPr="004D4D43">
        <w:rPr>
          <w:sz w:val="8"/>
        </w:rPr>
        <w:t xml:space="preserve">70 In MagillFootnote71 and Microsoft,Footnote72 the courts found that the </w:t>
      </w:r>
      <w:r w:rsidRPr="004D4D43">
        <w:rPr>
          <w:u w:val="single"/>
        </w:rPr>
        <w:t xml:space="preserve">IP rights owners </w:t>
      </w:r>
      <w:r w:rsidRPr="004D4D43">
        <w:rPr>
          <w:rStyle w:val="Emphasis"/>
        </w:rPr>
        <w:t>abused their dominant positions by blocking innovation of their potential competitors</w:t>
      </w:r>
      <w:r w:rsidRPr="004D4D43">
        <w:rPr>
          <w:sz w:val="8"/>
        </w:rPr>
        <w:t xml:space="preserve">. More recently, several decisions by the European Commission also </w:t>
      </w:r>
      <w:proofErr w:type="spellStart"/>
      <w:r w:rsidRPr="004D4D43">
        <w:rPr>
          <w:sz w:val="8"/>
        </w:rPr>
        <w:t>emphasised</w:t>
      </w:r>
      <w:proofErr w:type="spellEnd"/>
      <w:r w:rsidRPr="004D4D43">
        <w:rPr>
          <w:sz w:val="8"/>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w:t>
      </w:r>
      <w:proofErr w:type="spellStart"/>
      <w:r w:rsidRPr="004D4D43">
        <w:rPr>
          <w:sz w:val="8"/>
        </w:rPr>
        <w:t>recognises</w:t>
      </w:r>
      <w:proofErr w:type="spellEnd"/>
      <w:r w:rsidRPr="004D4D43">
        <w:rPr>
          <w:sz w:val="8"/>
        </w:rPr>
        <w:t xml:space="preserve"> the fundamental importance of protecting innovation. They confirm that strategies that </w:t>
      </w:r>
      <w:proofErr w:type="gramStart"/>
      <w:r w:rsidRPr="004D4D43">
        <w:rPr>
          <w:sz w:val="8"/>
        </w:rPr>
        <w:t>are capable of stifling</w:t>
      </w:r>
      <w:proofErr w:type="gramEnd"/>
      <w:r w:rsidRPr="004D4D43">
        <w:rPr>
          <w:sz w:val="8"/>
        </w:rPr>
        <w:t xml:space="preserve">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4D4D43">
        <w:rPr>
          <w:u w:val="single"/>
        </w:rPr>
        <w:t xml:space="preserve">Strategic Patenting </w:t>
      </w:r>
      <w:r w:rsidRPr="004D4D43">
        <w:rPr>
          <w:rStyle w:val="Emphasis"/>
        </w:rPr>
        <w:t>Impairs Originators’ Incentives to Innovate</w:t>
      </w:r>
      <w:r>
        <w:rPr>
          <w:rStyle w:val="Emphasis"/>
        </w:rPr>
        <w:t xml:space="preserve"> </w:t>
      </w:r>
      <w:r w:rsidRPr="004D4D43">
        <w:rPr>
          <w:sz w:val="8"/>
        </w:rPr>
        <w:t xml:space="preserve">While originator companies typically argue that the competition law intervention into their patenting practices will reduce their incentives to </w:t>
      </w:r>
      <w:proofErr w:type="gramStart"/>
      <w:r w:rsidRPr="004D4D43">
        <w:rPr>
          <w:sz w:val="8"/>
        </w:rPr>
        <w:t>innovate,Footnote</w:t>
      </w:r>
      <w:proofErr w:type="gramEnd"/>
      <w:r w:rsidRPr="004D4D43">
        <w:rPr>
          <w:sz w:val="8"/>
        </w:rPr>
        <w:t xml:space="preserve">81 this article asserts that </w:t>
      </w:r>
      <w:r w:rsidRPr="00361031">
        <w:rPr>
          <w:u w:val="single"/>
        </w:rPr>
        <w:t>strategic patenting itself reduces originators’ incentives</w:t>
      </w:r>
      <w:r w:rsidRPr="004D4D43">
        <w:rPr>
          <w:sz w:val="8"/>
        </w:rPr>
        <w:t xml:space="preserve">. Thus, in a properly functioning system, </w:t>
      </w:r>
      <w:r w:rsidRPr="00361031">
        <w:rPr>
          <w:highlight w:val="green"/>
          <w:u w:val="single"/>
        </w:rPr>
        <w:t xml:space="preserve">when a </w:t>
      </w:r>
      <w:r w:rsidRPr="00361031">
        <w:rPr>
          <w:rStyle w:val="Emphasis"/>
          <w:highlight w:val="green"/>
        </w:rPr>
        <w:t>patent</w:t>
      </w:r>
      <w:r w:rsidRPr="00361031">
        <w:rPr>
          <w:rStyle w:val="Emphasis"/>
        </w:rPr>
        <w:t xml:space="preserve"> protecting a product is close to </w:t>
      </w:r>
      <w:r w:rsidRPr="00361031">
        <w:rPr>
          <w:rStyle w:val="Emphasis"/>
          <w:highlight w:val="green"/>
        </w:rPr>
        <w:t>expir</w:t>
      </w:r>
      <w:r w:rsidRPr="00361031">
        <w:rPr>
          <w:rStyle w:val="Emphasis"/>
        </w:rPr>
        <w:t xml:space="preserve">ation the </w:t>
      </w:r>
      <w:r w:rsidRPr="00361031">
        <w:rPr>
          <w:rStyle w:val="Emphasis"/>
          <w:highlight w:val="green"/>
        </w:rPr>
        <w:t>originator</w:t>
      </w:r>
      <w:r w:rsidRPr="00361031">
        <w:rPr>
          <w:u w:val="single"/>
        </w:rPr>
        <w:t xml:space="preserve"> would be </w:t>
      </w:r>
      <w:r w:rsidRPr="00361031">
        <w:rPr>
          <w:rStyle w:val="Emphasis"/>
          <w:highlight w:val="green"/>
        </w:rPr>
        <w:t>encouraged to innovate</w:t>
      </w:r>
      <w:r w:rsidRPr="00361031">
        <w:rPr>
          <w:u w:val="single"/>
        </w:rPr>
        <w:t xml:space="preserve"> further </w:t>
      </w:r>
      <w:proofErr w:type="gramStart"/>
      <w:r w:rsidRPr="00361031">
        <w:rPr>
          <w:u w:val="single"/>
        </w:rPr>
        <w:t>in order to</w:t>
      </w:r>
      <w:proofErr w:type="gramEnd"/>
      <w:r w:rsidRPr="00361031">
        <w:rPr>
          <w:u w:val="single"/>
        </w:rPr>
        <w:t xml:space="preserve"> introduce a new product on the market and maintain its competitive position. However, by engaging in </w:t>
      </w:r>
      <w:r w:rsidRPr="00361031">
        <w:rPr>
          <w:highlight w:val="green"/>
          <w:u w:val="single"/>
        </w:rPr>
        <w:t>strategic patenting</w:t>
      </w:r>
      <w:r w:rsidRPr="00361031">
        <w:rPr>
          <w:u w:val="single"/>
        </w:rPr>
        <w:t xml:space="preserve">, the originator’s </w:t>
      </w:r>
      <w:r w:rsidRPr="004D4D43">
        <w:rPr>
          <w:u w:val="single"/>
        </w:rPr>
        <w:t xml:space="preserve">incentive to innovate diminishes as it </w:t>
      </w:r>
      <w:r w:rsidRPr="00361031">
        <w:rPr>
          <w:rStyle w:val="Emphasis"/>
          <w:highlight w:val="green"/>
        </w:rPr>
        <w:t>enjoys</w:t>
      </w:r>
      <w:r w:rsidRPr="00361031">
        <w:rPr>
          <w:rStyle w:val="Emphasis"/>
        </w:rPr>
        <w:t xml:space="preserve"> its </w:t>
      </w:r>
      <w:r w:rsidRPr="00361031">
        <w:rPr>
          <w:rStyle w:val="Emphasis"/>
          <w:highlight w:val="green"/>
        </w:rPr>
        <w:t>monopoly position by</w:t>
      </w:r>
      <w:r w:rsidRPr="00361031">
        <w:rPr>
          <w:rStyle w:val="Emphasis"/>
        </w:rPr>
        <w:t xml:space="preserve"> merely </w:t>
      </w:r>
      <w:r w:rsidRPr="00361031">
        <w:rPr>
          <w:rStyle w:val="Emphasis"/>
          <w:highlight w:val="green"/>
        </w:rPr>
        <w:t>procuring</w:t>
      </w:r>
      <w:r w:rsidRPr="00361031">
        <w:rPr>
          <w:rStyle w:val="Emphasis"/>
        </w:rPr>
        <w:t xml:space="preserve"> </w:t>
      </w:r>
      <w:r w:rsidRPr="004D4D43">
        <w:rPr>
          <w:rStyle w:val="Emphasis"/>
        </w:rPr>
        <w:t>numerous secondary patents</w:t>
      </w:r>
      <w:r w:rsidRPr="004D4D43">
        <w:rPr>
          <w:u w:val="single"/>
        </w:rPr>
        <w:t xml:space="preserve"> that</w:t>
      </w:r>
      <w:r w:rsidRPr="00361031">
        <w:rPr>
          <w:u w:val="single"/>
        </w:rPr>
        <w:t xml:space="preserve"> shield its current product</w:t>
      </w:r>
      <w:r w:rsidRPr="004D4D43">
        <w:rPr>
          <w:sz w:val="8"/>
        </w:rPr>
        <w:t xml:space="preserve"> from generic competition. Therefore, </w:t>
      </w:r>
      <w:r w:rsidRPr="00361031">
        <w:rPr>
          <w:u w:val="single"/>
        </w:rPr>
        <w:t>when companies engage in such strategic patenting, they are</w:t>
      </w:r>
      <w:r w:rsidRPr="004D4D43">
        <w:rPr>
          <w:sz w:val="8"/>
        </w:rPr>
        <w:t xml:space="preserve"> merely </w:t>
      </w:r>
      <w:r w:rsidRPr="00361031">
        <w:rPr>
          <w:highlight w:val="green"/>
          <w:u w:val="single"/>
        </w:rPr>
        <w:t>protecting</w:t>
      </w:r>
      <w:r w:rsidRPr="00361031">
        <w:rPr>
          <w:u w:val="single"/>
        </w:rPr>
        <w:t xml:space="preserve"> themselves </w:t>
      </w:r>
      <w:r w:rsidRPr="00361031">
        <w:rPr>
          <w:highlight w:val="green"/>
          <w:u w:val="single"/>
        </w:rPr>
        <w:t>from</w:t>
      </w:r>
      <w:r w:rsidRPr="00361031">
        <w:rPr>
          <w:u w:val="single"/>
        </w:rPr>
        <w:t xml:space="preserve"> the </w:t>
      </w:r>
      <w:r w:rsidRPr="004D4D43">
        <w:rPr>
          <w:rStyle w:val="Emphasis"/>
        </w:rPr>
        <w:t xml:space="preserve">competitive </w:t>
      </w:r>
      <w:r w:rsidRPr="00361031">
        <w:rPr>
          <w:rStyle w:val="Emphasis"/>
          <w:highlight w:val="green"/>
        </w:rPr>
        <w:t>pressur</w:t>
      </w:r>
      <w:r w:rsidRPr="00361031">
        <w:rPr>
          <w:highlight w:val="green"/>
          <w:u w:val="single"/>
        </w:rPr>
        <w:t>es</w:t>
      </w:r>
      <w:r w:rsidRPr="00361031">
        <w:rPr>
          <w:u w:val="single"/>
        </w:rPr>
        <w:t xml:space="preserve"> that competition law aims to establish.</w:t>
      </w:r>
      <w:r>
        <w:rPr>
          <w:u w:val="single"/>
        </w:rPr>
        <w:t xml:space="preserve"> </w:t>
      </w:r>
      <w:r w:rsidRPr="004D4D43">
        <w:rPr>
          <w:sz w:val="8"/>
        </w:rPr>
        <w:t xml:space="preserve">Maintaining that this practice is lawful, originators argue that strong patent protection is essential for recouping their investments, as well as for </w:t>
      </w:r>
      <w:proofErr w:type="spellStart"/>
      <w:r w:rsidRPr="004D4D43">
        <w:rPr>
          <w:sz w:val="8"/>
        </w:rPr>
        <w:t>incentivising</w:t>
      </w:r>
      <w:proofErr w:type="spellEnd"/>
      <w:r w:rsidRPr="004D4D43">
        <w:rPr>
          <w:sz w:val="8"/>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361031">
        <w:rPr>
          <w:u w:val="single"/>
        </w:rPr>
        <w:t xml:space="preserve">Monopolists tend to want to keep their monopolies by </w:t>
      </w:r>
      <w:r w:rsidRPr="00361031">
        <w:rPr>
          <w:rStyle w:val="Emphasis"/>
        </w:rPr>
        <w:t>resorting to any measures that can keep new entrants</w:t>
      </w:r>
      <w:r w:rsidRPr="00361031">
        <w:rPr>
          <w:u w:val="single"/>
        </w:rPr>
        <w:t xml:space="preserve"> out</w:t>
      </w:r>
      <w:r w:rsidRPr="004D4D43">
        <w:rPr>
          <w:u w:val="single"/>
        </w:rPr>
        <w:t xml:space="preserve">. Firms </w:t>
      </w:r>
      <w:r w:rsidRPr="004D4D43">
        <w:rPr>
          <w:rStyle w:val="Emphasis"/>
        </w:rPr>
        <w:t>under competitive pressure from actual or potential competition</w:t>
      </w:r>
      <w:r w:rsidRPr="004D4D43">
        <w:rPr>
          <w:sz w:val="8"/>
        </w:rPr>
        <w:t xml:space="preserve">, on the other hand, </w:t>
      </w:r>
      <w:r w:rsidRPr="004D4D43">
        <w:rPr>
          <w:u w:val="single"/>
        </w:rPr>
        <w:t xml:space="preserve">are </w:t>
      </w:r>
      <w:r w:rsidRPr="00361031">
        <w:rPr>
          <w:rStyle w:val="Emphasis"/>
          <w:highlight w:val="green"/>
        </w:rPr>
        <w:t>less complacent</w:t>
      </w:r>
      <w:r w:rsidRPr="00361031">
        <w:rPr>
          <w:u w:val="single"/>
        </w:rPr>
        <w:t xml:space="preserve"> and know that inventing a new product is their best strategy for maintaining and increasing their market share.</w:t>
      </w:r>
      <w:r>
        <w:rPr>
          <w:u w:val="single"/>
        </w:rPr>
        <w:t xml:space="preserve"> </w:t>
      </w:r>
      <w:r w:rsidRPr="004D4D43">
        <w:rPr>
          <w:sz w:val="8"/>
        </w:rPr>
        <w:t xml:space="preserve">In the same vein, the Commission </w:t>
      </w:r>
      <w:proofErr w:type="spellStart"/>
      <w:r w:rsidRPr="004D4D43">
        <w:rPr>
          <w:sz w:val="8"/>
        </w:rPr>
        <w:t>emphasises</w:t>
      </w:r>
      <w:proofErr w:type="spellEnd"/>
      <w:r w:rsidRPr="004D4D43">
        <w:rPr>
          <w:sz w:val="8"/>
        </w:rPr>
        <w:t xml:space="preserve"> the importance of competition for the incentives to innovate, stating that: “[r]</w:t>
      </w:r>
      <w:proofErr w:type="spellStart"/>
      <w:r w:rsidRPr="004D4D43">
        <w:rPr>
          <w:sz w:val="8"/>
        </w:rPr>
        <w:t>ivalry</w:t>
      </w:r>
      <w:proofErr w:type="spellEnd"/>
      <w:r w:rsidRPr="004D4D43">
        <w:rPr>
          <w:sz w:val="8"/>
        </w:rPr>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4D4D43">
        <w:rPr>
          <w:sz w:val="8"/>
        </w:rPr>
        <w:t>.”Footnote</w:t>
      </w:r>
      <w:proofErr w:type="gramEnd"/>
      <w:r w:rsidRPr="004D4D43">
        <w:rPr>
          <w:sz w:val="8"/>
        </w:rPr>
        <w:t xml:space="preserve">85 Evidence from the pharmaceutical industry confirms that strategic patenting reduces incentives to engage in genuine and meritorious innovation. In many cases, </w:t>
      </w:r>
      <w:r w:rsidRPr="00361031">
        <w:rPr>
          <w:u w:val="single"/>
        </w:rPr>
        <w:t>strategically accumulated secondary patents are of marginal quality and are typically the result of routine research activities</w:t>
      </w:r>
      <w:r w:rsidRPr="004D4D43">
        <w:rPr>
          <w:sz w:val="8"/>
        </w:rPr>
        <w:t xml:space="preserve">.Footnote86 For example, in Perindopril the </w:t>
      </w:r>
      <w:r w:rsidRPr="00361031">
        <w:rPr>
          <w:u w:val="single"/>
        </w:rPr>
        <w:t>European Commission revealed that most of the secondary patents, procured as part of the originator company’s anti-generic strategy, were seen by the company as “blocking” or “paper”, some of which it considered involved “</w:t>
      </w:r>
      <w:r w:rsidRPr="00361031">
        <w:rPr>
          <w:rStyle w:val="Emphasis"/>
        </w:rPr>
        <w:t>zero inventive step</w:t>
      </w:r>
      <w:r w:rsidRPr="00361031">
        <w:rPr>
          <w:u w:val="single"/>
        </w:rPr>
        <w:t>”</w:t>
      </w:r>
      <w:r w:rsidRPr="004D4D43">
        <w:rPr>
          <w:sz w:val="8"/>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4D4D43">
        <w:rPr>
          <w:sz w:val="8"/>
        </w:rPr>
        <w:t>ile</w:t>
      </w:r>
      <w:proofErr w:type="spellEnd"/>
      <w:r w:rsidRPr="004D4D43">
        <w:rPr>
          <w:sz w:val="8"/>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361031">
        <w:rPr>
          <w:u w:val="single"/>
        </w:rPr>
        <w:t>while many of these secondary patents may be trivial and potentially invalid, the originator pursues them to protect its current successful product from generic competition</w:t>
      </w:r>
      <w:r w:rsidRPr="004D4D43">
        <w:rPr>
          <w:sz w:val="8"/>
        </w:rPr>
        <w:t xml:space="preserve">.Footnote92 Even if a company continues to engage in innovation in parallel to pursuing strategic patenting, it still </w:t>
      </w:r>
      <w:r w:rsidRPr="00361031">
        <w:rPr>
          <w:u w:val="single"/>
        </w:rPr>
        <w:t xml:space="preserve">protects itself from the </w:t>
      </w:r>
      <w:r w:rsidRPr="00361031">
        <w:rPr>
          <w:rStyle w:val="Emphasis"/>
        </w:rPr>
        <w:t>pressures of competition</w:t>
      </w:r>
      <w:r w:rsidRPr="00361031">
        <w:rPr>
          <w:u w:val="single"/>
        </w:rPr>
        <w:t xml:space="preserve">, which would have forced the company to innovate faster and would thus provide consumers with better products and/or access to </w:t>
      </w:r>
      <w:r w:rsidRPr="00361031">
        <w:rPr>
          <w:rStyle w:val="Emphasis"/>
        </w:rPr>
        <w:t>cheaper generic versions earlier</w:t>
      </w:r>
      <w:r w:rsidRPr="004D4D43">
        <w:rPr>
          <w:sz w:val="8"/>
        </w:rPr>
        <w:t xml:space="preserve">. As Ullrich </w:t>
      </w:r>
      <w:proofErr w:type="gramStart"/>
      <w:r w:rsidRPr="004D4D43">
        <w:rPr>
          <w:sz w:val="8"/>
        </w:rPr>
        <w:t>argues:Footnote</w:t>
      </w:r>
      <w:proofErr w:type="gramEnd"/>
      <w:r w:rsidRPr="004D4D43">
        <w:rPr>
          <w:sz w:val="8"/>
        </w:rPr>
        <w:t xml:space="preserv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361031">
        <w:rPr>
          <w:rStyle w:val="Emphasis"/>
        </w:rPr>
        <w:t>Strategic Patenting</w:t>
      </w:r>
      <w:r w:rsidRPr="00361031">
        <w:rPr>
          <w:u w:val="single"/>
        </w:rPr>
        <w:t xml:space="preserve"> Impairs </w:t>
      </w:r>
      <w:r w:rsidRPr="00361031">
        <w:rPr>
          <w:rStyle w:val="Emphasis"/>
        </w:rPr>
        <w:t>Follow-on Innovation of Generic Companies</w:t>
      </w:r>
      <w:r>
        <w:rPr>
          <w:rStyle w:val="Emphasis"/>
        </w:rPr>
        <w:t xml:space="preserve"> </w:t>
      </w:r>
      <w:r w:rsidRPr="004D4D43">
        <w:rPr>
          <w:sz w:val="8"/>
        </w:rPr>
        <w:t xml:space="preserve">Strategic patenting also has a </w:t>
      </w:r>
      <w:r w:rsidRPr="00361031">
        <w:rPr>
          <w:rStyle w:val="Emphasis"/>
          <w:highlight w:val="green"/>
        </w:rPr>
        <w:t>chilling effect</w:t>
      </w:r>
      <w:r w:rsidRPr="00361031">
        <w:rPr>
          <w:rStyle w:val="Emphasis"/>
        </w:rPr>
        <w:t xml:space="preserve"> on follow-on innovation</w:t>
      </w:r>
      <w:r w:rsidRPr="00361031">
        <w:rPr>
          <w:u w:val="single"/>
        </w:rPr>
        <w:t xml:space="preserve"> by generic competitors in the form of </w:t>
      </w:r>
      <w:r w:rsidRPr="00361031">
        <w:rPr>
          <w:rStyle w:val="Emphasis"/>
        </w:rPr>
        <w:t>developing alternative versions of an off-patent compound</w:t>
      </w:r>
      <w:r w:rsidRPr="004D4D43">
        <w:rPr>
          <w:sz w:val="8"/>
        </w:rPr>
        <w:t xml:space="preserve">. As was discussed earlier, </w:t>
      </w:r>
      <w:r w:rsidRPr="00361031">
        <w:rPr>
          <w:u w:val="single"/>
        </w:rPr>
        <w:t>the expiry of a basic patent that protects an active compound facilitates generic competition</w:t>
      </w:r>
      <w:r w:rsidRPr="004D4D43">
        <w:rPr>
          <w:sz w:val="8"/>
        </w:rPr>
        <w:t xml:space="preserve">. This is because </w:t>
      </w:r>
      <w:r w:rsidRPr="00361031">
        <w:rPr>
          <w:u w:val="single"/>
        </w:rPr>
        <w:t>even if the product is still protected by process, specific form or formulation patents, generic companies may develop alternative ways of producing or formulating the product and start competing with the originator</w:t>
      </w:r>
      <w:r w:rsidRPr="004D4D43">
        <w:rPr>
          <w:sz w:val="8"/>
        </w:rPr>
        <w:t xml:space="preserve">. In the absence of </w:t>
      </w:r>
      <w:r w:rsidRPr="00361031">
        <w:rPr>
          <w:rStyle w:val="Emphasis"/>
        </w:rPr>
        <w:t>strategically accumulated patents by the originator</w:t>
      </w:r>
      <w:r w:rsidRPr="00361031">
        <w:rPr>
          <w:u w:val="single"/>
        </w:rPr>
        <w:t>, generic companies are typically open to innovating to launch alternative generic products</w:t>
      </w:r>
      <w:r w:rsidRPr="004D4D43">
        <w:rPr>
          <w:sz w:val="8"/>
        </w:rPr>
        <w:t xml:space="preserve"> as soon as the basic patent expires. However, by pursuing strategic patenting, </w:t>
      </w:r>
      <w:r w:rsidRPr="00361031">
        <w:rPr>
          <w:u w:val="single"/>
        </w:rPr>
        <w:t xml:space="preserve">originators may </w:t>
      </w:r>
      <w:r w:rsidRPr="00361031">
        <w:rPr>
          <w:rStyle w:val="Emphasis"/>
          <w:highlight w:val="green"/>
        </w:rPr>
        <w:t>discourage generics</w:t>
      </w:r>
      <w:r w:rsidRPr="00361031">
        <w:rPr>
          <w:rStyle w:val="Emphasis"/>
        </w:rPr>
        <w:t xml:space="preserve"> from engaging in </w:t>
      </w:r>
      <w:r w:rsidRPr="00361031">
        <w:rPr>
          <w:rStyle w:val="Emphasis"/>
          <w:highlight w:val="green"/>
        </w:rPr>
        <w:t>follow-on innovation</w:t>
      </w:r>
      <w:r w:rsidRPr="00361031">
        <w:rPr>
          <w:rStyle w:val="Emphasis"/>
        </w:rPr>
        <w:t xml:space="preserve"> because of the uncertainty about the patent protection and a fear of infringing on one of the numerous </w:t>
      </w:r>
      <w:proofErr w:type="gramStart"/>
      <w:r w:rsidRPr="00361031">
        <w:rPr>
          <w:rStyle w:val="Emphasis"/>
        </w:rPr>
        <w:t>patents</w:t>
      </w:r>
      <w:r w:rsidRPr="004D4D43">
        <w:rPr>
          <w:sz w:val="8"/>
        </w:rPr>
        <w:t>.Footnote</w:t>
      </w:r>
      <w:proofErr w:type="gramEnd"/>
      <w:r w:rsidRPr="004D4D43">
        <w:rPr>
          <w:sz w:val="8"/>
        </w:rPr>
        <w:t xml:space="preserv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w:t>
      </w:r>
      <w:r w:rsidRPr="004D4D43">
        <w:rPr>
          <w:sz w:val="8"/>
        </w:rPr>
        <w:lastRenderedPageBreak/>
        <w:t xml:space="preserve">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w:t>
      </w:r>
      <w:proofErr w:type="spellStart"/>
      <w:r w:rsidRPr="004D4D43">
        <w:rPr>
          <w:sz w:val="8"/>
        </w:rPr>
        <w:t>authorisation</w:t>
      </w:r>
      <w:proofErr w:type="spellEnd"/>
      <w:r w:rsidRPr="004D4D43">
        <w:rPr>
          <w:sz w:val="8"/>
        </w:rPr>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4D4D43">
        <w:rPr>
          <w:sz w:val="8"/>
        </w:rPr>
        <w:t>”.Footnote</w:t>
      </w:r>
      <w:proofErr w:type="gramEnd"/>
      <w:r w:rsidRPr="004D4D43">
        <w:rPr>
          <w:sz w:val="8"/>
        </w:rPr>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4D4D43">
        <w:rPr>
          <w:sz w:val="8"/>
        </w:rPr>
        <w:t>Maggiolino</w:t>
      </w:r>
      <w:proofErr w:type="spellEnd"/>
      <w:r w:rsidRPr="004D4D43">
        <w:rPr>
          <w:sz w:val="8"/>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20EB6F43" w14:textId="77777777" w:rsidR="00773EE5" w:rsidRPr="00361031" w:rsidRDefault="00773EE5" w:rsidP="00773EE5"/>
    <w:p w14:paraId="03183323" w14:textId="77777777" w:rsidR="00773EE5" w:rsidRPr="00361031" w:rsidRDefault="00773EE5" w:rsidP="00773EE5">
      <w:pPr>
        <w:pStyle w:val="Heading4"/>
        <w:rPr>
          <w:rFonts w:cs="Calibri"/>
        </w:rPr>
      </w:pPr>
      <w:r w:rsidRPr="00361031">
        <w:rPr>
          <w:rFonts w:cs="Calibri"/>
        </w:rPr>
        <w:t xml:space="preserve">Corona escalates </w:t>
      </w:r>
      <w:r w:rsidRPr="00361031">
        <w:rPr>
          <w:rFonts w:cs="Calibri"/>
          <w:u w:val="single"/>
        </w:rPr>
        <w:t>security threats</w:t>
      </w:r>
      <w:r w:rsidRPr="00361031">
        <w:rPr>
          <w:rFonts w:cs="Calibri"/>
        </w:rPr>
        <w:t xml:space="preserve"> that cause </w:t>
      </w:r>
      <w:r w:rsidRPr="00361031">
        <w:rPr>
          <w:rFonts w:cs="Calibri"/>
          <w:u w:val="single"/>
        </w:rPr>
        <w:t>extinction</w:t>
      </w:r>
      <w:r w:rsidRPr="00361031">
        <w:rPr>
          <w:rFonts w:cs="Calibri"/>
        </w:rPr>
        <w:t xml:space="preserve"> – cooperation thesis is </w:t>
      </w:r>
      <w:r w:rsidRPr="00361031">
        <w:rPr>
          <w:rFonts w:cs="Calibri"/>
          <w:u w:val="single"/>
        </w:rPr>
        <w:t>wrong</w:t>
      </w:r>
      <w:r w:rsidRPr="00361031">
        <w:rPr>
          <w:rFonts w:cs="Calibri"/>
        </w:rPr>
        <w:t>.</w:t>
      </w:r>
    </w:p>
    <w:p w14:paraId="526E785E" w14:textId="77777777" w:rsidR="00773EE5" w:rsidRPr="00361031" w:rsidRDefault="00773EE5" w:rsidP="00773EE5">
      <w:proofErr w:type="spellStart"/>
      <w:r w:rsidRPr="00361031">
        <w:rPr>
          <w:rStyle w:val="Style13ptBold"/>
        </w:rPr>
        <w:t>Recna</w:t>
      </w:r>
      <w:proofErr w:type="spellEnd"/>
      <w:r w:rsidRPr="00361031">
        <w:rPr>
          <w:rStyle w:val="Style13ptBold"/>
        </w:rPr>
        <w:t xml:space="preserve">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17" w:history="1">
        <w:r w:rsidRPr="00361031">
          <w:rPr>
            <w:rStyle w:val="Hyperlink"/>
          </w:rPr>
          <w:t>https://www.tandfonline.com/doi/full/10.1080/25751654.2021.1890867</w:t>
        </w:r>
      </w:hyperlink>
      <w:r w:rsidRPr="00361031">
        <w:t>] Justin</w:t>
      </w:r>
    </w:p>
    <w:p w14:paraId="730C7FE5" w14:textId="77777777" w:rsidR="00773EE5" w:rsidRPr="00361031" w:rsidRDefault="00773EE5" w:rsidP="00773EE5">
      <w:pPr>
        <w:rPr>
          <w:rStyle w:val="Emphasis"/>
        </w:rPr>
      </w:pPr>
      <w:r w:rsidRPr="00361031">
        <w:rPr>
          <w:sz w:val="16"/>
        </w:rPr>
        <w:t xml:space="preserve">The Challenge: </w:t>
      </w:r>
      <w:r w:rsidRPr="00361031">
        <w:rPr>
          <w:rStyle w:val="Emphasis"/>
        </w:rPr>
        <w:t xml:space="preserve">Multiple </w:t>
      </w:r>
      <w:r w:rsidRPr="00361031">
        <w:rPr>
          <w:rStyle w:val="Emphasis"/>
          <w:highlight w:val="green"/>
        </w:rPr>
        <w:t>Existential Threats</w:t>
      </w:r>
    </w:p>
    <w:p w14:paraId="41936B8D" w14:textId="77777777" w:rsidR="00773EE5" w:rsidRPr="00361031" w:rsidRDefault="00773EE5" w:rsidP="00773EE5">
      <w:pPr>
        <w:rPr>
          <w:sz w:val="16"/>
        </w:rPr>
      </w:pPr>
      <w:r w:rsidRPr="00361031">
        <w:rPr>
          <w:sz w:val="16"/>
        </w:rPr>
        <w:t xml:space="preserve">The relationship between pandemics and war is </w:t>
      </w:r>
      <w:proofErr w:type="gramStart"/>
      <w:r w:rsidRPr="00361031">
        <w:rPr>
          <w:sz w:val="16"/>
        </w:rPr>
        <w:t>as long as</w:t>
      </w:r>
      <w:proofErr w:type="gramEnd"/>
      <w:r w:rsidRPr="00361031">
        <w:rPr>
          <w:sz w:val="16"/>
        </w:rPr>
        <w:t xml:space="preserve"> human history. Past </w:t>
      </w:r>
      <w:r w:rsidRPr="00361031">
        <w:rPr>
          <w:highlight w:val="green"/>
          <w:u w:val="single"/>
        </w:rPr>
        <w:t>pandemics</w:t>
      </w:r>
      <w:r w:rsidRPr="00361031">
        <w:rPr>
          <w:u w:val="single"/>
        </w:rPr>
        <w:t xml:space="preserve"> have </w:t>
      </w:r>
      <w:r w:rsidRPr="00361031">
        <w:rPr>
          <w:rStyle w:val="Emphasis"/>
        </w:rPr>
        <w:t>set the scene for wars</w:t>
      </w:r>
      <w:r w:rsidRPr="00361031">
        <w:rPr>
          <w:u w:val="single"/>
        </w:rPr>
        <w:t xml:space="preserve"> by </w:t>
      </w:r>
      <w:r w:rsidRPr="00361031">
        <w:rPr>
          <w:rStyle w:val="Emphasis"/>
          <w:highlight w:val="green"/>
        </w:rPr>
        <w:t>weaken</w:t>
      </w:r>
      <w:r w:rsidRPr="00361031">
        <w:rPr>
          <w:rStyle w:val="Emphasis"/>
        </w:rPr>
        <w:t xml:space="preserve">ing </w:t>
      </w:r>
      <w:r w:rsidRPr="00361031">
        <w:rPr>
          <w:rStyle w:val="Emphasis"/>
          <w:highlight w:val="green"/>
        </w:rPr>
        <w:t>societies</w:t>
      </w:r>
      <w:r w:rsidRPr="00361031">
        <w:rPr>
          <w:u w:val="single"/>
        </w:rPr>
        <w:t xml:space="preserve">, undermining </w:t>
      </w:r>
      <w:r w:rsidRPr="00361031">
        <w:rPr>
          <w:rStyle w:val="Emphasis"/>
        </w:rPr>
        <w:t>resilience</w:t>
      </w:r>
      <w:r w:rsidRPr="00361031">
        <w:rPr>
          <w:u w:val="single"/>
        </w:rPr>
        <w:t xml:space="preserve">, and </w:t>
      </w:r>
      <w:r w:rsidRPr="00361031">
        <w:rPr>
          <w:rStyle w:val="Emphasis"/>
          <w:highlight w:val="green"/>
        </w:rPr>
        <w:t>exacerbating</w:t>
      </w:r>
      <w:r w:rsidRPr="00361031">
        <w:rPr>
          <w:rStyle w:val="Emphasis"/>
        </w:rPr>
        <w:t xml:space="preserve"> civil and inter-state </w:t>
      </w:r>
      <w:r w:rsidRPr="00361031">
        <w:rPr>
          <w:rStyle w:val="Emphasis"/>
          <w:highlight w:val="green"/>
        </w:rPr>
        <w:t>conflict</w:t>
      </w:r>
      <w:r w:rsidRPr="00361031">
        <w:rPr>
          <w:u w:val="single"/>
        </w:rPr>
        <w:t>.</w:t>
      </w:r>
      <w:r w:rsidRPr="00361031">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4F91E7B3" w14:textId="77777777" w:rsidR="00773EE5" w:rsidRPr="00361031" w:rsidRDefault="00773EE5" w:rsidP="00773EE5">
      <w:pPr>
        <w:rPr>
          <w:rStyle w:val="Emphasis"/>
        </w:rPr>
      </w:pPr>
      <w:r w:rsidRPr="00361031">
        <w:rPr>
          <w:u w:val="single"/>
        </w:rPr>
        <w:t xml:space="preserve">The COVID-19 is the most </w:t>
      </w:r>
      <w:r w:rsidRPr="00361031">
        <w:rPr>
          <w:rStyle w:val="Emphasis"/>
        </w:rPr>
        <w:t>demonic pandemic threat in modern history</w:t>
      </w:r>
      <w:r w:rsidRPr="00361031">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361031">
        <w:rPr>
          <w:rStyle w:val="Emphasis"/>
        </w:rPr>
        <w:t>increase or decrease the risks associated with these twin threats, climate change effects, and the next use of nuclear weapons in war.5</w:t>
      </w:r>
    </w:p>
    <w:p w14:paraId="2B7291F3" w14:textId="77777777" w:rsidR="00773EE5" w:rsidRPr="00361031" w:rsidRDefault="00773EE5" w:rsidP="00773EE5">
      <w:pPr>
        <w:rPr>
          <w:rStyle w:val="Emphasis"/>
        </w:rPr>
      </w:pPr>
      <w:r w:rsidRPr="00361031">
        <w:rPr>
          <w:sz w:val="16"/>
        </w:rPr>
        <w:t xml:space="preserve">Today, the nine </w:t>
      </w:r>
      <w:r w:rsidRPr="00361031">
        <w:rPr>
          <w:rStyle w:val="Emphasis"/>
          <w:highlight w:val="green"/>
        </w:rPr>
        <w:t>nuc</w:t>
      </w:r>
      <w:r w:rsidRPr="004D4D43">
        <w:rPr>
          <w:rStyle w:val="Emphasis"/>
        </w:rPr>
        <w:t>lear weapons</w:t>
      </w:r>
      <w:r w:rsidRPr="00361031">
        <w:rPr>
          <w:rStyle w:val="Emphasis"/>
        </w:rPr>
        <w:t xml:space="preserve"> arsenals</w:t>
      </w:r>
      <w:r w:rsidRPr="00361031">
        <w:rPr>
          <w:u w:val="single"/>
        </w:rPr>
        <w:t xml:space="preserve"> not only can </w:t>
      </w:r>
      <w:r w:rsidRPr="00361031">
        <w:rPr>
          <w:rStyle w:val="Heading3Char"/>
          <w:rFonts w:cs="Calibri"/>
          <w:sz w:val="22"/>
          <w:szCs w:val="22"/>
          <w:highlight w:val="green"/>
        </w:rPr>
        <w:t>annihilate</w:t>
      </w:r>
      <w:r w:rsidRPr="00361031">
        <w:rPr>
          <w:rStyle w:val="Heading3Char"/>
          <w:rFonts w:cs="Calibri"/>
          <w:sz w:val="22"/>
          <w:szCs w:val="22"/>
        </w:rPr>
        <w:t xml:space="preserve"> hundreds of </w:t>
      </w:r>
      <w:r w:rsidRPr="00361031">
        <w:rPr>
          <w:rStyle w:val="Heading3Char"/>
          <w:rFonts w:cs="Calibri"/>
          <w:sz w:val="22"/>
          <w:szCs w:val="22"/>
          <w:highlight w:val="green"/>
        </w:rPr>
        <w:t>cities</w:t>
      </w:r>
      <w:r w:rsidRPr="00361031">
        <w:rPr>
          <w:u w:val="single"/>
        </w:rPr>
        <w:t xml:space="preserve">, but also </w:t>
      </w:r>
      <w:r w:rsidRPr="00361031">
        <w:rPr>
          <w:highlight w:val="green"/>
          <w:u w:val="single"/>
        </w:rPr>
        <w:t xml:space="preserve">cause </w:t>
      </w:r>
      <w:r w:rsidRPr="00361031">
        <w:rPr>
          <w:rStyle w:val="Emphasis"/>
        </w:rPr>
        <w:t xml:space="preserve">nuclear </w:t>
      </w:r>
      <w:r w:rsidRPr="00361031">
        <w:rPr>
          <w:rStyle w:val="Emphasis"/>
          <w:highlight w:val="green"/>
        </w:rPr>
        <w:t xml:space="preserve">winter and </w:t>
      </w:r>
      <w:r w:rsidRPr="00361031">
        <w:rPr>
          <w:rStyle w:val="Emphasis"/>
        </w:rPr>
        <w:t xml:space="preserve">mass </w:t>
      </w:r>
      <w:r w:rsidRPr="00361031">
        <w:rPr>
          <w:rStyle w:val="Emphasis"/>
          <w:highlight w:val="green"/>
        </w:rPr>
        <w:t>starvation</w:t>
      </w:r>
      <w:r w:rsidRPr="00361031">
        <w:rPr>
          <w:highlight w:val="green"/>
          <w:u w:val="single"/>
        </w:rPr>
        <w:t xml:space="preserve"> of</w:t>
      </w:r>
      <w:r w:rsidRPr="00361031">
        <w:rPr>
          <w:u w:val="single"/>
        </w:rPr>
        <w:t xml:space="preserve"> a billion or more people, if not </w:t>
      </w:r>
      <w:r w:rsidRPr="00361031">
        <w:rPr>
          <w:highlight w:val="green"/>
          <w:u w:val="single"/>
        </w:rPr>
        <w:t xml:space="preserve">the </w:t>
      </w:r>
      <w:r w:rsidRPr="00361031">
        <w:rPr>
          <w:rStyle w:val="Heading3Char"/>
          <w:rFonts w:cs="Calibri"/>
          <w:sz w:val="22"/>
          <w:szCs w:val="22"/>
          <w:highlight w:val="green"/>
        </w:rPr>
        <w:t>entire</w:t>
      </w:r>
      <w:r w:rsidRPr="00361031">
        <w:rPr>
          <w:rStyle w:val="Heading3Char"/>
          <w:rFonts w:cs="Calibri"/>
          <w:sz w:val="22"/>
          <w:szCs w:val="22"/>
        </w:rPr>
        <w:t xml:space="preserve"> human </w:t>
      </w:r>
      <w:r w:rsidRPr="00361031">
        <w:rPr>
          <w:rStyle w:val="Heading3Char"/>
          <w:rFonts w:cs="Calibri"/>
          <w:sz w:val="22"/>
          <w:szCs w:val="22"/>
          <w:highlight w:val="green"/>
        </w:rPr>
        <w:t>species</w:t>
      </w:r>
      <w:r w:rsidRPr="00361031">
        <w:rPr>
          <w:u w:val="single"/>
        </w:rPr>
        <w:t xml:space="preserve">. </w:t>
      </w:r>
      <w:r w:rsidRPr="00361031">
        <w:rPr>
          <w:sz w:val="16"/>
        </w:rPr>
        <w:t xml:space="preserve">Concurrently, </w:t>
      </w:r>
      <w:r w:rsidRPr="00361031">
        <w:rPr>
          <w:u w:val="single"/>
        </w:rPr>
        <w:t xml:space="preserve">climate change is </w:t>
      </w:r>
      <w:r w:rsidRPr="00361031">
        <w:rPr>
          <w:rStyle w:val="Emphasis"/>
        </w:rPr>
        <w:t>enveloping the planet with more frequent</w:t>
      </w:r>
      <w:r w:rsidRPr="00361031">
        <w:rPr>
          <w:u w:val="single"/>
        </w:rPr>
        <w:t xml:space="preserve"> and </w:t>
      </w:r>
      <w:r w:rsidRPr="00361031">
        <w:rPr>
          <w:rStyle w:val="Emphasis"/>
        </w:rPr>
        <w:t>intense storms</w:t>
      </w:r>
      <w:r w:rsidRPr="00361031">
        <w:rPr>
          <w:u w:val="single"/>
        </w:rPr>
        <w:t xml:space="preserve">, accelerating </w:t>
      </w:r>
      <w:r w:rsidRPr="00361031">
        <w:rPr>
          <w:rStyle w:val="Emphasis"/>
        </w:rPr>
        <w:t>sea level rise</w:t>
      </w:r>
      <w:r w:rsidRPr="00361031">
        <w:rPr>
          <w:u w:val="single"/>
        </w:rPr>
        <w:t xml:space="preserve">, and advancing </w:t>
      </w:r>
      <w:r w:rsidRPr="00361031">
        <w:rPr>
          <w:rStyle w:val="Emphasis"/>
        </w:rPr>
        <w:t>rapid ecological change</w:t>
      </w:r>
      <w:r w:rsidRPr="00361031">
        <w:rPr>
          <w:u w:val="single"/>
        </w:rPr>
        <w:t xml:space="preserve">, expressed in </w:t>
      </w:r>
      <w:r w:rsidRPr="00361031">
        <w:rPr>
          <w:rStyle w:val="Emphasis"/>
        </w:rPr>
        <w:t>unprecedented forest fires</w:t>
      </w:r>
      <w:r w:rsidRPr="00361031">
        <w:rPr>
          <w:u w:val="single"/>
        </w:rPr>
        <w:t xml:space="preserve"> across the world</w:t>
      </w:r>
      <w:r w:rsidRPr="00361031">
        <w:rPr>
          <w:sz w:val="16"/>
        </w:rPr>
        <w:t xml:space="preserve">. </w:t>
      </w:r>
      <w:r w:rsidRPr="00361031">
        <w:rPr>
          <w:u w:val="single"/>
        </w:rPr>
        <w:t xml:space="preserve">Already </w:t>
      </w:r>
      <w:r w:rsidRPr="00361031">
        <w:rPr>
          <w:rStyle w:val="Emphasis"/>
        </w:rPr>
        <w:t>stretched</w:t>
      </w:r>
      <w:r w:rsidRPr="00361031">
        <w:rPr>
          <w:u w:val="single"/>
        </w:rPr>
        <w:t xml:space="preserve"> to a breaking point</w:t>
      </w:r>
      <w:r w:rsidRPr="00361031">
        <w:rPr>
          <w:sz w:val="16"/>
        </w:rPr>
        <w:t xml:space="preserve"> in many countries, </w:t>
      </w:r>
      <w:r w:rsidRPr="00361031">
        <w:rPr>
          <w:u w:val="single"/>
        </w:rPr>
        <w:t xml:space="preserve">the current pandemic may overcome resilience to the point of near or </w:t>
      </w:r>
      <w:r w:rsidRPr="00361031">
        <w:rPr>
          <w:rStyle w:val="Emphasis"/>
        </w:rPr>
        <w:t>actual collapse of social, economic, and political order.</w:t>
      </w:r>
    </w:p>
    <w:p w14:paraId="6555DB89" w14:textId="77777777" w:rsidR="00773EE5" w:rsidRPr="00361031" w:rsidRDefault="00773EE5" w:rsidP="00773EE5">
      <w:pPr>
        <w:rPr>
          <w:u w:val="single"/>
        </w:rPr>
      </w:pPr>
      <w:r w:rsidRPr="00361031">
        <w:rPr>
          <w:sz w:val="16"/>
        </w:rPr>
        <w:t xml:space="preserve">In this extraordinary moment, </w:t>
      </w:r>
      <w:r w:rsidRPr="00361031">
        <w:rPr>
          <w:u w:val="single"/>
        </w:rPr>
        <w:t xml:space="preserve">it is timely to </w:t>
      </w:r>
      <w:r w:rsidRPr="00361031">
        <w:rPr>
          <w:rStyle w:val="Emphasis"/>
        </w:rPr>
        <w:t>reflect</w:t>
      </w:r>
      <w:r w:rsidRPr="00361031">
        <w:rPr>
          <w:u w:val="single"/>
        </w:rPr>
        <w:t xml:space="preserve"> on the existence and </w:t>
      </w:r>
      <w:r w:rsidRPr="00361031">
        <w:rPr>
          <w:rStyle w:val="Emphasis"/>
        </w:rPr>
        <w:t xml:space="preserve">possible uses of </w:t>
      </w:r>
      <w:r w:rsidRPr="00361031">
        <w:rPr>
          <w:rStyle w:val="Emphasis"/>
          <w:highlight w:val="green"/>
        </w:rPr>
        <w:t>w</w:t>
      </w:r>
      <w:r w:rsidRPr="00361031">
        <w:rPr>
          <w:rStyle w:val="Emphasis"/>
        </w:rPr>
        <w:t xml:space="preserve">eapons of </w:t>
      </w:r>
      <w:r w:rsidRPr="00361031">
        <w:rPr>
          <w:rStyle w:val="Emphasis"/>
          <w:highlight w:val="green"/>
        </w:rPr>
        <w:t>m</w:t>
      </w:r>
      <w:r w:rsidRPr="00361031">
        <w:rPr>
          <w:rStyle w:val="Emphasis"/>
        </w:rPr>
        <w:t xml:space="preserve">ass </w:t>
      </w:r>
      <w:r w:rsidRPr="004D4D43">
        <w:rPr>
          <w:rStyle w:val="Emphasis"/>
        </w:rPr>
        <w:t>destruction under pandemic conditions</w:t>
      </w:r>
      <w:r w:rsidRPr="004D4D43">
        <w:rPr>
          <w:sz w:val="16"/>
        </w:rPr>
        <w:t xml:space="preserve"> – m</w:t>
      </w:r>
      <w:r w:rsidRPr="00361031">
        <w:rPr>
          <w:sz w:val="16"/>
        </w:rPr>
        <w:t xml:space="preserve">ost importantly, </w:t>
      </w:r>
      <w:r w:rsidRPr="00361031">
        <w:rPr>
          <w:rStyle w:val="Emphasis"/>
        </w:rPr>
        <w:t>nuclear weapons</w:t>
      </w:r>
      <w:r w:rsidRPr="00361031">
        <w:rPr>
          <w:u w:val="single"/>
        </w:rPr>
        <w:t xml:space="preserve">, but also </w:t>
      </w:r>
      <w:r w:rsidRPr="00361031">
        <w:rPr>
          <w:rStyle w:val="Emphasis"/>
        </w:rPr>
        <w:t>chemical</w:t>
      </w:r>
      <w:r w:rsidRPr="00361031">
        <w:rPr>
          <w:u w:val="single"/>
        </w:rPr>
        <w:t xml:space="preserve"> and </w:t>
      </w:r>
      <w:r w:rsidRPr="00361031">
        <w:rPr>
          <w:rStyle w:val="Emphasis"/>
        </w:rPr>
        <w:t>biological</w:t>
      </w:r>
      <w:r w:rsidRPr="00361031">
        <w:rPr>
          <w:u w:val="single"/>
        </w:rPr>
        <w:t xml:space="preserve"> weapons</w:t>
      </w:r>
      <w:r w:rsidRPr="00361031">
        <w:rPr>
          <w:sz w:val="16"/>
        </w:rPr>
        <w:t xml:space="preserve">. Moments of </w:t>
      </w:r>
      <w:r w:rsidRPr="00361031">
        <w:rPr>
          <w:rStyle w:val="Emphasis"/>
        </w:rPr>
        <w:t xml:space="preserve">extreme </w:t>
      </w:r>
      <w:r w:rsidRPr="004D4D43">
        <w:rPr>
          <w:rStyle w:val="Emphasis"/>
        </w:rPr>
        <w:t xml:space="preserve">crisis </w:t>
      </w:r>
      <w:r w:rsidRPr="00361031">
        <w:rPr>
          <w:rStyle w:val="Emphasis"/>
        </w:rPr>
        <w:t>and vulnerability</w:t>
      </w:r>
      <w:r w:rsidRPr="00361031">
        <w:rPr>
          <w:u w:val="single"/>
        </w:rPr>
        <w:t xml:space="preserve"> can </w:t>
      </w:r>
      <w:r w:rsidRPr="004D4D43">
        <w:rPr>
          <w:u w:val="single"/>
        </w:rPr>
        <w:t xml:space="preserve">prompt </w:t>
      </w:r>
      <w:r w:rsidRPr="00361031">
        <w:rPr>
          <w:rStyle w:val="Emphasis"/>
          <w:highlight w:val="green"/>
        </w:rPr>
        <w:t>aggressive</w:t>
      </w:r>
      <w:r w:rsidRPr="00361031">
        <w:rPr>
          <w:u w:val="single"/>
        </w:rPr>
        <w:t xml:space="preserve"> and counterintuitive </w:t>
      </w:r>
      <w:r w:rsidRPr="00361031">
        <w:rPr>
          <w:rStyle w:val="Emphasis"/>
          <w:highlight w:val="green"/>
        </w:rPr>
        <w:t>actions</w:t>
      </w:r>
      <w:r w:rsidRPr="00361031">
        <w:rPr>
          <w:u w:val="single"/>
        </w:rPr>
        <w:t xml:space="preserve"> that in turn may destabilize already precariously balanced threat systems, underpinned by conventional and nuclear weapons, as well as the threat of weaponized </w:t>
      </w:r>
      <w:r w:rsidRPr="00361031">
        <w:rPr>
          <w:rStyle w:val="Emphasis"/>
        </w:rPr>
        <w:t>chemical and biological technologies</w:t>
      </w:r>
      <w:r w:rsidRPr="00361031">
        <w:rPr>
          <w:sz w:val="16"/>
        </w:rPr>
        <w:t xml:space="preserve">. Consequently, </w:t>
      </w:r>
      <w:r w:rsidRPr="00361031">
        <w:rPr>
          <w:u w:val="single"/>
        </w:rPr>
        <w:t xml:space="preserve">the </w:t>
      </w:r>
      <w:r w:rsidRPr="00361031">
        <w:rPr>
          <w:rStyle w:val="Emphasis"/>
          <w:highlight w:val="green"/>
        </w:rPr>
        <w:t>risk</w:t>
      </w:r>
      <w:r w:rsidRPr="00361031">
        <w:rPr>
          <w:rStyle w:val="Emphasis"/>
        </w:rPr>
        <w:t xml:space="preserve"> of the use of weapons of mass destruction</w:t>
      </w:r>
      <w:r w:rsidRPr="00361031">
        <w:rPr>
          <w:u w:val="single"/>
        </w:rPr>
        <w:t xml:space="preserve"> (WMD), especially nuclear weapons, </w:t>
      </w:r>
      <w:r w:rsidRPr="00361031">
        <w:rPr>
          <w:rStyle w:val="Emphasis"/>
          <w:highlight w:val="green"/>
        </w:rPr>
        <w:t>increases</w:t>
      </w:r>
      <w:r w:rsidRPr="00361031">
        <w:rPr>
          <w:u w:val="single"/>
        </w:rPr>
        <w:t xml:space="preserve"> at such times, possibly sharply.</w:t>
      </w:r>
    </w:p>
    <w:p w14:paraId="29D402D1" w14:textId="77777777" w:rsidR="00773EE5" w:rsidRPr="00361031" w:rsidRDefault="00773EE5" w:rsidP="00773EE5">
      <w:pPr>
        <w:rPr>
          <w:u w:val="single"/>
        </w:rPr>
      </w:pPr>
      <w:r w:rsidRPr="00361031">
        <w:rPr>
          <w:sz w:val="16"/>
        </w:rPr>
        <w:t xml:space="preserve">The </w:t>
      </w:r>
      <w:r w:rsidRPr="00361031">
        <w:rPr>
          <w:u w:val="single"/>
        </w:rPr>
        <w:t xml:space="preserve">COVID-19 pandemic is </w:t>
      </w:r>
      <w:r w:rsidRPr="00361031">
        <w:rPr>
          <w:rStyle w:val="Emphasis"/>
        </w:rPr>
        <w:t>clearly driving massive, rapid, and unpredictable changes</w:t>
      </w:r>
      <w:r w:rsidRPr="00361031">
        <w:rPr>
          <w:u w:val="single"/>
        </w:rPr>
        <w:t xml:space="preserve"> that will </w:t>
      </w:r>
      <w:r w:rsidRPr="00361031">
        <w:rPr>
          <w:rStyle w:val="Emphasis"/>
        </w:rPr>
        <w:t>redefine every aspect of the human condition</w:t>
      </w:r>
      <w:r w:rsidRPr="00361031">
        <w:rPr>
          <w:u w:val="single"/>
        </w:rPr>
        <w:t xml:space="preserve">, including </w:t>
      </w:r>
      <w:r w:rsidRPr="00361031">
        <w:rPr>
          <w:rStyle w:val="Emphasis"/>
        </w:rPr>
        <w:t>WMD</w:t>
      </w:r>
      <w:r w:rsidRPr="00361031">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361031">
        <w:rPr>
          <w:u w:val="single"/>
        </w:rPr>
        <w:t xml:space="preserve">In a world </w:t>
      </w:r>
      <w:r w:rsidRPr="00361031">
        <w:rPr>
          <w:rStyle w:val="Emphasis"/>
        </w:rPr>
        <w:t>reshaped by pandemics</w:t>
      </w:r>
      <w:r w:rsidRPr="00361031">
        <w:rPr>
          <w:u w:val="single"/>
        </w:rPr>
        <w:t xml:space="preserve">, </w:t>
      </w:r>
      <w:r w:rsidRPr="00361031">
        <w:rPr>
          <w:rStyle w:val="Emphasis"/>
        </w:rPr>
        <w:lastRenderedPageBreak/>
        <w:t>nuclear weapons</w:t>
      </w:r>
      <w:r w:rsidRPr="00361031">
        <w:rPr>
          <w:u w:val="single"/>
        </w:rPr>
        <w:t xml:space="preserve"> – as well as correlated </w:t>
      </w:r>
      <w:r w:rsidRPr="00361031">
        <w:rPr>
          <w:rStyle w:val="Emphasis"/>
        </w:rPr>
        <w:t>non-nuclear WMD</w:t>
      </w:r>
      <w:r w:rsidRPr="00361031">
        <w:rPr>
          <w:u w:val="single"/>
        </w:rPr>
        <w:t xml:space="preserve">, </w:t>
      </w:r>
      <w:r w:rsidRPr="00361031">
        <w:rPr>
          <w:rStyle w:val="Emphasis"/>
        </w:rPr>
        <w:t>nuclear alliances</w:t>
      </w:r>
      <w:r w:rsidRPr="00361031">
        <w:rPr>
          <w:u w:val="single"/>
        </w:rPr>
        <w:t xml:space="preserve">, </w:t>
      </w:r>
      <w:r w:rsidRPr="00361031">
        <w:rPr>
          <w:rStyle w:val="Emphasis"/>
        </w:rPr>
        <w:t>“deterrence” doctrines</w:t>
      </w:r>
      <w:r w:rsidRPr="00361031">
        <w:rPr>
          <w:u w:val="single"/>
        </w:rPr>
        <w:t xml:space="preserve">, operational and </w:t>
      </w:r>
      <w:r w:rsidRPr="00361031">
        <w:rPr>
          <w:rStyle w:val="Emphasis"/>
        </w:rPr>
        <w:t>declaratory policies</w:t>
      </w:r>
      <w:r w:rsidRPr="00361031">
        <w:rPr>
          <w:u w:val="single"/>
        </w:rPr>
        <w:t xml:space="preserve">, nuclear </w:t>
      </w:r>
      <w:r w:rsidRPr="00361031">
        <w:rPr>
          <w:rStyle w:val="Emphasis"/>
        </w:rPr>
        <w:t>extended deterrence</w:t>
      </w:r>
      <w:r w:rsidRPr="00361031">
        <w:rPr>
          <w:u w:val="single"/>
        </w:rPr>
        <w:t xml:space="preserve">, organizational practices, and the </w:t>
      </w:r>
      <w:r w:rsidRPr="00361031">
        <w:rPr>
          <w:rFonts w:eastAsiaTheme="majorEastAsia"/>
          <w:b/>
          <w:sz w:val="32"/>
          <w:u w:val="single"/>
        </w:rPr>
        <w:t>existential risks</w:t>
      </w:r>
      <w:r w:rsidRPr="00361031">
        <w:rPr>
          <w:u w:val="single"/>
        </w:rPr>
        <w:t xml:space="preserve"> posed by retaining these capabilities – are all up for redefinition.</w:t>
      </w:r>
    </w:p>
    <w:p w14:paraId="457CE2EB" w14:textId="77777777" w:rsidR="00773EE5" w:rsidRPr="00361031" w:rsidRDefault="00773EE5" w:rsidP="00773EE5">
      <w:pPr>
        <w:rPr>
          <w:sz w:val="16"/>
        </w:rPr>
      </w:pPr>
      <w:r w:rsidRPr="00361031">
        <w:rPr>
          <w:sz w:val="16"/>
        </w:rPr>
        <w:t xml:space="preserve">A </w:t>
      </w:r>
      <w:r w:rsidRPr="004D4D43">
        <w:rPr>
          <w:u w:val="single"/>
        </w:rPr>
        <w:t xml:space="preserve">pandemic has potential to </w:t>
      </w:r>
      <w:r w:rsidRPr="004D4D43">
        <w:rPr>
          <w:rStyle w:val="Emphasis"/>
        </w:rPr>
        <w:t>destabilize a nuclear-prone</w:t>
      </w:r>
      <w:r w:rsidRPr="00361031">
        <w:rPr>
          <w:rStyle w:val="Emphasis"/>
        </w:rPr>
        <w:t xml:space="preserve"> conflict by </w:t>
      </w:r>
      <w:r w:rsidRPr="00361031">
        <w:rPr>
          <w:rStyle w:val="Emphasis"/>
          <w:highlight w:val="green"/>
        </w:rPr>
        <w:t>incapacitating</w:t>
      </w:r>
      <w:r w:rsidRPr="00361031">
        <w:rPr>
          <w:u w:val="single"/>
        </w:rPr>
        <w:t xml:space="preserve"> the supreme nuclear commander or </w:t>
      </w:r>
      <w:r w:rsidRPr="00361031">
        <w:rPr>
          <w:rStyle w:val="Emphasis"/>
          <w:highlight w:val="green"/>
        </w:rPr>
        <w:t>commanders</w:t>
      </w:r>
      <w:r w:rsidRPr="00361031">
        <w:rPr>
          <w:highlight w:val="green"/>
          <w:u w:val="single"/>
        </w:rPr>
        <w:t xml:space="preserve"> who</w:t>
      </w:r>
      <w:r w:rsidRPr="00361031">
        <w:rPr>
          <w:u w:val="single"/>
        </w:rPr>
        <w:t xml:space="preserve"> have to </w:t>
      </w:r>
      <w:r w:rsidRPr="00361031">
        <w:rPr>
          <w:rStyle w:val="Emphasis"/>
          <w:highlight w:val="green"/>
        </w:rPr>
        <w:t>issue nuclear strike</w:t>
      </w:r>
      <w:r w:rsidRPr="00361031">
        <w:rPr>
          <w:rStyle w:val="Emphasis"/>
        </w:rPr>
        <w:t xml:space="preserve"> orders</w:t>
      </w:r>
      <w:r w:rsidRPr="00361031">
        <w:rPr>
          <w:u w:val="single"/>
        </w:rPr>
        <w:t xml:space="preserve">, creating </w:t>
      </w:r>
      <w:r w:rsidRPr="00361031">
        <w:rPr>
          <w:highlight w:val="green"/>
          <w:u w:val="single"/>
        </w:rPr>
        <w:t>uncertainty</w:t>
      </w:r>
      <w:r w:rsidRPr="00361031">
        <w:rPr>
          <w:u w:val="single"/>
        </w:rPr>
        <w:t xml:space="preserve"> as to who is in charge, how to handle nuclear mistakes</w:t>
      </w:r>
      <w:r w:rsidRPr="00361031">
        <w:rPr>
          <w:sz w:val="16"/>
        </w:rPr>
        <w:t xml:space="preserve"> (such as errors, accidents, technological failures, and entanglement with conventional operations gone awry), </w:t>
      </w:r>
      <w:r w:rsidRPr="00361031">
        <w:rPr>
          <w:u w:val="single"/>
        </w:rPr>
        <w:t xml:space="preserve">and opening a brief opportunity </w:t>
      </w:r>
      <w:r w:rsidRPr="004D4D43">
        <w:rPr>
          <w:u w:val="single"/>
        </w:rPr>
        <w:t>for a first strike</w:t>
      </w:r>
      <w:r w:rsidRPr="004D4D43">
        <w:rPr>
          <w:sz w:val="16"/>
        </w:rPr>
        <w:t xml:space="preserve"> at a time when the COVID-infected state may not be able to retaliate efficiently – or at all – </w:t>
      </w:r>
      <w:r w:rsidRPr="004D4D43">
        <w:rPr>
          <w:u w:val="single"/>
        </w:rPr>
        <w:t>due to leadership confusion.</w:t>
      </w:r>
      <w:r w:rsidRPr="004D4D43">
        <w:rPr>
          <w:sz w:val="16"/>
        </w:rPr>
        <w:t xml:space="preserve"> In some nuclear-laden conflicts, </w:t>
      </w:r>
      <w:r w:rsidRPr="004D4D43">
        <w:rPr>
          <w:u w:val="single"/>
        </w:rPr>
        <w:t>a state might</w:t>
      </w:r>
      <w:r w:rsidRPr="00361031">
        <w:rPr>
          <w:u w:val="single"/>
        </w:rPr>
        <w:t xml:space="preserve"> use a </w:t>
      </w:r>
      <w:r w:rsidRPr="00361031">
        <w:rPr>
          <w:highlight w:val="green"/>
          <w:u w:val="single"/>
        </w:rPr>
        <w:t>pandemic</w:t>
      </w:r>
      <w:r w:rsidRPr="00361031">
        <w:rPr>
          <w:u w:val="single"/>
        </w:rPr>
        <w:t xml:space="preserve"> as a </w:t>
      </w:r>
      <w:r w:rsidRPr="00361031">
        <w:rPr>
          <w:highlight w:val="green"/>
          <w:u w:val="single"/>
        </w:rPr>
        <w:t>cover for</w:t>
      </w:r>
      <w:r w:rsidRPr="00361031">
        <w:rPr>
          <w:u w:val="single"/>
        </w:rPr>
        <w:t xml:space="preserve"> political or military </w:t>
      </w:r>
      <w:r w:rsidRPr="00361031">
        <w:rPr>
          <w:highlight w:val="green"/>
          <w:u w:val="single"/>
        </w:rPr>
        <w:t>provocations</w:t>
      </w:r>
      <w:r w:rsidRPr="00361031">
        <w:rPr>
          <w:u w:val="single"/>
        </w:rPr>
        <w:t xml:space="preserve"> in the belief that </w:t>
      </w:r>
      <w:r w:rsidRPr="004D4D43">
        <w:rPr>
          <w:u w:val="single"/>
        </w:rPr>
        <w:t>the adversary is distracted and</w:t>
      </w:r>
      <w:r w:rsidRPr="00361031">
        <w:rPr>
          <w:u w:val="single"/>
        </w:rPr>
        <w:t xml:space="preserve"> partly disabled by the pandemic, increasing the risk of war in a nuclear-prone conflict</w:t>
      </w:r>
      <w:r w:rsidRPr="00361031">
        <w:rPr>
          <w:sz w:val="16"/>
        </w:rPr>
        <w:t xml:space="preserve">. At the same time, </w:t>
      </w:r>
      <w:r w:rsidRPr="00361031">
        <w:rPr>
          <w:u w:val="single"/>
        </w:rPr>
        <w:t>a pandemic may lead nuclear armed s</w:t>
      </w:r>
      <w:r w:rsidRPr="004D4D43">
        <w:rPr>
          <w:u w:val="single"/>
        </w:rPr>
        <w:t>tat</w:t>
      </w:r>
      <w:r w:rsidRPr="00361031">
        <w:rPr>
          <w:u w:val="single"/>
        </w:rPr>
        <w:t xml:space="preserve">es to </w:t>
      </w:r>
      <w:r w:rsidRPr="00361031">
        <w:rPr>
          <w:highlight w:val="green"/>
          <w:u w:val="single"/>
        </w:rPr>
        <w:t>increase</w:t>
      </w:r>
      <w:r w:rsidRPr="00361031">
        <w:rPr>
          <w:u w:val="single"/>
        </w:rPr>
        <w:t xml:space="preserve"> the </w:t>
      </w:r>
      <w:r w:rsidRPr="00361031">
        <w:rPr>
          <w:highlight w:val="green"/>
          <w:u w:val="single"/>
        </w:rPr>
        <w:t xml:space="preserve">isolation </w:t>
      </w:r>
      <w:r w:rsidRPr="00361031">
        <w:rPr>
          <w:u w:val="single"/>
        </w:rPr>
        <w:t xml:space="preserve">and </w:t>
      </w:r>
      <w:r w:rsidRPr="00361031">
        <w:rPr>
          <w:highlight w:val="green"/>
          <w:u w:val="single"/>
        </w:rPr>
        <w:t>sanctions</w:t>
      </w:r>
      <w:r w:rsidRPr="00361031">
        <w:rPr>
          <w:sz w:val="16"/>
        </w:rPr>
        <w:t xml:space="preserve"> against a nuclear adversary, making it even harder to stop the spread of the disease, in turn creating a pandemic reservoir and transmission risk back to the nuclear armed state or its allies.</w:t>
      </w:r>
    </w:p>
    <w:p w14:paraId="631A26CA" w14:textId="77777777" w:rsidR="00773EE5" w:rsidRPr="00361031" w:rsidRDefault="00773EE5" w:rsidP="00773EE5">
      <w:pPr>
        <w:rPr>
          <w:sz w:val="16"/>
        </w:rPr>
      </w:pPr>
      <w:r w:rsidRPr="00361031">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361031">
        <w:rPr>
          <w:u w:val="single"/>
        </w:rPr>
        <w:t>militaries may cooperate to control pandemic transmission</w:t>
      </w:r>
      <w:r w:rsidRPr="00361031">
        <w:rPr>
          <w:sz w:val="16"/>
        </w:rPr>
        <w:t>, including by working together against criminal-terrorist non-state actors that are trafficking people or by joining forces to ensure that a new pathogen is not developed as a bioweapon.</w:t>
      </w:r>
    </w:p>
    <w:p w14:paraId="7D4EEFEA" w14:textId="77777777" w:rsidR="00773EE5" w:rsidRDefault="00773EE5" w:rsidP="00773EE5">
      <w:pPr>
        <w:rPr>
          <w:rStyle w:val="Emphasis"/>
          <w:rFonts w:eastAsiaTheme="majorEastAsia"/>
          <w:iCs w:val="0"/>
          <w:sz w:val="32"/>
        </w:rPr>
      </w:pPr>
      <w:r w:rsidRPr="00361031">
        <w:rPr>
          <w:sz w:val="16"/>
        </w:rPr>
        <w:t xml:space="preserve">To date, </w:t>
      </w:r>
      <w:r w:rsidRPr="00361031">
        <w:rPr>
          <w:u w:val="single"/>
        </w:rPr>
        <w:t xml:space="preserve">however, the COVID-19 pandemic has increased the isolation of some nuclear-armed states and provided a textbook case of the </w:t>
      </w:r>
      <w:r w:rsidRPr="00361031">
        <w:rPr>
          <w:rStyle w:val="Emphasis"/>
          <w:highlight w:val="green"/>
        </w:rPr>
        <w:t xml:space="preserve">failure </w:t>
      </w:r>
      <w:r w:rsidRPr="00361031">
        <w:rPr>
          <w:rStyle w:val="Emphasis"/>
        </w:rPr>
        <w:t xml:space="preserve">of states </w:t>
      </w:r>
      <w:r w:rsidRPr="00361031">
        <w:rPr>
          <w:rStyle w:val="Emphasis"/>
          <w:highlight w:val="green"/>
        </w:rPr>
        <w:t>to cooperate</w:t>
      </w:r>
      <w:r w:rsidRPr="00361031">
        <w:rPr>
          <w:rStyle w:val="Emphasis"/>
        </w:rPr>
        <w:t xml:space="preserve"> to overcome the pandemic</w:t>
      </w:r>
      <w:r w:rsidRPr="00361031">
        <w:rPr>
          <w:u w:val="single"/>
        </w:rPr>
        <w:t>. Borders have slammed shut, trade shut down, and budgets blown out</w:t>
      </w:r>
      <w:r w:rsidRPr="00361031">
        <w:rPr>
          <w:sz w:val="16"/>
        </w:rPr>
        <w:t xml:space="preserve">, creating </w:t>
      </w:r>
      <w:r w:rsidRPr="00361031">
        <w:rPr>
          <w:u w:val="single"/>
        </w:rPr>
        <w:t xml:space="preserve">enormous pressure to focus on immediate domestic priorities. Foreign policies have become markedly more nationalistic. </w:t>
      </w:r>
      <w:r w:rsidRPr="00361031">
        <w:rPr>
          <w:highlight w:val="green"/>
          <w:u w:val="single"/>
        </w:rPr>
        <w:t xml:space="preserve">Dependence on </w:t>
      </w:r>
      <w:r w:rsidRPr="00361031">
        <w:rPr>
          <w:rStyle w:val="Emphasis"/>
          <w:highlight w:val="green"/>
        </w:rPr>
        <w:t>nuclear weapons</w:t>
      </w:r>
      <w:r w:rsidRPr="00361031">
        <w:rPr>
          <w:rStyle w:val="Emphasis"/>
        </w:rPr>
        <w:t xml:space="preserve"> may </w:t>
      </w:r>
      <w:r w:rsidRPr="00361031">
        <w:rPr>
          <w:rStyle w:val="Emphasis"/>
          <w:highlight w:val="green"/>
        </w:rPr>
        <w:t>increase</w:t>
      </w:r>
      <w:r w:rsidRPr="00361031">
        <w:rPr>
          <w:rStyle w:val="Emphasis"/>
        </w:rPr>
        <w:t xml:space="preserve"> as states seek to buttress a global re-spatialization6</w:t>
      </w:r>
      <w:r w:rsidRPr="00361031">
        <w:rPr>
          <w:u w:val="single"/>
        </w:rPr>
        <w:t xml:space="preserve"> of all dimensions of human interaction at all levels to manage pandemics</w:t>
      </w:r>
      <w:r w:rsidRPr="00361031">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361031">
        <w:rPr>
          <w:u w:val="single"/>
        </w:rPr>
        <w:t xml:space="preserve">some states may </w:t>
      </w:r>
      <w:r w:rsidRPr="004D4D43">
        <w:rPr>
          <w:rStyle w:val="Emphasis"/>
        </w:rPr>
        <w:t>proliferate</w:t>
      </w:r>
      <w:r w:rsidRPr="00361031">
        <w:rPr>
          <w:u w:val="single"/>
        </w:rPr>
        <w:t xml:space="preserve"> their own nuclear weapons, further reinforcing the spiral of conflicts contained by nuclear threat, with </w:t>
      </w:r>
      <w:r w:rsidRPr="00361031">
        <w:rPr>
          <w:rStyle w:val="Emphasis"/>
          <w:rFonts w:eastAsiaTheme="majorEastAsia"/>
          <w:sz w:val="32"/>
        </w:rPr>
        <w:t>cascading effects on the risk of nuclear war.</w:t>
      </w:r>
    </w:p>
    <w:p w14:paraId="5856F0B9" w14:textId="77777777" w:rsidR="00773EE5" w:rsidRPr="00361031" w:rsidRDefault="00773EE5" w:rsidP="00773EE5">
      <w:pPr>
        <w:rPr>
          <w:u w:val="single"/>
        </w:rPr>
      </w:pPr>
    </w:p>
    <w:p w14:paraId="1A5DC7D8" w14:textId="77777777" w:rsidR="00773EE5" w:rsidRDefault="00773EE5" w:rsidP="00773EE5">
      <w:pPr>
        <w:pStyle w:val="Heading3"/>
      </w:pPr>
      <w:r>
        <w:lastRenderedPageBreak/>
        <w:t>1AC – Plan</w:t>
      </w:r>
    </w:p>
    <w:p w14:paraId="1AC86CC2" w14:textId="77777777" w:rsidR="00773EE5" w:rsidRPr="00361031" w:rsidRDefault="00773EE5" w:rsidP="00773EE5">
      <w:pPr>
        <w:pStyle w:val="Heading4"/>
        <w:rPr>
          <w:rFonts w:cs="Calibri"/>
        </w:rPr>
      </w:pPr>
      <w:r w:rsidRPr="00361031">
        <w:rPr>
          <w:rFonts w:cs="Calibri"/>
        </w:rPr>
        <w:t>Plan text: The member nations of the World Trade Organization ought to reduce intellectual property protections for medicines during pandemics.</w:t>
      </w:r>
    </w:p>
    <w:p w14:paraId="1601064D" w14:textId="77777777" w:rsidR="00773EE5" w:rsidRPr="00361031" w:rsidRDefault="00773EE5" w:rsidP="00773EE5"/>
    <w:p w14:paraId="405B77D0" w14:textId="77777777" w:rsidR="00773EE5" w:rsidRPr="00361031" w:rsidRDefault="00773EE5" w:rsidP="00773EE5">
      <w:pPr>
        <w:pStyle w:val="Heading4"/>
        <w:rPr>
          <w:rFonts w:cs="Calibri"/>
        </w:rPr>
      </w:pPr>
      <w:r w:rsidRPr="00361031">
        <w:rPr>
          <w:rFonts w:cs="Calibri"/>
        </w:rPr>
        <w:t xml:space="preserve">Enforcement through </w:t>
      </w:r>
      <w:r w:rsidRPr="00361031">
        <w:rPr>
          <w:rFonts w:cs="Calibri"/>
          <w:u w:val="single"/>
        </w:rPr>
        <w:t>limited IP waivers solve</w:t>
      </w:r>
      <w:r w:rsidRPr="00361031">
        <w:rPr>
          <w:rFonts w:cs="Calibri"/>
        </w:rPr>
        <w:t xml:space="preserve"> – patent term extensions are normal means and solves </w:t>
      </w:r>
      <w:r w:rsidRPr="00361031">
        <w:rPr>
          <w:rFonts w:cs="Calibri"/>
          <w:u w:val="single"/>
        </w:rPr>
        <w:t>innovation</w:t>
      </w:r>
      <w:r w:rsidRPr="00361031">
        <w:rPr>
          <w:rFonts w:cs="Calibri"/>
        </w:rPr>
        <w:t xml:space="preserve"> and </w:t>
      </w:r>
      <w:r w:rsidRPr="00361031">
        <w:rPr>
          <w:rFonts w:cs="Calibri"/>
          <w:u w:val="single"/>
        </w:rPr>
        <w:t>scale-up</w:t>
      </w:r>
      <w:r w:rsidRPr="00361031">
        <w:rPr>
          <w:rFonts w:cs="Calibri"/>
        </w:rPr>
        <w:t>.</w:t>
      </w:r>
    </w:p>
    <w:p w14:paraId="1010371D" w14:textId="77777777" w:rsidR="00773EE5" w:rsidRPr="00361031" w:rsidRDefault="00773EE5" w:rsidP="00773EE5">
      <w:r w:rsidRPr="00361031">
        <w:rPr>
          <w:rStyle w:val="Style13ptBold"/>
        </w:rPr>
        <w:t>Young and Potts-Szeliga 21</w:t>
      </w:r>
      <w:r w:rsidRPr="00361031">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8" w:history="1">
        <w:r w:rsidRPr="00361031">
          <w:rPr>
            <w:rStyle w:val="Hyperlink"/>
          </w:rPr>
          <w:t>https://www.ipwatchdog.com/2021/07/21/third-option-limited-ip-waiver-solve-pandemic-vaccine-problems/id=135732/</w:t>
        </w:r>
      </w:hyperlink>
      <w:r w:rsidRPr="00361031">
        <w:t>] Justin</w:t>
      </w:r>
    </w:p>
    <w:p w14:paraId="591F1120" w14:textId="77777777" w:rsidR="00773EE5" w:rsidRPr="00361031" w:rsidRDefault="00773EE5" w:rsidP="00773EE5">
      <w:pPr>
        <w:rPr>
          <w:u w:val="single"/>
        </w:rPr>
      </w:pPr>
      <w:r w:rsidRPr="00361031">
        <w:rPr>
          <w:highlight w:val="green"/>
          <w:u w:val="single"/>
        </w:rPr>
        <w:t>Limited Waiver</w:t>
      </w:r>
      <w:r w:rsidRPr="00361031">
        <w:rPr>
          <w:u w:val="single"/>
        </w:rPr>
        <w:t xml:space="preserve"> Approach</w:t>
      </w:r>
    </w:p>
    <w:p w14:paraId="17E0DE4E" w14:textId="77777777" w:rsidR="00773EE5" w:rsidRPr="00361031" w:rsidRDefault="00773EE5" w:rsidP="00773EE5">
      <w:pPr>
        <w:rPr>
          <w:rStyle w:val="Emphasis"/>
        </w:rPr>
      </w:pPr>
      <w:r w:rsidRPr="00361031">
        <w:rPr>
          <w:sz w:val="16"/>
        </w:rPr>
        <w:t xml:space="preserve">This article suggests a third option, between voluntary vaccine donation and the full IP waiver proposal, that may offer a way forward. </w:t>
      </w:r>
      <w:r w:rsidRPr="00361031">
        <w:rPr>
          <w:u w:val="single"/>
        </w:rPr>
        <w:t xml:space="preserve">The third proposed solution is incentivized </w:t>
      </w:r>
      <w:r w:rsidRPr="00361031">
        <w:rPr>
          <w:rStyle w:val="Emphasis"/>
        </w:rPr>
        <w:t>limited IP waivers that could encourage</w:t>
      </w:r>
      <w:r w:rsidRPr="00361031">
        <w:rPr>
          <w:sz w:val="16"/>
        </w:rPr>
        <w:t xml:space="preserve"> (or require) </w:t>
      </w:r>
      <w:r w:rsidRPr="00361031">
        <w:rPr>
          <w:u w:val="single"/>
        </w:rPr>
        <w:t xml:space="preserve">private companies to engage in </w:t>
      </w:r>
      <w:r w:rsidRPr="00361031">
        <w:rPr>
          <w:rStyle w:val="Emphasis"/>
        </w:rPr>
        <w:t xml:space="preserve">licensing agreements with nations to </w:t>
      </w:r>
      <w:r w:rsidRPr="00361031">
        <w:rPr>
          <w:rStyle w:val="Emphasis"/>
          <w:highlight w:val="green"/>
        </w:rPr>
        <w:t xml:space="preserve">share </w:t>
      </w:r>
      <w:r w:rsidRPr="00361031">
        <w:rPr>
          <w:rStyle w:val="Emphasis"/>
        </w:rPr>
        <w:t>some</w:t>
      </w:r>
      <w:r w:rsidRPr="00361031">
        <w:rPr>
          <w:u w:val="single"/>
        </w:rPr>
        <w:t xml:space="preserve">, </w:t>
      </w:r>
      <w:r w:rsidRPr="00361031">
        <w:rPr>
          <w:rStyle w:val="Emphasis"/>
        </w:rPr>
        <w:t>but not all, of the knowledge and designs covering the COVID-19 vaccines</w:t>
      </w:r>
      <w:r w:rsidRPr="00361031">
        <w:rPr>
          <w:sz w:val="16"/>
        </w:rPr>
        <w:t xml:space="preserve"> to the developing world. </w:t>
      </w:r>
      <w:r w:rsidRPr="00361031">
        <w:rPr>
          <w:u w:val="single"/>
        </w:rPr>
        <w:t xml:space="preserve">The limited IP waivers could cover the </w:t>
      </w:r>
      <w:r w:rsidRPr="00361031">
        <w:rPr>
          <w:highlight w:val="green"/>
          <w:u w:val="single"/>
        </w:rPr>
        <w:t>minimum</w:t>
      </w:r>
      <w:r w:rsidRPr="00361031">
        <w:rPr>
          <w:u w:val="single"/>
        </w:rPr>
        <w:t xml:space="preserve"> </w:t>
      </w:r>
      <w:r w:rsidRPr="004D4D43">
        <w:rPr>
          <w:u w:val="single"/>
        </w:rPr>
        <w:t>necessary portions of the</w:t>
      </w:r>
      <w:r w:rsidRPr="00361031">
        <w:rPr>
          <w:u w:val="single"/>
        </w:rPr>
        <w:t xml:space="preserve"> </w:t>
      </w:r>
      <w:r w:rsidRPr="00361031">
        <w:rPr>
          <w:highlight w:val="green"/>
          <w:u w:val="single"/>
        </w:rPr>
        <w:t>tech</w:t>
      </w:r>
      <w:r w:rsidRPr="00361031">
        <w:rPr>
          <w:u w:val="single"/>
        </w:rPr>
        <w:t xml:space="preserve">nology </w:t>
      </w:r>
      <w:r w:rsidRPr="00361031">
        <w:rPr>
          <w:highlight w:val="green"/>
          <w:u w:val="single"/>
        </w:rPr>
        <w:t xml:space="preserve">to produce </w:t>
      </w:r>
      <w:r w:rsidRPr="00361031">
        <w:rPr>
          <w:rStyle w:val="Emphasis"/>
          <w:highlight w:val="green"/>
        </w:rPr>
        <w:t>basic</w:t>
      </w:r>
      <w:r w:rsidRPr="00361031">
        <w:rPr>
          <w:u w:val="single"/>
        </w:rPr>
        <w:t xml:space="preserve"> COVID-19 </w:t>
      </w:r>
      <w:r w:rsidRPr="00361031">
        <w:rPr>
          <w:rStyle w:val="Emphasis"/>
          <w:highlight w:val="green"/>
        </w:rPr>
        <w:t>vaccines</w:t>
      </w:r>
      <w:r w:rsidRPr="00361031">
        <w:rPr>
          <w:sz w:val="16"/>
        </w:rPr>
        <w:t xml:space="preserve">. The waivers could be </w:t>
      </w:r>
      <w:r w:rsidRPr="00361031">
        <w:rPr>
          <w:highlight w:val="green"/>
          <w:u w:val="single"/>
        </w:rPr>
        <w:t xml:space="preserve">limited </w:t>
      </w:r>
      <w:r w:rsidRPr="00361031">
        <w:rPr>
          <w:u w:val="single"/>
        </w:rPr>
        <w:t xml:space="preserve">in time </w:t>
      </w:r>
      <w:r w:rsidRPr="00361031">
        <w:rPr>
          <w:highlight w:val="green"/>
          <w:u w:val="single"/>
        </w:rPr>
        <w:t>to</w:t>
      </w:r>
      <w:r w:rsidRPr="00361031">
        <w:rPr>
          <w:u w:val="single"/>
        </w:rPr>
        <w:t xml:space="preserve"> the </w:t>
      </w:r>
      <w:r w:rsidRPr="00361031">
        <w:rPr>
          <w:rStyle w:val="Emphasis"/>
        </w:rPr>
        <w:t xml:space="preserve">duration of </w:t>
      </w:r>
      <w:r w:rsidRPr="004D4D43">
        <w:rPr>
          <w:rStyle w:val="Emphasis"/>
        </w:rPr>
        <w:t xml:space="preserve">the </w:t>
      </w:r>
      <w:r w:rsidRPr="00361031">
        <w:rPr>
          <w:rStyle w:val="Emphasis"/>
          <w:highlight w:val="green"/>
        </w:rPr>
        <w:t>pandemic</w:t>
      </w:r>
      <w:r w:rsidRPr="00361031">
        <w:rPr>
          <w:u w:val="single"/>
        </w:rPr>
        <w:t>, or another term agreed to by the WTO</w:t>
      </w:r>
      <w:r w:rsidRPr="00361031">
        <w:rPr>
          <w:sz w:val="16"/>
        </w:rPr>
        <w:t xml:space="preserve">. The term could also be defined as </w:t>
      </w:r>
      <w:r w:rsidRPr="00361031">
        <w:rPr>
          <w:highlight w:val="green"/>
          <w:u w:val="single"/>
        </w:rPr>
        <w:t>ending when</w:t>
      </w:r>
      <w:r w:rsidRPr="00361031">
        <w:rPr>
          <w:u w:val="single"/>
        </w:rPr>
        <w:t xml:space="preserve"> widespread </w:t>
      </w:r>
      <w:r w:rsidRPr="004D4D43">
        <w:rPr>
          <w:u w:val="single"/>
        </w:rPr>
        <w:t xml:space="preserve">vaccination and immunity </w:t>
      </w:r>
      <w:r w:rsidRPr="004D4D43">
        <w:rPr>
          <w:highlight w:val="green"/>
          <w:u w:val="single"/>
        </w:rPr>
        <w:t>goals</w:t>
      </w:r>
      <w:r w:rsidRPr="00361031">
        <w:rPr>
          <w:u w:val="single"/>
        </w:rPr>
        <w:t xml:space="preserve"> are </w:t>
      </w:r>
      <w:r w:rsidRPr="00361031">
        <w:rPr>
          <w:highlight w:val="green"/>
          <w:u w:val="single"/>
        </w:rPr>
        <w:t>achieved</w:t>
      </w:r>
      <w:r w:rsidRPr="00361031">
        <w:rPr>
          <w:u w:val="single"/>
        </w:rPr>
        <w:t xml:space="preserve">. The incentive for pharmaceutical companies to support such limited IP waivers could be provided in the </w:t>
      </w:r>
      <w:r w:rsidRPr="00361031">
        <w:rPr>
          <w:rStyle w:val="Emphasis"/>
        </w:rPr>
        <w:t xml:space="preserve">form of </w:t>
      </w:r>
      <w:r w:rsidRPr="00361031">
        <w:rPr>
          <w:rStyle w:val="Emphasis"/>
          <w:highlight w:val="green"/>
        </w:rPr>
        <w:t>patent term extensio</w:t>
      </w:r>
      <w:r w:rsidRPr="00361031">
        <w:rPr>
          <w:rStyle w:val="Emphasis"/>
        </w:rPr>
        <w:t>ns for the technology covered by the limited IP waivers.</w:t>
      </w:r>
    </w:p>
    <w:p w14:paraId="28BD1C78" w14:textId="77777777" w:rsidR="00773EE5" w:rsidRPr="00361031" w:rsidRDefault="00773EE5" w:rsidP="00773EE5">
      <w:pPr>
        <w:rPr>
          <w:sz w:val="16"/>
        </w:rPr>
      </w:pPr>
      <w:r w:rsidRPr="00361031">
        <w:rPr>
          <w:sz w:val="16"/>
        </w:rPr>
        <w:t xml:space="preserve">Extensions of patent term are already known and widely used. In the U.S., </w:t>
      </w:r>
      <w:r w:rsidRPr="00361031">
        <w:rPr>
          <w:u w:val="single"/>
        </w:rPr>
        <w:t xml:space="preserve">patent term adjustments are </w:t>
      </w:r>
      <w:r w:rsidRPr="00361031">
        <w:rPr>
          <w:rStyle w:val="Emphasis"/>
        </w:rPr>
        <w:t xml:space="preserve">automatically </w:t>
      </w:r>
      <w:r w:rsidRPr="00361031">
        <w:rPr>
          <w:rStyle w:val="Emphasis"/>
          <w:highlight w:val="green"/>
        </w:rPr>
        <w:t>added</w:t>
      </w:r>
      <w:r w:rsidRPr="00361031">
        <w:rPr>
          <w:rStyle w:val="Emphasis"/>
        </w:rPr>
        <w:t xml:space="preserve"> on </w:t>
      </w:r>
      <w:r w:rsidRPr="004D4D43">
        <w:rPr>
          <w:rStyle w:val="Emphasis"/>
        </w:rPr>
        <w:t>to the patent lifespan</w:t>
      </w:r>
      <w:r w:rsidRPr="004D4D43">
        <w:rPr>
          <w:u w:val="single"/>
        </w:rPr>
        <w:t xml:space="preserve"> to account for</w:t>
      </w:r>
      <w:r w:rsidRPr="00361031">
        <w:rPr>
          <w:u w:val="single"/>
        </w:rPr>
        <w:t xml:space="preserve"> any delays by the USPTO in the patent prosecution process</w:t>
      </w:r>
      <w:r w:rsidRPr="00361031">
        <w:rPr>
          <w:sz w:val="16"/>
        </w:rPr>
        <w:t xml:space="preserve">. In some cases, these mechanisms may extend the patent term for years. Patent term extensions also are available for regulatory delays (35 U.S.C. § 156). </w:t>
      </w:r>
      <w:proofErr w:type="gramStart"/>
      <w:r w:rsidRPr="00361031">
        <w:rPr>
          <w:sz w:val="16"/>
        </w:rPr>
        <w:t xml:space="preserve">In particular, </w:t>
      </w:r>
      <w:r w:rsidRPr="00361031">
        <w:rPr>
          <w:u w:val="single"/>
        </w:rPr>
        <w:t>patents</w:t>
      </w:r>
      <w:proofErr w:type="gramEnd"/>
      <w:r w:rsidRPr="00361031">
        <w:rPr>
          <w:u w:val="single"/>
        </w:rPr>
        <w:t xml:space="preserve"> covering, </w:t>
      </w:r>
      <w:r w:rsidRPr="00361031">
        <w:rPr>
          <w:rStyle w:val="Emphasis"/>
        </w:rPr>
        <w:t>inter alia, drug products approved by the United States Food &amp; Drug Administration may be eligible for up to five years</w:t>
      </w:r>
      <w:r w:rsidRPr="00361031">
        <w:rPr>
          <w:u w:val="single"/>
        </w:rPr>
        <w:t xml:space="preserve"> of additional patent term to give back time</w:t>
      </w:r>
      <w:r w:rsidRPr="00361031">
        <w:rPr>
          <w:sz w:val="16"/>
        </w:rPr>
        <w:t xml:space="preserve"> required to complete the regulatory review process. Both </w:t>
      </w:r>
      <w:r w:rsidRPr="00361031">
        <w:rPr>
          <w:u w:val="single"/>
        </w:rPr>
        <w:t xml:space="preserve">patent term adjustments and patent term extensions arise from activities beyond the control of the pharmaceutical companies. A pandemic patent term extension fashioned after such known extensions could be made </w:t>
      </w:r>
      <w:r w:rsidRPr="00361031">
        <w:rPr>
          <w:rStyle w:val="Emphasis"/>
        </w:rPr>
        <w:t xml:space="preserve">used to </w:t>
      </w:r>
      <w:r w:rsidRPr="00361031">
        <w:rPr>
          <w:rStyle w:val="Emphasis"/>
          <w:highlight w:val="green"/>
        </w:rPr>
        <w:t>compensate</w:t>
      </w:r>
      <w:r w:rsidRPr="00361031">
        <w:rPr>
          <w:sz w:val="16"/>
        </w:rPr>
        <w:t xml:space="preserve"> for the current pressing global health needs.</w:t>
      </w:r>
    </w:p>
    <w:p w14:paraId="79FA0207" w14:textId="77777777" w:rsidR="00773EE5" w:rsidRPr="00361031" w:rsidRDefault="00773EE5" w:rsidP="00773EE5">
      <w:pPr>
        <w:rPr>
          <w:sz w:val="16"/>
        </w:rPr>
      </w:pPr>
      <w:r w:rsidRPr="00361031">
        <w:rPr>
          <w:sz w:val="16"/>
        </w:rPr>
        <w:t xml:space="preserve">This </w:t>
      </w:r>
      <w:r w:rsidRPr="00361031">
        <w:rPr>
          <w:u w:val="single"/>
        </w:rPr>
        <w:t xml:space="preserve">third proposal </w:t>
      </w:r>
      <w:r w:rsidRPr="00361031">
        <w:rPr>
          <w:rStyle w:val="Emphasis"/>
        </w:rPr>
        <w:t xml:space="preserve">may be </w:t>
      </w:r>
      <w:r w:rsidRPr="00361031">
        <w:rPr>
          <w:rStyle w:val="Emphasis"/>
          <w:highlight w:val="green"/>
        </w:rPr>
        <w:t>achievable at the WTO</w:t>
      </w:r>
      <w:r w:rsidRPr="00361031">
        <w:rPr>
          <w:u w:val="single"/>
        </w:rPr>
        <w:t>.</w:t>
      </w:r>
      <w:r w:rsidRPr="00361031">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361031">
        <w:rPr>
          <w:u w:val="single"/>
        </w:rPr>
        <w:t xml:space="preserve">A </w:t>
      </w:r>
      <w:r w:rsidRPr="00361031">
        <w:rPr>
          <w:rStyle w:val="Emphasis"/>
        </w:rPr>
        <w:t>steep hurdle</w:t>
      </w:r>
      <w:r w:rsidRPr="00361031">
        <w:rPr>
          <w:u w:val="single"/>
        </w:rPr>
        <w:t xml:space="preserve"> is that </w:t>
      </w:r>
      <w:r w:rsidRPr="00361031">
        <w:rPr>
          <w:rStyle w:val="Emphasis"/>
        </w:rPr>
        <w:t>mRNA is a new technology</w:t>
      </w:r>
      <w:r w:rsidRPr="00361031">
        <w:rPr>
          <w:u w:val="single"/>
        </w:rPr>
        <w:t xml:space="preserve">, with </w:t>
      </w:r>
      <w:r w:rsidRPr="00361031">
        <w:rPr>
          <w:rStyle w:val="Emphasis"/>
        </w:rPr>
        <w:t>no machines or experts</w:t>
      </w:r>
      <w:r w:rsidRPr="00361031">
        <w:rPr>
          <w:u w:val="single"/>
        </w:rPr>
        <w:t xml:space="preserve"> for hire. Nonetheless, </w:t>
      </w:r>
      <w:r w:rsidRPr="00361031">
        <w:rPr>
          <w:rStyle w:val="Emphasis"/>
        </w:rPr>
        <w:t>the third solution offers hope</w:t>
      </w:r>
      <w:r w:rsidRPr="00361031">
        <w:rPr>
          <w:u w:val="single"/>
        </w:rPr>
        <w:t xml:space="preserve"> to find a middle ground that may begin to be implemented before the end of the current pandemic</w:t>
      </w:r>
      <w:r w:rsidRPr="00361031">
        <w:rPr>
          <w:sz w:val="16"/>
        </w:rPr>
        <w:t xml:space="preserve"> and be in place for the future.</w:t>
      </w:r>
    </w:p>
    <w:p w14:paraId="072CCFF7" w14:textId="77777777" w:rsidR="00773EE5" w:rsidRPr="00361031" w:rsidRDefault="00773EE5" w:rsidP="00773EE5">
      <w:pPr>
        <w:rPr>
          <w:sz w:val="16"/>
        </w:rPr>
      </w:pPr>
      <w:r w:rsidRPr="00361031">
        <w:rPr>
          <w:u w:val="single"/>
        </w:rPr>
        <w:lastRenderedPageBreak/>
        <w:t>The patent term extension could be provided for countries with patent offices and could be adapted based on laws and conditions in each country. Pandemic-related patent term extensions</w:t>
      </w:r>
      <w:r w:rsidRPr="00361031">
        <w:rPr>
          <w:sz w:val="16"/>
        </w:rPr>
        <w:t xml:space="preserve"> could be given for </w:t>
      </w:r>
      <w:proofErr w:type="gramStart"/>
      <w:r w:rsidRPr="00361031">
        <w:rPr>
          <w:sz w:val="16"/>
        </w:rPr>
        <w:t>a period of time</w:t>
      </w:r>
      <w:proofErr w:type="gramEnd"/>
      <w:r w:rsidRPr="00361031">
        <w:rPr>
          <w:sz w:val="16"/>
        </w:rPr>
        <w:t xml:space="preserve"> that the compulsory license is in force. With </w:t>
      </w:r>
      <w:r w:rsidRPr="00361031">
        <w:rPr>
          <w:rStyle w:val="Emphasis"/>
        </w:rPr>
        <w:t>current pandemic projections of six months to two years</w:t>
      </w:r>
      <w:r w:rsidRPr="00361031">
        <w:rPr>
          <w:u w:val="single"/>
        </w:rPr>
        <w:t xml:space="preserve"> for sufficient distribution, providing a </w:t>
      </w:r>
      <w:r w:rsidRPr="00361031">
        <w:rPr>
          <w:rStyle w:val="Emphasis"/>
        </w:rPr>
        <w:t>patent term extension is reasonable</w:t>
      </w:r>
      <w:r w:rsidRPr="00361031">
        <w:rPr>
          <w:u w:val="single"/>
        </w:rPr>
        <w:t xml:space="preserve"> and </w:t>
      </w:r>
      <w:r w:rsidRPr="00361031">
        <w:rPr>
          <w:rStyle w:val="Emphasis"/>
        </w:rPr>
        <w:t>in line</w:t>
      </w:r>
      <w:r w:rsidRPr="00361031">
        <w:rPr>
          <w:u w:val="single"/>
        </w:rPr>
        <w:t xml:space="preserve"> with the </w:t>
      </w:r>
      <w:proofErr w:type="gramStart"/>
      <w:r w:rsidRPr="00361031">
        <w:rPr>
          <w:u w:val="single"/>
        </w:rPr>
        <w:t>time period</w:t>
      </w:r>
      <w:proofErr w:type="gramEnd"/>
      <w:r w:rsidRPr="00361031">
        <w:rPr>
          <w:u w:val="single"/>
        </w:rPr>
        <w:t xml:space="preserve"> of many patent term extensions</w:t>
      </w:r>
      <w:r w:rsidRPr="00361031">
        <w:rPr>
          <w:sz w:val="16"/>
        </w:rPr>
        <w:t>. Given that most pharmaceutical patents are prosecuted in multiple countries, this provides an incentive to participate in a limited waiver program.</w:t>
      </w:r>
    </w:p>
    <w:p w14:paraId="5D32EF4D" w14:textId="77777777" w:rsidR="00773EE5" w:rsidRPr="00361031" w:rsidRDefault="00773EE5" w:rsidP="00773EE5">
      <w:pPr>
        <w:rPr>
          <w:sz w:val="16"/>
        </w:rPr>
      </w:pPr>
      <w:r w:rsidRPr="00361031">
        <w:rPr>
          <w:sz w:val="16"/>
        </w:rPr>
        <w:t>Let’s Not Repeat Past Mistakes</w:t>
      </w:r>
    </w:p>
    <w:p w14:paraId="06133C23" w14:textId="77777777" w:rsidR="00773EE5" w:rsidRPr="00361031" w:rsidRDefault="00773EE5" w:rsidP="00773EE5">
      <w:pPr>
        <w:rPr>
          <w:sz w:val="16"/>
        </w:rPr>
      </w:pPr>
      <w:r w:rsidRPr="00361031">
        <w:rPr>
          <w:sz w:val="16"/>
        </w:rPr>
        <w:t xml:space="preserve">It’s been a century since the last pandemic devastated the globe and the only certainty is that this will not be the </w:t>
      </w:r>
      <w:r w:rsidRPr="004D4D43">
        <w:rPr>
          <w:sz w:val="16"/>
        </w:rPr>
        <w:t xml:space="preserve">last pandemic. </w:t>
      </w:r>
      <w:r w:rsidRPr="004D4D43">
        <w:rPr>
          <w:u w:val="single"/>
        </w:rPr>
        <w:t xml:space="preserve">Solutions created today lay a </w:t>
      </w:r>
      <w:r w:rsidRPr="004D4D43">
        <w:rPr>
          <w:rStyle w:val="Emphasis"/>
        </w:rPr>
        <w:t>foundation for mitigation of the next pandemic</w:t>
      </w:r>
      <w:r w:rsidRPr="004D4D43">
        <w:rPr>
          <w:sz w:val="16"/>
        </w:rPr>
        <w:t xml:space="preserve">. It’s been said that those who refuse to learn from history are doomed to repeat it, a thought too painful to contemplate with a pandemic. </w:t>
      </w:r>
      <w:r w:rsidRPr="004D4D43">
        <w:rPr>
          <w:u w:val="single"/>
        </w:rPr>
        <w:t xml:space="preserve">The </w:t>
      </w:r>
      <w:r w:rsidRPr="004D4D43">
        <w:rPr>
          <w:rStyle w:val="Emphasis"/>
        </w:rPr>
        <w:t>industrial</w:t>
      </w:r>
      <w:r w:rsidRPr="004D4D43">
        <w:rPr>
          <w:u w:val="single"/>
        </w:rPr>
        <w:t xml:space="preserve"> </w:t>
      </w:r>
      <w:r w:rsidRPr="004D4D43">
        <w:rPr>
          <w:rStyle w:val="Emphasis"/>
        </w:rPr>
        <w:t>nations</w:t>
      </w:r>
      <w:r w:rsidRPr="004D4D43">
        <w:rPr>
          <w:u w:val="single"/>
        </w:rPr>
        <w:t xml:space="preserve"> of the world have technology that others are literally </w:t>
      </w:r>
      <w:r w:rsidRPr="004D4D43">
        <w:rPr>
          <w:rStyle w:val="Emphasis"/>
        </w:rPr>
        <w:t>dying</w:t>
      </w:r>
      <w:r w:rsidRPr="004D4D43">
        <w:rPr>
          <w:u w:val="single"/>
        </w:rPr>
        <w:t xml:space="preserve"> to obtain—a high price to pay. Incentivized limited IP waivers</w:t>
      </w:r>
      <w:r w:rsidRPr="00361031">
        <w:rPr>
          <w:u w:val="single"/>
        </w:rPr>
        <w:t xml:space="preserve"> may offer a compromise to </w:t>
      </w:r>
      <w:r w:rsidRPr="00361031">
        <w:rPr>
          <w:rStyle w:val="Emphasis"/>
          <w:highlight w:val="green"/>
        </w:rPr>
        <w:t>bridge the gap</w:t>
      </w:r>
      <w:r w:rsidRPr="00361031">
        <w:rPr>
          <w:rStyle w:val="Emphasis"/>
        </w:rPr>
        <w:t xml:space="preserve"> between maintaining IP rights</w:t>
      </w:r>
      <w:r w:rsidRPr="00361031">
        <w:rPr>
          <w:sz w:val="16"/>
        </w:rPr>
        <w:t xml:space="preserve"> (and thus relying on charity alone) and arbitrary compulsory licensing that could deter the technological investment to create life-saving solutions in the future.</w:t>
      </w:r>
    </w:p>
    <w:p w14:paraId="2AF6B20E" w14:textId="77777777" w:rsidR="00773EE5" w:rsidRDefault="00773EE5" w:rsidP="00773EE5"/>
    <w:p w14:paraId="5519846C" w14:textId="77777777" w:rsidR="00773EE5" w:rsidRPr="00976E44" w:rsidRDefault="00773EE5" w:rsidP="00773EE5">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4EFA0C0F" w14:textId="77777777" w:rsidR="00773EE5" w:rsidRPr="00976E44" w:rsidRDefault="00773EE5" w:rsidP="00773EE5">
      <w:proofErr w:type="spellStart"/>
      <w:r w:rsidRPr="00976E44">
        <w:rPr>
          <w:rStyle w:val="Style13ptBold"/>
        </w:rPr>
        <w:t>Navnit</w:t>
      </w:r>
      <w:proofErr w:type="spellEnd"/>
      <w:r w:rsidRPr="00976E44">
        <w:rPr>
          <w:rStyle w:val="Style13ptBold"/>
        </w:rPr>
        <w:t xml:space="preserve"> 21</w:t>
      </w:r>
      <w:r w:rsidRPr="00976E44">
        <w:t xml:space="preserve"> [</w:t>
      </w:r>
      <w:proofErr w:type="spellStart"/>
      <w:r w:rsidRPr="00976E44">
        <w:t>Brajendra</w:t>
      </w:r>
      <w:proofErr w:type="spellEnd"/>
      <w:r w:rsidRPr="00976E44">
        <w:t xml:space="preserve">; Ambassador and Permanent Representative of India to WTO; “Science has delivered, will the WTO deliver?” Helsinki Times; 1/18/21; </w:t>
      </w:r>
      <w:hyperlink r:id="rId19" w:history="1">
        <w:r w:rsidRPr="00976E44">
          <w:rPr>
            <w:rStyle w:val="Hyperlink"/>
          </w:rPr>
          <w:t>https://www.helsinkitimes.fi/columns/columns/viewpoint/18561-science-has-delivered-will-the-wto-deliver.html</w:t>
        </w:r>
      </w:hyperlink>
      <w:r w:rsidRPr="00976E44">
        <w:t>] Justin</w:t>
      </w:r>
    </w:p>
    <w:p w14:paraId="69AD79B5" w14:textId="77777777" w:rsidR="00773EE5" w:rsidRPr="00976E44" w:rsidRDefault="00773EE5" w:rsidP="00773EE5">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w:t>
      </w:r>
      <w:proofErr w:type="gramStart"/>
      <w:r w:rsidRPr="00976E44">
        <w:rPr>
          <w:u w:val="single"/>
        </w:rPr>
        <w:t>Africa</w:t>
      </w:r>
      <w:proofErr w:type="gramEnd"/>
      <w:r w:rsidRPr="00976E44">
        <w:rPr>
          <w:u w:val="single"/>
        </w:rPr>
        <w:t xml:space="preserve"> and other members</w:t>
      </w:r>
    </w:p>
    <w:p w14:paraId="3F2301ED" w14:textId="77777777" w:rsidR="00773EE5" w:rsidRPr="00976E44" w:rsidRDefault="00773EE5" w:rsidP="00773EE5">
      <w:pPr>
        <w:rPr>
          <w:u w:val="single"/>
        </w:rPr>
      </w:pPr>
      <w:r w:rsidRPr="00976E44">
        <w:rPr>
          <w:u w:val="single"/>
        </w:rPr>
        <w:t xml:space="preserve">A proposal by India, South Africa and eight other countries calls on the World Trade </w:t>
      </w:r>
      <w:proofErr w:type="spellStart"/>
      <w:r w:rsidRPr="00976E44">
        <w:rPr>
          <w:u w:val="single"/>
        </w:rPr>
        <w:t>Organisation</w:t>
      </w:r>
      <w:proofErr w:type="spellEnd"/>
      <w:r w:rsidRPr="00976E44">
        <w:rPr>
          <w:u w:val="single"/>
        </w:rPr>
        <w:t xml:space="preserve">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xml:space="preserve">, known as TRIPS, for a limited </w:t>
      </w:r>
      <w:proofErr w:type="gramStart"/>
      <w:r w:rsidRPr="00976E44">
        <w:rPr>
          <w:u w:val="single"/>
        </w:rPr>
        <w:t>period of time</w:t>
      </w:r>
      <w:proofErr w:type="gramEnd"/>
      <w:r w:rsidRPr="00976E44">
        <w:rPr>
          <w:u w:val="single"/>
        </w:rPr>
        <w:t>.</w:t>
      </w:r>
    </w:p>
    <w:p w14:paraId="3D0DAD86" w14:textId="77777777" w:rsidR="00773EE5" w:rsidRPr="00976E44" w:rsidRDefault="00773EE5" w:rsidP="00773EE5">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xml:space="preserve">. While a few members have raised concerns about the proposal, a large proportion of the WTO membership supports the proposal. It has also received the backing of various international organizations, multilateral </w:t>
      </w:r>
      <w:proofErr w:type="gramStart"/>
      <w:r w:rsidRPr="00976E44">
        <w:rPr>
          <w:sz w:val="16"/>
        </w:rPr>
        <w:t>agencies</w:t>
      </w:r>
      <w:proofErr w:type="gramEnd"/>
      <w:r w:rsidRPr="00976E44">
        <w:rPr>
          <w:sz w:val="16"/>
        </w:rPr>
        <w:t xml:space="preserve"> and global civil society.</w:t>
      </w:r>
    </w:p>
    <w:p w14:paraId="50C6D202" w14:textId="77777777" w:rsidR="00773EE5" w:rsidRPr="00976E44" w:rsidRDefault="00773EE5" w:rsidP="00773EE5">
      <w:pPr>
        <w:rPr>
          <w:sz w:val="16"/>
        </w:rPr>
      </w:pPr>
      <w:r w:rsidRPr="00976E44">
        <w:rPr>
          <w:sz w:val="16"/>
        </w:rPr>
        <w:t xml:space="preserve">Unprecedented times call for unorthodox measures. We saw this in the efficacy of strict lockdowns for a limited period, as a policy intervention, in curtailing the spread of the </w:t>
      </w:r>
      <w:proofErr w:type="spellStart"/>
      <w:proofErr w:type="gramStart"/>
      <w:r w:rsidRPr="00976E44">
        <w:rPr>
          <w:sz w:val="16"/>
        </w:rPr>
        <w:t>pandemic.International</w:t>
      </w:r>
      <w:proofErr w:type="spellEnd"/>
      <w:proofErr w:type="gramEnd"/>
      <w:r w:rsidRPr="00976E44">
        <w:rPr>
          <w:sz w:val="16"/>
        </w:rPr>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767378E1" w14:textId="77777777" w:rsidR="00773EE5" w:rsidRPr="00976E44" w:rsidRDefault="00773EE5" w:rsidP="00773EE5">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46F14DFE" w14:textId="77777777" w:rsidR="00773EE5" w:rsidRPr="00976E44" w:rsidRDefault="00773EE5" w:rsidP="00773EE5">
      <w:pPr>
        <w:rPr>
          <w:rStyle w:val="Emphasis"/>
        </w:rPr>
      </w:pPr>
      <w:r w:rsidRPr="00976E44">
        <w:rPr>
          <w:sz w:val="16"/>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w:t>
      </w:r>
      <w:r w:rsidRPr="00976E44">
        <w:rPr>
          <w:sz w:val="16"/>
        </w:rPr>
        <w:lastRenderedPageBreak/>
        <w:t xml:space="preserve">fundamental question is whether there will be enough of Covid-19 vaccines to go around. As things stand, even the most optimistic scenarios today cannot assure access to Covid-19 vaccines and therapeutics for </w:t>
      </w:r>
      <w:proofErr w:type="gramStart"/>
      <w:r w:rsidRPr="00976E44">
        <w:rPr>
          <w:sz w:val="16"/>
        </w:rPr>
        <w:t>the majority of</w:t>
      </w:r>
      <w:proofErr w:type="gramEnd"/>
      <w:r w:rsidRPr="00976E44">
        <w:rPr>
          <w:sz w:val="16"/>
        </w:rPr>
        <w:t xml:space="preserve">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3249E5A9" w14:textId="77777777" w:rsidR="00773EE5" w:rsidRPr="00976E44" w:rsidRDefault="00773EE5" w:rsidP="00773EE5">
      <w:pPr>
        <w:rPr>
          <w:sz w:val="16"/>
        </w:rPr>
      </w:pPr>
      <w:r w:rsidRPr="00976E44">
        <w:rPr>
          <w:sz w:val="16"/>
        </w:rPr>
        <w:t>Why existing flexibilities under the TRIPS Agreement are not enough</w:t>
      </w:r>
    </w:p>
    <w:p w14:paraId="57FC5CCF" w14:textId="77777777" w:rsidR="00773EE5" w:rsidRPr="00976E44" w:rsidRDefault="00773EE5" w:rsidP="00773EE5">
      <w:pPr>
        <w:rPr>
          <w:sz w:val="16"/>
        </w:rPr>
      </w:pPr>
      <w:r w:rsidRPr="00976E44">
        <w:rPr>
          <w:sz w:val="16"/>
        </w:rPr>
        <w:t xml:space="preserve">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w:t>
      </w:r>
      <w:proofErr w:type="gramStart"/>
      <w:r w:rsidRPr="00976E44">
        <w:rPr>
          <w:sz w:val="16"/>
        </w:rPr>
        <w:t>technology</w:t>
      </w:r>
      <w:proofErr w:type="gramEnd"/>
      <w:r w:rsidRPr="00976E44">
        <w:rPr>
          <w:sz w:val="16"/>
        </w:rPr>
        <w:t xml:space="preserve">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078157EE" w14:textId="77777777" w:rsidR="00773EE5" w:rsidRPr="00976E44" w:rsidRDefault="00773EE5" w:rsidP="00773EE5">
      <w:pPr>
        <w:rPr>
          <w:sz w:val="16"/>
        </w:rPr>
      </w:pPr>
      <w:r w:rsidRPr="00976E44">
        <w:rPr>
          <w:sz w:val="16"/>
        </w:rPr>
        <w:t>Why is there a need to go beyond existing global cooperation initiatives?</w:t>
      </w:r>
    </w:p>
    <w:p w14:paraId="0816FA10" w14:textId="77777777" w:rsidR="00773EE5" w:rsidRPr="00976E44" w:rsidRDefault="00773EE5" w:rsidP="00773EE5">
      <w:pPr>
        <w:rPr>
          <w:sz w:val="16"/>
        </w:rPr>
      </w:pPr>
      <w:r w:rsidRPr="00976E44">
        <w:rPr>
          <w:sz w:val="16"/>
        </w:rPr>
        <w:t xml:space="preserve">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w:t>
      </w:r>
      <w:proofErr w:type="gramStart"/>
      <w:r w:rsidRPr="00976E44">
        <w:rPr>
          <w:sz w:val="16"/>
        </w:rPr>
        <w:t>the majority of</w:t>
      </w:r>
      <w:proofErr w:type="gramEnd"/>
      <w:r w:rsidRPr="00976E44">
        <w:rPr>
          <w:sz w:val="16"/>
        </w:rPr>
        <w:t xml:space="preserve"> the global population.</w:t>
      </w:r>
    </w:p>
    <w:p w14:paraId="7483FEEB" w14:textId="77777777" w:rsidR="00773EE5" w:rsidRPr="00976E44" w:rsidRDefault="00773EE5" w:rsidP="00773EE5">
      <w:pPr>
        <w:rPr>
          <w:sz w:val="16"/>
        </w:rPr>
      </w:pPr>
      <w:proofErr w:type="gramStart"/>
      <w:r w:rsidRPr="00976E44">
        <w:rPr>
          <w:sz w:val="16"/>
        </w:rPr>
        <w:t>Past experience</w:t>
      </w:r>
      <w:proofErr w:type="gramEnd"/>
    </w:p>
    <w:p w14:paraId="06D765AD" w14:textId="77777777" w:rsidR="00773EE5" w:rsidRPr="00976E44" w:rsidRDefault="00773EE5" w:rsidP="00773EE5">
      <w:pPr>
        <w:rPr>
          <w:u w:val="single"/>
        </w:rPr>
      </w:pPr>
      <w:r w:rsidRPr="00976E44">
        <w:rPr>
          <w:sz w:val="16"/>
        </w:rPr>
        <w:t xml:space="preserve">During the initial few months of the current pandemic, we have seen that shelves were emptied by those who had access to masks, PPEs, sanitizers, </w:t>
      </w:r>
      <w:proofErr w:type="gramStart"/>
      <w:r w:rsidRPr="00976E44">
        <w:rPr>
          <w:sz w:val="16"/>
        </w:rPr>
        <w:t>gloves</w:t>
      </w:r>
      <w:proofErr w:type="gramEnd"/>
      <w:r w:rsidRPr="00976E44">
        <w:rPr>
          <w:sz w:val="16"/>
        </w:rPr>
        <w:t xml:space="preserve">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10644B55" w14:textId="77777777" w:rsidR="00773EE5" w:rsidRPr="00976E44" w:rsidRDefault="00773EE5" w:rsidP="00773EE5">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72AAB92B" w14:textId="77777777" w:rsidR="00773EE5" w:rsidRPr="00976E44" w:rsidRDefault="00773EE5" w:rsidP="00773EE5">
      <w:pPr>
        <w:rPr>
          <w:sz w:val="16"/>
        </w:rPr>
      </w:pPr>
      <w:r w:rsidRPr="00976E44">
        <w:rPr>
          <w:sz w:val="16"/>
        </w:rPr>
        <w:t>Way forward</w:t>
      </w:r>
    </w:p>
    <w:p w14:paraId="1A8E96CB" w14:textId="77777777" w:rsidR="00773EE5" w:rsidRPr="00976E44" w:rsidRDefault="00773EE5" w:rsidP="00773EE5">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6B3B9A13" w14:textId="77777777" w:rsidR="00773EE5" w:rsidRPr="00976E44" w:rsidRDefault="00773EE5" w:rsidP="00773EE5">
      <w:pPr>
        <w:rPr>
          <w:sz w:val="16"/>
        </w:rPr>
      </w:pPr>
      <w:r w:rsidRPr="00976E44">
        <w:rPr>
          <w:sz w:val="16"/>
        </w:rPr>
        <w:t xml:space="preserve">While making the vaccines available was a test of science, making them accessible and affordable is going to be a test of humanity. History should remember us for the “AAA rating” </w:t>
      </w:r>
      <w:proofErr w:type="gramStart"/>
      <w:r w:rsidRPr="00976E44">
        <w:rPr>
          <w:sz w:val="16"/>
        </w:rPr>
        <w:t>i.e.</w:t>
      </w:r>
      <w:proofErr w:type="gramEnd"/>
      <w:r w:rsidRPr="00976E44">
        <w:rPr>
          <w:sz w:val="16"/>
        </w:rPr>
        <w:t xml:space="preserve"> for Availability, Accessibility and Affordability of Covid19 vaccines and treatments and not for a single “A rating” for Availability only. Our future generations deserve nothing less.</w:t>
      </w:r>
    </w:p>
    <w:p w14:paraId="6892AACF" w14:textId="77777777" w:rsidR="00773EE5" w:rsidRPr="00976E44" w:rsidRDefault="00773EE5" w:rsidP="00773EE5">
      <w:pPr>
        <w:rPr>
          <w:sz w:val="16"/>
        </w:rPr>
      </w:pPr>
    </w:p>
    <w:p w14:paraId="5DAFB438" w14:textId="77777777" w:rsidR="00773EE5" w:rsidRPr="00976E44" w:rsidRDefault="00773EE5" w:rsidP="00773EE5">
      <w:pPr>
        <w:pStyle w:val="Heading4"/>
        <w:rPr>
          <w:rFonts w:cs="Calibri"/>
        </w:rPr>
      </w:pPr>
      <w:r w:rsidRPr="00976E44">
        <w:rPr>
          <w:rFonts w:cs="Calibri"/>
        </w:rPr>
        <w:lastRenderedPageBreak/>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38A1AD33" w14:textId="77777777" w:rsidR="00773EE5" w:rsidRPr="00976E44" w:rsidRDefault="00773EE5" w:rsidP="00773EE5">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2D7E43BD" w14:textId="3DB6BBD1" w:rsidR="00773EE5" w:rsidRDefault="00773EE5" w:rsidP="00773EE5">
      <w:pPr>
        <w:rPr>
          <w:sz w:val="16"/>
        </w:rPr>
      </w:pPr>
      <w:r w:rsidRPr="00976E44">
        <w:rPr>
          <w:sz w:val="16"/>
        </w:rPr>
        <w:t>Both Antigua and the U.S. claimed the resolution of the arbitration as a victory.</w:t>
      </w:r>
      <w:proofErr w:type="gramStart"/>
      <w:r w:rsidRPr="00976E44">
        <w:rPr>
          <w:sz w:val="16"/>
        </w:rPr>
        <w:t>99 In reality, the</w:t>
      </w:r>
      <w:proofErr w:type="gramEnd"/>
      <w:r w:rsidRPr="00976E44">
        <w:rPr>
          <w:sz w:val="16"/>
        </w:rPr>
        <w:t xml:space="preserv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6A957D92" w14:textId="376829F9" w:rsidR="00773EE5" w:rsidRDefault="00773EE5" w:rsidP="00773EE5">
      <w:pPr>
        <w:pStyle w:val="Heading4"/>
      </w:pPr>
      <w:r>
        <w:t xml:space="preserve">IPP unjustifiably restricts agents </w:t>
      </w:r>
      <w:proofErr w:type="spellStart"/>
      <w:r w:rsidR="008820B0">
        <w:t>paticapting</w:t>
      </w:r>
      <w:proofErr w:type="spellEnd"/>
      <w:r w:rsidR="008820B0">
        <w:t xml:space="preserve"> in the medical community since </w:t>
      </w:r>
      <w:r>
        <w:t xml:space="preserve">patents prevent people from taking part in scientific advancements in medicine </w:t>
      </w:r>
    </w:p>
    <w:p w14:paraId="03FF3A49" w14:textId="77777777" w:rsidR="00773EE5" w:rsidRPr="00C71D84" w:rsidRDefault="00773EE5" w:rsidP="00773EE5">
      <w:pPr>
        <w:spacing w:before="15" w:after="180" w:line="240" w:lineRule="auto"/>
        <w:rPr>
          <w:rFonts w:ascii="Times New Roman" w:eastAsia="Times New Roman" w:hAnsi="Times New Roman" w:cs="Times New Roman"/>
          <w:sz w:val="24"/>
        </w:rPr>
      </w:pPr>
      <w:r w:rsidRPr="00C71D84">
        <w:rPr>
          <w:rFonts w:eastAsia="Times New Roman"/>
          <w:b/>
          <w:bCs/>
          <w:sz w:val="26"/>
          <w:szCs w:val="26"/>
        </w:rPr>
        <w:t>Hale 18</w:t>
      </w:r>
      <w:r w:rsidRPr="00C71D84">
        <w:rPr>
          <w:rFonts w:eastAsia="Times New Roman"/>
        </w:rPr>
        <w:t> </w:t>
      </w:r>
      <w:r w:rsidRPr="00C71D84">
        <w:rPr>
          <w:rFonts w:ascii="Arial" w:eastAsia="Times New Roman" w:hAnsi="Arial" w:cs="Arial"/>
        </w:rPr>
        <w:t xml:space="preserve">(Zachary Hale, 4-4-2018, accessed on 8-22-2021, The Arkansas Journal of Social Change and Public Service, "Patently Unfair: The Tensions Between Human Rights and Intellectual Property Protection - The Arkansas Journal of Social Change and Public Service", </w:t>
      </w:r>
      <w:hyperlink r:id="rId20" w:history="1">
        <w:r w:rsidRPr="00C71D84">
          <w:rPr>
            <w:rStyle w:val="Hyperlink"/>
            <w:rFonts w:ascii="Arial" w:eastAsia="Times New Roman" w:hAnsi="Arial" w:cs="Arial"/>
          </w:rPr>
          <w:t>https://ualr.edu/socialchange/2018/04/04/patently-unfair/</w:t>
        </w:r>
      </w:hyperlink>
      <w:r w:rsidRPr="00C71D84">
        <w:rPr>
          <w:rFonts w:ascii="Arial" w:eastAsia="Times New Roman" w:hAnsi="Arial" w:cs="Arial"/>
        </w:rPr>
        <w:t>)</w:t>
      </w:r>
      <w:r>
        <w:rPr>
          <w:rFonts w:ascii="Arial" w:eastAsia="Times New Roman" w:hAnsi="Arial" w:cs="Arial"/>
        </w:rPr>
        <w:t xml:space="preserve"> BHHS AK</w:t>
      </w:r>
    </w:p>
    <w:p w14:paraId="716BB9BD" w14:textId="77777777" w:rsidR="00773EE5" w:rsidRPr="00C71D84" w:rsidRDefault="00773EE5" w:rsidP="00773EE5">
      <w:r w:rsidRPr="00C71D84">
        <w:t>Although the right to the protection of “moral and material interests resulting from any scientific, literary, or artistic production</w:t>
      </w:r>
      <w:proofErr w:type="gramStart"/>
      <w:r w:rsidRPr="00C71D84">
        <w:t>,”[</w:t>
      </w:r>
      <w:proofErr w:type="gramEnd"/>
      <w:r w:rsidRPr="00C71D84">
        <w:t xml:space="preserve">32] is a human right as defined in the UDHR and the ICESCR, </w:t>
      </w:r>
      <w:r w:rsidRPr="00C71D84">
        <w:rPr>
          <w:u w:val="single"/>
        </w:rPr>
        <w:t xml:space="preserve">the current system of </w:t>
      </w:r>
      <w:r w:rsidRPr="00C71D84">
        <w:rPr>
          <w:highlight w:val="green"/>
          <w:u w:val="single"/>
        </w:rPr>
        <w:t>intellectual property protection</w:t>
      </w:r>
      <w:r w:rsidRPr="00C71D84">
        <w:rPr>
          <w:u w:val="single"/>
        </w:rPr>
        <w:t xml:space="preserve"> conflicts with and even </w:t>
      </w:r>
      <w:r w:rsidRPr="00C71D84">
        <w:rPr>
          <w:highlight w:val="green"/>
          <w:u w:val="single"/>
        </w:rPr>
        <w:t>violates</w:t>
      </w:r>
      <w:r w:rsidRPr="00C71D84">
        <w:rPr>
          <w:u w:val="single"/>
        </w:rPr>
        <w:t xml:space="preserve"> rights that are considered to be fundamental to human life. Although intellectual property instruments are certainly used to violate essential </w:t>
      </w:r>
      <w:r w:rsidRPr="00C71D84">
        <w:rPr>
          <w:highlight w:val="green"/>
          <w:u w:val="single"/>
        </w:rPr>
        <w:t>civil and political freedom</w:t>
      </w:r>
      <w:r w:rsidRPr="00C71D84">
        <w:rPr>
          <w:u w:val="single"/>
        </w:rPr>
        <w:t xml:space="preserve">s like the freedom </w:t>
      </w:r>
      <w:r w:rsidRPr="00C71D84">
        <w:rPr>
          <w:highlight w:val="green"/>
          <w:u w:val="single"/>
        </w:rPr>
        <w:t>of expression</w:t>
      </w:r>
      <w:r w:rsidRPr="00C71D84">
        <w:rPr>
          <w:u w:val="single"/>
        </w:rPr>
        <w:t xml:space="preserve">, and </w:t>
      </w:r>
      <w:r w:rsidRPr="00C71D84">
        <w:rPr>
          <w:highlight w:val="green"/>
          <w:u w:val="single"/>
        </w:rPr>
        <w:t>economic</w:t>
      </w:r>
      <w:r w:rsidRPr="00C71D84">
        <w:rPr>
          <w:u w:val="single"/>
        </w:rPr>
        <w:t xml:space="preserve"> and social </w:t>
      </w:r>
      <w:r w:rsidRPr="00C71D84">
        <w:rPr>
          <w:highlight w:val="green"/>
          <w:u w:val="single"/>
        </w:rPr>
        <w:t>freedom</w:t>
      </w:r>
      <w:r w:rsidRPr="00C71D84">
        <w:rPr>
          <w:u w:val="single"/>
        </w:rPr>
        <w:t xml:space="preserve">s like the </w:t>
      </w:r>
      <w:r w:rsidRPr="00C71D84">
        <w:rPr>
          <w:highlight w:val="green"/>
          <w:u w:val="single"/>
        </w:rPr>
        <w:t>freedom to share in the scientific advancements</w:t>
      </w:r>
      <w:r w:rsidRPr="00C71D84">
        <w:rPr>
          <w:u w:val="single"/>
        </w:rPr>
        <w:t xml:space="preserve"> of society, </w:t>
      </w:r>
      <w:r w:rsidRPr="00C71D84">
        <w:rPr>
          <w:highlight w:val="green"/>
          <w:u w:val="single"/>
        </w:rPr>
        <w:t>the most blatant violations</w:t>
      </w:r>
      <w:r w:rsidRPr="00C71D84">
        <w:rPr>
          <w:u w:val="single"/>
        </w:rPr>
        <w:t xml:space="preserve"> of human rights caused </w:t>
      </w:r>
      <w:r w:rsidRPr="00C71D84">
        <w:rPr>
          <w:highlight w:val="green"/>
          <w:u w:val="single"/>
        </w:rPr>
        <w:t>by intellectual property protection occur in</w:t>
      </w:r>
      <w:r w:rsidRPr="00C71D84">
        <w:rPr>
          <w:u w:val="single"/>
        </w:rPr>
        <w:t xml:space="preserve"> the fields of nutrition, </w:t>
      </w:r>
      <w:r w:rsidRPr="00C71D84">
        <w:rPr>
          <w:highlight w:val="green"/>
          <w:u w:val="single"/>
        </w:rPr>
        <w:t>healthcare</w:t>
      </w:r>
      <w:r w:rsidRPr="00C71D84">
        <w:rPr>
          <w:u w:val="single"/>
        </w:rPr>
        <w:t>, a</w:t>
      </w:r>
      <w:r w:rsidRPr="00C71D84">
        <w:rPr>
          <w:rStyle w:val="StyleUnderline"/>
        </w:rPr>
        <w:t>nd culture.[33] Of these essential entitlements, the rights to food and health are made even more significant by their relationship to the most fundamental of all human rights: the right to life.</w:t>
      </w:r>
    </w:p>
    <w:p w14:paraId="26501DD7" w14:textId="77777777" w:rsidR="00773EE5" w:rsidRPr="00976E44" w:rsidRDefault="00773EE5" w:rsidP="00773EE5">
      <w:pPr>
        <w:rPr>
          <w:sz w:val="16"/>
        </w:rPr>
      </w:pPr>
    </w:p>
    <w:p w14:paraId="5FF964B4" w14:textId="77777777" w:rsidR="00773EE5" w:rsidRDefault="00773EE5" w:rsidP="00773EE5"/>
    <w:p w14:paraId="7D992C52" w14:textId="77777777" w:rsidR="00773EE5" w:rsidRDefault="00773EE5" w:rsidP="00773EE5">
      <w:pPr>
        <w:pStyle w:val="Heading3"/>
      </w:pPr>
      <w:r>
        <w:lastRenderedPageBreak/>
        <w:t>1AC – FW</w:t>
      </w:r>
    </w:p>
    <w:p w14:paraId="78464B4F" w14:textId="77777777" w:rsidR="00773EE5" w:rsidRPr="00192D33" w:rsidRDefault="00773EE5" w:rsidP="00773EE5">
      <w:pPr>
        <w:pStyle w:val="Heading4"/>
      </w:pPr>
      <w:r>
        <w:t>The standard is maximizing expected well-being, or hedonistic act utilitarianism.</w:t>
      </w:r>
    </w:p>
    <w:p w14:paraId="3BC409EA" w14:textId="77777777" w:rsidR="00773EE5" w:rsidRPr="00A3034A" w:rsidRDefault="00773EE5" w:rsidP="00773EE5">
      <w:pPr>
        <w:pStyle w:val="Heading4"/>
        <w:rPr>
          <w:bCs w:val="0"/>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14:paraId="6ABD255B" w14:textId="77777777" w:rsidR="00773EE5" w:rsidRPr="00192D33" w:rsidRDefault="00773EE5" w:rsidP="00773EE5">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1"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754EFB9B" w14:textId="77777777" w:rsidR="00773EE5" w:rsidRPr="00470C63" w:rsidRDefault="00773EE5" w:rsidP="00773EE5">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w:t>
      </w:r>
      <w:proofErr w:type="gramStart"/>
      <w:r w:rsidRPr="00470C63">
        <w:rPr>
          <w:rFonts w:asciiTheme="minorHAnsi" w:hAnsiTheme="minorHAnsi" w:cstheme="minorHAnsi"/>
          <w:sz w:val="8"/>
        </w:rPr>
        <w:t>first of all</w:t>
      </w:r>
      <w:proofErr w:type="gramEnd"/>
      <w:r w:rsidRPr="00470C63">
        <w:rPr>
          <w:rFonts w:asciiTheme="minorHAnsi" w:hAnsiTheme="minorHAnsi" w:cstheme="minorHAnsi"/>
          <w:sz w:val="8"/>
        </w:rPr>
        <w:t xml:space="preserve">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r w:rsidRPr="00470C63">
        <w:rPr>
          <w:rFonts w:asciiTheme="minorHAnsi" w:hAnsiTheme="minorHAnsi" w:cstheme="minorHAnsi"/>
          <w:sz w:val="8"/>
        </w:rPr>
        <w:lastRenderedPageBreak/>
        <w:t xml:space="preserve">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w:t>
      </w:r>
      <w:proofErr w:type="spellStart"/>
      <w:r w:rsidRPr="00470C63">
        <w:rPr>
          <w:rFonts w:asciiTheme="minorHAnsi" w:hAnsiTheme="minorHAnsi" w:cstheme="minorHAnsi"/>
          <w:sz w:val="8"/>
        </w:rPr>
        <w:t>salutogenesis</w:t>
      </w:r>
      <w:proofErr w:type="spellEnd"/>
      <w:r w:rsidRPr="00470C63">
        <w:rPr>
          <w:rFonts w:asciiTheme="minorHAnsi" w:hAnsiTheme="minorHAnsi" w:cstheme="minorHAnsi"/>
          <w:sz w:val="8"/>
        </w:rPr>
        <w:t>, (</w:t>
      </w:r>
      <w:proofErr w:type="spellStart"/>
      <w:r w:rsidRPr="00470C63">
        <w:rPr>
          <w:rFonts w:asciiTheme="minorHAnsi" w:hAnsiTheme="minorHAnsi" w:cstheme="minorHAnsi"/>
          <w:sz w:val="8"/>
        </w:rPr>
        <w:t>salugenesis</w:t>
      </w:r>
      <w:proofErr w:type="spellEnd"/>
      <w:r w:rsidRPr="00470C63">
        <w:rPr>
          <w:rFonts w:asciiTheme="minorHAnsi" w:hAnsiTheme="minorHAnsi" w:cstheme="minorHAnsi"/>
          <w:sz w:val="8"/>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70C63">
        <w:rPr>
          <w:rFonts w:asciiTheme="minorHAnsi" w:hAnsiTheme="minorHAnsi" w:cstheme="minorHAnsi"/>
          <w:sz w:val="8"/>
        </w:rPr>
        <w:t>morphinergic</w:t>
      </w:r>
      <w:proofErr w:type="spellEnd"/>
      <w:r w:rsidRPr="00470C63">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470C63">
        <w:rPr>
          <w:rFonts w:asciiTheme="minorHAnsi" w:hAnsiTheme="minorHAnsi" w:cstheme="minorHAnsi"/>
          <w:sz w:val="8"/>
        </w:rPr>
        <w:t>Esch</w:t>
      </w:r>
      <w:proofErr w:type="spellEnd"/>
      <w:r w:rsidRPr="00470C63">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470C63">
        <w:rPr>
          <w:rFonts w:asciiTheme="minorHAnsi" w:hAnsiTheme="minorHAnsi" w:cstheme="minorHAnsi"/>
          <w:sz w:val="8"/>
        </w:rPr>
        <w:t>As</w:t>
      </w:r>
      <w:proofErr w:type="gramEnd"/>
      <w:r w:rsidRPr="00470C63">
        <w:rPr>
          <w:rFonts w:asciiTheme="minorHAnsi" w:hAnsiTheme="minorHAnsi" w:cstheme="minorHAnsi"/>
          <w:sz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470C63">
        <w:rPr>
          <w:rFonts w:asciiTheme="minorHAnsi" w:hAnsiTheme="minorHAnsi" w:cstheme="minorHAnsi"/>
          <w:sz w:val="8"/>
        </w:rPr>
        <w:t>all of</w:t>
      </w:r>
      <w:proofErr w:type="gramEnd"/>
      <w:r w:rsidRPr="00470C63">
        <w:rPr>
          <w:rFonts w:asciiTheme="minorHAnsi" w:hAnsiTheme="minorHAnsi" w:cstheme="minorHAnsi"/>
          <w:sz w:val="8"/>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w:t>
      </w:r>
      <w:proofErr w:type="gramStart"/>
      <w:r w:rsidRPr="00470C63">
        <w:rPr>
          <w:rFonts w:asciiTheme="minorHAnsi" w:hAnsiTheme="minorHAnsi" w:cstheme="minorHAnsi"/>
          <w:sz w:val="8"/>
        </w:rPr>
        <w:t>is</w:t>
      </w:r>
      <w:proofErr w:type="gramEnd"/>
      <w:r w:rsidRPr="00470C63">
        <w:rPr>
          <w:rFonts w:asciiTheme="minorHAnsi" w:hAnsiTheme="minorHAnsi" w:cstheme="minorHAnsi"/>
          <w:sz w:val="8"/>
        </w:rPr>
        <w:t xml:space="preserve"> surprising that many different sources of pleasure activate the same circuits between the </w:t>
      </w:r>
      <w:proofErr w:type="spellStart"/>
      <w:r w:rsidRPr="00470C63">
        <w:rPr>
          <w:rFonts w:asciiTheme="minorHAnsi" w:hAnsiTheme="minorHAnsi" w:cstheme="minorHAnsi"/>
          <w:sz w:val="8"/>
        </w:rPr>
        <w:t>mesocorticolimbic</w:t>
      </w:r>
      <w:proofErr w:type="spellEnd"/>
      <w:r w:rsidRPr="00470C63">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has spiny neurons that receive dopamine from the VTA and glutamate (a dopamine driver) from the hippocampus, </w:t>
      </w:r>
      <w:proofErr w:type="gramStart"/>
      <w:r w:rsidRPr="00470C63">
        <w:rPr>
          <w:rFonts w:asciiTheme="minorHAnsi" w:hAnsiTheme="minorHAnsi" w:cstheme="minorHAnsi"/>
          <w:sz w:val="8"/>
        </w:rPr>
        <w:t>amygdala</w:t>
      </w:r>
      <w:proofErr w:type="gramEnd"/>
      <w:r w:rsidRPr="00470C63">
        <w:rPr>
          <w:rFonts w:asciiTheme="minorHAnsi" w:hAnsiTheme="minorHAnsi" w:cstheme="minorHAnsi"/>
          <w:sz w:val="8"/>
        </w:rPr>
        <w:t xml:space="preserve"> and medial prefrontal cortex. Subsequently,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w:t>
      </w:r>
      <w:proofErr w:type="spellStart"/>
      <w:r w:rsidRPr="00470C63">
        <w:rPr>
          <w:rFonts w:asciiTheme="minorHAnsi" w:hAnsiTheme="minorHAnsi" w:cstheme="minorHAnsi"/>
          <w:sz w:val="8"/>
        </w:rPr>
        <w:t>hedus</w:t>
      </w:r>
      <w:proofErr w:type="spellEnd"/>
      <w:r w:rsidRPr="00470C63">
        <w:rPr>
          <w:rFonts w:asciiTheme="minorHAnsi" w:hAnsiTheme="minorHAnsi" w:cstheme="minorHAnsi"/>
          <w:sz w:val="8"/>
        </w:rPr>
        <w:t xml:space="preserve"> is the term for “sweet”; and in Greek, </w:t>
      </w:r>
      <w:proofErr w:type="spellStart"/>
      <w:r w:rsidRPr="00470C63">
        <w:rPr>
          <w:rFonts w:asciiTheme="minorHAnsi" w:hAnsiTheme="minorHAnsi" w:cstheme="minorHAnsi"/>
          <w:sz w:val="8"/>
        </w:rPr>
        <w:t>hodone</w:t>
      </w:r>
      <w:proofErr w:type="spellEnd"/>
      <w:r w:rsidRPr="00470C63">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470C63">
        <w:rPr>
          <w:rFonts w:asciiTheme="minorHAnsi" w:hAnsiTheme="minorHAnsi" w:cstheme="minorHAnsi"/>
          <w:sz w:val="8"/>
        </w:rPr>
        <w:t>In an attempt to</w:t>
      </w:r>
      <w:proofErr w:type="gramEnd"/>
      <w:r w:rsidRPr="00470C63">
        <w:rPr>
          <w:rFonts w:asciiTheme="minorHAnsi" w:hAnsiTheme="minorHAnsi" w:cstheme="minorHAnsi"/>
          <w:sz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470C63">
        <w:rPr>
          <w:rFonts w:asciiTheme="minorHAnsi" w:hAnsiTheme="minorHAnsi" w:cstheme="minorHAnsi"/>
          <w:sz w:val="8"/>
        </w:rPr>
        <w:t>a majority of</w:t>
      </w:r>
      <w:proofErr w:type="gramEnd"/>
      <w:r w:rsidRPr="00470C63">
        <w:rPr>
          <w:rFonts w:asciiTheme="minorHAnsi" w:hAnsiTheme="minorHAnsi" w:cstheme="minorHAnsi"/>
          <w:sz w:val="8"/>
        </w:rPr>
        <w:t xml:space="preserve"> the scientific evidence. Various neuroimaging studies have shown that anticipated behaviors such as sex and gaming, delicious foods and drugs of abuse all affect brain regions associated with reward </w:t>
      </w:r>
      <w:proofErr w:type="gramStart"/>
      <w:r w:rsidRPr="00470C63">
        <w:rPr>
          <w:rFonts w:asciiTheme="minorHAnsi" w:hAnsiTheme="minorHAnsi" w:cstheme="minorHAnsi"/>
          <w:sz w:val="8"/>
        </w:rPr>
        <w:t>networks, and</w:t>
      </w:r>
      <w:proofErr w:type="gramEnd"/>
      <w:r w:rsidRPr="00470C63">
        <w:rPr>
          <w:rFonts w:asciiTheme="minorHAnsi" w:hAnsiTheme="minorHAnsi" w:cstheme="minorHAnsi"/>
          <w:sz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This activation of the brain reward networks (producing the ecstatic “high” that users seek). Although these circuits were initially thought to encode a set point of hedonic tone, it is now </w:t>
      </w:r>
      <w:proofErr w:type="gramStart"/>
      <w:r w:rsidRPr="00470C63">
        <w:rPr>
          <w:rFonts w:asciiTheme="minorHAnsi" w:hAnsiTheme="minorHAnsi" w:cstheme="minorHAnsi"/>
          <w:sz w:val="8"/>
        </w:rPr>
        <w:t>being considered to be</w:t>
      </w:r>
      <w:proofErr w:type="gramEnd"/>
      <w:r w:rsidRPr="00470C63">
        <w:rPr>
          <w:rFonts w:asciiTheme="minorHAnsi" w:hAnsiTheme="minorHAnsi" w:cstheme="minorHAnsi"/>
          <w:sz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70C63">
        <w:rPr>
          <w:rFonts w:asciiTheme="minorHAnsi" w:hAnsiTheme="minorHAnsi" w:cstheme="minorHAnsi"/>
          <w:sz w:val="8"/>
        </w:rPr>
        <w:t>), and</w:t>
      </w:r>
      <w:proofErr w:type="gramEnd"/>
      <w:r w:rsidRPr="00470C63">
        <w:rPr>
          <w:rFonts w:asciiTheme="minorHAnsi" w:hAnsiTheme="minorHAnsi" w:cstheme="minorHAnsi"/>
          <w:sz w:val="8"/>
        </w:rPr>
        <w:t xml:space="preserve"> may have an additive effect on vulnerability to various addictions [48]. In this regard, </w:t>
      </w:r>
      <w:proofErr w:type="spellStart"/>
      <w:r w:rsidRPr="00470C63">
        <w:rPr>
          <w:rFonts w:asciiTheme="minorHAnsi" w:hAnsiTheme="minorHAnsi" w:cstheme="minorHAnsi"/>
          <w:sz w:val="8"/>
        </w:rPr>
        <w:t>Vanyukov</w:t>
      </w:r>
      <w:proofErr w:type="spellEnd"/>
      <w:r w:rsidRPr="00470C63">
        <w:rPr>
          <w:rFonts w:asciiTheme="minorHAnsi" w:hAnsiTheme="minorHAnsi" w:cstheme="min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470C63">
        <w:rPr>
          <w:rFonts w:asciiTheme="minorHAnsi" w:hAnsiTheme="minorHAnsi" w:cstheme="minorHAnsi"/>
          <w:sz w:val="8"/>
        </w:rPr>
        <w:t>similar to</w:t>
      </w:r>
      <w:proofErr w:type="gramEnd"/>
      <w:r w:rsidRPr="00470C63">
        <w:rPr>
          <w:rFonts w:asciiTheme="minorHAnsi" w:hAnsiTheme="minorHAnsi" w:cstheme="minorHAnsi"/>
          <w:sz w:val="8"/>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70C63">
        <w:rPr>
          <w:rFonts w:asciiTheme="minorHAnsi" w:hAnsiTheme="minorHAnsi" w:cstheme="minorHAnsi"/>
          <w:sz w:val="8"/>
        </w:rPr>
        <w:t>Nenad</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470C63">
        <w:rPr>
          <w:rFonts w:asciiTheme="minorHAnsi" w:hAnsiTheme="minorHAnsi" w:cstheme="minorHAnsi"/>
          <w:sz w:val="8"/>
        </w:rPr>
        <w:t xml:space="preserve">, was </w:t>
      </w:r>
      <w:r w:rsidRPr="00A3034A">
        <w:rPr>
          <w:rFonts w:asciiTheme="minorHAnsi" w:hAnsiTheme="minorHAnsi" w:cstheme="minorHAnsi"/>
          <w:u w:val="single"/>
        </w:rPr>
        <w:t xml:space="preserve">expressed in the neocortex of </w:t>
      </w:r>
      <w:r w:rsidRPr="00A3034A">
        <w:rPr>
          <w:rFonts w:asciiTheme="minorHAnsi" w:hAnsiTheme="minorHAnsi" w:cstheme="minorHAnsi"/>
          <w:u w:val="single"/>
        </w:rPr>
        <w:lastRenderedPageBreak/>
        <w:t>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w:t>
      </w:r>
      <w:proofErr w:type="gramStart"/>
      <w:r w:rsidRPr="00470C63">
        <w:rPr>
          <w:rFonts w:asciiTheme="minorHAnsi" w:hAnsiTheme="minorHAnsi" w:cstheme="minorHAnsi"/>
          <w:sz w:val="8"/>
        </w:rPr>
        <w:t>schizophrenia</w:t>
      </w:r>
      <w:proofErr w:type="gramEnd"/>
      <w:r w:rsidRPr="00470C63">
        <w:rPr>
          <w:rFonts w:asciiTheme="minorHAnsi" w:hAnsiTheme="minorHAnsi" w:cstheme="minorHAnsi"/>
          <w:sz w:val="8"/>
        </w:rPr>
        <w:t xml:space="preserve">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70C63">
        <w:rPr>
          <w:rFonts w:asciiTheme="minorHAnsi" w:hAnsiTheme="minorHAnsi" w:cstheme="minorHAnsi"/>
          <w:sz w:val="8"/>
        </w:rPr>
        <w:t>alterlife</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70C63">
        <w:rPr>
          <w:rFonts w:asciiTheme="minorHAnsi" w:hAnsiTheme="minorHAnsi" w:cstheme="minorHAnsi"/>
          <w:sz w:val="8"/>
        </w:rPr>
        <w:t>shilting</w:t>
      </w:r>
      <w:proofErr w:type="spellEnd"/>
      <w:r w:rsidRPr="00470C63">
        <w:rPr>
          <w:rFonts w:asciiTheme="minorHAnsi" w:hAnsiTheme="minorHAnsi"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2176A8F" w14:textId="77777777" w:rsidR="00773EE5" w:rsidRDefault="00773EE5" w:rsidP="00773EE5">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075FD688" w14:textId="77777777" w:rsidR="00773EE5" w:rsidRDefault="00773EE5" w:rsidP="00773EE5">
      <w:pPr>
        <w:pStyle w:val="Heading4"/>
      </w:pPr>
      <w:r>
        <w:t xml:space="preserve">3] No </w:t>
      </w:r>
      <w:r w:rsidRPr="00192D33">
        <w:rPr>
          <w:u w:val="single"/>
        </w:rPr>
        <w:t>intent-foresight</w:t>
      </w:r>
      <w:r>
        <w:t xml:space="preserve"> distinction for states.</w:t>
      </w:r>
    </w:p>
    <w:p w14:paraId="02B5C626" w14:textId="77777777" w:rsidR="00773EE5" w:rsidRPr="00152744" w:rsidRDefault="00773EE5" w:rsidP="00773EE5">
      <w:pPr>
        <w:rPr>
          <w:rStyle w:val="StyleUnderline"/>
          <w:b/>
          <w:sz w:val="16"/>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127F4FC3" w14:textId="77777777" w:rsidR="00773EE5" w:rsidRPr="006754BB" w:rsidRDefault="00773EE5" w:rsidP="00773EE5">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w:t>
      </w:r>
      <w:proofErr w:type="gramStart"/>
      <w:r>
        <w:t>picture</w:t>
      </w:r>
      <w:proofErr w:type="gramEnd"/>
      <w:r>
        <w:t xml:space="preserv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w:t>
      </w:r>
      <w:r w:rsidRPr="003152F9">
        <w:rPr>
          <w:rStyle w:val="StyleUnderline"/>
        </w:rPr>
        <w:lastRenderedPageBreak/>
        <w:t xml:space="preserve">sort) </w:t>
      </w:r>
      <w:r w:rsidRPr="00470C63">
        <w:rPr>
          <w:rStyle w:val="StyleUnderline"/>
        </w:rPr>
        <w:t xml:space="preserve">perspective that </w:t>
      </w:r>
      <w:r w:rsidRPr="00947878">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 xml:space="preserve">. When </w:t>
      </w:r>
      <w:proofErr w:type="gramStart"/>
      <w:r w:rsidRPr="00470C63">
        <w:rPr>
          <w:rStyle w:val="StyleUnderline"/>
        </w:rPr>
        <w:t>making a policy-decision</w:t>
      </w:r>
      <w:proofErr w:type="gramEnd"/>
      <w:r w:rsidRPr="00470C63">
        <w:rPr>
          <w:rStyle w:val="StyleUnderline"/>
        </w:rPr>
        <w:t>,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14:paraId="0D9D6016" w14:textId="77777777" w:rsidR="00773EE5" w:rsidRPr="00976E44" w:rsidRDefault="00773EE5" w:rsidP="00773EE5">
      <w:pPr>
        <w:pStyle w:val="Heading4"/>
        <w:rPr>
          <w:rFonts w:cs="Calibri"/>
        </w:rPr>
      </w:pPr>
      <w:r w:rsidRPr="00976E44">
        <w:rPr>
          <w:rFonts w:cs="Calibri"/>
        </w:rPr>
        <w:t xml:space="preserve">Util is key to </w:t>
      </w:r>
      <w:r w:rsidRPr="00976E44">
        <w:rPr>
          <w:rFonts w:cs="Calibri"/>
          <w:u w:val="single"/>
        </w:rPr>
        <w:t>debates about IP</w:t>
      </w:r>
      <w:r w:rsidRPr="00976E44">
        <w:rPr>
          <w:rFonts w:cs="Calibri"/>
        </w:rPr>
        <w:t>.</w:t>
      </w:r>
    </w:p>
    <w:p w14:paraId="697BF56B" w14:textId="77777777" w:rsidR="00773EE5" w:rsidRPr="00976E44" w:rsidRDefault="00773EE5" w:rsidP="00773EE5">
      <w:r w:rsidRPr="00976E44">
        <w:rPr>
          <w:rStyle w:val="Style13ptBold"/>
        </w:rPr>
        <w:t>Kar 19</w:t>
      </w:r>
      <w:r w:rsidRPr="00976E44">
        <w:t xml:space="preserve"> [Mohit; Writer at the Original Position; “Utilitarianism in the Context of Intellectual Property,” The Original Position; 9/18/19; </w:t>
      </w:r>
      <w:hyperlink r:id="rId22" w:history="1">
        <w:r w:rsidRPr="00976E44">
          <w:rPr>
            <w:rStyle w:val="Hyperlink"/>
          </w:rPr>
          <w:t>https://originalpositionnluj.wordpress.com/2019/09/18/utilitarianism-in-the-context-of-intellectual-property/</w:t>
        </w:r>
      </w:hyperlink>
      <w:r w:rsidRPr="00976E44">
        <w:t>] Justin</w:t>
      </w:r>
    </w:p>
    <w:p w14:paraId="53830A5F" w14:textId="77777777" w:rsidR="00773EE5" w:rsidRPr="00976E44" w:rsidRDefault="00773EE5" w:rsidP="00773EE5">
      <w:pPr>
        <w:rPr>
          <w:rStyle w:val="Emphasis"/>
        </w:rPr>
      </w:pPr>
      <w:r w:rsidRPr="00976E44">
        <w:rPr>
          <w:sz w:val="16"/>
        </w:rPr>
        <w:t xml:space="preserve">Jeremy Bentham is known as the founder of modern utilitarianism. He believed in </w:t>
      </w:r>
      <w:r w:rsidRPr="00976E44">
        <w:rPr>
          <w:u w:val="single"/>
        </w:rPr>
        <w:t xml:space="preserve">production of the </w:t>
      </w:r>
      <w:r w:rsidRPr="00976E44">
        <w:rPr>
          <w:rStyle w:val="Emphasis"/>
        </w:rPr>
        <w:t>greatest possible quantity of happiness</w:t>
      </w:r>
      <w:r w:rsidRPr="00976E44">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976E44">
        <w:rPr>
          <w:u w:val="single"/>
        </w:rPr>
        <w:t xml:space="preserve">analysis of the </w:t>
      </w:r>
      <w:r w:rsidRPr="00976E44">
        <w:rPr>
          <w:highlight w:val="green"/>
          <w:u w:val="single"/>
        </w:rPr>
        <w:t>utilitarian theory</w:t>
      </w:r>
      <w:r w:rsidRPr="00976E44">
        <w:rPr>
          <w:u w:val="single"/>
        </w:rPr>
        <w:t xml:space="preserve"> as proposed by Jeremy Bentham and its </w:t>
      </w:r>
      <w:r w:rsidRPr="00976E44">
        <w:rPr>
          <w:rStyle w:val="Emphasis"/>
          <w:highlight w:val="green"/>
        </w:rPr>
        <w:t>interplay with Intellectual Property.</w:t>
      </w:r>
    </w:p>
    <w:p w14:paraId="6531CC0E" w14:textId="77777777" w:rsidR="00773EE5" w:rsidRPr="00976E44" w:rsidRDefault="00773EE5" w:rsidP="00773EE5">
      <w:pPr>
        <w:rPr>
          <w:sz w:val="16"/>
        </w:rPr>
      </w:pPr>
      <w:r w:rsidRPr="00976E44">
        <w:rPr>
          <w:sz w:val="16"/>
        </w:rPr>
        <w:t xml:space="preserve">According to </w:t>
      </w:r>
      <w:proofErr w:type="spellStart"/>
      <w:r w:rsidRPr="00976E44">
        <w:rPr>
          <w:sz w:val="16"/>
        </w:rPr>
        <w:t>utilitarians</w:t>
      </w:r>
      <w:proofErr w:type="spellEnd"/>
      <w:r w:rsidRPr="00976E44">
        <w:rPr>
          <w:sz w:val="16"/>
        </w:rPr>
        <w:t xml:space="preserve">, </w:t>
      </w:r>
      <w:r w:rsidRPr="00976E44">
        <w:rPr>
          <w:u w:val="single"/>
        </w:rPr>
        <w:t xml:space="preserve">the main </w:t>
      </w:r>
      <w:r w:rsidRPr="00976E44">
        <w:rPr>
          <w:highlight w:val="green"/>
          <w:u w:val="single"/>
        </w:rPr>
        <w:t>purpose of property rights is</w:t>
      </w:r>
      <w:r w:rsidRPr="00976E44">
        <w:rPr>
          <w:u w:val="single"/>
        </w:rPr>
        <w:t xml:space="preserve"> the </w:t>
      </w:r>
      <w:r w:rsidRPr="00976E44">
        <w:rPr>
          <w:rStyle w:val="Emphasis"/>
          <w:highlight w:val="green"/>
        </w:rPr>
        <w:t>maximization of</w:t>
      </w:r>
      <w:r w:rsidRPr="00976E44">
        <w:rPr>
          <w:rStyle w:val="Emphasis"/>
        </w:rPr>
        <w:t xml:space="preserve"> common </w:t>
      </w:r>
      <w:r w:rsidRPr="00976E44">
        <w:rPr>
          <w:rStyle w:val="Emphasis"/>
          <w:highlight w:val="green"/>
        </w:rPr>
        <w:t>well-</w:t>
      </w:r>
      <w:proofErr w:type="gramStart"/>
      <w:r w:rsidRPr="00976E44">
        <w:rPr>
          <w:rStyle w:val="Emphasis"/>
          <w:highlight w:val="green"/>
        </w:rPr>
        <w:t>being</w:t>
      </w:r>
      <w:r w:rsidRPr="00976E44">
        <w:rPr>
          <w:sz w:val="16"/>
        </w:rPr>
        <w:t>.[</w:t>
      </w:r>
      <w:proofErr w:type="spellStart"/>
      <w:proofErr w:type="gramEnd"/>
      <w:r w:rsidRPr="00976E44">
        <w:rPr>
          <w:sz w:val="16"/>
        </w:rPr>
        <w:t>i</w:t>
      </w:r>
      <w:proofErr w:type="spellEnd"/>
      <w:r w:rsidRPr="00976E44">
        <w:rPr>
          <w:sz w:val="16"/>
        </w:rPr>
        <w:t xml:space="preserve">] According to Jeremy Bentham, the common well-being here mentioned is the good for the greatest number of people in a population. He defined the principle of </w:t>
      </w:r>
      <w:r w:rsidRPr="00976E44">
        <w:rPr>
          <w:highlight w:val="green"/>
          <w:u w:val="single"/>
        </w:rPr>
        <w:t>utility</w:t>
      </w:r>
      <w:r w:rsidRPr="00976E44">
        <w:rPr>
          <w:u w:val="single"/>
        </w:rPr>
        <w:t xml:space="preserve"> as carrying an </w:t>
      </w:r>
      <w:r w:rsidRPr="00976E44">
        <w:rPr>
          <w:rStyle w:val="Emphasis"/>
        </w:rPr>
        <w:t>object of production</w:t>
      </w:r>
      <w:r w:rsidRPr="00976E44">
        <w:rPr>
          <w:u w:val="single"/>
        </w:rPr>
        <w:t xml:space="preserve"> of maximum happiness in a given time in a particular </w:t>
      </w:r>
      <w:proofErr w:type="gramStart"/>
      <w:r w:rsidRPr="00976E44">
        <w:rPr>
          <w:u w:val="single"/>
        </w:rPr>
        <w:t>society</w:t>
      </w:r>
      <w:r w:rsidRPr="00976E44">
        <w:rPr>
          <w:sz w:val="16"/>
        </w:rPr>
        <w:t>.[</w:t>
      </w:r>
      <w:proofErr w:type="gramEnd"/>
      <w:r w:rsidRPr="00976E44">
        <w:rPr>
          <w:sz w:val="16"/>
        </w:rPr>
        <w:t>ii]</w:t>
      </w:r>
    </w:p>
    <w:p w14:paraId="426E245B" w14:textId="77777777" w:rsidR="00773EE5" w:rsidRPr="00976E44" w:rsidRDefault="00773EE5" w:rsidP="00773EE5">
      <w:pPr>
        <w:rPr>
          <w:sz w:val="16"/>
        </w:rPr>
      </w:pPr>
      <w:r w:rsidRPr="00976E44">
        <w:rPr>
          <w:sz w:val="16"/>
        </w:rPr>
        <w:t xml:space="preserve">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w:t>
      </w:r>
      <w:proofErr w:type="gramStart"/>
      <w:r w:rsidRPr="00976E44">
        <w:rPr>
          <w:sz w:val="16"/>
        </w:rPr>
        <w:t>pain.[</w:t>
      </w:r>
      <w:proofErr w:type="gramEnd"/>
      <w:r w:rsidRPr="00976E44">
        <w:rPr>
          <w:sz w:val="16"/>
        </w:rPr>
        <w:t>iii] Thus, Bentham put stress on the happiness and wealth of individuals in a society.</w:t>
      </w:r>
    </w:p>
    <w:p w14:paraId="167586C9" w14:textId="77777777" w:rsidR="00773EE5" w:rsidRPr="00976E44" w:rsidRDefault="00773EE5" w:rsidP="00773EE5">
      <w:pPr>
        <w:rPr>
          <w:sz w:val="16"/>
        </w:rPr>
      </w:pPr>
      <w:r w:rsidRPr="00976E44">
        <w:rPr>
          <w:sz w:val="16"/>
        </w:rPr>
        <w:t xml:space="preserve">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w:t>
      </w:r>
      <w:proofErr w:type="gramStart"/>
      <w:r w:rsidRPr="00976E44">
        <w:rPr>
          <w:sz w:val="16"/>
        </w:rPr>
        <w:t>resources.[</w:t>
      </w:r>
      <w:proofErr w:type="gramEnd"/>
      <w:r w:rsidRPr="00976E44">
        <w:rPr>
          <w:sz w:val="16"/>
        </w:rPr>
        <w:t>iv] Bentham believed that trade barriers to foreign imports cannot increase trade and commerce in a particular country.[v] He termed it as a necessary evil which would give rise to monopolies and lower the quality of production.[vi]</w:t>
      </w:r>
    </w:p>
    <w:p w14:paraId="35C08AB0" w14:textId="77777777" w:rsidR="00773EE5" w:rsidRPr="00976E44" w:rsidRDefault="00773EE5" w:rsidP="00773EE5">
      <w:pPr>
        <w:rPr>
          <w:sz w:val="16"/>
        </w:rPr>
      </w:pPr>
      <w:r w:rsidRPr="00976E44">
        <w:rPr>
          <w:sz w:val="16"/>
        </w:rPr>
        <w:lastRenderedPageBreak/>
        <w:t xml:space="preserve">Transposing this theory to intellectual property rights, for the maximization of common welfare to be made, </w:t>
      </w:r>
      <w:r w:rsidRPr="00976E44">
        <w:rPr>
          <w:u w:val="single"/>
        </w:rPr>
        <w:t xml:space="preserve">the </w:t>
      </w:r>
      <w:r w:rsidRPr="00976E44">
        <w:rPr>
          <w:highlight w:val="green"/>
          <w:u w:val="single"/>
        </w:rPr>
        <w:t>legislators</w:t>
      </w:r>
      <w:r w:rsidRPr="00976E44">
        <w:rPr>
          <w:u w:val="single"/>
        </w:rPr>
        <w:t xml:space="preserve"> should </w:t>
      </w:r>
      <w:r w:rsidRPr="00976E44">
        <w:rPr>
          <w:rStyle w:val="Emphasis"/>
          <w:highlight w:val="green"/>
        </w:rPr>
        <w:t>strike a balance between</w:t>
      </w:r>
      <w:r w:rsidRPr="00976E44">
        <w:rPr>
          <w:rStyle w:val="Emphasis"/>
        </w:rPr>
        <w:t xml:space="preserve">, the </w:t>
      </w:r>
      <w:r w:rsidRPr="00976E44">
        <w:rPr>
          <w:rStyle w:val="Emphasis"/>
          <w:highlight w:val="green"/>
        </w:rPr>
        <w:t>monopoly</w:t>
      </w:r>
      <w:r w:rsidRPr="00976E44">
        <w:rPr>
          <w:rStyle w:val="Emphasis"/>
        </w:rPr>
        <w:t xml:space="preserve"> of rights to stimulate creation </w:t>
      </w:r>
      <w:r w:rsidRPr="00976E44">
        <w:rPr>
          <w:rStyle w:val="Emphasis"/>
          <w:highlight w:val="green"/>
        </w:rPr>
        <w:t>and giving access</w:t>
      </w:r>
      <w:r w:rsidRPr="00976E44">
        <w:rPr>
          <w:rStyle w:val="Emphasis"/>
        </w:rPr>
        <w:t xml:space="preserve"> to the population to inventions</w:t>
      </w:r>
      <w:r w:rsidRPr="00976E44">
        <w:rPr>
          <w:sz w:val="16"/>
        </w:rPr>
        <w:t xml:space="preserve">.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w:t>
      </w:r>
      <w:proofErr w:type="gramStart"/>
      <w:r w:rsidRPr="00976E44">
        <w:rPr>
          <w:sz w:val="16"/>
        </w:rPr>
        <w:t>inventors.[</w:t>
      </w:r>
      <w:proofErr w:type="gramEnd"/>
      <w:r w:rsidRPr="00976E44">
        <w:rPr>
          <w:sz w:val="16"/>
        </w:rPr>
        <w:t>viii]</w:t>
      </w:r>
    </w:p>
    <w:p w14:paraId="36954839" w14:textId="77777777" w:rsidR="00773EE5" w:rsidRPr="00976E44" w:rsidRDefault="00773EE5" w:rsidP="00773EE5">
      <w:pPr>
        <w:rPr>
          <w:rStyle w:val="Emphasis"/>
        </w:rPr>
      </w:pPr>
      <w:r w:rsidRPr="00976E44">
        <w:rPr>
          <w:sz w:val="16"/>
        </w:rPr>
        <w:t xml:space="preserve">The contemporary version of this theory has been presented to us by William </w:t>
      </w:r>
      <w:proofErr w:type="spellStart"/>
      <w:r w:rsidRPr="00976E44">
        <w:rPr>
          <w:sz w:val="16"/>
        </w:rPr>
        <w:t>Landes</w:t>
      </w:r>
      <w:proofErr w:type="spellEnd"/>
      <w:r w:rsidRPr="00976E44">
        <w:rPr>
          <w:sz w:val="16"/>
        </w:rPr>
        <w:t xml:space="preserve"> and Richard Posner in two separate works, one on copyright and the other on trademark </w:t>
      </w:r>
      <w:proofErr w:type="gramStart"/>
      <w:r w:rsidRPr="00976E44">
        <w:rPr>
          <w:sz w:val="16"/>
        </w:rPr>
        <w:t>law.[</w:t>
      </w:r>
      <w:proofErr w:type="gramEnd"/>
      <w:r w:rsidRPr="00976E44">
        <w:rPr>
          <w:sz w:val="16"/>
        </w:rPr>
        <w:t xml:space="preserve">ix] </w:t>
      </w:r>
      <w:r w:rsidRPr="00976E44">
        <w:rPr>
          <w:rStyle w:val="Emphasis"/>
        </w:rPr>
        <w:t xml:space="preserve">Economic </w:t>
      </w:r>
      <w:r w:rsidRPr="00976E44">
        <w:rPr>
          <w:rStyle w:val="Emphasis"/>
          <w:highlight w:val="green"/>
        </w:rPr>
        <w:t>analysis</w:t>
      </w:r>
      <w:r w:rsidRPr="00976E44">
        <w:rPr>
          <w:rStyle w:val="Emphasis"/>
        </w:rPr>
        <w:t xml:space="preserve"> of intellectual property rights presented by these two authors </w:t>
      </w:r>
      <w:r w:rsidRPr="00976E44">
        <w:rPr>
          <w:rStyle w:val="Emphasis"/>
          <w:highlight w:val="green"/>
        </w:rPr>
        <w:t>demonstrates</w:t>
      </w:r>
      <w:r w:rsidRPr="00976E44">
        <w:rPr>
          <w:rStyle w:val="Emphasis"/>
        </w:rPr>
        <w:t xml:space="preserve"> that the protection of </w:t>
      </w:r>
      <w:r w:rsidRPr="00976E44">
        <w:rPr>
          <w:rStyle w:val="Emphasis"/>
          <w:highlight w:val="green"/>
        </w:rPr>
        <w:t>intellectual property</w:t>
      </w:r>
      <w:r w:rsidRPr="00976E44">
        <w:rPr>
          <w:rStyle w:val="Emphasis"/>
        </w:rPr>
        <w:t xml:space="preserve"> may be </w:t>
      </w:r>
      <w:r w:rsidRPr="00976E44">
        <w:rPr>
          <w:rStyle w:val="Emphasis"/>
          <w:highlight w:val="green"/>
        </w:rPr>
        <w:t>too expensive</w:t>
      </w:r>
      <w:r w:rsidRPr="00976E44">
        <w:rPr>
          <w:u w:val="single"/>
        </w:rPr>
        <w:t xml:space="preserve"> for society and it limits the use of products</w:t>
      </w:r>
      <w:r w:rsidRPr="00976E44">
        <w:rPr>
          <w:sz w:val="16"/>
        </w:rPr>
        <w:t xml:space="preserve">. If we extrapolate a little, this contemporary </w:t>
      </w:r>
      <w:r w:rsidRPr="00976E44">
        <w:rPr>
          <w:u w:val="single"/>
        </w:rPr>
        <w:t xml:space="preserve">utilitarian vision can assert that the products by intellectuals should be easily copied since the copies of a product do not prevent the use of the </w:t>
      </w:r>
      <w:r w:rsidRPr="00976E44">
        <w:rPr>
          <w:rStyle w:val="Emphasis"/>
        </w:rPr>
        <w:t>same product by several people.</w:t>
      </w:r>
    </w:p>
    <w:p w14:paraId="180074B9" w14:textId="77777777" w:rsidR="00773EE5" w:rsidRPr="00976E44" w:rsidRDefault="00773EE5" w:rsidP="00773EE5">
      <w:pPr>
        <w:rPr>
          <w:sz w:val="16"/>
        </w:rPr>
      </w:pPr>
      <w:r w:rsidRPr="00976E44">
        <w:rPr>
          <w:sz w:val="16"/>
        </w:rPr>
        <w:t xml:space="preserve">William </w:t>
      </w:r>
      <w:proofErr w:type="spellStart"/>
      <w:r w:rsidRPr="00976E44">
        <w:rPr>
          <w:sz w:val="16"/>
        </w:rPr>
        <w:t>Landes</w:t>
      </w:r>
      <w:proofErr w:type="spellEnd"/>
      <w:r w:rsidRPr="00976E44">
        <w:rPr>
          <w:sz w:val="16"/>
        </w:rPr>
        <w:t xml:space="preserve"> and Richard Posner consider the creative process as divided into two </w:t>
      </w:r>
      <w:proofErr w:type="gramStart"/>
      <w:r w:rsidRPr="00976E44">
        <w:rPr>
          <w:sz w:val="16"/>
        </w:rPr>
        <w:t>parts.[</w:t>
      </w:r>
      <w:proofErr w:type="gramEnd"/>
      <w:r w:rsidRPr="00976E44">
        <w:rPr>
          <w:sz w:val="16"/>
        </w:rPr>
        <w:t xml:space="preserve">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w:t>
      </w:r>
      <w:proofErr w:type="gramStart"/>
      <w:r w:rsidRPr="00976E44">
        <w:rPr>
          <w:sz w:val="16"/>
        </w:rPr>
        <w:t>law.[</w:t>
      </w:r>
      <w:proofErr w:type="gramEnd"/>
      <w:r w:rsidRPr="00976E44">
        <w:rPr>
          <w:sz w:val="16"/>
        </w:rPr>
        <w:t xml:space="preserve">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w:t>
      </w:r>
      <w:proofErr w:type="spellStart"/>
      <w:r w:rsidRPr="00976E44">
        <w:rPr>
          <w:sz w:val="16"/>
        </w:rPr>
        <w:t>Landes</w:t>
      </w:r>
      <w:proofErr w:type="spellEnd"/>
      <w:r w:rsidRPr="00976E44">
        <w:rPr>
          <w:sz w:val="16"/>
        </w:rPr>
        <w:t xml:space="preserve"> and Posner believe that the brands create new words that end up being incorporated in the lexicon of the </w:t>
      </w:r>
      <w:proofErr w:type="gramStart"/>
      <w:r w:rsidRPr="00976E44">
        <w:rPr>
          <w:sz w:val="16"/>
        </w:rPr>
        <w:t>language.[</w:t>
      </w:r>
      <w:proofErr w:type="gramEnd"/>
      <w:r w:rsidRPr="00976E44">
        <w:rPr>
          <w:sz w:val="16"/>
        </w:rPr>
        <w:t>xii]</w:t>
      </w:r>
    </w:p>
    <w:p w14:paraId="648A91A8" w14:textId="77777777" w:rsidR="00773EE5" w:rsidRPr="00976E44" w:rsidRDefault="00773EE5" w:rsidP="00773EE5">
      <w:pPr>
        <w:rPr>
          <w:sz w:val="16"/>
        </w:rPr>
      </w:pPr>
      <w:r w:rsidRPr="00976E44">
        <w:rPr>
          <w:u w:val="single"/>
        </w:rPr>
        <w:t xml:space="preserve">Suppose the utilitarian theory – that of Bentham, or Posner’ and </w:t>
      </w:r>
      <w:proofErr w:type="spellStart"/>
      <w:r w:rsidRPr="00976E44">
        <w:rPr>
          <w:u w:val="single"/>
        </w:rPr>
        <w:t>Landes</w:t>
      </w:r>
      <w:proofErr w:type="spellEnd"/>
      <w:r w:rsidRPr="00976E44">
        <w:rPr>
          <w:u w:val="single"/>
        </w:rPr>
        <w:t xml:space="preserve">’ – would be applied to intellectual property as it stands today: the </w:t>
      </w:r>
      <w:r w:rsidRPr="00976E44">
        <w:rPr>
          <w:rStyle w:val="Emphasis"/>
          <w:highlight w:val="green"/>
        </w:rPr>
        <w:t>benefits</w:t>
      </w:r>
      <w:r w:rsidRPr="00976E44">
        <w:rPr>
          <w:u w:val="single"/>
        </w:rPr>
        <w:t xml:space="preserve"> that </w:t>
      </w:r>
      <w:r w:rsidRPr="00976E44">
        <w:rPr>
          <w:highlight w:val="green"/>
          <w:u w:val="single"/>
        </w:rPr>
        <w:t>would be</w:t>
      </w:r>
      <w:r w:rsidRPr="00976E44">
        <w:rPr>
          <w:u w:val="single"/>
        </w:rPr>
        <w:t xml:space="preserve"> brought to society by this analysis would be the </w:t>
      </w:r>
      <w:r w:rsidRPr="00976E44">
        <w:rPr>
          <w:rStyle w:val="Emphasis"/>
        </w:rPr>
        <w:t xml:space="preserve">incentive for </w:t>
      </w:r>
      <w:r w:rsidRPr="00976E44">
        <w:rPr>
          <w:rStyle w:val="Emphasis"/>
          <w:highlight w:val="green"/>
        </w:rPr>
        <w:t>creativity</w:t>
      </w:r>
      <w:r w:rsidRPr="00976E44">
        <w:rPr>
          <w:u w:val="single"/>
        </w:rPr>
        <w:t xml:space="preserve">, the </w:t>
      </w:r>
      <w:r w:rsidRPr="00976E44">
        <w:rPr>
          <w:rStyle w:val="Emphasis"/>
          <w:highlight w:val="green"/>
        </w:rPr>
        <w:t>optimization</w:t>
      </w:r>
      <w:r w:rsidRPr="00976E44">
        <w:rPr>
          <w:rStyle w:val="Emphasis"/>
        </w:rPr>
        <w:t xml:space="preserve"> of production</w:t>
      </w:r>
      <w:r w:rsidRPr="00976E44">
        <w:rPr>
          <w:u w:val="single"/>
        </w:rPr>
        <w:t xml:space="preserve"> and </w:t>
      </w:r>
      <w:r w:rsidRPr="00976E44">
        <w:rPr>
          <w:highlight w:val="green"/>
          <w:u w:val="single"/>
        </w:rPr>
        <w:t>the</w:t>
      </w:r>
      <w:r w:rsidRPr="00976E44">
        <w:rPr>
          <w:u w:val="single"/>
        </w:rPr>
        <w:t xml:space="preserve"> </w:t>
      </w:r>
      <w:r w:rsidRPr="00976E44">
        <w:rPr>
          <w:rStyle w:val="Emphasis"/>
          <w:highlight w:val="green"/>
        </w:rPr>
        <w:t>disappearance</w:t>
      </w:r>
      <w:r w:rsidRPr="00976E44">
        <w:rPr>
          <w:rStyle w:val="Emphasis"/>
        </w:rPr>
        <w:t xml:space="preserve"> or diminution of similar inventions</w:t>
      </w:r>
      <w:r w:rsidRPr="00976E44">
        <w:rPr>
          <w:sz w:val="16"/>
        </w:rPr>
        <w:t xml:space="preserve"> made by different individuals.</w:t>
      </w:r>
    </w:p>
    <w:p w14:paraId="3302B991" w14:textId="77777777" w:rsidR="00773EE5" w:rsidRPr="00976E44" w:rsidRDefault="00773EE5" w:rsidP="00773EE5">
      <w:pPr>
        <w:rPr>
          <w:sz w:val="16"/>
        </w:rPr>
      </w:pPr>
      <w:r w:rsidRPr="00976E44">
        <w:rPr>
          <w:sz w:val="16"/>
        </w:rPr>
        <w:t xml:space="preserve">Among these three advantages, we can consider the incentive to creation as the most important. In this case, the monopoly guaranteed by intellectual property stimulates creation in a society and, especially </w:t>
      </w:r>
      <w:proofErr w:type="gramStart"/>
      <w:r w:rsidRPr="00976E44">
        <w:rPr>
          <w:sz w:val="16"/>
        </w:rPr>
        <w:t>with regard to</w:t>
      </w:r>
      <w:proofErr w:type="gramEnd"/>
      <w:r w:rsidRPr="00976E44">
        <w:rPr>
          <w:sz w:val="16"/>
        </w:rPr>
        <w:t xml:space="preserve"> patents; inventions will bring more happiness and pleasure to society in general. This justifying argument is in harmony with Bentham’s utilitarianism. The problem here is that no one really knows what kind of invention would bring </w:t>
      </w:r>
      <w:proofErr w:type="gramStart"/>
      <w:r w:rsidRPr="00976E44">
        <w:rPr>
          <w:sz w:val="16"/>
        </w:rPr>
        <w:t>more or less happiness</w:t>
      </w:r>
      <w:proofErr w:type="gramEnd"/>
      <w:r w:rsidRPr="00976E44">
        <w:rPr>
          <w:sz w:val="16"/>
        </w:rPr>
        <w:t xml:space="preserve"> or pleasure to the society. Moreover, the term “monopoly concession” for patents, trademarks and copyright is not based on any empirical or objective study and is rather random.</w:t>
      </w:r>
    </w:p>
    <w:p w14:paraId="0A95B9DC" w14:textId="77777777" w:rsidR="00773EE5" w:rsidRPr="00976E44" w:rsidRDefault="00773EE5" w:rsidP="00773EE5">
      <w:pPr>
        <w:rPr>
          <w:sz w:val="16"/>
        </w:rPr>
      </w:pPr>
      <w:r w:rsidRPr="00976E44">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p>
    <w:p w14:paraId="2D07D9A8" w14:textId="77777777" w:rsidR="00773EE5" w:rsidRPr="00976E44" w:rsidRDefault="00773EE5" w:rsidP="00773EE5">
      <w:pPr>
        <w:rPr>
          <w:sz w:val="16"/>
        </w:rPr>
      </w:pPr>
      <w:r w:rsidRPr="00976E44">
        <w:rPr>
          <w:sz w:val="16"/>
        </w:rPr>
        <w:t>CONCLUSION</w:t>
      </w:r>
    </w:p>
    <w:p w14:paraId="2135C65E" w14:textId="77777777" w:rsidR="00773EE5" w:rsidRPr="00976E44" w:rsidRDefault="00773EE5" w:rsidP="00773EE5">
      <w:r w:rsidRPr="00976E44">
        <w:rPr>
          <w:highlight w:val="green"/>
          <w:u w:val="single"/>
        </w:rPr>
        <w:t>Utilitarianism</w:t>
      </w:r>
      <w:r w:rsidRPr="00976E44">
        <w:rPr>
          <w:u w:val="single"/>
        </w:rPr>
        <w:t xml:space="preserve">, as it stands today, is </w:t>
      </w:r>
      <w:r w:rsidRPr="00976E44">
        <w:rPr>
          <w:rStyle w:val="Emphasis"/>
          <w:highlight w:val="green"/>
        </w:rPr>
        <w:t>intimately linked to</w:t>
      </w:r>
      <w:r w:rsidRPr="00976E44">
        <w:rPr>
          <w:rStyle w:val="Emphasis"/>
        </w:rPr>
        <w:t xml:space="preserve"> the information obtained from the use of </w:t>
      </w:r>
      <w:r w:rsidRPr="00976E44">
        <w:rPr>
          <w:rStyle w:val="Emphasis"/>
          <w:highlight w:val="green"/>
        </w:rPr>
        <w:t>intellectual</w:t>
      </w:r>
      <w:r w:rsidRPr="00976E44">
        <w:rPr>
          <w:rStyle w:val="Emphasis"/>
        </w:rPr>
        <w:t xml:space="preserve"> property </w:t>
      </w:r>
      <w:r w:rsidRPr="00976E44">
        <w:rPr>
          <w:rStyle w:val="Emphasis"/>
          <w:highlight w:val="green"/>
        </w:rPr>
        <w:t>monopolies</w:t>
      </w:r>
      <w:r w:rsidRPr="00976E44">
        <w:rPr>
          <w:sz w:val="16"/>
        </w:rPr>
        <w:t xml:space="preserve">. The goal is to avoid duplication of production. The problem in this case is that in a </w:t>
      </w:r>
      <w:r w:rsidRPr="00976E44">
        <w:rPr>
          <w:sz w:val="16"/>
        </w:rPr>
        <w:lastRenderedPageBreak/>
        <w:t xml:space="preserve">society which values ​​and encourages the production of new patents and new technologies, the plethora of patents complicates the process. This finding is </w:t>
      </w:r>
      <w:proofErr w:type="gramStart"/>
      <w:r w:rsidRPr="00976E44">
        <w:rPr>
          <w:sz w:val="16"/>
        </w:rPr>
        <w:t>based on the fact that</w:t>
      </w:r>
      <w:proofErr w:type="gramEnd"/>
      <w:r w:rsidRPr="00976E44">
        <w:rPr>
          <w:sz w:val="16"/>
        </w:rPr>
        <w:t xml:space="preserve">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2707D0CD" w14:textId="77777777" w:rsidR="00773EE5" w:rsidRPr="00976E44" w:rsidRDefault="00773EE5" w:rsidP="00773EE5">
      <w:pPr>
        <w:pStyle w:val="Heading4"/>
        <w:rPr>
          <w:rFonts w:cs="Calibri"/>
          <w:color w:val="000000" w:themeColor="text1"/>
        </w:rPr>
      </w:pPr>
      <w:r w:rsidRPr="00976E44">
        <w:rPr>
          <w:rFonts w:cs="Calibri"/>
          <w:color w:val="000000" w:themeColor="text1"/>
        </w:rPr>
        <w:t xml:space="preserve">Outweighs – </w:t>
      </w:r>
    </w:p>
    <w:p w14:paraId="53CCD7F1" w14:textId="74851B27" w:rsidR="00773EE5" w:rsidRPr="00773EE5" w:rsidRDefault="00773EE5" w:rsidP="00773EE5">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3923A8E9" w14:textId="5BFB53DB" w:rsidR="00773EE5" w:rsidRPr="00773EE5" w:rsidRDefault="00773EE5" w:rsidP="00773EE5">
      <w:pPr>
        <w:pStyle w:val="Heading4"/>
      </w:pPr>
      <w:r>
        <w:t>[3] O</w:t>
      </w:r>
      <w:r w:rsidRPr="00A57D71">
        <w:t>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r w:rsidRPr="00BF0E50">
        <w:t xml:space="preserve"> </w:t>
      </w:r>
      <w:r>
        <w:t>which is the most intuitive</w:t>
      </w:r>
    </w:p>
    <w:p w14:paraId="2813BE8C" w14:textId="77777777" w:rsidR="00773EE5" w:rsidRDefault="00773EE5" w:rsidP="00773EE5">
      <w:pPr>
        <w:pStyle w:val="Heading4"/>
      </w:pPr>
      <w:r>
        <w:t xml:space="preserve">Impact calc – </w:t>
      </w:r>
    </w:p>
    <w:p w14:paraId="1881DAC7" w14:textId="77777777" w:rsidR="00773EE5" w:rsidRDefault="00773EE5" w:rsidP="00773EE5">
      <w:pPr>
        <w:pStyle w:val="Heading4"/>
      </w:pPr>
      <w:r>
        <w:t xml:space="preserve">1] Extinction </w:t>
      </w:r>
      <w:r w:rsidRPr="00660602">
        <w:rPr>
          <w:u w:val="single"/>
        </w:rPr>
        <w:t>outweighs</w:t>
      </w:r>
      <w:r>
        <w:t xml:space="preserve">: C] </w:t>
      </w:r>
      <w:r w:rsidRPr="002C52D9">
        <w:rPr>
          <w:u w:val="single"/>
        </w:rPr>
        <w:t>Objectivity</w:t>
      </w:r>
      <w:r>
        <w:t xml:space="preserve">- body count is the most objective way to calculate impacts because comparing suffering is unethical D] </w:t>
      </w:r>
      <w:r w:rsidRPr="002C52D9">
        <w:rPr>
          <w:u w:val="single"/>
        </w:rPr>
        <w:t>Uncertainty</w:t>
      </w:r>
      <w:r>
        <w:t>- if we’re unsure about which interpretation of the world is true, we should preserve the world to keep debating about it</w:t>
      </w:r>
    </w:p>
    <w:p w14:paraId="48B2B692" w14:textId="77777777" w:rsidR="00773EE5" w:rsidRDefault="00773EE5" w:rsidP="00773EE5">
      <w:pPr>
        <w:pStyle w:val="Heading4"/>
      </w:pPr>
      <w:r>
        <w:t xml:space="preserve">2] </w:t>
      </w:r>
      <w:r w:rsidRPr="002F1F75">
        <w:t xml:space="preserve">Calc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they are NIBs that create a 2:1 skew where I have to answer them to access offense while they only have to win one C]</w:t>
      </w:r>
      <w:r w:rsidRPr="002F1F75">
        <w:t xml:space="preserve"> </w:t>
      </w:r>
      <w:proofErr w:type="spellStart"/>
      <w:r w:rsidRPr="00660602">
        <w:rPr>
          <w:u w:val="single"/>
        </w:rPr>
        <w:t>Internalism</w:t>
      </w:r>
      <w:proofErr w:type="spellEnd"/>
      <w:r>
        <w:t>-</w:t>
      </w:r>
      <w:r w:rsidRPr="002F1F75">
        <w:t xml:space="preserve"> asking why we value pain and pleasure is nonsensical </w:t>
      </w:r>
      <w:proofErr w:type="spellStart"/>
      <w:r w:rsidRPr="002F1F75">
        <w:t>cuz</w:t>
      </w:r>
      <w:proofErr w:type="spellEnd"/>
      <w:r w:rsidRPr="002F1F75">
        <w:t xml:space="preserve"> the answer is intrinsic since we just do, which means we still prefer hedonism despite shortcomings.</w:t>
      </w:r>
    </w:p>
    <w:p w14:paraId="0B12D450" w14:textId="77777777" w:rsidR="00773EE5" w:rsidRPr="00CC3DA6" w:rsidRDefault="00773EE5" w:rsidP="00773EE5"/>
    <w:p w14:paraId="6C67A94C" w14:textId="77777777" w:rsidR="00773EE5" w:rsidRDefault="00773EE5" w:rsidP="00773EE5">
      <w:pPr>
        <w:pStyle w:val="Heading3"/>
      </w:pPr>
      <w:r>
        <w:lastRenderedPageBreak/>
        <w:t xml:space="preserve">1AC – </w:t>
      </w:r>
      <w:proofErr w:type="spellStart"/>
      <w:r>
        <w:t>Underview</w:t>
      </w:r>
      <w:proofErr w:type="spellEnd"/>
    </w:p>
    <w:p w14:paraId="5FD6B734" w14:textId="77777777" w:rsidR="00773EE5" w:rsidRDefault="00773EE5" w:rsidP="00773EE5">
      <w:pPr>
        <w:pStyle w:val="Heading4"/>
      </w:pPr>
      <w:r w:rsidRPr="00361031">
        <w:t xml:space="preserve">1] 1AR theory is legit – anything else means </w:t>
      </w:r>
      <w:r w:rsidRPr="00361031">
        <w:rPr>
          <w:u w:val="single"/>
        </w:rPr>
        <w:t>infinite abuse</w:t>
      </w:r>
      <w:r w:rsidRPr="00361031">
        <w:t xml:space="preserve"> – drop the debater, competing </w:t>
      </w:r>
      <w:proofErr w:type="spellStart"/>
      <w:r w:rsidRPr="00361031">
        <w:t>interps</w:t>
      </w:r>
      <w:proofErr w:type="spellEnd"/>
      <w:r w:rsidRPr="00361031">
        <w:t xml:space="preserve">, 1AR are </w:t>
      </w:r>
      <w:r w:rsidRPr="00361031">
        <w:rPr>
          <w:u w:val="single"/>
        </w:rPr>
        <w:t>too short</w:t>
      </w:r>
      <w:r w:rsidRPr="00361031">
        <w:t xml:space="preserve"> to make up for the time trade-off</w:t>
      </w:r>
      <w:r>
        <w:t xml:space="preserve">, no new 2nr paradigm, responses to ac </w:t>
      </w:r>
      <w:proofErr w:type="spellStart"/>
      <w:r>
        <w:t>args</w:t>
      </w:r>
      <w:proofErr w:type="spellEnd"/>
      <w:r>
        <w:t xml:space="preserve">, theory, and </w:t>
      </w:r>
      <w:proofErr w:type="spellStart"/>
      <w:r>
        <w:t>rvis</w:t>
      </w:r>
      <w:proofErr w:type="spellEnd"/>
      <w:r>
        <w:t xml:space="preserve"> since they have 6 minutes to dump on it and I </w:t>
      </w:r>
      <w:proofErr w:type="spellStart"/>
      <w:proofErr w:type="gramStart"/>
      <w:r>
        <w:t>cant</w:t>
      </w:r>
      <w:proofErr w:type="spellEnd"/>
      <w:proofErr w:type="gramEnd"/>
      <w:r>
        <w:t xml:space="preserve"> come back from it </w:t>
      </w:r>
    </w:p>
    <w:p w14:paraId="4B3F23A0" w14:textId="77777777" w:rsidR="00773EE5" w:rsidRDefault="00773EE5" w:rsidP="00773EE5">
      <w:pPr>
        <w:pStyle w:val="Heading4"/>
      </w:pPr>
      <w:r>
        <w:t xml:space="preserve">2] Reasonability on 1NC theory with the </w:t>
      </w:r>
      <w:proofErr w:type="spellStart"/>
      <w:r>
        <w:t>brightline</w:t>
      </w:r>
      <w:proofErr w:type="spellEnd"/>
      <w:r>
        <w:t xml:space="preserve"> of link and impact turn ground – there are infinite bidirectional </w:t>
      </w:r>
      <w:proofErr w:type="spellStart"/>
      <w:r>
        <w:t>interps</w:t>
      </w:r>
      <w:proofErr w:type="spellEnd"/>
      <w:r>
        <w:t xml:space="preserve"> that I can never meet – the </w:t>
      </w:r>
      <w:proofErr w:type="gramStart"/>
      <w:r>
        <w:t>four minute</w:t>
      </w:r>
      <w:proofErr w:type="gramEnd"/>
      <w:r>
        <w:t xml:space="preserve"> 1AR doesn’t have enough time to line by line every argument, make offense, and go for substance.</w:t>
      </w:r>
    </w:p>
    <w:p w14:paraId="504693E1" w14:textId="77777777" w:rsidR="00773EE5" w:rsidRDefault="00773EE5" w:rsidP="00773EE5"/>
    <w:p w14:paraId="35D43CCC" w14:textId="368E569C" w:rsidR="00773EE5" w:rsidRPr="00773EE5" w:rsidRDefault="00773EE5" w:rsidP="00773EE5">
      <w:pPr>
        <w:rPr>
          <w:b/>
          <w:bCs/>
          <w:sz w:val="26"/>
          <w:szCs w:val="26"/>
        </w:rPr>
      </w:pPr>
      <w:r>
        <w:rPr>
          <w:b/>
          <w:bCs/>
          <w:sz w:val="26"/>
          <w:szCs w:val="26"/>
        </w:rPr>
        <w:t>3</w:t>
      </w:r>
      <w:r w:rsidRPr="00361031">
        <w:rPr>
          <w:b/>
          <w:bCs/>
          <w:sz w:val="26"/>
          <w:szCs w:val="26"/>
        </w:rPr>
        <w:t xml:space="preserve">] </w:t>
      </w:r>
      <w:r w:rsidRPr="00361031">
        <w:rPr>
          <w:b/>
          <w:bCs/>
          <w:sz w:val="26"/>
          <w:szCs w:val="26"/>
          <w:u w:val="single"/>
        </w:rPr>
        <w:t>Reject skep/permissibility</w:t>
      </w:r>
      <w:r w:rsidRPr="00361031">
        <w:rPr>
          <w:b/>
          <w:bCs/>
          <w:sz w:val="26"/>
          <w:szCs w:val="26"/>
        </w:rPr>
        <w:t xml:space="preserve"> – it’s an abhorrent view of the world that makes the debate space horrible which ow on accessibility – making </w:t>
      </w:r>
      <w:proofErr w:type="spellStart"/>
      <w:r w:rsidRPr="00361031">
        <w:rPr>
          <w:b/>
          <w:bCs/>
          <w:sz w:val="26"/>
          <w:szCs w:val="26"/>
        </w:rPr>
        <w:t>args</w:t>
      </w:r>
      <w:proofErr w:type="spellEnd"/>
      <w:r w:rsidRPr="00361031">
        <w:rPr>
          <w:b/>
          <w:bCs/>
          <w:sz w:val="26"/>
          <w:szCs w:val="26"/>
        </w:rPr>
        <w:t xml:space="preserve"> in favor of an alternate ethic solves.</w:t>
      </w:r>
    </w:p>
    <w:p w14:paraId="2A2D328E" w14:textId="77777777" w:rsidR="00773EE5" w:rsidRPr="00361031" w:rsidRDefault="00773EE5" w:rsidP="00773EE5">
      <w:pPr>
        <w:pStyle w:val="Heading4"/>
      </w:pPr>
      <w:r>
        <w:t>4</w:t>
      </w:r>
      <w:r w:rsidRPr="00361031">
        <w:t xml:space="preserve">] </w:t>
      </w:r>
      <w:r>
        <w:t>If it’s legit, p</w:t>
      </w:r>
      <w:r w:rsidRPr="00361031">
        <w:t>ermissibility and presumption affirm.</w:t>
      </w:r>
    </w:p>
    <w:p w14:paraId="22F94043" w14:textId="77777777" w:rsidR="00773EE5" w:rsidRPr="00361031" w:rsidRDefault="00773EE5" w:rsidP="00773EE5">
      <w:pPr>
        <w:keepNext/>
        <w:keepLines/>
        <w:spacing w:before="40" w:after="0"/>
        <w:outlineLvl w:val="3"/>
        <w:rPr>
          <w:rFonts w:eastAsiaTheme="majorEastAsia"/>
          <w:b/>
          <w:bCs/>
          <w:sz w:val="26"/>
          <w:szCs w:val="26"/>
        </w:rPr>
      </w:pPr>
      <w:r w:rsidRPr="00361031">
        <w:rPr>
          <w:rFonts w:eastAsiaTheme="majorEastAsia"/>
          <w:b/>
          <w:bCs/>
          <w:sz w:val="26"/>
          <w:szCs w:val="26"/>
        </w:rPr>
        <w:t xml:space="preserve">A] </w:t>
      </w:r>
      <w:r w:rsidRPr="00361031">
        <w:rPr>
          <w:rFonts w:eastAsiaTheme="majorEastAsia"/>
          <w:b/>
          <w:bCs/>
          <w:sz w:val="26"/>
          <w:szCs w:val="26"/>
          <w:u w:val="single"/>
        </w:rPr>
        <w:t>Freeze</w:t>
      </w:r>
      <w:r w:rsidRPr="00361031">
        <w:rPr>
          <w:rFonts w:eastAsiaTheme="majorEastAsia"/>
          <w:b/>
          <w:bCs/>
          <w:sz w:val="26"/>
          <w:szCs w:val="26"/>
        </w:rPr>
        <w:t>- otherwise we would not be able to justify morally neutral actions since there isn’t a prohibition and we would have to prove an obligation.</w:t>
      </w:r>
    </w:p>
    <w:p w14:paraId="4F23198A" w14:textId="77777777" w:rsidR="00773EE5" w:rsidRPr="00361031" w:rsidRDefault="00773EE5" w:rsidP="00773EE5">
      <w:pPr>
        <w:keepNext/>
        <w:keepLines/>
        <w:spacing w:before="40" w:after="0"/>
        <w:outlineLvl w:val="3"/>
        <w:rPr>
          <w:rFonts w:eastAsiaTheme="majorEastAsia"/>
          <w:b/>
          <w:bCs/>
          <w:sz w:val="26"/>
          <w:szCs w:val="26"/>
        </w:rPr>
      </w:pPr>
      <w:r w:rsidRPr="00361031">
        <w:rPr>
          <w:rFonts w:eastAsiaTheme="majorEastAsia"/>
          <w:b/>
          <w:bCs/>
          <w:sz w:val="26"/>
          <w:szCs w:val="26"/>
        </w:rPr>
        <w:t xml:space="preserve">B] </w:t>
      </w:r>
      <w:r w:rsidRPr="00361031">
        <w:rPr>
          <w:rFonts w:eastAsiaTheme="majorEastAsia"/>
          <w:b/>
          <w:bCs/>
          <w:sz w:val="26"/>
          <w:szCs w:val="26"/>
          <w:u w:val="single"/>
        </w:rPr>
        <w:t>Trivialism</w:t>
      </w:r>
      <w:r w:rsidRPr="00361031">
        <w:rPr>
          <w:rFonts w:eastAsiaTheme="majorEastAsia"/>
          <w:b/>
          <w:bCs/>
          <w:sz w:val="26"/>
          <w:szCs w:val="26"/>
        </w:rPr>
        <w:t xml:space="preserve">- statements are true until proven false, if I told you my </w:t>
      </w:r>
      <w:proofErr w:type="gramStart"/>
      <w:r w:rsidRPr="00361031">
        <w:rPr>
          <w:rFonts w:eastAsiaTheme="majorEastAsia"/>
          <w:b/>
          <w:bCs/>
          <w:sz w:val="26"/>
          <w:szCs w:val="26"/>
        </w:rPr>
        <w:t>name</w:t>
      </w:r>
      <w:proofErr w:type="gramEnd"/>
      <w:r w:rsidRPr="00361031">
        <w:rPr>
          <w:rFonts w:eastAsiaTheme="majorEastAsia"/>
          <w:b/>
          <w:bCs/>
          <w:sz w:val="26"/>
          <w:szCs w:val="26"/>
        </w:rPr>
        <w:t xml:space="preserve"> you’d believe me.</w:t>
      </w:r>
    </w:p>
    <w:p w14:paraId="10979CC0" w14:textId="77777777" w:rsidR="00773EE5" w:rsidRPr="00361031" w:rsidRDefault="00773EE5" w:rsidP="00773EE5">
      <w:pPr>
        <w:pStyle w:val="Heading4"/>
      </w:pPr>
      <w:r w:rsidRPr="00361031">
        <w:t xml:space="preserve">C] </w:t>
      </w:r>
      <w:r w:rsidRPr="00361031">
        <w:rPr>
          <w:u w:val="single"/>
        </w:rPr>
        <w:t>Negation Theory</w:t>
      </w:r>
      <w:r w:rsidRPr="00361031">
        <w:t>- Negating requires a complete absence of an existing obligation</w:t>
      </w:r>
    </w:p>
    <w:p w14:paraId="23652E85" w14:textId="77777777" w:rsidR="00773EE5" w:rsidRPr="00361031" w:rsidRDefault="00773EE5" w:rsidP="00773EE5">
      <w:pPr>
        <w:rPr>
          <w:rStyle w:val="Emphasis"/>
        </w:rPr>
      </w:pPr>
      <w:r w:rsidRPr="00361031">
        <w:rPr>
          <w:rStyle w:val="Emphasis"/>
          <w:highlight w:val="green"/>
        </w:rPr>
        <w:t>Negate: to deny the existence of</w:t>
      </w:r>
    </w:p>
    <w:p w14:paraId="30B3719C" w14:textId="6D743F25" w:rsidR="00773EE5" w:rsidRPr="00773EE5" w:rsidRDefault="00773EE5" w:rsidP="00773EE5">
      <w:pPr>
        <w:rPr>
          <w:iCs/>
          <w:u w:val="single"/>
        </w:rPr>
      </w:pPr>
      <w:r w:rsidRPr="00361031">
        <w:rPr>
          <w:rStyle w:val="Style13ptBold"/>
          <w:sz w:val="24"/>
        </w:rPr>
        <w:t>That’s Dictionary.com</w:t>
      </w:r>
      <w:r w:rsidRPr="00361031">
        <w:rPr>
          <w:rStyle w:val="Emphasis"/>
        </w:rPr>
        <w:t xml:space="preserve">- “Negate” </w:t>
      </w:r>
      <w:r w:rsidRPr="00361031">
        <w:t xml:space="preserve">https://www.dictionary.com/browse/negate. </w:t>
      </w:r>
    </w:p>
    <w:p w14:paraId="22EC7AA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73EE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3EE5"/>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20B0"/>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030E"/>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9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125229"/>
  <w14:defaultImageDpi w14:val="300"/>
  <w15:docId w15:val="{0D33A996-C501-A242-B224-572E4FC0B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73EE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73E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73EE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73EE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773EE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73E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3EE5"/>
  </w:style>
  <w:style w:type="character" w:customStyle="1" w:styleId="Heading1Char">
    <w:name w:val="Heading 1 Char"/>
    <w:aliases w:val="Pocket Char"/>
    <w:basedOn w:val="DefaultParagraphFont"/>
    <w:link w:val="Heading1"/>
    <w:uiPriority w:val="9"/>
    <w:rsid w:val="00773EE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73EE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73EE5"/>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773EE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73EE5"/>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773EE5"/>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773EE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73EE5"/>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773EE5"/>
    <w:rPr>
      <w:color w:val="auto"/>
      <w:u w:val="none"/>
    </w:rPr>
  </w:style>
  <w:style w:type="paragraph" w:styleId="DocumentMap">
    <w:name w:val="Document Map"/>
    <w:basedOn w:val="Normal"/>
    <w:link w:val="DocumentMapChar"/>
    <w:uiPriority w:val="99"/>
    <w:semiHidden/>
    <w:unhideWhenUsed/>
    <w:rsid w:val="00773EE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73EE5"/>
    <w:rPr>
      <w:rFonts w:ascii="Lucida Grande" w:hAnsi="Lucida Grande" w:cs="Lucida Grande"/>
    </w:rPr>
  </w:style>
  <w:style w:type="paragraph" w:customStyle="1" w:styleId="textbold">
    <w:name w:val="text bold"/>
    <w:basedOn w:val="Normal"/>
    <w:link w:val="Emphasis"/>
    <w:uiPriority w:val="20"/>
    <w:qFormat/>
    <w:rsid w:val="00773EE5"/>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773EE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merald.com/insight/content/doi/10.1108/ITPD-02-2019-003/full/html" TargetMode="External"/><Relationship Id="rId18" Type="http://schemas.openxmlformats.org/officeDocument/2006/relationships/hyperlink" Target="https://www.ipwatchdog.com/2021/07/21/third-option-limited-ip-waiver-solve-pandemic-vaccine-problems/id=135732/" TargetMode="External"/><Relationship Id="rId3" Type="http://schemas.openxmlformats.org/officeDocument/2006/relationships/customXml" Target="../customXml/item3.xml"/><Relationship Id="rId21" Type="http://schemas.openxmlformats.org/officeDocument/2006/relationships/hyperlink" Target="https://www.ncbi.nlm.nih.gov/pmc/articles/PMC6446569/" TargetMode="External"/><Relationship Id="rId7" Type="http://schemas.openxmlformats.org/officeDocument/2006/relationships/settings" Target="settings.xml"/><Relationship Id="rId12" Type="http://schemas.openxmlformats.org/officeDocument/2006/relationships/hyperlink" Target="http://pennpoliticalreview.org/2017/04/in-defense-of-liberal-internationalism/" TargetMode="External"/><Relationship Id="rId17" Type="http://schemas.openxmlformats.org/officeDocument/2006/relationships/hyperlink" Target="https://www.tandfonline.com/doi/full/10.1080/25751654.2021.1890867" TargetMode="External"/><Relationship Id="rId2" Type="http://schemas.openxmlformats.org/officeDocument/2006/relationships/customXml" Target="../customXml/item2.xml"/><Relationship Id="rId16" Type="http://schemas.openxmlformats.org/officeDocument/2006/relationships/hyperlink" Target="https://link.springer.com/article/10.1007/s40319-020-00985-0" TargetMode="External"/><Relationship Id="rId20" Type="http://schemas.openxmlformats.org/officeDocument/2006/relationships/hyperlink" Target="https://ualr.edu/socialchange/2018/04/04/patently-unfai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roll.in/article/1000114/in-latin-america-chinese-vaccine-diplomacy-is-directly-challenging-uss-declining-authority"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tatnews.com/2021/05/19/beyond-a-symbolic-gesture-whats-needed-to-turn-the-ip-waiver-into-covid-19-vaccines/" TargetMode="External"/><Relationship Id="rId23" Type="http://schemas.openxmlformats.org/officeDocument/2006/relationships/fontTable" Target="fontTable.xml"/><Relationship Id="rId10" Type="http://schemas.openxmlformats.org/officeDocument/2006/relationships/hyperlink" Target="https://wng.org/roundups/china-peddles-influence-with-vaccines-1630687161" TargetMode="External"/><Relationship Id="rId19" Type="http://schemas.openxmlformats.org/officeDocument/2006/relationships/hyperlink" Target="https://www.helsinkitimes.fi/columns/columns/viewpoint/18561-science-has-delivered-will-the-wto-deliver.html" TargetMode="External"/><Relationship Id="rId4" Type="http://schemas.openxmlformats.org/officeDocument/2006/relationships/customXml" Target="../customXml/item4.xml"/><Relationship Id="rId9" Type="http://schemas.openxmlformats.org/officeDocument/2006/relationships/hyperlink" Target="https://theglobalamericans.org/2021/06/a-u-s-vaccine-diplomacy-strategy-for-latin-america-and-the-caribbean/" TargetMode="External"/><Relationship Id="rId14" Type="http://schemas.openxmlformats.org/officeDocument/2006/relationships/hyperlink" Target="https://idsa.in/issuebrief/wto-trips-waiver-covid-vaccine-rkumar-120721" TargetMode="External"/><Relationship Id="rId22" Type="http://schemas.openxmlformats.org/officeDocument/2006/relationships/hyperlink" Target="https://originalpositionnluj.wordpress.com/2019/09/18/utilitarianism-in-the-context-of-intellectual-proper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32</Pages>
  <Words>23640</Words>
  <Characters>134751</Characters>
  <Application>Microsoft Office Word</Application>
  <DocSecurity>0</DocSecurity>
  <Lines>1122</Lines>
  <Paragraphs>316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158075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3</cp:revision>
  <dcterms:created xsi:type="dcterms:W3CDTF">2021-09-18T18:53:00Z</dcterms:created>
  <dcterms:modified xsi:type="dcterms:W3CDTF">2021-09-18T19:39:00Z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