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3EC70" w14:textId="77777777" w:rsidR="00026931" w:rsidRDefault="00026931" w:rsidP="00026931">
      <w:pPr>
        <w:pStyle w:val="Heading3"/>
      </w:pPr>
      <w:r>
        <w:t>adv</w:t>
      </w:r>
    </w:p>
    <w:p w14:paraId="3A123A1D" w14:textId="77777777" w:rsidR="00026931" w:rsidRPr="00976E44" w:rsidRDefault="00026931" w:rsidP="00026931">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684C3191" w14:textId="77777777" w:rsidR="00026931" w:rsidRPr="00976E44" w:rsidRDefault="00026931" w:rsidP="00026931">
      <w:r w:rsidRPr="00976E44">
        <w:rPr>
          <w:rStyle w:val="Style13ptBold"/>
        </w:rPr>
        <w:t>Kumar 21</w:t>
      </w:r>
      <w:r w:rsidRPr="00976E44">
        <w:t xml:space="preserve"> [</w:t>
      </w:r>
      <w:proofErr w:type="spellStart"/>
      <w:r w:rsidRPr="00976E44">
        <w:t>Rajeesh</w:t>
      </w:r>
      <w:proofErr w:type="spellEnd"/>
      <w:r w:rsidRPr="00976E44">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76E44">
        <w:t>JamiaMilliaIslamia</w:t>
      </w:r>
      <w:proofErr w:type="spellEnd"/>
      <w:r w:rsidRPr="00976E44">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76E44">
        <w:t>books;Eurozone</w:t>
      </w:r>
      <w:proofErr w:type="spellEnd"/>
      <w:r w:rsidRPr="00976E44">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9" w:history="1">
        <w:r w:rsidRPr="00976E44">
          <w:rPr>
            <w:rStyle w:val="Hyperlink"/>
          </w:rPr>
          <w:t>https://idsa.in/issuebrief/wto-trips-waiver-covid-vaccine-rkumar-120721</w:t>
        </w:r>
      </w:hyperlink>
      <w:r w:rsidRPr="00976E44">
        <w:t>] Justin</w:t>
      </w:r>
    </w:p>
    <w:p w14:paraId="4E166902" w14:textId="77777777" w:rsidR="00026931" w:rsidRPr="00976E44" w:rsidRDefault="00026931" w:rsidP="00026931">
      <w:pPr>
        <w:rPr>
          <w:sz w:val="16"/>
        </w:rPr>
      </w:pPr>
      <w:r w:rsidRPr="00976E44">
        <w:rPr>
          <w:sz w:val="16"/>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4CC749B1" w14:textId="77777777" w:rsidR="00026931" w:rsidRPr="00976E44" w:rsidRDefault="00026931" w:rsidP="00026931">
      <w:pPr>
        <w:rPr>
          <w:u w:val="single"/>
        </w:rPr>
      </w:pPr>
      <w:r w:rsidRPr="00976E44">
        <w:rPr>
          <w:sz w:val="16"/>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1462EE95" w14:textId="77777777" w:rsidR="00026931" w:rsidRPr="00976E44" w:rsidRDefault="00026931" w:rsidP="00026931">
      <w:pPr>
        <w:rPr>
          <w:sz w:val="16"/>
        </w:rPr>
      </w:pP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32679775" w14:textId="77777777" w:rsidR="00026931" w:rsidRPr="00976E44" w:rsidRDefault="00026931" w:rsidP="00026931">
      <w:pPr>
        <w:rPr>
          <w:u w:val="single"/>
        </w:rPr>
      </w:pP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p>
    <w:p w14:paraId="4B2A285D" w14:textId="77777777" w:rsidR="00026931" w:rsidRPr="00976E44" w:rsidRDefault="00026931" w:rsidP="00026931">
      <w:pPr>
        <w:rPr>
          <w:sz w:val="16"/>
        </w:rPr>
      </w:pPr>
      <w:r w:rsidRPr="00976E44">
        <w:rPr>
          <w:u w:val="single"/>
        </w:rPr>
        <w:lastRenderedPageBreak/>
        <w:t>The opponents of the waiver proposal argue that IPR are not a significant barrier to equitable access to health care, and existing TRIPS flexibilities are sufficient to address the COVID-19 pandemic</w:t>
      </w:r>
      <w:r w:rsidRPr="00976E44">
        <w:rPr>
          <w:sz w:val="16"/>
        </w:rPr>
        <w:t xml:space="preserve">. However, </w:t>
      </w:r>
      <w:r w:rsidRPr="00976E44">
        <w:rPr>
          <w:rStyle w:val="Emphasis"/>
        </w:rPr>
        <w:t>history suggests the contrary</w:t>
      </w:r>
      <w:r w:rsidRPr="00976E44">
        <w:rPr>
          <w:sz w:val="16"/>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rPr>
          <w:sz w:val="16"/>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rPr>
          <w:sz w:val="16"/>
        </w:rPr>
        <w:t>.16</w:t>
      </w:r>
    </w:p>
    <w:p w14:paraId="2B5B4EDA" w14:textId="77777777" w:rsidR="00026931" w:rsidRPr="00976E44" w:rsidRDefault="00026931" w:rsidP="00026931">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68ECDD94" w14:textId="77777777" w:rsidR="00026931" w:rsidRPr="00976E44" w:rsidRDefault="00026931" w:rsidP="00026931">
      <w:pPr>
        <w:rPr>
          <w:sz w:val="16"/>
        </w:rPr>
      </w:pPr>
      <w:r w:rsidRPr="00976E44">
        <w:rPr>
          <w:sz w:val="16"/>
        </w:rPr>
        <w:t xml:space="preserve">A recent document by Médecins Sans </w:t>
      </w:r>
      <w:proofErr w:type="spellStart"/>
      <w:r w:rsidRPr="00976E44">
        <w:rPr>
          <w:sz w:val="16"/>
        </w:rPr>
        <w:t>Frontières</w:t>
      </w:r>
      <w:proofErr w:type="spellEnd"/>
      <w:r w:rsidRPr="00976E44">
        <w:rPr>
          <w:sz w:val="16"/>
        </w:rPr>
        <w:t xml:space="preserve">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proofErr w:type="gramStart"/>
      <w:r w:rsidRPr="00976E44">
        <w:rPr>
          <w:rStyle w:val="Emphasis"/>
        </w:rPr>
        <w:t>treatments</w:t>
      </w:r>
      <w:proofErr w:type="gramEnd"/>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61FD758B" w14:textId="77777777" w:rsidR="00026931" w:rsidRPr="00976E44" w:rsidRDefault="00026931" w:rsidP="00026931">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53933C39" w14:textId="77777777" w:rsidR="00026931" w:rsidRPr="00976E44" w:rsidRDefault="00026931" w:rsidP="00026931">
      <w:pPr>
        <w:rPr>
          <w:sz w:val="16"/>
        </w:rPr>
      </w:pPr>
      <w:r w:rsidRPr="00976E44">
        <w:rPr>
          <w:sz w:val="16"/>
        </w:rPr>
        <w:t xml:space="preserve">Private companies received 94.6 per cent of this funding; </w:t>
      </w:r>
      <w:proofErr w:type="spellStart"/>
      <w:r w:rsidRPr="00976E44">
        <w:rPr>
          <w:sz w:val="16"/>
        </w:rPr>
        <w:t>Moderna</w:t>
      </w:r>
      <w:proofErr w:type="spellEnd"/>
      <w:r w:rsidRPr="00976E44">
        <w:rPr>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527A31AB" w14:textId="77777777" w:rsidR="00026931" w:rsidRPr="00976E44" w:rsidRDefault="00026931" w:rsidP="00026931">
      <w:pPr>
        <w:rPr>
          <w:sz w:val="16"/>
        </w:rPr>
      </w:pPr>
      <w:r w:rsidRPr="00976E44">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76E44">
        <w:rPr>
          <w:sz w:val="16"/>
        </w:rPr>
        <w:t>favouring</w:t>
      </w:r>
      <w:proofErr w:type="spellEnd"/>
      <w:r w:rsidRPr="00976E44">
        <w:rPr>
          <w:sz w:val="16"/>
        </w:rPr>
        <w:t xml:space="preserve"> developing countries’ products against this promise of technology transfer.</w:t>
      </w:r>
    </w:p>
    <w:p w14:paraId="34D05A98" w14:textId="77777777" w:rsidR="00026931" w:rsidRPr="00976E44" w:rsidRDefault="00026931" w:rsidP="00026931">
      <w:pPr>
        <w:rPr>
          <w:rStyle w:val="Emphasis"/>
        </w:rPr>
      </w:pPr>
      <w:r w:rsidRPr="00976E44">
        <w:rPr>
          <w:u w:val="single"/>
        </w:rPr>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rPr>
          <w:sz w:val="16"/>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importing. The </w:t>
      </w:r>
      <w:r w:rsidRPr="00976E44">
        <w:rPr>
          <w:u w:val="single"/>
        </w:rPr>
        <w:t xml:space="preserve">market for vaccine materials includes consumables, single-use reactors bags, filters, </w:t>
      </w:r>
      <w:r w:rsidRPr="00976E44">
        <w:rPr>
          <w:u w:val="single"/>
        </w:rPr>
        <w:lastRenderedPageBreak/>
        <w:t>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rPr>
          <w:sz w:val="16"/>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38303B28" w14:textId="77777777" w:rsidR="00026931" w:rsidRPr="00976E44" w:rsidRDefault="00026931" w:rsidP="00026931">
      <w:pPr>
        <w:rPr>
          <w:u w:val="single"/>
        </w:rPr>
      </w:pPr>
      <w:r w:rsidRPr="00976E44">
        <w:rPr>
          <w:sz w:val="16"/>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proofErr w:type="spellStart"/>
      <w:r w:rsidRPr="00976E44">
        <w:rPr>
          <w:highlight w:val="green"/>
          <w:u w:val="single"/>
        </w:rPr>
        <w:t>jeopardise</w:t>
      </w:r>
      <w:proofErr w:type="spellEnd"/>
      <w:r w:rsidRPr="00976E44">
        <w:rPr>
          <w:highlight w:val="green"/>
          <w:u w:val="single"/>
        </w:rPr>
        <w:t xml:space="preserv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rPr>
          <w:sz w:val="16"/>
        </w:rPr>
        <w:t xml:space="preserve">. For instance, in the early 1990s, when Indian company </w:t>
      </w:r>
      <w:proofErr w:type="spellStart"/>
      <w:r w:rsidRPr="00976E44">
        <w:rPr>
          <w:sz w:val="16"/>
        </w:rPr>
        <w:t>Shantha</w:t>
      </w:r>
      <w:proofErr w:type="spellEnd"/>
      <w:r w:rsidRPr="00976E44">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76E44">
        <w:rPr>
          <w:u w:val="single"/>
        </w:rPr>
        <w:t>Shantha</w:t>
      </w:r>
      <w:proofErr w:type="spellEnd"/>
      <w:r w:rsidRPr="00976E44">
        <w:rPr>
          <w:u w:val="single"/>
        </w:rPr>
        <w:t xml:space="preserve">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xml:space="preserve">, and the UNICEF (United Nations Children’s Emergency Fund) mass inoculation </w:t>
      </w:r>
      <w:proofErr w:type="spellStart"/>
      <w:r w:rsidRPr="00976E44">
        <w:rPr>
          <w:u w:val="single"/>
        </w:rPr>
        <w:t>programme</w:t>
      </w:r>
      <w:proofErr w:type="spellEnd"/>
      <w:r w:rsidRPr="00976E44">
        <w:rPr>
          <w:u w:val="single"/>
        </w:rPr>
        <w:t xml:space="preserve"> uses this vaccine against Hepatitis B. In 2009, </w:t>
      </w:r>
      <w:proofErr w:type="spellStart"/>
      <w:r w:rsidRPr="00976E44">
        <w:rPr>
          <w:u w:val="single"/>
        </w:rPr>
        <w:t>Shantha</w:t>
      </w:r>
      <w:proofErr w:type="spellEnd"/>
      <w:r w:rsidRPr="00976E44">
        <w:rPr>
          <w:u w:val="single"/>
        </w:rPr>
        <w:t xml:space="preserve"> sold over 120 million doses of vaccines globally.</w:t>
      </w:r>
    </w:p>
    <w:p w14:paraId="2D5A4161" w14:textId="77777777" w:rsidR="00026931" w:rsidRPr="00976E44" w:rsidRDefault="00026931" w:rsidP="00026931">
      <w:pPr>
        <w:rPr>
          <w:sz w:val="16"/>
        </w:rPr>
      </w:pP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rPr>
          <w:sz w:val="16"/>
        </w:rPr>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976E44">
        <w:rPr>
          <w:sz w:val="16"/>
        </w:rPr>
        <w:t>Africa</w:t>
      </w:r>
      <w:proofErr w:type="gramEnd"/>
      <w:r w:rsidRPr="00976E44">
        <w:rPr>
          <w:sz w:val="16"/>
        </w:rPr>
        <w:t xml:space="preserve"> and Tunisia have limited manufacturing capacities, which could also produce COVID-19 vaccines after repurposing.</w:t>
      </w:r>
    </w:p>
    <w:p w14:paraId="7A8AE387" w14:textId="77777777" w:rsidR="00026931" w:rsidRPr="00976E44" w:rsidRDefault="00026931" w:rsidP="00026931">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3D47A236" w14:textId="77777777" w:rsidR="00026931" w:rsidRPr="00976E44" w:rsidRDefault="00026931" w:rsidP="00026931">
      <w:pPr>
        <w:rPr>
          <w:sz w:val="16"/>
          <w:szCs w:val="16"/>
        </w:rPr>
      </w:pPr>
      <w:r w:rsidRPr="00976E44">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76E44">
        <w:rPr>
          <w:sz w:val="16"/>
          <w:szCs w:val="16"/>
        </w:rPr>
        <w:t>programmes</w:t>
      </w:r>
      <w:proofErr w:type="spellEnd"/>
      <w:r w:rsidRPr="00976E44">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76E44">
        <w:rPr>
          <w:sz w:val="16"/>
          <w:szCs w:val="16"/>
        </w:rPr>
        <w:t>Maitri</w:t>
      </w:r>
      <w:proofErr w:type="spellEnd"/>
      <w:r w:rsidRPr="00976E44">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76E44">
        <w:rPr>
          <w:sz w:val="16"/>
          <w:szCs w:val="16"/>
        </w:rPr>
        <w:t>Covaxin</w:t>
      </w:r>
      <w:proofErr w:type="spellEnd"/>
      <w:r w:rsidRPr="00976E44">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76E44">
        <w:rPr>
          <w:sz w:val="16"/>
          <w:szCs w:val="16"/>
        </w:rPr>
        <w:t>Maitri</w:t>
      </w:r>
      <w:proofErr w:type="spellEnd"/>
      <w:r w:rsidRPr="00976E44">
        <w:rPr>
          <w:sz w:val="16"/>
          <w:szCs w:val="16"/>
        </w:rPr>
        <w:t xml:space="preserve"> initiative is the scarcity of </w:t>
      </w:r>
      <w:r w:rsidRPr="00976E44">
        <w:rPr>
          <w:sz w:val="16"/>
          <w:szCs w:val="16"/>
        </w:rPr>
        <w:lastRenderedPageBreak/>
        <w:t xml:space="preserve">vaccines at home. On the other hand, China is increasing its standing in Africa, South </w:t>
      </w:r>
      <w:proofErr w:type="gramStart"/>
      <w:r w:rsidRPr="00976E44">
        <w:rPr>
          <w:sz w:val="16"/>
          <w:szCs w:val="16"/>
        </w:rPr>
        <w:t>America</w:t>
      </w:r>
      <w:proofErr w:type="gramEnd"/>
      <w:r w:rsidRPr="00976E44">
        <w:rPr>
          <w:sz w:val="16"/>
          <w:szCs w:val="16"/>
        </w:rPr>
        <w:t xml:space="preserve"> and the Pacific through vaccine diplomacy. The WHO approval of the Chinese vaccines and lack of access to vaccines by most developing countries, </w:t>
      </w:r>
      <w:proofErr w:type="gramStart"/>
      <w:r w:rsidRPr="00976E44">
        <w:rPr>
          <w:sz w:val="16"/>
          <w:szCs w:val="16"/>
        </w:rPr>
        <w:t>opens up</w:t>
      </w:r>
      <w:proofErr w:type="gramEnd"/>
      <w:r w:rsidRPr="00976E44">
        <w:rPr>
          <w:sz w:val="16"/>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76E44">
        <w:rPr>
          <w:sz w:val="16"/>
          <w:szCs w:val="16"/>
        </w:rPr>
        <w:t>pressurising</w:t>
      </w:r>
      <w:proofErr w:type="spellEnd"/>
      <w:r w:rsidRPr="00976E44">
        <w:rPr>
          <w:sz w:val="16"/>
          <w:szCs w:val="16"/>
        </w:rPr>
        <w:t>, to make the waiver happen.</w:t>
      </w:r>
    </w:p>
    <w:p w14:paraId="0026C850" w14:textId="77777777" w:rsidR="00026931" w:rsidRPr="00976E44" w:rsidRDefault="00026931" w:rsidP="00026931">
      <w:pPr>
        <w:pStyle w:val="Heading4"/>
        <w:rPr>
          <w:rFonts w:cs="Calibri"/>
        </w:rPr>
      </w:pPr>
      <w:r w:rsidRPr="00976E44">
        <w:rPr>
          <w:rFonts w:cs="Calibri"/>
        </w:rPr>
        <w:t xml:space="preserve">Yes </w:t>
      </w:r>
      <w:r w:rsidRPr="00976E44">
        <w:rPr>
          <w:rFonts w:cs="Calibri"/>
          <w:u w:val="single"/>
        </w:rPr>
        <w:t>scale-up</w:t>
      </w:r>
      <w:r w:rsidRPr="00976E44">
        <w:rPr>
          <w:rFonts w:cs="Calibri"/>
        </w:rPr>
        <w:t xml:space="preserve"> for covid.</w:t>
      </w:r>
    </w:p>
    <w:p w14:paraId="6ADF5E9B" w14:textId="77777777" w:rsidR="00026931" w:rsidRPr="00976E44" w:rsidRDefault="00026931" w:rsidP="00026931">
      <w:proofErr w:type="spellStart"/>
      <w:r w:rsidRPr="00976E44">
        <w:rPr>
          <w:rStyle w:val="Style13ptBold"/>
        </w:rPr>
        <w:t>Erfani</w:t>
      </w:r>
      <w:proofErr w:type="spellEnd"/>
      <w:r w:rsidRPr="00976E44">
        <w:rPr>
          <w:rStyle w:val="Style13ptBold"/>
        </w:rPr>
        <w:t xml:space="preserve"> et al 21</w:t>
      </w:r>
      <w:r w:rsidRPr="00976E44">
        <w:t xml:space="preserve"> [</w:t>
      </w:r>
      <w:proofErr w:type="spellStart"/>
      <w:r w:rsidRPr="00976E44">
        <w:t>Parsa</w:t>
      </w:r>
      <w:proofErr w:type="spellEnd"/>
      <w:r w:rsidRPr="00976E44">
        <w:t xml:space="preserve">; Lawrence </w:t>
      </w:r>
      <w:proofErr w:type="spellStart"/>
      <w:r w:rsidRPr="00976E44">
        <w:t>Gostin</w:t>
      </w:r>
      <w:proofErr w:type="spellEnd"/>
      <w:r w:rsidRPr="00976E44">
        <w:t xml:space="preserve">; Vanessa Kerry; </w:t>
      </w:r>
      <w:proofErr w:type="spellStart"/>
      <w:r w:rsidRPr="00976E44">
        <w:t>Parsa</w:t>
      </w:r>
      <w:proofErr w:type="spellEnd"/>
      <w:r w:rsidRPr="00976E44">
        <w:t xml:space="preserve"> </w:t>
      </w:r>
      <w:proofErr w:type="spellStart"/>
      <w:r w:rsidRPr="00976E44">
        <w:t>Erfani</w:t>
      </w:r>
      <w:proofErr w:type="spellEnd"/>
      <w:r w:rsidRPr="00976E44">
        <w:t xml:space="preserve"> is a Fogarty Global Health Scholar at Harvard Medical School and the University of Global Health Equity. Lawrence </w:t>
      </w:r>
      <w:proofErr w:type="spellStart"/>
      <w:r w:rsidRPr="00976E44">
        <w:t>Gostin</w:t>
      </w:r>
      <w:proofErr w:type="spellEnd"/>
      <w:r w:rsidRPr="00976E44">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0" w:history="1">
        <w:r w:rsidRPr="00976E44">
          <w:rPr>
            <w:rStyle w:val="Hyperlink"/>
          </w:rPr>
          <w:t>https://www.statnews.com/2021/05/19/beyond-a-symbolic-gesture-whats-needed-to-turn-the-ip-waiver-into-covid-19-vaccines/</w:t>
        </w:r>
      </w:hyperlink>
      <w:r w:rsidRPr="00976E44">
        <w:t>] Justin</w:t>
      </w:r>
    </w:p>
    <w:p w14:paraId="163D4D55" w14:textId="77777777" w:rsidR="00026931" w:rsidRPr="00976E44" w:rsidRDefault="00026931" w:rsidP="00026931">
      <w:pPr>
        <w:rPr>
          <w:sz w:val="16"/>
        </w:rPr>
      </w:pPr>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48CC82D4" w14:textId="77777777" w:rsidR="00026931" w:rsidRPr="00976E44" w:rsidRDefault="00026931" w:rsidP="00026931">
      <w:pPr>
        <w:rPr>
          <w:sz w:val="16"/>
        </w:rPr>
      </w:pPr>
      <w:r w:rsidRPr="00976E44">
        <w:rPr>
          <w:u w:val="single"/>
        </w:rPr>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rPr>
          <w:sz w:val="16"/>
        </w:rPr>
        <w:t>. And Covid-19, at the current global response and vaccination rates, will be a threat for years.</w:t>
      </w:r>
    </w:p>
    <w:p w14:paraId="68C3EDC2" w14:textId="77777777" w:rsidR="00026931" w:rsidRPr="00976E44" w:rsidRDefault="00026931" w:rsidP="00026931">
      <w:pPr>
        <w:rPr>
          <w:rStyle w:val="Emphasis"/>
        </w:rPr>
      </w:pPr>
      <w:r w:rsidRPr="00976E44">
        <w:rPr>
          <w:u w:val="single"/>
        </w:rPr>
        <w:t xml:space="preserve">Both truths suggest that we </w:t>
      </w:r>
      <w:r w:rsidRPr="00976E44">
        <w:rPr>
          <w:rStyle w:val="Emphasis"/>
        </w:rPr>
        <w:t>pass the blueprint and build the kitchen.</w:t>
      </w:r>
    </w:p>
    <w:p w14:paraId="3F851726" w14:textId="77777777" w:rsidR="00026931" w:rsidRPr="00976E44" w:rsidRDefault="00026931" w:rsidP="00026931">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rPr>
          <w:sz w:val="16"/>
        </w:rPr>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6FD5E751" w14:textId="77777777" w:rsidR="00026931" w:rsidRPr="00976E44" w:rsidRDefault="00026931" w:rsidP="00026931"/>
    <w:p w14:paraId="69760362" w14:textId="77777777" w:rsidR="00026931" w:rsidRPr="00976E44" w:rsidRDefault="00026931" w:rsidP="00026931">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6F6CB1BF" w14:textId="77777777" w:rsidR="00026931" w:rsidRPr="00976E44" w:rsidRDefault="00026931" w:rsidP="00026931">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11" w:history="1">
        <w:r w:rsidRPr="00976E44">
          <w:rPr>
            <w:rStyle w:val="Hyperlink"/>
          </w:rPr>
          <w:t>https://www.tandfonline.com/doi/full/10.1080/25751654.2021.1890867</w:t>
        </w:r>
      </w:hyperlink>
      <w:r w:rsidRPr="00976E44">
        <w:t>] Justin</w:t>
      </w:r>
    </w:p>
    <w:p w14:paraId="37EBE2D9" w14:textId="77777777" w:rsidR="00026931" w:rsidRPr="00976E44" w:rsidRDefault="00026931" w:rsidP="00026931">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6F6A7F69" w14:textId="77777777" w:rsidR="00026931" w:rsidRPr="00976E44" w:rsidRDefault="00026931" w:rsidP="00026931">
      <w:pPr>
        <w:rPr>
          <w:sz w:val="16"/>
        </w:rPr>
      </w:pPr>
      <w:r w:rsidRPr="00976E44">
        <w:rPr>
          <w:sz w:val="16"/>
        </w:rPr>
        <w:lastRenderedPageBreak/>
        <w:t xml:space="preserve">The relationship between pandemics and war is </w:t>
      </w:r>
      <w:proofErr w:type="gramStart"/>
      <w:r w:rsidRPr="00976E44">
        <w:rPr>
          <w:sz w:val="16"/>
        </w:rPr>
        <w:t>as long as</w:t>
      </w:r>
      <w:proofErr w:type="gramEnd"/>
      <w:r w:rsidRPr="00976E44">
        <w:rPr>
          <w:sz w:val="16"/>
        </w:rPr>
        <w:t xml:space="preserve">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63A6E484" w14:textId="77777777" w:rsidR="00026931" w:rsidRPr="00976E44" w:rsidRDefault="00026931" w:rsidP="00026931">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14998215" w14:textId="77777777" w:rsidR="00026931" w:rsidRPr="00976E44" w:rsidRDefault="00026931" w:rsidP="00026931">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60202935" w14:textId="77777777" w:rsidR="00026931" w:rsidRPr="00976E44" w:rsidRDefault="00026931" w:rsidP="00026931">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4CD9BE54" w14:textId="77777777" w:rsidR="00026931" w:rsidRPr="00976E44" w:rsidRDefault="00026931" w:rsidP="00026931">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586781D1" w14:textId="77777777" w:rsidR="00026931" w:rsidRPr="00976E44" w:rsidRDefault="00026931" w:rsidP="00026931">
      <w:pPr>
        <w:rPr>
          <w:sz w:val="16"/>
        </w:rPr>
      </w:pPr>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w:t>
      </w:r>
      <w:r w:rsidRPr="00976E44">
        <w:rPr>
          <w:u w:val="single"/>
        </w:rPr>
        <w:lastRenderedPageBreak/>
        <w:t xml:space="preserve">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15EC1EF2" w14:textId="77777777" w:rsidR="00026931" w:rsidRPr="00976E44" w:rsidRDefault="00026931" w:rsidP="00026931">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1E6BF299" w14:textId="77777777" w:rsidR="00026931" w:rsidRDefault="00026931" w:rsidP="00026931">
      <w:pPr>
        <w:rPr>
          <w:rStyle w:val="Emphasis"/>
          <w:rFonts w:eastAsiaTheme="majorEastAsia"/>
          <w:sz w:val="32"/>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sz w:val="32"/>
        </w:rPr>
        <w:t>cascading effects on the risk of nuclear war.</w:t>
      </w:r>
    </w:p>
    <w:p w14:paraId="2E469267" w14:textId="77777777" w:rsidR="00026931" w:rsidRPr="00331BF2" w:rsidRDefault="00026931" w:rsidP="00026931">
      <w:pPr>
        <w:pStyle w:val="Heading4"/>
      </w:pPr>
      <w:r w:rsidRPr="00331BF2">
        <w:t xml:space="preserve">Put away your </w:t>
      </w:r>
      <w:proofErr w:type="spellStart"/>
      <w:r w:rsidRPr="00331BF2">
        <w:t>disads</w:t>
      </w:r>
      <w:proofErr w:type="spellEnd"/>
      <w:r w:rsidRPr="00331BF2">
        <w:t xml:space="preserve"> – the </w:t>
      </w:r>
      <w:proofErr w:type="spellStart"/>
      <w:r w:rsidRPr="00331BF2">
        <w:t>Aff</w:t>
      </w:r>
      <w:proofErr w:type="spellEnd"/>
      <w:r w:rsidRPr="00331BF2">
        <w:t xml:space="preserve"> outweighs any impacts.</w:t>
      </w:r>
    </w:p>
    <w:p w14:paraId="646B4372" w14:textId="77777777" w:rsidR="00026931" w:rsidRPr="00CE11B7" w:rsidRDefault="00026931" w:rsidP="00026931">
      <w:pPr>
        <w:pStyle w:val="Tag2"/>
        <w:spacing w:line="240" w:lineRule="auto"/>
      </w:pPr>
      <w:proofErr w:type="spellStart"/>
      <w:r w:rsidRPr="00CE11B7">
        <w:rPr>
          <w:bCs/>
          <w:sz w:val="28"/>
          <w:szCs w:val="28"/>
        </w:rPr>
        <w:t>Pummer</w:t>
      </w:r>
      <w:proofErr w:type="spellEnd"/>
      <w:r w:rsidRPr="00CE11B7">
        <w:rPr>
          <w:bCs/>
          <w:sz w:val="28"/>
          <w:szCs w:val="28"/>
        </w:rPr>
        <w:t xml:space="preserve"> 15</w:t>
      </w:r>
      <w:r w:rsidRPr="00CE11B7">
        <w:t xml:space="preserve"> </w:t>
      </w:r>
      <w:r w:rsidRPr="00894DFB">
        <w:rPr>
          <w:b w:val="0"/>
          <w:bCs/>
          <w:sz w:val="16"/>
          <w:szCs w:val="16"/>
        </w:rPr>
        <w:t>[Theron, Junior Research Fellow in Philosophy at St. Anne's College, University of Oxford. “Moral Agreement on Saving the World” Practical Ethics, University of Oxford. May 18, 2015] AT</w:t>
      </w:r>
    </w:p>
    <w:p w14:paraId="020757F1" w14:textId="77777777" w:rsidR="00026931" w:rsidRDefault="00026931" w:rsidP="00026931">
      <w:r w:rsidRPr="00CE11B7">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CE11B7">
        <w:rPr>
          <w:rFonts w:asciiTheme="majorHAnsi" w:hAnsiTheme="majorHAnsi" w:cstheme="majorHAnsi"/>
          <w:sz w:val="16"/>
        </w:rPr>
        <w:t>, whatever general moral view we adopt</w:t>
      </w:r>
      <w:r w:rsidRPr="00CE11B7">
        <w:rPr>
          <w:rStyle w:val="StyleUnderline"/>
          <w:rFonts w:cstheme="majorHAnsi"/>
        </w:rPr>
        <w:t>: that it is very important to reduce the risk that all intelligent beings on this planet are eliminated by an enormous catastrophe, such as a nuclear war.</w:t>
      </w:r>
      <w:r w:rsidRPr="00CE11B7">
        <w:rPr>
          <w:rFonts w:asciiTheme="majorHAnsi" w:hAnsiTheme="majorHAnsi" w:cstheme="majorHAnsi"/>
          <w:sz w:val="16"/>
        </w:rPr>
        <w:t xml:space="preserve"> How we might in fact try to reduce such existential risks is discussed elsewhere. My claim here is only that </w:t>
      </w:r>
      <w:r w:rsidRPr="00CE11B7">
        <w:rPr>
          <w:rStyle w:val="StyleUnderline"/>
          <w:rFonts w:cstheme="majorHAnsi"/>
        </w:rPr>
        <w:t xml:space="preserve">we – whether we’re consequentialists, deontologists, or virtue ethicists – should all agree that we should try to save the world. </w:t>
      </w:r>
      <w:r w:rsidRPr="00CE11B7">
        <w:rPr>
          <w:rFonts w:asciiTheme="majorHAnsi" w:hAnsiTheme="majorHAnsi" w:cstheme="majorHAnsi"/>
          <w:sz w:val="16"/>
        </w:rPr>
        <w:t xml:space="preserve">According to consequentialism, we should maximize the good, where this is taken to be the goodness, from an impartial perspective, of outcomes. </w:t>
      </w:r>
      <w:r w:rsidRPr="00CE11B7">
        <w:rPr>
          <w:rStyle w:val="StyleUnderline"/>
          <w:rFonts w:cstheme="majorHAnsi"/>
        </w:rPr>
        <w:t>Clearly one thing that makes an outcome good is that the people in it are doing well. There is little disagreement here.</w:t>
      </w:r>
      <w:r w:rsidRPr="00CE11B7">
        <w:rPr>
          <w:rFonts w:asciiTheme="majorHAnsi" w:hAnsiTheme="majorHAnsi" w:cstheme="majorHAnsi"/>
          <w:sz w:val="16"/>
        </w:rPr>
        <w:t xml:space="preserve"> If the happiness or well-being of possible future people is just as important as that of people who already exist, and if they would have good lives, it is not hard to see how</w:t>
      </w:r>
      <w:r w:rsidRPr="00CE11B7">
        <w:rPr>
          <w:rStyle w:val="StyleUnderline"/>
          <w:rFonts w:cstheme="majorHAnsi"/>
        </w:rPr>
        <w:t xml:space="preserve"> </w:t>
      </w:r>
      <w:r w:rsidRPr="00CE11B7">
        <w:rPr>
          <w:rStyle w:val="StyleUnderline"/>
          <w:rFonts w:cstheme="majorHAnsi"/>
          <w:highlight w:val="green"/>
        </w:rPr>
        <w:t xml:space="preserve">reducing existential risk is </w:t>
      </w:r>
      <w:r w:rsidRPr="00CE11B7">
        <w:rPr>
          <w:rStyle w:val="StyleUnderline"/>
          <w:rFonts w:cstheme="majorHAnsi"/>
        </w:rPr>
        <w:t xml:space="preserve">easily </w:t>
      </w:r>
      <w:r w:rsidRPr="00CE11B7">
        <w:rPr>
          <w:rStyle w:val="StyleUnderline"/>
          <w:rFonts w:cstheme="majorHAnsi"/>
          <w:highlight w:val="green"/>
        </w:rPr>
        <w:t>the most important thing in the whole world.</w:t>
      </w:r>
      <w:r w:rsidRPr="00CE11B7">
        <w:rPr>
          <w:rStyle w:val="StyleUnderline"/>
          <w:rFonts w:cstheme="majorHAnsi"/>
        </w:rPr>
        <w:t xml:space="preserve"> This is for the familiar reason that there are </w:t>
      </w:r>
      <w:r w:rsidRPr="00CE11B7">
        <w:rPr>
          <w:rStyle w:val="StyleUnderline"/>
          <w:rFonts w:cstheme="majorHAnsi"/>
          <w:highlight w:val="green"/>
        </w:rPr>
        <w:t xml:space="preserve">so many people </w:t>
      </w:r>
      <w:r w:rsidRPr="00CE11B7">
        <w:rPr>
          <w:rStyle w:val="StyleUnderline"/>
          <w:rFonts w:cstheme="majorHAnsi"/>
        </w:rPr>
        <w:t xml:space="preserve">who </w:t>
      </w:r>
      <w:r w:rsidRPr="00CE11B7">
        <w:rPr>
          <w:rStyle w:val="StyleUnderline"/>
          <w:rFonts w:cstheme="majorHAnsi"/>
          <w:highlight w:val="green"/>
        </w:rPr>
        <w:t>could exist in the future</w:t>
      </w:r>
      <w:r w:rsidRPr="00CE11B7">
        <w:rPr>
          <w:rStyle w:val="StyleUnderline"/>
          <w:rFonts w:cstheme="majorHAnsi"/>
        </w:rPr>
        <w:t xml:space="preserve"> – there are </w:t>
      </w:r>
      <w:r w:rsidRPr="00CE11B7">
        <w:rPr>
          <w:rStyle w:val="StyleUnderline"/>
          <w:rFonts w:cstheme="majorHAnsi"/>
          <w:highlight w:val="green"/>
        </w:rPr>
        <w:t>trillions upon trillions</w:t>
      </w:r>
      <w:r w:rsidRPr="00CE11B7">
        <w:rPr>
          <w:rStyle w:val="StyleUnderline"/>
          <w:rFonts w:cstheme="majorHAnsi"/>
        </w:rPr>
        <w:t xml:space="preserve">… upon trillions. There are so many possible future people that </w:t>
      </w:r>
      <w:r w:rsidRPr="00CE11B7">
        <w:rPr>
          <w:rStyle w:val="StyleUnderline"/>
          <w:rFonts w:cstheme="majorHAnsi"/>
          <w:highlight w:val="green"/>
        </w:rPr>
        <w:t>reducing existential risk is</w:t>
      </w:r>
      <w:r w:rsidRPr="00CE11B7">
        <w:rPr>
          <w:rStyle w:val="StyleUnderline"/>
          <w:rFonts w:cstheme="majorHAnsi"/>
        </w:rPr>
        <w:t xml:space="preserve"> arguably </w:t>
      </w:r>
      <w:r w:rsidRPr="00CE11B7">
        <w:rPr>
          <w:rStyle w:val="StyleUnderline"/>
          <w:rFonts w:cstheme="majorHAnsi"/>
          <w:highlight w:val="green"/>
        </w:rPr>
        <w:t>the most important</w:t>
      </w:r>
      <w:r w:rsidRPr="00CE11B7">
        <w:rPr>
          <w:rStyle w:val="StyleUnderline"/>
          <w:rFonts w:cstheme="majorHAnsi"/>
        </w:rPr>
        <w:t xml:space="preserve"> thing in the world, </w:t>
      </w:r>
      <w:r w:rsidRPr="00CE11B7">
        <w:rPr>
          <w:rStyle w:val="StyleUnderline"/>
          <w:rFonts w:cstheme="majorHAnsi"/>
          <w:highlight w:val="green"/>
        </w:rPr>
        <w:t xml:space="preserve">even if the well-being of these possible people were given only 0.001% as much weight </w:t>
      </w:r>
      <w:r w:rsidRPr="00CE11B7">
        <w:rPr>
          <w:rStyle w:val="StyleUnderline"/>
          <w:rFonts w:cstheme="majorHAnsi"/>
        </w:rPr>
        <w:t>as that of existing people.</w:t>
      </w:r>
      <w:r w:rsidRPr="00CE11B7">
        <w:rPr>
          <w:rFonts w:asciiTheme="majorHAnsi" w:hAnsiTheme="majorHAnsi"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CE11B7">
        <w:rPr>
          <w:rStyle w:val="StyleUnderline"/>
          <w:rFonts w:cstheme="majorHAnsi"/>
        </w:rPr>
        <w:t xml:space="preserve">this case is strengthened by the fact that there’s a good chance that many existing people will, with the aid of life-extension technology, live very long and very </w:t>
      </w:r>
      <w:proofErr w:type="gramStart"/>
      <w:r w:rsidRPr="00CE11B7">
        <w:rPr>
          <w:rStyle w:val="StyleUnderline"/>
          <w:rFonts w:cstheme="majorHAnsi"/>
        </w:rPr>
        <w:t>high quality</w:t>
      </w:r>
      <w:proofErr w:type="gramEnd"/>
      <w:r w:rsidRPr="00CE11B7">
        <w:rPr>
          <w:rStyle w:val="StyleUnderline"/>
          <w:rFonts w:cstheme="majorHAnsi"/>
        </w:rPr>
        <w:t xml:space="preserve"> lives. You might think what I have just argued applies to consequentialists only. There is a tendency to assume that, if an argument appeals to consequentialist considerations (the goodness of outcomes), it is irrelevant to non-</w:t>
      </w:r>
      <w:r w:rsidRPr="00CE11B7">
        <w:rPr>
          <w:rStyle w:val="StyleUnderline"/>
          <w:rFonts w:cstheme="majorHAnsi"/>
        </w:rPr>
        <w:lastRenderedPageBreak/>
        <w:t xml:space="preserve">consequentialists. But </w:t>
      </w:r>
      <w:r w:rsidRPr="00CE11B7">
        <w:rPr>
          <w:rStyle w:val="Emphasis"/>
          <w:rFonts w:asciiTheme="majorHAnsi" w:hAnsiTheme="majorHAnsi" w:cstheme="majorHAnsi"/>
        </w:rPr>
        <w:t>that is a huge mistake.</w:t>
      </w:r>
      <w:r w:rsidRPr="00CE11B7">
        <w:rPr>
          <w:rFonts w:asciiTheme="majorHAnsi" w:hAnsiTheme="majorHAnsi" w:cstheme="majorHAnsi"/>
          <w:sz w:val="16"/>
        </w:rPr>
        <w:t xml:space="preserve"> </w:t>
      </w:r>
      <w:r w:rsidRPr="00CE11B7">
        <w:rPr>
          <w:rStyle w:val="StyleUnderline"/>
          <w:rFonts w:cstheme="majorHAnsi"/>
        </w:rPr>
        <w:t xml:space="preserve">Non-consequentialism is the view that there’s more that determines rightness than the goodness of consequences or outcomes; </w:t>
      </w:r>
      <w:r w:rsidRPr="00CE11B7">
        <w:rPr>
          <w:rStyle w:val="Emphasis"/>
          <w:rFonts w:asciiTheme="majorHAnsi" w:hAnsiTheme="majorHAnsi" w:cstheme="majorHAnsi"/>
        </w:rPr>
        <w:t>it is not the view that the latter don’t matter</w:t>
      </w:r>
      <w:r w:rsidRPr="00CE11B7">
        <w:rPr>
          <w:rStyle w:val="StyleUnderline"/>
          <w:rFonts w:cstheme="majorHAnsi"/>
        </w:rPr>
        <w:t>.</w:t>
      </w:r>
      <w:r w:rsidRPr="00CE11B7">
        <w:rPr>
          <w:rFonts w:asciiTheme="majorHAnsi" w:hAnsiTheme="majorHAnsi" w:cstheme="majorHAnsi"/>
          <w:sz w:val="16"/>
        </w:rPr>
        <w:t xml:space="preserve"> Even John Rawls wrote, “</w:t>
      </w:r>
      <w:r w:rsidRPr="00CE11B7">
        <w:rPr>
          <w:rStyle w:val="StyleUnderline"/>
          <w:rFonts w:cstheme="majorHAnsi"/>
        </w:rPr>
        <w:t>All ethical doctrines worth our attention take consequences into account in judging rightness. One which did not would simply be irrational, crazy.</w:t>
      </w:r>
      <w:r w:rsidRPr="00CE11B7">
        <w:rPr>
          <w:rFonts w:asciiTheme="majorHAnsi" w:hAnsiTheme="majorHAnsi" w:cstheme="majorHAnsi"/>
          <w:sz w:val="16"/>
        </w:rPr>
        <w:t xml:space="preserve">” </w:t>
      </w:r>
      <w:r w:rsidRPr="00CE11B7">
        <w:rPr>
          <w:rStyle w:val="Emphasis"/>
          <w:rFonts w:asciiTheme="majorHAnsi" w:hAnsiTheme="majorHAnsi" w:cstheme="majorHAnsi"/>
        </w:rPr>
        <w:t>Minimally plausible versions of deontology and virtue ethics must be concerned in part with promoting the good</w:t>
      </w:r>
      <w:r w:rsidRPr="00CE11B7">
        <w:rPr>
          <w:rStyle w:val="StyleUnderline"/>
          <w:rFonts w:cstheme="majorHAnsi"/>
        </w:rPr>
        <w:t>, from an impartial point of view.</w:t>
      </w:r>
      <w:r w:rsidRPr="00CE11B7">
        <w:rPr>
          <w:rFonts w:asciiTheme="majorHAnsi" w:hAnsiTheme="majorHAnsi" w:cstheme="majorHAnsi"/>
          <w:sz w:val="16"/>
        </w:rPr>
        <w:t xml:space="preserve"> </w:t>
      </w:r>
      <w:r w:rsidRPr="00CE11B7">
        <w:rPr>
          <w:rStyle w:val="StyleUnderline"/>
          <w:rFonts w:cstheme="majorHAnsi"/>
        </w:rPr>
        <w:t>They’d thus imply very strong reasons to reduce existential risk</w:t>
      </w:r>
      <w:r w:rsidRPr="00CE11B7">
        <w:rPr>
          <w:rFonts w:asciiTheme="majorHAnsi" w:hAnsiTheme="majorHAnsi"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CE11B7">
        <w:rPr>
          <w:rStyle w:val="StyleUnderline"/>
          <w:rFonts w:cstheme="majorHAnsi"/>
        </w:rPr>
        <w:t>Even egoism, the view that each agent should maximize her own good, might imply strong reasons to reduce existential risk.</w:t>
      </w:r>
      <w:r w:rsidRPr="00CE11B7">
        <w:rPr>
          <w:rFonts w:asciiTheme="majorHAnsi" w:hAnsiTheme="majorHAnsi" w:cstheme="majorHAnsi"/>
          <w:sz w:val="16"/>
        </w:rPr>
        <w:t xml:space="preserve"> It will depend, among other things, on what one’s own good </w:t>
      </w:r>
      <w:proofErr w:type="gramStart"/>
      <w:r w:rsidRPr="00CE11B7">
        <w:rPr>
          <w:rFonts w:asciiTheme="majorHAnsi" w:hAnsiTheme="majorHAnsi" w:cstheme="majorHAnsi"/>
          <w:sz w:val="16"/>
        </w:rPr>
        <w:t>consists</w:t>
      </w:r>
      <w:proofErr w:type="gramEnd"/>
      <w:r w:rsidRPr="00CE11B7">
        <w:rPr>
          <w:rFonts w:asciiTheme="majorHAnsi" w:hAnsiTheme="majorHAnsi" w:cstheme="maj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CE11B7">
        <w:rPr>
          <w:rFonts w:asciiTheme="majorHAnsi" w:hAnsiTheme="majorHAnsi" w:cstheme="majorHAnsi"/>
          <w:sz w:val="16"/>
        </w:rPr>
        <w:t>actually desires</w:t>
      </w:r>
      <w:proofErr w:type="gramEnd"/>
      <w:r w:rsidRPr="00CE11B7">
        <w:rPr>
          <w:rFonts w:asciiTheme="majorHAnsi" w:hAnsiTheme="majorHAnsi" w:cstheme="majorHAnsi"/>
          <w:sz w:val="16"/>
        </w:rPr>
        <w:t xml:space="preserve"> to do that act). </w:t>
      </w:r>
      <w:r w:rsidRPr="00CE11B7">
        <w:rPr>
          <w:rStyle w:val="StyleUnderline"/>
          <w:rFonts w:cstheme="majorHAnsi"/>
        </w:rPr>
        <w:t>To be minimally plausible, egoism will need to be paired with a more sophisticated account of well-being.</w:t>
      </w:r>
      <w:r w:rsidRPr="00CE11B7">
        <w:rPr>
          <w:rFonts w:asciiTheme="majorHAnsi" w:hAnsiTheme="majorHAnsi" w:cstheme="majorHAnsi"/>
          <w:sz w:val="16"/>
        </w:rPr>
        <w:t xml:space="preserve"> To see this, it is enough to consider, as Plato did, the possibility of a ring of invisibility – </w:t>
      </w:r>
      <w:r w:rsidRPr="00CE11B7">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E11B7">
        <w:rPr>
          <w:rFonts w:asciiTheme="majorHAnsi" w:hAnsiTheme="majorHAnsi" w:cstheme="majorHAnsi"/>
          <w:sz w:val="16"/>
        </w:rPr>
        <w:t xml:space="preserve">, in some robust way, where this would to a significant extent be a function of other-regarding concerns (see chapter 12 of this classic intro to ethics). But </w:t>
      </w:r>
      <w:r w:rsidRPr="00CE11B7">
        <w:rPr>
          <w:rStyle w:val="StyleUnderline"/>
          <w:rFonts w:cstheme="majorHAnsi"/>
        </w:rPr>
        <w:t>once these elements are included, we can (roughly, as above) argue that this sort of egoism will imply strong reasons to reduce existential risk.</w:t>
      </w:r>
      <w:r w:rsidRPr="00CE11B7">
        <w:rPr>
          <w:rFonts w:asciiTheme="majorHAnsi" w:hAnsiTheme="majorHAnsi" w:cstheme="majorHAnsi"/>
          <w:sz w:val="16"/>
        </w:rPr>
        <w:t xml:space="preserve"> Add to </w:t>
      </w:r>
      <w:proofErr w:type="gramStart"/>
      <w:r w:rsidRPr="00CE11B7">
        <w:rPr>
          <w:rFonts w:asciiTheme="majorHAnsi" w:hAnsiTheme="majorHAnsi" w:cstheme="majorHAnsi"/>
          <w:sz w:val="16"/>
        </w:rPr>
        <w:t>all of</w:t>
      </w:r>
      <w:proofErr w:type="gramEnd"/>
      <w:r w:rsidRPr="00CE11B7">
        <w:rPr>
          <w:rFonts w:asciiTheme="majorHAnsi" w:hAnsiTheme="majorHAnsi" w:cstheme="maj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E11B7">
        <w:rPr>
          <w:rStyle w:val="Emphasis"/>
          <w:rFonts w:asciiTheme="majorHAnsi" w:hAnsiTheme="majorHAnsi" w:cstheme="majorHAnsi"/>
          <w:highlight w:val="green"/>
        </w:rPr>
        <w:t xml:space="preserve">We should also </w:t>
      </w:r>
      <w:proofErr w:type="gramStart"/>
      <w:r w:rsidRPr="00CE11B7">
        <w:rPr>
          <w:rStyle w:val="Emphasis"/>
          <w:rFonts w:asciiTheme="majorHAnsi" w:hAnsiTheme="majorHAnsi" w:cstheme="majorHAnsi"/>
          <w:highlight w:val="green"/>
        </w:rPr>
        <w:t>take into account</w:t>
      </w:r>
      <w:proofErr w:type="gramEnd"/>
      <w:r w:rsidRPr="00CE11B7">
        <w:rPr>
          <w:rStyle w:val="Emphasis"/>
          <w:rFonts w:asciiTheme="majorHAnsi" w:hAnsiTheme="majorHAnsi" w:cstheme="majorHAnsi"/>
          <w:highlight w:val="green"/>
        </w:rPr>
        <w:t xml:space="preserve"> moral uncertainty.</w:t>
      </w:r>
      <w:r w:rsidRPr="00CE11B7">
        <w:rPr>
          <w:rFonts w:asciiTheme="majorHAnsi" w:hAnsiTheme="majorHAnsi" w:cstheme="majorHAnsi"/>
          <w:sz w:val="16"/>
        </w:rPr>
        <w:t xml:space="preserve"> </w:t>
      </w:r>
      <w:r w:rsidRPr="00CE11B7">
        <w:rPr>
          <w:rStyle w:val="StyleUnderline"/>
          <w:rFonts w:cstheme="majorHAnsi"/>
        </w:rPr>
        <w:t>What is it reasonable for one to do, when one is uncertain not (only) about the empirical facts, but also about the moral facts?</w:t>
      </w:r>
      <w:r w:rsidRPr="00CE11B7">
        <w:rPr>
          <w:rFonts w:asciiTheme="majorHAnsi" w:hAnsiTheme="majorHAnsi" w:cstheme="majorHAnsi"/>
          <w:sz w:val="16"/>
        </w:rPr>
        <w:t xml:space="preserve"> I’ve just argued that </w:t>
      </w:r>
      <w:r w:rsidRPr="00CE11B7">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CE11B7">
        <w:rPr>
          <w:rFonts w:asciiTheme="majorHAnsi" w:hAnsiTheme="majorHAnsi" w:cstheme="majorHAnsi"/>
          <w:sz w:val="16"/>
        </w:rPr>
        <w:t xml:space="preserve"> But </w:t>
      </w:r>
      <w:r w:rsidRPr="00CE11B7">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CE11B7">
        <w:rPr>
          <w:rFonts w:asciiTheme="majorHAnsi" w:hAnsiTheme="majorHAnsi" w:cstheme="majorHAnsi"/>
          <w:sz w:val="16"/>
        </w:rPr>
        <w:t xml:space="preserve">(and 10% sure that one of these other ones is correct), </w:t>
      </w:r>
      <w:r w:rsidRPr="00CE11B7">
        <w:rPr>
          <w:rStyle w:val="StyleUnderline"/>
          <w:rFonts w:cstheme="majorHAnsi"/>
        </w:rPr>
        <w:t xml:space="preserve">they would have </w:t>
      </w:r>
      <w:proofErr w:type="gramStart"/>
      <w:r w:rsidRPr="00CE11B7">
        <w:rPr>
          <w:rStyle w:val="StyleUnderline"/>
          <w:rFonts w:cstheme="majorHAnsi"/>
        </w:rPr>
        <w:t>pretty strong</w:t>
      </w:r>
      <w:proofErr w:type="gramEnd"/>
      <w:r w:rsidRPr="00CE11B7">
        <w:rPr>
          <w:rStyle w:val="StyleUnderline"/>
          <w:rFonts w:cstheme="majorHAnsi"/>
        </w:rPr>
        <w:t xml:space="preserve"> reason, from the standpoint of moral uncertainty, to reduce existential risk.</w:t>
      </w:r>
      <w:r w:rsidRPr="00CE11B7">
        <w:rPr>
          <w:rFonts w:asciiTheme="majorHAnsi" w:hAnsiTheme="majorHAnsi" w:cstheme="majorHAnsi"/>
          <w:sz w:val="16"/>
        </w:rPr>
        <w:t xml:space="preserve"> Perhaps most disturbingly still, </w:t>
      </w:r>
      <w:r w:rsidRPr="00CE11B7">
        <w:rPr>
          <w:rStyle w:val="StyleUnderline"/>
          <w:rFonts w:cstheme="majorHAnsi"/>
          <w:highlight w:val="green"/>
        </w:rPr>
        <w:t xml:space="preserve">even if we are only 1% sure that </w:t>
      </w:r>
      <w:r w:rsidRPr="00CE11B7">
        <w:rPr>
          <w:rStyle w:val="StyleUnderline"/>
          <w:rFonts w:cstheme="majorHAnsi"/>
        </w:rPr>
        <w:t xml:space="preserve">the </w:t>
      </w:r>
      <w:r w:rsidRPr="00CE11B7">
        <w:rPr>
          <w:rStyle w:val="StyleUnderline"/>
          <w:rFonts w:cstheme="majorHAnsi"/>
          <w:highlight w:val="green"/>
        </w:rPr>
        <w:t xml:space="preserve">well-being </w:t>
      </w:r>
      <w:r w:rsidRPr="00CE11B7">
        <w:rPr>
          <w:rStyle w:val="StyleUnderline"/>
          <w:rFonts w:cstheme="majorHAnsi"/>
        </w:rPr>
        <w:t xml:space="preserve">of possible future people </w:t>
      </w:r>
      <w:r w:rsidRPr="00CE11B7">
        <w:rPr>
          <w:rStyle w:val="StyleUnderline"/>
          <w:rFonts w:cstheme="majorHAnsi"/>
          <w:highlight w:val="green"/>
        </w:rPr>
        <w:t xml:space="preserve">matters, </w:t>
      </w:r>
      <w:r w:rsidRPr="00CE11B7">
        <w:rPr>
          <w:rStyle w:val="StyleUnderline"/>
          <w:rFonts w:cstheme="majorHAnsi"/>
        </w:rPr>
        <w:t xml:space="preserve">it is at least arguable that, </w:t>
      </w:r>
      <w:r w:rsidRPr="00CE11B7">
        <w:rPr>
          <w:rStyle w:val="StyleUnderline"/>
          <w:rFonts w:cstheme="majorHAnsi"/>
          <w:highlight w:val="green"/>
        </w:rPr>
        <w:t xml:space="preserve">from </w:t>
      </w:r>
      <w:r w:rsidRPr="00CE11B7">
        <w:rPr>
          <w:rStyle w:val="StyleUnderline"/>
          <w:rFonts w:cstheme="majorHAnsi"/>
        </w:rPr>
        <w:t xml:space="preserve">the standpoint of </w:t>
      </w:r>
      <w:r w:rsidRPr="00CE11B7">
        <w:rPr>
          <w:rStyle w:val="StyleUnderline"/>
          <w:rFonts w:cstheme="majorHAnsi"/>
          <w:highlight w:val="green"/>
        </w:rPr>
        <w:t>moral uncertainty, reducing existential risk is the most important thing in the world.</w:t>
      </w:r>
      <w:r w:rsidRPr="00CE11B7">
        <w:rPr>
          <w:rFonts w:asciiTheme="majorHAnsi" w:hAnsiTheme="majorHAnsi" w:cstheme="majorHAnsi"/>
          <w:sz w:val="16"/>
        </w:rPr>
        <w:t xml:space="preserve"> Again, this is largely </w:t>
      </w:r>
      <w:proofErr w:type="gramStart"/>
      <w:r w:rsidRPr="00CE11B7">
        <w:rPr>
          <w:rFonts w:asciiTheme="majorHAnsi" w:hAnsiTheme="majorHAnsi" w:cstheme="majorHAnsi"/>
          <w:sz w:val="16"/>
        </w:rPr>
        <w:t>for the reason that</w:t>
      </w:r>
      <w:proofErr w:type="gramEnd"/>
      <w:r w:rsidRPr="00CE11B7">
        <w:rPr>
          <w:rFonts w:asciiTheme="majorHAnsi" w:hAnsiTheme="majorHAnsi" w:cstheme="maj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CE11B7">
        <w:rPr>
          <w:rStyle w:val="StyleUnderline"/>
          <w:rFonts w:cstheme="majorHAnsi"/>
        </w:rPr>
        <w:t>It is enough for my claim that there is moral agreement in the relevant sense if</w:t>
      </w:r>
      <w:r w:rsidRPr="00CE11B7">
        <w:rPr>
          <w:rFonts w:asciiTheme="majorHAnsi" w:hAnsiTheme="majorHAnsi" w:cstheme="majorHAnsi"/>
          <w:sz w:val="16"/>
        </w:rPr>
        <w:t xml:space="preserve">, at least given certain empirical claims about what future lives would most likely be like, </w:t>
      </w:r>
      <w:r w:rsidRPr="00CE11B7">
        <w:rPr>
          <w:rStyle w:val="Emphasis"/>
          <w:rFonts w:asciiTheme="majorHAnsi" w:hAnsiTheme="majorHAnsi" w:cstheme="majorHAnsi"/>
          <w:highlight w:val="green"/>
        </w:rPr>
        <w:t xml:space="preserve">all minimally plausible moral views would converge </w:t>
      </w:r>
      <w:r w:rsidRPr="00CE11B7">
        <w:rPr>
          <w:rStyle w:val="Emphasis"/>
          <w:rFonts w:asciiTheme="majorHAnsi" w:hAnsiTheme="majorHAnsi" w:cstheme="majorHAnsi"/>
        </w:rPr>
        <w:t xml:space="preserve">on the conclusion </w:t>
      </w:r>
      <w:r w:rsidRPr="00CE11B7">
        <w:rPr>
          <w:rStyle w:val="Emphasis"/>
          <w:rFonts w:asciiTheme="majorHAnsi" w:hAnsiTheme="majorHAnsi" w:cstheme="majorHAnsi"/>
          <w:highlight w:val="green"/>
        </w:rPr>
        <w:t>that we should try to save the world</w:t>
      </w:r>
      <w:r w:rsidRPr="00CE11B7">
        <w:rPr>
          <w:rStyle w:val="StyleUnderline"/>
          <w:rFonts w:cstheme="majorHAnsi"/>
          <w:highlight w:val="green"/>
        </w:rPr>
        <w:t>.</w:t>
      </w:r>
      <w:r w:rsidRPr="00CE11B7">
        <w:rPr>
          <w:rFonts w:asciiTheme="majorHAnsi" w:hAnsiTheme="majorHAnsi" w:cstheme="majorHAnsi"/>
          <w:sz w:val="16"/>
        </w:rPr>
        <w:t xml:space="preserve"> While there are some non-crazy </w:t>
      </w:r>
      <w:r w:rsidRPr="00CE11B7">
        <w:rPr>
          <w:rStyle w:val="StyleUnderline"/>
          <w:rFonts w:cstheme="majorHAnsi"/>
        </w:rPr>
        <w:t>views that place significantly greater moral weight on avoiding suffering than on promoting happiness</w:t>
      </w:r>
      <w:r w:rsidRPr="00CE11B7">
        <w:rPr>
          <w:rFonts w:asciiTheme="majorHAnsi" w:hAnsiTheme="majorHAnsi" w:cstheme="majorHAnsi"/>
          <w:sz w:val="16"/>
        </w:rPr>
        <w:t xml:space="preserve">, for reasons others have offered (and for independent reasons I won’t get into here unless requested to), they nonetheless </w:t>
      </w:r>
      <w:r w:rsidRPr="00CE11B7">
        <w:rPr>
          <w:rStyle w:val="StyleUnderline"/>
          <w:rFonts w:cstheme="majorHAnsi"/>
        </w:rPr>
        <w:t xml:space="preserve">seem to be </w:t>
      </w:r>
      <w:proofErr w:type="gramStart"/>
      <w:r w:rsidRPr="00CE11B7">
        <w:rPr>
          <w:rStyle w:val="StyleUnderline"/>
          <w:rFonts w:cstheme="majorHAnsi"/>
        </w:rPr>
        <w:t>fairly implausible</w:t>
      </w:r>
      <w:proofErr w:type="gramEnd"/>
      <w:r w:rsidRPr="00CE11B7">
        <w:rPr>
          <w:rStyle w:val="StyleUnderline"/>
          <w:rFonts w:cstheme="majorHAnsi"/>
        </w:rPr>
        <w:t xml:space="preserve"> views.</w:t>
      </w:r>
      <w:r w:rsidRPr="00CE11B7">
        <w:rPr>
          <w:rFonts w:asciiTheme="majorHAnsi" w:hAnsiTheme="majorHAnsi" w:cstheme="majorHAnsi"/>
          <w:sz w:val="16"/>
        </w:rPr>
        <w:t xml:space="preserve"> And </w:t>
      </w:r>
      <w:r w:rsidRPr="00CE11B7">
        <w:rPr>
          <w:rStyle w:val="StyleUnderline"/>
          <w:rFonts w:cstheme="majorHAnsi"/>
        </w:rPr>
        <w:t xml:space="preserve">even if things </w:t>
      </w:r>
      <w:r w:rsidRPr="00CE11B7">
        <w:rPr>
          <w:rStyle w:val="StyleUnderline"/>
          <w:rFonts w:cstheme="majorHAnsi"/>
        </w:rPr>
        <w:lastRenderedPageBreak/>
        <w:t xml:space="preserve">did not go well for our ancestors, I am optimistic that they will overall go fantastically well for our </w:t>
      </w:r>
      <w:proofErr w:type="gramStart"/>
      <w:r w:rsidRPr="00CE11B7">
        <w:rPr>
          <w:rStyle w:val="StyleUnderline"/>
          <w:rFonts w:cstheme="majorHAnsi"/>
        </w:rPr>
        <w:t>descendants, if</w:t>
      </w:r>
      <w:proofErr w:type="gramEnd"/>
      <w:r w:rsidRPr="00CE11B7">
        <w:rPr>
          <w:rStyle w:val="StyleUnderline"/>
          <w:rFonts w:cstheme="majorHAnsi"/>
        </w:rPr>
        <w:t xml:space="preserve"> we allow them to. I suspect that most of us alive today – at least those of us not suffering from extreme illness or poverty – have lives that are well worth living, and that things will continue to improve.</w:t>
      </w:r>
      <w:r w:rsidRPr="00CE11B7">
        <w:rPr>
          <w:rFonts w:asciiTheme="majorHAnsi" w:hAnsiTheme="majorHAnsi" w:cstheme="majorHAnsi"/>
          <w:sz w:val="16"/>
        </w:rPr>
        <w:t xml:space="preserve"> Derek Parfit, whose work has emphasized future generations as well as agreement in ethics, described our situation clearly and accurately: “We live during the hinge of history. </w:t>
      </w:r>
      <w:r w:rsidRPr="00CE11B7">
        <w:rPr>
          <w:rStyle w:val="StyleUnderline"/>
          <w:rFonts w:cstheme="majorHAnsi"/>
        </w:rPr>
        <w:t xml:space="preserve">Given the scientific and technological discoveries of the last two centuries, the world has never changed as fast. </w:t>
      </w:r>
      <w:r w:rsidRPr="00CE11B7">
        <w:rPr>
          <w:rFonts w:asciiTheme="majorHAnsi" w:hAnsiTheme="majorHAnsi" w:cstheme="majorHAnsi"/>
          <w:sz w:val="16"/>
        </w:rPr>
        <w:t xml:space="preserve">We shall soon have even greater powers to transform, not only our surroundings, but ourselves and our successors. </w:t>
      </w:r>
      <w:r w:rsidRPr="00CE11B7">
        <w:rPr>
          <w:rStyle w:val="StyleUnderline"/>
          <w:rFonts w:cstheme="majorHAnsi"/>
        </w:rPr>
        <w:t xml:space="preserve">If we act wisely in the next few centuries, humanity will survive its most dangerous and decisive period. </w:t>
      </w:r>
      <w:r w:rsidRPr="00CE11B7">
        <w:rPr>
          <w:rFonts w:asciiTheme="majorHAnsi" w:hAnsiTheme="majorHAnsi" w:cstheme="majorHAnsi"/>
          <w:sz w:val="16"/>
        </w:rPr>
        <w:t xml:space="preserve">Our descendants could, if necessary, go elsewhere, spreading through this galaxy…. </w:t>
      </w:r>
      <w:r w:rsidRPr="00CE11B7">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CE11B7">
        <w:rPr>
          <w:rFonts w:asciiTheme="majorHAnsi" w:hAnsiTheme="majorHAnsi" w:cstheme="majorHAnsi"/>
          <w:sz w:val="16"/>
        </w:rPr>
        <w:t>” (From chapter 36 of On What Matters)</w:t>
      </w:r>
    </w:p>
    <w:p w14:paraId="6EC55EC3" w14:textId="77777777" w:rsidR="00026931" w:rsidRPr="00976E44" w:rsidRDefault="00026931" w:rsidP="00026931">
      <w:pPr>
        <w:rPr>
          <w:u w:val="single"/>
        </w:rPr>
      </w:pPr>
    </w:p>
    <w:p w14:paraId="24D1511C" w14:textId="77777777" w:rsidR="00026931" w:rsidRPr="00976E44" w:rsidRDefault="00026931" w:rsidP="00026931"/>
    <w:p w14:paraId="0D2169BB" w14:textId="77777777" w:rsidR="00026931" w:rsidRPr="00976E44" w:rsidRDefault="00026931" w:rsidP="00026931">
      <w:pPr>
        <w:pStyle w:val="Heading3"/>
        <w:rPr>
          <w:rFonts w:cs="Calibri"/>
        </w:rPr>
      </w:pPr>
      <w:r w:rsidRPr="00976E44">
        <w:rPr>
          <w:rFonts w:cs="Calibri"/>
        </w:rPr>
        <w:lastRenderedPageBreak/>
        <w:t xml:space="preserve">1AC – Plan </w:t>
      </w:r>
    </w:p>
    <w:p w14:paraId="55E1D425" w14:textId="57EB6349" w:rsidR="00026931" w:rsidRPr="00976E44" w:rsidRDefault="00026931" w:rsidP="00026931">
      <w:pPr>
        <w:pStyle w:val="Heading4"/>
        <w:rPr>
          <w:rFonts w:cs="Calibri"/>
        </w:rPr>
      </w:pPr>
      <w:r w:rsidRPr="00976E44">
        <w:rPr>
          <w:rFonts w:cs="Calibri"/>
        </w:rPr>
        <w:t>Plan text: The member nations of the World Trade Organization ought to reduce intellectual property protections for medicines during pandemics.</w:t>
      </w:r>
      <w:r w:rsidR="00ED702E">
        <w:rPr>
          <w:rFonts w:cs="Calibri"/>
        </w:rPr>
        <w:t xml:space="preserve"> CX checks all </w:t>
      </w:r>
      <w:proofErr w:type="spellStart"/>
      <w:r w:rsidR="00ED702E">
        <w:rPr>
          <w:rFonts w:cs="Calibri"/>
        </w:rPr>
        <w:t>interps</w:t>
      </w:r>
      <w:proofErr w:type="spellEnd"/>
      <w:r w:rsidR="00ED702E">
        <w:rPr>
          <w:rFonts w:cs="Calibri"/>
        </w:rPr>
        <w:t xml:space="preserve">, k2 deterring frivolous theory debates, otherwise assume </w:t>
      </w:r>
      <w:proofErr w:type="gramStart"/>
      <w:r w:rsidR="00ED702E">
        <w:rPr>
          <w:rFonts w:cs="Calibri"/>
        </w:rPr>
        <w:t>an</w:t>
      </w:r>
      <w:proofErr w:type="gramEnd"/>
      <w:r w:rsidR="00ED702E">
        <w:rPr>
          <w:rFonts w:cs="Calibri"/>
        </w:rPr>
        <w:t xml:space="preserve"> I meet</w:t>
      </w:r>
    </w:p>
    <w:p w14:paraId="53946588" w14:textId="77777777" w:rsidR="00026931" w:rsidRPr="00976E44" w:rsidRDefault="00026931" w:rsidP="00026931"/>
    <w:p w14:paraId="7F08074A" w14:textId="77777777" w:rsidR="00026931" w:rsidRPr="00976E44" w:rsidRDefault="00026931" w:rsidP="00026931">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720CAFDF" w14:textId="77777777" w:rsidR="00026931" w:rsidRPr="00976E44" w:rsidRDefault="00026931" w:rsidP="00026931">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2" w:history="1">
        <w:r w:rsidRPr="00976E44">
          <w:rPr>
            <w:rStyle w:val="Hyperlink"/>
          </w:rPr>
          <w:t>https://www.ipwatchdog.com/2021/07/21/third-option-limited-ip-waiver-solve-pandemic-vaccine-problems/id=135732/</w:t>
        </w:r>
      </w:hyperlink>
      <w:r w:rsidRPr="00976E44">
        <w:t>] Justin</w:t>
      </w:r>
    </w:p>
    <w:p w14:paraId="6BC3DFF1" w14:textId="77777777" w:rsidR="00026931" w:rsidRPr="00976E44" w:rsidRDefault="00026931" w:rsidP="00026931">
      <w:pPr>
        <w:rPr>
          <w:u w:val="single"/>
        </w:rPr>
      </w:pPr>
      <w:r w:rsidRPr="00976E44">
        <w:rPr>
          <w:highlight w:val="green"/>
          <w:u w:val="single"/>
        </w:rPr>
        <w:t>Limited Waiver</w:t>
      </w:r>
      <w:r w:rsidRPr="00976E44">
        <w:rPr>
          <w:u w:val="single"/>
        </w:rPr>
        <w:t xml:space="preserve"> Approach</w:t>
      </w:r>
    </w:p>
    <w:p w14:paraId="547309F9" w14:textId="77777777" w:rsidR="00026931" w:rsidRPr="00976E44" w:rsidRDefault="00026931" w:rsidP="00026931">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76E4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76E44">
        <w:rPr>
          <w:highlight w:val="green"/>
          <w:u w:val="single"/>
        </w:rPr>
        <w:t>minimum</w:t>
      </w:r>
      <w:r w:rsidRPr="00976E44">
        <w:rPr>
          <w:u w:val="single"/>
        </w:rPr>
        <w:t xml:space="preserve"> necessary </w:t>
      </w:r>
      <w:r w:rsidRPr="00976E44">
        <w:rPr>
          <w:highlight w:val="green"/>
          <w:u w:val="single"/>
        </w:rPr>
        <w:t>portions of</w:t>
      </w:r>
      <w:r w:rsidRPr="00976E44">
        <w:rPr>
          <w:u w:val="single"/>
        </w:rPr>
        <w:t xml:space="preserve"> the </w:t>
      </w:r>
      <w:r w:rsidRPr="00976E44">
        <w:rPr>
          <w:highlight w:val="green"/>
          <w:u w:val="single"/>
        </w:rPr>
        <w:t>tech</w:t>
      </w:r>
      <w:r w:rsidRPr="00976E44">
        <w:rPr>
          <w:u w:val="single"/>
        </w:rPr>
        <w:t xml:space="preserve">nology </w:t>
      </w:r>
      <w:r w:rsidRPr="00976E44">
        <w:rPr>
          <w:highlight w:val="green"/>
          <w:u w:val="single"/>
        </w:rPr>
        <w:t xml:space="preserve">to produce </w:t>
      </w:r>
      <w:r w:rsidRPr="00976E44">
        <w:rPr>
          <w:rStyle w:val="Emphasis"/>
          <w:highlight w:val="green"/>
        </w:rPr>
        <w:t>basic</w:t>
      </w:r>
      <w:r w:rsidRPr="00976E44">
        <w:rPr>
          <w:u w:val="single"/>
        </w:rPr>
        <w:t xml:space="preserve"> COVID-19 </w:t>
      </w:r>
      <w:r w:rsidRPr="00976E44">
        <w:rPr>
          <w:rStyle w:val="Emphasis"/>
          <w:highlight w:val="green"/>
        </w:rPr>
        <w:t>vaccines</w:t>
      </w:r>
      <w:r w:rsidRPr="00976E44">
        <w:rPr>
          <w:sz w:val="16"/>
        </w:rPr>
        <w:t xml:space="preserve">. The waivers could be </w:t>
      </w:r>
      <w:r w:rsidRPr="00976E44">
        <w:rPr>
          <w:highlight w:val="green"/>
          <w:u w:val="single"/>
        </w:rPr>
        <w:t xml:space="preserve">limited </w:t>
      </w:r>
      <w:r w:rsidRPr="00976E44">
        <w:rPr>
          <w:u w:val="single"/>
        </w:rPr>
        <w:t xml:space="preserve">in time </w:t>
      </w:r>
      <w:r w:rsidRPr="00976E44">
        <w:rPr>
          <w:highlight w:val="green"/>
          <w:u w:val="single"/>
        </w:rPr>
        <w:t>to</w:t>
      </w:r>
      <w:r w:rsidRPr="00976E44">
        <w:rPr>
          <w:u w:val="single"/>
        </w:rPr>
        <w:t xml:space="preserve"> the </w:t>
      </w:r>
      <w:r w:rsidRPr="00976E44">
        <w:rPr>
          <w:rStyle w:val="Emphasis"/>
        </w:rPr>
        <w:t xml:space="preserve">duration of </w:t>
      </w:r>
      <w:r w:rsidRPr="00976E44">
        <w:rPr>
          <w:rStyle w:val="Emphasis"/>
          <w:highlight w:val="green"/>
        </w:rPr>
        <w:t>the pandemic</w:t>
      </w:r>
      <w:r w:rsidRPr="00976E44">
        <w:rPr>
          <w:u w:val="single"/>
        </w:rPr>
        <w:t>, or another term agreed to by the WTO</w:t>
      </w:r>
      <w:r w:rsidRPr="00976E44">
        <w:rPr>
          <w:sz w:val="16"/>
        </w:rPr>
        <w:t xml:space="preserve">. The term could also be defined as </w:t>
      </w:r>
      <w:r w:rsidRPr="00976E44">
        <w:rPr>
          <w:highlight w:val="green"/>
          <w:u w:val="single"/>
        </w:rPr>
        <w:t>ending when</w:t>
      </w:r>
      <w:r w:rsidRPr="00976E44">
        <w:rPr>
          <w:u w:val="single"/>
        </w:rPr>
        <w:t xml:space="preserve"> widespread </w:t>
      </w:r>
      <w:r w:rsidRPr="00976E44">
        <w:rPr>
          <w:highlight w:val="green"/>
          <w:u w:val="single"/>
        </w:rPr>
        <w:t xml:space="preserve">vaccination and immunity </w:t>
      </w:r>
      <w:r w:rsidRPr="00976E44">
        <w:rPr>
          <w:u w:val="single"/>
        </w:rPr>
        <w:t xml:space="preserve">goals are </w:t>
      </w:r>
      <w:r w:rsidRPr="00976E4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76E44">
        <w:rPr>
          <w:rStyle w:val="Emphasis"/>
          <w:highlight w:val="green"/>
        </w:rPr>
        <w:t>patent term extensio</w:t>
      </w:r>
      <w:r w:rsidRPr="00976E44">
        <w:rPr>
          <w:rStyle w:val="Emphasis"/>
        </w:rPr>
        <w:t>ns for the technology covered by the limited IP waivers.</w:t>
      </w:r>
    </w:p>
    <w:p w14:paraId="5C52852C" w14:textId="77777777" w:rsidR="00026931" w:rsidRPr="00976E44" w:rsidRDefault="00026931" w:rsidP="00026931">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76E44">
        <w:rPr>
          <w:rStyle w:val="Emphasis"/>
          <w:highlight w:val="green"/>
        </w:rPr>
        <w:t>added</w:t>
      </w:r>
      <w:r w:rsidRPr="00976E44">
        <w:rPr>
          <w:rStyle w:val="Emphasis"/>
        </w:rPr>
        <w:t xml:space="preserve"> on </w:t>
      </w:r>
      <w:r w:rsidRPr="00976E44">
        <w:rPr>
          <w:rStyle w:val="Emphasis"/>
          <w:highlight w:val="green"/>
        </w:rPr>
        <w:t xml:space="preserve">to </w:t>
      </w:r>
      <w:r w:rsidRPr="00976E44">
        <w:rPr>
          <w:rStyle w:val="Emphasis"/>
        </w:rPr>
        <w:t xml:space="preserve">the </w:t>
      </w:r>
      <w:r w:rsidRPr="00976E44">
        <w:rPr>
          <w:rStyle w:val="Emphasis"/>
          <w:highlight w:val="green"/>
        </w:rPr>
        <w:t>patent lifespan</w:t>
      </w:r>
      <w:r w:rsidRPr="00976E44">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w:t>
      </w:r>
      <w:proofErr w:type="gramStart"/>
      <w:r w:rsidRPr="00976E44">
        <w:rPr>
          <w:sz w:val="16"/>
        </w:rPr>
        <w:t xml:space="preserve">In particular, </w:t>
      </w:r>
      <w:r w:rsidRPr="00976E44">
        <w:rPr>
          <w:u w:val="single"/>
        </w:rPr>
        <w:t>patents</w:t>
      </w:r>
      <w:proofErr w:type="gramEnd"/>
      <w:r w:rsidRPr="00976E44">
        <w:rPr>
          <w:u w:val="single"/>
        </w:rPr>
        <w:t xml:space="preserve">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76E44">
        <w:rPr>
          <w:rStyle w:val="Emphasis"/>
          <w:highlight w:val="green"/>
        </w:rPr>
        <w:t>compensate</w:t>
      </w:r>
      <w:r w:rsidRPr="00976E44">
        <w:rPr>
          <w:sz w:val="16"/>
        </w:rPr>
        <w:t xml:space="preserve"> for the current pressing global health needs.</w:t>
      </w:r>
    </w:p>
    <w:p w14:paraId="64CBE284" w14:textId="77777777" w:rsidR="00026931" w:rsidRPr="00976E44" w:rsidRDefault="00026931" w:rsidP="00026931">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76E44">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w:t>
      </w:r>
      <w:r w:rsidRPr="00976E44">
        <w:rPr>
          <w:u w:val="single"/>
        </w:rPr>
        <w:lastRenderedPageBreak/>
        <w:t>ground that may begin to be implemented before the end of the current pandemic</w:t>
      </w:r>
      <w:r w:rsidRPr="00976E44">
        <w:rPr>
          <w:sz w:val="16"/>
        </w:rPr>
        <w:t xml:space="preserve"> and be in place for the future.</w:t>
      </w:r>
    </w:p>
    <w:p w14:paraId="7CBDD39E" w14:textId="77777777" w:rsidR="00026931" w:rsidRPr="00976E44" w:rsidRDefault="00026931" w:rsidP="00026931">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w:t>
      </w:r>
      <w:proofErr w:type="gramStart"/>
      <w:r w:rsidRPr="00976E44">
        <w:rPr>
          <w:sz w:val="16"/>
        </w:rPr>
        <w:t>a period of time</w:t>
      </w:r>
      <w:proofErr w:type="gramEnd"/>
      <w:r w:rsidRPr="00976E44">
        <w:rPr>
          <w:sz w:val="16"/>
        </w:rPr>
        <w:t xml:space="preserv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w:t>
      </w:r>
      <w:proofErr w:type="gramStart"/>
      <w:r w:rsidRPr="00976E44">
        <w:rPr>
          <w:u w:val="single"/>
        </w:rPr>
        <w:t>time period</w:t>
      </w:r>
      <w:proofErr w:type="gramEnd"/>
      <w:r w:rsidRPr="00976E44">
        <w:rPr>
          <w:u w:val="single"/>
        </w:rPr>
        <w:t xml:space="preserve"> of many patent term extensions</w:t>
      </w:r>
      <w:r w:rsidRPr="00976E44">
        <w:rPr>
          <w:sz w:val="16"/>
        </w:rPr>
        <w:t>. Given that most pharmaceutical patents are prosecuted in multiple countries, this provides an incentive to participate in a limited waiver program.</w:t>
      </w:r>
    </w:p>
    <w:p w14:paraId="196C434C" w14:textId="77777777" w:rsidR="00026931" w:rsidRPr="00976E44" w:rsidRDefault="00026931" w:rsidP="00026931">
      <w:pPr>
        <w:rPr>
          <w:sz w:val="16"/>
        </w:rPr>
      </w:pPr>
      <w:r w:rsidRPr="00976E44">
        <w:rPr>
          <w:sz w:val="16"/>
        </w:rPr>
        <w:t>Let’s Not Repeat Past Mistakes</w:t>
      </w:r>
    </w:p>
    <w:p w14:paraId="695E677D" w14:textId="77777777" w:rsidR="00026931" w:rsidRPr="00976E44" w:rsidRDefault="00026931" w:rsidP="00026931">
      <w:pPr>
        <w:rPr>
          <w:sz w:val="16"/>
        </w:rPr>
      </w:pPr>
      <w:r w:rsidRPr="00976E44">
        <w:rPr>
          <w:sz w:val="16"/>
        </w:rPr>
        <w:t xml:space="preserve">It’s been a century since the last pandemic devastated the globe and the only certainty is that this will not be the last pandemic. </w:t>
      </w:r>
      <w:r w:rsidRPr="00976E44">
        <w:rPr>
          <w:highlight w:val="green"/>
          <w:u w:val="single"/>
        </w:rPr>
        <w:t>Solutions</w:t>
      </w:r>
      <w:r w:rsidRPr="00976E44">
        <w:rPr>
          <w:u w:val="single"/>
        </w:rPr>
        <w:t xml:space="preserve"> created today lay a </w:t>
      </w:r>
      <w:r w:rsidRPr="00976E44">
        <w:rPr>
          <w:rStyle w:val="Emphasis"/>
        </w:rPr>
        <w:t xml:space="preserve">foundation for </w:t>
      </w:r>
      <w:r w:rsidRPr="00976E44">
        <w:rPr>
          <w:rStyle w:val="Emphasis"/>
          <w:highlight w:val="green"/>
        </w:rPr>
        <w:t>mitigation of</w:t>
      </w:r>
      <w:r w:rsidRPr="00976E44">
        <w:rPr>
          <w:rStyle w:val="Emphasis"/>
        </w:rPr>
        <w:t xml:space="preserve"> the </w:t>
      </w:r>
      <w:r w:rsidRPr="00976E44">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76E44">
        <w:rPr>
          <w:highlight w:val="green"/>
          <w:u w:val="single"/>
        </w:rPr>
        <w:t>limited IP waivers</w:t>
      </w:r>
      <w:r w:rsidRPr="00976E44">
        <w:rPr>
          <w:u w:val="single"/>
        </w:rPr>
        <w:t xml:space="preserve"> may offer a compromise to </w:t>
      </w:r>
      <w:r w:rsidRPr="00976E44">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65B51F0B" w14:textId="77777777" w:rsidR="00026931" w:rsidRPr="00976E44" w:rsidRDefault="00026931" w:rsidP="00026931"/>
    <w:p w14:paraId="7074D3C4" w14:textId="77777777" w:rsidR="00026931" w:rsidRPr="00976E44" w:rsidRDefault="00026931" w:rsidP="00026931">
      <w:pPr>
        <w:pStyle w:val="Heading4"/>
        <w:jc w:val="both"/>
        <w:rPr>
          <w:rFonts w:cs="Calibri"/>
        </w:rPr>
      </w:pPr>
      <w:r w:rsidRPr="00976E44">
        <w:rPr>
          <w:rFonts w:cs="Calibri"/>
        </w:rPr>
        <w:t xml:space="preserve">The plan is </w:t>
      </w:r>
      <w:r w:rsidRPr="00976E44">
        <w:rPr>
          <w:rFonts w:cs="Calibri"/>
          <w:u w:val="single"/>
        </w:rPr>
        <w:t>critical</w:t>
      </w:r>
      <w:r w:rsidRPr="00976E44">
        <w:rPr>
          <w:rFonts w:cs="Calibri"/>
        </w:rPr>
        <w:t xml:space="preserve"> to </w:t>
      </w:r>
      <w:r w:rsidRPr="00976E44">
        <w:rPr>
          <w:rFonts w:cs="Calibri"/>
          <w:u w:val="single"/>
        </w:rPr>
        <w:t>boosting WTO legitimacy</w:t>
      </w:r>
      <w:r w:rsidRPr="00976E44">
        <w:rPr>
          <w:rFonts w:cs="Calibri"/>
        </w:rPr>
        <w:t>.</w:t>
      </w:r>
    </w:p>
    <w:p w14:paraId="4CED0030" w14:textId="77777777" w:rsidR="00026931" w:rsidRPr="00976E44" w:rsidRDefault="00026931" w:rsidP="00026931">
      <w:proofErr w:type="spellStart"/>
      <w:r w:rsidRPr="00976E44">
        <w:rPr>
          <w:rStyle w:val="Style13ptBold"/>
        </w:rPr>
        <w:t>Navnit</w:t>
      </w:r>
      <w:proofErr w:type="spellEnd"/>
      <w:r w:rsidRPr="00976E44">
        <w:rPr>
          <w:rStyle w:val="Style13ptBold"/>
        </w:rPr>
        <w:t xml:space="preserve"> 21</w:t>
      </w:r>
      <w:r w:rsidRPr="00976E44">
        <w:t xml:space="preserve"> [</w:t>
      </w:r>
      <w:proofErr w:type="spellStart"/>
      <w:r w:rsidRPr="00976E44">
        <w:t>Brajendra</w:t>
      </w:r>
      <w:proofErr w:type="spellEnd"/>
      <w:r w:rsidRPr="00976E44">
        <w:t xml:space="preserve">; Ambassador and Permanent Representative of India to WTO; “Science has delivered, will the WTO deliver?” Helsinki Times; 1/18/21; </w:t>
      </w:r>
      <w:hyperlink r:id="rId13" w:history="1">
        <w:r w:rsidRPr="00976E44">
          <w:rPr>
            <w:rStyle w:val="Hyperlink"/>
          </w:rPr>
          <w:t>https://www.helsinkitimes.fi/columns/columns/viewpoint/18561-science-has-delivered-will-the-wto-deliver.html</w:t>
        </w:r>
      </w:hyperlink>
      <w:r w:rsidRPr="00976E44">
        <w:t>] Justin</w:t>
      </w:r>
    </w:p>
    <w:p w14:paraId="3B2D0030" w14:textId="77777777" w:rsidR="00026931" w:rsidRPr="00976E44" w:rsidRDefault="00026931" w:rsidP="00026931">
      <w:pPr>
        <w:rPr>
          <w:u w:val="single"/>
        </w:rPr>
      </w:pPr>
      <w:r w:rsidRPr="00976E44">
        <w:rPr>
          <w:rStyle w:val="Emphasis"/>
          <w:highlight w:val="green"/>
        </w:rPr>
        <w:t>TRIPS waiver</w:t>
      </w:r>
      <w:r w:rsidRPr="00976E44">
        <w:rPr>
          <w:rStyle w:val="Emphasis"/>
        </w:rPr>
        <w:t xml:space="preserve"> proposal</w:t>
      </w:r>
      <w:r w:rsidRPr="00976E44">
        <w:rPr>
          <w:u w:val="single"/>
        </w:rPr>
        <w:t xml:space="preserve"> from India, South </w:t>
      </w:r>
      <w:proofErr w:type="gramStart"/>
      <w:r w:rsidRPr="00976E44">
        <w:rPr>
          <w:u w:val="single"/>
        </w:rPr>
        <w:t>Africa</w:t>
      </w:r>
      <w:proofErr w:type="gramEnd"/>
      <w:r w:rsidRPr="00976E44">
        <w:rPr>
          <w:u w:val="single"/>
        </w:rPr>
        <w:t xml:space="preserve"> and other members</w:t>
      </w:r>
    </w:p>
    <w:p w14:paraId="486D079B" w14:textId="77777777" w:rsidR="00026931" w:rsidRPr="00976E44" w:rsidRDefault="00026931" w:rsidP="00026931">
      <w:pPr>
        <w:rPr>
          <w:u w:val="single"/>
        </w:rPr>
      </w:pPr>
      <w:r w:rsidRPr="00976E44">
        <w:rPr>
          <w:u w:val="single"/>
        </w:rPr>
        <w:t xml:space="preserve">A proposal by India, South Africa and eight other countries calls on the World Trade </w:t>
      </w:r>
      <w:proofErr w:type="spellStart"/>
      <w:r w:rsidRPr="00976E44">
        <w:rPr>
          <w:u w:val="single"/>
        </w:rPr>
        <w:t>Organisation</w:t>
      </w:r>
      <w:proofErr w:type="spellEnd"/>
      <w:r w:rsidRPr="00976E44">
        <w:rPr>
          <w:u w:val="single"/>
        </w:rPr>
        <w:t xml:space="preserve">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xml:space="preserve">, known as TRIPS, for a limited </w:t>
      </w:r>
      <w:proofErr w:type="gramStart"/>
      <w:r w:rsidRPr="00976E44">
        <w:rPr>
          <w:u w:val="single"/>
        </w:rPr>
        <w:t>period of time</w:t>
      </w:r>
      <w:proofErr w:type="gramEnd"/>
      <w:r w:rsidRPr="00976E44">
        <w:rPr>
          <w:u w:val="single"/>
        </w:rPr>
        <w:t>.</w:t>
      </w:r>
    </w:p>
    <w:p w14:paraId="19C99ACE" w14:textId="77777777" w:rsidR="00026931" w:rsidRPr="00976E44" w:rsidRDefault="00026931" w:rsidP="00026931">
      <w:pPr>
        <w:rPr>
          <w:sz w:val="16"/>
        </w:rPr>
      </w:pPr>
      <w:r w:rsidRPr="00976E44">
        <w:rPr>
          <w:sz w:val="16"/>
        </w:rPr>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rPr>
          <w:sz w:val="16"/>
        </w:rPr>
        <w:t xml:space="preserve">. While a few members have raised concerns about the proposal, a large proportion of the WTO membership supports the proposal. It has also received the backing of various international organizations, multilateral </w:t>
      </w:r>
      <w:proofErr w:type="gramStart"/>
      <w:r w:rsidRPr="00976E44">
        <w:rPr>
          <w:sz w:val="16"/>
        </w:rPr>
        <w:t>agencies</w:t>
      </w:r>
      <w:proofErr w:type="gramEnd"/>
      <w:r w:rsidRPr="00976E44">
        <w:rPr>
          <w:sz w:val="16"/>
        </w:rPr>
        <w:t xml:space="preserve"> and global civil society.</w:t>
      </w:r>
    </w:p>
    <w:p w14:paraId="66448DFA" w14:textId="77777777" w:rsidR="00026931" w:rsidRPr="00976E44" w:rsidRDefault="00026931" w:rsidP="00026931">
      <w:pPr>
        <w:rPr>
          <w:sz w:val="16"/>
        </w:rPr>
      </w:pPr>
      <w:r w:rsidRPr="00976E44">
        <w:rPr>
          <w:sz w:val="16"/>
        </w:rPr>
        <w:t xml:space="preserve">Unprecedented times call for unorthodox measures. We saw this in the efficacy of strict lockdowns for a limited period, as a policy intervention, in curtailing the spread of the </w:t>
      </w:r>
      <w:proofErr w:type="spellStart"/>
      <w:proofErr w:type="gramStart"/>
      <w:r w:rsidRPr="00976E44">
        <w:rPr>
          <w:sz w:val="16"/>
        </w:rPr>
        <w:t>pandemic.International</w:t>
      </w:r>
      <w:proofErr w:type="spellEnd"/>
      <w:proofErr w:type="gramEnd"/>
      <w:r w:rsidRPr="00976E44">
        <w:rPr>
          <w:sz w:val="16"/>
        </w:rPr>
        <w:t xml:space="preserve">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p>
    <w:p w14:paraId="6F07920C" w14:textId="77777777" w:rsidR="00026931" w:rsidRPr="00976E44" w:rsidRDefault="00026931" w:rsidP="00026931">
      <w:pPr>
        <w:rPr>
          <w:u w:val="single"/>
        </w:rPr>
      </w:pP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p>
    <w:p w14:paraId="107ADB96" w14:textId="77777777" w:rsidR="00026931" w:rsidRPr="00976E44" w:rsidRDefault="00026931" w:rsidP="00026931">
      <w:pPr>
        <w:rPr>
          <w:rStyle w:val="Emphasis"/>
        </w:rPr>
      </w:pPr>
      <w:r w:rsidRPr="00976E44">
        <w:rPr>
          <w:sz w:val="16"/>
        </w:rPr>
        <w:lastRenderedPageBreak/>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rPr>
          <w:sz w:val="16"/>
        </w:rPr>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w:t>
      </w:r>
      <w:proofErr w:type="gramStart"/>
      <w:r w:rsidRPr="00976E44">
        <w:rPr>
          <w:sz w:val="16"/>
        </w:rPr>
        <w:t>the majority of</w:t>
      </w:r>
      <w:proofErr w:type="gramEnd"/>
      <w:r w:rsidRPr="00976E44">
        <w:rPr>
          <w:sz w:val="16"/>
        </w:rPr>
        <w:t xml:space="preserve">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p>
    <w:p w14:paraId="5446BB78" w14:textId="77777777" w:rsidR="00026931" w:rsidRPr="00976E44" w:rsidRDefault="00026931" w:rsidP="00026931">
      <w:pPr>
        <w:rPr>
          <w:sz w:val="16"/>
        </w:rPr>
      </w:pPr>
      <w:r w:rsidRPr="00976E44">
        <w:rPr>
          <w:sz w:val="16"/>
        </w:rPr>
        <w:t>Why existing flexibilities under the TRIPS Agreement are not enough</w:t>
      </w:r>
    </w:p>
    <w:p w14:paraId="3892CA5A" w14:textId="77777777" w:rsidR="00026931" w:rsidRPr="00976E44" w:rsidRDefault="00026931" w:rsidP="00026931">
      <w:pPr>
        <w:rPr>
          <w:sz w:val="16"/>
        </w:rPr>
      </w:pPr>
      <w:r w:rsidRPr="00976E44">
        <w:rPr>
          <w:sz w:val="16"/>
        </w:rPr>
        <w:t xml:space="preserve">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w:t>
      </w:r>
      <w:proofErr w:type="gramStart"/>
      <w:r w:rsidRPr="00976E44">
        <w:rPr>
          <w:sz w:val="16"/>
        </w:rPr>
        <w:t>technology</w:t>
      </w:r>
      <w:proofErr w:type="gramEnd"/>
      <w:r w:rsidRPr="00976E44">
        <w:rPr>
          <w:sz w:val="16"/>
        </w:rPr>
        <w:t xml:space="preserve">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p>
    <w:p w14:paraId="7269BDC7" w14:textId="77777777" w:rsidR="00026931" w:rsidRPr="00976E44" w:rsidRDefault="00026931" w:rsidP="00026931">
      <w:pPr>
        <w:rPr>
          <w:sz w:val="16"/>
        </w:rPr>
      </w:pPr>
      <w:r w:rsidRPr="00976E44">
        <w:rPr>
          <w:sz w:val="16"/>
        </w:rPr>
        <w:t>Why is there a need to go beyond existing global cooperation initiatives?</w:t>
      </w:r>
    </w:p>
    <w:p w14:paraId="5DA26863" w14:textId="77777777" w:rsidR="00026931" w:rsidRPr="00976E44" w:rsidRDefault="00026931" w:rsidP="00026931">
      <w:pPr>
        <w:rPr>
          <w:sz w:val="16"/>
        </w:rPr>
      </w:pPr>
      <w:r w:rsidRPr="00976E44">
        <w:rPr>
          <w:sz w:val="16"/>
        </w:rPr>
        <w:t xml:space="preserve">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w:t>
      </w:r>
      <w:proofErr w:type="gramStart"/>
      <w:r w:rsidRPr="00976E44">
        <w:rPr>
          <w:sz w:val="16"/>
        </w:rPr>
        <w:t>the majority of</w:t>
      </w:r>
      <w:proofErr w:type="gramEnd"/>
      <w:r w:rsidRPr="00976E44">
        <w:rPr>
          <w:sz w:val="16"/>
        </w:rPr>
        <w:t xml:space="preserve"> the global population.</w:t>
      </w:r>
    </w:p>
    <w:p w14:paraId="3A8B89CA" w14:textId="77777777" w:rsidR="00026931" w:rsidRPr="00976E44" w:rsidRDefault="00026931" w:rsidP="00026931">
      <w:pPr>
        <w:rPr>
          <w:sz w:val="16"/>
        </w:rPr>
      </w:pPr>
      <w:proofErr w:type="gramStart"/>
      <w:r w:rsidRPr="00976E44">
        <w:rPr>
          <w:sz w:val="16"/>
        </w:rPr>
        <w:t>Past experience</w:t>
      </w:r>
      <w:proofErr w:type="gramEnd"/>
    </w:p>
    <w:p w14:paraId="1631CC79" w14:textId="77777777" w:rsidR="00026931" w:rsidRPr="00976E44" w:rsidRDefault="00026931" w:rsidP="00026931">
      <w:pPr>
        <w:rPr>
          <w:u w:val="single"/>
        </w:rPr>
      </w:pPr>
      <w:r w:rsidRPr="00976E44">
        <w:rPr>
          <w:sz w:val="16"/>
        </w:rPr>
        <w:t xml:space="preserve">During the initial few months of the current pandemic, we have seen that shelves were emptied by those who had access to masks, PPEs, sanitizers, </w:t>
      </w:r>
      <w:proofErr w:type="gramStart"/>
      <w:r w:rsidRPr="00976E44">
        <w:rPr>
          <w:sz w:val="16"/>
        </w:rPr>
        <w:t>gloves</w:t>
      </w:r>
      <w:proofErr w:type="gramEnd"/>
      <w:r w:rsidRPr="00976E44">
        <w:rPr>
          <w:sz w:val="16"/>
        </w:rPr>
        <w:t xml:space="preserve">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p>
    <w:p w14:paraId="0F7DF961" w14:textId="77777777" w:rsidR="00026931" w:rsidRPr="00976E44" w:rsidRDefault="00026931" w:rsidP="00026931">
      <w:pPr>
        <w:rPr>
          <w:sz w:val="16"/>
        </w:rPr>
      </w:pPr>
      <w:r w:rsidRPr="00976E44">
        <w:rPr>
          <w:sz w:val="16"/>
        </w:rPr>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p>
    <w:p w14:paraId="6ED4B349" w14:textId="77777777" w:rsidR="00026931" w:rsidRPr="00976E44" w:rsidRDefault="00026931" w:rsidP="00026931">
      <w:pPr>
        <w:rPr>
          <w:sz w:val="16"/>
        </w:rPr>
      </w:pPr>
      <w:r w:rsidRPr="00976E44">
        <w:rPr>
          <w:sz w:val="16"/>
        </w:rPr>
        <w:t>Way forward</w:t>
      </w:r>
    </w:p>
    <w:p w14:paraId="70EEE86F" w14:textId="77777777" w:rsidR="00026931" w:rsidRPr="00976E44" w:rsidRDefault="00026931" w:rsidP="00026931">
      <w:pPr>
        <w:rPr>
          <w:u w:val="single"/>
        </w:rPr>
      </w:pPr>
      <w:r w:rsidRPr="00976E44">
        <w:rPr>
          <w:sz w:val="16"/>
        </w:rPr>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rPr>
          <w:sz w:val="16"/>
        </w:rPr>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credibility 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p>
    <w:p w14:paraId="1857E057" w14:textId="77777777" w:rsidR="00026931" w:rsidRPr="00976E44" w:rsidRDefault="00026931" w:rsidP="00026931">
      <w:pPr>
        <w:rPr>
          <w:sz w:val="16"/>
        </w:rPr>
      </w:pPr>
      <w:r w:rsidRPr="00976E44">
        <w:rPr>
          <w:sz w:val="16"/>
        </w:rPr>
        <w:lastRenderedPageBreak/>
        <w:t xml:space="preserve">While making the vaccines available was a test of science, making them accessible and affordable is going to be a test of humanity. History should remember us for the “AAA rating” </w:t>
      </w:r>
      <w:proofErr w:type="gramStart"/>
      <w:r w:rsidRPr="00976E44">
        <w:rPr>
          <w:sz w:val="16"/>
        </w:rPr>
        <w:t>i.e.</w:t>
      </w:r>
      <w:proofErr w:type="gramEnd"/>
      <w:r w:rsidRPr="00976E44">
        <w:rPr>
          <w:sz w:val="16"/>
        </w:rPr>
        <w:t xml:space="preserve"> for Availability, Accessibility and Affordability of Covid19 vaccines and treatments and not for a single “A rating” for Availability only. Our future generations deserve nothing less.</w:t>
      </w:r>
    </w:p>
    <w:p w14:paraId="7E462060" w14:textId="77777777" w:rsidR="00026931" w:rsidRPr="00976E44" w:rsidRDefault="00026931" w:rsidP="00026931">
      <w:pPr>
        <w:rPr>
          <w:sz w:val="16"/>
        </w:rPr>
      </w:pPr>
    </w:p>
    <w:p w14:paraId="6354FA9C" w14:textId="77777777" w:rsidR="00026931" w:rsidRPr="00976E44" w:rsidRDefault="00026931" w:rsidP="00026931">
      <w:pPr>
        <w:pStyle w:val="Heading4"/>
        <w:rPr>
          <w:rFonts w:cs="Calibri"/>
        </w:rPr>
      </w:pPr>
      <w:r w:rsidRPr="00976E44">
        <w:rPr>
          <w:rFonts w:cs="Calibri"/>
        </w:rPr>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4E1F16B3" w14:textId="77777777" w:rsidR="00026931" w:rsidRPr="00976E44" w:rsidRDefault="00026931" w:rsidP="00026931">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19B6BDAD" w14:textId="77777777" w:rsidR="00026931" w:rsidRDefault="00026931" w:rsidP="00026931">
      <w:pPr>
        <w:rPr>
          <w:sz w:val="16"/>
        </w:rPr>
      </w:pPr>
      <w:r w:rsidRPr="00976E44">
        <w:rPr>
          <w:sz w:val="16"/>
        </w:rPr>
        <w:t>Both Antigua and the U.S. claimed the resolution of the arbitration as a victory.</w:t>
      </w:r>
      <w:proofErr w:type="gramStart"/>
      <w:r w:rsidRPr="00976E44">
        <w:rPr>
          <w:sz w:val="16"/>
        </w:rPr>
        <w:t>99 In reality, the</w:t>
      </w:r>
      <w:proofErr w:type="gramEnd"/>
      <w:r w:rsidRPr="00976E44">
        <w:rPr>
          <w:sz w:val="16"/>
        </w:rPr>
        <w:t xml:space="preserv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74517327" w14:textId="77777777" w:rsidR="00026931" w:rsidRDefault="00026931" w:rsidP="00026931">
      <w:pPr>
        <w:pStyle w:val="Heading3"/>
        <w:jc w:val="left"/>
      </w:pPr>
    </w:p>
    <w:p w14:paraId="69735C43" w14:textId="77777777" w:rsidR="00026931" w:rsidRPr="00CE11B7" w:rsidRDefault="00026931" w:rsidP="00026931">
      <w:pPr>
        <w:pStyle w:val="Heading3"/>
        <w:rPr>
          <w:rStyle w:val="StyleUnderline"/>
          <w:rFonts w:cstheme="majorHAnsi"/>
          <w:b w:val="0"/>
          <w:sz w:val="32"/>
        </w:rPr>
      </w:pPr>
      <w:r w:rsidRPr="00CE11B7">
        <w:rPr>
          <w:rStyle w:val="StyleUnderline"/>
          <w:rFonts w:cstheme="majorHAnsi"/>
          <w:sz w:val="32"/>
        </w:rPr>
        <w:lastRenderedPageBreak/>
        <w:t>Framework</w:t>
      </w:r>
    </w:p>
    <w:p w14:paraId="09A77892" w14:textId="3627B9C2" w:rsidR="00026931" w:rsidRPr="00CE11B7" w:rsidRDefault="00026931" w:rsidP="00026931">
      <w:pPr>
        <w:pStyle w:val="Heading4"/>
      </w:pPr>
      <w:r w:rsidRPr="00CE11B7">
        <w:t xml:space="preserve">The standard is maximizing </w:t>
      </w:r>
      <w:proofErr w:type="spellStart"/>
      <w:r>
        <w:t>well being</w:t>
      </w:r>
      <w:proofErr w:type="spellEnd"/>
      <w:r>
        <w:t xml:space="preserve"> or hedonistic act util</w:t>
      </w:r>
      <w:r w:rsidRPr="00CE11B7">
        <w:t>. Prefer it:</w:t>
      </w:r>
    </w:p>
    <w:p w14:paraId="78C920AC" w14:textId="77777777" w:rsidR="00026931" w:rsidRPr="00CE11B7" w:rsidRDefault="00026931" w:rsidP="00026931">
      <w:pPr>
        <w:pStyle w:val="Heading4"/>
      </w:pPr>
      <w:r w:rsidRPr="00CE11B7">
        <w:t xml:space="preserve">[1] Actor specificity: util is the best for governments, which is the actor in the </w:t>
      </w:r>
      <w:proofErr w:type="spellStart"/>
      <w:r w:rsidRPr="00CE11B7">
        <w:t>rez</w:t>
      </w:r>
      <w:proofErr w:type="spellEnd"/>
      <w:r w:rsidRPr="00CE11B7">
        <w:t xml:space="preserve"> – multiple warrants: </w:t>
      </w:r>
    </w:p>
    <w:p w14:paraId="56F76A0F" w14:textId="77777777" w:rsidR="00026931" w:rsidRDefault="00026931" w:rsidP="00026931">
      <w:pPr>
        <w:pStyle w:val="Heading4"/>
        <w:ind w:left="720"/>
      </w:pPr>
      <w:r w:rsidRPr="00CE11B7">
        <w:t xml:space="preserve">[a] Governments must aggregate since every policy </w:t>
      </w:r>
      <w:proofErr w:type="gramStart"/>
      <w:r w:rsidRPr="00CE11B7">
        <w:t>benefits</w:t>
      </w:r>
      <w:proofErr w:type="gramEnd"/>
      <w:r w:rsidRPr="00CE11B7">
        <w:t xml:space="preserve"> some and harms others, which also means side constraints freeze action.</w:t>
      </w:r>
    </w:p>
    <w:p w14:paraId="6CAC99CA" w14:textId="77777777" w:rsidR="00026931" w:rsidRDefault="00026931" w:rsidP="00026931">
      <w:pPr>
        <w:pStyle w:val="Heading4"/>
        <w:ind w:left="720"/>
      </w:pPr>
      <w:r w:rsidRPr="007B328F">
        <w:t>[</w:t>
      </w:r>
      <w:r>
        <w:t>b</w:t>
      </w:r>
      <w:r w:rsidRPr="007B328F">
        <w:t>] No intent-foresight distinction – the actions we take are inevitably informed by predictions from certain mental states, meaning consequences are a collective part of the will.</w:t>
      </w:r>
    </w:p>
    <w:p w14:paraId="3494BA24" w14:textId="77777777" w:rsidR="00026931" w:rsidRPr="00402E94" w:rsidRDefault="00026931" w:rsidP="00026931">
      <w:pPr>
        <w:pStyle w:val="Heading4"/>
        <w:ind w:left="720"/>
      </w:pPr>
      <w:r>
        <w:t xml:space="preserve">[c] No act omission distinction – governments are responsible for everything in the public sphere and have </w:t>
      </w:r>
      <w:proofErr w:type="gramStart"/>
      <w:r>
        <w:t>no</w:t>
      </w:r>
      <w:proofErr w:type="gramEnd"/>
      <w:r>
        <w:t xml:space="preserve"> yes/no bills so inaction is an implicit authorization of action.</w:t>
      </w:r>
    </w:p>
    <w:p w14:paraId="48B5D650" w14:textId="77777777" w:rsidR="00026931" w:rsidRPr="00CE11B7" w:rsidRDefault="00026931" w:rsidP="00026931">
      <w:pPr>
        <w:pStyle w:val="Heading4"/>
        <w:ind w:left="720"/>
        <w:rPr>
          <w:rFonts w:eastAsia="Times New Roman"/>
          <w:shd w:val="clear" w:color="auto" w:fill="FFFFFF"/>
        </w:rPr>
      </w:pPr>
      <w:r w:rsidRPr="00CE11B7">
        <w:rPr>
          <w:rFonts w:eastAsia="Times New Roman"/>
          <w:shd w:val="clear" w:color="auto" w:fill="FFFFFF"/>
        </w:rPr>
        <w:t>[</w:t>
      </w:r>
      <w:r>
        <w:rPr>
          <w:rFonts w:eastAsia="Times New Roman"/>
          <w:shd w:val="clear" w:color="auto" w:fill="FFFFFF"/>
        </w:rPr>
        <w:t>d</w:t>
      </w:r>
      <w:r w:rsidRPr="00CE11B7">
        <w:rPr>
          <w:rFonts w:eastAsia="Times New Roman"/>
          <w:shd w:val="clear" w:color="auto" w:fill="FFFFFF"/>
        </w:rPr>
        <w:t xml:space="preserve">] Actor-specificity comes first since different agents have different ethical standings. Takes out util calc indicts since they’re empirically </w:t>
      </w:r>
      <w:proofErr w:type="gramStart"/>
      <w:r w:rsidRPr="00CE11B7">
        <w:rPr>
          <w:rFonts w:eastAsia="Times New Roman"/>
          <w:shd w:val="clear" w:color="auto" w:fill="FFFFFF"/>
        </w:rPr>
        <w:t>denied</w:t>
      </w:r>
      <w:proofErr w:type="gramEnd"/>
      <w:r w:rsidRPr="00CE11B7">
        <w:rPr>
          <w:rFonts w:eastAsia="Times New Roman"/>
          <w:shd w:val="clear" w:color="auto" w:fill="FFFFFF"/>
        </w:rPr>
        <w:t xml:space="preserve"> and link turns them because the alt </w:t>
      </w:r>
      <w:r>
        <w:rPr>
          <w:rFonts w:eastAsia="Times New Roman"/>
          <w:shd w:val="clear" w:color="auto" w:fill="FFFFFF"/>
        </w:rPr>
        <w:t xml:space="preserve">is </w:t>
      </w:r>
      <w:r w:rsidRPr="00CE11B7">
        <w:rPr>
          <w:rFonts w:eastAsia="Times New Roman"/>
          <w:shd w:val="clear" w:color="auto" w:fill="FFFFFF"/>
        </w:rPr>
        <w:t xml:space="preserve">no action. </w:t>
      </w:r>
    </w:p>
    <w:p w14:paraId="02EB8FBC" w14:textId="77777777" w:rsidR="00026931" w:rsidRPr="00336E56" w:rsidRDefault="00026931" w:rsidP="00026931">
      <w:pPr>
        <w:pStyle w:val="Heading4"/>
        <w:rPr>
          <w:rFonts w:asciiTheme="majorHAnsi" w:hAnsiTheme="majorHAnsi" w:cstheme="majorHAnsi"/>
        </w:rPr>
      </w:pPr>
      <w:r>
        <w:rPr>
          <w:rFonts w:asciiTheme="majorHAnsi" w:hAnsiTheme="majorHAnsi" w:cstheme="majorHAnsi"/>
        </w:rPr>
        <w:t>2</w:t>
      </w:r>
      <w:r w:rsidRPr="00336E56">
        <w:rPr>
          <w:rFonts w:asciiTheme="majorHAnsi" w:hAnsiTheme="majorHAnsi" w:cstheme="majorHAnsi"/>
        </w:rPr>
        <w:t xml:space="preserve">] Pleasure and pain are </w:t>
      </w:r>
      <w:r w:rsidRPr="00336E56">
        <w:rPr>
          <w:rFonts w:asciiTheme="majorHAnsi" w:hAnsiTheme="majorHAnsi" w:cstheme="majorHAnsi"/>
          <w:u w:val="single"/>
        </w:rPr>
        <w:t>intrinsic value</w:t>
      </w:r>
      <w:r w:rsidRPr="00336E56">
        <w:rPr>
          <w:rFonts w:asciiTheme="majorHAnsi" w:hAnsiTheme="majorHAnsi" w:cstheme="majorHAnsi"/>
        </w:rPr>
        <w:t xml:space="preserve"> and </w:t>
      </w:r>
      <w:r w:rsidRPr="00336E56">
        <w:rPr>
          <w:rFonts w:asciiTheme="majorHAnsi" w:hAnsiTheme="majorHAnsi" w:cstheme="majorHAnsi"/>
          <w:u w:val="single"/>
        </w:rPr>
        <w:t>disvalue</w:t>
      </w:r>
      <w:r w:rsidRPr="00336E56">
        <w:rPr>
          <w:rFonts w:asciiTheme="majorHAnsi" w:hAnsiTheme="majorHAnsi" w:cstheme="majorHAnsi"/>
        </w:rPr>
        <w:t xml:space="preserve"> – everything else </w:t>
      </w:r>
      <w:r w:rsidRPr="00336E56">
        <w:rPr>
          <w:rFonts w:asciiTheme="majorHAnsi" w:hAnsiTheme="majorHAnsi" w:cstheme="majorHAnsi"/>
          <w:u w:val="single"/>
        </w:rPr>
        <w:t>regresses</w:t>
      </w:r>
      <w:r w:rsidRPr="00336E56">
        <w:rPr>
          <w:rFonts w:asciiTheme="majorHAnsi" w:hAnsiTheme="majorHAnsi" w:cstheme="majorHAnsi"/>
        </w:rPr>
        <w:t xml:space="preserve">. Evolutionary knowledge is reliable – </w:t>
      </w:r>
      <w:r w:rsidRPr="00336E56">
        <w:rPr>
          <w:rFonts w:asciiTheme="majorHAnsi" w:hAnsiTheme="majorHAnsi" w:cstheme="majorHAnsi"/>
          <w:u w:val="single"/>
        </w:rPr>
        <w:t>broad consensus</w:t>
      </w:r>
      <w:r w:rsidRPr="00336E56">
        <w:rPr>
          <w:rFonts w:asciiTheme="majorHAnsi" w:hAnsiTheme="majorHAnsi" w:cstheme="majorHAnsi"/>
        </w:rPr>
        <w:t xml:space="preserve"> and </w:t>
      </w:r>
      <w:r w:rsidRPr="00336E56">
        <w:rPr>
          <w:rFonts w:asciiTheme="majorHAnsi" w:hAnsiTheme="majorHAnsi" w:cstheme="majorHAnsi"/>
          <w:u w:val="single"/>
        </w:rPr>
        <w:t>robust neuroscience</w:t>
      </w:r>
      <w:r w:rsidRPr="00336E56">
        <w:rPr>
          <w:rFonts w:asciiTheme="majorHAnsi" w:hAnsiTheme="majorHAnsi" w:cstheme="majorHAnsi"/>
        </w:rPr>
        <w:t xml:space="preserve"> prove.</w:t>
      </w:r>
    </w:p>
    <w:p w14:paraId="21F5DC84" w14:textId="77777777" w:rsidR="00026931" w:rsidRPr="00336E56" w:rsidRDefault="00026931" w:rsidP="00026931">
      <w:pPr>
        <w:rPr>
          <w:rStyle w:val="Style13ptBold"/>
          <w:rFonts w:asciiTheme="majorHAnsi" w:hAnsiTheme="majorHAnsi" w:cstheme="majorHAnsi"/>
        </w:rPr>
      </w:pPr>
      <w:r w:rsidRPr="00336E56">
        <w:rPr>
          <w:rStyle w:val="Style13ptBold"/>
          <w:rFonts w:asciiTheme="majorHAnsi" w:hAnsiTheme="majorHAnsi" w:cstheme="majorHAnsi"/>
        </w:rPr>
        <w:t>Blum et al. 18</w:t>
      </w:r>
    </w:p>
    <w:p w14:paraId="701976CA" w14:textId="77777777" w:rsidR="00026931" w:rsidRPr="00336E56" w:rsidRDefault="00026931" w:rsidP="00026931">
      <w:pPr>
        <w:rPr>
          <w:rFonts w:asciiTheme="majorHAnsi" w:hAnsiTheme="majorHAnsi" w:cstheme="majorHAnsi"/>
          <w:sz w:val="16"/>
          <w:szCs w:val="16"/>
        </w:rPr>
      </w:pPr>
      <w:r w:rsidRPr="00336E56">
        <w:rPr>
          <w:rFonts w:asciiTheme="majorHAnsi" w:hAnsiTheme="majorHAnsi" w:cstheme="majorHAnsi"/>
          <w:sz w:val="16"/>
          <w:szCs w:val="16"/>
        </w:rPr>
        <w:t xml:space="preserve">Kenneth Blum, 1Department of Psychiatry, </w:t>
      </w:r>
      <w:proofErr w:type="spellStart"/>
      <w:r w:rsidRPr="00336E56">
        <w:rPr>
          <w:rFonts w:asciiTheme="majorHAnsi" w:hAnsiTheme="majorHAnsi" w:cstheme="majorHAnsi"/>
          <w:sz w:val="16"/>
          <w:szCs w:val="16"/>
        </w:rPr>
        <w:t>Boonshoft</w:t>
      </w:r>
      <w:proofErr w:type="spellEnd"/>
      <w:r w:rsidRPr="00336E56">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36E56">
        <w:rPr>
          <w:rFonts w:asciiTheme="majorHAnsi" w:hAnsiTheme="majorHAnsi" w:cstheme="majorHAnsi"/>
          <w:sz w:val="16"/>
          <w:szCs w:val="16"/>
        </w:rPr>
        <w:t>Geneus</w:t>
      </w:r>
      <w:proofErr w:type="spellEnd"/>
      <w:r w:rsidRPr="00336E56">
        <w:rPr>
          <w:rFonts w:asciiTheme="majorHAnsi" w:hAnsiTheme="majorHAnsi" w:cstheme="majorHAnsi"/>
          <w:sz w:val="16"/>
          <w:szCs w:val="16"/>
        </w:rPr>
        <w:t xml:space="preserve"> Health LLC, San Antonio, TX, USA 6Department of Addiction Research &amp; Therapy, </w:t>
      </w:r>
      <w:proofErr w:type="spellStart"/>
      <w:r w:rsidRPr="00336E56">
        <w:rPr>
          <w:rFonts w:asciiTheme="majorHAnsi" w:hAnsiTheme="majorHAnsi" w:cstheme="majorHAnsi"/>
          <w:sz w:val="16"/>
          <w:szCs w:val="16"/>
        </w:rPr>
        <w:t>Nupathways</w:t>
      </w:r>
      <w:proofErr w:type="spellEnd"/>
      <w:r w:rsidRPr="00336E56">
        <w:rPr>
          <w:rFonts w:asciiTheme="majorHAnsi" w:hAnsiTheme="majorHAnsi" w:cstheme="majorHAnsi"/>
          <w:sz w:val="16"/>
          <w:szCs w:val="16"/>
        </w:rPr>
        <w:t xml:space="preserve"> Inc., </w:t>
      </w:r>
      <w:proofErr w:type="spellStart"/>
      <w:r w:rsidRPr="00336E56">
        <w:rPr>
          <w:rFonts w:asciiTheme="majorHAnsi" w:hAnsiTheme="majorHAnsi" w:cstheme="majorHAnsi"/>
          <w:sz w:val="16"/>
          <w:szCs w:val="16"/>
        </w:rPr>
        <w:t>Innsbrook</w:t>
      </w:r>
      <w:proofErr w:type="spellEnd"/>
      <w:r w:rsidRPr="00336E56">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36E56">
        <w:rPr>
          <w:rFonts w:asciiTheme="majorHAnsi" w:hAnsiTheme="majorHAnsi" w:cstheme="majorHAnsi"/>
          <w:sz w:val="16"/>
          <w:szCs w:val="16"/>
        </w:rPr>
        <w:t>Eötvös</w:t>
      </w:r>
      <w:proofErr w:type="spellEnd"/>
      <w:r w:rsidRPr="00336E56">
        <w:rPr>
          <w:rFonts w:asciiTheme="majorHAnsi" w:hAnsiTheme="majorHAnsi" w:cstheme="majorHAnsi"/>
          <w:sz w:val="16"/>
          <w:szCs w:val="16"/>
        </w:rPr>
        <w:t xml:space="preserve"> </w:t>
      </w:r>
      <w:proofErr w:type="spellStart"/>
      <w:r w:rsidRPr="00336E56">
        <w:rPr>
          <w:rFonts w:asciiTheme="majorHAnsi" w:hAnsiTheme="majorHAnsi" w:cstheme="majorHAnsi"/>
          <w:sz w:val="16"/>
          <w:szCs w:val="16"/>
        </w:rPr>
        <w:t>Loránd</w:t>
      </w:r>
      <w:proofErr w:type="spellEnd"/>
      <w:r w:rsidRPr="00336E56">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336E56">
        <w:rPr>
          <w:rFonts w:asciiTheme="majorHAnsi" w:hAnsiTheme="majorHAnsi" w:cstheme="majorHAnsi"/>
          <w:sz w:val="16"/>
          <w:szCs w:val="16"/>
        </w:rPr>
        <w:t>Lederach</w:t>
      </w:r>
      <w:proofErr w:type="spellEnd"/>
      <w:r w:rsidRPr="00336E56">
        <w:rPr>
          <w:rFonts w:asciiTheme="majorHAnsi" w:hAnsiTheme="majorHAnsi" w:cstheme="majorHAnsi"/>
          <w:sz w:val="16"/>
          <w:szCs w:val="16"/>
        </w:rPr>
        <w:t xml:space="preserve">, PA., USA 12National Human Genome Center at Howard University, Washington, DC., USA, Marjorie </w:t>
      </w:r>
      <w:proofErr w:type="spellStart"/>
      <w:r w:rsidRPr="00336E56">
        <w:rPr>
          <w:rFonts w:asciiTheme="majorHAnsi" w:hAnsiTheme="majorHAnsi" w:cstheme="majorHAnsi"/>
          <w:sz w:val="16"/>
          <w:szCs w:val="16"/>
        </w:rPr>
        <w:t>Gondré</w:t>
      </w:r>
      <w:proofErr w:type="spellEnd"/>
      <w:r w:rsidRPr="00336E56">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36E56">
        <w:rPr>
          <w:rFonts w:asciiTheme="majorHAnsi" w:hAnsiTheme="majorHAnsi" w:cstheme="majorHAnsi"/>
          <w:sz w:val="16"/>
          <w:szCs w:val="16"/>
        </w:rPr>
        <w:t>Modestino</w:t>
      </w:r>
      <w:proofErr w:type="spellEnd"/>
      <w:r w:rsidRPr="00336E56">
        <w:rPr>
          <w:rFonts w:asciiTheme="majorHAnsi" w:hAnsiTheme="majorHAnsi" w:cstheme="majorHAnsi"/>
          <w:sz w:val="16"/>
          <w:szCs w:val="16"/>
        </w:rPr>
        <w:t xml:space="preserve">, 14Department of Psychology, Curry College, Milton, MA, USA, Rajendra D </w:t>
      </w:r>
      <w:proofErr w:type="spellStart"/>
      <w:r w:rsidRPr="00336E56">
        <w:rPr>
          <w:rFonts w:asciiTheme="majorHAnsi" w:hAnsiTheme="majorHAnsi" w:cstheme="majorHAnsi"/>
          <w:sz w:val="16"/>
          <w:szCs w:val="16"/>
        </w:rPr>
        <w:t>Badgaiyan</w:t>
      </w:r>
      <w:proofErr w:type="spellEnd"/>
      <w:r w:rsidRPr="00336E56">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4" w:history="1">
        <w:r w:rsidRPr="00336E56">
          <w:rPr>
            <w:rStyle w:val="Hyperlink"/>
            <w:rFonts w:asciiTheme="majorHAnsi" w:hAnsiTheme="majorHAnsi" w:cstheme="majorHAnsi"/>
            <w:sz w:val="16"/>
            <w:szCs w:val="16"/>
          </w:rPr>
          <w:t>https://www.ncbi.nlm.nih.gov/pmc/articles/PMC6446569/</w:t>
        </w:r>
      </w:hyperlink>
      <w:r w:rsidRPr="00336E56">
        <w:rPr>
          <w:rFonts w:asciiTheme="majorHAnsi" w:hAnsiTheme="majorHAnsi" w:cstheme="majorHAnsi"/>
          <w:sz w:val="16"/>
          <w:szCs w:val="16"/>
        </w:rPr>
        <w:t>, R.S.</w:t>
      </w:r>
    </w:p>
    <w:p w14:paraId="1BEF1520" w14:textId="07365C5A" w:rsidR="00026931" w:rsidRDefault="00026931" w:rsidP="00026931">
      <w:pPr>
        <w:rPr>
          <w:rFonts w:asciiTheme="majorHAnsi" w:hAnsiTheme="majorHAnsi" w:cstheme="majorHAnsi"/>
          <w:sz w:val="16"/>
        </w:rPr>
      </w:pPr>
      <w:r w:rsidRPr="00336E56">
        <w:rPr>
          <w:rFonts w:asciiTheme="majorHAnsi" w:hAnsiTheme="majorHAnsi" w:cstheme="majorHAnsi"/>
          <w:b/>
          <w:bCs/>
          <w:highlight w:val="green"/>
          <w:u w:val="single"/>
        </w:rPr>
        <w:t>Pleasure</w:t>
      </w:r>
      <w:r w:rsidRPr="00336E56">
        <w:rPr>
          <w:rFonts w:asciiTheme="majorHAnsi" w:hAnsiTheme="majorHAnsi" w:cstheme="majorHAnsi"/>
          <w:u w:val="single"/>
        </w:rPr>
        <w:t xml:space="preserve"> is not only</w:t>
      </w:r>
      <w:r w:rsidRPr="00336E56">
        <w:rPr>
          <w:rFonts w:asciiTheme="majorHAnsi" w:hAnsiTheme="majorHAnsi" w:cstheme="majorHAnsi"/>
          <w:sz w:val="16"/>
        </w:rPr>
        <w:t xml:space="preserve"> one of the three </w:t>
      </w:r>
      <w:r w:rsidRPr="00336E56">
        <w:rPr>
          <w:rFonts w:asciiTheme="majorHAnsi" w:hAnsiTheme="majorHAnsi" w:cstheme="majorHAnsi"/>
          <w:u w:val="single"/>
        </w:rPr>
        <w:t xml:space="preserve">primary reward </w:t>
      </w:r>
      <w:proofErr w:type="gramStart"/>
      <w:r w:rsidRPr="00336E56">
        <w:rPr>
          <w:rFonts w:asciiTheme="majorHAnsi" w:hAnsiTheme="majorHAnsi" w:cstheme="majorHAnsi"/>
          <w:u w:val="single"/>
        </w:rPr>
        <w:t>functions</w:t>
      </w:r>
      <w:proofErr w:type="gramEnd"/>
      <w:r w:rsidRPr="00336E56">
        <w:rPr>
          <w:rFonts w:asciiTheme="majorHAnsi" w:hAnsiTheme="majorHAnsi" w:cstheme="majorHAnsi"/>
          <w:sz w:val="16"/>
        </w:rPr>
        <w:t xml:space="preserve"> but </w:t>
      </w:r>
      <w:r w:rsidRPr="00336E56">
        <w:rPr>
          <w:rFonts w:asciiTheme="majorHAnsi" w:hAnsiTheme="majorHAnsi" w:cstheme="majorHAnsi"/>
          <w:u w:val="single"/>
        </w:rPr>
        <w:t xml:space="preserve">it also </w:t>
      </w:r>
      <w:r w:rsidRPr="00336E56">
        <w:rPr>
          <w:rFonts w:asciiTheme="majorHAnsi" w:hAnsiTheme="majorHAnsi" w:cstheme="majorHAnsi"/>
          <w:b/>
          <w:bCs/>
          <w:highlight w:val="green"/>
          <w:u w:val="single"/>
        </w:rPr>
        <w:t>defines reward.</w:t>
      </w:r>
      <w:r w:rsidRPr="00336E56">
        <w:rPr>
          <w:rFonts w:asciiTheme="majorHAnsi" w:hAnsiTheme="majorHAnsi" w:cstheme="majorHAnsi"/>
          <w:sz w:val="16"/>
        </w:rPr>
        <w:t xml:space="preserve"> As homeostasis explains the </w:t>
      </w:r>
      <w:r w:rsidRPr="00336E56">
        <w:rPr>
          <w:rFonts w:asciiTheme="majorHAnsi" w:hAnsiTheme="majorHAnsi" w:cstheme="majorHAnsi"/>
          <w:u w:val="single"/>
        </w:rPr>
        <w:t>functions of</w:t>
      </w:r>
      <w:r w:rsidRPr="00336E56">
        <w:rPr>
          <w:rFonts w:asciiTheme="majorHAnsi" w:hAnsiTheme="majorHAnsi" w:cstheme="majorHAnsi"/>
          <w:sz w:val="16"/>
        </w:rPr>
        <w:t xml:space="preserve"> only a limited number of </w:t>
      </w:r>
      <w:r w:rsidRPr="00336E56">
        <w:rPr>
          <w:rFonts w:asciiTheme="majorHAnsi" w:hAnsiTheme="majorHAnsi" w:cstheme="majorHAnsi"/>
          <w:u w:val="single"/>
        </w:rPr>
        <w:t>rewards, the</w:t>
      </w:r>
      <w:r w:rsidRPr="00336E56">
        <w:rPr>
          <w:rFonts w:asciiTheme="majorHAnsi" w:hAnsiTheme="majorHAnsi" w:cstheme="majorHAnsi"/>
          <w:sz w:val="16"/>
        </w:rPr>
        <w:t xml:space="preserve"> principal </w:t>
      </w:r>
      <w:r w:rsidRPr="00336E56">
        <w:rPr>
          <w:rFonts w:asciiTheme="majorHAnsi" w:hAnsiTheme="majorHAnsi" w:cstheme="majorHAnsi"/>
          <w:highlight w:val="green"/>
          <w:u w:val="single"/>
        </w:rPr>
        <w:t>reason why particular stimuli</w:t>
      </w:r>
      <w:r w:rsidRPr="00336E56">
        <w:rPr>
          <w:rFonts w:asciiTheme="majorHAnsi" w:hAnsiTheme="majorHAnsi" w:cstheme="majorHAnsi"/>
          <w:u w:val="single"/>
        </w:rPr>
        <w:t xml:space="preserve">, objects, events, situations, and activities </w:t>
      </w:r>
      <w:r w:rsidRPr="00336E56">
        <w:rPr>
          <w:rFonts w:asciiTheme="majorHAnsi" w:hAnsiTheme="majorHAnsi" w:cstheme="majorHAnsi"/>
          <w:highlight w:val="green"/>
          <w:u w:val="single"/>
        </w:rPr>
        <w:t>are rewarding</w:t>
      </w:r>
      <w:r w:rsidRPr="00336E56">
        <w:rPr>
          <w:rFonts w:asciiTheme="majorHAnsi" w:hAnsiTheme="majorHAnsi" w:cstheme="majorHAnsi"/>
          <w:sz w:val="16"/>
        </w:rPr>
        <w:t xml:space="preserve"> may be </w:t>
      </w:r>
      <w:r w:rsidRPr="00336E56">
        <w:rPr>
          <w:rFonts w:asciiTheme="majorHAnsi" w:hAnsiTheme="majorHAnsi" w:cstheme="majorHAnsi"/>
          <w:highlight w:val="green"/>
          <w:u w:val="single"/>
        </w:rPr>
        <w:t>due to pleasure.</w:t>
      </w:r>
      <w:r w:rsidRPr="00336E56">
        <w:rPr>
          <w:rFonts w:asciiTheme="majorHAnsi" w:hAnsiTheme="majorHAnsi" w:cstheme="majorHAnsi"/>
          <w:sz w:val="16"/>
        </w:rPr>
        <w:t xml:space="preserve"> This applies </w:t>
      </w:r>
      <w:proofErr w:type="gramStart"/>
      <w:r w:rsidRPr="00336E56">
        <w:rPr>
          <w:rFonts w:asciiTheme="majorHAnsi" w:hAnsiTheme="majorHAnsi" w:cstheme="majorHAnsi"/>
          <w:sz w:val="16"/>
        </w:rPr>
        <w:t>first of all</w:t>
      </w:r>
      <w:proofErr w:type="gramEnd"/>
      <w:r w:rsidRPr="00336E56">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336E56">
        <w:rPr>
          <w:rFonts w:asciiTheme="majorHAnsi" w:hAnsiTheme="majorHAnsi" w:cstheme="majorHAnsi"/>
          <w:highlight w:val="green"/>
          <w:u w:val="single"/>
        </w:rPr>
        <w:t>Pleasure</w:t>
      </w:r>
      <w:r w:rsidRPr="00336E56">
        <w:rPr>
          <w:rFonts w:asciiTheme="majorHAnsi" w:hAnsiTheme="majorHAnsi" w:cstheme="majorHAnsi"/>
          <w:u w:val="single"/>
        </w:rPr>
        <w:t>, as the primary effect of rewards</w:t>
      </w:r>
      <w:r w:rsidRPr="00336E56">
        <w:rPr>
          <w:rFonts w:asciiTheme="majorHAnsi" w:hAnsiTheme="majorHAnsi" w:cstheme="majorHAnsi"/>
          <w:sz w:val="16"/>
        </w:rPr>
        <w:t xml:space="preserve">, drives the prime reward functions of learning, approach behavior, and decision making and </w:t>
      </w:r>
      <w:r w:rsidRPr="00336E56">
        <w:rPr>
          <w:rFonts w:asciiTheme="majorHAnsi" w:hAnsiTheme="majorHAnsi" w:cstheme="majorHAnsi"/>
          <w:highlight w:val="green"/>
          <w:u w:val="single"/>
        </w:rPr>
        <w:t xml:space="preserve">provides the </w:t>
      </w:r>
      <w:r w:rsidRPr="00336E56">
        <w:rPr>
          <w:rFonts w:asciiTheme="majorHAnsi" w:hAnsiTheme="majorHAnsi" w:cstheme="majorHAnsi"/>
          <w:b/>
          <w:bCs/>
          <w:highlight w:val="green"/>
          <w:u w:val="single"/>
        </w:rPr>
        <w:t>basis for hedonic theories</w:t>
      </w:r>
      <w:r w:rsidRPr="00336E56">
        <w:rPr>
          <w:rFonts w:asciiTheme="majorHAnsi" w:hAnsiTheme="majorHAnsi" w:cstheme="majorHAnsi"/>
          <w:u w:val="single"/>
        </w:rPr>
        <w:t xml:space="preserve"> of reward function. </w:t>
      </w:r>
      <w:r w:rsidRPr="00336E56">
        <w:rPr>
          <w:rFonts w:asciiTheme="majorHAnsi" w:hAnsiTheme="majorHAnsi" w:cstheme="majorHAnsi"/>
          <w:highlight w:val="green"/>
          <w:u w:val="single"/>
        </w:rPr>
        <w:t>We are attracted by</w:t>
      </w:r>
      <w:r w:rsidRPr="00336E56">
        <w:rPr>
          <w:rFonts w:asciiTheme="majorHAnsi" w:hAnsiTheme="majorHAnsi" w:cstheme="majorHAnsi"/>
          <w:sz w:val="16"/>
        </w:rPr>
        <w:t xml:space="preserve"> most </w:t>
      </w:r>
      <w:r w:rsidRPr="00336E56">
        <w:rPr>
          <w:rFonts w:asciiTheme="majorHAnsi" w:hAnsiTheme="majorHAnsi" w:cstheme="majorHAnsi"/>
          <w:highlight w:val="green"/>
          <w:u w:val="single"/>
        </w:rPr>
        <w:t>rewards</w:t>
      </w:r>
      <w:r w:rsidRPr="00336E56">
        <w:rPr>
          <w:rFonts w:asciiTheme="majorHAnsi" w:hAnsiTheme="majorHAnsi" w:cstheme="majorHAnsi"/>
          <w:u w:val="single"/>
        </w:rPr>
        <w:t xml:space="preserve"> and exert intense efforts to obtain them</w:t>
      </w:r>
      <w:r w:rsidRPr="00336E56">
        <w:rPr>
          <w:rFonts w:asciiTheme="majorHAnsi" w:hAnsiTheme="majorHAnsi" w:cstheme="majorHAnsi"/>
          <w:sz w:val="16"/>
        </w:rPr>
        <w:t xml:space="preserve">, just </w:t>
      </w:r>
      <w:r w:rsidRPr="00336E56">
        <w:rPr>
          <w:rFonts w:asciiTheme="majorHAnsi" w:hAnsiTheme="majorHAnsi" w:cstheme="majorHAnsi"/>
          <w:highlight w:val="green"/>
          <w:u w:val="single"/>
        </w:rPr>
        <w:lastRenderedPageBreak/>
        <w:t>because they are enjoyable</w:t>
      </w:r>
      <w:r w:rsidRPr="00336E56">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36E56">
        <w:rPr>
          <w:rFonts w:asciiTheme="majorHAnsi" w:hAnsiTheme="majorHAnsi" w:cstheme="majorHAnsi"/>
          <w:u w:val="single"/>
        </w:rPr>
        <w:t>using both humans and detailed invasive brain analysis of animals has discovered some critical ways that the brain processes pleasure</w:t>
      </w:r>
      <w:r w:rsidRPr="00336E56">
        <w:rPr>
          <w:rFonts w:asciiTheme="majorHAnsi" w:hAnsiTheme="majorHAnsi" w:cstheme="majorHAnsi"/>
          <w:sz w:val="16"/>
        </w:rPr>
        <w:t xml:space="preserve"> [14]. </w:t>
      </w:r>
      <w:r w:rsidRPr="00336E56">
        <w:rPr>
          <w:rFonts w:asciiTheme="majorHAnsi" w:hAnsiTheme="majorHAnsi" w:cstheme="majorHAnsi"/>
          <w:u w:val="single"/>
        </w:rPr>
        <w:t>Pleasure as a hallmark of reward is sufficient for defining a reward</w:t>
      </w:r>
      <w:r w:rsidRPr="00336E56">
        <w:rPr>
          <w:rFonts w:asciiTheme="majorHAnsi" w:hAnsiTheme="majorHAnsi" w:cstheme="majorHAnsi"/>
          <w:sz w:val="16"/>
        </w:rPr>
        <w:t xml:space="preserve">, but it may not be necessary. </w:t>
      </w:r>
      <w:r w:rsidRPr="00336E56">
        <w:rPr>
          <w:rFonts w:asciiTheme="majorHAnsi" w:hAnsiTheme="majorHAnsi" w:cstheme="majorHAnsi"/>
          <w:u w:val="single"/>
        </w:rPr>
        <w:t>A reward may generate positive</w:t>
      </w:r>
      <w:r w:rsidRPr="00336E56">
        <w:rPr>
          <w:rFonts w:asciiTheme="majorHAnsi" w:hAnsiTheme="majorHAnsi" w:cstheme="majorHAnsi"/>
          <w:sz w:val="16"/>
        </w:rPr>
        <w:t xml:space="preserve"> learning and approach </w:t>
      </w:r>
      <w:r w:rsidRPr="00336E56">
        <w:rPr>
          <w:rFonts w:asciiTheme="majorHAnsi" w:hAnsiTheme="majorHAnsi" w:cstheme="majorHAnsi"/>
          <w:u w:val="single"/>
        </w:rPr>
        <w:t>behavior</w:t>
      </w:r>
      <w:r w:rsidRPr="00336E56">
        <w:rPr>
          <w:rFonts w:asciiTheme="majorHAnsi" w:hAnsiTheme="majorHAnsi" w:cstheme="majorHAnsi"/>
          <w:sz w:val="16"/>
        </w:rPr>
        <w:t xml:space="preserve"> simply </w:t>
      </w:r>
      <w:r w:rsidRPr="00336E56">
        <w:rPr>
          <w:rFonts w:asciiTheme="majorHAnsi" w:hAnsiTheme="majorHAnsi" w:cstheme="majorHAnsi"/>
          <w:u w:val="single"/>
        </w:rPr>
        <w:t>because it contains substances that are essential for body function.</w:t>
      </w:r>
      <w:r w:rsidRPr="00336E56">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36E56">
        <w:rPr>
          <w:rFonts w:asciiTheme="majorHAnsi" w:hAnsiTheme="majorHAnsi" w:cstheme="majorHAnsi"/>
          <w:u w:val="single"/>
        </w:rPr>
        <w:t>evolution and its basic principles found</w:t>
      </w:r>
      <w:r w:rsidRPr="00336E56">
        <w:rPr>
          <w:rFonts w:asciiTheme="majorHAnsi" w:hAnsiTheme="majorHAnsi" w:cstheme="majorHAnsi"/>
          <w:sz w:val="16"/>
        </w:rPr>
        <w:t xml:space="preserve"> various </w:t>
      </w:r>
      <w:r w:rsidRPr="00336E56">
        <w:rPr>
          <w:rFonts w:asciiTheme="majorHAnsi" w:hAnsiTheme="majorHAnsi" w:cstheme="majorHAnsi"/>
          <w:u w:val="single"/>
        </w:rPr>
        <w:t>mechanisms that steer behavior and biological development.</w:t>
      </w:r>
      <w:r w:rsidRPr="00336E56">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336E56">
        <w:rPr>
          <w:rFonts w:asciiTheme="majorHAnsi" w:hAnsiTheme="majorHAnsi" w:cstheme="majorHAnsi"/>
          <w:b/>
          <w:bCs/>
          <w:highlight w:val="green"/>
          <w:u w:val="single"/>
        </w:rPr>
        <w:t>organisms are</w:t>
      </w:r>
      <w:r w:rsidRPr="00336E56">
        <w:rPr>
          <w:rFonts w:asciiTheme="majorHAnsi" w:hAnsiTheme="majorHAnsi" w:cstheme="majorHAnsi"/>
          <w:u w:val="single"/>
        </w:rPr>
        <w:t xml:space="preserve"> the </w:t>
      </w:r>
      <w:r w:rsidRPr="00336E56">
        <w:rPr>
          <w:rFonts w:asciiTheme="majorHAnsi" w:hAnsiTheme="majorHAnsi" w:cstheme="majorHAnsi"/>
          <w:b/>
          <w:bCs/>
          <w:highlight w:val="green"/>
          <w:u w:val="single"/>
        </w:rPr>
        <w:t>result of evolutionary competition.</w:t>
      </w:r>
      <w:r w:rsidRPr="00336E56">
        <w:rPr>
          <w:rFonts w:asciiTheme="majorHAnsi" w:hAnsiTheme="majorHAnsi" w:cstheme="majorHAnsi"/>
          <w:sz w:val="16"/>
        </w:rPr>
        <w:t xml:space="preserve"> In fact, Richard </w:t>
      </w:r>
      <w:r w:rsidRPr="00336E56">
        <w:rPr>
          <w:rFonts w:asciiTheme="majorHAnsi" w:hAnsiTheme="majorHAnsi" w:cstheme="majorHAnsi"/>
          <w:u w:val="single"/>
        </w:rPr>
        <w:t>Dawkins stresses gene survival and propagation as the basic mechanism of life</w:t>
      </w:r>
      <w:r w:rsidRPr="00336E56">
        <w:rPr>
          <w:rFonts w:asciiTheme="majorHAnsi" w:hAnsiTheme="majorHAnsi" w:cstheme="majorHAnsi"/>
          <w:sz w:val="16"/>
        </w:rPr>
        <w:t xml:space="preserve"> [20]. Only genes that lead to </w:t>
      </w:r>
      <w:r w:rsidRPr="00336E56">
        <w:rPr>
          <w:rFonts w:asciiTheme="majorHAnsi" w:hAnsiTheme="majorHAnsi" w:cstheme="majorHAnsi"/>
          <w:u w:val="single"/>
        </w:rPr>
        <w:t>the fittest phenotype will make it.</w:t>
      </w:r>
      <w:r w:rsidRPr="00336E56">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36E56">
        <w:rPr>
          <w:rFonts w:asciiTheme="majorHAnsi" w:hAnsiTheme="majorHAnsi" w:cstheme="majorHAnsi"/>
          <w:u w:val="single"/>
        </w:rPr>
        <w:t xml:space="preserve">the ultimate, distal function of </w:t>
      </w:r>
      <w:r w:rsidRPr="00336E56">
        <w:rPr>
          <w:rFonts w:asciiTheme="majorHAnsi" w:hAnsiTheme="majorHAnsi" w:cstheme="majorHAnsi"/>
          <w:highlight w:val="green"/>
          <w:u w:val="single"/>
        </w:rPr>
        <w:t>rewards</w:t>
      </w:r>
      <w:r w:rsidRPr="00336E56">
        <w:rPr>
          <w:rFonts w:asciiTheme="majorHAnsi" w:hAnsiTheme="majorHAnsi" w:cstheme="majorHAnsi"/>
          <w:u w:val="single"/>
        </w:rPr>
        <w:t xml:space="preserve"> is to </w:t>
      </w:r>
      <w:r w:rsidRPr="00336E56">
        <w:rPr>
          <w:rFonts w:asciiTheme="majorHAnsi" w:hAnsiTheme="majorHAnsi" w:cstheme="majorHAnsi"/>
          <w:highlight w:val="green"/>
          <w:u w:val="single"/>
        </w:rPr>
        <w:t>increase evolutionary fitness</w:t>
      </w:r>
      <w:r w:rsidRPr="00336E56">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36E56">
        <w:rPr>
          <w:rFonts w:asciiTheme="majorHAnsi" w:hAnsiTheme="majorHAnsi" w:cstheme="majorHAnsi"/>
          <w:u w:val="single"/>
        </w:rPr>
        <w:t>Behavioral reward functions have evolved to help individuals to survive and propagate their genes</w:t>
      </w:r>
      <w:r w:rsidRPr="00336E56">
        <w:rPr>
          <w:rFonts w:asciiTheme="majorHAnsi" w:hAnsiTheme="majorHAnsi" w:cstheme="majorHAnsi"/>
          <w:sz w:val="16"/>
        </w:rPr>
        <w:t xml:space="preserve">. Apparently, </w:t>
      </w:r>
      <w:r w:rsidRPr="00336E56">
        <w:rPr>
          <w:rFonts w:asciiTheme="majorHAnsi" w:hAnsiTheme="majorHAnsi" w:cstheme="majorHAnsi"/>
          <w:u w:val="single"/>
        </w:rPr>
        <w:t>people need to live well and long enough to reproduce.</w:t>
      </w:r>
      <w:r w:rsidRPr="00336E56">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36E56">
        <w:rPr>
          <w:rFonts w:asciiTheme="majorHAnsi" w:hAnsiTheme="majorHAnsi" w:cstheme="majorHAnsi"/>
          <w:u w:val="single"/>
        </w:rPr>
        <w:t>any small edge will ultimately result in evolutionary advantage</w:t>
      </w:r>
      <w:r w:rsidRPr="00336E56">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36E56">
        <w:rPr>
          <w:rFonts w:asciiTheme="majorHAnsi" w:hAnsiTheme="majorHAnsi" w:cstheme="majorHAnsi"/>
          <w:u w:val="single"/>
        </w:rPr>
        <w:t>Thus</w:t>
      </w:r>
      <w:proofErr w:type="gramEnd"/>
      <w:r w:rsidRPr="00336E56">
        <w:rPr>
          <w:rFonts w:asciiTheme="majorHAnsi" w:hAnsiTheme="majorHAnsi" w:cstheme="majorHAnsi"/>
          <w:u w:val="single"/>
        </w:rPr>
        <w:t xml:space="preserve"> the distal reward function in gene propagation and evolutionary fitness defines the proximal reward functions that we see</w:t>
      </w:r>
      <w:r w:rsidRPr="00336E56">
        <w:rPr>
          <w:rFonts w:asciiTheme="majorHAnsi" w:hAnsiTheme="majorHAnsi" w:cstheme="majorHAnsi"/>
          <w:sz w:val="16"/>
        </w:rPr>
        <w:t xml:space="preserve"> in everyday behavior. </w:t>
      </w:r>
      <w:r w:rsidRPr="00336E56">
        <w:rPr>
          <w:rFonts w:asciiTheme="majorHAnsi" w:hAnsiTheme="majorHAnsi" w:cstheme="majorHAnsi"/>
          <w:highlight w:val="green"/>
          <w:u w:val="single"/>
        </w:rPr>
        <w:t>That is why foods, drinks, mates, and offspring are rewarding.</w:t>
      </w:r>
      <w:r w:rsidRPr="00336E56">
        <w:rPr>
          <w:rFonts w:asciiTheme="majorHAnsi" w:hAnsiTheme="majorHAnsi" w:cstheme="majorHAnsi"/>
          <w:u w:val="single"/>
        </w:rPr>
        <w:t xml:space="preserve"> </w:t>
      </w:r>
      <w:r w:rsidRPr="00336E56">
        <w:rPr>
          <w:rFonts w:asciiTheme="majorHAnsi" w:hAnsiTheme="majorHAnsi" w:cstheme="majorHAnsi"/>
          <w:sz w:val="16"/>
        </w:rPr>
        <w:t xml:space="preserve">There have been theories linking pleasure as a required component of health benefits </w:t>
      </w:r>
      <w:proofErr w:type="spellStart"/>
      <w:r w:rsidRPr="00336E56">
        <w:rPr>
          <w:rFonts w:asciiTheme="majorHAnsi" w:hAnsiTheme="majorHAnsi" w:cstheme="majorHAnsi"/>
          <w:sz w:val="16"/>
        </w:rPr>
        <w:t>salutogenesis</w:t>
      </w:r>
      <w:proofErr w:type="spellEnd"/>
      <w:r w:rsidRPr="00336E56">
        <w:rPr>
          <w:rFonts w:asciiTheme="majorHAnsi" w:hAnsiTheme="majorHAnsi" w:cstheme="majorHAnsi"/>
          <w:sz w:val="16"/>
        </w:rPr>
        <w:t>, (</w:t>
      </w:r>
      <w:proofErr w:type="spellStart"/>
      <w:r w:rsidRPr="00336E56">
        <w:rPr>
          <w:rFonts w:asciiTheme="majorHAnsi" w:hAnsiTheme="majorHAnsi" w:cstheme="majorHAnsi"/>
          <w:sz w:val="16"/>
        </w:rPr>
        <w:t>salugenesis</w:t>
      </w:r>
      <w:proofErr w:type="spellEnd"/>
      <w:r w:rsidRPr="00336E56">
        <w:rPr>
          <w:rFonts w:asciiTheme="majorHAnsi" w:hAnsiTheme="majorHAnsi" w:cstheme="majorHAnsi"/>
          <w:sz w:val="16"/>
        </w:rPr>
        <w:t xml:space="preserve">). In essence, under these terms, </w:t>
      </w:r>
      <w:r w:rsidRPr="00336E56">
        <w:rPr>
          <w:rFonts w:asciiTheme="majorHAnsi" w:hAnsiTheme="majorHAnsi" w:cstheme="majorHAnsi"/>
          <w:u w:val="single"/>
        </w:rPr>
        <w:t>pleasure is described as a state or feeling of happiness and satisfaction resulting from an experience that one enjoys.</w:t>
      </w:r>
      <w:r w:rsidRPr="00336E56">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36E56">
        <w:rPr>
          <w:rFonts w:asciiTheme="majorHAnsi" w:hAnsiTheme="majorHAnsi" w:cstheme="majorHAnsi"/>
          <w:sz w:val="16"/>
        </w:rPr>
        <w:t>morphinergic</w:t>
      </w:r>
      <w:proofErr w:type="spellEnd"/>
      <w:r w:rsidRPr="00336E56">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36E56">
        <w:rPr>
          <w:rFonts w:asciiTheme="majorHAnsi" w:hAnsiTheme="majorHAnsi" w:cstheme="majorHAnsi"/>
          <w:sz w:val="16"/>
        </w:rPr>
        <w:t>hypodopaminergia</w:t>
      </w:r>
      <w:proofErr w:type="spellEnd"/>
      <w:r w:rsidRPr="00336E56">
        <w:rPr>
          <w:rFonts w:asciiTheme="majorHAnsi" w:hAnsiTheme="majorHAnsi" w:cstheme="majorHAnsi"/>
          <w:sz w:val="16"/>
        </w:rPr>
        <w:t xml:space="preserve"> [24]. Most would agree that pleasurable activities can stimulate personal growth and may help to induce healthy behavioral changes, including stress management [25]. The </w:t>
      </w:r>
      <w:r w:rsidRPr="00336E56">
        <w:rPr>
          <w:rFonts w:asciiTheme="majorHAnsi" w:hAnsiTheme="majorHAnsi" w:cstheme="majorHAnsi"/>
          <w:sz w:val="16"/>
        </w:rPr>
        <w:lastRenderedPageBreak/>
        <w:t xml:space="preserve">work of </w:t>
      </w:r>
      <w:proofErr w:type="spellStart"/>
      <w:r w:rsidRPr="00336E56">
        <w:rPr>
          <w:rFonts w:asciiTheme="majorHAnsi" w:hAnsiTheme="majorHAnsi" w:cstheme="majorHAnsi"/>
          <w:sz w:val="16"/>
        </w:rPr>
        <w:t>Esch</w:t>
      </w:r>
      <w:proofErr w:type="spellEnd"/>
      <w:r w:rsidRPr="00336E56">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36E56">
        <w:rPr>
          <w:rFonts w:asciiTheme="majorHAnsi" w:hAnsiTheme="majorHAnsi" w:cstheme="majorHAnsi"/>
          <w:sz w:val="16"/>
        </w:rPr>
        <w:t>As</w:t>
      </w:r>
      <w:proofErr w:type="gramEnd"/>
      <w:r w:rsidRPr="00336E56">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336E56">
        <w:rPr>
          <w:rFonts w:asciiTheme="majorHAnsi" w:hAnsiTheme="majorHAnsi" w:cstheme="majorHAnsi"/>
          <w:sz w:val="16"/>
        </w:rPr>
        <w:t>all of</w:t>
      </w:r>
      <w:proofErr w:type="gramEnd"/>
      <w:r w:rsidRPr="00336E56">
        <w:rPr>
          <w:rFonts w:asciiTheme="majorHAnsi" w:hAnsiTheme="majorHAnsi" w:cstheme="maj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336E56">
        <w:rPr>
          <w:rFonts w:asciiTheme="majorHAnsi" w:hAnsiTheme="majorHAnsi" w:cstheme="majorHAnsi"/>
          <w:u w:val="single"/>
        </w:rPr>
        <w:t>pathways for ordinary liking and pleasure</w:t>
      </w:r>
      <w:r w:rsidRPr="00336E56">
        <w:rPr>
          <w:rFonts w:asciiTheme="majorHAnsi" w:hAnsiTheme="majorHAnsi" w:cstheme="majorHAnsi"/>
          <w:sz w:val="16"/>
        </w:rPr>
        <w:t xml:space="preserve">, which </w:t>
      </w:r>
      <w:r w:rsidRPr="00336E56">
        <w:rPr>
          <w:rFonts w:asciiTheme="majorHAnsi" w:hAnsiTheme="majorHAnsi" w:cstheme="majorHAnsi"/>
          <w:u w:val="single"/>
        </w:rPr>
        <w:t>are limited in scope</w:t>
      </w:r>
      <w:r w:rsidRPr="00336E56">
        <w:rPr>
          <w:rFonts w:asciiTheme="majorHAnsi" w:hAnsiTheme="majorHAnsi" w:cstheme="majorHAnsi"/>
          <w:sz w:val="16"/>
        </w:rPr>
        <w:t xml:space="preserve"> as described above in this commentary. However, </w:t>
      </w:r>
      <w:r w:rsidRPr="00336E56">
        <w:rPr>
          <w:rFonts w:asciiTheme="majorHAnsi" w:hAnsiTheme="majorHAnsi" w:cstheme="majorHAnsi"/>
          <w:u w:val="single"/>
        </w:rPr>
        <w:t xml:space="preserve">there are </w:t>
      </w:r>
      <w:r w:rsidRPr="00336E56">
        <w:rPr>
          <w:rFonts w:asciiTheme="majorHAnsi" w:hAnsiTheme="majorHAnsi" w:cstheme="majorHAnsi"/>
          <w:b/>
          <w:bCs/>
          <w:highlight w:val="green"/>
          <w:u w:val="single"/>
        </w:rPr>
        <w:t>many brain regions</w:t>
      </w:r>
      <w:r w:rsidRPr="00336E56">
        <w:rPr>
          <w:rFonts w:asciiTheme="majorHAnsi" w:hAnsiTheme="majorHAnsi" w:cstheme="majorHAnsi"/>
          <w:sz w:val="16"/>
        </w:rPr>
        <w:t xml:space="preserve">, often termed hot and cold spots, </w:t>
      </w:r>
      <w:r w:rsidRPr="00336E56">
        <w:rPr>
          <w:rFonts w:asciiTheme="majorHAnsi" w:hAnsiTheme="majorHAnsi" w:cstheme="majorHAnsi"/>
          <w:u w:val="single"/>
        </w:rPr>
        <w:t xml:space="preserve">that significantly </w:t>
      </w:r>
      <w:r w:rsidRPr="00336E56">
        <w:rPr>
          <w:rFonts w:asciiTheme="majorHAnsi" w:hAnsiTheme="majorHAnsi" w:cstheme="majorHAnsi"/>
          <w:b/>
          <w:bCs/>
          <w:highlight w:val="green"/>
          <w:u w:val="single"/>
        </w:rPr>
        <w:t>modulate</w:t>
      </w:r>
      <w:r w:rsidRPr="00336E56">
        <w:rPr>
          <w:rFonts w:asciiTheme="majorHAnsi" w:hAnsiTheme="majorHAnsi" w:cstheme="majorHAnsi"/>
          <w:sz w:val="16"/>
        </w:rPr>
        <w:t xml:space="preserve"> (increase or decrease) </w:t>
      </w:r>
      <w:r w:rsidRPr="00336E56">
        <w:rPr>
          <w:rFonts w:asciiTheme="majorHAnsi" w:hAnsiTheme="majorHAnsi" w:cstheme="majorHAnsi"/>
          <w:u w:val="single"/>
        </w:rPr>
        <w:t xml:space="preserve">our </w:t>
      </w:r>
      <w:r w:rsidRPr="00336E56">
        <w:rPr>
          <w:rFonts w:asciiTheme="majorHAnsi" w:hAnsiTheme="majorHAnsi" w:cstheme="majorHAnsi"/>
          <w:b/>
          <w:bCs/>
          <w:highlight w:val="green"/>
          <w:u w:val="single"/>
        </w:rPr>
        <w:t>pleasure or</w:t>
      </w:r>
      <w:r w:rsidRPr="00336E56">
        <w:rPr>
          <w:rFonts w:asciiTheme="majorHAnsi" w:hAnsiTheme="majorHAnsi" w:cstheme="majorHAnsi"/>
          <w:u w:val="single"/>
        </w:rPr>
        <w:t xml:space="preserve"> even </w:t>
      </w:r>
      <w:r w:rsidRPr="00336E56">
        <w:rPr>
          <w:rFonts w:asciiTheme="majorHAnsi" w:hAnsiTheme="majorHAnsi" w:cstheme="majorHAnsi"/>
          <w:b/>
          <w:bCs/>
          <w:highlight w:val="green"/>
          <w:u w:val="single"/>
        </w:rPr>
        <w:t>produce the opposite</w:t>
      </w:r>
      <w:r w:rsidRPr="00336E56">
        <w:rPr>
          <w:rFonts w:asciiTheme="majorHAnsi" w:hAnsiTheme="majorHAnsi" w:cstheme="majorHAnsi"/>
          <w:sz w:val="16"/>
        </w:rPr>
        <w:t xml:space="preserve"> of pleasure— that is </w:t>
      </w:r>
      <w:r w:rsidRPr="00336E56">
        <w:rPr>
          <w:rFonts w:asciiTheme="majorHAnsi" w:hAnsiTheme="majorHAnsi" w:cstheme="majorHAnsi"/>
          <w:u w:val="single"/>
        </w:rPr>
        <w:t>disgust and fear</w:t>
      </w:r>
      <w:r w:rsidRPr="00336E56">
        <w:rPr>
          <w:rFonts w:asciiTheme="majorHAnsi" w:hAnsiTheme="majorHAnsi" w:cstheme="majorHAnsi"/>
          <w:sz w:val="16"/>
        </w:rPr>
        <w:t xml:space="preserve"> [39]. </w:t>
      </w:r>
      <w:r w:rsidRPr="00336E56">
        <w:rPr>
          <w:rFonts w:asciiTheme="majorHAnsi" w:hAnsiTheme="majorHAnsi" w:cstheme="majorHAnsi"/>
          <w:u w:val="single"/>
        </w:rPr>
        <w:t>One</w:t>
      </w:r>
      <w:r w:rsidRPr="00336E56">
        <w:rPr>
          <w:rFonts w:asciiTheme="majorHAnsi" w:hAnsiTheme="majorHAnsi" w:cstheme="majorHAnsi"/>
          <w:sz w:val="16"/>
        </w:rPr>
        <w:t xml:space="preserve"> specific </w:t>
      </w:r>
      <w:r w:rsidRPr="00336E56">
        <w:rPr>
          <w:rFonts w:asciiTheme="majorHAnsi" w:hAnsiTheme="majorHAnsi" w:cstheme="majorHAnsi"/>
          <w:u w:val="single"/>
        </w:rPr>
        <w:t>region</w:t>
      </w:r>
      <w:r w:rsidRPr="00336E56">
        <w:rPr>
          <w:rFonts w:asciiTheme="majorHAnsi" w:hAnsiTheme="majorHAnsi" w:cstheme="majorHAnsi"/>
          <w:sz w:val="16"/>
        </w:rPr>
        <w:t xml:space="preserve"> of the nucleus </w:t>
      </w:r>
      <w:proofErr w:type="spellStart"/>
      <w:r w:rsidRPr="00336E56">
        <w:rPr>
          <w:rFonts w:asciiTheme="majorHAnsi" w:hAnsiTheme="majorHAnsi" w:cstheme="majorHAnsi"/>
          <w:sz w:val="16"/>
        </w:rPr>
        <w:t>accumbens</w:t>
      </w:r>
      <w:proofErr w:type="spellEnd"/>
      <w:r w:rsidRPr="00336E56">
        <w:rPr>
          <w:rFonts w:asciiTheme="majorHAnsi" w:hAnsiTheme="majorHAnsi" w:cstheme="majorHAnsi"/>
          <w:sz w:val="16"/>
        </w:rPr>
        <w:t xml:space="preserve"> </w:t>
      </w:r>
      <w:r w:rsidRPr="00336E56">
        <w:rPr>
          <w:rFonts w:asciiTheme="majorHAnsi" w:hAnsiTheme="majorHAnsi" w:cstheme="majorHAnsi"/>
          <w:u w:val="single"/>
        </w:rPr>
        <w:t xml:space="preserve">is organized like a computer keyboard, with </w:t>
      </w:r>
      <w:proofErr w:type="gramStart"/>
      <w:r w:rsidRPr="00336E56">
        <w:rPr>
          <w:rFonts w:asciiTheme="majorHAnsi" w:hAnsiTheme="majorHAnsi" w:cstheme="majorHAnsi"/>
          <w:u w:val="single"/>
        </w:rPr>
        <w:t>particular stimulus</w:t>
      </w:r>
      <w:proofErr w:type="gramEnd"/>
      <w:r w:rsidRPr="00336E56">
        <w:rPr>
          <w:rFonts w:asciiTheme="majorHAnsi" w:hAnsiTheme="majorHAnsi" w:cstheme="majorHAnsi"/>
          <w:u w:val="single"/>
        </w:rPr>
        <w:t xml:space="preserve"> triggers in rows</w:t>
      </w:r>
      <w:r w:rsidRPr="00336E56">
        <w:rPr>
          <w:rFonts w:asciiTheme="majorHAnsi" w:hAnsiTheme="majorHAnsi" w:cstheme="majorHAnsi"/>
          <w:sz w:val="16"/>
        </w:rPr>
        <w:t xml:space="preserve">— producing an increase and decrease of pleasure and disgust. Moreover, </w:t>
      </w:r>
      <w:r w:rsidRPr="00336E56">
        <w:rPr>
          <w:rFonts w:asciiTheme="majorHAnsi" w:hAnsiTheme="majorHAnsi" w:cstheme="majorHAnsi"/>
          <w:u w:val="single"/>
        </w:rPr>
        <w:t>the cortex has unique roles in the cognitive evaluation of our feelings of pleasure</w:t>
      </w:r>
      <w:r w:rsidRPr="00336E56">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w:t>
      </w:r>
      <w:proofErr w:type="gramStart"/>
      <w:r w:rsidRPr="00336E56">
        <w:rPr>
          <w:rFonts w:asciiTheme="majorHAnsi" w:hAnsiTheme="majorHAnsi" w:cstheme="majorHAnsi"/>
          <w:sz w:val="16"/>
        </w:rPr>
        <w:t>is</w:t>
      </w:r>
      <w:proofErr w:type="gramEnd"/>
      <w:r w:rsidRPr="00336E56">
        <w:rPr>
          <w:rFonts w:asciiTheme="majorHAnsi" w:hAnsiTheme="majorHAnsi" w:cstheme="majorHAnsi"/>
          <w:sz w:val="16"/>
        </w:rPr>
        <w:t xml:space="preserve"> surprising that many different sources of pleasure activate the same circuits between the </w:t>
      </w:r>
      <w:proofErr w:type="spellStart"/>
      <w:r w:rsidRPr="00336E56">
        <w:rPr>
          <w:rFonts w:asciiTheme="majorHAnsi" w:hAnsiTheme="majorHAnsi" w:cstheme="majorHAnsi"/>
          <w:sz w:val="16"/>
        </w:rPr>
        <w:t>mesocorticolimbic</w:t>
      </w:r>
      <w:proofErr w:type="spellEnd"/>
      <w:r w:rsidRPr="00336E56">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36E56">
        <w:rPr>
          <w:rFonts w:asciiTheme="majorHAnsi" w:hAnsiTheme="majorHAnsi" w:cstheme="majorHAnsi"/>
          <w:sz w:val="16"/>
        </w:rPr>
        <w:t>accumbens</w:t>
      </w:r>
      <w:proofErr w:type="spellEnd"/>
      <w:r w:rsidRPr="00336E56">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336E56">
        <w:rPr>
          <w:rFonts w:asciiTheme="majorHAnsi" w:hAnsiTheme="majorHAnsi" w:cstheme="majorHAnsi"/>
          <w:sz w:val="16"/>
        </w:rPr>
        <w:t>accumbens</w:t>
      </w:r>
      <w:proofErr w:type="spellEnd"/>
      <w:r w:rsidRPr="00336E56">
        <w:rPr>
          <w:rFonts w:asciiTheme="majorHAnsi" w:hAnsiTheme="majorHAnsi" w:cstheme="majorHAnsi"/>
          <w:sz w:val="16"/>
        </w:rPr>
        <w:t xml:space="preserve"> (</w:t>
      </w:r>
      <w:proofErr w:type="spellStart"/>
      <w:r w:rsidRPr="00336E56">
        <w:rPr>
          <w:rFonts w:asciiTheme="majorHAnsi" w:hAnsiTheme="majorHAnsi" w:cstheme="majorHAnsi"/>
          <w:sz w:val="16"/>
        </w:rPr>
        <w:t>NAc</w:t>
      </w:r>
      <w:proofErr w:type="spellEnd"/>
      <w:r w:rsidRPr="00336E56">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336E56">
        <w:rPr>
          <w:rFonts w:asciiTheme="majorHAnsi" w:hAnsiTheme="majorHAnsi" w:cstheme="majorHAnsi"/>
          <w:sz w:val="16"/>
        </w:rPr>
        <w:t>NAc</w:t>
      </w:r>
      <w:proofErr w:type="spellEnd"/>
      <w:r w:rsidRPr="00336E56">
        <w:rPr>
          <w:rFonts w:asciiTheme="majorHAnsi" w:hAnsiTheme="majorHAnsi" w:cstheme="majorHAnsi"/>
          <w:sz w:val="16"/>
        </w:rPr>
        <w:t xml:space="preserve"> has spiny neurons that receive dopamine from the VTA and glutamate (a dopamine driver) from the hippocampus, </w:t>
      </w:r>
      <w:proofErr w:type="gramStart"/>
      <w:r w:rsidRPr="00336E56">
        <w:rPr>
          <w:rFonts w:asciiTheme="majorHAnsi" w:hAnsiTheme="majorHAnsi" w:cstheme="majorHAnsi"/>
          <w:sz w:val="16"/>
        </w:rPr>
        <w:t>amygdala</w:t>
      </w:r>
      <w:proofErr w:type="gramEnd"/>
      <w:r w:rsidRPr="00336E56">
        <w:rPr>
          <w:rFonts w:asciiTheme="majorHAnsi" w:hAnsiTheme="majorHAnsi" w:cstheme="majorHAnsi"/>
          <w:sz w:val="16"/>
        </w:rPr>
        <w:t xml:space="preserve"> and medial prefrontal cortex. Subsequently, the </w:t>
      </w:r>
      <w:proofErr w:type="spellStart"/>
      <w:r w:rsidRPr="00336E56">
        <w:rPr>
          <w:rFonts w:asciiTheme="majorHAnsi" w:hAnsiTheme="majorHAnsi" w:cstheme="majorHAnsi"/>
          <w:sz w:val="16"/>
        </w:rPr>
        <w:t>NAc</w:t>
      </w:r>
      <w:proofErr w:type="spellEnd"/>
      <w:r w:rsidRPr="00336E56">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36E56">
        <w:rPr>
          <w:rFonts w:asciiTheme="majorHAnsi" w:hAnsiTheme="majorHAnsi" w:cstheme="majorHAnsi"/>
          <w:sz w:val="16"/>
        </w:rPr>
        <w:t>hypodopaminergia</w:t>
      </w:r>
      <w:proofErr w:type="spellEnd"/>
      <w:r w:rsidRPr="00336E56">
        <w:rPr>
          <w:rFonts w:asciiTheme="majorHAnsi" w:hAnsiTheme="majorHAnsi" w:cstheme="majorHAnsi"/>
          <w:sz w:val="16"/>
        </w:rPr>
        <w:t xml:space="preserve"> in the “Brain Reward Cascade” that contribute to addiction and compulsive behaviors [3,6,41]. Furthermore, ordinary </w:t>
      </w:r>
      <w:r w:rsidRPr="00336E56">
        <w:rPr>
          <w:rFonts w:asciiTheme="majorHAnsi" w:hAnsiTheme="majorHAnsi" w:cstheme="majorHAnsi"/>
          <w:u w:val="single"/>
        </w:rPr>
        <w:t>“</w:t>
      </w:r>
      <w:r w:rsidRPr="00336E56">
        <w:rPr>
          <w:rFonts w:asciiTheme="majorHAnsi" w:hAnsiTheme="majorHAnsi" w:cstheme="majorHAnsi"/>
          <w:highlight w:val="green"/>
          <w:u w:val="single"/>
        </w:rPr>
        <w:t>liking</w:t>
      </w:r>
      <w:r w:rsidRPr="00336E56">
        <w:rPr>
          <w:rFonts w:asciiTheme="majorHAnsi" w:hAnsiTheme="majorHAnsi" w:cstheme="majorHAnsi"/>
          <w:u w:val="single"/>
        </w:rPr>
        <w:t xml:space="preserve">” of </w:t>
      </w:r>
      <w:r w:rsidRPr="00336E56">
        <w:rPr>
          <w:rFonts w:asciiTheme="majorHAnsi" w:hAnsiTheme="majorHAnsi" w:cstheme="majorHAnsi"/>
          <w:highlight w:val="green"/>
          <w:u w:val="single"/>
        </w:rPr>
        <w:t>something</w:t>
      </w:r>
      <w:r w:rsidRPr="00336E56">
        <w:rPr>
          <w:rFonts w:asciiTheme="majorHAnsi" w:hAnsiTheme="majorHAnsi" w:cstheme="majorHAnsi"/>
          <w:u w:val="single"/>
        </w:rPr>
        <w:t xml:space="preserve">, or pure pleasure, is </w:t>
      </w:r>
      <w:r w:rsidRPr="00336E56">
        <w:rPr>
          <w:rFonts w:asciiTheme="majorHAnsi" w:hAnsiTheme="majorHAnsi" w:cstheme="majorHAnsi"/>
          <w:highlight w:val="green"/>
          <w:u w:val="single"/>
        </w:rPr>
        <w:t>represented by</w:t>
      </w:r>
      <w:r w:rsidRPr="00336E56">
        <w:rPr>
          <w:rFonts w:asciiTheme="majorHAnsi" w:hAnsiTheme="majorHAnsi" w:cstheme="majorHAnsi"/>
          <w:sz w:val="16"/>
        </w:rPr>
        <w:t xml:space="preserve"> small </w:t>
      </w:r>
      <w:r w:rsidRPr="00336E56">
        <w:rPr>
          <w:rFonts w:asciiTheme="majorHAnsi" w:hAnsiTheme="majorHAnsi" w:cstheme="majorHAnsi"/>
          <w:highlight w:val="green"/>
          <w:u w:val="single"/>
        </w:rPr>
        <w:t>regions</w:t>
      </w:r>
      <w:r w:rsidRPr="00336E56">
        <w:rPr>
          <w:rFonts w:asciiTheme="majorHAnsi" w:hAnsiTheme="majorHAnsi" w:cstheme="majorHAnsi"/>
          <w:sz w:val="16"/>
        </w:rPr>
        <w:t xml:space="preserve"> mainly </w:t>
      </w:r>
      <w:r w:rsidRPr="00336E56">
        <w:rPr>
          <w:rFonts w:asciiTheme="majorHAnsi" w:hAnsiTheme="majorHAnsi" w:cstheme="majorHAnsi"/>
          <w:highlight w:val="green"/>
          <w:u w:val="single"/>
        </w:rPr>
        <w:t>in the limbic system</w:t>
      </w:r>
      <w:r w:rsidRPr="00336E56">
        <w:rPr>
          <w:rFonts w:asciiTheme="majorHAnsi" w:hAnsiTheme="majorHAnsi" w:cstheme="majorHAnsi"/>
          <w:sz w:val="16"/>
        </w:rPr>
        <w:t xml:space="preserve"> (old reptilian part of the brain). These may be </w:t>
      </w:r>
      <w:r w:rsidRPr="00336E56">
        <w:rPr>
          <w:rFonts w:asciiTheme="majorHAnsi" w:hAnsiTheme="majorHAnsi" w:cstheme="majorHAnsi"/>
          <w:u w:val="single"/>
        </w:rPr>
        <w:t>part of larger neural circuits.</w:t>
      </w:r>
      <w:r w:rsidRPr="00336E56">
        <w:rPr>
          <w:rFonts w:asciiTheme="majorHAnsi" w:hAnsiTheme="majorHAnsi" w:cstheme="majorHAnsi"/>
          <w:sz w:val="16"/>
        </w:rPr>
        <w:t xml:space="preserve"> In Latin, </w:t>
      </w:r>
      <w:proofErr w:type="spellStart"/>
      <w:r w:rsidRPr="00336E56">
        <w:rPr>
          <w:rFonts w:asciiTheme="majorHAnsi" w:hAnsiTheme="majorHAnsi" w:cstheme="majorHAnsi"/>
          <w:sz w:val="16"/>
        </w:rPr>
        <w:t>hedus</w:t>
      </w:r>
      <w:proofErr w:type="spellEnd"/>
      <w:r w:rsidRPr="00336E56">
        <w:rPr>
          <w:rFonts w:asciiTheme="majorHAnsi" w:hAnsiTheme="majorHAnsi" w:cstheme="majorHAnsi"/>
          <w:sz w:val="16"/>
        </w:rPr>
        <w:t xml:space="preserve"> is the term for “sweet”; and in Greek, </w:t>
      </w:r>
      <w:proofErr w:type="spellStart"/>
      <w:r w:rsidRPr="00336E56">
        <w:rPr>
          <w:rFonts w:asciiTheme="majorHAnsi" w:hAnsiTheme="majorHAnsi" w:cstheme="majorHAnsi"/>
          <w:sz w:val="16"/>
        </w:rPr>
        <w:t>hodone</w:t>
      </w:r>
      <w:proofErr w:type="spellEnd"/>
      <w:r w:rsidRPr="00336E56">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336E56">
        <w:rPr>
          <w:rFonts w:asciiTheme="majorHAnsi" w:hAnsiTheme="majorHAnsi" w:cstheme="majorHAnsi"/>
          <w:sz w:val="16"/>
        </w:rPr>
        <w:t>In an attempt to</w:t>
      </w:r>
      <w:proofErr w:type="gramEnd"/>
      <w:r w:rsidRPr="00336E56">
        <w:rPr>
          <w:rFonts w:asciiTheme="majorHAnsi" w:hAnsiTheme="majorHAnsi" w:cstheme="maj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336E56">
        <w:rPr>
          <w:rFonts w:asciiTheme="majorHAnsi" w:hAnsiTheme="majorHAnsi" w:cstheme="majorHAnsi"/>
          <w:sz w:val="16"/>
        </w:rPr>
        <w:t>a majority of</w:t>
      </w:r>
      <w:proofErr w:type="gramEnd"/>
      <w:r w:rsidRPr="00336E56">
        <w:rPr>
          <w:rFonts w:asciiTheme="majorHAnsi" w:hAnsiTheme="majorHAnsi" w:cstheme="maj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336E56">
        <w:rPr>
          <w:rFonts w:asciiTheme="majorHAnsi" w:hAnsiTheme="majorHAnsi" w:cstheme="majorHAnsi"/>
          <w:sz w:val="16"/>
        </w:rPr>
        <w:t>networks, and</w:t>
      </w:r>
      <w:proofErr w:type="gramEnd"/>
      <w:r w:rsidRPr="00336E56">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36E56">
        <w:rPr>
          <w:rFonts w:asciiTheme="majorHAnsi" w:hAnsiTheme="majorHAnsi" w:cstheme="majorHAnsi"/>
          <w:sz w:val="16"/>
        </w:rPr>
        <w:t>NAc</w:t>
      </w:r>
      <w:proofErr w:type="spellEnd"/>
      <w:r w:rsidRPr="00336E56">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w:t>
      </w:r>
      <w:proofErr w:type="gramStart"/>
      <w:r w:rsidRPr="00336E56">
        <w:rPr>
          <w:rFonts w:asciiTheme="majorHAnsi" w:hAnsiTheme="majorHAnsi" w:cstheme="majorHAnsi"/>
          <w:sz w:val="16"/>
        </w:rPr>
        <w:t>being considered to be</w:t>
      </w:r>
      <w:proofErr w:type="gramEnd"/>
      <w:r w:rsidRPr="00336E56">
        <w:rPr>
          <w:rFonts w:asciiTheme="majorHAnsi" w:hAnsiTheme="majorHAnsi" w:cstheme="maj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36E56">
        <w:rPr>
          <w:rFonts w:asciiTheme="majorHAnsi" w:hAnsiTheme="majorHAnsi" w:cstheme="majorHAnsi"/>
          <w:sz w:val="16"/>
        </w:rPr>
        <w:t>), and</w:t>
      </w:r>
      <w:proofErr w:type="gramEnd"/>
      <w:r w:rsidRPr="00336E56">
        <w:rPr>
          <w:rFonts w:asciiTheme="majorHAnsi" w:hAnsiTheme="majorHAnsi" w:cstheme="majorHAnsi"/>
          <w:sz w:val="16"/>
        </w:rPr>
        <w:t xml:space="preserve"> may have an additive effect on vulnerability to various addictions [48]. In this regard, </w:t>
      </w:r>
      <w:proofErr w:type="spellStart"/>
      <w:r w:rsidRPr="00336E56">
        <w:rPr>
          <w:rFonts w:asciiTheme="majorHAnsi" w:hAnsiTheme="majorHAnsi" w:cstheme="majorHAnsi"/>
          <w:sz w:val="16"/>
        </w:rPr>
        <w:t>Vanyukov</w:t>
      </w:r>
      <w:proofErr w:type="spellEnd"/>
      <w:r w:rsidRPr="00336E56">
        <w:rPr>
          <w:rFonts w:asciiTheme="majorHAnsi" w:hAnsiTheme="majorHAnsi" w:cstheme="majorHAnsi"/>
          <w:sz w:val="16"/>
        </w:rPr>
        <w:t xml:space="preserve">, et al. [48] suggested based on review that whereas the gateway </w:t>
      </w:r>
      <w:r w:rsidRPr="00336E56">
        <w:rPr>
          <w:rFonts w:asciiTheme="majorHAnsi" w:hAnsiTheme="majorHAnsi" w:cstheme="majorHAnsi"/>
          <w:sz w:val="16"/>
        </w:rPr>
        <w:lastRenderedPageBreak/>
        <w:t xml:space="preserve">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336E56">
        <w:rPr>
          <w:rFonts w:asciiTheme="majorHAnsi" w:hAnsiTheme="majorHAnsi" w:cstheme="majorHAnsi"/>
          <w:sz w:val="16"/>
        </w:rPr>
        <w:t>similar to</w:t>
      </w:r>
      <w:proofErr w:type="gramEnd"/>
      <w:r w:rsidRPr="00336E56">
        <w:rPr>
          <w:rFonts w:asciiTheme="majorHAnsi" w:hAnsiTheme="majorHAnsi" w:cstheme="majorHAnsi"/>
          <w:sz w:val="16"/>
        </w:rPr>
        <w:t xml:space="preserve"> our own, the disparity between other primates and those of human cognitive abilities tells us that surface similarity is not the whole story. </w:t>
      </w:r>
      <w:r w:rsidRPr="00336E56">
        <w:rPr>
          <w:rFonts w:asciiTheme="majorHAnsi" w:hAnsiTheme="majorHAnsi" w:cstheme="majorHAnsi"/>
          <w:u w:val="single"/>
        </w:rPr>
        <w:t>Sousa et al.</w:t>
      </w:r>
      <w:r w:rsidRPr="00336E56">
        <w:rPr>
          <w:rFonts w:asciiTheme="majorHAnsi" w:hAnsiTheme="majorHAnsi" w:cstheme="majorHAnsi"/>
          <w:sz w:val="16"/>
        </w:rPr>
        <w:t xml:space="preserve"> [50] small case </w:t>
      </w:r>
      <w:r w:rsidRPr="00336E56">
        <w:rPr>
          <w:rFonts w:asciiTheme="majorHAnsi" w:hAnsiTheme="majorHAnsi" w:cstheme="majorHAnsi"/>
          <w:u w:val="single"/>
        </w:rPr>
        <w:t xml:space="preserve">found various </w:t>
      </w:r>
      <w:r w:rsidRPr="00336E56">
        <w:rPr>
          <w:rFonts w:asciiTheme="majorHAnsi" w:hAnsiTheme="majorHAnsi" w:cstheme="majorHAnsi"/>
          <w:highlight w:val="green"/>
          <w:u w:val="single"/>
        </w:rPr>
        <w:t>differentially expressed genes</w:t>
      </w:r>
      <w:r w:rsidRPr="00336E56">
        <w:rPr>
          <w:rFonts w:asciiTheme="majorHAnsi" w:hAnsiTheme="majorHAnsi" w:cstheme="majorHAnsi"/>
          <w:u w:val="single"/>
        </w:rPr>
        <w:t xml:space="preserve">, to </w:t>
      </w:r>
      <w:r w:rsidRPr="00336E56">
        <w:rPr>
          <w:rFonts w:asciiTheme="majorHAnsi" w:hAnsiTheme="majorHAnsi" w:cstheme="majorHAnsi"/>
          <w:highlight w:val="green"/>
          <w:u w:val="single"/>
        </w:rPr>
        <w:t>associate with pleasure</w:t>
      </w:r>
      <w:r w:rsidRPr="00336E56">
        <w:rPr>
          <w:rFonts w:asciiTheme="majorHAnsi" w:hAnsiTheme="majorHAnsi" w:cstheme="majorHAnsi"/>
          <w:u w:val="single"/>
        </w:rPr>
        <w:t xml:space="preserve"> related </w:t>
      </w:r>
      <w:r w:rsidRPr="00336E56">
        <w:rPr>
          <w:rFonts w:asciiTheme="majorHAnsi" w:hAnsiTheme="majorHAnsi" w:cstheme="majorHAnsi"/>
          <w:highlight w:val="green"/>
          <w:u w:val="single"/>
        </w:rPr>
        <w:t>systems.</w:t>
      </w:r>
      <w:r w:rsidRPr="00336E56">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336E56">
        <w:rPr>
          <w:rFonts w:asciiTheme="majorHAnsi" w:hAnsiTheme="majorHAnsi" w:cstheme="majorHAnsi"/>
          <w:sz w:val="16"/>
        </w:rPr>
        <w:t>Nenad</w:t>
      </w:r>
      <w:proofErr w:type="spellEnd"/>
      <w:r w:rsidRPr="00336E56">
        <w:rPr>
          <w:rFonts w:asciiTheme="majorHAnsi" w:hAnsiTheme="majorHAnsi" w:cstheme="majorHAnsi"/>
          <w:sz w:val="16"/>
        </w:rPr>
        <w:t xml:space="preserve"> </w:t>
      </w:r>
      <w:proofErr w:type="spellStart"/>
      <w:r w:rsidRPr="00336E56">
        <w:rPr>
          <w:rFonts w:asciiTheme="majorHAnsi" w:hAnsiTheme="majorHAnsi" w:cstheme="majorHAnsi"/>
          <w:sz w:val="16"/>
        </w:rPr>
        <w:t>Sestan</w:t>
      </w:r>
      <w:proofErr w:type="spellEnd"/>
      <w:r w:rsidRPr="00336E56">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336E56">
        <w:rPr>
          <w:rFonts w:asciiTheme="majorHAnsi" w:hAnsiTheme="majorHAnsi" w:cstheme="majorHAnsi"/>
          <w:sz w:val="16"/>
        </w:rPr>
        <w:t>Sestan</w:t>
      </w:r>
      <w:proofErr w:type="spellEnd"/>
      <w:r w:rsidRPr="00336E56">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36E56">
        <w:rPr>
          <w:rFonts w:asciiTheme="majorHAnsi" w:hAnsiTheme="majorHAnsi" w:cstheme="majorHAnsi"/>
          <w:highlight w:val="green"/>
          <w:u w:val="single"/>
        </w:rPr>
        <w:t>researchers examined</w:t>
      </w:r>
      <w:r w:rsidRPr="00336E56">
        <w:rPr>
          <w:rFonts w:asciiTheme="majorHAnsi" w:hAnsiTheme="majorHAnsi" w:cstheme="majorHAnsi"/>
          <w:u w:val="single"/>
        </w:rPr>
        <w:t xml:space="preserve"> 247 specimens of </w:t>
      </w:r>
      <w:r w:rsidRPr="00336E56">
        <w:rPr>
          <w:rFonts w:asciiTheme="majorHAnsi" w:hAnsiTheme="majorHAnsi" w:cstheme="majorHAnsi"/>
          <w:highlight w:val="green"/>
          <w:u w:val="single"/>
        </w:rPr>
        <w:t>neural tissue</w:t>
      </w:r>
      <w:r w:rsidRPr="00336E56">
        <w:rPr>
          <w:rFonts w:asciiTheme="majorHAnsi" w:hAnsiTheme="majorHAnsi" w:cstheme="majorHAnsi"/>
          <w:u w:val="single"/>
        </w:rPr>
        <w:t xml:space="preserve"> from six humans, five chimpanzees, and five macaque monkeys.</w:t>
      </w:r>
      <w:r w:rsidRPr="00336E56">
        <w:rPr>
          <w:rFonts w:asciiTheme="majorHAnsi" w:hAnsiTheme="majorHAnsi" w:cstheme="majorHAnsi"/>
          <w:sz w:val="16"/>
        </w:rPr>
        <w:t xml:space="preserve"> Moreover, these </w:t>
      </w:r>
      <w:r w:rsidRPr="00336E56">
        <w:rPr>
          <w:rFonts w:asciiTheme="majorHAnsi" w:hAnsiTheme="majorHAnsi" w:cstheme="majorHAnsi"/>
          <w:u w:val="single"/>
        </w:rPr>
        <w:t>investigators analyzed which genes were turned on or off in 16 regions of the brain.</w:t>
      </w:r>
      <w:r w:rsidRPr="00336E56">
        <w:rPr>
          <w:rFonts w:asciiTheme="majorHAnsi" w:hAnsiTheme="majorHAnsi" w:cstheme="majorHAnsi"/>
          <w:sz w:val="16"/>
        </w:rPr>
        <w:t xml:space="preserve"> While </w:t>
      </w:r>
      <w:r w:rsidRPr="00336E56">
        <w:rPr>
          <w:rFonts w:asciiTheme="majorHAnsi" w:hAnsiTheme="majorHAnsi" w:cstheme="majorHAnsi"/>
          <w:u w:val="single"/>
        </w:rPr>
        <w:t xml:space="preserve">the differences among species were subtle, </w:t>
      </w:r>
      <w:r w:rsidRPr="00336E56">
        <w:rPr>
          <w:rFonts w:asciiTheme="majorHAnsi" w:hAnsiTheme="majorHAnsi" w:cstheme="majorHAnsi"/>
          <w:b/>
          <w:bCs/>
          <w:highlight w:val="green"/>
          <w:u w:val="single"/>
        </w:rPr>
        <w:t>there was</w:t>
      </w:r>
      <w:r w:rsidRPr="00336E56">
        <w:rPr>
          <w:rFonts w:asciiTheme="majorHAnsi" w:hAnsiTheme="majorHAnsi" w:cstheme="majorHAnsi"/>
          <w:u w:val="single"/>
        </w:rPr>
        <w:t xml:space="preserve"> a </w:t>
      </w:r>
      <w:r w:rsidRPr="00336E56">
        <w:rPr>
          <w:rFonts w:asciiTheme="majorHAnsi" w:hAnsiTheme="majorHAnsi" w:cstheme="majorHAnsi"/>
          <w:b/>
          <w:bCs/>
          <w:highlight w:val="green"/>
          <w:u w:val="single"/>
        </w:rPr>
        <w:t>remarkable contrast in</w:t>
      </w:r>
      <w:r w:rsidRPr="00336E56">
        <w:rPr>
          <w:rFonts w:asciiTheme="majorHAnsi" w:hAnsiTheme="majorHAnsi" w:cstheme="majorHAnsi"/>
          <w:u w:val="single"/>
        </w:rPr>
        <w:t xml:space="preserve"> the</w:t>
      </w:r>
      <w:r w:rsidRPr="00336E56">
        <w:rPr>
          <w:rFonts w:asciiTheme="majorHAnsi" w:hAnsiTheme="majorHAnsi" w:cstheme="majorHAnsi"/>
          <w:b/>
          <w:bCs/>
          <w:u w:val="single"/>
        </w:rPr>
        <w:t xml:space="preserve"> </w:t>
      </w:r>
      <w:r w:rsidRPr="00336E56">
        <w:rPr>
          <w:rFonts w:asciiTheme="majorHAnsi" w:hAnsiTheme="majorHAnsi" w:cstheme="majorHAnsi"/>
          <w:b/>
          <w:bCs/>
          <w:highlight w:val="green"/>
          <w:u w:val="single"/>
        </w:rPr>
        <w:t>neocortices</w:t>
      </w:r>
      <w:r w:rsidRPr="00336E56">
        <w:rPr>
          <w:rFonts w:asciiTheme="majorHAnsi" w:hAnsiTheme="majorHAnsi" w:cstheme="majorHAnsi"/>
          <w:sz w:val="16"/>
        </w:rPr>
        <w:t xml:space="preserve">, specifically </w:t>
      </w:r>
      <w:r w:rsidRPr="00336E56">
        <w:rPr>
          <w:rFonts w:asciiTheme="majorHAnsi" w:hAnsiTheme="majorHAnsi" w:cstheme="majorHAnsi"/>
          <w:u w:val="single"/>
        </w:rPr>
        <w:t xml:space="preserve">in an </w:t>
      </w:r>
      <w:r w:rsidRPr="00336E56">
        <w:rPr>
          <w:rFonts w:asciiTheme="majorHAnsi" w:hAnsiTheme="majorHAnsi" w:cstheme="majorHAnsi"/>
          <w:highlight w:val="green"/>
          <w:u w:val="single"/>
        </w:rPr>
        <w:t>area of the brain</w:t>
      </w:r>
      <w:r w:rsidRPr="00336E56">
        <w:rPr>
          <w:rFonts w:asciiTheme="majorHAnsi" w:hAnsiTheme="majorHAnsi" w:cstheme="majorHAnsi"/>
          <w:u w:val="single"/>
        </w:rPr>
        <w:t xml:space="preserve"> that is much </w:t>
      </w:r>
      <w:r w:rsidRPr="00336E56">
        <w:rPr>
          <w:rFonts w:asciiTheme="majorHAnsi" w:hAnsiTheme="majorHAnsi" w:cstheme="majorHAnsi"/>
          <w:highlight w:val="green"/>
          <w:u w:val="single"/>
        </w:rPr>
        <w:t>more developed in humans</w:t>
      </w:r>
      <w:r w:rsidRPr="00336E56">
        <w:rPr>
          <w:rFonts w:asciiTheme="majorHAnsi" w:hAnsiTheme="majorHAnsi" w:cstheme="majorHAnsi"/>
          <w:u w:val="single"/>
        </w:rPr>
        <w:t xml:space="preserve"> than in chimpanzees.</w:t>
      </w:r>
      <w:r w:rsidRPr="00336E56">
        <w:rPr>
          <w:rFonts w:asciiTheme="majorHAnsi" w:hAnsiTheme="majorHAnsi" w:cstheme="majorHAnsi"/>
          <w:sz w:val="16"/>
        </w:rPr>
        <w:t xml:space="preserve"> In fact, these researchers found that a gene called </w:t>
      </w:r>
      <w:r w:rsidRPr="00336E56">
        <w:rPr>
          <w:rFonts w:asciiTheme="majorHAnsi" w:hAnsiTheme="majorHAnsi" w:cstheme="majorHAnsi"/>
          <w:u w:val="single"/>
        </w:rPr>
        <w:t>tyrosine hydroxylase (</w:t>
      </w:r>
      <w:r w:rsidRPr="00336E56">
        <w:rPr>
          <w:rFonts w:asciiTheme="majorHAnsi" w:hAnsiTheme="majorHAnsi" w:cstheme="majorHAnsi"/>
          <w:highlight w:val="green"/>
          <w:u w:val="single"/>
        </w:rPr>
        <w:t>TH</w:t>
      </w:r>
      <w:r w:rsidRPr="00336E56">
        <w:rPr>
          <w:rFonts w:asciiTheme="majorHAnsi" w:hAnsiTheme="majorHAnsi" w:cstheme="majorHAnsi"/>
          <w:u w:val="single"/>
        </w:rPr>
        <w:t xml:space="preserve">) for the enzyme, </w:t>
      </w:r>
      <w:r w:rsidRPr="00336E56">
        <w:rPr>
          <w:rFonts w:asciiTheme="majorHAnsi" w:hAnsiTheme="majorHAnsi" w:cstheme="majorHAnsi"/>
          <w:highlight w:val="green"/>
          <w:u w:val="single"/>
        </w:rPr>
        <w:t xml:space="preserve">responsible </w:t>
      </w:r>
      <w:proofErr w:type="gramStart"/>
      <w:r w:rsidRPr="00336E56">
        <w:rPr>
          <w:rFonts w:asciiTheme="majorHAnsi" w:hAnsiTheme="majorHAnsi" w:cstheme="majorHAnsi"/>
          <w:highlight w:val="green"/>
          <w:u w:val="single"/>
        </w:rPr>
        <w:t>for</w:t>
      </w:r>
      <w:r w:rsidRPr="00336E56">
        <w:rPr>
          <w:rFonts w:asciiTheme="majorHAnsi" w:hAnsiTheme="majorHAnsi" w:cstheme="majorHAnsi"/>
          <w:u w:val="single"/>
        </w:rPr>
        <w:t xml:space="preserve"> the </w:t>
      </w:r>
      <w:r w:rsidRPr="00336E56">
        <w:rPr>
          <w:rFonts w:asciiTheme="majorHAnsi" w:hAnsiTheme="majorHAnsi" w:cstheme="majorHAnsi"/>
          <w:highlight w:val="green"/>
          <w:u w:val="single"/>
        </w:rPr>
        <w:t>production of</w:t>
      </w:r>
      <w:proofErr w:type="gramEnd"/>
      <w:r w:rsidRPr="00336E56">
        <w:rPr>
          <w:rFonts w:asciiTheme="majorHAnsi" w:hAnsiTheme="majorHAnsi" w:cstheme="majorHAnsi"/>
          <w:highlight w:val="green"/>
          <w:u w:val="single"/>
        </w:rPr>
        <w:t xml:space="preserve"> dopamine</w:t>
      </w:r>
      <w:r w:rsidRPr="00336E56">
        <w:rPr>
          <w:rFonts w:asciiTheme="majorHAnsi" w:hAnsiTheme="majorHAnsi" w:cstheme="majorHAnsi"/>
          <w:sz w:val="16"/>
        </w:rPr>
        <w:t xml:space="preserve">, was </w:t>
      </w:r>
      <w:r w:rsidRPr="00336E56">
        <w:rPr>
          <w:rFonts w:asciiTheme="majorHAnsi" w:hAnsiTheme="majorHAnsi" w:cstheme="majorHAnsi"/>
          <w:u w:val="single"/>
        </w:rPr>
        <w:t>expressed in the neocortex of humans, but not chimpanzees.</w:t>
      </w:r>
      <w:r w:rsidRPr="00336E56">
        <w:rPr>
          <w:rFonts w:asciiTheme="majorHAnsi" w:hAnsiTheme="majorHAnsi" w:cstheme="majorHAnsi"/>
          <w:sz w:val="16"/>
        </w:rPr>
        <w:t xml:space="preserve"> As discussed earlier, </w:t>
      </w:r>
      <w:r w:rsidRPr="00336E56">
        <w:rPr>
          <w:rFonts w:asciiTheme="majorHAnsi" w:hAnsiTheme="majorHAnsi" w:cstheme="majorHAnsi"/>
          <w:u w:val="single"/>
        </w:rPr>
        <w:t>dopamine is</w:t>
      </w:r>
      <w:r w:rsidRPr="00336E56">
        <w:rPr>
          <w:rFonts w:asciiTheme="majorHAnsi" w:hAnsiTheme="majorHAnsi" w:cstheme="majorHAnsi"/>
          <w:sz w:val="16"/>
        </w:rPr>
        <w:t xml:space="preserve"> best </w:t>
      </w:r>
      <w:r w:rsidRPr="00336E56">
        <w:rPr>
          <w:rFonts w:asciiTheme="majorHAnsi" w:hAnsiTheme="majorHAnsi" w:cstheme="majorHAnsi"/>
          <w:u w:val="single"/>
        </w:rPr>
        <w:t>known for its</w:t>
      </w:r>
      <w:r w:rsidRPr="00336E56">
        <w:rPr>
          <w:rFonts w:asciiTheme="majorHAnsi" w:hAnsiTheme="majorHAnsi" w:cstheme="majorHAnsi"/>
          <w:sz w:val="16"/>
        </w:rPr>
        <w:t xml:space="preserve"> essential </w:t>
      </w:r>
      <w:r w:rsidRPr="00336E56">
        <w:rPr>
          <w:rFonts w:asciiTheme="majorHAnsi" w:hAnsiTheme="majorHAnsi" w:cstheme="majorHAnsi"/>
          <w:u w:val="single"/>
        </w:rPr>
        <w:t>role within the brain’s reward system; the</w:t>
      </w:r>
      <w:r w:rsidRPr="00336E56">
        <w:rPr>
          <w:rFonts w:asciiTheme="majorHAnsi" w:hAnsiTheme="majorHAnsi" w:cstheme="majorHAnsi"/>
          <w:sz w:val="16"/>
        </w:rPr>
        <w:t xml:space="preserve"> very </w:t>
      </w:r>
      <w:r w:rsidRPr="00336E56">
        <w:rPr>
          <w:rFonts w:asciiTheme="majorHAnsi" w:hAnsiTheme="majorHAnsi" w:cstheme="majorHAnsi"/>
          <w:u w:val="single"/>
        </w:rPr>
        <w:t>system that responds to everything from sex, to gambling, to food, and to addictive drugs.</w:t>
      </w:r>
      <w:r w:rsidRPr="00336E56">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w:t>
      </w:r>
      <w:proofErr w:type="gramStart"/>
      <w:r w:rsidRPr="00336E56">
        <w:rPr>
          <w:rFonts w:asciiTheme="majorHAnsi" w:hAnsiTheme="majorHAnsi" w:cstheme="majorHAnsi"/>
          <w:sz w:val="16"/>
        </w:rPr>
        <w:t>schizophrenia</w:t>
      </w:r>
      <w:proofErr w:type="gramEnd"/>
      <w:r w:rsidRPr="00336E56">
        <w:rPr>
          <w:rFonts w:asciiTheme="majorHAnsi" w:hAnsiTheme="majorHAnsi" w:cstheme="majorHAnsi"/>
          <w:sz w:val="16"/>
        </w:rPr>
        <w:t xml:space="preserve"> and spectrum disorders such as autism and addiction or RDS. Nora Volkow, the director of NIDA, pointed out that one alluring possibility is that the neurotransmitter </w:t>
      </w:r>
      <w:r w:rsidRPr="00336E56">
        <w:rPr>
          <w:rFonts w:asciiTheme="majorHAnsi" w:hAnsiTheme="majorHAnsi" w:cstheme="majorHAnsi"/>
          <w:highlight w:val="green"/>
          <w:u w:val="single"/>
        </w:rPr>
        <w:t>dopamine plays</w:t>
      </w:r>
      <w:r w:rsidRPr="00336E56">
        <w:rPr>
          <w:rFonts w:asciiTheme="majorHAnsi" w:hAnsiTheme="majorHAnsi" w:cstheme="majorHAnsi"/>
          <w:u w:val="single"/>
        </w:rPr>
        <w:t xml:space="preserve"> a substantial </w:t>
      </w:r>
      <w:r w:rsidRPr="00336E56">
        <w:rPr>
          <w:rFonts w:asciiTheme="majorHAnsi" w:hAnsiTheme="majorHAnsi" w:cstheme="majorHAnsi"/>
          <w:highlight w:val="green"/>
          <w:u w:val="single"/>
        </w:rPr>
        <w:t>role in</w:t>
      </w:r>
      <w:r w:rsidRPr="00336E56">
        <w:rPr>
          <w:rFonts w:asciiTheme="majorHAnsi" w:hAnsiTheme="majorHAnsi" w:cstheme="majorHAnsi"/>
          <w:u w:val="single"/>
        </w:rPr>
        <w:t xml:space="preserve"> humans’ </w:t>
      </w:r>
      <w:r w:rsidRPr="00336E56">
        <w:rPr>
          <w:rFonts w:asciiTheme="majorHAnsi" w:hAnsiTheme="majorHAnsi" w:cstheme="majorHAnsi"/>
          <w:highlight w:val="green"/>
          <w:u w:val="single"/>
        </w:rPr>
        <w:t>ability to pursue</w:t>
      </w:r>
      <w:r w:rsidRPr="00336E56">
        <w:rPr>
          <w:rFonts w:asciiTheme="majorHAnsi" w:hAnsiTheme="majorHAnsi" w:cstheme="majorHAnsi"/>
          <w:u w:val="single"/>
        </w:rPr>
        <w:t xml:space="preserve"> various </w:t>
      </w:r>
      <w:r w:rsidRPr="00336E56">
        <w:rPr>
          <w:rFonts w:asciiTheme="majorHAnsi" w:hAnsiTheme="majorHAnsi" w:cstheme="majorHAnsi"/>
          <w:highlight w:val="green"/>
          <w:u w:val="single"/>
        </w:rPr>
        <w:t>rewards that are</w:t>
      </w:r>
      <w:r w:rsidRPr="00336E56">
        <w:rPr>
          <w:rFonts w:asciiTheme="majorHAnsi" w:hAnsiTheme="majorHAnsi" w:cstheme="majorHAnsi"/>
          <w:u w:val="single"/>
        </w:rPr>
        <w:t xml:space="preserve"> perhaps months or even </w:t>
      </w:r>
      <w:r w:rsidRPr="00336E56">
        <w:rPr>
          <w:rFonts w:asciiTheme="majorHAnsi" w:hAnsiTheme="majorHAnsi" w:cstheme="majorHAnsi"/>
          <w:highlight w:val="green"/>
          <w:u w:val="single"/>
        </w:rPr>
        <w:t>years away</w:t>
      </w:r>
      <w:r w:rsidRPr="00336E56">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36E56">
        <w:rPr>
          <w:rFonts w:asciiTheme="majorHAnsi" w:hAnsiTheme="majorHAnsi" w:cstheme="majorHAnsi"/>
          <w:sz w:val="16"/>
        </w:rPr>
        <w:t>alterlife</w:t>
      </w:r>
      <w:proofErr w:type="spellEnd"/>
      <w:r w:rsidRPr="00336E56">
        <w:rPr>
          <w:rFonts w:asciiTheme="majorHAnsi" w:hAnsiTheme="majorHAnsi" w:cstheme="majorHAnsi"/>
          <w:sz w:val="16"/>
        </w:rPr>
        <w:t xml:space="preserve">. </w:t>
      </w:r>
      <w:r w:rsidRPr="00336E56">
        <w:rPr>
          <w:rFonts w:asciiTheme="majorHAnsi" w:hAnsiTheme="majorHAnsi" w:cstheme="majorHAnsi"/>
          <w:u w:val="single"/>
        </w:rPr>
        <w:t>This may explain what often motivates people to work for things that have no apparent short-term benefit</w:t>
      </w:r>
      <w:r w:rsidRPr="00336E56">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36E56">
        <w:rPr>
          <w:rFonts w:asciiTheme="majorHAnsi" w:hAnsiTheme="majorHAnsi" w:cstheme="majorHAnsi"/>
          <w:sz w:val="16"/>
        </w:rPr>
        <w:t>shilting</w:t>
      </w:r>
      <w:proofErr w:type="spellEnd"/>
      <w:r w:rsidRPr="00336E56">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67953D8" w14:textId="77777777" w:rsidR="00026931" w:rsidRDefault="00026931" w:rsidP="00026931">
      <w:pPr>
        <w:pStyle w:val="Heading4"/>
        <w:rPr>
          <w:rFonts w:cs="Calibri"/>
          <w:color w:val="000000" w:themeColor="text1"/>
        </w:rPr>
      </w:pPr>
      <w:r>
        <w:rPr>
          <w:rFonts w:cs="Calibri"/>
          <w:color w:val="000000" w:themeColor="text1"/>
        </w:rPr>
        <w:lastRenderedPageBreak/>
        <w:t>[3] O</w:t>
      </w:r>
      <w:r w:rsidRPr="00A57D71">
        <w:rPr>
          <w:rFonts w:cs="Calibri"/>
          <w:color w:val="000000" w:themeColor="text1"/>
        </w:rPr>
        <w:t>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r w:rsidRPr="00BF0E50">
        <w:rPr>
          <w:rFonts w:cs="Calibri"/>
          <w:color w:val="000000" w:themeColor="text1"/>
        </w:rPr>
        <w:t xml:space="preserve"> </w:t>
      </w:r>
      <w:r>
        <w:rPr>
          <w:rFonts w:cs="Calibri"/>
          <w:color w:val="000000" w:themeColor="text1"/>
        </w:rPr>
        <w:t>which is the most intuitive. That outweighs:</w:t>
      </w:r>
    </w:p>
    <w:p w14:paraId="379271E4" w14:textId="77777777" w:rsidR="00026931" w:rsidRDefault="00026931" w:rsidP="00026931">
      <w:pPr>
        <w:pStyle w:val="Heading4"/>
        <w:rPr>
          <w:rFonts w:cs="Helvetica"/>
        </w:rPr>
      </w:pPr>
      <w:r>
        <w:rPr>
          <w:rFonts w:cs="Helvetica"/>
        </w:rPr>
        <w:t xml:space="preserve">[A] </w:t>
      </w:r>
      <w:r>
        <w:rPr>
          <w:rFonts w:cs="Helvetica"/>
          <w:u w:val="single"/>
        </w:rPr>
        <w:t>Parsimony</w:t>
      </w:r>
      <w:r>
        <w:rPr>
          <w:rFonts w:cs="Helvetica"/>
        </w:rPr>
        <w:t xml:space="preserve"> – metaphysics relies on long chains of questionable claims that make conclusions less likely.</w:t>
      </w:r>
      <w:r w:rsidRPr="00D549BE">
        <w:rPr>
          <w:rFonts w:cs="Helvetica"/>
        </w:rPr>
        <w:t xml:space="preserve"> </w:t>
      </w:r>
    </w:p>
    <w:p w14:paraId="08280B4D" w14:textId="77777777" w:rsidR="00026931" w:rsidRPr="00BF0E50" w:rsidRDefault="00026931" w:rsidP="00026931">
      <w:pPr>
        <w:pStyle w:val="Heading4"/>
        <w:rPr>
          <w:rFonts w:cs="Helvetica"/>
        </w:rPr>
      </w:pPr>
      <w:r>
        <w:rPr>
          <w:rFonts w:cs="Helvetica"/>
        </w:rPr>
        <w:t xml:space="preserve">[B] </w:t>
      </w:r>
      <w:r>
        <w:rPr>
          <w:rFonts w:cs="Helvetica"/>
          <w:u w:val="single"/>
        </w:rPr>
        <w:t>Hijacks</w:t>
      </w:r>
      <w:r>
        <w:rPr>
          <w:rFonts w:cs="Helvetica"/>
        </w:rPr>
        <w:t xml:space="preserve"> – intuitions are inevitable since even every framework must take some unjustified assumption as a starting point. </w:t>
      </w:r>
    </w:p>
    <w:p w14:paraId="4B819D38" w14:textId="3D987FC5" w:rsidR="00026931" w:rsidRDefault="00026931" w:rsidP="00026931">
      <w:pPr>
        <w:pStyle w:val="Heading4"/>
      </w:pPr>
      <w:r w:rsidRPr="003D42BC">
        <w:t>[</w:t>
      </w:r>
      <w:r>
        <w:t>4</w:t>
      </w:r>
      <w:r w:rsidRPr="003D42BC">
        <w:t>] Use epistemic modesty</w:t>
      </w:r>
      <w:r>
        <w:t xml:space="preserve">: </w:t>
      </w:r>
      <w:r w:rsidRPr="003D42BC">
        <w:t>[a] clash – disincentives debaters going all in for framework meaning we get the ideal balance between normative and applied philosophy</w:t>
      </w:r>
      <w:r w:rsidR="008B285B" w:rsidRPr="003D42BC">
        <w:rPr>
          <w:rFonts w:cs="Times New Roman"/>
        </w:rPr>
        <w:t>[b] real world education – in real life people constantly change their minds about credence between frameworks and compare and weigh those harms</w:t>
      </w:r>
    </w:p>
    <w:p w14:paraId="43C7F745" w14:textId="0DC16A95" w:rsidR="00026931" w:rsidRPr="00E600C8" w:rsidRDefault="00026931" w:rsidP="00026931">
      <w:pPr>
        <w:pStyle w:val="Heading4"/>
        <w:rPr>
          <w:rFonts w:cs="Calibri"/>
        </w:rPr>
      </w:pPr>
      <w:r w:rsidRPr="00E600C8">
        <w:rPr>
          <w:rFonts w:cs="Calibri"/>
        </w:rPr>
        <w:t>[</w:t>
      </w:r>
      <w:r>
        <w:rPr>
          <w:rFonts w:cs="Calibri"/>
        </w:rPr>
        <w:t>5</w:t>
      </w:r>
      <w:r w:rsidRPr="00E600C8">
        <w:rPr>
          <w:rFonts w:cs="Calibri"/>
        </w:rPr>
        <w:t>] Reject calc indicts and util triggers permissibility arguments:</w:t>
      </w:r>
    </w:p>
    <w:p w14:paraId="6965ED2D" w14:textId="77777777" w:rsidR="00026931" w:rsidRPr="00E600C8" w:rsidRDefault="00026931" w:rsidP="00026931">
      <w:pPr>
        <w:pStyle w:val="Heading4"/>
        <w:rPr>
          <w:rFonts w:cs="Calibri"/>
        </w:rPr>
      </w:pPr>
      <w:r w:rsidRPr="00E600C8">
        <w:rPr>
          <w:rFonts w:cs="Calibri"/>
        </w:rPr>
        <w:t xml:space="preserve">[A] Theory—they’re functionally NIBs that everyone knows are silly but skew the </w:t>
      </w:r>
      <w:proofErr w:type="spellStart"/>
      <w:r w:rsidRPr="00E600C8">
        <w:rPr>
          <w:rFonts w:cs="Calibri"/>
        </w:rPr>
        <w:t>aff</w:t>
      </w:r>
      <w:proofErr w:type="spellEnd"/>
      <w:r w:rsidRPr="00E600C8">
        <w:rPr>
          <w:rFonts w:cs="Calibri"/>
        </w:rPr>
        <w:t xml:space="preserve"> and move the debate away from the topic and actual philosophical debate, killing valuable education</w:t>
      </w:r>
    </w:p>
    <w:p w14:paraId="0648D2C2" w14:textId="77777777" w:rsidR="00026931" w:rsidRPr="00CA211B" w:rsidRDefault="00026931" w:rsidP="00026931">
      <w:pPr>
        <w:pStyle w:val="Heading4"/>
        <w:rPr>
          <w:rFonts w:cs="Calibri"/>
        </w:rPr>
      </w:pPr>
      <w:r w:rsidRPr="00E600C8">
        <w:rPr>
          <w:rFonts w:cs="Calibri"/>
        </w:rPr>
        <w:t>[B] Morally abhorrent – it would say we have no obligation to prevent genocide and that slavery was permissible which is morally abhorrent and makes debate unsafe for minority debaters</w:t>
      </w:r>
    </w:p>
    <w:p w14:paraId="59CDB5E5" w14:textId="77777777" w:rsidR="00026931" w:rsidRPr="00026931" w:rsidRDefault="00026931" w:rsidP="00026931"/>
    <w:p w14:paraId="133F7692" w14:textId="58702C32" w:rsidR="00026931" w:rsidRPr="00CE4002" w:rsidRDefault="00026931" w:rsidP="00026931">
      <w:pPr>
        <w:pStyle w:val="Heading4"/>
      </w:pPr>
      <w:r>
        <w:t>6</w:t>
      </w:r>
      <w:r>
        <w:t xml:space="preserve">] </w:t>
      </w:r>
      <w:r w:rsidRPr="00447C67">
        <w:t xml:space="preserve">Interpretation: the neg must not contest the </w:t>
      </w:r>
      <w:proofErr w:type="spellStart"/>
      <w:r w:rsidRPr="00447C67">
        <w:t>aff</w:t>
      </w:r>
      <w:proofErr w:type="spellEnd"/>
      <w:r w:rsidRPr="00447C67">
        <w:t xml:space="preserve"> framework, read arguments that contest the ethical validity of the </w:t>
      </w:r>
      <w:proofErr w:type="spellStart"/>
      <w:r w:rsidRPr="00447C67">
        <w:t>aff</w:t>
      </w:r>
      <w:proofErr w:type="spellEnd"/>
      <w:r w:rsidRPr="00447C67">
        <w:t xml:space="preserve"> standard, or read an alternative framework provided that: </w:t>
      </w:r>
      <w:r>
        <w:t xml:space="preserve"> the </w:t>
      </w:r>
      <w:proofErr w:type="spellStart"/>
      <w:r>
        <w:t>aff</w:t>
      </w:r>
      <w:proofErr w:type="spellEnd"/>
      <w:r>
        <w:t xml:space="preserve"> standard is maximizing well being</w:t>
      </w:r>
    </w:p>
    <w:p w14:paraId="04B48746" w14:textId="77777777" w:rsidR="00026931" w:rsidRDefault="00026931" w:rsidP="00026931">
      <w:pPr>
        <w:pStyle w:val="Heading4"/>
        <w:rPr>
          <w:rFonts w:ascii="MS Gothic" w:eastAsia="MS Gothic" w:hAnsi="MS Gothic" w:cs="MS Gothic"/>
        </w:rPr>
      </w:pPr>
      <w:r w:rsidRPr="00447C67">
        <w:t xml:space="preserve">A Clash – AFC is key to force substantive engagement – util doesn’t exclude impacts and forces debaters to do advocacy comparison and engage in meaningful rebuttal clash. Topic ed o/w on timeframe since we can learn </w:t>
      </w:r>
      <w:proofErr w:type="spellStart"/>
      <w:r w:rsidRPr="00447C67">
        <w:t>phil</w:t>
      </w:r>
      <w:proofErr w:type="spellEnd"/>
      <w:r w:rsidRPr="00447C67">
        <w:t xml:space="preserve"> over 4 years but only have the topic for a few months</w:t>
      </w:r>
      <w:r w:rsidRPr="00447C67">
        <w:rPr>
          <w:rFonts w:ascii="MS Gothic" w:eastAsia="MS Gothic" w:hAnsi="MS Gothic" w:cs="MS Gothic" w:hint="eastAsia"/>
        </w:rPr>
        <w:t> </w:t>
      </w:r>
    </w:p>
    <w:p w14:paraId="1CB63FCE" w14:textId="77777777" w:rsidR="00026931" w:rsidRPr="00336E56" w:rsidRDefault="00026931" w:rsidP="00026931">
      <w:pPr>
        <w:pStyle w:val="Heading4"/>
      </w:pPr>
      <w:r w:rsidRPr="00447C67">
        <w:t xml:space="preserve">B Strat skew – neg is reactive and can up-layer the </w:t>
      </w:r>
      <w:proofErr w:type="spellStart"/>
      <w:r w:rsidRPr="00447C67">
        <w:t>aff</w:t>
      </w:r>
      <w:proofErr w:type="spellEnd"/>
      <w:r w:rsidRPr="00447C67">
        <w:t xml:space="preserve"> on moral frameworks, procedurals, and discursive arguments – AFC levels the playing field by forcing the neg to commit to the </w:t>
      </w:r>
      <w:proofErr w:type="spellStart"/>
      <w:r w:rsidRPr="00447C67">
        <w:t>aff</w:t>
      </w:r>
      <w:proofErr w:type="spellEnd"/>
      <w:r w:rsidRPr="00447C67">
        <w:t xml:space="preserve"> on substance, which ensures the AC matters</w:t>
      </w:r>
    </w:p>
    <w:p w14:paraId="16BA7E3B" w14:textId="77777777" w:rsidR="00026931" w:rsidRDefault="00026931" w:rsidP="00026931">
      <w:pPr>
        <w:pStyle w:val="Heading4"/>
      </w:pPr>
      <w:r w:rsidRPr="003C4FD4">
        <w:t>Fairness is a voter—debate is a competitive activity that requires objective evaluation. Education is a voter – it is the terminal impact of debate</w:t>
      </w:r>
      <w:r>
        <w:t xml:space="preserve"> </w:t>
      </w:r>
    </w:p>
    <w:p w14:paraId="1A8561EC" w14:textId="67A53395" w:rsidR="00026931" w:rsidRDefault="00934D80" w:rsidP="00026931">
      <w:r>
        <w:t xml:space="preserve">Drop the </w:t>
      </w:r>
      <w:proofErr w:type="spellStart"/>
      <w:r>
        <w:t>argumemnt</w:t>
      </w:r>
      <w:proofErr w:type="spellEnd"/>
      <w:r>
        <w:t xml:space="preserve"> and competing </w:t>
      </w:r>
      <w:proofErr w:type="spellStart"/>
      <w:r>
        <w:t>interps</w:t>
      </w:r>
      <w:proofErr w:type="spellEnd"/>
      <w:r>
        <w:t xml:space="preserve"> on 1AC theory—the only purpose of it is to deter 1NC practices—anything else lets them get away with it</w:t>
      </w:r>
    </w:p>
    <w:p w14:paraId="47B8DC4E" w14:textId="730DCDE0" w:rsidR="00934D80" w:rsidRPr="00CA211B" w:rsidRDefault="00934D80" w:rsidP="00026931">
      <w:r>
        <w:lastRenderedPageBreak/>
        <w:t xml:space="preserve">No RVI on 1AC theory—they can read a </w:t>
      </w:r>
      <w:proofErr w:type="gramStart"/>
      <w:r>
        <w:t>7 minute</w:t>
      </w:r>
      <w:proofErr w:type="gramEnd"/>
      <w:r>
        <w:t xml:space="preserve"> dump and </w:t>
      </w:r>
      <w:proofErr w:type="spellStart"/>
      <w:r>
        <w:t>autowin</w:t>
      </w:r>
      <w:proofErr w:type="spellEnd"/>
      <w:r>
        <w:t xml:space="preserve"> and the whole 1AC </w:t>
      </w:r>
      <w:proofErr w:type="spellStart"/>
      <w:r>
        <w:t>cant</w:t>
      </w:r>
      <w:proofErr w:type="spellEnd"/>
      <w:r>
        <w:t xml:space="preserve"> be the shell because they can just not violate it</w:t>
      </w:r>
    </w:p>
    <w:p w14:paraId="0A0A6A16" w14:textId="77777777" w:rsidR="00026931" w:rsidRPr="00CE11B7" w:rsidRDefault="00026931" w:rsidP="00026931">
      <w:pPr>
        <w:rPr>
          <w:rFonts w:asciiTheme="majorHAnsi" w:hAnsiTheme="majorHAnsi" w:cstheme="majorHAnsi"/>
          <w:color w:val="000000" w:themeColor="text1"/>
          <w:sz w:val="8"/>
        </w:rPr>
      </w:pPr>
    </w:p>
    <w:p w14:paraId="0923BF96" w14:textId="77777777" w:rsidR="00026931" w:rsidRPr="00026931" w:rsidRDefault="00026931" w:rsidP="00026931"/>
    <w:p w14:paraId="0E48AB65" w14:textId="6FAADFA1" w:rsidR="00026931" w:rsidRDefault="00026931" w:rsidP="00026931">
      <w:pPr>
        <w:pStyle w:val="Heading3"/>
      </w:pPr>
      <w:r>
        <w:lastRenderedPageBreak/>
        <w:t>UV</w:t>
      </w:r>
    </w:p>
    <w:p w14:paraId="14E3FBFD" w14:textId="405F7DE9" w:rsidR="00026931" w:rsidRDefault="00026931" w:rsidP="00026931">
      <w:pPr>
        <w:pStyle w:val="Heading4"/>
      </w:pPr>
      <w:r>
        <w:rPr>
          <w:rFonts w:cs="Calibri"/>
          <w:color w:val="000000" w:themeColor="text1"/>
        </w:rPr>
        <w:t xml:space="preserve">[1] </w:t>
      </w:r>
      <w:proofErr w:type="spellStart"/>
      <w:r w:rsidRPr="008E4C26">
        <w:rPr>
          <w:rFonts w:cs="Calibri"/>
          <w:color w:val="000000" w:themeColor="text1"/>
        </w:rPr>
        <w:t>Aff</w:t>
      </w:r>
      <w:proofErr w:type="spellEnd"/>
      <w:r w:rsidRPr="008E4C26">
        <w:rPr>
          <w:rFonts w:cs="Calibri"/>
          <w:color w:val="000000" w:themeColor="text1"/>
        </w:rPr>
        <w:t xml:space="preserve"> gets 1AR theory –</w:t>
      </w:r>
      <w:r w:rsidR="00934D80">
        <w:rPr>
          <w:rFonts w:cs="Calibri"/>
          <w:color w:val="000000" w:themeColor="text1"/>
        </w:rPr>
        <w:t xml:space="preserve"> key to check infinite abuse – 1</w:t>
      </w:r>
      <w:r w:rsidRPr="008E4C26">
        <w:rPr>
          <w:rFonts w:cs="Calibri"/>
          <w:color w:val="000000" w:themeColor="text1"/>
        </w:rPr>
        <w:t>AR theory is drop the debater</w:t>
      </w:r>
      <w:r>
        <w:rPr>
          <w:rFonts w:cs="Calibri"/>
          <w:color w:val="000000" w:themeColor="text1"/>
        </w:rPr>
        <w:t xml:space="preserve">, competing </w:t>
      </w:r>
      <w:proofErr w:type="spellStart"/>
      <w:r>
        <w:rPr>
          <w:rFonts w:cs="Calibri"/>
          <w:color w:val="000000" w:themeColor="text1"/>
        </w:rPr>
        <w:t>interps</w:t>
      </w:r>
      <w:proofErr w:type="spellEnd"/>
      <w:r>
        <w:rPr>
          <w:rFonts w:cs="Calibri"/>
          <w:color w:val="000000" w:themeColor="text1"/>
        </w:rPr>
        <w:t xml:space="preserve">, </w:t>
      </w:r>
      <w:r w:rsidRPr="008E4C26">
        <w:rPr>
          <w:rFonts w:cs="Calibri"/>
          <w:color w:val="000000" w:themeColor="text1"/>
        </w:rPr>
        <w:t xml:space="preserve">and the highest </w:t>
      </w:r>
      <w:proofErr w:type="gramStart"/>
      <w:r w:rsidRPr="008E4C26">
        <w:rPr>
          <w:rFonts w:cs="Calibri"/>
          <w:color w:val="000000" w:themeColor="text1"/>
        </w:rPr>
        <w:t>layer  –</w:t>
      </w:r>
      <w:proofErr w:type="gramEnd"/>
      <w:r w:rsidRPr="008E4C26">
        <w:rPr>
          <w:rFonts w:cs="Calibri"/>
          <w:color w:val="000000" w:themeColor="text1"/>
        </w:rPr>
        <w:t xml:space="preserve"> 1ARs too short to </w:t>
      </w:r>
      <w:r w:rsidR="00934D80">
        <w:rPr>
          <w:rFonts w:cs="Calibri"/>
          <w:color w:val="000000" w:themeColor="text1"/>
        </w:rPr>
        <w:t>make up for the time tradeoff</w:t>
      </w:r>
      <w:r>
        <w:rPr>
          <w:rFonts w:cs="Calibri"/>
          <w:color w:val="000000" w:themeColor="text1"/>
        </w:rPr>
        <w:t xml:space="preserve"> which means </w:t>
      </w:r>
      <w:r w:rsidR="009D17BC">
        <w:rPr>
          <w:rFonts w:cs="Calibri"/>
          <w:color w:val="000000" w:themeColor="text1"/>
        </w:rPr>
        <w:t>you</w:t>
      </w:r>
      <w:r>
        <w:rPr>
          <w:rFonts w:cs="Calibri"/>
          <w:color w:val="000000" w:themeColor="text1"/>
        </w:rPr>
        <w:t xml:space="preserve"> eval debate after the 2ar so we both get equal time. N</w:t>
      </w:r>
      <w:r w:rsidRPr="008E4C26">
        <w:rPr>
          <w:rFonts w:cs="Calibri"/>
          <w:color w:val="000000" w:themeColor="text1"/>
        </w:rPr>
        <w:t>o</w:t>
      </w:r>
      <w:r>
        <w:rPr>
          <w:rFonts w:cs="Calibri"/>
          <w:color w:val="000000" w:themeColor="text1"/>
        </w:rPr>
        <w:t xml:space="preserve"> RVI</w:t>
      </w:r>
      <w:r w:rsidR="009D17BC">
        <w:rPr>
          <w:rFonts w:cs="Calibri"/>
          <w:color w:val="000000" w:themeColor="text1"/>
        </w:rPr>
        <w:t xml:space="preserve"> or new paradigm issues </w:t>
      </w:r>
      <w:r w:rsidRPr="008E4C26">
        <w:rPr>
          <w:rFonts w:cs="Calibri"/>
          <w:color w:val="000000" w:themeColor="text1"/>
        </w:rPr>
        <w:t>because you have 6 minutes to go for them whereas I only have a 3-minute 2AR to respond so I get crushed on time skew</w:t>
      </w:r>
      <w:r>
        <w:rPr>
          <w:rFonts w:cs="Calibri"/>
          <w:color w:val="000000" w:themeColor="text1"/>
        </w:rPr>
        <w:t xml:space="preserve">. </w:t>
      </w:r>
    </w:p>
    <w:p w14:paraId="0946D887" w14:textId="77777777" w:rsidR="00026931" w:rsidRPr="005C1D6D" w:rsidRDefault="00026931" w:rsidP="00026931">
      <w:pPr>
        <w:pStyle w:val="Heading4"/>
      </w:pPr>
      <w:r>
        <w:t xml:space="preserve">[2] </w:t>
      </w:r>
      <w:r w:rsidRPr="005C1D6D">
        <w:t>Presumption and permissibility affirm –</w:t>
      </w:r>
    </w:p>
    <w:p w14:paraId="7DED6EAF" w14:textId="77777777" w:rsidR="00026931" w:rsidRPr="005C1D6D" w:rsidRDefault="00026931" w:rsidP="00026931">
      <w:pPr>
        <w:keepNext/>
        <w:keepLines/>
        <w:spacing w:before="40"/>
        <w:outlineLvl w:val="3"/>
        <w:rPr>
          <w:rFonts w:eastAsiaTheme="majorEastAsia" w:cstheme="majorBidi"/>
          <w:b/>
          <w:bCs/>
          <w:sz w:val="26"/>
          <w:szCs w:val="26"/>
        </w:rPr>
      </w:pPr>
      <w:r w:rsidRPr="005C1D6D">
        <w:rPr>
          <w:rFonts w:eastAsiaTheme="majorEastAsia" w:cstheme="majorBidi"/>
          <w:b/>
          <w:bCs/>
          <w:sz w:val="26"/>
          <w:szCs w:val="26"/>
        </w:rPr>
        <w:t>1. Statements are true before false since if I told you my name, you’d believe me.</w:t>
      </w:r>
    </w:p>
    <w:p w14:paraId="18BC1FE5" w14:textId="77777777" w:rsidR="00026931" w:rsidRPr="005C1D6D" w:rsidRDefault="00026931" w:rsidP="00026931">
      <w:pPr>
        <w:keepNext/>
        <w:keepLines/>
        <w:spacing w:before="40"/>
        <w:outlineLvl w:val="3"/>
        <w:rPr>
          <w:rFonts w:eastAsiaTheme="majorEastAsia" w:cstheme="majorBidi"/>
          <w:b/>
          <w:bCs/>
          <w:sz w:val="26"/>
          <w:szCs w:val="26"/>
        </w:rPr>
      </w:pPr>
      <w:r w:rsidRPr="005C1D6D">
        <w:rPr>
          <w:rFonts w:eastAsiaTheme="majorEastAsia" w:cstheme="majorBidi"/>
          <w:b/>
          <w:bCs/>
          <w:sz w:val="26"/>
          <w:szCs w:val="26"/>
        </w:rPr>
        <w:t xml:space="preserve">2. Epistemics – we wouldn’t be able to start a strand of reasoning since we’d have to question that reason. </w:t>
      </w:r>
    </w:p>
    <w:p w14:paraId="04205276" w14:textId="77777777" w:rsidR="00026931" w:rsidRPr="005C1D6D" w:rsidRDefault="00026931" w:rsidP="00026931">
      <w:pPr>
        <w:keepNext/>
        <w:keepLines/>
        <w:spacing w:before="40"/>
        <w:outlineLvl w:val="3"/>
        <w:rPr>
          <w:rFonts w:eastAsiaTheme="majorEastAsia" w:cstheme="majorBidi"/>
          <w:b/>
          <w:bCs/>
          <w:sz w:val="26"/>
          <w:szCs w:val="26"/>
        </w:rPr>
      </w:pPr>
      <w:r w:rsidRPr="005C1D6D">
        <w:rPr>
          <w:rFonts w:eastAsiaTheme="majorEastAsia" w:cstheme="majorBidi"/>
          <w:b/>
          <w:bCs/>
          <w:sz w:val="26"/>
          <w:szCs w:val="26"/>
        </w:rPr>
        <w:t xml:space="preserve">3. Illogical – presuming statements false is illogical since you can’t say things like P and ~P are both wrong. </w:t>
      </w:r>
    </w:p>
    <w:p w14:paraId="67082A2B" w14:textId="77777777" w:rsidR="00026931" w:rsidRPr="005C1D6D" w:rsidRDefault="00026931" w:rsidP="00026931">
      <w:pPr>
        <w:keepNext/>
        <w:keepLines/>
        <w:spacing w:before="40"/>
        <w:outlineLvl w:val="3"/>
        <w:rPr>
          <w:rFonts w:eastAsiaTheme="majorEastAsia" w:cstheme="majorBidi"/>
          <w:b/>
          <w:bCs/>
          <w:sz w:val="26"/>
          <w:szCs w:val="26"/>
        </w:rPr>
      </w:pPr>
      <w:r w:rsidRPr="005C1D6D">
        <w:rPr>
          <w:rFonts w:eastAsiaTheme="majorEastAsia" w:cstheme="majorBidi"/>
          <w:b/>
          <w:bCs/>
          <w:sz w:val="26"/>
          <w:szCs w:val="26"/>
        </w:rPr>
        <w:t>4. Presuming obligations is logically safer since it’s better to be supererogatory than fail to meet an obligation.</w:t>
      </w:r>
    </w:p>
    <w:p w14:paraId="3F46A164" w14:textId="77777777" w:rsidR="00026931" w:rsidRPr="008B35D7" w:rsidRDefault="00026931" w:rsidP="00026931">
      <w:pPr>
        <w:pStyle w:val="Heading4"/>
      </w:pPr>
      <w:r>
        <w:t xml:space="preserve">[3] </w:t>
      </w:r>
      <w:r w:rsidRPr="00E24623">
        <w:t>The role of the ballot is to determine the desirability of the world of the affirmative’s advocacy against the world of the negative. Prefer:</w:t>
      </w:r>
    </w:p>
    <w:p w14:paraId="13AA5724" w14:textId="77777777" w:rsidR="00026931" w:rsidRDefault="00026931" w:rsidP="00026931">
      <w:pPr>
        <w:pStyle w:val="Heading4"/>
      </w:pPr>
      <w:r>
        <w:t xml:space="preserve">[a] TT doesn’t take reps or theory into account because </w:t>
      </w:r>
      <w:proofErr w:type="spellStart"/>
      <w:r>
        <w:t>its</w:t>
      </w:r>
      <w:proofErr w:type="spellEnd"/>
      <w:r>
        <w:t xml:space="preserve"> not within the judge’s jurisdiction; that means default comparative worlds</w:t>
      </w:r>
      <w:r w:rsidRPr="00E24623">
        <w:t xml:space="preserve"> </w:t>
      </w:r>
      <w:r>
        <w:t xml:space="preserve">since </w:t>
      </w:r>
      <w:r w:rsidRPr="00E24623">
        <w:t xml:space="preserve">reps are a prerequisite to engaging in debate because toleration of bad discourse allows racism and threatening language which decreases participation </w:t>
      </w:r>
      <w:r>
        <w:t xml:space="preserve">and is a </w:t>
      </w:r>
      <w:proofErr w:type="gramStart"/>
      <w:r>
        <w:t>pre requisite</w:t>
      </w:r>
      <w:proofErr w:type="gramEnd"/>
    </w:p>
    <w:p w14:paraId="08DDC371" w14:textId="77777777" w:rsidR="00026931" w:rsidRPr="00E24623" w:rsidRDefault="00026931" w:rsidP="00026931">
      <w:pPr>
        <w:pStyle w:val="Heading4"/>
      </w:pPr>
      <w:r>
        <w:t xml:space="preserve">[b] </w:t>
      </w:r>
      <w:r w:rsidRPr="00E24623">
        <w:t xml:space="preserve">Resolved denotes a proposal to be enacted by law </w:t>
      </w:r>
      <w:r>
        <w:t>which hijacks textuality</w:t>
      </w:r>
    </w:p>
    <w:p w14:paraId="3E9F84D7" w14:textId="77777777" w:rsidR="00026931" w:rsidRPr="00E24623" w:rsidRDefault="00026931" w:rsidP="00026931">
      <w:pPr>
        <w:spacing w:line="276" w:lineRule="auto"/>
        <w:rPr>
          <w:color w:val="000000" w:themeColor="text1"/>
        </w:rPr>
      </w:pPr>
      <w:r w:rsidRPr="00E24623">
        <w:rPr>
          <w:rStyle w:val="Heading4Char"/>
          <w:rFonts w:cs="Calibri"/>
          <w:color w:val="000000" w:themeColor="text1"/>
        </w:rPr>
        <w:t>Words and Phrases 1964</w:t>
      </w:r>
      <w:r w:rsidRPr="00E24623">
        <w:rPr>
          <w:b/>
          <w:color w:val="000000" w:themeColor="text1"/>
        </w:rPr>
        <w:t xml:space="preserve"> </w:t>
      </w:r>
      <w:r w:rsidRPr="00E24623">
        <w:rPr>
          <w:color w:val="000000" w:themeColor="text1"/>
        </w:rPr>
        <w:t xml:space="preserve">Permanent Edition </w:t>
      </w:r>
    </w:p>
    <w:p w14:paraId="08B80E31" w14:textId="77777777" w:rsidR="00026931" w:rsidRDefault="00026931" w:rsidP="00026931">
      <w:pPr>
        <w:spacing w:line="276" w:lineRule="auto"/>
        <w:ind w:right="288"/>
        <w:rPr>
          <w:color w:val="000000" w:themeColor="text1"/>
          <w:sz w:val="14"/>
        </w:rPr>
      </w:pPr>
      <w:r w:rsidRPr="00247AA8">
        <w:rPr>
          <w:color w:val="000000" w:themeColor="text1"/>
          <w:sz w:val="14"/>
        </w:rPr>
        <w:t>Definition of the word “resolve,” given by Webster is “</w:t>
      </w:r>
      <w:r w:rsidRPr="006A4A0D">
        <w:rPr>
          <w:b/>
          <w:color w:val="000000" w:themeColor="text1"/>
          <w:highlight w:val="green"/>
          <w:u w:val="single"/>
        </w:rPr>
        <w:t>to express</w:t>
      </w:r>
      <w:r w:rsidRPr="00E24623">
        <w:rPr>
          <w:b/>
          <w:color w:val="000000" w:themeColor="text1"/>
          <w:u w:val="single"/>
        </w:rPr>
        <w:t xml:space="preserve"> an opinion or </w:t>
      </w:r>
      <w:r w:rsidRPr="006A4A0D">
        <w:rPr>
          <w:b/>
          <w:color w:val="000000" w:themeColor="text1"/>
          <w:highlight w:val="green"/>
          <w:u w:val="single"/>
        </w:rPr>
        <w:t xml:space="preserve">determination by resolution or </w:t>
      </w:r>
      <w:r w:rsidRPr="00E24623">
        <w:rPr>
          <w:b/>
          <w:color w:val="000000" w:themeColor="text1"/>
          <w:u w:val="single"/>
        </w:rPr>
        <w:t xml:space="preserve">vote; as ‘it was resolved by the </w:t>
      </w:r>
      <w:r w:rsidRPr="006A4A0D">
        <w:rPr>
          <w:b/>
          <w:color w:val="000000" w:themeColor="text1"/>
          <w:highlight w:val="green"/>
          <w:u w:val="single"/>
        </w:rPr>
        <w:t>legislature</w:t>
      </w:r>
      <w:r w:rsidRPr="00E24623">
        <w:rPr>
          <w:b/>
          <w:color w:val="000000" w:themeColor="text1"/>
          <w:u w:val="single"/>
        </w:rPr>
        <w:t>;</w:t>
      </w:r>
      <w:r w:rsidRPr="00247AA8">
        <w:rPr>
          <w:color w:val="000000" w:themeColor="text1"/>
          <w:sz w:val="14"/>
        </w:rPr>
        <w:t xml:space="preserve">” It is of </w:t>
      </w:r>
      <w:r w:rsidRPr="00E24623">
        <w:rPr>
          <w:b/>
          <w:color w:val="000000" w:themeColor="text1"/>
          <w:u w:val="single"/>
        </w:rPr>
        <w:t>similar</w:t>
      </w:r>
      <w:r w:rsidRPr="00247AA8">
        <w:rPr>
          <w:color w:val="000000" w:themeColor="text1"/>
          <w:sz w:val="14"/>
        </w:rPr>
        <w:t xml:space="preserve"> force </w:t>
      </w:r>
      <w:r w:rsidRPr="00E24623">
        <w:rPr>
          <w:b/>
          <w:color w:val="000000" w:themeColor="text1"/>
          <w:u w:val="single"/>
        </w:rPr>
        <w:t>to the word “enact,”</w:t>
      </w:r>
      <w:r w:rsidRPr="00247AA8">
        <w:rPr>
          <w:color w:val="000000" w:themeColor="text1"/>
          <w:sz w:val="14"/>
        </w:rPr>
        <w:t xml:space="preserve"> which is </w:t>
      </w:r>
      <w:r w:rsidRPr="00E24623">
        <w:rPr>
          <w:b/>
          <w:color w:val="000000" w:themeColor="text1"/>
          <w:u w:val="single"/>
        </w:rPr>
        <w:t>defined</w:t>
      </w:r>
      <w:r w:rsidRPr="00247AA8">
        <w:rPr>
          <w:color w:val="000000" w:themeColor="text1"/>
          <w:sz w:val="14"/>
        </w:rPr>
        <w:t xml:space="preserve"> by Bouvier </w:t>
      </w:r>
      <w:r w:rsidRPr="00E24623">
        <w:rPr>
          <w:b/>
          <w:color w:val="000000" w:themeColor="text1"/>
          <w:u w:val="single"/>
        </w:rPr>
        <w:t>as</w:t>
      </w:r>
      <w:r w:rsidRPr="00247AA8">
        <w:rPr>
          <w:color w:val="000000" w:themeColor="text1"/>
          <w:sz w:val="14"/>
        </w:rPr>
        <w:t xml:space="preserve"> meaning “</w:t>
      </w:r>
      <w:r w:rsidRPr="006A4A0D">
        <w:rPr>
          <w:b/>
          <w:color w:val="000000" w:themeColor="text1"/>
          <w:highlight w:val="green"/>
          <w:u w:val="single"/>
        </w:rPr>
        <w:t>to establish by law</w:t>
      </w:r>
      <w:r w:rsidRPr="00247AA8">
        <w:rPr>
          <w:color w:val="000000" w:themeColor="text1"/>
          <w:sz w:val="14"/>
        </w:rPr>
        <w:t>”.</w:t>
      </w:r>
    </w:p>
    <w:p w14:paraId="1805185D" w14:textId="77777777" w:rsidR="00026931" w:rsidRPr="00BC00C8" w:rsidRDefault="00026931" w:rsidP="00026931">
      <w:pPr>
        <w:pStyle w:val="Heading4"/>
      </w:pPr>
      <w:r w:rsidRPr="00A60E52">
        <w:t>[c]</w:t>
      </w:r>
      <w:r>
        <w:rPr>
          <w:color w:val="000000" w:themeColor="text1"/>
          <w:sz w:val="14"/>
        </w:rPr>
        <w:t xml:space="preserve"> </w:t>
      </w:r>
      <w:r w:rsidRPr="00BC00C8">
        <w:t xml:space="preserve">First, what the neg reads doesn’t prove the resolution false, but challenges an assumption of it. Secondly, statements which make assumptions like the resolution should be read as a tacit conditional which is an if p then q statement. Thirdly, for all conditionals, if the antecedent is false, then the conditional </w:t>
      </w:r>
      <w:proofErr w:type="gramStart"/>
      <w:r w:rsidRPr="00BC00C8">
        <w:t>as a whole is</w:t>
      </w:r>
      <w:proofErr w:type="gramEnd"/>
      <w:r w:rsidRPr="00BC00C8">
        <w:t xml:space="preserve"> true</w:t>
      </w:r>
    </w:p>
    <w:p w14:paraId="168461DC" w14:textId="77777777" w:rsidR="00026931" w:rsidRPr="00247AA8" w:rsidRDefault="00026931" w:rsidP="00026931">
      <w:pPr>
        <w:spacing w:line="276" w:lineRule="auto"/>
        <w:ind w:right="288"/>
        <w:rPr>
          <w:color w:val="000000" w:themeColor="text1"/>
          <w:sz w:val="14"/>
        </w:rPr>
      </w:pPr>
    </w:p>
    <w:p w14:paraId="44FFA70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26931"/>
    <w:rsid w:val="000029E3"/>
    <w:rsid w:val="000029E8"/>
    <w:rsid w:val="00002A77"/>
    <w:rsid w:val="00004225"/>
    <w:rsid w:val="000066CA"/>
    <w:rsid w:val="00007264"/>
    <w:rsid w:val="000076A9"/>
    <w:rsid w:val="00014FAD"/>
    <w:rsid w:val="00015D2A"/>
    <w:rsid w:val="0002490B"/>
    <w:rsid w:val="00026465"/>
    <w:rsid w:val="00026931"/>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0157"/>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28DA"/>
    <w:rsid w:val="00717B01"/>
    <w:rsid w:val="007227D9"/>
    <w:rsid w:val="0072491F"/>
    <w:rsid w:val="00725598"/>
    <w:rsid w:val="007374A1"/>
    <w:rsid w:val="00743F80"/>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285B"/>
    <w:rsid w:val="008C0FA2"/>
    <w:rsid w:val="008C2342"/>
    <w:rsid w:val="008C77B6"/>
    <w:rsid w:val="008D1B91"/>
    <w:rsid w:val="008D724A"/>
    <w:rsid w:val="008E7A3E"/>
    <w:rsid w:val="008F41FD"/>
    <w:rsid w:val="008F4479"/>
    <w:rsid w:val="008F4BA0"/>
    <w:rsid w:val="00901726"/>
    <w:rsid w:val="0092088F"/>
    <w:rsid w:val="00920E6A"/>
    <w:rsid w:val="00931816"/>
    <w:rsid w:val="00932C71"/>
    <w:rsid w:val="00934D80"/>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17BC"/>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702E"/>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5F0380"/>
  <w14:defaultImageDpi w14:val="300"/>
  <w15:docId w15:val="{6435DF65-0D72-FA46-AC91-B7D8D238D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2693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2693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2693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02693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
    <w:unhideWhenUsed/>
    <w:qFormat/>
    <w:rsid w:val="0002693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269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6931"/>
  </w:style>
  <w:style w:type="character" w:customStyle="1" w:styleId="Heading1Char">
    <w:name w:val="Heading 1 Char"/>
    <w:aliases w:val="Pocket Char"/>
    <w:basedOn w:val="DefaultParagraphFont"/>
    <w:link w:val="Heading1"/>
    <w:uiPriority w:val="9"/>
    <w:rsid w:val="0002693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26931"/>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026931"/>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9"/>
    <w:rsid w:val="0002693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26931"/>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026931"/>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02693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26931"/>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uiPriority w:val="99"/>
    <w:unhideWhenUsed/>
    <w:rsid w:val="00026931"/>
    <w:rPr>
      <w:color w:val="auto"/>
      <w:u w:val="none"/>
    </w:rPr>
  </w:style>
  <w:style w:type="paragraph" w:styleId="DocumentMap">
    <w:name w:val="Document Map"/>
    <w:basedOn w:val="Normal"/>
    <w:link w:val="DocumentMapChar"/>
    <w:uiPriority w:val="99"/>
    <w:semiHidden/>
    <w:unhideWhenUsed/>
    <w:rsid w:val="0002693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26931"/>
    <w:rPr>
      <w:rFonts w:ascii="Lucida Grande" w:hAnsi="Lucida Grande" w:cs="Lucida Grande"/>
    </w:rPr>
  </w:style>
  <w:style w:type="paragraph" w:customStyle="1" w:styleId="textbold">
    <w:name w:val="text bold"/>
    <w:basedOn w:val="Normal"/>
    <w:link w:val="Emphasis"/>
    <w:uiPriority w:val="20"/>
    <w:qFormat/>
    <w:rsid w:val="00026931"/>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Tag2">
    <w:name w:val="Tag2"/>
    <w:basedOn w:val="Normal"/>
    <w:qFormat/>
    <w:rsid w:val="00026931"/>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elsinkitimes.fi/columns/columns/viewpoint/18561-science-has-delivered-will-the-wto-deliver.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pwatchdog.com/2021/07/21/third-option-limited-ip-waiver-solve-pandemic-vaccine-problems/id=13573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ndfonline.com/doi/full/10.1080/25751654.2021.189086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statnews.com/2021/05/19/beyond-a-symbolic-gesture-whats-needed-to-turn-the-ip-waiver-into-covid-19-vaccines/" TargetMode="External"/><Relationship Id="rId4" Type="http://schemas.openxmlformats.org/officeDocument/2006/relationships/customXml" Target="../customXml/item4.xml"/><Relationship Id="rId9" Type="http://schemas.openxmlformats.org/officeDocument/2006/relationships/hyperlink" Target="https://idsa.in/issuebrief/wto-trips-waiver-covid-vaccine-rkumar-120721" TargetMode="External"/><Relationship Id="rId14"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102</TotalTime>
  <Pages>21</Pages>
  <Words>11165</Words>
  <Characters>63641</Characters>
  <Application>Microsoft Office Word</Application>
  <DocSecurity>0</DocSecurity>
  <Lines>530</Lines>
  <Paragraphs>149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74657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5</cp:revision>
  <dcterms:created xsi:type="dcterms:W3CDTF">2021-09-04T16:48:00Z</dcterms:created>
  <dcterms:modified xsi:type="dcterms:W3CDTF">2021-09-04T19:15:00Z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