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01A8" w14:textId="77777777" w:rsidR="005C3CB8" w:rsidRPr="005C3CB8" w:rsidRDefault="005C3CB8" w:rsidP="005C3CB8"/>
    <w:p w14:paraId="2FAF7FBA" w14:textId="5C6CEC7A" w:rsidR="00810731" w:rsidRDefault="00810731" w:rsidP="00810731">
      <w:pPr>
        <w:pStyle w:val="Heading3"/>
      </w:pPr>
      <w:r>
        <w:lastRenderedPageBreak/>
        <w:t>Limerick</w:t>
      </w:r>
    </w:p>
    <w:p w14:paraId="3C1BAE22" w14:textId="399AD0E8" w:rsidR="00810731" w:rsidRDefault="00810731" w:rsidP="00810731">
      <w:pPr>
        <w:pStyle w:val="Heading4"/>
      </w:pPr>
      <w:r>
        <w:t>There was an old man with a beard,</w:t>
      </w:r>
    </w:p>
    <w:p w14:paraId="034D33BE" w14:textId="0351CFB0" w:rsidR="00810731" w:rsidRDefault="00810731" w:rsidP="00810731">
      <w:pPr>
        <w:pStyle w:val="Heading4"/>
      </w:pPr>
      <w:r>
        <w:t>Who said, “</w:t>
      </w:r>
      <w:proofErr w:type="spellStart"/>
      <w:r>
        <w:t>its</w:t>
      </w:r>
      <w:proofErr w:type="spellEnd"/>
      <w:r>
        <w:t xml:space="preserve"> just as I feared”,</w:t>
      </w:r>
    </w:p>
    <w:p w14:paraId="749951F3" w14:textId="42114556" w:rsidR="00810731" w:rsidRDefault="00810731" w:rsidP="00810731">
      <w:pPr>
        <w:pStyle w:val="Heading4"/>
      </w:pPr>
      <w:r>
        <w:t>Two owls and a hen,</w:t>
      </w:r>
    </w:p>
    <w:p w14:paraId="2B9DDCC5" w14:textId="1E4CA512" w:rsidR="00810731" w:rsidRDefault="00810731" w:rsidP="00810731">
      <w:pPr>
        <w:pStyle w:val="Heading4"/>
      </w:pPr>
      <w:r>
        <w:t>Four Larks and a Wren,</w:t>
      </w:r>
    </w:p>
    <w:p w14:paraId="7D656C11" w14:textId="189CDF92" w:rsidR="00810731" w:rsidRPr="00810731" w:rsidRDefault="00810731" w:rsidP="00810731">
      <w:pPr>
        <w:pStyle w:val="Heading4"/>
      </w:pPr>
      <w:r>
        <w:t>Have all built their nest on his beard</w:t>
      </w:r>
    </w:p>
    <w:p w14:paraId="1625EC45" w14:textId="7C1E40F9" w:rsidR="00810731" w:rsidRDefault="00810731" w:rsidP="00810731">
      <w:pPr>
        <w:pStyle w:val="Heading3"/>
      </w:pPr>
      <w:proofErr w:type="spellStart"/>
      <w:r>
        <w:lastRenderedPageBreak/>
        <w:t>fw</w:t>
      </w:r>
      <w:proofErr w:type="spellEnd"/>
    </w:p>
    <w:p w14:paraId="6243BD88" w14:textId="34901297" w:rsidR="00810731" w:rsidRDefault="00810731" w:rsidP="00810731">
      <w:pPr>
        <w:pStyle w:val="Heading4"/>
        <w:rPr>
          <w:u w:val="single"/>
        </w:rPr>
      </w:pPr>
      <w:r>
        <w:rPr>
          <w:u w:val="single"/>
        </w:rPr>
        <w:t xml:space="preserve">Ethics must begin </w:t>
      </w:r>
      <w:proofErr w:type="spellStart"/>
      <w:r>
        <w:rPr>
          <w:u w:val="single"/>
        </w:rPr>
        <w:t>apriori</w:t>
      </w:r>
      <w:proofErr w:type="spellEnd"/>
      <w:r>
        <w:rPr>
          <w:u w:val="single"/>
        </w:rPr>
        <w:t>,</w:t>
      </w:r>
    </w:p>
    <w:p w14:paraId="5BCAF387" w14:textId="77777777" w:rsidR="00810731" w:rsidRPr="003E4733" w:rsidRDefault="00810731" w:rsidP="00810731">
      <w:pPr>
        <w:pStyle w:val="Heading4"/>
      </w:pP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13ED7C2E" w14:textId="77777777" w:rsidR="00810731" w:rsidRDefault="00810731" w:rsidP="00810731">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18C1A709" w14:textId="77777777" w:rsidR="00810731" w:rsidRPr="004535D0" w:rsidRDefault="00810731" w:rsidP="00810731">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5831D232" w14:textId="77777777" w:rsidR="00810731" w:rsidRPr="00A850AC" w:rsidRDefault="00810731" w:rsidP="00810731">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0A599E69" w14:textId="77777777" w:rsidR="00810731" w:rsidRPr="00925D23" w:rsidRDefault="00810731" w:rsidP="00810731">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2B1ED83F" w14:textId="77777777" w:rsidR="00810731" w:rsidRPr="005B0098" w:rsidRDefault="00810731" w:rsidP="00810731">
      <w:pPr>
        <w:pStyle w:val="Heading4"/>
        <w:spacing w:line="240" w:lineRule="auto"/>
        <w:rPr>
          <w:rFonts w:cs="Calibri"/>
          <w:color w:val="000000" w:themeColor="text1"/>
        </w:rPr>
      </w:pPr>
      <w:r w:rsidRPr="005B0098">
        <w:rPr>
          <w:rFonts w:cs="Calibri"/>
          <w:color w:val="000000" w:themeColor="text1"/>
        </w:rPr>
        <w:t>[1]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595AA1E8" w14:textId="77777777" w:rsidR="00810731" w:rsidRPr="00D6474F" w:rsidRDefault="00810731" w:rsidP="00810731">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050223E4" w14:textId="77777777" w:rsidR="00810731" w:rsidRPr="005B0098" w:rsidRDefault="00810731" w:rsidP="00810731">
      <w:pPr>
        <w:pStyle w:val="Heading4"/>
        <w:spacing w:line="240" w:lineRule="auto"/>
        <w:rPr>
          <w:rFonts w:cs="Calibri"/>
          <w:color w:val="000000" w:themeColor="text1"/>
        </w:rPr>
      </w:pPr>
      <w:r w:rsidRPr="005B0098">
        <w:rPr>
          <w:rFonts w:cs="Calibri"/>
          <w:color w:val="000000" w:themeColor="text1"/>
        </w:rPr>
        <w:t>[</w:t>
      </w:r>
      <w:r>
        <w:rPr>
          <w:rFonts w:cs="Calibri"/>
          <w:color w:val="000000" w:themeColor="text1"/>
        </w:rPr>
        <w:t>3</w:t>
      </w:r>
      <w:r w:rsidRPr="005B0098">
        <w:rPr>
          <w:rFonts w:cs="Calibri"/>
          <w:color w:val="000000" w:themeColor="text1"/>
        </w:rPr>
        <w:t>] Ethical frameworks must be theoretically legitimate. Any standard is an interpretation of the word ought. Thus, framework is a topicality debate about</w:t>
      </w:r>
      <w:r>
        <w:rPr>
          <w:rFonts w:cs="Calibri"/>
          <w:color w:val="000000" w:themeColor="text1"/>
        </w:rPr>
        <w:t xml:space="preserve"> terms in the resolution</w:t>
      </w:r>
      <w:r w:rsidRPr="005B0098">
        <w:rPr>
          <w:rFonts w:cs="Calibri"/>
          <w:color w:val="000000" w:themeColor="text1"/>
        </w:rPr>
        <w:t>. Prefer</w:t>
      </w:r>
      <w:r>
        <w:rPr>
          <w:rFonts w:cs="Calibri"/>
          <w:color w:val="000000" w:themeColor="text1"/>
        </w:rPr>
        <w:t xml:space="preserve">, </w:t>
      </w:r>
    </w:p>
    <w:p w14:paraId="3E2796CE" w14:textId="77777777" w:rsidR="00810731" w:rsidRPr="005B0098" w:rsidRDefault="00810731" w:rsidP="00810731">
      <w:pPr>
        <w:pStyle w:val="Heading4"/>
        <w:spacing w:before="2" w:after="2" w:line="240" w:lineRule="auto"/>
        <w:rPr>
          <w:rFonts w:cs="Calibri"/>
          <w:color w:val="000000" w:themeColor="text1"/>
        </w:rPr>
      </w:pPr>
      <w:r w:rsidRPr="005B0098">
        <w:rPr>
          <w:rFonts w:cs="Calibri"/>
          <w:color w:val="000000" w:themeColor="text1"/>
        </w:rPr>
        <w:lastRenderedPageBreak/>
        <w:t>Resource disparities—a focus on evidence and statistics privileges debaters with the most preround prep which excludes lone-wolfs who lack huge evidence files. A debate</w:t>
      </w:r>
      <w:r>
        <w:rPr>
          <w:rFonts w:cs="Calibri"/>
          <w:color w:val="000000" w:themeColor="text1"/>
        </w:rPr>
        <w:t xml:space="preserve"> under my framework</w:t>
      </w:r>
      <w:r w:rsidRPr="005B0098">
        <w:rPr>
          <w:rFonts w:cs="Calibri"/>
          <w:color w:val="000000" w:themeColor="text1"/>
        </w:rPr>
        <w:t xml:space="preserve"> can easily be won without any prep since only analytical arguments are required. Key to fairness so all people can engage</w:t>
      </w:r>
    </w:p>
    <w:p w14:paraId="0FD1206D" w14:textId="77777777" w:rsidR="00810731" w:rsidRDefault="00810731" w:rsidP="00810731">
      <w:pPr>
        <w:pStyle w:val="Heading4"/>
      </w:pPr>
      <w:r w:rsidRPr="005B0098">
        <w:rPr>
          <w:rFonts w:cs="Calibri"/>
        </w:rPr>
        <w:t xml:space="preserve">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w:t>
      </w:r>
      <w:proofErr w:type="gramStart"/>
      <w:r w:rsidRPr="005B0098">
        <w:rPr>
          <w:rFonts w:cs="Calibri"/>
        </w:rPr>
        <w:t>make a decisio</w:t>
      </w:r>
      <w:r>
        <w:rPr>
          <w:rFonts w:cs="Calibri"/>
        </w:rPr>
        <w:t>n</w:t>
      </w:r>
      <w:proofErr w:type="gramEnd"/>
      <w:r>
        <w:rPr>
          <w:rFonts w:cs="Calibri"/>
        </w:rPr>
        <w:t>.</w:t>
      </w:r>
      <w:r w:rsidRPr="00D6474F">
        <w:t xml:space="preserve"> </w:t>
      </w:r>
    </w:p>
    <w:p w14:paraId="64D5A2ED" w14:textId="77777777" w:rsidR="00810731" w:rsidRPr="00CE11B7" w:rsidRDefault="00810731" w:rsidP="00810731">
      <w:pPr>
        <w:pStyle w:val="Heading4"/>
      </w:pPr>
      <w:r>
        <w:t xml:space="preserve">[B] </w:t>
      </w:r>
      <w:r w:rsidRPr="00CE11B7">
        <w:t>Only universalizable reason can effectively explain the perspectives of agents – that’s the best method for combatting oppression</w:t>
      </w:r>
      <w:r>
        <w:t>.</w:t>
      </w:r>
    </w:p>
    <w:p w14:paraId="72D85A2D" w14:textId="77777777" w:rsidR="00810731" w:rsidRPr="00426666" w:rsidRDefault="00810731" w:rsidP="00810731">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710868C1" w14:textId="77777777" w:rsidR="00810731" w:rsidRDefault="00810731" w:rsidP="00810731">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w:t>
      </w:r>
      <w:r w:rsidRPr="00CE11B7">
        <w:rPr>
          <w:rFonts w:asciiTheme="majorHAnsi" w:hAnsiTheme="majorHAnsi" w:cstheme="majorHAnsi"/>
          <w:sz w:val="16"/>
        </w:rPr>
        <w:lastRenderedPageBreak/>
        <w:t xml:space="preserve">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AA7B06B" w14:textId="77777777" w:rsidR="00810731" w:rsidRDefault="00810731" w:rsidP="00810731">
      <w:pPr>
        <w:pStyle w:val="Heading3"/>
        <w:rPr>
          <w:rFonts w:cs="Calibri"/>
        </w:rPr>
      </w:pPr>
    </w:p>
    <w:p w14:paraId="3E27DFE6" w14:textId="77777777" w:rsidR="00810731" w:rsidRPr="00305C79" w:rsidRDefault="00810731" w:rsidP="00810731">
      <w:pPr>
        <w:pStyle w:val="Heading3"/>
        <w:rPr>
          <w:rFonts w:cs="Calibri"/>
        </w:rPr>
      </w:pPr>
      <w:r w:rsidRPr="00305C79">
        <w:rPr>
          <w:rFonts w:cs="Calibri"/>
        </w:rPr>
        <w:lastRenderedPageBreak/>
        <w:t>Advocacy</w:t>
      </w:r>
    </w:p>
    <w:p w14:paraId="1AC54B08" w14:textId="77777777" w:rsidR="00810731" w:rsidRPr="00DE56B5" w:rsidRDefault="00810731" w:rsidP="00810731">
      <w:pPr>
        <w:pStyle w:val="Heading4"/>
        <w:rPr>
          <w:bCs w:val="0"/>
        </w:rPr>
      </w:pPr>
      <w:r w:rsidRPr="00726A39">
        <w:t>Plan text: The United States of America ought to recognize an unconditional right of workers to strike.</w:t>
      </w:r>
    </w:p>
    <w:p w14:paraId="1DDC2888" w14:textId="77777777" w:rsidR="00810731" w:rsidRPr="00726A39" w:rsidRDefault="00810731" w:rsidP="00810731">
      <w:pPr>
        <w:pStyle w:val="Heading4"/>
        <w:rPr>
          <w:bCs w:val="0"/>
        </w:rPr>
      </w:pPr>
      <w:r w:rsidRPr="00726A39">
        <w:t xml:space="preserve">Courts are </w:t>
      </w:r>
      <w:r w:rsidRPr="00726A39">
        <w:rPr>
          <w:u w:val="single"/>
        </w:rPr>
        <w:t>normal means</w:t>
      </w:r>
      <w:r w:rsidRPr="00726A39">
        <w:t xml:space="preserve"> and can </w:t>
      </w:r>
      <w:r w:rsidRPr="00726A39">
        <w:rPr>
          <w:u w:val="single"/>
        </w:rPr>
        <w:t>enforce</w:t>
      </w:r>
      <w:r w:rsidRPr="00726A39">
        <w:t xml:space="preserve"> the right to strike as </w:t>
      </w:r>
      <w:r w:rsidRPr="00726A39">
        <w:rPr>
          <w:u w:val="single"/>
        </w:rPr>
        <w:t>Customary International Law</w:t>
      </w:r>
      <w:r w:rsidRPr="00726A39">
        <w:t>.</w:t>
      </w:r>
    </w:p>
    <w:p w14:paraId="220BACD8" w14:textId="77777777" w:rsidR="00810731" w:rsidRDefault="00810731" w:rsidP="00810731">
      <w:proofErr w:type="spellStart"/>
      <w:r>
        <w:rPr>
          <w:rStyle w:val="Style13ptBold"/>
        </w:rPr>
        <w:t>Brudney</w:t>
      </w:r>
      <w:proofErr w:type="spellEnd"/>
      <w:r>
        <w:rPr>
          <w:rStyle w:val="Style13ptBold"/>
        </w:rPr>
        <w:t xml:space="preserve"> 21</w:t>
      </w:r>
      <w:r>
        <w:t xml:space="preserve"> [James; 2/8/21; Joseph Crowley Chair in Labor and Employment Law, Fordham Law School; “The Right to Strike as Customary International Law,” THE YALE JOURNAL OF INTERNATIONAL LAW, Vol 46, </w:t>
      </w:r>
      <w:hyperlink r:id="rId9" w:history="1">
        <w:r>
          <w:rPr>
            <w:rStyle w:val="Hyperlink"/>
            <w:color w:val="000000"/>
          </w:rPr>
          <w:t>https://digitalcommons.law.yale.edu/cgi/viewcontent.cgi?article=1710&amp;context=yjil</w:t>
        </w:r>
      </w:hyperlink>
      <w:r>
        <w:t>] Justin ** Brackets in original</w:t>
      </w:r>
    </w:p>
    <w:p w14:paraId="34F2A03A" w14:textId="77777777" w:rsidR="00810731" w:rsidRDefault="00810731" w:rsidP="00810731">
      <w:pPr>
        <w:rPr>
          <w:sz w:val="16"/>
        </w:rPr>
      </w:pPr>
      <w:proofErr w:type="gramStart"/>
      <w:r w:rsidRPr="00336CBA">
        <w:rPr>
          <w:highlight w:val="green"/>
          <w:u w:val="single"/>
        </w:rPr>
        <w:t>In order for</w:t>
      </w:r>
      <w:proofErr w:type="gramEnd"/>
      <w:r w:rsidRPr="00336CBA">
        <w:rPr>
          <w:highlight w:val="green"/>
          <w:u w:val="single"/>
        </w:rPr>
        <w:t xml:space="preserve"> the </w:t>
      </w:r>
      <w:r>
        <w:rPr>
          <w:rStyle w:val="Emphasis"/>
        </w:rPr>
        <w:t xml:space="preserve">international </w:t>
      </w:r>
      <w:r w:rsidRPr="00336CBA">
        <w:rPr>
          <w:rStyle w:val="Emphasis"/>
          <w:highlight w:val="green"/>
        </w:rPr>
        <w:t>right to strike to receive protection</w:t>
      </w:r>
      <w:r>
        <w:rPr>
          <w:u w:val="single"/>
        </w:rPr>
        <w:t xml:space="preserve"> in a U.S. domestic law setting</w:t>
      </w:r>
      <w:r>
        <w:rPr>
          <w:sz w:val="16"/>
        </w:rPr>
        <w:t xml:space="preserve">, </w:t>
      </w:r>
      <w:r w:rsidRPr="00336CBA">
        <w:rPr>
          <w:highlight w:val="green"/>
          <w:u w:val="single"/>
        </w:rPr>
        <w:t>this CIL</w:t>
      </w:r>
      <w:r>
        <w:rPr>
          <w:u w:val="single"/>
        </w:rPr>
        <w:t xml:space="preserve"> right </w:t>
      </w:r>
      <w:r w:rsidRPr="00336CBA">
        <w:rPr>
          <w:highlight w:val="green"/>
          <w:u w:val="single"/>
        </w:rPr>
        <w:t xml:space="preserve">must be </w:t>
      </w:r>
      <w:r w:rsidRPr="00336CBA">
        <w:rPr>
          <w:rStyle w:val="Emphasis"/>
          <w:highlight w:val="green"/>
        </w:rPr>
        <w:t>cognizable</w:t>
      </w:r>
      <w:r w:rsidRPr="00336CBA">
        <w:rPr>
          <w:highlight w:val="green"/>
          <w:u w:val="single"/>
        </w:rPr>
        <w:t xml:space="preserve"> in </w:t>
      </w:r>
      <w:r w:rsidRPr="00336CBA">
        <w:rPr>
          <w:rStyle w:val="Emphasis"/>
          <w:highlight w:val="green"/>
        </w:rPr>
        <w:t>federal court</w:t>
      </w:r>
      <w:r>
        <w:rPr>
          <w:u w:val="single"/>
        </w:rPr>
        <w:t xml:space="preserve">. Workers asserting </w:t>
      </w:r>
      <w:r>
        <w:rPr>
          <w:rStyle w:val="Emphasis"/>
        </w:rPr>
        <w:t>such a right</w:t>
      </w:r>
      <w:r>
        <w:rPr>
          <w:u w:val="single"/>
        </w:rPr>
        <w:t xml:space="preserve"> would be </w:t>
      </w:r>
      <w:r w:rsidRPr="00336CBA">
        <w:rPr>
          <w:rStyle w:val="Emphasis"/>
          <w:highlight w:val="green"/>
        </w:rPr>
        <w:t>seeking direct application</w:t>
      </w:r>
      <w:r>
        <w:rPr>
          <w:u w:val="single"/>
        </w:rPr>
        <w:t xml:space="preserve"> of CIL, </w:t>
      </w:r>
      <w:r w:rsidRPr="00336CBA">
        <w:rPr>
          <w:highlight w:val="green"/>
          <w:u w:val="single"/>
        </w:rPr>
        <w:t xml:space="preserve">stemming from </w:t>
      </w:r>
      <w:r w:rsidRPr="00336CBA">
        <w:rPr>
          <w:rStyle w:val="Emphasis"/>
          <w:highlight w:val="green"/>
        </w:rPr>
        <w:t>legal principles</w:t>
      </w:r>
      <w:r>
        <w:rPr>
          <w:rStyle w:val="Emphasis"/>
        </w:rPr>
        <w:t xml:space="preserve"> set forth </w:t>
      </w:r>
      <w:r w:rsidRPr="00336CBA">
        <w:rPr>
          <w:rStyle w:val="Emphasis"/>
          <w:highlight w:val="green"/>
        </w:rPr>
        <w:t xml:space="preserve">in The </w:t>
      </w:r>
      <w:proofErr w:type="spellStart"/>
      <w:r w:rsidRPr="00336CBA">
        <w:rPr>
          <w:rStyle w:val="Emphasis"/>
          <w:highlight w:val="green"/>
        </w:rPr>
        <w:t>Paquete</w:t>
      </w:r>
      <w:proofErr w:type="spellEnd"/>
      <w:r w:rsidRPr="00336CBA">
        <w:rPr>
          <w:rStyle w:val="Emphasis"/>
          <w:highlight w:val="green"/>
        </w:rPr>
        <w:t xml:space="preserve"> Habana</w:t>
      </w:r>
      <w:r>
        <w:rPr>
          <w:rStyle w:val="Emphasis"/>
        </w:rPr>
        <w:t>233</w:t>
      </w:r>
      <w:r>
        <w:rPr>
          <w:sz w:val="16"/>
        </w:rPr>
        <w:t xml:space="preserve"> </w:t>
      </w:r>
      <w:r>
        <w:rPr>
          <w:u w:val="single"/>
        </w:rPr>
        <w:t xml:space="preserve">and </w:t>
      </w:r>
      <w:r>
        <w:rPr>
          <w:rStyle w:val="Emphasis"/>
        </w:rPr>
        <w:t>subsequent cases</w:t>
      </w:r>
      <w:r>
        <w:rPr>
          <w:u w:val="single"/>
        </w:rPr>
        <w:t xml:space="preserve">. The </w:t>
      </w:r>
      <w:proofErr w:type="spellStart"/>
      <w:r>
        <w:rPr>
          <w:u w:val="single"/>
        </w:rPr>
        <w:t>Paquete</w:t>
      </w:r>
      <w:proofErr w:type="spellEnd"/>
      <w:r>
        <w:rPr>
          <w:u w:val="single"/>
        </w:rPr>
        <w:t xml:space="preserve"> Habana involved </w:t>
      </w:r>
      <w:r>
        <w:rPr>
          <w:rStyle w:val="Emphasis"/>
        </w:rPr>
        <w:t>U.S. seizure</w:t>
      </w:r>
      <w:r>
        <w:rPr>
          <w:u w:val="single"/>
        </w:rPr>
        <w:t xml:space="preserve"> of two Spanish fishing vessels during the </w:t>
      </w:r>
      <w:r>
        <w:rPr>
          <w:rStyle w:val="Emphasis"/>
        </w:rPr>
        <w:t>Spanish American War.</w:t>
      </w:r>
      <w:r>
        <w:rPr>
          <w:u w:val="single"/>
        </w:rPr>
        <w:t xml:space="preserve"> The Court relied on </w:t>
      </w:r>
      <w:r>
        <w:rPr>
          <w:rStyle w:val="Emphasis"/>
        </w:rPr>
        <w:t>customary international law</w:t>
      </w:r>
      <w:r>
        <w:rPr>
          <w:u w:val="single"/>
        </w:rPr>
        <w:t xml:space="preserve"> to hold that the vessels and their cargoes were exempt from capture as prizes of war.</w:t>
      </w:r>
      <w:r>
        <w:rPr>
          <w:sz w:val="16"/>
        </w:rPr>
        <w:t xml:space="preserve">234 </w:t>
      </w:r>
      <w:r>
        <w:rPr>
          <w:u w:val="single"/>
        </w:rPr>
        <w:t xml:space="preserve">Justice Gray’s oft-quoted language, </w:t>
      </w:r>
      <w:r w:rsidRPr="00336CBA">
        <w:rPr>
          <w:highlight w:val="green"/>
          <w:u w:val="single"/>
        </w:rPr>
        <w:t>recognizing</w:t>
      </w:r>
      <w:r>
        <w:rPr>
          <w:u w:val="single"/>
        </w:rPr>
        <w:t xml:space="preserve"> </w:t>
      </w:r>
      <w:r>
        <w:rPr>
          <w:rStyle w:val="Emphasis"/>
        </w:rPr>
        <w:t>that CIL is part of the law of the United States</w:t>
      </w:r>
      <w:r>
        <w:rPr>
          <w:u w:val="single"/>
        </w:rPr>
        <w:t>, is as follows</w:t>
      </w:r>
      <w:r>
        <w:rPr>
          <w:sz w:val="16"/>
        </w:rPr>
        <w:t xml:space="preserve">: </w:t>
      </w:r>
      <w:r>
        <w:rPr>
          <w:u w:val="single"/>
        </w:rPr>
        <w:t xml:space="preserve">International law is </w:t>
      </w:r>
      <w:r>
        <w:rPr>
          <w:rStyle w:val="Emphasis"/>
        </w:rPr>
        <w:t>part of our la</w:t>
      </w:r>
      <w:r>
        <w:rPr>
          <w:u w:val="single"/>
        </w:rPr>
        <w:t xml:space="preserve">w and must be </w:t>
      </w:r>
      <w:r>
        <w:rPr>
          <w:rStyle w:val="Emphasis"/>
        </w:rPr>
        <w:t>ascertained</w:t>
      </w:r>
      <w:r>
        <w:rPr>
          <w:u w:val="single"/>
        </w:rPr>
        <w:t xml:space="preserve"> and </w:t>
      </w:r>
      <w:r>
        <w:rPr>
          <w:rStyle w:val="Emphasis"/>
        </w:rPr>
        <w:t>administered</w:t>
      </w:r>
      <w:r>
        <w:rPr>
          <w:u w:val="single"/>
        </w:rPr>
        <w:t xml:space="preserve"> by the </w:t>
      </w:r>
      <w:r>
        <w:rPr>
          <w:rStyle w:val="Emphasis"/>
        </w:rPr>
        <w:t>courts of justice of appropriate jurisdiction</w:t>
      </w:r>
      <w:r>
        <w:rPr>
          <w:u w:val="single"/>
        </w:rPr>
        <w:t xml:space="preserve"> as often as </w:t>
      </w:r>
      <w:r>
        <w:rPr>
          <w:rStyle w:val="Emphasis"/>
        </w:rPr>
        <w:t>questions of right</w:t>
      </w:r>
      <w:r>
        <w:rPr>
          <w:u w:val="single"/>
        </w:rPr>
        <w:t xml:space="preserve"> depending upon it are </w:t>
      </w:r>
      <w:r>
        <w:rPr>
          <w:rStyle w:val="Emphasis"/>
        </w:rPr>
        <w:t>duly presented for their determination</w:t>
      </w:r>
      <w:r>
        <w:rPr>
          <w:sz w:val="16"/>
        </w:rPr>
        <w:t xml:space="preserve">. For this purpose, where there is no treaty and no controlling executive or legislative act or judicial decision, resort must be had to the customs and usages of civilized nations </w:t>
      </w:r>
      <w:proofErr w:type="gramStart"/>
      <w:r>
        <w:rPr>
          <w:sz w:val="16"/>
        </w:rPr>
        <w:t>. . . .</w:t>
      </w:r>
      <w:proofErr w:type="gramEnd"/>
      <w:r>
        <w:rPr>
          <w:sz w:val="16"/>
        </w:rPr>
        <w:t xml:space="preserve"> 235 </w:t>
      </w:r>
      <w:r>
        <w:rPr>
          <w:u w:val="single"/>
        </w:rPr>
        <w:t xml:space="preserve">In </w:t>
      </w:r>
      <w:proofErr w:type="gramStart"/>
      <w:r>
        <w:rPr>
          <w:u w:val="single"/>
        </w:rPr>
        <w:t xml:space="preserve">a </w:t>
      </w:r>
      <w:r>
        <w:rPr>
          <w:rStyle w:val="Emphasis"/>
        </w:rPr>
        <w:t>number of</w:t>
      </w:r>
      <w:proofErr w:type="gramEnd"/>
      <w:r>
        <w:rPr>
          <w:rStyle w:val="Emphasis"/>
        </w:rPr>
        <w:t xml:space="preserve"> decisions</w:t>
      </w:r>
      <w:r>
        <w:rPr>
          <w:u w:val="single"/>
        </w:rPr>
        <w:t xml:space="preserve"> beginning in the 1960s, the Court has </w:t>
      </w:r>
      <w:r>
        <w:rPr>
          <w:rStyle w:val="Emphasis"/>
        </w:rPr>
        <w:t>applied CIL rules</w:t>
      </w:r>
      <w:r>
        <w:rPr>
          <w:u w:val="single"/>
        </w:rPr>
        <w:t xml:space="preserve"> when determining the legal status of </w:t>
      </w:r>
      <w:r>
        <w:rPr>
          <w:rStyle w:val="Emphasis"/>
        </w:rPr>
        <w:t>submerged offshore areas</w:t>
      </w:r>
      <w:r>
        <w:rPr>
          <w:sz w:val="16"/>
        </w:rPr>
        <w:t xml:space="preserve">, </w:t>
      </w:r>
      <w:r>
        <w:rPr>
          <w:u w:val="single"/>
        </w:rPr>
        <w:t xml:space="preserve">helping guide its application of </w:t>
      </w:r>
      <w:r>
        <w:rPr>
          <w:rStyle w:val="Emphasis"/>
        </w:rPr>
        <w:t>federal statutes and treaties</w:t>
      </w:r>
      <w:r>
        <w:rPr>
          <w:u w:val="single"/>
        </w:rPr>
        <w:t xml:space="preserve"> implicating the law of the seas</w:t>
      </w:r>
      <w:r>
        <w:rPr>
          <w:sz w:val="16"/>
        </w:rPr>
        <w:t xml:space="preserve">. 236 </w:t>
      </w:r>
      <w:r>
        <w:rPr>
          <w:u w:val="single"/>
        </w:rPr>
        <w:t xml:space="preserve">The </w:t>
      </w:r>
      <w:r w:rsidRPr="00336CBA">
        <w:rPr>
          <w:highlight w:val="green"/>
          <w:u w:val="single"/>
        </w:rPr>
        <w:t>Court has</w:t>
      </w:r>
      <w:r>
        <w:rPr>
          <w:u w:val="single"/>
        </w:rPr>
        <w:t xml:space="preserve"> also </w:t>
      </w:r>
      <w:r w:rsidRPr="00336CBA">
        <w:rPr>
          <w:rStyle w:val="Emphasis"/>
          <w:highlight w:val="green"/>
        </w:rPr>
        <w:t>invoked CIL</w:t>
      </w:r>
      <w:r w:rsidRPr="00336CBA">
        <w:rPr>
          <w:highlight w:val="green"/>
          <w:u w:val="single"/>
        </w:rPr>
        <w:t xml:space="preserve"> </w:t>
      </w:r>
      <w:r>
        <w:rPr>
          <w:u w:val="single"/>
        </w:rPr>
        <w:t xml:space="preserve">in determining when an instrumentality of a sovereign state becomes the </w:t>
      </w:r>
      <w:r>
        <w:rPr>
          <w:rStyle w:val="Emphasis"/>
        </w:rPr>
        <w:t>“alter ego” of that state</w:t>
      </w:r>
      <w:r>
        <w:rPr>
          <w:sz w:val="16"/>
        </w:rPr>
        <w:t xml:space="preserve">, </w:t>
      </w:r>
      <w:r>
        <w:rPr>
          <w:u w:val="single"/>
        </w:rPr>
        <w:t xml:space="preserve">a question not controlled by the </w:t>
      </w:r>
      <w:r>
        <w:rPr>
          <w:rStyle w:val="Emphasis"/>
        </w:rPr>
        <w:t>relevant foreign sovereign immunity statute</w:t>
      </w:r>
      <w:r>
        <w:rPr>
          <w:sz w:val="16"/>
        </w:rPr>
        <w:t xml:space="preserve">.237 Relatedly, </w:t>
      </w:r>
      <w:r>
        <w:rPr>
          <w:u w:val="single"/>
        </w:rPr>
        <w:t xml:space="preserve">the </w:t>
      </w:r>
      <w:r>
        <w:rPr>
          <w:rStyle w:val="Emphasis"/>
        </w:rPr>
        <w:t>Court</w:t>
      </w:r>
      <w:r>
        <w:rPr>
          <w:u w:val="single"/>
        </w:rPr>
        <w:t xml:space="preserve"> in </w:t>
      </w:r>
      <w:r>
        <w:rPr>
          <w:rStyle w:val="Emphasis"/>
        </w:rPr>
        <w:t>Banco Nacional de Cuba v. Sabbatino238</w:t>
      </w:r>
      <w:r>
        <w:rPr>
          <w:u w:val="single"/>
        </w:rPr>
        <w:t xml:space="preserve"> relied on a judge-made principle of U.S. foreign relations law—the </w:t>
      </w:r>
      <w:r>
        <w:rPr>
          <w:rStyle w:val="Emphasis"/>
        </w:rPr>
        <w:t>Act of State doctrine</w:t>
      </w:r>
      <w:r>
        <w:rPr>
          <w:u w:val="single"/>
        </w:rPr>
        <w:t xml:space="preserve">—to decline to </w:t>
      </w:r>
      <w:r>
        <w:rPr>
          <w:rStyle w:val="Emphasis"/>
        </w:rPr>
        <w:t>examine the validity</w:t>
      </w:r>
      <w:r>
        <w:rPr>
          <w:u w:val="single"/>
        </w:rPr>
        <w:t xml:space="preserve"> of the taking of property by a </w:t>
      </w:r>
      <w:r>
        <w:rPr>
          <w:rStyle w:val="Emphasis"/>
        </w:rPr>
        <w:t>foreign sovereign government</w:t>
      </w:r>
      <w:r>
        <w:rPr>
          <w:u w:val="single"/>
        </w:rPr>
        <w:t xml:space="preserve"> within its own territory</w:t>
      </w:r>
      <w:r>
        <w:rPr>
          <w:sz w:val="16"/>
        </w:rPr>
        <w:t xml:space="preserve">.239 Turning to lower federal courts, </w:t>
      </w:r>
      <w:r>
        <w:rPr>
          <w:u w:val="single"/>
        </w:rPr>
        <w:t xml:space="preserve">the </w:t>
      </w:r>
      <w:r w:rsidRPr="00336CBA">
        <w:rPr>
          <w:rStyle w:val="Emphasis"/>
          <w:highlight w:val="green"/>
        </w:rPr>
        <w:t>courts</w:t>
      </w:r>
      <w:r>
        <w:rPr>
          <w:rStyle w:val="Emphasis"/>
        </w:rPr>
        <w:t xml:space="preserve"> of appeals have </w:t>
      </w:r>
      <w:r w:rsidRPr="00336CBA">
        <w:rPr>
          <w:rStyle w:val="Emphasis"/>
          <w:highlight w:val="green"/>
        </w:rPr>
        <w:t>regularly applied</w:t>
      </w:r>
      <w:r>
        <w:rPr>
          <w:rStyle w:val="Emphasis"/>
        </w:rPr>
        <w:t xml:space="preserve"> the </w:t>
      </w:r>
      <w:r w:rsidRPr="00336CBA">
        <w:rPr>
          <w:rStyle w:val="Emphasis"/>
          <w:highlight w:val="green"/>
        </w:rPr>
        <w:t>Vienna Convention</w:t>
      </w:r>
      <w:r>
        <w:rPr>
          <w:u w:val="single"/>
        </w:rPr>
        <w:t xml:space="preserve"> on the </w:t>
      </w:r>
      <w:r>
        <w:rPr>
          <w:rStyle w:val="Emphasis"/>
        </w:rPr>
        <w:t>Law of Treaties</w:t>
      </w:r>
      <w:r>
        <w:rPr>
          <w:u w:val="single"/>
        </w:rPr>
        <w:t xml:space="preserve"> “as an articulation of the </w:t>
      </w:r>
      <w:r>
        <w:rPr>
          <w:rStyle w:val="Emphasis"/>
        </w:rPr>
        <w:t>customary</w:t>
      </w:r>
      <w:r>
        <w:rPr>
          <w:u w:val="single"/>
        </w:rPr>
        <w:t xml:space="preserve"> </w:t>
      </w:r>
      <w:r>
        <w:rPr>
          <w:rStyle w:val="Emphasis"/>
        </w:rPr>
        <w:t>international</w:t>
      </w:r>
      <w:r>
        <w:rPr>
          <w:u w:val="single"/>
        </w:rPr>
        <w:t xml:space="preserve"> </w:t>
      </w:r>
      <w:r>
        <w:rPr>
          <w:rStyle w:val="Emphasis"/>
        </w:rPr>
        <w:t>law</w:t>
      </w:r>
      <w:r>
        <w:rPr>
          <w:u w:val="single"/>
        </w:rPr>
        <w:t xml:space="preserve"> of treaty interpretation, </w:t>
      </w:r>
      <w:r w:rsidRPr="00336CBA">
        <w:rPr>
          <w:highlight w:val="green"/>
          <w:u w:val="single"/>
        </w:rPr>
        <w:t xml:space="preserve">even though </w:t>
      </w:r>
      <w:r w:rsidRPr="00336CBA">
        <w:rPr>
          <w:rStyle w:val="Emphasis"/>
          <w:highlight w:val="green"/>
        </w:rPr>
        <w:t>the U</w:t>
      </w:r>
      <w:r>
        <w:rPr>
          <w:rStyle w:val="Emphasis"/>
        </w:rPr>
        <w:t xml:space="preserve">nited </w:t>
      </w:r>
      <w:r w:rsidRPr="00336CBA">
        <w:rPr>
          <w:rStyle w:val="Emphasis"/>
          <w:highlight w:val="green"/>
        </w:rPr>
        <w:t>S</w:t>
      </w:r>
      <w:r>
        <w:rPr>
          <w:rStyle w:val="Emphasis"/>
        </w:rPr>
        <w:t xml:space="preserve">tates </w:t>
      </w:r>
      <w:r w:rsidRPr="00336CBA">
        <w:rPr>
          <w:rStyle w:val="Emphasis"/>
          <w:highlight w:val="green"/>
        </w:rPr>
        <w:t>is not a party to the treaty itself</w:t>
      </w:r>
      <w:r>
        <w:rPr>
          <w:sz w:val="16"/>
        </w:rPr>
        <w:t xml:space="preserve">.”240 And </w:t>
      </w:r>
      <w:r>
        <w:rPr>
          <w:u w:val="single"/>
        </w:rPr>
        <w:t xml:space="preserve">at least one district court has </w:t>
      </w:r>
      <w:r>
        <w:rPr>
          <w:rStyle w:val="Emphasis"/>
        </w:rPr>
        <w:t>recognized FOA and the right to organize as CIL</w:t>
      </w:r>
      <w:r>
        <w:rPr>
          <w:u w:val="single"/>
        </w:rPr>
        <w:t xml:space="preserve"> when denying a motion to dismiss</w:t>
      </w:r>
      <w:r>
        <w:rPr>
          <w:sz w:val="16"/>
        </w:rPr>
        <w:t xml:space="preserve">.241 Finally, </w:t>
      </w:r>
      <w:r>
        <w:rPr>
          <w:u w:val="single"/>
        </w:rPr>
        <w:t xml:space="preserve">the </w:t>
      </w:r>
      <w:r>
        <w:rPr>
          <w:rStyle w:val="Emphasis"/>
        </w:rPr>
        <w:t>executive branch</w:t>
      </w:r>
      <w:r>
        <w:rPr>
          <w:u w:val="single"/>
        </w:rPr>
        <w:t xml:space="preserve"> also has applied </w:t>
      </w:r>
      <w:r>
        <w:rPr>
          <w:rStyle w:val="Emphasis"/>
        </w:rPr>
        <w:t>CIL in certain circumstances</w:t>
      </w:r>
      <w:r>
        <w:rPr>
          <w:u w:val="single"/>
        </w:rPr>
        <w:t xml:space="preserve">. </w:t>
      </w:r>
      <w:r w:rsidRPr="00336CBA">
        <w:rPr>
          <w:highlight w:val="green"/>
          <w:u w:val="single"/>
        </w:rPr>
        <w:t xml:space="preserve">Although the </w:t>
      </w:r>
      <w:r w:rsidRPr="00336CBA">
        <w:rPr>
          <w:rStyle w:val="Emphasis"/>
          <w:highlight w:val="green"/>
        </w:rPr>
        <w:t>U.S. voted against</w:t>
      </w:r>
      <w:r>
        <w:rPr>
          <w:rStyle w:val="Emphasis"/>
        </w:rPr>
        <w:t xml:space="preserve"> adoption</w:t>
      </w:r>
      <w:r>
        <w:rPr>
          <w:u w:val="single"/>
        </w:rPr>
        <w:t xml:space="preserve"> of the </w:t>
      </w:r>
      <w:r>
        <w:rPr>
          <w:rStyle w:val="Emphasis"/>
        </w:rPr>
        <w:t>1982</w:t>
      </w:r>
      <w:r>
        <w:rPr>
          <w:u w:val="single"/>
        </w:rPr>
        <w:t xml:space="preserve"> </w:t>
      </w:r>
      <w:r w:rsidRPr="00336CBA">
        <w:rPr>
          <w:rStyle w:val="Emphasis"/>
          <w:highlight w:val="green"/>
        </w:rPr>
        <w:t>UN</w:t>
      </w:r>
      <w:r w:rsidRPr="00336CBA">
        <w:rPr>
          <w:highlight w:val="green"/>
          <w:u w:val="single"/>
        </w:rPr>
        <w:t xml:space="preserve"> </w:t>
      </w:r>
      <w:r w:rsidRPr="00336CBA">
        <w:rPr>
          <w:rStyle w:val="Emphasis"/>
          <w:highlight w:val="green"/>
        </w:rPr>
        <w:t>Convention</w:t>
      </w:r>
      <w:r>
        <w:rPr>
          <w:u w:val="single"/>
        </w:rPr>
        <w:t xml:space="preserve"> on the Law of the Seas, </w:t>
      </w:r>
      <w:r w:rsidRPr="00336CBA">
        <w:rPr>
          <w:rStyle w:val="Emphasis"/>
          <w:highlight w:val="green"/>
        </w:rPr>
        <w:t>the U.S.</w:t>
      </w:r>
      <w:r>
        <w:rPr>
          <w:rStyle w:val="Emphasis"/>
        </w:rPr>
        <w:t xml:space="preserve"> government </w:t>
      </w:r>
      <w:r w:rsidRPr="00336CBA">
        <w:rPr>
          <w:rStyle w:val="Emphasis"/>
          <w:highlight w:val="green"/>
        </w:rPr>
        <w:t>accepts its key provisions</w:t>
      </w:r>
      <w:r>
        <w:rPr>
          <w:u w:val="single"/>
        </w:rPr>
        <w:t xml:space="preserve"> regarding the </w:t>
      </w:r>
      <w:r>
        <w:rPr>
          <w:rStyle w:val="Emphasis"/>
        </w:rPr>
        <w:t>maximum breadth of territorial sea</w:t>
      </w:r>
      <w:r>
        <w:rPr>
          <w:u w:val="single"/>
        </w:rPr>
        <w:t xml:space="preserve"> and the extent of </w:t>
      </w:r>
      <w:r>
        <w:rPr>
          <w:rStyle w:val="Emphasis"/>
        </w:rPr>
        <w:t>exclusive economic zones as</w:t>
      </w:r>
      <w:r>
        <w:rPr>
          <w:u w:val="single"/>
        </w:rPr>
        <w:t xml:space="preserve"> </w:t>
      </w:r>
      <w:r>
        <w:rPr>
          <w:rStyle w:val="Emphasis"/>
        </w:rPr>
        <w:t>CIL</w:t>
      </w:r>
      <w:r>
        <w:rPr>
          <w:sz w:val="16"/>
        </w:rPr>
        <w:t xml:space="preserve">.242 In short, </w:t>
      </w:r>
      <w:r>
        <w:rPr>
          <w:u w:val="single"/>
        </w:rPr>
        <w:t xml:space="preserve">U.S. </w:t>
      </w:r>
      <w:r>
        <w:rPr>
          <w:rStyle w:val="Emphasis"/>
        </w:rPr>
        <w:t>courts and executive branch</w:t>
      </w:r>
      <w:r>
        <w:rPr>
          <w:u w:val="single"/>
        </w:rPr>
        <w:t xml:space="preserve"> </w:t>
      </w:r>
      <w:r>
        <w:rPr>
          <w:rStyle w:val="Emphasis"/>
        </w:rPr>
        <w:t>officials</w:t>
      </w:r>
      <w:r>
        <w:rPr>
          <w:u w:val="single"/>
        </w:rPr>
        <w:t xml:space="preserve"> have directly </w:t>
      </w:r>
      <w:r>
        <w:rPr>
          <w:rStyle w:val="Emphasis"/>
        </w:rPr>
        <w:t>applied CIL</w:t>
      </w:r>
      <w:r>
        <w:rPr>
          <w:u w:val="single"/>
        </w:rPr>
        <w:t xml:space="preserve"> and been guided by its </w:t>
      </w:r>
      <w:r>
        <w:rPr>
          <w:rStyle w:val="Emphasis"/>
        </w:rPr>
        <w:t>teachings in a range of doctrinal settings</w:t>
      </w:r>
      <w:r>
        <w:rPr>
          <w:sz w:val="16"/>
        </w:rPr>
        <w:t xml:space="preserve">. 243 As noted earlier, </w:t>
      </w:r>
      <w:r>
        <w:rPr>
          <w:u w:val="single"/>
        </w:rPr>
        <w:t xml:space="preserve">CIL on human rights has been </w:t>
      </w:r>
      <w:r>
        <w:rPr>
          <w:rStyle w:val="Emphasis"/>
        </w:rPr>
        <w:t>deemed applicable in U.S. courts</w:t>
      </w:r>
      <w:r>
        <w:rPr>
          <w:u w:val="single"/>
        </w:rPr>
        <w:t xml:space="preserve"> for suitably defined misconduct occurring in other countries</w:t>
      </w:r>
      <w:r>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Pr>
          <w:u w:val="single"/>
        </w:rPr>
        <w:t xml:space="preserve">the use of CIL when </w:t>
      </w:r>
      <w:r>
        <w:rPr>
          <w:rStyle w:val="Emphasis"/>
        </w:rPr>
        <w:t>applying</w:t>
      </w:r>
      <w:r>
        <w:rPr>
          <w:u w:val="single"/>
        </w:rPr>
        <w:t xml:space="preserve"> and </w:t>
      </w:r>
      <w:r>
        <w:rPr>
          <w:rStyle w:val="Emphasis"/>
        </w:rPr>
        <w:t>construing various federal statutes</w:t>
      </w:r>
      <w:r>
        <w:rPr>
          <w:u w:val="single"/>
        </w:rPr>
        <w:t xml:space="preserve"> </w:t>
      </w:r>
      <w:r>
        <w:rPr>
          <w:u w:val="single"/>
        </w:rPr>
        <w:lastRenderedPageBreak/>
        <w:t>has increased markedly in recent decades</w:t>
      </w:r>
      <w:r>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Pr>
          <w:u w:val="single"/>
        </w:rPr>
        <w:t xml:space="preserve">CIL has been </w:t>
      </w:r>
      <w:r>
        <w:rPr>
          <w:rStyle w:val="Emphasis"/>
        </w:rPr>
        <w:t>applied to help courts apply the choice</w:t>
      </w:r>
      <w:r>
        <w:rPr>
          <w:u w:val="single"/>
        </w:rPr>
        <w:t xml:space="preserve"> between </w:t>
      </w:r>
      <w:r>
        <w:rPr>
          <w:rStyle w:val="Emphasis"/>
        </w:rPr>
        <w:t>indefinite detention</w:t>
      </w:r>
      <w:r>
        <w:rPr>
          <w:u w:val="single"/>
        </w:rPr>
        <w:t xml:space="preserve"> and </w:t>
      </w:r>
      <w:r>
        <w:rPr>
          <w:rStyle w:val="Emphasis"/>
        </w:rPr>
        <w:t>exclusion</w:t>
      </w:r>
      <w:r>
        <w:rPr>
          <w:u w:val="single"/>
        </w:rPr>
        <w:t xml:space="preserve"> under a different </w:t>
      </w:r>
      <w:r>
        <w:rPr>
          <w:rStyle w:val="Emphasis"/>
        </w:rPr>
        <w:t>immigration statute</w:t>
      </w:r>
      <w:r>
        <w:rPr>
          <w:u w:val="single"/>
        </w:rPr>
        <w:t>,</w:t>
      </w:r>
      <w:r>
        <w:rPr>
          <w:sz w:val="16"/>
        </w:rPr>
        <w:t xml:space="preserve">249 </w:t>
      </w:r>
      <w:r>
        <w:rPr>
          <w:u w:val="single"/>
        </w:rPr>
        <w:t xml:space="preserve">and to </w:t>
      </w:r>
      <w:r>
        <w:rPr>
          <w:rStyle w:val="Emphasis"/>
        </w:rPr>
        <w:t>assist judicial construction</w:t>
      </w:r>
      <w:r>
        <w:rPr>
          <w:u w:val="single"/>
        </w:rPr>
        <w:t xml:space="preserve"> of a </w:t>
      </w:r>
      <w:r>
        <w:rPr>
          <w:rStyle w:val="Emphasis"/>
        </w:rPr>
        <w:t>statute regulating recovery</w:t>
      </w:r>
      <w:r>
        <w:rPr>
          <w:u w:val="single"/>
        </w:rPr>
        <w:t xml:space="preserve"> of sunken warships in U.S. waters</w:t>
      </w:r>
      <w:r>
        <w:rPr>
          <w:sz w:val="16"/>
        </w:rPr>
        <w:t xml:space="preserve">. 250 </w:t>
      </w:r>
      <w:r>
        <w:rPr>
          <w:u w:val="single"/>
        </w:rPr>
        <w:t>It is not obvious why CIL should be deemed inapplicable when construing federal statutes that implicate appropriately qualified labor/human rights misconduct occurring within our borders</w:t>
      </w:r>
      <w:r>
        <w:rPr>
          <w:sz w:val="16"/>
        </w:rPr>
        <w:t xml:space="preserve">.251 Moreover, as previously noted, </w:t>
      </w:r>
      <w:r>
        <w:rPr>
          <w:u w:val="single"/>
        </w:rPr>
        <w:t xml:space="preserve">a number of other countries have </w:t>
      </w:r>
      <w:r>
        <w:rPr>
          <w:rStyle w:val="Emphasis"/>
        </w:rPr>
        <w:t>accepted the right to strike as a principle of international law</w:t>
      </w:r>
      <w:r>
        <w:rPr>
          <w:u w:val="single"/>
        </w:rPr>
        <w:t xml:space="preserve"> when applying their </w:t>
      </w:r>
      <w:r>
        <w:rPr>
          <w:rStyle w:val="Emphasis"/>
        </w:rPr>
        <w:t>own domestic law despite</w:t>
      </w:r>
      <w:r>
        <w:rPr>
          <w:u w:val="single"/>
        </w:rPr>
        <w:t xml:space="preserve"> their conscious decision not to </w:t>
      </w:r>
      <w:r>
        <w:rPr>
          <w:rStyle w:val="Emphasis"/>
        </w:rPr>
        <w:t>ratify Convention 87</w:t>
      </w:r>
      <w:r>
        <w:rPr>
          <w:sz w:val="16"/>
        </w:rPr>
        <w:t xml:space="preserve">.252 Once one accepts that recognized </w:t>
      </w:r>
      <w:r>
        <w:rPr>
          <w:u w:val="single"/>
        </w:rPr>
        <w:t>CIL has substantive traction in a domestic law setting</w:t>
      </w:r>
      <w:r>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Pr>
          <w:u w:val="single"/>
        </w:rPr>
        <w:t>B. CIL as Federal Common Law</w:t>
      </w:r>
      <w:r>
        <w:rPr>
          <w:sz w:val="16"/>
        </w:rPr>
        <w:t xml:space="preserve"> A threshold question is whether U.S. courts should determine matters of CIL as federal common law or as state law </w:t>
      </w:r>
      <w:proofErr w:type="gramStart"/>
      <w:r>
        <w:rPr>
          <w:sz w:val="16"/>
        </w:rPr>
        <w:t>in light of</w:t>
      </w:r>
      <w:proofErr w:type="gramEnd"/>
      <w:r>
        <w:rPr>
          <w:sz w:val="16"/>
        </w:rPr>
        <w:t xml:space="preserve"> the Erie doctrine.253 The question has been extensively debated by able international law scholars,254 and I will not attempt to add new value in this setting. I am persuaded that </w:t>
      </w:r>
      <w:r w:rsidRPr="00336CBA">
        <w:rPr>
          <w:highlight w:val="green"/>
          <w:u w:val="single"/>
        </w:rPr>
        <w:t xml:space="preserve">CIL </w:t>
      </w:r>
      <w:r w:rsidRPr="00336CBA">
        <w:rPr>
          <w:rStyle w:val="Emphasis"/>
          <w:highlight w:val="green"/>
        </w:rPr>
        <w:t>should be</w:t>
      </w:r>
      <w:r>
        <w:rPr>
          <w:rStyle w:val="Emphasis"/>
        </w:rPr>
        <w:t xml:space="preserve"> understood and </w:t>
      </w:r>
      <w:r w:rsidRPr="00336CBA">
        <w:rPr>
          <w:rStyle w:val="Emphasis"/>
          <w:highlight w:val="green"/>
        </w:rPr>
        <w:t>litigated as federal common law</w:t>
      </w:r>
      <w:r>
        <w:rPr>
          <w:sz w:val="16"/>
        </w:rPr>
        <w:t xml:space="preserve">, </w:t>
      </w:r>
      <w:r>
        <w:rPr>
          <w:u w:val="single"/>
        </w:rPr>
        <w:t xml:space="preserve">for reasons presented at </w:t>
      </w:r>
      <w:r>
        <w:rPr>
          <w:rStyle w:val="Emphasis"/>
        </w:rPr>
        <w:t>length in a range of sources</w:t>
      </w:r>
      <w:r>
        <w:rPr>
          <w:sz w:val="16"/>
        </w:rPr>
        <w:t>. 255 Indeed, as one international law scholar has recently and thoroughly explained, “</w:t>
      </w:r>
      <w:r>
        <w:rPr>
          <w:u w:val="single"/>
        </w:rPr>
        <w:t>[t]</w:t>
      </w:r>
      <w:proofErr w:type="gramStart"/>
      <w:r>
        <w:rPr>
          <w:u w:val="single"/>
        </w:rPr>
        <w:t>he</w:t>
      </w:r>
      <w:proofErr w:type="gramEnd"/>
      <w:r>
        <w:rPr>
          <w:u w:val="single"/>
        </w:rPr>
        <w:t xml:space="preserve"> law of nations was the original federal common law</w:t>
      </w:r>
      <w:r>
        <w:rPr>
          <w:sz w:val="16"/>
        </w:rPr>
        <w:t xml:space="preserve">.”256 The basic contours of this position were set forth by the Supreme Court in </w:t>
      </w:r>
      <w:proofErr w:type="spellStart"/>
      <w:r>
        <w:rPr>
          <w:sz w:val="16"/>
        </w:rPr>
        <w:t>Sabbatino</w:t>
      </w:r>
      <w:proofErr w:type="spellEnd"/>
      <w:r>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336CBA">
        <w:rPr>
          <w:rStyle w:val="Emphasis"/>
          <w:highlight w:val="green"/>
        </w:rPr>
        <w:t>incorporation</w:t>
      </w:r>
      <w:r>
        <w:rPr>
          <w:rStyle w:val="Emphasis"/>
        </w:rPr>
        <w:t xml:space="preserve"> of the CIL of labor</w:t>
      </w:r>
      <w:r>
        <w:rPr>
          <w:u w:val="single"/>
        </w:rPr>
        <w:t xml:space="preserve"> and </w:t>
      </w:r>
      <w:r>
        <w:rPr>
          <w:rStyle w:val="Emphasis"/>
        </w:rPr>
        <w:t>human rights</w:t>
      </w:r>
      <w:r>
        <w:rPr>
          <w:u w:val="single"/>
        </w:rPr>
        <w:t xml:space="preserve"> follows post-Erie precedent recognizing and helping to create a </w:t>
      </w:r>
      <w:r>
        <w:rPr>
          <w:rStyle w:val="Emphasis"/>
        </w:rPr>
        <w:t>federal common law</w:t>
      </w:r>
      <w:r>
        <w:rPr>
          <w:u w:val="single"/>
        </w:rPr>
        <w:t xml:space="preserve"> for labor relations and for other </w:t>
      </w:r>
      <w:r>
        <w:rPr>
          <w:rStyle w:val="Emphasis"/>
        </w:rPr>
        <w:t>uniquely federal interests</w:t>
      </w:r>
      <w:r>
        <w:rPr>
          <w:sz w:val="16"/>
        </w:rPr>
        <w:t xml:space="preserve">;260 that </w:t>
      </w:r>
      <w:r>
        <w:rPr>
          <w:u w:val="single"/>
        </w:rPr>
        <w:t xml:space="preserve">CIL may </w:t>
      </w:r>
      <w:r w:rsidRPr="00336CBA">
        <w:rPr>
          <w:rStyle w:val="Emphasis"/>
          <w:highlight w:val="green"/>
        </w:rPr>
        <w:t>reflect developments</w:t>
      </w:r>
      <w:r w:rsidRPr="00336CBA">
        <w:rPr>
          <w:highlight w:val="green"/>
          <w:u w:val="single"/>
        </w:rPr>
        <w:t xml:space="preserve"> in the </w:t>
      </w:r>
      <w:r w:rsidRPr="00336CBA">
        <w:rPr>
          <w:rStyle w:val="Emphasis"/>
          <w:highlight w:val="green"/>
        </w:rPr>
        <w:t xml:space="preserve">international arena </w:t>
      </w:r>
      <w:r>
        <w:rPr>
          <w:rStyle w:val="Emphasis"/>
        </w:rPr>
        <w:t>of labor</w:t>
      </w:r>
      <w:r>
        <w:rPr>
          <w:u w:val="single"/>
        </w:rPr>
        <w:t xml:space="preserve"> and human </w:t>
      </w:r>
      <w:r w:rsidRPr="00336CBA">
        <w:rPr>
          <w:rStyle w:val="Emphasis"/>
          <w:highlight w:val="green"/>
        </w:rPr>
        <w:t>rights in addition to filling gaps</w:t>
      </w:r>
      <w:r>
        <w:rPr>
          <w:rStyle w:val="Emphasis"/>
        </w:rPr>
        <w:t xml:space="preserve"> with respect</w:t>
      </w:r>
      <w:r>
        <w:rPr>
          <w:u w:val="single"/>
        </w:rPr>
        <w:t xml:space="preserve"> </w:t>
      </w:r>
      <w:r w:rsidRPr="00336CBA">
        <w:rPr>
          <w:highlight w:val="green"/>
          <w:u w:val="single"/>
        </w:rPr>
        <w:t xml:space="preserve">to </w:t>
      </w:r>
      <w:r w:rsidRPr="00336CBA">
        <w:rPr>
          <w:rStyle w:val="Emphasis"/>
          <w:highlight w:val="green"/>
        </w:rPr>
        <w:t>jurisdictional statutes</w:t>
      </w:r>
      <w:r>
        <w:rPr>
          <w:u w:val="single"/>
        </w:rPr>
        <w:t xml:space="preserve"> such as the </w:t>
      </w:r>
      <w:r>
        <w:rPr>
          <w:rStyle w:val="Emphasis"/>
        </w:rPr>
        <w:t>ATS and the Torture Victim Prevention</w:t>
      </w:r>
      <w:r>
        <w:rPr>
          <w:u w:val="single"/>
        </w:rPr>
        <w:t xml:space="preserve"> </w:t>
      </w:r>
      <w:r>
        <w:rPr>
          <w:rStyle w:val="Emphasis"/>
        </w:rPr>
        <w:t>Act</w:t>
      </w:r>
      <w:r>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Pr>
          <w:sz w:val="16"/>
        </w:rPr>
        <w:t>Paquete</w:t>
      </w:r>
      <w:proofErr w:type="spellEnd"/>
      <w:r>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336CBA">
        <w:rPr>
          <w:highlight w:val="green"/>
          <w:u w:val="single"/>
        </w:rPr>
        <w:t>court decisions</w:t>
      </w:r>
      <w:r>
        <w:rPr>
          <w:u w:val="single"/>
        </w:rPr>
        <w:t xml:space="preserve"> </w:t>
      </w:r>
      <w:r>
        <w:rPr>
          <w:rStyle w:val="Emphasis"/>
        </w:rPr>
        <w:t>invoking the “controlling law” principle</w:t>
      </w:r>
      <w:r>
        <w:rPr>
          <w:u w:val="single"/>
        </w:rPr>
        <w:t xml:space="preserve"> from </w:t>
      </w:r>
      <w:proofErr w:type="spellStart"/>
      <w:r>
        <w:rPr>
          <w:u w:val="single"/>
        </w:rPr>
        <w:t>Paquete</w:t>
      </w:r>
      <w:proofErr w:type="spellEnd"/>
      <w:r>
        <w:rPr>
          <w:u w:val="single"/>
        </w:rPr>
        <w:t xml:space="preserve"> Habana have </w:t>
      </w:r>
      <w:r w:rsidRPr="00336CBA">
        <w:rPr>
          <w:highlight w:val="green"/>
          <w:u w:val="single"/>
        </w:rPr>
        <w:t>applied</w:t>
      </w:r>
      <w:r>
        <w:rPr>
          <w:u w:val="single"/>
        </w:rPr>
        <w:t xml:space="preserve"> a </w:t>
      </w:r>
      <w:r>
        <w:rPr>
          <w:rStyle w:val="Emphasis"/>
        </w:rPr>
        <w:t xml:space="preserve">fairly rigorous </w:t>
      </w:r>
      <w:r w:rsidRPr="00336CBA">
        <w:rPr>
          <w:rStyle w:val="Emphasis"/>
          <w:highlight w:val="green"/>
        </w:rPr>
        <w:t>standard</w:t>
      </w:r>
      <w:r>
        <w:rPr>
          <w:u w:val="single"/>
        </w:rPr>
        <w:t xml:space="preserve">, relying on a comprehensive scheme of </w:t>
      </w:r>
      <w:r>
        <w:rPr>
          <w:rStyle w:val="Emphasis"/>
        </w:rPr>
        <w:t>statutes and regulations</w:t>
      </w:r>
      <w:r>
        <w:rPr>
          <w:u w:val="single"/>
        </w:rPr>
        <w:t xml:space="preserve"> addressing the </w:t>
      </w:r>
      <w:r>
        <w:rPr>
          <w:rStyle w:val="Emphasis"/>
        </w:rPr>
        <w:t>precise issue</w:t>
      </w:r>
      <w:r>
        <w:rPr>
          <w:sz w:val="16"/>
        </w:rPr>
        <w:t xml:space="preserve">,264 or on a treaty ratified by the U.S. directed to the same problem.265 </w:t>
      </w:r>
      <w:r>
        <w:rPr>
          <w:u w:val="single"/>
        </w:rPr>
        <w:t xml:space="preserve">These lower courts also have invoked Supreme Court </w:t>
      </w:r>
      <w:r>
        <w:rPr>
          <w:rStyle w:val="Emphasis"/>
        </w:rPr>
        <w:t>statements that focus</w:t>
      </w:r>
      <w:r>
        <w:rPr>
          <w:u w:val="single"/>
        </w:rPr>
        <w:t xml:space="preserve"> on the central role of </w:t>
      </w:r>
      <w:r>
        <w:rPr>
          <w:rStyle w:val="Emphasis"/>
        </w:rPr>
        <w:t>legislative expression</w:t>
      </w:r>
      <w:r>
        <w:rPr>
          <w:u w:val="single"/>
        </w:rPr>
        <w:t xml:space="preserve"> when concluding that certain </w:t>
      </w:r>
      <w:r>
        <w:rPr>
          <w:rStyle w:val="Emphasis"/>
        </w:rPr>
        <w:t>controlling congressional acts</w:t>
      </w:r>
      <w:r>
        <w:rPr>
          <w:u w:val="single"/>
        </w:rPr>
        <w:t xml:space="preserve"> were taken with a purpose to </w:t>
      </w:r>
      <w:r>
        <w:rPr>
          <w:rStyle w:val="Emphasis"/>
        </w:rPr>
        <w:t>preclude the application</w:t>
      </w:r>
      <w:r>
        <w:rPr>
          <w:u w:val="single"/>
        </w:rPr>
        <w:t xml:space="preserve"> of CIL to a particular situation</w:t>
      </w:r>
      <w:r>
        <w:rPr>
          <w:sz w:val="16"/>
        </w:rPr>
        <w:t xml:space="preserve">.266 Under this standard, </w:t>
      </w:r>
      <w:r>
        <w:rPr>
          <w:rStyle w:val="Emphasis"/>
        </w:rPr>
        <w:t xml:space="preserve">controlling U.S. </w:t>
      </w:r>
      <w:r w:rsidRPr="00336CBA">
        <w:rPr>
          <w:rStyle w:val="Emphasis"/>
          <w:highlight w:val="green"/>
        </w:rPr>
        <w:t>domestic law</w:t>
      </w:r>
      <w:r w:rsidRPr="00336CBA">
        <w:rPr>
          <w:highlight w:val="green"/>
          <w:u w:val="single"/>
        </w:rPr>
        <w:t xml:space="preserve"> does not preclude </w:t>
      </w:r>
      <w:r w:rsidRPr="00336CBA">
        <w:rPr>
          <w:rStyle w:val="Emphasis"/>
          <w:highlight w:val="green"/>
        </w:rPr>
        <w:t>federal courts’</w:t>
      </w:r>
      <w:r>
        <w:rPr>
          <w:rStyle w:val="Emphasis"/>
        </w:rPr>
        <w:t xml:space="preserve"> authority</w:t>
      </w:r>
      <w:r>
        <w:rPr>
          <w:u w:val="single"/>
        </w:rPr>
        <w:t xml:space="preserve"> to recognize a right to strike as CIL; on the contrary, </w:t>
      </w:r>
      <w:r w:rsidRPr="00336CBA">
        <w:rPr>
          <w:highlight w:val="green"/>
          <w:u w:val="single"/>
        </w:rPr>
        <w:t>it</w:t>
      </w:r>
      <w:r>
        <w:rPr>
          <w:u w:val="single"/>
        </w:rPr>
        <w:t xml:space="preserve"> </w:t>
      </w:r>
      <w:r>
        <w:rPr>
          <w:rStyle w:val="Emphasis"/>
        </w:rPr>
        <w:t xml:space="preserve">arguably </w:t>
      </w:r>
      <w:r w:rsidRPr="00336CBA">
        <w:rPr>
          <w:rStyle w:val="Emphasis"/>
          <w:highlight w:val="green"/>
        </w:rPr>
        <w:t>supports such authority</w:t>
      </w:r>
      <w:r>
        <w:rPr>
          <w:u w:val="single"/>
        </w:rPr>
        <w:t>. As an ILO member</w:t>
      </w:r>
      <w:r>
        <w:rPr>
          <w:rStyle w:val="Emphasis"/>
        </w:rPr>
        <w:t>, the U.S.</w:t>
      </w:r>
      <w:r>
        <w:rPr>
          <w:u w:val="single"/>
        </w:rPr>
        <w:t xml:space="preserve"> is a party to the 1944 Declaration of Philadelphia</w:t>
      </w:r>
      <w:r>
        <w:rPr>
          <w:sz w:val="16"/>
        </w:rPr>
        <w:t xml:space="preserve">, </w:t>
      </w:r>
      <w:r>
        <w:rPr>
          <w:u w:val="single"/>
        </w:rPr>
        <w:t xml:space="preserve">the 1998 Declaration on Fundamental Principles and Rights at Work, and the 2008 Declaration on Social Justice for a Fair Globalization.267 Each of these core ILO commitments specifies the </w:t>
      </w:r>
      <w:r>
        <w:rPr>
          <w:rStyle w:val="Emphasis"/>
        </w:rPr>
        <w:t>fundamental importance of FOA</w:t>
      </w:r>
      <w:r>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w:t>
      </w:r>
      <w:r>
        <w:rPr>
          <w:sz w:val="16"/>
        </w:rPr>
        <w:lastRenderedPageBreak/>
        <w:t xml:space="preserve">at ILO Governing Body proceedings and its most recent trade agreement, drafted and executed by the Trump Administration, have specified that the right to strike is an integral part of FOA.270 </w:t>
      </w:r>
    </w:p>
    <w:p w14:paraId="5AF9AF07" w14:textId="77777777" w:rsidR="00810731" w:rsidRPr="00811092" w:rsidRDefault="00810731" w:rsidP="00810731">
      <w:pPr>
        <w:rPr>
          <w:b/>
          <w:iCs/>
          <w:u w:val="single"/>
        </w:rPr>
      </w:pPr>
    </w:p>
    <w:p w14:paraId="37BC9734" w14:textId="77777777" w:rsidR="00810731" w:rsidRPr="00CB1B8E" w:rsidRDefault="00810731" w:rsidP="00810731">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590182CD" w14:textId="77777777" w:rsidR="00810731" w:rsidRDefault="00810731" w:rsidP="00810731">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2A03D54E" w14:textId="77777777" w:rsidR="00810731" w:rsidRDefault="00810731" w:rsidP="00810731">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sidRPr="00336CBA">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sidRPr="00336CBA">
        <w:rPr>
          <w:highlight w:val="green"/>
          <w:u w:val="single"/>
        </w:rPr>
        <w:t>it is</w:t>
      </w:r>
      <w:r>
        <w:rPr>
          <w:u w:val="single"/>
        </w:rPr>
        <w:t xml:space="preserve"> also </w:t>
      </w:r>
      <w:r w:rsidRPr="00336CBA">
        <w:rPr>
          <w:highlight w:val="green"/>
          <w:u w:val="single"/>
        </w:rPr>
        <w:t>possible to interpret this</w:t>
      </w:r>
      <w:r>
        <w:rPr>
          <w:u w:val="single"/>
        </w:rPr>
        <w:t xml:space="preserve"> requirement </w:t>
      </w:r>
      <w:r w:rsidRPr="00336CBA">
        <w:rPr>
          <w:highlight w:val="green"/>
          <w:u w:val="single"/>
        </w:rPr>
        <w:t>to prohibit</w:t>
      </w:r>
      <w:r>
        <w:rPr>
          <w:u w:val="single"/>
        </w:rPr>
        <w:t xml:space="preserve"> any </w:t>
      </w:r>
      <w:r w:rsidRPr="00336CBA">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701ADB36" w14:textId="77777777" w:rsidR="00810731" w:rsidRDefault="00810731" w:rsidP="00810731"/>
    <w:p w14:paraId="5158AA91" w14:textId="77777777" w:rsidR="00810731" w:rsidRDefault="00810731" w:rsidP="00810731">
      <w:pPr>
        <w:rPr>
          <w:u w:val="single"/>
        </w:rPr>
      </w:pPr>
    </w:p>
    <w:p w14:paraId="51945192" w14:textId="77777777" w:rsidR="00810731" w:rsidRDefault="00810731" w:rsidP="00810731">
      <w:pPr>
        <w:pStyle w:val="Heading3"/>
      </w:pPr>
      <w:r>
        <w:lastRenderedPageBreak/>
        <w:t>Offense</w:t>
      </w:r>
    </w:p>
    <w:p w14:paraId="420A2029" w14:textId="77777777" w:rsidR="00810731" w:rsidRDefault="00810731" w:rsidP="00810731">
      <w:pPr>
        <w:pStyle w:val="Heading4"/>
        <w:numPr>
          <w:ilvl w:val="0"/>
          <w:numId w:val="12"/>
        </w:numPr>
        <w:tabs>
          <w:tab w:val="num" w:pos="360"/>
        </w:tabs>
        <w:ind w:left="0" w:firstLine="0"/>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1980A1BC" w14:textId="77777777" w:rsidR="00810731" w:rsidRPr="00D0622F" w:rsidRDefault="00810731" w:rsidP="00810731">
      <w:pPr>
        <w:pStyle w:val="Heading4"/>
      </w:pPr>
      <w:proofErr w:type="spellStart"/>
      <w:r w:rsidRPr="00E62040">
        <w:t>Dubin</w:t>
      </w:r>
      <w:proofErr w:type="spellEnd"/>
      <w:r w:rsidRPr="00E62040">
        <w:t xml:space="preserve"> 56</w:t>
      </w:r>
      <w:r>
        <w:rPr>
          <w:rStyle w:val="Style13ptBold"/>
        </w:rPr>
        <w:t xml:space="preserve"> </w:t>
      </w:r>
      <w:proofErr w:type="spellStart"/>
      <w:r w:rsidRPr="00811092">
        <w:rPr>
          <w:rStyle w:val="Style13ptBold"/>
        </w:rPr>
        <w:t>Dubin</w:t>
      </w:r>
      <w:proofErr w:type="spellEnd"/>
      <w:r w:rsidRPr="00811092">
        <w:rPr>
          <w:rStyle w:val="Style13ptBold"/>
        </w:rPr>
        <w:t xml:space="preserve">, Robert. “Industrial Workers' Worlds: A Study of the ‘Central Life Interests’ of Industrial Workers.” Social Problems, vol. 3, no. 3, Jan. 1956, pp. 131–142., </w:t>
      </w:r>
      <w:proofErr w:type="spellStart"/>
      <w:proofErr w:type="gramStart"/>
      <w:r w:rsidRPr="00811092">
        <w:rPr>
          <w:rStyle w:val="Style13ptBold"/>
        </w:rPr>
        <w:t>doi:http</w:t>
      </w:r>
      <w:proofErr w:type="spellEnd"/>
      <w:r w:rsidRPr="00811092">
        <w:rPr>
          <w:rStyle w:val="Style13ptBold"/>
        </w:rPr>
        <w:t>://www.jstor.org/stable/799133</w:t>
      </w:r>
      <w:proofErr w:type="gramEnd"/>
      <w:r w:rsidRPr="00811092">
        <w:rPr>
          <w:rStyle w:val="Style13ptBold"/>
        </w:rPr>
        <w:t xml:space="preserve"> . SJEP</w:t>
      </w:r>
    </w:p>
    <w:p w14:paraId="76C95ECB" w14:textId="77777777" w:rsidR="00810731" w:rsidRPr="00152682" w:rsidRDefault="00810731" w:rsidP="00810731">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2646861D" w14:textId="77777777" w:rsidR="00810731" w:rsidRDefault="00810731" w:rsidP="00810731">
      <w:pPr>
        <w:pStyle w:val="Heading4"/>
        <w:numPr>
          <w:ilvl w:val="0"/>
          <w:numId w:val="12"/>
        </w:numPr>
        <w:tabs>
          <w:tab w:val="num" w:pos="360"/>
        </w:tabs>
        <w:ind w:left="0" w:firstLine="0"/>
      </w:pPr>
      <w:r>
        <w:t>A right to strike is key to check employer coercion and restricting it limits the freedom of unions</w:t>
      </w:r>
    </w:p>
    <w:p w14:paraId="7A93BD74" w14:textId="77777777" w:rsidR="00810731" w:rsidRDefault="00810731" w:rsidP="00810731">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0" w:history="1">
        <w:r w:rsidRPr="0045514C">
          <w:rPr>
            <w:rStyle w:val="Hyperlink"/>
          </w:rPr>
          <w:t>https://wiredspace.wits.ac.za/jspui/bitstream/10539/23188/1/Research%20Report%20Stephen%20Muhudhia%20887305%20January,%202017.pdf</w:t>
        </w:r>
      </w:hyperlink>
      <w:r w:rsidRPr="00FB0D7D">
        <w:t>.</w:t>
      </w:r>
      <w:r>
        <w:t xml:space="preserve"> SJ//DA</w:t>
      </w:r>
    </w:p>
    <w:p w14:paraId="10D810D1" w14:textId="77777777" w:rsidR="00810731" w:rsidRDefault="00810731" w:rsidP="00810731">
      <w:pPr>
        <w:spacing w:after="0" w:line="240" w:lineRule="auto"/>
      </w:pPr>
    </w:p>
    <w:p w14:paraId="4C09D733" w14:textId="77777777" w:rsidR="00810731" w:rsidRDefault="00810731" w:rsidP="00810731">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w:t>
      </w:r>
      <w:r w:rsidRPr="006B5001">
        <w:rPr>
          <w:b/>
          <w:bCs/>
          <w:u w:val="single"/>
        </w:rPr>
        <w:lastRenderedPageBreak/>
        <w:t>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30919EFD" w14:textId="77777777" w:rsidR="00810731" w:rsidRPr="00FD797D" w:rsidRDefault="00810731" w:rsidP="00810731">
      <w:pPr>
        <w:pStyle w:val="Heading4"/>
        <w:numPr>
          <w:ilvl w:val="0"/>
          <w:numId w:val="12"/>
        </w:numPr>
        <w:tabs>
          <w:tab w:val="num" w:pos="360"/>
        </w:tabs>
        <w:ind w:left="0" w:firstLine="0"/>
      </w:pPr>
      <w:r w:rsidRPr="00FD797D">
        <w:t>Strikes prevent workers from being used as a means</w:t>
      </w:r>
    </w:p>
    <w:p w14:paraId="5D8D131F" w14:textId="77777777" w:rsidR="00810731" w:rsidRPr="00EA7B30" w:rsidRDefault="00810731" w:rsidP="00810731">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0823637B" w14:textId="77777777" w:rsidR="00810731" w:rsidRPr="00FD797D" w:rsidRDefault="00810731" w:rsidP="00810731">
      <w:pPr>
        <w:spacing w:after="0" w:line="240" w:lineRule="auto"/>
        <w:rPr>
          <w:rFonts w:ascii="Times New Roman" w:eastAsia="Times New Roman" w:hAnsi="Times New Roman" w:cs="Times New Roman"/>
          <w:sz w:val="16"/>
        </w:rPr>
      </w:pPr>
    </w:p>
    <w:p w14:paraId="50AC29A5" w14:textId="77777777" w:rsidR="00810731" w:rsidRDefault="00810731" w:rsidP="00810731">
      <w:pPr>
        <w:spacing w:after="0" w:line="240" w:lineRule="auto"/>
        <w:rPr>
          <w:rFonts w:ascii="Arial" w:eastAsia="Times New Roman" w:hAnsi="Arial" w:cs="Arial"/>
          <w:color w:val="000000"/>
          <w:sz w:val="16"/>
          <w:szCs w:val="22"/>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77C66F1D" w14:textId="77777777" w:rsidR="00810731" w:rsidRDefault="00810731" w:rsidP="00810731">
      <w:pPr>
        <w:pStyle w:val="Heading3"/>
      </w:pPr>
      <w:proofErr w:type="spellStart"/>
      <w:r>
        <w:lastRenderedPageBreak/>
        <w:t>Underview</w:t>
      </w:r>
      <w:proofErr w:type="spellEnd"/>
    </w:p>
    <w:p w14:paraId="12A19304" w14:textId="77777777" w:rsidR="00810731" w:rsidRPr="00625B61" w:rsidRDefault="00810731" w:rsidP="00810731">
      <w:pPr>
        <w:pStyle w:val="Heading4"/>
      </w:pPr>
      <w:r>
        <w:t>[1] Fairness is a voter: A] Debate’s a competitive game and requires objective evaluation. B] Fairness best coheres a winner since if one debater had ten minutes to speak and the other had three there would be incongruence that alters ability to judge the better debater C] Determines engagement in substance so it outweighs.</w:t>
      </w:r>
    </w:p>
    <w:p w14:paraId="5B91AE15" w14:textId="77777777" w:rsidR="00810731" w:rsidRDefault="00810731" w:rsidP="00810731">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t>
      </w:r>
      <w:proofErr w:type="gramStart"/>
      <w:r w:rsidRPr="001B739F">
        <w:rPr>
          <w:b/>
          <w:bCs/>
          <w:color w:val="000000" w:themeColor="text1"/>
          <w:sz w:val="26"/>
          <w:szCs w:val="26"/>
        </w:rPr>
        <w:t>whether or not</w:t>
      </w:r>
      <w:proofErr w:type="gramEnd"/>
      <w:r w:rsidRPr="001B739F">
        <w:rPr>
          <w:b/>
          <w:bCs/>
          <w:color w:val="000000" w:themeColor="text1"/>
          <w:sz w:val="26"/>
          <w:szCs w:val="26"/>
        </w:rPr>
        <w:t xml:space="preserve"> I could engage in theory in the first place</w:t>
      </w:r>
      <w:r>
        <w:rPr>
          <w:b/>
          <w:bCs/>
          <w:color w:val="000000" w:themeColor="text1"/>
          <w:sz w:val="26"/>
          <w:szCs w:val="26"/>
        </w:rPr>
        <w:t>.</w:t>
      </w:r>
      <w:r w:rsidRPr="001B739F">
        <w:rPr>
          <w:b/>
          <w:bCs/>
          <w:color w:val="000000" w:themeColor="text1"/>
          <w:sz w:val="26"/>
          <w:szCs w:val="26"/>
        </w:rPr>
        <w:t xml:space="preserve"> no 2NR paradigm issues,</w:t>
      </w:r>
      <w:r>
        <w:rPr>
          <w:b/>
          <w:bCs/>
          <w:color w:val="000000" w:themeColor="text1"/>
          <w:sz w:val="26"/>
          <w:szCs w:val="26"/>
        </w:rPr>
        <w:t xml:space="preserve"> responses to ac </w:t>
      </w:r>
      <w:proofErr w:type="spellStart"/>
      <w:proofErr w:type="gramStart"/>
      <w:r>
        <w:rPr>
          <w:b/>
          <w:bCs/>
          <w:color w:val="000000" w:themeColor="text1"/>
          <w:sz w:val="26"/>
          <w:szCs w:val="26"/>
        </w:rPr>
        <w:t>args</w:t>
      </w:r>
      <w:proofErr w:type="spellEnd"/>
      <w:r>
        <w:rPr>
          <w:b/>
          <w:bCs/>
          <w:color w:val="000000" w:themeColor="text1"/>
          <w:sz w:val="26"/>
          <w:szCs w:val="26"/>
        </w:rPr>
        <w:t xml:space="preserve">, </w:t>
      </w:r>
      <w:r w:rsidRPr="001B739F">
        <w:rPr>
          <w:b/>
          <w:bCs/>
          <w:color w:val="000000" w:themeColor="text1"/>
          <w:sz w:val="26"/>
          <w:szCs w:val="26"/>
        </w:rPr>
        <w:t xml:space="preserve"> theory</w:t>
      </w:r>
      <w:proofErr w:type="gramEnd"/>
      <w:r w:rsidRPr="001B739F">
        <w:rPr>
          <w:b/>
          <w:bCs/>
          <w:color w:val="000000" w:themeColor="text1"/>
          <w:sz w:val="26"/>
          <w:szCs w:val="26"/>
        </w:rPr>
        <w:t>,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p>
    <w:p w14:paraId="7ED04D37" w14:textId="77777777" w:rsidR="00810731" w:rsidRPr="0025005C" w:rsidRDefault="00810731" w:rsidP="00810731">
      <w:pPr>
        <w:pStyle w:val="Heading4"/>
      </w:pPr>
      <w:r w:rsidRPr="00F279F1">
        <w:rPr>
          <w:u w:val="single"/>
        </w:rPr>
        <w:t>[</w:t>
      </w:r>
      <w:r>
        <w:rPr>
          <w:u w:val="single"/>
        </w:rPr>
        <w:t>3</w:t>
      </w:r>
      <w:r w:rsidRPr="00F279F1">
        <w:rPr>
          <w:u w:val="single"/>
        </w:rPr>
        <w:t xml:space="preserve">]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182F4546" w14:textId="77777777" w:rsidR="00810731" w:rsidRDefault="00810731" w:rsidP="00810731">
      <w:pPr>
        <w:pStyle w:val="Heading3"/>
      </w:pPr>
      <w:proofErr w:type="spellStart"/>
      <w:r>
        <w:lastRenderedPageBreak/>
        <w:t>Underview</w:t>
      </w:r>
      <w:proofErr w:type="spellEnd"/>
      <w:r>
        <w:t xml:space="preserve"> 2</w:t>
      </w:r>
    </w:p>
    <w:p w14:paraId="68813F81" w14:textId="77777777" w:rsidR="00810731" w:rsidRPr="00726A39" w:rsidRDefault="00810731" w:rsidP="00810731">
      <w:pPr>
        <w:pStyle w:val="Heading4"/>
        <w:rPr>
          <w:bCs w:val="0"/>
        </w:rPr>
      </w:pPr>
      <w:r w:rsidRPr="00726A39">
        <w:t xml:space="preserve">The right to strike is </w:t>
      </w:r>
      <w:r w:rsidRPr="00726A39">
        <w:rPr>
          <w:u w:val="single"/>
        </w:rPr>
        <w:t>Customary International Law</w:t>
      </w:r>
      <w:r w:rsidRPr="00726A39">
        <w:t xml:space="preserve">, but the US </w:t>
      </w:r>
      <w:r w:rsidRPr="00726A39">
        <w:rPr>
          <w:u w:val="single"/>
        </w:rPr>
        <w:t>fails</w:t>
      </w:r>
      <w:r w:rsidRPr="00726A39">
        <w:t xml:space="preserve"> to meet </w:t>
      </w:r>
      <w:proofErr w:type="spellStart"/>
      <w:r w:rsidRPr="00726A39">
        <w:rPr>
          <w:i/>
        </w:rPr>
        <w:t>opinio</w:t>
      </w:r>
      <w:proofErr w:type="spellEnd"/>
      <w:r w:rsidRPr="00726A39">
        <w:rPr>
          <w:i/>
        </w:rPr>
        <w:t xml:space="preserve"> juris</w:t>
      </w:r>
      <w:r w:rsidRPr="00726A39">
        <w:t xml:space="preserve"> standards. Perception of US insufficiency breeds </w:t>
      </w:r>
      <w:r w:rsidRPr="00726A39">
        <w:rPr>
          <w:u w:val="single"/>
        </w:rPr>
        <w:t>uncertainty</w:t>
      </w:r>
      <w:r w:rsidRPr="00726A39">
        <w:t xml:space="preserve"> with confidence in international law and spirals into noncompliance – that causes a legitimacy crisis. </w:t>
      </w:r>
      <w:r w:rsidRPr="00726A39">
        <w:rPr>
          <w:u w:val="single"/>
        </w:rPr>
        <w:t>No alt causes</w:t>
      </w:r>
      <w:r w:rsidRPr="00726A39">
        <w:t xml:space="preserve"> to legitimacy – FOA is </w:t>
      </w:r>
      <w:r w:rsidRPr="00726A39">
        <w:rPr>
          <w:u w:val="single"/>
        </w:rPr>
        <w:t>central</w:t>
      </w:r>
      <w:r w:rsidRPr="00726A39">
        <w:t xml:space="preserve"> to the ILO and the </w:t>
      </w:r>
      <w:r w:rsidRPr="00726A39">
        <w:rPr>
          <w:u w:val="single"/>
        </w:rPr>
        <w:t>biggest internal link</w:t>
      </w:r>
      <w:r w:rsidRPr="00726A39">
        <w:t>.</w:t>
      </w:r>
    </w:p>
    <w:p w14:paraId="416E3717" w14:textId="77777777" w:rsidR="00810731" w:rsidRDefault="00810731" w:rsidP="00810731">
      <w:proofErr w:type="spellStart"/>
      <w:r>
        <w:rPr>
          <w:rStyle w:val="Style13ptBold"/>
        </w:rPr>
        <w:t>Brudney</w:t>
      </w:r>
      <w:proofErr w:type="spellEnd"/>
      <w:r>
        <w:rPr>
          <w:rStyle w:val="Style13ptBold"/>
        </w:rPr>
        <w:t xml:space="preserve"> 21</w:t>
      </w:r>
      <w:r>
        <w:t xml:space="preserve"> [James; 2/8/21; Joseph Crowley Chair in Labor and Employment Law, Fordham Law School; “The Right to Strike as Customary International Law,” THE YALE JOURNAL OF INTERNATIONAL LAW, Vol 46, </w:t>
      </w:r>
      <w:hyperlink r:id="rId11" w:history="1">
        <w:r>
          <w:rPr>
            <w:rStyle w:val="Hyperlink"/>
            <w:color w:val="000000"/>
          </w:rPr>
          <w:t>https://digitalcommons.law.yale.edu/cgi/viewcontent.cgi?article=1710&amp;context=yjil</w:t>
        </w:r>
      </w:hyperlink>
      <w:r>
        <w:t>] Justin ** Brackets in original</w:t>
      </w:r>
    </w:p>
    <w:p w14:paraId="3C445788" w14:textId="77777777" w:rsidR="00810731" w:rsidRDefault="00810731" w:rsidP="00810731">
      <w:pPr>
        <w:rPr>
          <w:rStyle w:val="Emphasis"/>
        </w:rPr>
      </w:pPr>
      <w:r>
        <w:rPr>
          <w:sz w:val="16"/>
        </w:rPr>
        <w:t xml:space="preserve">II. </w:t>
      </w:r>
      <w:r>
        <w:rPr>
          <w:u w:val="single"/>
        </w:rPr>
        <w:t xml:space="preserve">THE </w:t>
      </w:r>
      <w:r>
        <w:rPr>
          <w:rStyle w:val="Emphasis"/>
        </w:rPr>
        <w:t>INTERNATIONAL RIGHT TO STRIKE AS CIL</w:t>
      </w:r>
    </w:p>
    <w:p w14:paraId="24DEBEA5" w14:textId="77777777" w:rsidR="00810731" w:rsidRDefault="00810731" w:rsidP="00810731">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sidRPr="00336CBA">
        <w:rPr>
          <w:highlight w:val="green"/>
          <w:u w:val="single"/>
        </w:rPr>
        <w:t xml:space="preserve">international right to strike </w:t>
      </w:r>
      <w:r w:rsidRPr="00336CBA">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1044894D" w14:textId="77777777" w:rsidR="00810731" w:rsidRDefault="00810731" w:rsidP="00810731">
      <w:pPr>
        <w:rPr>
          <w:rStyle w:val="Emphasis"/>
        </w:rPr>
      </w:pPr>
      <w:r>
        <w:rPr>
          <w:sz w:val="16"/>
        </w:rPr>
        <w:t xml:space="preserve">This Part next demonstrates (II.D) that </w:t>
      </w:r>
      <w:r>
        <w:rPr>
          <w:u w:val="single"/>
        </w:rPr>
        <w:t xml:space="preserve">the </w:t>
      </w:r>
      <w:r>
        <w:rPr>
          <w:rStyle w:val="Emphasis"/>
        </w:rPr>
        <w:t xml:space="preserve">two </w:t>
      </w:r>
      <w:r w:rsidRPr="00336CBA">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sidRPr="00336CBA">
        <w:rPr>
          <w:rStyle w:val="Emphasis"/>
          <w:highlight w:val="green"/>
        </w:rPr>
        <w:t xml:space="preserve">denying </w:t>
      </w:r>
      <w:r>
        <w:rPr>
          <w:rStyle w:val="Emphasis"/>
        </w:rPr>
        <w:t xml:space="preserve">all </w:t>
      </w:r>
      <w:r w:rsidRPr="00336CBA">
        <w:rPr>
          <w:rStyle w:val="Emphasis"/>
          <w:highlight w:val="green"/>
        </w:rPr>
        <w:t xml:space="preserve">public employees </w:t>
      </w:r>
      <w:r>
        <w:rPr>
          <w:rStyle w:val="Emphasis"/>
        </w:rPr>
        <w:t>the right</w:t>
      </w:r>
      <w:r>
        <w:rPr>
          <w:u w:val="single"/>
        </w:rPr>
        <w:t xml:space="preserve"> </w:t>
      </w:r>
      <w:r w:rsidRPr="00336CBA">
        <w:rPr>
          <w:highlight w:val="green"/>
          <w:u w:val="single"/>
        </w:rPr>
        <w:t xml:space="preserve">and </w:t>
      </w:r>
      <w:r>
        <w:rPr>
          <w:rStyle w:val="Emphasis"/>
        </w:rPr>
        <w:t xml:space="preserve">authorizing </w:t>
      </w:r>
      <w:r w:rsidRPr="00336CBA">
        <w:rPr>
          <w:rStyle w:val="Emphasis"/>
          <w:highlight w:val="green"/>
        </w:rPr>
        <w:t>permanent replacement</w:t>
      </w:r>
      <w:r>
        <w:rPr>
          <w:rStyle w:val="Emphasis"/>
        </w:rPr>
        <w:t xml:space="preserve"> of lawful strikers</w:t>
      </w:r>
      <w:r>
        <w:rPr>
          <w:sz w:val="16"/>
        </w:rPr>
        <w:t xml:space="preserve">— </w:t>
      </w:r>
      <w:r w:rsidRPr="00336CBA">
        <w:rPr>
          <w:highlight w:val="green"/>
          <w:u w:val="single"/>
        </w:rPr>
        <w:t xml:space="preserve">co </w:t>
      </w:r>
      <w:proofErr w:type="spellStart"/>
      <w:r w:rsidRPr="00336CBA">
        <w:rPr>
          <w:highlight w:val="green"/>
          <w:u w:val="single"/>
        </w:rPr>
        <w:t>ntravene</w:t>
      </w:r>
      <w:proofErr w:type="spellEnd"/>
      <w:r w:rsidRPr="00336CBA">
        <w:rPr>
          <w:highlight w:val="green"/>
          <w:u w:val="single"/>
        </w:rPr>
        <w:t xml:space="preserve"> </w:t>
      </w:r>
      <w:r>
        <w:rPr>
          <w:rStyle w:val="Emphasis"/>
        </w:rPr>
        <w:t xml:space="preserve">core aspects of </w:t>
      </w:r>
      <w:r w:rsidRPr="00336CBA">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3053FBC8" w14:textId="77777777" w:rsidR="00810731" w:rsidRDefault="00810731" w:rsidP="00810731">
      <w:pPr>
        <w:rPr>
          <w:sz w:val="16"/>
        </w:rPr>
      </w:pPr>
      <w:r>
        <w:rPr>
          <w:sz w:val="16"/>
        </w:rPr>
        <w:t>A. Initial Definitions and Considerations</w:t>
      </w:r>
    </w:p>
    <w:p w14:paraId="20EEF2F6" w14:textId="77777777" w:rsidR="00810731" w:rsidRDefault="00810731" w:rsidP="00810731">
      <w:pPr>
        <w:rPr>
          <w:rStyle w:val="Emphasis"/>
        </w:rPr>
      </w:pPr>
      <w:r>
        <w:rPr>
          <w:sz w:val="16"/>
        </w:rPr>
        <w:t xml:space="preserve">1. </w:t>
      </w:r>
      <w:r>
        <w:rPr>
          <w:rStyle w:val="Emphasis"/>
        </w:rPr>
        <w:t>CIL Standards</w:t>
      </w:r>
    </w:p>
    <w:p w14:paraId="09EB8FE7" w14:textId="77777777" w:rsidR="00810731" w:rsidRDefault="00810731" w:rsidP="00810731">
      <w:r>
        <w:rPr>
          <w:u w:val="single"/>
        </w:rPr>
        <w:t xml:space="preserve">The </w:t>
      </w:r>
      <w:r w:rsidRPr="00336CBA">
        <w:rPr>
          <w:highlight w:val="green"/>
          <w:u w:val="single"/>
        </w:rPr>
        <w:t>two</w:t>
      </w:r>
      <w:r>
        <w:rPr>
          <w:u w:val="single"/>
        </w:rPr>
        <w:t xml:space="preserve"> basic </w:t>
      </w:r>
      <w:r w:rsidRPr="00336CBA">
        <w:rPr>
          <w:highlight w:val="green"/>
          <w:u w:val="single"/>
        </w:rPr>
        <w:t>elements that determine</w:t>
      </w:r>
      <w:r>
        <w:rPr>
          <w:u w:val="single"/>
        </w:rPr>
        <w:t xml:space="preserve"> the existence and content of </w:t>
      </w:r>
      <w:r w:rsidRPr="00336CBA">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sidRPr="00336CBA">
        <w:rPr>
          <w:rStyle w:val="Emphasis"/>
          <w:highlight w:val="green"/>
        </w:rPr>
        <w:t>a general practice</w:t>
      </w:r>
      <w:r>
        <w:rPr>
          <w:rStyle w:val="Emphasis"/>
        </w:rPr>
        <w:t xml:space="preserve"> by States</w:t>
      </w:r>
      <w:r>
        <w:rPr>
          <w:u w:val="single"/>
        </w:rPr>
        <w:t xml:space="preserve">, </w:t>
      </w:r>
      <w:r w:rsidRPr="00336CBA">
        <w:rPr>
          <w:highlight w:val="green"/>
          <w:u w:val="single"/>
        </w:rPr>
        <w:t>and</w:t>
      </w:r>
      <w:r>
        <w:rPr>
          <w:u w:val="single"/>
        </w:rPr>
        <w:t xml:space="preserve"> second, </w:t>
      </w:r>
      <w:r w:rsidRPr="00336CBA">
        <w:rPr>
          <w:highlight w:val="green"/>
          <w:u w:val="single"/>
        </w:rPr>
        <w:t xml:space="preserve">the </w:t>
      </w:r>
      <w:r>
        <w:rPr>
          <w:u w:val="single"/>
        </w:rPr>
        <w:t xml:space="preserve">requirement that </w:t>
      </w:r>
      <w:r>
        <w:rPr>
          <w:rStyle w:val="Emphasis"/>
        </w:rPr>
        <w:t xml:space="preserve">the general </w:t>
      </w:r>
      <w:r w:rsidRPr="00336CBA">
        <w:rPr>
          <w:rStyle w:val="Emphasis"/>
          <w:highlight w:val="green"/>
        </w:rPr>
        <w:t>practice be undertaken from</w:t>
      </w:r>
      <w:r>
        <w:rPr>
          <w:rStyle w:val="Emphasis"/>
        </w:rPr>
        <w:t xml:space="preserve"> a sense of legal right or obligation</w:t>
      </w:r>
      <w:r>
        <w:rPr>
          <w:sz w:val="16"/>
        </w:rPr>
        <w:t xml:space="preserve"> (</w:t>
      </w:r>
      <w:proofErr w:type="spellStart"/>
      <w:r w:rsidRPr="00336CBA">
        <w:rPr>
          <w:rStyle w:val="Emphasis"/>
          <w:highlight w:val="green"/>
        </w:rPr>
        <w:t>opinio</w:t>
      </w:r>
      <w:proofErr w:type="spellEnd"/>
      <w:r w:rsidRPr="00336CBA">
        <w:rPr>
          <w:rStyle w:val="Emphasis"/>
          <w:highlight w:val="green"/>
        </w:rPr>
        <w:t xml:space="preserve"> juris</w:t>
      </w:r>
      <w:r>
        <w:rPr>
          <w:sz w:val="16"/>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Pr>
          <w:sz w:val="16"/>
        </w:rPr>
        <w:t>opinio</w:t>
      </w:r>
      <w:proofErr w:type="spellEnd"/>
      <w:r>
        <w:rPr>
          <w:sz w:val="16"/>
        </w:rPr>
        <w:t xml:space="preserve">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2CFC3DCD" w14:textId="77777777" w:rsidR="00810731" w:rsidRDefault="00810731" w:rsidP="00810731">
      <w:pPr>
        <w:rPr>
          <w:rStyle w:val="Emphasis"/>
        </w:rPr>
      </w:pPr>
      <w:r>
        <w:rPr>
          <w:sz w:val="16"/>
        </w:rPr>
        <w:t xml:space="preserve">2. </w:t>
      </w:r>
      <w:r>
        <w:rPr>
          <w:u w:val="single"/>
        </w:rPr>
        <w:t xml:space="preserve">The </w:t>
      </w:r>
      <w:r>
        <w:rPr>
          <w:rStyle w:val="Emphasis"/>
        </w:rPr>
        <w:t xml:space="preserve">Right to Strike as Integral to </w:t>
      </w:r>
      <w:r w:rsidRPr="00336CBA">
        <w:rPr>
          <w:rStyle w:val="Emphasis"/>
          <w:highlight w:val="green"/>
        </w:rPr>
        <w:t>FOA</w:t>
      </w:r>
    </w:p>
    <w:p w14:paraId="63DBB3BE" w14:textId="77777777" w:rsidR="00810731" w:rsidRDefault="00810731" w:rsidP="00810731">
      <w:r>
        <w:rPr>
          <w:u w:val="single"/>
        </w:rPr>
        <w:lastRenderedPageBreak/>
        <w:t xml:space="preserve">Freedom of association </w:t>
      </w:r>
      <w:r w:rsidRPr="00336CBA">
        <w:rPr>
          <w:highlight w:val="green"/>
          <w:u w:val="single"/>
        </w:rPr>
        <w:t>is</w:t>
      </w:r>
      <w:r>
        <w:rPr>
          <w:u w:val="single"/>
        </w:rPr>
        <w:t xml:space="preserve"> </w:t>
      </w:r>
      <w:r>
        <w:rPr>
          <w:rStyle w:val="Emphasis"/>
        </w:rPr>
        <w:t xml:space="preserve">one of </w:t>
      </w:r>
      <w:r w:rsidRPr="00336CBA">
        <w:rPr>
          <w:rStyle w:val="Emphasis"/>
          <w:highlight w:val="green"/>
        </w:rPr>
        <w:t>the core principles on</w:t>
      </w:r>
      <w:r>
        <w:rPr>
          <w:rStyle w:val="Emphasis"/>
        </w:rPr>
        <w:t xml:space="preserve"> which </w:t>
      </w:r>
      <w:r w:rsidRPr="00336CBA">
        <w:rPr>
          <w:rStyle w:val="Emphasis"/>
          <w:highlight w:val="green"/>
        </w:rPr>
        <w:t>the ILO</w:t>
      </w:r>
      <w:r>
        <w:rPr>
          <w:rStyle w:val="Emphasis"/>
        </w:rPr>
        <w:t xml:space="preserve"> was founded and continues to exist</w:t>
      </w:r>
      <w:r>
        <w:rPr>
          <w:sz w:val="16"/>
        </w:rPr>
        <w:t xml:space="preserve">. 109 As set forth under Convention 87, </w:t>
      </w:r>
      <w:r w:rsidRPr="00336CBA">
        <w:rPr>
          <w:highlight w:val="green"/>
          <w:u w:val="single"/>
        </w:rPr>
        <w:t xml:space="preserve">FOA </w:t>
      </w:r>
      <w:r w:rsidRPr="00336CBA">
        <w:rPr>
          <w:rStyle w:val="Emphasis"/>
          <w:highlight w:val="green"/>
        </w:rPr>
        <w:t>includes</w:t>
      </w:r>
      <w:r>
        <w:rPr>
          <w:rStyle w:val="Emphasis"/>
        </w:rPr>
        <w:t xml:space="preserve"> a series of integral elements</w:t>
      </w:r>
      <w:r>
        <w:rPr>
          <w:u w:val="single"/>
        </w:rPr>
        <w:t xml:space="preserve">, of which </w:t>
      </w:r>
      <w:r w:rsidRPr="00336CBA">
        <w:rPr>
          <w:highlight w:val="green"/>
          <w:u w:val="single"/>
        </w:rPr>
        <w:t xml:space="preserve">the </w:t>
      </w:r>
      <w:r w:rsidRPr="00336CBA">
        <w:rPr>
          <w:rStyle w:val="Emphasis"/>
          <w:highlight w:val="green"/>
        </w:rPr>
        <w:t>right to strike</w:t>
      </w:r>
      <w:r>
        <w:rPr>
          <w:rStyle w:val="Emphasis"/>
        </w:rPr>
        <w:t xml:space="preserve"> is one</w:t>
      </w:r>
      <w:r>
        <w:rPr>
          <w:u w:val="single"/>
        </w:rPr>
        <w:t xml:space="preserve">. The </w:t>
      </w:r>
      <w:r w:rsidRPr="00336CBA">
        <w:rPr>
          <w:rStyle w:val="Emphasis"/>
          <w:highlight w:val="green"/>
        </w:rPr>
        <w:t>two ILO</w:t>
      </w:r>
      <w:r>
        <w:rPr>
          <w:rStyle w:val="Emphasis"/>
        </w:rPr>
        <w:t xml:space="preserve"> supervisory </w:t>
      </w:r>
      <w:r w:rsidRPr="00336CBA">
        <w:rPr>
          <w:rStyle w:val="Emphasis"/>
          <w:highlight w:val="green"/>
        </w:rPr>
        <w:t>mechanisms</w:t>
      </w:r>
      <w:r>
        <w:rPr>
          <w:u w:val="single"/>
        </w:rPr>
        <w:t xml:space="preserve"> that have </w:t>
      </w:r>
      <w:r>
        <w:rPr>
          <w:rStyle w:val="Emphasis"/>
        </w:rPr>
        <w:t xml:space="preserve">regularly applied or </w:t>
      </w:r>
      <w:r w:rsidRPr="00336CBA">
        <w:rPr>
          <w:rStyle w:val="Emphasis"/>
          <w:highlight w:val="green"/>
        </w:rPr>
        <w:t>interpreted Convention 87</w:t>
      </w:r>
      <w:r>
        <w:rPr>
          <w:u w:val="single"/>
        </w:rPr>
        <w:t xml:space="preserve"> have understood it </w:t>
      </w:r>
      <w:r w:rsidRPr="00336CBA">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sidRPr="00336CBA">
        <w:rPr>
          <w:rStyle w:val="Emphasis"/>
          <w:highlight w:val="green"/>
        </w:rPr>
        <w:t>freedom of association</w:t>
      </w:r>
      <w:r>
        <w:rPr>
          <w:rStyle w:val="Emphasis"/>
        </w:rPr>
        <w:t xml:space="preserve">, which </w:t>
      </w:r>
      <w:r w:rsidRPr="00336CBA">
        <w:rPr>
          <w:rStyle w:val="Emphasis"/>
          <w:highlight w:val="green"/>
        </w:rPr>
        <w:t>cannot be realized without</w:t>
      </w:r>
      <w:r>
        <w:rPr>
          <w:rStyle w:val="Emphasis"/>
        </w:rPr>
        <w:t xml:space="preserve"> protecting </w:t>
      </w:r>
      <w:r w:rsidRPr="00336CBA">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7E8B6ACB" w14:textId="77777777" w:rsidR="00810731" w:rsidRDefault="00810731" w:rsidP="00810731">
      <w:pPr>
        <w:rPr>
          <w:sz w:val="16"/>
        </w:rPr>
      </w:pPr>
      <w:r>
        <w:rPr>
          <w:sz w:val="16"/>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Pr>
          <w:sz w:val="16"/>
        </w:rPr>
        <w:t>organizations, or</w:t>
      </w:r>
      <w:proofErr w:type="gramEnd"/>
      <w:r>
        <w:rPr>
          <w:sz w:val="16"/>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458CE7BB" w14:textId="77777777" w:rsidR="00810731" w:rsidRDefault="00810731" w:rsidP="00810731">
      <w:pPr>
        <w:rPr>
          <w:rStyle w:val="Emphasis"/>
        </w:rPr>
      </w:pPr>
      <w:r>
        <w:rPr>
          <w:sz w:val="16"/>
        </w:rPr>
        <w:t xml:space="preserve">B. </w:t>
      </w:r>
      <w:r>
        <w:rPr>
          <w:u w:val="single"/>
        </w:rPr>
        <w:t xml:space="preserve">FOA and the </w:t>
      </w:r>
      <w:r>
        <w:rPr>
          <w:rStyle w:val="Emphasis"/>
        </w:rPr>
        <w:t>Right to Strike as General Practice</w:t>
      </w:r>
    </w:p>
    <w:p w14:paraId="49A2BFAF" w14:textId="77777777" w:rsidR="00810731" w:rsidRDefault="00810731" w:rsidP="00810731">
      <w:pPr>
        <w:rPr>
          <w:sz w:val="16"/>
        </w:rPr>
      </w:pPr>
      <w:r>
        <w:rPr>
          <w:u w:val="single"/>
        </w:rPr>
        <w:t xml:space="preserve">There is ample support that </w:t>
      </w:r>
      <w:r w:rsidRPr="00336CBA">
        <w:rPr>
          <w:highlight w:val="green"/>
          <w:u w:val="single"/>
        </w:rPr>
        <w:t>FOA is widely accepted</w:t>
      </w:r>
      <w:r>
        <w:rPr>
          <w:u w:val="single"/>
        </w:rPr>
        <w:t xml:space="preserve"> in objective terms. </w:t>
      </w:r>
      <w:r w:rsidRPr="00336CBA">
        <w:rPr>
          <w:highlight w:val="green"/>
          <w:u w:val="single"/>
        </w:rPr>
        <w:t>Convention 87</w:t>
      </w:r>
      <w:r>
        <w:rPr>
          <w:u w:val="single"/>
        </w:rPr>
        <w:t xml:space="preserve"> has been </w:t>
      </w:r>
      <w:r w:rsidRPr="00336CBA">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03A072BF" w14:textId="77777777" w:rsidR="00810731" w:rsidRDefault="00810731" w:rsidP="00810731">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sidRPr="00336CBA">
        <w:rPr>
          <w:highlight w:val="green"/>
          <w:u w:val="single"/>
        </w:rPr>
        <w:t xml:space="preserve">the </w:t>
      </w:r>
      <w:r w:rsidRPr="00336CBA">
        <w:rPr>
          <w:rStyle w:val="Emphasis"/>
          <w:highlight w:val="green"/>
        </w:rPr>
        <w:t>right to strike</w:t>
      </w:r>
      <w:r w:rsidRPr="00336CBA">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sidRPr="00336CBA">
        <w:rPr>
          <w:highlight w:val="green"/>
          <w:u w:val="single"/>
        </w:rPr>
        <w:t xml:space="preserve">the </w:t>
      </w:r>
      <w:r w:rsidRPr="00336CBA">
        <w:rPr>
          <w:rStyle w:val="Emphasis"/>
          <w:highlight w:val="green"/>
        </w:rPr>
        <w:t>U</w:t>
      </w:r>
      <w:r>
        <w:rPr>
          <w:rStyle w:val="Emphasis"/>
        </w:rPr>
        <w:t xml:space="preserve">nited </w:t>
      </w:r>
      <w:r w:rsidRPr="00336CBA">
        <w:rPr>
          <w:rStyle w:val="Emphasis"/>
          <w:highlight w:val="green"/>
        </w:rPr>
        <w:t>N</w:t>
      </w:r>
      <w:r>
        <w:rPr>
          <w:rStyle w:val="Emphasis"/>
        </w:rPr>
        <w:t xml:space="preserve">ations </w:t>
      </w:r>
      <w:r w:rsidRPr="00336CBA">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w:t>
      </w:r>
    </w:p>
    <w:p w14:paraId="3D5EB884" w14:textId="77777777" w:rsidR="00810731" w:rsidRDefault="00810731" w:rsidP="00810731">
      <w:pPr>
        <w:rPr>
          <w:u w:val="single"/>
        </w:rPr>
      </w:pPr>
      <w:r>
        <w:rPr>
          <w:u w:val="single"/>
        </w:rPr>
        <w:t xml:space="preserve">FOA is </w:t>
      </w:r>
      <w:r w:rsidRPr="00336CBA">
        <w:rPr>
          <w:highlight w:val="green"/>
          <w:u w:val="single"/>
        </w:rPr>
        <w:t>also</w:t>
      </w:r>
      <w:r>
        <w:rPr>
          <w:u w:val="single"/>
        </w:rPr>
        <w:t xml:space="preserve"> expressly </w:t>
      </w:r>
      <w:r w:rsidRPr="00336CBA">
        <w:rPr>
          <w:rStyle w:val="Emphasis"/>
          <w:highlight w:val="green"/>
        </w:rPr>
        <w:t>recognized in</w:t>
      </w:r>
      <w:r>
        <w:rPr>
          <w:rStyle w:val="Emphasis"/>
        </w:rPr>
        <w:t xml:space="preserve"> a labor setting in </w:t>
      </w:r>
      <w:r w:rsidRPr="00336CBA">
        <w:rPr>
          <w:rStyle w:val="Emphasis"/>
          <w:highlight w:val="green"/>
        </w:rPr>
        <w:t>the European Convention</w:t>
      </w:r>
      <w:r>
        <w:rPr>
          <w:rStyle w:val="Emphasis"/>
        </w:rPr>
        <w:t xml:space="preserve"> on Human Rights, which has been ratified by all 48 countries in the Council of Europe</w:t>
      </w:r>
      <w:r>
        <w:rPr>
          <w:u w:val="single"/>
        </w:rPr>
        <w:t xml:space="preserve">. 127 At a national level, </w:t>
      </w:r>
      <w:proofErr w:type="gramStart"/>
      <w:r>
        <w:rPr>
          <w:u w:val="single"/>
        </w:rPr>
        <w:t>the vast majority of</w:t>
      </w:r>
      <w:proofErr w:type="gramEnd"/>
      <w:r>
        <w:rPr>
          <w:u w:val="single"/>
        </w:rPr>
        <w:t xml:space="preserve"> constitutions provide for freedom of association, although some use </w:t>
      </w:r>
      <w:r>
        <w:rPr>
          <w:u w:val="single"/>
        </w:rPr>
        <w:lastRenderedPageBreak/>
        <w:t>general language that (unlike the international instruments just mentioned) does not specify workers or trade unions. 128</w:t>
      </w:r>
    </w:p>
    <w:p w14:paraId="75D98374" w14:textId="77777777" w:rsidR="00810731" w:rsidRDefault="00810731" w:rsidP="00810731">
      <w:pPr>
        <w:rPr>
          <w:sz w:val="16"/>
        </w:rPr>
      </w:pPr>
      <w:r>
        <w:rPr>
          <w:sz w:val="16"/>
        </w:rPr>
        <w:t xml:space="preserve">Apart from States’ </w:t>
      </w:r>
      <w:proofErr w:type="gramStart"/>
      <w:r>
        <w:rPr>
          <w:sz w:val="16"/>
        </w:rPr>
        <w:t>nearly-universal</w:t>
      </w:r>
      <w:proofErr w:type="gramEnd"/>
      <w:r>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349501BC" w14:textId="77777777" w:rsidR="00810731" w:rsidRDefault="00810731" w:rsidP="00810731">
      <w:pPr>
        <w:rPr>
          <w:sz w:val="16"/>
        </w:rPr>
      </w:pPr>
      <w:r>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Pr>
          <w:sz w:val="16"/>
        </w:rPr>
        <w:t>Labour</w:t>
      </w:r>
      <w:proofErr w:type="spellEnd"/>
      <w:r>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Pr>
          <w:sz w:val="16"/>
        </w:rPr>
        <w:t>Labour</w:t>
      </w:r>
      <w:proofErr w:type="spellEnd"/>
      <w:r>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5370683B" w14:textId="77777777" w:rsidR="00810731" w:rsidRDefault="00810731" w:rsidP="00810731">
      <w:pPr>
        <w:rPr>
          <w:sz w:val="16"/>
          <w:szCs w:val="16"/>
        </w:rPr>
      </w:pPr>
      <w:r>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Pr>
          <w:sz w:val="16"/>
          <w:szCs w:val="16"/>
        </w:rPr>
        <w:t>similarly worded,</w:t>
      </w:r>
      <w:proofErr w:type="gramEnd"/>
      <w:r>
        <w:rPr>
          <w:sz w:val="16"/>
          <w:szCs w:val="16"/>
        </w:rPr>
        <w:t xml:space="preserve"> mostly bilateral trade agreements addressing the subject of FOA constitutes additional evidence of general practice for CIL purposes. 144</w:t>
      </w:r>
    </w:p>
    <w:p w14:paraId="1A5B7E98" w14:textId="77777777" w:rsidR="00810731" w:rsidRDefault="00810731" w:rsidP="00810731">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 xml:space="preserve">although </w:t>
      </w:r>
      <w:proofErr w:type="gramStart"/>
      <w:r>
        <w:rPr>
          <w:u w:val="single"/>
        </w:rPr>
        <w:t>particular limits</w:t>
      </w:r>
      <w:proofErr w:type="gramEnd"/>
      <w:r>
        <w:rPr>
          <w:u w:val="single"/>
        </w:rPr>
        <w:t xml:space="preserve">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43145AEB" w14:textId="77777777" w:rsidR="00810731" w:rsidRDefault="00810731" w:rsidP="00810731">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proofErr w:type="gramStart"/>
      <w:r>
        <w:rPr>
          <w:rStyle w:val="Emphasis"/>
        </w:rPr>
        <w:t>absolutely rigorous</w:t>
      </w:r>
      <w:proofErr w:type="gramEnd"/>
      <w:r>
        <w:rPr>
          <w:rStyle w:val="Emphasis"/>
        </w:rPr>
        <w:t xml:space="preserve"> conformity</w:t>
      </w:r>
      <w:r>
        <w:rPr>
          <w:u w:val="single"/>
        </w:rPr>
        <w:t xml:space="preserve"> with the rule. </w:t>
      </w:r>
      <w:proofErr w:type="gramStart"/>
      <w:r>
        <w:rPr>
          <w:u w:val="single"/>
        </w:rPr>
        <w:t>In order to</w:t>
      </w:r>
      <w:proofErr w:type="gramEnd"/>
      <w:r>
        <w:rPr>
          <w:u w:val="single"/>
        </w:rPr>
        <w:t xml:space="preserve"> deduce the existence of customary rules, the Court deems it sufficient that the conduct of States should, in general be consistent with such rules</w:t>
      </w:r>
      <w:r>
        <w:rPr>
          <w:sz w:val="16"/>
        </w:rPr>
        <w:t>.148</w:t>
      </w:r>
    </w:p>
    <w:p w14:paraId="7EF0D111" w14:textId="77777777" w:rsidR="00810731" w:rsidRDefault="00810731" w:rsidP="00810731">
      <w:pPr>
        <w:rPr>
          <w:rStyle w:val="Emphasis"/>
        </w:rPr>
      </w:pPr>
      <w:r>
        <w:rPr>
          <w:sz w:val="16"/>
        </w:rPr>
        <w:t xml:space="preserve">C. </w:t>
      </w:r>
      <w:r>
        <w:rPr>
          <w:rStyle w:val="Emphasis"/>
        </w:rPr>
        <w:t>FOA</w:t>
      </w:r>
      <w:r>
        <w:rPr>
          <w:u w:val="single"/>
        </w:rPr>
        <w:t xml:space="preserve"> and the </w:t>
      </w:r>
      <w:r w:rsidRPr="00336CBA">
        <w:rPr>
          <w:rStyle w:val="Emphasis"/>
          <w:highlight w:val="green"/>
        </w:rPr>
        <w:t xml:space="preserve">Right to Strike as </w:t>
      </w:r>
      <w:proofErr w:type="spellStart"/>
      <w:r w:rsidRPr="00336CBA">
        <w:rPr>
          <w:rStyle w:val="Emphasis"/>
          <w:highlight w:val="green"/>
        </w:rPr>
        <w:t>Opinio</w:t>
      </w:r>
      <w:proofErr w:type="spellEnd"/>
      <w:r w:rsidRPr="00336CBA">
        <w:rPr>
          <w:rStyle w:val="Emphasis"/>
          <w:highlight w:val="green"/>
        </w:rPr>
        <w:t xml:space="preserve"> Juris</w:t>
      </w:r>
    </w:p>
    <w:p w14:paraId="7791885C" w14:textId="77777777" w:rsidR="00810731" w:rsidRDefault="00810731" w:rsidP="00810731">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sidRPr="00336CBA">
        <w:rPr>
          <w:highlight w:val="green"/>
          <w:u w:val="single"/>
        </w:rPr>
        <w:t>while</w:t>
      </w:r>
      <w:r>
        <w:rPr>
          <w:u w:val="single"/>
        </w:rPr>
        <w:t xml:space="preserve"> the existence of </w:t>
      </w:r>
      <w:proofErr w:type="spellStart"/>
      <w:r w:rsidRPr="00336CBA">
        <w:rPr>
          <w:highlight w:val="green"/>
          <w:u w:val="single"/>
        </w:rPr>
        <w:t>opinio</w:t>
      </w:r>
      <w:proofErr w:type="spellEnd"/>
      <w:r w:rsidRPr="00336CBA">
        <w:rPr>
          <w:highlight w:val="green"/>
          <w:u w:val="single"/>
        </w:rPr>
        <w:t xml:space="preserve"> juris may be </w:t>
      </w:r>
      <w:r w:rsidRPr="00336CBA">
        <w:rPr>
          <w:rStyle w:val="Emphasis"/>
          <w:highlight w:val="green"/>
        </w:rPr>
        <w:t>inferred</w:t>
      </w:r>
      <w:r>
        <w:rPr>
          <w:rStyle w:val="Emphasis"/>
        </w:rPr>
        <w:t xml:space="preserve"> from a general practice</w:t>
      </w:r>
      <w:r>
        <w:rPr>
          <w:u w:val="single"/>
        </w:rPr>
        <w:t xml:space="preserve">, </w:t>
      </w:r>
      <w:r w:rsidRPr="00336CBA">
        <w:rPr>
          <w:highlight w:val="green"/>
          <w:u w:val="single"/>
        </w:rPr>
        <w:t>the</w:t>
      </w:r>
      <w:r>
        <w:rPr>
          <w:u w:val="single"/>
        </w:rPr>
        <w:t xml:space="preserve"> International Court of Justice </w:t>
      </w:r>
      <w:r w:rsidRPr="00336CBA">
        <w:rPr>
          <w:highlight w:val="green"/>
          <w:u w:val="single"/>
        </w:rPr>
        <w:t>(ICJ) has</w:t>
      </w:r>
      <w:r>
        <w:rPr>
          <w:u w:val="single"/>
        </w:rPr>
        <w:t xml:space="preserve"> at times </w:t>
      </w:r>
      <w:r w:rsidRPr="00336CBA">
        <w:rPr>
          <w:highlight w:val="green"/>
          <w:u w:val="single"/>
        </w:rPr>
        <w:t xml:space="preserve">noted </w:t>
      </w:r>
      <w:r>
        <w:rPr>
          <w:u w:val="single"/>
        </w:rPr>
        <w:t xml:space="preserve">the </w:t>
      </w:r>
      <w:r w:rsidRPr="00336CBA">
        <w:rPr>
          <w:rStyle w:val="Emphasis"/>
          <w:highlight w:val="green"/>
        </w:rPr>
        <w:t xml:space="preserve">insufficiency </w:t>
      </w:r>
      <w:r>
        <w:rPr>
          <w:rStyle w:val="Emphasis"/>
        </w:rPr>
        <w:t>or inconclusiveness of such practice</w:t>
      </w:r>
      <w:r>
        <w:rPr>
          <w:u w:val="single"/>
        </w:rPr>
        <w:t xml:space="preserve">, instead seeking </w:t>
      </w:r>
      <w:r>
        <w:rPr>
          <w:rStyle w:val="Emphasis"/>
        </w:rPr>
        <w:t xml:space="preserve">confirmation that “[states’] conduct is ‘evidence of a belief that this practice is </w:t>
      </w:r>
      <w:r>
        <w:rPr>
          <w:rStyle w:val="Emphasis"/>
        </w:rPr>
        <w:lastRenderedPageBreak/>
        <w:t>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sidRPr="00336CBA">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sidRPr="00336CBA">
        <w:rPr>
          <w:rStyle w:val="Emphasis"/>
          <w:highlight w:val="green"/>
        </w:rPr>
        <w:t xml:space="preserve">contribute to socialized acceptance of </w:t>
      </w:r>
      <w:r>
        <w:rPr>
          <w:rStyle w:val="Emphasis"/>
        </w:rPr>
        <w:t xml:space="preserve">norms on </w:t>
      </w:r>
      <w:r w:rsidRPr="00336CBA">
        <w:rPr>
          <w:rStyle w:val="Emphasis"/>
          <w:highlight w:val="green"/>
        </w:rPr>
        <w:t>FOA, reassuring</w:t>
      </w:r>
      <w:r>
        <w:rPr>
          <w:rStyle w:val="Emphasis"/>
        </w:rPr>
        <w:t xml:space="preserve"> peer </w:t>
      </w:r>
      <w:r w:rsidRPr="00336CBA">
        <w:rPr>
          <w:rStyle w:val="Emphasis"/>
          <w:highlight w:val="green"/>
        </w:rPr>
        <w:t>countries</w:t>
      </w:r>
      <w:r>
        <w:rPr>
          <w:rStyle w:val="Emphasis"/>
        </w:rPr>
        <w:t xml:space="preserve"> that protecting rights to association </w:t>
      </w:r>
      <w:r w:rsidRPr="00336CBA">
        <w:rPr>
          <w:rStyle w:val="Emphasis"/>
          <w:highlight w:val="green"/>
        </w:rPr>
        <w:t xml:space="preserve">including </w:t>
      </w:r>
      <w:r>
        <w:rPr>
          <w:rStyle w:val="Emphasis"/>
        </w:rPr>
        <w:t xml:space="preserve">the </w:t>
      </w:r>
      <w:r w:rsidRPr="00336CBA">
        <w:rPr>
          <w:rStyle w:val="Emphasis"/>
          <w:highlight w:val="green"/>
        </w:rPr>
        <w:t>right to strike will not place them in</w:t>
      </w:r>
      <w:r>
        <w:rPr>
          <w:rStyle w:val="Emphasis"/>
        </w:rPr>
        <w:t xml:space="preserve"> an </w:t>
      </w:r>
      <w:r w:rsidRPr="00336CBA">
        <w:rPr>
          <w:rStyle w:val="Emphasis"/>
          <w:highlight w:val="green"/>
        </w:rPr>
        <w:t>inferior competitive position</w:t>
      </w:r>
      <w:r>
        <w:rPr>
          <w:u w:val="single"/>
        </w:rPr>
        <w:t>.</w:t>
      </w:r>
      <w:r>
        <w:rPr>
          <w:sz w:val="16"/>
        </w:rPr>
        <w:t>151</w:t>
      </w:r>
    </w:p>
    <w:p w14:paraId="2529361F" w14:textId="77777777" w:rsidR="00810731" w:rsidRDefault="00810731" w:rsidP="00810731">
      <w:pPr>
        <w:rPr>
          <w:rStyle w:val="Emphasis"/>
        </w:rPr>
      </w:pPr>
      <w:r>
        <w:rPr>
          <w:sz w:val="16"/>
        </w:rPr>
        <w:t xml:space="preserve">That said, the ICJ often does infer the existence of </w:t>
      </w:r>
      <w:proofErr w:type="spellStart"/>
      <w:r>
        <w:rPr>
          <w:sz w:val="16"/>
        </w:rPr>
        <w:t>opinio</w:t>
      </w:r>
      <w:proofErr w:type="spellEnd"/>
      <w:r>
        <w:rPr>
          <w:sz w:val="16"/>
        </w:rPr>
        <w:t xml:space="preserve"> juris from a general practice and/or from determinations by national or international tribunals.152 And there are ample reasons to draw such an inference here. To start, </w:t>
      </w:r>
      <w:r w:rsidRPr="00336CBA">
        <w:rPr>
          <w:highlight w:val="green"/>
          <w:u w:val="single"/>
        </w:rPr>
        <w:t>FOA is</w:t>
      </w:r>
      <w:r>
        <w:rPr>
          <w:u w:val="single"/>
        </w:rPr>
        <w:t xml:space="preserve"> </w:t>
      </w:r>
      <w:r>
        <w:rPr>
          <w:rStyle w:val="Emphasis"/>
        </w:rPr>
        <w:t xml:space="preserve">consciously </w:t>
      </w:r>
      <w:r w:rsidRPr="00336CBA">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sidRPr="00336CBA">
        <w:rPr>
          <w:highlight w:val="green"/>
          <w:u w:val="single"/>
        </w:rPr>
        <w:t xml:space="preserve">by </w:t>
      </w:r>
      <w:r w:rsidRPr="00336CBA">
        <w:rPr>
          <w:rStyle w:val="Emphasis"/>
          <w:highlight w:val="green"/>
        </w:rPr>
        <w:t>virtue of membership</w:t>
      </w:r>
      <w:r>
        <w:rPr>
          <w:u w:val="single"/>
        </w:rPr>
        <w:t xml:space="preserve"> itself. </w:t>
      </w:r>
      <w:r w:rsidRPr="00336CBA">
        <w:rPr>
          <w:highlight w:val="green"/>
          <w:u w:val="single"/>
        </w:rPr>
        <w:t>The ILO</w:t>
      </w:r>
      <w:r>
        <w:rPr>
          <w:u w:val="single"/>
        </w:rPr>
        <w:t xml:space="preserve"> Constitution </w:t>
      </w:r>
      <w:r w:rsidRPr="00336CBA">
        <w:rPr>
          <w:highlight w:val="green"/>
          <w:u w:val="single"/>
        </w:rPr>
        <w:t xml:space="preserve">expressly </w:t>
      </w:r>
      <w:r w:rsidRPr="00336CBA">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390E111D" w14:textId="77777777" w:rsidR="00810731" w:rsidRDefault="00810731" w:rsidP="00810731">
      <w:r>
        <w:rPr>
          <w:sz w:val="16"/>
        </w:rPr>
        <w:t xml:space="preserve">A second reason is that </w:t>
      </w:r>
      <w:r>
        <w:rPr>
          <w:u w:val="single"/>
        </w:rPr>
        <w:t xml:space="preserve">domestic law can </w:t>
      </w:r>
      <w:r>
        <w:rPr>
          <w:rStyle w:val="Emphasis"/>
        </w:rPr>
        <w:t xml:space="preserve">provide relevant evidence regarding the presence of </w:t>
      </w:r>
      <w:proofErr w:type="spellStart"/>
      <w:r>
        <w:rPr>
          <w:rStyle w:val="Emphasis"/>
        </w:rPr>
        <w:t>opinio</w:t>
      </w:r>
      <w:proofErr w:type="spellEnd"/>
      <w:r>
        <w:rPr>
          <w:rStyle w:val="Emphasis"/>
        </w:rPr>
        <w:t xml:space="preserve">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w:t>
      </w:r>
      <w:proofErr w:type="spellStart"/>
      <w:r>
        <w:rPr>
          <w:sz w:val="16"/>
        </w:rPr>
        <w:t>opinio</w:t>
      </w:r>
      <w:proofErr w:type="spellEnd"/>
      <w:r>
        <w:rPr>
          <w:sz w:val="16"/>
        </w:rPr>
        <w:t xml:space="preserve">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6BB354CF" w14:textId="77777777" w:rsidR="00810731" w:rsidRDefault="00810731" w:rsidP="00810731">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59C969C8" w14:textId="77777777" w:rsidR="00810731" w:rsidRDefault="00810731" w:rsidP="00810731">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w:t>
      </w:r>
      <w:r>
        <w:rPr>
          <w:u w:val="single"/>
        </w:rPr>
        <w:lastRenderedPageBreak/>
        <w:t xml:space="preserve">this may </w:t>
      </w:r>
      <w:r>
        <w:rPr>
          <w:rStyle w:val="Emphasis"/>
        </w:rPr>
        <w:t>evidence the existence of acceptance as law (</w:t>
      </w:r>
      <w:proofErr w:type="spellStart"/>
      <w:r>
        <w:rPr>
          <w:rStyle w:val="Emphasis"/>
        </w:rPr>
        <w:t>opinio</w:t>
      </w:r>
      <w:proofErr w:type="spellEnd"/>
      <w:r>
        <w:rPr>
          <w:rStyle w:val="Emphasis"/>
        </w:rPr>
        <w:t xml:space="preserve"> juris) in the absence of any explanation to the contrary</w:t>
      </w:r>
      <w:r>
        <w:rPr>
          <w:u w:val="single"/>
        </w:rPr>
        <w:t>.”</w:t>
      </w:r>
      <w:r>
        <w:rPr>
          <w:sz w:val="16"/>
        </w:rPr>
        <w:t>162</w:t>
      </w:r>
    </w:p>
    <w:p w14:paraId="1EEBFCBE" w14:textId="77777777" w:rsidR="00810731" w:rsidRDefault="00810731" w:rsidP="00810731">
      <w:pPr>
        <w:rPr>
          <w:sz w:val="16"/>
        </w:rPr>
      </w:pPr>
      <w:r>
        <w:rPr>
          <w:sz w:val="16"/>
        </w:rPr>
        <w:t xml:space="preserve">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w:t>
      </w:r>
      <w:proofErr w:type="gramStart"/>
      <w:r>
        <w:rPr>
          <w:sz w:val="16"/>
        </w:rPr>
        <w:t>particular relevance</w:t>
      </w:r>
      <w:proofErr w:type="gramEnd"/>
      <w:r>
        <w:rPr>
          <w:sz w:val="16"/>
        </w:rPr>
        <w:t xml:space="preserve"> to the U.S. setting, these expansions have included assuring the right to strike for public sector employees and prohibiting the hiring of replacements for strikers.165</w:t>
      </w:r>
    </w:p>
    <w:p w14:paraId="5E4BCBC1" w14:textId="77777777" w:rsidR="00810731" w:rsidRDefault="00810731" w:rsidP="00810731">
      <w:pPr>
        <w:rPr>
          <w:sz w:val="16"/>
        </w:rPr>
      </w:pPr>
      <w:r>
        <w:rPr>
          <w:sz w:val="16"/>
        </w:rPr>
        <w:t xml:space="preserve">A third reason to infer </w:t>
      </w:r>
      <w:proofErr w:type="spellStart"/>
      <w:r>
        <w:rPr>
          <w:sz w:val="16"/>
        </w:rPr>
        <w:t>opinio</w:t>
      </w:r>
      <w:proofErr w:type="spellEnd"/>
      <w:r>
        <w:rPr>
          <w:sz w:val="16"/>
        </w:rPr>
        <w:t xml:space="preserve"> juris (in addition to the centrality of FOA principles within the ILO Constitution and the strong evidence of FOA and </w:t>
      </w:r>
      <w:proofErr w:type="spellStart"/>
      <w:r>
        <w:rPr>
          <w:sz w:val="16"/>
        </w:rPr>
        <w:t>rightto</w:t>
      </w:r>
      <w:proofErr w:type="spellEnd"/>
      <w:r>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1CD496F0" w14:textId="77777777" w:rsidR="00810731" w:rsidRDefault="00810731" w:rsidP="00810731">
      <w:pPr>
        <w:rPr>
          <w:sz w:val="16"/>
        </w:rPr>
      </w:pPr>
      <w:r>
        <w:rPr>
          <w:sz w:val="16"/>
        </w:rPr>
        <w:t xml:space="preserve">In 2018, responding to a press briefing on a strike by U.N. employees following announced pay cuts, the Deputy Spokesman for the U.N. </w:t>
      </w:r>
      <w:proofErr w:type="spellStart"/>
      <w:r>
        <w:rPr>
          <w:sz w:val="16"/>
        </w:rPr>
        <w:t>SecretaryGeneral</w:t>
      </w:r>
      <w:proofErr w:type="spellEnd"/>
      <w:r>
        <w:rPr>
          <w:sz w:val="16"/>
        </w:rPr>
        <w:t xml:space="preserve"> reiterated the U.N. view that the right to strike is indeed CIL and did so in the context of the right being asserted by public employees not involved in the administration of the state:</w:t>
      </w:r>
    </w:p>
    <w:p w14:paraId="22AF3747" w14:textId="77777777" w:rsidR="00810731" w:rsidRDefault="00810731" w:rsidP="00810731">
      <w:pPr>
        <w:rPr>
          <w:sz w:val="16"/>
        </w:rPr>
      </w:pPr>
      <w:r>
        <w:rPr>
          <w:sz w:val="16"/>
        </w:rPr>
        <w:t xml:space="preserve">Question: Does the Secretary-General believe that U.N. staff have a right to take part in industrial action? </w:t>
      </w:r>
    </w:p>
    <w:p w14:paraId="36E85A36" w14:textId="77777777" w:rsidR="00810731" w:rsidRDefault="00810731" w:rsidP="00810731">
      <w:pPr>
        <w:rPr>
          <w:sz w:val="16"/>
        </w:rPr>
      </w:pPr>
      <w:r>
        <w:rPr>
          <w:sz w:val="16"/>
        </w:rPr>
        <w:t>Deputy Spokesman: We believe the right to strike is part of customary international law.167</w:t>
      </w:r>
    </w:p>
    <w:p w14:paraId="0AD9A509" w14:textId="77777777" w:rsidR="00810731" w:rsidRDefault="00810731" w:rsidP="00810731">
      <w:pPr>
        <w:rPr>
          <w:sz w:val="16"/>
        </w:rPr>
      </w:pPr>
      <w:r>
        <w:rPr>
          <w:sz w:val="16"/>
        </w:rPr>
        <w:t xml:space="preserve">These statements did not simply materialize in recent times. </w:t>
      </w:r>
      <w:r>
        <w:rPr>
          <w:u w:val="single"/>
        </w:rPr>
        <w:t>Two major U.N. Human Rights treaties—</w:t>
      </w:r>
      <w:r w:rsidRPr="00336CBA">
        <w:rPr>
          <w:highlight w:val="green"/>
          <w:u w:val="single"/>
        </w:rPr>
        <w:t xml:space="preserve">the </w:t>
      </w:r>
      <w:r w:rsidRPr="00336CBA">
        <w:rPr>
          <w:rStyle w:val="Emphasis"/>
          <w:highlight w:val="green"/>
        </w:rPr>
        <w:t>ICESCR and</w:t>
      </w:r>
      <w:r>
        <w:rPr>
          <w:rStyle w:val="Emphasis"/>
        </w:rPr>
        <w:t xml:space="preserve"> the </w:t>
      </w:r>
      <w:r w:rsidRPr="00336CBA">
        <w:rPr>
          <w:rStyle w:val="Emphasis"/>
          <w:highlight w:val="green"/>
        </w:rPr>
        <w:t>ICCPR</w:t>
      </w:r>
      <w:r>
        <w:rPr>
          <w:u w:val="single"/>
        </w:rPr>
        <w:t xml:space="preserve">—have been </w:t>
      </w:r>
      <w:r>
        <w:rPr>
          <w:rStyle w:val="Emphasis"/>
        </w:rPr>
        <w:t xml:space="preserve">interpreted by their relevant treaty bodies to </w:t>
      </w:r>
      <w:r w:rsidRPr="00336CBA">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5A9CEE75" w14:textId="77777777" w:rsidR="00810731" w:rsidRDefault="00810731" w:rsidP="00810731">
      <w:pPr>
        <w:rPr>
          <w:u w:val="single"/>
        </w:rPr>
      </w:pPr>
      <w:r>
        <w:rPr>
          <w:sz w:val="16"/>
        </w:rPr>
        <w:t xml:space="preserve">In sum, </w:t>
      </w:r>
      <w:r>
        <w:rPr>
          <w:u w:val="single"/>
        </w:rPr>
        <w:t xml:space="preserve">the principles of FOA including </w:t>
      </w:r>
      <w:r w:rsidRPr="00336CBA">
        <w:rPr>
          <w:highlight w:val="green"/>
          <w:u w:val="single"/>
        </w:rPr>
        <w:t>the right to strike</w:t>
      </w:r>
      <w:r>
        <w:rPr>
          <w:u w:val="single"/>
        </w:rPr>
        <w:t xml:space="preserve"> would appear to </w:t>
      </w:r>
      <w:r w:rsidRPr="00336CBA">
        <w:rPr>
          <w:rStyle w:val="Emphasis"/>
          <w:highlight w:val="green"/>
        </w:rPr>
        <w:t>satisfy</w:t>
      </w:r>
      <w:r>
        <w:rPr>
          <w:rStyle w:val="Emphasis"/>
        </w:rPr>
        <w:t xml:space="preserve"> both prongs of the </w:t>
      </w:r>
      <w:r w:rsidRPr="00336CBA">
        <w:rPr>
          <w:rStyle w:val="Emphasis"/>
          <w:highlight w:val="green"/>
        </w:rPr>
        <w:t>CIL</w:t>
      </w:r>
      <w:r>
        <w:rPr>
          <w:rStyle w:val="Emphasis"/>
        </w:rPr>
        <w:t xml:space="preserve"> test</w:t>
      </w:r>
      <w:r>
        <w:rPr>
          <w:u w:val="single"/>
        </w:rPr>
        <w:t xml:space="preserve">. </w:t>
      </w:r>
      <w:r>
        <w:rPr>
          <w:sz w:val="16"/>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w:t>
      </w:r>
      <w:proofErr w:type="gramStart"/>
      <w:r>
        <w:rPr>
          <w:sz w:val="16"/>
        </w:rPr>
        <w:t>and also</w:t>
      </w:r>
      <w:proofErr w:type="gramEnd"/>
      <w:r>
        <w:rPr>
          <w:sz w:val="16"/>
        </w:rPr>
        <w:t xml:space="preserve">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Pr>
          <w:sz w:val="16"/>
        </w:rPr>
        <w:t>opinio</w:t>
      </w:r>
      <w:proofErr w:type="spellEnd"/>
      <w:r>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5174F471" w14:textId="77777777" w:rsidR="00810731" w:rsidRDefault="00810731" w:rsidP="00810731"/>
    <w:p w14:paraId="0ED26926" w14:textId="77777777" w:rsidR="00810731" w:rsidRPr="00726A39" w:rsidRDefault="00810731" w:rsidP="00810731">
      <w:pPr>
        <w:pStyle w:val="Heading4"/>
        <w:rPr>
          <w:bCs w:val="0"/>
        </w:rPr>
      </w:pPr>
      <w:r w:rsidRPr="00726A39">
        <w:t xml:space="preserve">That prevents </w:t>
      </w:r>
      <w:r w:rsidRPr="00726A39">
        <w:rPr>
          <w:u w:val="single"/>
        </w:rPr>
        <w:t>harmonization</w:t>
      </w:r>
      <w:r w:rsidRPr="00726A39">
        <w:t xml:space="preserve"> of norms and throws the </w:t>
      </w:r>
      <w:r w:rsidRPr="00726A39">
        <w:rPr>
          <w:u w:val="single"/>
        </w:rPr>
        <w:t>functioning</w:t>
      </w:r>
      <w:r w:rsidRPr="00726A39">
        <w:t xml:space="preserve"> of international institutions into question – prefer </w:t>
      </w:r>
      <w:r w:rsidRPr="00726A39">
        <w:rPr>
          <w:u w:val="single"/>
        </w:rPr>
        <w:t>empirics</w:t>
      </w:r>
      <w:r w:rsidRPr="00726A39">
        <w:t>.</w:t>
      </w:r>
    </w:p>
    <w:p w14:paraId="39187EF8" w14:textId="77777777" w:rsidR="00810731" w:rsidRDefault="00810731" w:rsidP="00810731">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lastRenderedPageBreak/>
        <w:t xml:space="preserve">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t>Labour</w:t>
      </w:r>
      <w:proofErr w:type="spellEnd"/>
      <w:r>
        <w:t xml:space="preserve">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w:t>
      </w:r>
      <w:proofErr w:type="gramStart"/>
      <w:r>
        <w:t>furthermore</w:t>
      </w:r>
      <w:proofErr w:type="gramEnd"/>
      <w: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t>Programme</w:t>
      </w:r>
      <w:proofErr w:type="spellEnd"/>
      <w:r>
        <w:t xml:space="preserve">) and has taught as adjunct professor at the University of Luxembourg between 2011 and 2016; “Book Review,” European </w:t>
      </w:r>
      <w:proofErr w:type="spellStart"/>
      <w:r>
        <w:t>Labour</w:t>
      </w:r>
      <w:proofErr w:type="spellEnd"/>
      <w:r>
        <w:t xml:space="preserve"> Law Journal, </w:t>
      </w:r>
      <w:hyperlink r:id="rId12" w:history="1">
        <w:r>
          <w:rPr>
            <w:rStyle w:val="Hyperlink"/>
            <w:color w:val="000000"/>
          </w:rPr>
          <w:t>https://sci-hub.se/https://doi.org/10.1177/2031952521994412</w:t>
        </w:r>
      </w:hyperlink>
      <w:r>
        <w:t>] Justin</w:t>
      </w:r>
    </w:p>
    <w:p w14:paraId="7BCBB15A" w14:textId="77777777" w:rsidR="00810731" w:rsidRDefault="00810731" w:rsidP="00810731">
      <w:pPr>
        <w:rPr>
          <w:rStyle w:val="Emphasis"/>
        </w:rPr>
      </w:pPr>
      <w:r>
        <w:rPr>
          <w:sz w:val="16"/>
        </w:rPr>
        <w:t xml:space="preserve">For several decades, </w:t>
      </w:r>
      <w:r>
        <w:rPr>
          <w:u w:val="single"/>
        </w:rPr>
        <w:t xml:space="preserve">the right to strike has been one of the </w:t>
      </w:r>
      <w:r>
        <w:rPr>
          <w:rStyle w:val="Emphasis"/>
        </w:rPr>
        <w:t xml:space="preserve">most controversial parts of the law of the International </w:t>
      </w:r>
      <w:proofErr w:type="spellStart"/>
      <w:r>
        <w:rPr>
          <w:rStyle w:val="Emphasis"/>
        </w:rPr>
        <w:t>Labour</w:t>
      </w:r>
      <w:proofErr w:type="spellEnd"/>
      <w:r>
        <w:rPr>
          <w:rStyle w:val="Emphasis"/>
        </w:rPr>
        <w:t xml:space="preserve"> </w:t>
      </w:r>
      <w:proofErr w:type="spellStart"/>
      <w:r>
        <w:rPr>
          <w:rStyle w:val="Emphasis"/>
        </w:rPr>
        <w:t>Organisation</w:t>
      </w:r>
      <w:proofErr w:type="spellEnd"/>
      <w:r>
        <w:rPr>
          <w:sz w:val="16"/>
        </w:rPr>
        <w:t xml:space="preserve"> (ILO). Even though it has not been explicitly enshrined in the Conventions on the right to freedom of association (especially not in Convention 87 on Freedom of Association and Protection of the Right to </w:t>
      </w:r>
      <w:proofErr w:type="spellStart"/>
      <w:r>
        <w:rPr>
          <w:sz w:val="16"/>
        </w:rPr>
        <w:t>Organise</w:t>
      </w:r>
      <w:proofErr w:type="spellEnd"/>
      <w:r>
        <w:rPr>
          <w:sz w:val="16"/>
        </w:rPr>
        <w:t xml:space="preserve"> (1948) and in Convention 98 on the Application of the Principles of the Right to </w:t>
      </w:r>
      <w:proofErr w:type="spellStart"/>
      <w:r>
        <w:rPr>
          <w:sz w:val="16"/>
        </w:rPr>
        <w:t>Organise</w:t>
      </w:r>
      <w:proofErr w:type="spellEnd"/>
      <w:r>
        <w:rPr>
          <w:sz w:val="16"/>
        </w:rPr>
        <w:t xml:space="preserve"> and to Bargain Collectively (1949)), since the early 1950s, </w:t>
      </w:r>
      <w:r>
        <w:rPr>
          <w:u w:val="single"/>
        </w:rPr>
        <w:t xml:space="preserve">the </w:t>
      </w:r>
      <w:r w:rsidRPr="00336CBA">
        <w:rPr>
          <w:highlight w:val="green"/>
          <w:u w:val="single"/>
        </w:rPr>
        <w:t xml:space="preserve">ILO </w:t>
      </w:r>
      <w:r>
        <w:rPr>
          <w:u w:val="single"/>
        </w:rPr>
        <w:t xml:space="preserve">supervisory </w:t>
      </w:r>
      <w:r w:rsidRPr="00336CBA">
        <w:rPr>
          <w:highlight w:val="green"/>
          <w:u w:val="single"/>
        </w:rPr>
        <w:t xml:space="preserve">bodies have </w:t>
      </w:r>
      <w:proofErr w:type="spellStart"/>
      <w:r w:rsidRPr="00336CBA">
        <w:rPr>
          <w:rStyle w:val="Emphasis"/>
          <w:highlight w:val="green"/>
        </w:rPr>
        <w:t>recognised</w:t>
      </w:r>
      <w:proofErr w:type="spellEnd"/>
      <w:r w:rsidRPr="00336CBA">
        <w:rPr>
          <w:rStyle w:val="Emphasis"/>
          <w:highlight w:val="green"/>
        </w:rPr>
        <w:t xml:space="preserve">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sidRPr="00336CBA">
        <w:rPr>
          <w:rStyle w:val="Emphasis"/>
          <w:highlight w:val="green"/>
        </w:rPr>
        <w:t>Convention 87</w:t>
      </w:r>
      <w:r>
        <w:rPr>
          <w:rStyle w:val="Emphasis"/>
        </w:rPr>
        <w:t xml:space="preserve"> also </w:t>
      </w:r>
      <w:r w:rsidRPr="00336CBA">
        <w:rPr>
          <w:rStyle w:val="Emphasis"/>
          <w:highlight w:val="green"/>
        </w:rPr>
        <w:t>guarantees the right to strike</w:t>
      </w:r>
      <w:r>
        <w:rPr>
          <w:sz w:val="16"/>
        </w:rPr>
        <w:t xml:space="preserve">, and has developed, since then, detailed ‘case law’ which has been </w:t>
      </w:r>
      <w:proofErr w:type="spellStart"/>
      <w:r>
        <w:rPr>
          <w:sz w:val="16"/>
        </w:rPr>
        <w:t>summarised</w:t>
      </w:r>
      <w:proofErr w:type="spellEnd"/>
      <w:r>
        <w:rPr>
          <w:sz w:val="16"/>
        </w:rPr>
        <w:t xml:space="preserve"> by the International </w:t>
      </w:r>
      <w:proofErr w:type="spellStart"/>
      <w:r>
        <w:rPr>
          <w:sz w:val="16"/>
        </w:rPr>
        <w:t>Labour</w:t>
      </w:r>
      <w:proofErr w:type="spellEnd"/>
      <w:r>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336CBA">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w:t>
      </w:r>
      <w:proofErr w:type="spellStart"/>
      <w:r>
        <w:rPr>
          <w:sz w:val="16"/>
        </w:rPr>
        <w:t>Labour</w:t>
      </w:r>
      <w:proofErr w:type="spellEnd"/>
      <w:r>
        <w:rPr>
          <w:sz w:val="16"/>
        </w:rPr>
        <w:t xml:space="preserve"> Conference (ILC) </w:t>
      </w:r>
      <w:r w:rsidRPr="00336CBA">
        <w:rPr>
          <w:highlight w:val="green"/>
          <w:u w:val="single"/>
        </w:rPr>
        <w:t>in 1994, it was</w:t>
      </w:r>
      <w:r>
        <w:rPr>
          <w:u w:val="single"/>
        </w:rPr>
        <w:t xml:space="preserve"> </w:t>
      </w:r>
      <w:r>
        <w:rPr>
          <w:rStyle w:val="Emphasis"/>
        </w:rPr>
        <w:t xml:space="preserve">already </w:t>
      </w:r>
      <w:r w:rsidRPr="00336CBA">
        <w:rPr>
          <w:rStyle w:val="Emphasis"/>
          <w:highlight w:val="green"/>
        </w:rPr>
        <w:t>being challenged</w:t>
      </w:r>
      <w:r>
        <w:rPr>
          <w:rStyle w:val="Emphasis"/>
        </w:rPr>
        <w:t xml:space="preserve"> by the employers’ group</w:t>
      </w:r>
      <w:r>
        <w:rPr>
          <w:sz w:val="16"/>
        </w:rPr>
        <w:t xml:space="preserve">.4 But </w:t>
      </w:r>
      <w:r w:rsidRPr="00336CBA">
        <w:rPr>
          <w:highlight w:val="green"/>
          <w:u w:val="single"/>
        </w:rPr>
        <w:t>the Rubicon was</w:t>
      </w:r>
      <w:r>
        <w:rPr>
          <w:u w:val="single"/>
        </w:rPr>
        <w:t xml:space="preserve"> definitely </w:t>
      </w:r>
      <w:r w:rsidRPr="00336CBA">
        <w:rPr>
          <w:rStyle w:val="Emphasis"/>
          <w:highlight w:val="green"/>
        </w:rPr>
        <w:t>crossed in 2012</w:t>
      </w:r>
      <w:r w:rsidRPr="00336CBA">
        <w:rPr>
          <w:highlight w:val="green"/>
          <w:u w:val="single"/>
        </w:rPr>
        <w:t>, when</w:t>
      </w:r>
      <w:r>
        <w:rPr>
          <w:u w:val="single"/>
        </w:rPr>
        <w:t xml:space="preserve"> the </w:t>
      </w:r>
      <w:r w:rsidRPr="00336CBA">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sidRPr="00336CBA">
        <w:rPr>
          <w:highlight w:val="green"/>
          <w:u w:val="single"/>
        </w:rPr>
        <w:t>refused</w:t>
      </w:r>
      <w:r>
        <w:rPr>
          <w:u w:val="single"/>
        </w:rPr>
        <w:t xml:space="preserve">, for the first time, </w:t>
      </w:r>
      <w:r w:rsidRPr="00336CBA">
        <w:rPr>
          <w:highlight w:val="green"/>
          <w:u w:val="single"/>
        </w:rPr>
        <w:t>to deal</w:t>
      </w:r>
      <w:r>
        <w:rPr>
          <w:sz w:val="16"/>
        </w:rPr>
        <w:t>—as it had done previously—</w:t>
      </w:r>
      <w:r w:rsidRPr="00336CBA">
        <w:rPr>
          <w:highlight w:val="green"/>
          <w:u w:val="single"/>
        </w:rPr>
        <w:t>with</w:t>
      </w:r>
      <w:r>
        <w:rPr>
          <w:u w:val="single"/>
        </w:rPr>
        <w:t xml:space="preserve"> a list of </w:t>
      </w:r>
      <w:r w:rsidRPr="00336CBA">
        <w:rPr>
          <w:highlight w:val="green"/>
          <w:u w:val="single"/>
        </w:rPr>
        <w:t>Member States that</w:t>
      </w:r>
      <w:r>
        <w:rPr>
          <w:u w:val="single"/>
        </w:rPr>
        <w:t xml:space="preserve"> had </w:t>
      </w:r>
      <w:r>
        <w:rPr>
          <w:rStyle w:val="Emphasis"/>
        </w:rPr>
        <w:t xml:space="preserve">seriously </w:t>
      </w:r>
      <w:r w:rsidRPr="00336CBA">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sidRPr="00336CBA">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sidRPr="00336CBA">
        <w:rPr>
          <w:highlight w:val="green"/>
          <w:u w:val="single"/>
        </w:rPr>
        <w:t xml:space="preserve">This </w:t>
      </w:r>
      <w:r>
        <w:rPr>
          <w:u w:val="single"/>
        </w:rPr>
        <w:t xml:space="preserve">incident temporarily </w:t>
      </w:r>
      <w:r w:rsidRPr="00336CBA">
        <w:rPr>
          <w:highlight w:val="green"/>
          <w:u w:val="single"/>
        </w:rPr>
        <w:t xml:space="preserve">resulted in an </w:t>
      </w:r>
      <w:r w:rsidRPr="00336CBA">
        <w:rPr>
          <w:rStyle w:val="Emphasis"/>
          <w:highlight w:val="green"/>
        </w:rPr>
        <w:t>institutional crisis</w:t>
      </w:r>
      <w:r>
        <w:rPr>
          <w:rStyle w:val="Emphasis"/>
        </w:rPr>
        <w:t xml:space="preserve"> within the ILO supervisory system</w:t>
      </w:r>
      <w:r>
        <w:rPr>
          <w:u w:val="single"/>
        </w:rPr>
        <w:t xml:space="preserve">, </w:t>
      </w:r>
      <w:r w:rsidRPr="00336CBA">
        <w:rPr>
          <w:highlight w:val="green"/>
          <w:u w:val="single"/>
        </w:rPr>
        <w:t>since the ILO’s</w:t>
      </w:r>
      <w:r>
        <w:rPr>
          <w:u w:val="single"/>
        </w:rPr>
        <w:t xml:space="preserve"> tripartite </w:t>
      </w:r>
      <w:r w:rsidRPr="00336CBA">
        <w:rPr>
          <w:highlight w:val="green"/>
          <w:u w:val="single"/>
        </w:rPr>
        <w:t xml:space="preserve">structure </w:t>
      </w:r>
      <w:r>
        <w:rPr>
          <w:u w:val="single"/>
        </w:rPr>
        <w:t xml:space="preserve">which </w:t>
      </w:r>
      <w:r>
        <w:rPr>
          <w:rStyle w:val="Emphasis"/>
        </w:rPr>
        <w:t xml:space="preserve">underlies the constitution of the ILO </w:t>
      </w:r>
      <w:r w:rsidRPr="00336CBA">
        <w:rPr>
          <w:rStyle w:val="Emphasis"/>
          <w:highlight w:val="green"/>
        </w:rPr>
        <w:t>presupposes</w:t>
      </w:r>
      <w:r>
        <w:rPr>
          <w:rStyle w:val="Emphasis"/>
        </w:rPr>
        <w:t xml:space="preserve"> that the three </w:t>
      </w:r>
      <w:r w:rsidRPr="00336CBA">
        <w:rPr>
          <w:rStyle w:val="Emphasis"/>
          <w:highlight w:val="green"/>
        </w:rPr>
        <w:t>constituents cooperate in good faith</w:t>
      </w:r>
      <w:r>
        <w:rPr>
          <w:u w:val="single"/>
        </w:rPr>
        <w:t xml:space="preserve"> within the </w:t>
      </w:r>
      <w:proofErr w:type="spellStart"/>
      <w:r>
        <w:rPr>
          <w:u w:val="single"/>
        </w:rPr>
        <w:t>organisation’s</w:t>
      </w:r>
      <w:proofErr w:type="spellEnd"/>
      <w:r>
        <w:rPr>
          <w:u w:val="single"/>
        </w:rPr>
        <w:t xml:space="preserve"> bodies</w:t>
      </w:r>
      <w:r>
        <w:rPr>
          <w:sz w:val="16"/>
        </w:rPr>
        <w:t xml:space="preserve">. An attitude of </w:t>
      </w:r>
      <w:r w:rsidRPr="00336CBA">
        <w:rPr>
          <w:highlight w:val="green"/>
          <w:u w:val="single"/>
        </w:rPr>
        <w:t xml:space="preserve">refusal on the </w:t>
      </w:r>
      <w:r w:rsidRPr="00336CBA">
        <w:rPr>
          <w:rStyle w:val="Emphasis"/>
          <w:highlight w:val="green"/>
        </w:rPr>
        <w:t>part of only one</w:t>
      </w:r>
      <w:r>
        <w:rPr>
          <w:rStyle w:val="Emphasis"/>
        </w:rPr>
        <w:t xml:space="preserve"> of the </w:t>
      </w:r>
      <w:r w:rsidRPr="00336CBA">
        <w:rPr>
          <w:rStyle w:val="Emphasis"/>
          <w:highlight w:val="green"/>
        </w:rPr>
        <w:t>constituents</w:t>
      </w:r>
      <w:r>
        <w:rPr>
          <w:u w:val="single"/>
        </w:rPr>
        <w:t xml:space="preserve"> therefore necessarily </w:t>
      </w:r>
      <w:r w:rsidRPr="00336CBA">
        <w:rPr>
          <w:highlight w:val="green"/>
          <w:u w:val="single"/>
        </w:rPr>
        <w:t xml:space="preserve">brings into question the </w:t>
      </w:r>
      <w:r w:rsidRPr="00336CBA">
        <w:rPr>
          <w:rStyle w:val="Emphasis"/>
          <w:highlight w:val="green"/>
        </w:rPr>
        <w:t>functioning of the ILO</w:t>
      </w:r>
      <w:r>
        <w:rPr>
          <w:rStyle w:val="Emphasis"/>
        </w:rPr>
        <w:t>.</w:t>
      </w:r>
    </w:p>
    <w:p w14:paraId="505FD1EA" w14:textId="77777777" w:rsidR="00810731" w:rsidRDefault="00810731" w:rsidP="00810731"/>
    <w:p w14:paraId="0704E08B" w14:textId="77777777" w:rsidR="00810731" w:rsidRPr="00726A39" w:rsidRDefault="00810731" w:rsidP="00810731">
      <w:pPr>
        <w:pStyle w:val="Heading4"/>
        <w:rPr>
          <w:bCs w:val="0"/>
        </w:rPr>
      </w:pPr>
      <w:r w:rsidRPr="00726A39">
        <w:rPr>
          <w:u w:val="single"/>
        </w:rPr>
        <w:lastRenderedPageBreak/>
        <w:t>Harmonizing</w:t>
      </w:r>
      <w:r w:rsidRPr="00726A39">
        <w:t xml:space="preserve"> international labor standards are key to </w:t>
      </w:r>
      <w:r w:rsidRPr="00726A39">
        <w:rPr>
          <w:u w:val="single"/>
        </w:rPr>
        <w:t>Sustainable Development Goals</w:t>
      </w:r>
      <w:r w:rsidRPr="00726A39">
        <w:t xml:space="preserve"> – compliance is </w:t>
      </w:r>
      <w:r w:rsidRPr="00726A39">
        <w:rPr>
          <w:u w:val="single"/>
        </w:rPr>
        <w:t>key</w:t>
      </w:r>
      <w:r w:rsidRPr="00726A39">
        <w:t>.</w:t>
      </w:r>
    </w:p>
    <w:p w14:paraId="6126E280" w14:textId="77777777" w:rsidR="00810731" w:rsidRDefault="00810731" w:rsidP="00810731">
      <w:r>
        <w:rPr>
          <w:rStyle w:val="Style13ptBold"/>
        </w:rPr>
        <w:t>ILO 15</w:t>
      </w:r>
      <w:r>
        <w:t xml:space="preserve"> [International Labor Organization; The International </w:t>
      </w:r>
      <w:proofErr w:type="spellStart"/>
      <w:r>
        <w:t>Labour</w:t>
      </w:r>
      <w:proofErr w:type="spellEnd"/>
      <w:r>
        <w:t xml:space="preserve"> Organization is a United Nations agency whose mandate is to advance social and economic justice through setting international </w:t>
      </w:r>
      <w:proofErr w:type="spellStart"/>
      <w:r>
        <w:t>labour</w:t>
      </w:r>
      <w:proofErr w:type="spellEnd"/>
      <w:r>
        <w:t xml:space="preserve"> standards. Founded in October 1919 under the League of Nations, it is the first and oldest </w:t>
      </w:r>
      <w:proofErr w:type="spellStart"/>
      <w:r>
        <w:t>specialised</w:t>
      </w:r>
      <w:proofErr w:type="spellEnd"/>
      <w:r>
        <w:t xml:space="preserve"> agency of the UN; “The benefits of International </w:t>
      </w:r>
      <w:proofErr w:type="spellStart"/>
      <w:r>
        <w:t>Labour</w:t>
      </w:r>
      <w:proofErr w:type="spellEnd"/>
      <w:r>
        <w:t xml:space="preserve"> Standards,” No date stated but most recent event cited is 2015, </w:t>
      </w:r>
      <w:hyperlink r:id="rId13" w:history="1">
        <w:r>
          <w:rPr>
            <w:rStyle w:val="Hyperlink"/>
            <w:color w:val="000000"/>
          </w:rPr>
          <w:t>https://www.ilo.org/global/standards/introduction-to-international-labour-standards/the-benefits-of-international-labour-standards/lang--en/index.htm</w:t>
        </w:r>
      </w:hyperlink>
      <w:r>
        <w:t xml:space="preserve">] Justin </w:t>
      </w:r>
    </w:p>
    <w:p w14:paraId="2BCC3692" w14:textId="77777777" w:rsidR="00810731" w:rsidRDefault="00810731" w:rsidP="00810731">
      <w:pPr>
        <w:rPr>
          <w:u w:val="single"/>
        </w:rPr>
      </w:pPr>
      <w:r>
        <w:rPr>
          <w:sz w:val="16"/>
        </w:rPr>
        <w:t xml:space="preserve">International </w:t>
      </w:r>
      <w:proofErr w:type="spellStart"/>
      <w:r>
        <w:rPr>
          <w:sz w:val="16"/>
        </w:rPr>
        <w:t>labour</w:t>
      </w:r>
      <w:proofErr w:type="spellEnd"/>
      <w:r>
        <w:rPr>
          <w:sz w:val="16"/>
        </w:rPr>
        <w:t xml:space="preserve"> standards are first and foremost about the development of people as human beings. In the Declaration of Philadelphia (1944), the international community recognized that “</w:t>
      </w:r>
      <w:proofErr w:type="spellStart"/>
      <w:r>
        <w:rPr>
          <w:sz w:val="16"/>
        </w:rPr>
        <w:t>labour</w:t>
      </w:r>
      <w:proofErr w:type="spellEnd"/>
      <w:r>
        <w:rPr>
          <w:sz w:val="16"/>
        </w:rPr>
        <w:t xml:space="preserve"> is not a commodity”. </w:t>
      </w:r>
      <w:proofErr w:type="spellStart"/>
      <w:r>
        <w:rPr>
          <w:sz w:val="16"/>
        </w:rPr>
        <w:t>Labour</w:t>
      </w:r>
      <w:proofErr w:type="spellEnd"/>
      <w:r>
        <w:rPr>
          <w:sz w:val="16"/>
        </w:rPr>
        <w:t xml:space="preserve"> is not an inanimate product, like an apple or a television set, that can be negotiated for the highest profit or the lowest price. Work is part of everyone’s daily life and is crucial to a person’s dignity, </w:t>
      </w:r>
      <w:proofErr w:type="gramStart"/>
      <w:r>
        <w:rPr>
          <w:sz w:val="16"/>
        </w:rPr>
        <w:t>well-being</w:t>
      </w:r>
      <w:proofErr w:type="gramEnd"/>
      <w:r>
        <w:rPr>
          <w:sz w:val="16"/>
        </w:rPr>
        <w:t xml:space="preserve"> and development as a human being. Economic development should include the creation of jobs and working conditions in which people can work in freedom, </w:t>
      </w:r>
      <w:proofErr w:type="gramStart"/>
      <w:r>
        <w:rPr>
          <w:sz w:val="16"/>
        </w:rPr>
        <w:t>safety</w:t>
      </w:r>
      <w:proofErr w:type="gramEnd"/>
      <w:r>
        <w:rPr>
          <w:sz w:val="16"/>
        </w:rPr>
        <w:t xml:space="preserve">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proofErr w:type="spellStart"/>
      <w:r w:rsidRPr="00336CBA">
        <w:rPr>
          <w:rStyle w:val="Emphasis"/>
          <w:highlight w:val="green"/>
        </w:rPr>
        <w:t>labour</w:t>
      </w:r>
      <w:proofErr w:type="spellEnd"/>
      <w:r w:rsidRPr="00336CBA">
        <w:rPr>
          <w:rStyle w:val="Emphasis"/>
          <w:highlight w:val="green"/>
        </w:rPr>
        <w:t xml:space="preserve">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sidRPr="00336CBA">
        <w:rPr>
          <w:highlight w:val="green"/>
          <w:u w:val="single"/>
        </w:rPr>
        <w:t xml:space="preserve">is a </w:t>
      </w:r>
      <w:r w:rsidRPr="00336CBA">
        <w:rPr>
          <w:rStyle w:val="Emphasis"/>
          <w:highlight w:val="green"/>
        </w:rPr>
        <w:t>means of achieving</w:t>
      </w:r>
      <w:r>
        <w:rPr>
          <w:u w:val="single"/>
        </w:rPr>
        <w:t xml:space="preserve"> the specific </w:t>
      </w:r>
      <w:r>
        <w:rPr>
          <w:rStyle w:val="Emphasis"/>
        </w:rPr>
        <w:t xml:space="preserve">targets of the new international </w:t>
      </w:r>
      <w:proofErr w:type="spellStart"/>
      <w:r>
        <w:rPr>
          <w:rStyle w:val="Emphasis"/>
        </w:rPr>
        <w:t>programme</w:t>
      </w:r>
      <w:proofErr w:type="spellEnd"/>
      <w:r>
        <w:rPr>
          <w:u w:val="single"/>
        </w:rPr>
        <w:t xml:space="preserve"> of </w:t>
      </w:r>
      <w:r w:rsidRPr="00336CBA">
        <w:rPr>
          <w:rStyle w:val="Emphasis"/>
          <w:sz w:val="24"/>
          <w:highlight w:val="green"/>
        </w:rPr>
        <w:t>sustainable development</w:t>
      </w:r>
      <w:r>
        <w:rPr>
          <w:sz w:val="16"/>
        </w:rPr>
        <w:t xml:space="preserve">. At the United Nations General Assembly in September 2015, </w:t>
      </w:r>
      <w:r w:rsidRPr="00336CBA">
        <w:rPr>
          <w:rStyle w:val="Emphasis"/>
          <w:highlight w:val="green"/>
        </w:rPr>
        <w:t>decent</w:t>
      </w:r>
      <w:r w:rsidRPr="00336CBA">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sidRPr="00336CBA">
        <w:rPr>
          <w:highlight w:val="green"/>
          <w:u w:val="single"/>
        </w:rPr>
        <w:t>became</w:t>
      </w:r>
      <w:r>
        <w:rPr>
          <w:u w:val="single"/>
        </w:rPr>
        <w:t xml:space="preserve"> the </w:t>
      </w:r>
      <w:r w:rsidRPr="00336CBA">
        <w:rPr>
          <w:rStyle w:val="Emphasis"/>
          <w:highlight w:val="green"/>
        </w:rPr>
        <w:t>central</w:t>
      </w:r>
      <w:r>
        <w:rPr>
          <w:rStyle w:val="Emphasis"/>
        </w:rPr>
        <w:t xml:space="preserve"> elements </w:t>
      </w:r>
      <w:r w:rsidRPr="00336CBA">
        <w:rPr>
          <w:rStyle w:val="Emphasis"/>
          <w:highlight w:val="green"/>
        </w:rPr>
        <w:t xml:space="preserve">of </w:t>
      </w:r>
      <w:r w:rsidRPr="00DF6040">
        <w:rPr>
          <w:rStyle w:val="Emphasis"/>
        </w:rPr>
        <w:t xml:space="preserve">the new </w:t>
      </w:r>
      <w:r w:rsidRPr="00336CBA">
        <w:rPr>
          <w:rStyle w:val="Emphasis"/>
          <w:sz w:val="24"/>
          <w:highlight w:val="green"/>
        </w:rPr>
        <w:t xml:space="preserve">Sustainable Development </w:t>
      </w:r>
      <w:r w:rsidRPr="00DF6040">
        <w:rPr>
          <w:rStyle w:val="Emphasis"/>
          <w:sz w:val="24"/>
        </w:rPr>
        <w:t>Agenda</w:t>
      </w:r>
      <w:r>
        <w:rPr>
          <w:sz w:val="24"/>
          <w:u w:val="single"/>
        </w:rPr>
        <w:t xml:space="preserve"> </w:t>
      </w:r>
      <w:proofErr w:type="gramStart"/>
      <w:r>
        <w:rPr>
          <w:u w:val="single"/>
        </w:rPr>
        <w:t>2030</w:t>
      </w:r>
      <w:r>
        <w:rPr>
          <w:sz w:val="16"/>
        </w:rPr>
        <w:t xml:space="preserve"> .</w:t>
      </w:r>
      <w:proofErr w:type="gramEnd"/>
      <w:r>
        <w:rPr>
          <w:sz w:val="16"/>
        </w:rPr>
        <w:t xml:space="preserve"> Goal 8 of the 2030 Agenda </w:t>
      </w:r>
      <w:r>
        <w:rPr>
          <w:u w:val="single"/>
        </w:rPr>
        <w:t xml:space="preserve">calls for the </w:t>
      </w:r>
      <w:r>
        <w:rPr>
          <w:rStyle w:val="Emphasis"/>
        </w:rPr>
        <w:t xml:space="preserve">promotion of sustained, </w:t>
      </w:r>
      <w:proofErr w:type="gramStart"/>
      <w:r>
        <w:rPr>
          <w:rStyle w:val="Emphasis"/>
        </w:rPr>
        <w:t>inclusive</w:t>
      </w:r>
      <w:proofErr w:type="gramEnd"/>
      <w:r>
        <w:rPr>
          <w:rStyle w:val="Emphasis"/>
        </w:rPr>
        <w:t xml:space="preserve"> and sustainable economic growth</w:t>
      </w:r>
      <w:r>
        <w:rPr>
          <w:sz w:val="16"/>
        </w:rPr>
        <w:t xml:space="preserve">, </w:t>
      </w:r>
      <w:r>
        <w:rPr>
          <w:u w:val="single"/>
        </w:rPr>
        <w:t>full and productive employment and decent work for all</w:t>
      </w:r>
      <w:r>
        <w:rPr>
          <w:sz w:val="16"/>
        </w:rPr>
        <w:t xml:space="preserve">. Moreover, </w:t>
      </w:r>
      <w:r>
        <w:rPr>
          <w:u w:val="single"/>
        </w:rPr>
        <w:t xml:space="preserve">the principal elements of decent work are broadly incorporated into the targets of </w:t>
      </w:r>
      <w:proofErr w:type="gramStart"/>
      <w:r>
        <w:rPr>
          <w:u w:val="single"/>
        </w:rPr>
        <w:t>a large number of</w:t>
      </w:r>
      <w:proofErr w:type="gramEnd"/>
      <w:r>
        <w:rPr>
          <w:u w:val="single"/>
        </w:rPr>
        <w:t xml:space="preserve"> the 16 Goals of the United Nations new vision of development.</w:t>
      </w:r>
      <w:r>
        <w:rPr>
          <w:sz w:val="16"/>
        </w:rPr>
        <w:t xml:space="preserve"> An </w:t>
      </w:r>
      <w:r>
        <w:rPr>
          <w:u w:val="single"/>
        </w:rPr>
        <w:t xml:space="preserve">international legal framework for fair and stable globalization </w:t>
      </w:r>
      <w:r w:rsidRPr="00336CBA">
        <w:rPr>
          <w:highlight w:val="green"/>
          <w:u w:val="single"/>
        </w:rPr>
        <w:t>Achieving</w:t>
      </w:r>
      <w:r>
        <w:rPr>
          <w:u w:val="single"/>
        </w:rPr>
        <w:t xml:space="preserve"> the goal of </w:t>
      </w:r>
      <w:r w:rsidRPr="00336CBA">
        <w:rPr>
          <w:highlight w:val="green"/>
          <w:u w:val="single"/>
        </w:rPr>
        <w:t>decent work</w:t>
      </w:r>
      <w:r>
        <w:rPr>
          <w:u w:val="single"/>
        </w:rPr>
        <w:t xml:space="preserve"> in the globalized economy </w:t>
      </w:r>
      <w:r w:rsidRPr="00336CBA">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w:t>
      </w:r>
      <w:proofErr w:type="gramStart"/>
      <w:r>
        <w:rPr>
          <w:sz w:val="16"/>
        </w:rPr>
        <w:t>rights</w:t>
      </w:r>
      <w:proofErr w:type="gramEnd"/>
      <w:r>
        <w:rPr>
          <w:sz w:val="16"/>
        </w:rPr>
        <w:t xml:space="preserve"> and </w:t>
      </w:r>
      <w:proofErr w:type="spellStart"/>
      <w:r>
        <w:rPr>
          <w:sz w:val="16"/>
        </w:rPr>
        <w:t>labour</w:t>
      </w:r>
      <w:proofErr w:type="spellEnd"/>
      <w:r>
        <w:rPr>
          <w:sz w:val="16"/>
        </w:rPr>
        <w:t xml:space="preserve">. </w:t>
      </w:r>
      <w:r w:rsidRPr="00336CBA">
        <w:rPr>
          <w:highlight w:val="green"/>
          <w:u w:val="single"/>
        </w:rPr>
        <w:t>The ILO</w:t>
      </w:r>
      <w:r>
        <w:rPr>
          <w:u w:val="single"/>
        </w:rPr>
        <w:t xml:space="preserve"> contributes to this legal framework by elaborating and </w:t>
      </w:r>
      <w:r w:rsidRPr="00336CBA">
        <w:rPr>
          <w:highlight w:val="green"/>
          <w:u w:val="single"/>
        </w:rPr>
        <w:t>promot</w:t>
      </w:r>
      <w:r>
        <w:rPr>
          <w:u w:val="single"/>
        </w:rPr>
        <w:t xml:space="preserve">ing </w:t>
      </w:r>
      <w:r w:rsidRPr="00DF6040">
        <w:rPr>
          <w:rStyle w:val="Emphasis"/>
        </w:rPr>
        <w:t xml:space="preserve">international </w:t>
      </w:r>
      <w:proofErr w:type="spellStart"/>
      <w:r w:rsidRPr="00DF6040">
        <w:rPr>
          <w:rStyle w:val="Emphasis"/>
        </w:rPr>
        <w:t>labour</w:t>
      </w:r>
      <w:proofErr w:type="spellEnd"/>
      <w:r w:rsidRPr="00DF6040">
        <w:rPr>
          <w:rStyle w:val="Emphasis"/>
        </w:rPr>
        <w:t xml:space="preserve"> </w:t>
      </w:r>
      <w:r w:rsidRPr="00336CBA">
        <w:rPr>
          <w:rStyle w:val="Emphasis"/>
          <w:highlight w:val="green"/>
        </w:rPr>
        <w:t>standards</w:t>
      </w:r>
      <w:r w:rsidRPr="00336CBA">
        <w:rPr>
          <w:highlight w:val="green"/>
          <w:u w:val="single"/>
        </w:rPr>
        <w:t xml:space="preserve"> aimed at</w:t>
      </w:r>
      <w:r>
        <w:rPr>
          <w:u w:val="single"/>
        </w:rPr>
        <w:t xml:space="preserve"> making sure that </w:t>
      </w:r>
      <w:r>
        <w:rPr>
          <w:rStyle w:val="Emphasis"/>
        </w:rPr>
        <w:t xml:space="preserve">economic </w:t>
      </w:r>
      <w:r w:rsidRPr="00336CBA">
        <w:rPr>
          <w:rStyle w:val="Emphasis"/>
          <w:highlight w:val="green"/>
        </w:rPr>
        <w:t>growth and development</w:t>
      </w:r>
      <w:r>
        <w:rPr>
          <w:u w:val="single"/>
        </w:rPr>
        <w:t xml:space="preserve"> go </w:t>
      </w:r>
      <w:proofErr w:type="gramStart"/>
      <w:r>
        <w:rPr>
          <w:rStyle w:val="Emphasis"/>
        </w:rPr>
        <w:t>hand-in-hand</w:t>
      </w:r>
      <w:proofErr w:type="gramEnd"/>
      <w:r>
        <w:rPr>
          <w:rStyle w:val="Emphasis"/>
        </w:rPr>
        <w:t xml:space="preserve">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w:t>
      </w:r>
      <w:proofErr w:type="gramStart"/>
      <w:r>
        <w:rPr>
          <w:rStyle w:val="StyleUnderline"/>
          <w:sz w:val="16"/>
        </w:rPr>
        <w:t>employers</w:t>
      </w:r>
      <w:proofErr w:type="gramEnd"/>
      <w:r>
        <w:rPr>
          <w:rStyle w:val="StyleUnderline"/>
          <w:sz w:val="16"/>
        </w:rPr>
        <w:t xml:space="preserve"> and workers alike. </w:t>
      </w:r>
      <w:r>
        <w:rPr>
          <w:u w:val="single"/>
        </w:rPr>
        <w:t xml:space="preserve">International </w:t>
      </w:r>
      <w:proofErr w:type="spellStart"/>
      <w:r>
        <w:rPr>
          <w:u w:val="single"/>
        </w:rPr>
        <w:t>labour</w:t>
      </w:r>
      <w:proofErr w:type="spellEnd"/>
      <w:r>
        <w:rPr>
          <w:u w:val="single"/>
        </w:rPr>
        <w:t xml:space="preserve">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w:t>
      </w:r>
      <w:proofErr w:type="gramStart"/>
      <w:r>
        <w:rPr>
          <w:sz w:val="16"/>
        </w:rPr>
        <w:t>An</w:t>
      </w:r>
      <w:proofErr w:type="gramEnd"/>
      <w:r>
        <w:rPr>
          <w:sz w:val="16"/>
        </w:rPr>
        <w:t xml:space="preserve"> </w:t>
      </w:r>
      <w:r>
        <w:rPr>
          <w:u w:val="single"/>
        </w:rPr>
        <w:t xml:space="preserve">international legal framework on </w:t>
      </w:r>
      <w:r>
        <w:rPr>
          <w:rStyle w:val="Emphasis"/>
        </w:rPr>
        <w:t>social standards ensures a level playing field in the global economy</w:t>
      </w:r>
      <w:r>
        <w:rPr>
          <w:u w:val="single"/>
        </w:rPr>
        <w:t xml:space="preserve">. It </w:t>
      </w:r>
      <w:r w:rsidRPr="00336CBA">
        <w:rPr>
          <w:highlight w:val="green"/>
          <w:u w:val="single"/>
        </w:rPr>
        <w:t xml:space="preserve">helps </w:t>
      </w:r>
      <w:r w:rsidRPr="00336CBA">
        <w:rPr>
          <w:rStyle w:val="Emphasis"/>
          <w:highlight w:val="green"/>
        </w:rPr>
        <w:t>governments</w:t>
      </w:r>
      <w:r>
        <w:rPr>
          <w:u w:val="single"/>
        </w:rPr>
        <w:t xml:space="preserve"> and </w:t>
      </w:r>
      <w:r>
        <w:rPr>
          <w:rStyle w:val="Emphasis"/>
        </w:rPr>
        <w:t>employers</w:t>
      </w:r>
      <w:r>
        <w:rPr>
          <w:u w:val="single"/>
        </w:rPr>
        <w:t xml:space="preserve"> to </w:t>
      </w:r>
      <w:r w:rsidRPr="00336CBA">
        <w:rPr>
          <w:highlight w:val="green"/>
          <w:u w:val="single"/>
        </w:rPr>
        <w:t>avoid</w:t>
      </w:r>
      <w:r>
        <w:rPr>
          <w:u w:val="single"/>
        </w:rPr>
        <w:t xml:space="preserve"> the </w:t>
      </w:r>
      <w:r>
        <w:rPr>
          <w:rStyle w:val="Emphasis"/>
        </w:rPr>
        <w:t>temptation</w:t>
      </w:r>
      <w:r>
        <w:rPr>
          <w:u w:val="single"/>
        </w:rPr>
        <w:t xml:space="preserve"> of </w:t>
      </w:r>
      <w:r w:rsidRPr="00336CBA">
        <w:rPr>
          <w:highlight w:val="green"/>
          <w:u w:val="single"/>
        </w:rPr>
        <w:t xml:space="preserve">lowering </w:t>
      </w:r>
      <w:proofErr w:type="spellStart"/>
      <w:r w:rsidRPr="00DF6040">
        <w:rPr>
          <w:rStyle w:val="Emphasis"/>
        </w:rPr>
        <w:t>labour</w:t>
      </w:r>
      <w:proofErr w:type="spellEnd"/>
      <w:r w:rsidRPr="00DF6040">
        <w:rPr>
          <w:rStyle w:val="Emphasis"/>
        </w:rPr>
        <w:t xml:space="preserve"> </w:t>
      </w:r>
      <w:r w:rsidRPr="00336CBA">
        <w:rPr>
          <w:rStyle w:val="Emphasis"/>
          <w:highlight w:val="green"/>
        </w:rPr>
        <w:t xml:space="preserve">standards in </w:t>
      </w:r>
      <w:r w:rsidRPr="00DF6040">
        <w:rPr>
          <w:rStyle w:val="Emphasis"/>
        </w:rPr>
        <w:t>the hope that this could give them a greater comparative</w:t>
      </w:r>
      <w:r>
        <w:rPr>
          <w:rStyle w:val="Emphasis"/>
        </w:rPr>
        <w:t xml:space="preserve"> </w:t>
      </w:r>
      <w:r w:rsidRPr="00336CBA">
        <w:rPr>
          <w:rStyle w:val="Emphasis"/>
          <w:highlight w:val="green"/>
        </w:rPr>
        <w:t>advantage</w:t>
      </w:r>
      <w:r>
        <w:rPr>
          <w:sz w:val="16"/>
        </w:rPr>
        <w:t xml:space="preserve"> in inter- national trade. In the long run, such practices do not benefit anyone. </w:t>
      </w:r>
      <w:r>
        <w:rPr>
          <w:u w:val="single"/>
        </w:rPr>
        <w:t xml:space="preserve">Lowering </w:t>
      </w:r>
      <w:proofErr w:type="spellStart"/>
      <w:r>
        <w:rPr>
          <w:u w:val="single"/>
        </w:rPr>
        <w:t>labour</w:t>
      </w:r>
      <w:proofErr w:type="spellEnd"/>
      <w:r>
        <w:rPr>
          <w:u w:val="single"/>
        </w:rPr>
        <w:t xml:space="preserve">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w:t>
      </w:r>
      <w:proofErr w:type="spellStart"/>
      <w:r w:rsidRPr="00DF6040">
        <w:rPr>
          <w:u w:val="single"/>
        </w:rPr>
        <w:t>labour</w:t>
      </w:r>
      <w:proofErr w:type="spellEnd"/>
      <w:r w:rsidRPr="00DF6040">
        <w:rPr>
          <w:u w:val="single"/>
        </w:rPr>
        <w:t xml:space="preserve"> standards are </w:t>
      </w:r>
      <w:r w:rsidRPr="00336CBA">
        <w:rPr>
          <w:rStyle w:val="Emphasis"/>
          <w:highlight w:val="green"/>
        </w:rPr>
        <w:t>minimum standards</w:t>
      </w:r>
      <w:r w:rsidRPr="00336CBA">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sidRPr="00336CBA">
        <w:rPr>
          <w:rStyle w:val="Emphasis"/>
          <w:highlight w:val="green"/>
        </w:rPr>
        <w:t>across the board</w:t>
      </w:r>
      <w:r>
        <w:rPr>
          <w:u w:val="single"/>
        </w:rPr>
        <w:t xml:space="preserve">, so that those </w:t>
      </w:r>
      <w:r>
        <w:rPr>
          <w:u w:val="single"/>
        </w:rPr>
        <w:lastRenderedPageBreak/>
        <w:t xml:space="preserve">who do not put them into </w:t>
      </w:r>
      <w:r>
        <w:rPr>
          <w:rStyle w:val="Emphasis"/>
        </w:rPr>
        <w:t>practice do not undermine the efforts of those who do</w:t>
      </w:r>
      <w:r>
        <w:rPr>
          <w:rStyle w:val="StyleUnderline"/>
          <w:sz w:val="16"/>
        </w:rPr>
        <w:t>.</w:t>
      </w:r>
      <w:r>
        <w:rPr>
          <w:sz w:val="16"/>
        </w:rPr>
        <w:t xml:space="preserve"> A means of improving economic performance </w:t>
      </w:r>
      <w:proofErr w:type="gramStart"/>
      <w:r>
        <w:rPr>
          <w:u w:val="single"/>
        </w:rPr>
        <w:t>International</w:t>
      </w:r>
      <w:proofErr w:type="gramEnd"/>
      <w:r>
        <w:rPr>
          <w:u w:val="single"/>
        </w:rPr>
        <w:t xml:space="preserve"> </w:t>
      </w:r>
      <w:proofErr w:type="spellStart"/>
      <w:r>
        <w:rPr>
          <w:u w:val="single"/>
        </w:rPr>
        <w:t>labour</w:t>
      </w:r>
      <w:proofErr w:type="spellEnd"/>
      <w:r>
        <w:rPr>
          <w:u w:val="single"/>
        </w:rPr>
        <w:t xml:space="preserve">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w:t>
      </w:r>
      <w:proofErr w:type="spellStart"/>
      <w:r w:rsidRPr="00DF6040">
        <w:rPr>
          <w:u w:val="single"/>
        </w:rPr>
        <w:t>labour</w:t>
      </w:r>
      <w:proofErr w:type="spellEnd"/>
      <w:r w:rsidRPr="00DF6040">
        <w:rPr>
          <w:u w:val="single"/>
        </w:rPr>
        <w:t xml:space="preserve"> standards </w:t>
      </w:r>
      <w:r w:rsidRPr="00336CBA">
        <w:rPr>
          <w:highlight w:val="green"/>
          <w:u w:val="single"/>
        </w:rPr>
        <w:t>is</w:t>
      </w:r>
      <w:r>
        <w:rPr>
          <w:u w:val="single"/>
        </w:rPr>
        <w:t xml:space="preserve"> often </w:t>
      </w:r>
      <w:r w:rsidRPr="00336CBA">
        <w:rPr>
          <w:rStyle w:val="Emphasis"/>
          <w:highlight w:val="green"/>
        </w:rPr>
        <w:t xml:space="preserve">accompanied by </w:t>
      </w:r>
      <w:r>
        <w:rPr>
          <w:rStyle w:val="Emphasis"/>
        </w:rPr>
        <w:t xml:space="preserve">improvements in </w:t>
      </w:r>
      <w:r w:rsidRPr="00336CBA">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sidRPr="00336CBA">
        <w:rPr>
          <w:highlight w:val="green"/>
          <w:u w:val="single"/>
        </w:rPr>
        <w:t>equality</w:t>
      </w:r>
      <w:r>
        <w:rPr>
          <w:u w:val="single"/>
        </w:rPr>
        <w:t xml:space="preserve">, can </w:t>
      </w:r>
      <w:r w:rsidRPr="00336CBA">
        <w:rPr>
          <w:rStyle w:val="Emphasis"/>
          <w:highlight w:val="green"/>
        </w:rPr>
        <w:t>translate</w:t>
      </w:r>
      <w:r w:rsidRPr="00336CBA">
        <w:rPr>
          <w:highlight w:val="green"/>
          <w:u w:val="single"/>
        </w:rPr>
        <w:t xml:space="preserve"> into</w:t>
      </w:r>
      <w:r>
        <w:rPr>
          <w:u w:val="single"/>
        </w:rPr>
        <w:t xml:space="preserve"> greater satisfaction and </w:t>
      </w:r>
      <w:r w:rsidRPr="00DF6040">
        <w:rPr>
          <w:rStyle w:val="Emphasis"/>
        </w:rPr>
        <w:t xml:space="preserve">improved </w:t>
      </w:r>
      <w:r w:rsidRPr="00336CBA">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sidRPr="00336CBA">
        <w:rPr>
          <w:highlight w:val="green"/>
          <w:u w:val="single"/>
        </w:rPr>
        <w:t xml:space="preserve">Social </w:t>
      </w:r>
      <w:r w:rsidRPr="00336CBA">
        <w:rPr>
          <w:rStyle w:val="Emphasis"/>
          <w:highlight w:val="green"/>
        </w:rPr>
        <w:t>protection</w:t>
      </w:r>
      <w:r>
        <w:rPr>
          <w:sz w:val="16"/>
        </w:rPr>
        <w:t xml:space="preserve">, such as unemployment schemes, </w:t>
      </w:r>
      <w:r>
        <w:rPr>
          <w:u w:val="single"/>
        </w:rPr>
        <w:t xml:space="preserve">and active </w:t>
      </w:r>
      <w:proofErr w:type="spellStart"/>
      <w:r>
        <w:rPr>
          <w:u w:val="single"/>
        </w:rPr>
        <w:t>labour</w:t>
      </w:r>
      <w:proofErr w:type="spellEnd"/>
      <w:r>
        <w:rPr>
          <w:u w:val="single"/>
        </w:rPr>
        <w:t xml:space="preserve"> market policies can </w:t>
      </w:r>
      <w:r w:rsidRPr="00336CBA">
        <w:rPr>
          <w:rStyle w:val="Emphasis"/>
          <w:highlight w:val="green"/>
        </w:rPr>
        <w:t>facilitate</w:t>
      </w:r>
      <w:r>
        <w:rPr>
          <w:rStyle w:val="Emphasis"/>
        </w:rPr>
        <w:t xml:space="preserve"> </w:t>
      </w:r>
      <w:proofErr w:type="spellStart"/>
      <w:r>
        <w:rPr>
          <w:rStyle w:val="Emphasis"/>
        </w:rPr>
        <w:t>labour</w:t>
      </w:r>
      <w:proofErr w:type="spellEnd"/>
      <w:r>
        <w:rPr>
          <w:rStyle w:val="Emphasis"/>
        </w:rPr>
        <w:t xml:space="preserve"> market </w:t>
      </w:r>
      <w:proofErr w:type="gramStart"/>
      <w:r>
        <w:rPr>
          <w:rStyle w:val="Emphasis"/>
        </w:rPr>
        <w:t>flexibility, and</w:t>
      </w:r>
      <w:proofErr w:type="gramEnd"/>
      <w:r>
        <w:rPr>
          <w:rStyle w:val="Emphasis"/>
        </w:rPr>
        <w:t xml:space="preserve"> make economic </w:t>
      </w:r>
      <w:r w:rsidRPr="00336CBA">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sidRPr="00336CBA">
        <w:rPr>
          <w:highlight w:val="green"/>
          <w:u w:val="single"/>
        </w:rPr>
        <w:t>Freedom of association and collective bargaining</w:t>
      </w:r>
      <w:r>
        <w:rPr>
          <w:u w:val="single"/>
        </w:rPr>
        <w:t xml:space="preserve"> can </w:t>
      </w:r>
      <w:r w:rsidRPr="00336CBA">
        <w:rPr>
          <w:highlight w:val="green"/>
          <w:u w:val="single"/>
        </w:rPr>
        <w:t xml:space="preserve">lead to better </w:t>
      </w:r>
      <w:proofErr w:type="spellStart"/>
      <w:r w:rsidRPr="00336CBA">
        <w:rPr>
          <w:highlight w:val="green"/>
          <w:u w:val="single"/>
        </w:rPr>
        <w:t>labour</w:t>
      </w:r>
      <w:proofErr w:type="spellEnd"/>
      <w:r>
        <w:rPr>
          <w:u w:val="single"/>
        </w:rPr>
        <w:t>–management consultation and cooperation, thereby improving working conditions</w:t>
      </w:r>
      <w:r>
        <w:rPr>
          <w:sz w:val="16"/>
        </w:rPr>
        <w:t xml:space="preserve">, reducing the number of costly </w:t>
      </w:r>
      <w:proofErr w:type="spellStart"/>
      <w:r>
        <w:rPr>
          <w:sz w:val="16"/>
        </w:rPr>
        <w:t>labour</w:t>
      </w:r>
      <w:proofErr w:type="spellEnd"/>
      <w:r>
        <w:rPr>
          <w:sz w:val="16"/>
        </w:rPr>
        <w:t xml:space="preserve"> </w:t>
      </w:r>
      <w:proofErr w:type="gramStart"/>
      <w:r>
        <w:rPr>
          <w:sz w:val="16"/>
        </w:rPr>
        <w:t>conflicts</w:t>
      </w:r>
      <w:proofErr w:type="gramEnd"/>
      <w:r>
        <w:rPr>
          <w:sz w:val="16"/>
        </w:rPr>
        <w:t xml:space="preserve"> and enhancing social stability. </w:t>
      </w:r>
      <w:r>
        <w:rPr>
          <w:u w:val="single"/>
        </w:rPr>
        <w:t xml:space="preserve">The </w:t>
      </w:r>
      <w:r>
        <w:rPr>
          <w:rStyle w:val="Emphasis"/>
        </w:rPr>
        <w:t xml:space="preserve">beneficial </w:t>
      </w:r>
      <w:r w:rsidRPr="00336CBA">
        <w:rPr>
          <w:rStyle w:val="Emphasis"/>
          <w:highlight w:val="green"/>
        </w:rPr>
        <w:t>effects</w:t>
      </w:r>
      <w:r>
        <w:rPr>
          <w:u w:val="single"/>
        </w:rPr>
        <w:t xml:space="preserve"> of </w:t>
      </w:r>
      <w:proofErr w:type="spellStart"/>
      <w:r>
        <w:rPr>
          <w:rStyle w:val="Emphasis"/>
        </w:rPr>
        <w:t>labour</w:t>
      </w:r>
      <w:proofErr w:type="spellEnd"/>
      <w:r>
        <w:rPr>
          <w:rStyle w:val="Emphasis"/>
        </w:rPr>
        <w:t xml:space="preserve"> standards</w:t>
      </w:r>
      <w:r>
        <w:rPr>
          <w:u w:val="single"/>
        </w:rPr>
        <w:t xml:space="preserve"> do </w:t>
      </w:r>
      <w:r w:rsidRPr="00336CBA">
        <w:rPr>
          <w:highlight w:val="green"/>
          <w:u w:val="single"/>
        </w:rPr>
        <w:t>not</w:t>
      </w:r>
      <w:r>
        <w:rPr>
          <w:u w:val="single"/>
        </w:rPr>
        <w:t xml:space="preserve"> go </w:t>
      </w:r>
      <w:r w:rsidRPr="00336CBA">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 xml:space="preserve">low </w:t>
      </w:r>
      <w:proofErr w:type="spellStart"/>
      <w:r>
        <w:rPr>
          <w:rStyle w:val="Emphasis"/>
        </w:rPr>
        <w:t>labour</w:t>
      </w:r>
      <w:proofErr w:type="spellEnd"/>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 xml:space="preserve">countries which do not respect </w:t>
      </w:r>
      <w:proofErr w:type="spellStart"/>
      <w:r>
        <w:rPr>
          <w:rStyle w:val="Emphasis"/>
        </w:rPr>
        <w:t>labour</w:t>
      </w:r>
      <w:proofErr w:type="spellEnd"/>
      <w:r>
        <w:rPr>
          <w:rStyle w:val="Emphasis"/>
        </w:rPr>
        <w:t xml:space="preserve"> standards</w:t>
      </w:r>
      <w:r>
        <w:rPr>
          <w:u w:val="single"/>
        </w:rPr>
        <w:t xml:space="preserve"> are </w:t>
      </w:r>
      <w:r>
        <w:rPr>
          <w:rStyle w:val="Emphasis"/>
        </w:rPr>
        <w:t>more competitive in the global economy</w:t>
      </w:r>
      <w:r>
        <w:rPr>
          <w:u w:val="single"/>
        </w:rPr>
        <w:t xml:space="preserve">. International </w:t>
      </w:r>
      <w:proofErr w:type="spellStart"/>
      <w:r>
        <w:rPr>
          <w:u w:val="single"/>
        </w:rPr>
        <w:t>labour</w:t>
      </w:r>
      <w:proofErr w:type="spellEnd"/>
      <w:r>
        <w:rPr>
          <w:u w:val="single"/>
        </w:rPr>
        <w:t xml:space="preserve"> standards not only respond to changes in the world of work for the protection of workers, but also </w:t>
      </w:r>
      <w:proofErr w:type="gramStart"/>
      <w:r>
        <w:rPr>
          <w:u w:val="single"/>
        </w:rPr>
        <w:t>take into account</w:t>
      </w:r>
      <w:proofErr w:type="gramEnd"/>
      <w:r>
        <w:rPr>
          <w:u w:val="single"/>
        </w:rPr>
        <w:t xml:space="preserve">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Pr>
          <w:sz w:val="16"/>
        </w:rPr>
        <w:t>labour</w:t>
      </w:r>
      <w:proofErr w:type="spellEnd"/>
      <w:r>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sidRPr="00336CBA">
        <w:rPr>
          <w:highlight w:val="green"/>
          <w:u w:val="single"/>
        </w:rPr>
        <w:t>development</w:t>
      </w:r>
      <w:r>
        <w:rPr>
          <w:u w:val="single"/>
        </w:rPr>
        <w:t xml:space="preserve"> has </w:t>
      </w:r>
      <w:r w:rsidRPr="00DF6040">
        <w:rPr>
          <w:u w:val="single"/>
        </w:rPr>
        <w:t xml:space="preserve">always </w:t>
      </w:r>
      <w:r w:rsidRPr="00336CBA">
        <w:rPr>
          <w:highlight w:val="green"/>
          <w:u w:val="single"/>
        </w:rPr>
        <w:t>depended on</w:t>
      </w:r>
      <w:r>
        <w:rPr>
          <w:u w:val="single"/>
        </w:rPr>
        <w:t xml:space="preserve"> the </w:t>
      </w:r>
      <w:r w:rsidRPr="00336CBA">
        <w:rPr>
          <w:rStyle w:val="Emphasis"/>
          <w:highlight w:val="green"/>
        </w:rPr>
        <w:t>acceptance of rules.</w:t>
      </w:r>
      <w:r w:rsidRPr="00336CBA">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w:t>
      </w:r>
      <w:proofErr w:type="spellStart"/>
      <w:r>
        <w:rPr>
          <w:u w:val="single"/>
        </w:rPr>
        <w:t>labour</w:t>
      </w:r>
      <w:proofErr w:type="spellEnd"/>
      <w:r>
        <w:rPr>
          <w:u w:val="single"/>
        </w:rPr>
        <w:t xml:space="preserve"> market is no different. </w:t>
      </w:r>
      <w:r w:rsidRPr="00DF6040">
        <w:rPr>
          <w:u w:val="single"/>
        </w:rPr>
        <w:t xml:space="preserve">Fair </w:t>
      </w:r>
      <w:proofErr w:type="spellStart"/>
      <w:r w:rsidRPr="00DF6040">
        <w:rPr>
          <w:u w:val="single"/>
        </w:rPr>
        <w:t>labour</w:t>
      </w:r>
      <w:proofErr w:type="spellEnd"/>
      <w:r w:rsidRPr="00DF6040">
        <w:rPr>
          <w:u w:val="single"/>
        </w:rPr>
        <w:t xml:space="preserve"> practices set out in international </w:t>
      </w:r>
      <w:proofErr w:type="spellStart"/>
      <w:r w:rsidRPr="00DF6040">
        <w:rPr>
          <w:u w:val="single"/>
        </w:rPr>
        <w:t>labour</w:t>
      </w:r>
      <w:proofErr w:type="spellEnd"/>
      <w:r w:rsidRPr="00DF6040">
        <w:rPr>
          <w:u w:val="single"/>
        </w:rPr>
        <w:t xml:space="preserve"> standards and applied through a </w:t>
      </w:r>
      <w:r w:rsidRPr="00336CBA">
        <w:rPr>
          <w:rStyle w:val="Emphasis"/>
          <w:highlight w:val="green"/>
        </w:rPr>
        <w:t>national</w:t>
      </w:r>
      <w:r>
        <w:rPr>
          <w:rStyle w:val="Emphasis"/>
        </w:rPr>
        <w:t xml:space="preserve"> legal </w:t>
      </w:r>
      <w:r w:rsidRPr="00336CBA">
        <w:rPr>
          <w:rStyle w:val="Emphasis"/>
          <w:highlight w:val="green"/>
        </w:rPr>
        <w:t>system ensure</w:t>
      </w:r>
      <w:r>
        <w:rPr>
          <w:rStyle w:val="Emphasis"/>
        </w:rPr>
        <w:t xml:space="preserve"> an efficient and </w:t>
      </w:r>
      <w:r w:rsidRPr="00336CBA">
        <w:rPr>
          <w:rStyle w:val="Emphasis"/>
          <w:highlight w:val="green"/>
        </w:rPr>
        <w:t xml:space="preserve">stable </w:t>
      </w:r>
      <w:proofErr w:type="spellStart"/>
      <w:r w:rsidRPr="00336CBA">
        <w:rPr>
          <w:rStyle w:val="Emphasis"/>
          <w:highlight w:val="green"/>
        </w:rPr>
        <w:t>labour</w:t>
      </w:r>
      <w:proofErr w:type="spellEnd"/>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 xml:space="preserve">Moreover, such countries often lack the capacity to provide effective social justice. Yet international </w:t>
      </w:r>
      <w:proofErr w:type="spellStart"/>
      <w:r>
        <w:rPr>
          <w:rStyle w:val="StyleUnderline"/>
          <w:sz w:val="16"/>
        </w:rPr>
        <w:t>labour</w:t>
      </w:r>
      <w:proofErr w:type="spellEnd"/>
      <w:r>
        <w:rPr>
          <w:rStyle w:val="StyleUnderline"/>
          <w:sz w:val="16"/>
        </w:rPr>
        <w:t xml:space="preserve"> standards can also be effective tools in these situations</w:t>
      </w:r>
      <w:r>
        <w:rPr>
          <w:sz w:val="16"/>
        </w:rPr>
        <w:t xml:space="preserve">. </w:t>
      </w:r>
      <w:r>
        <w:rPr>
          <w:u w:val="single"/>
        </w:rPr>
        <w:t xml:space="preserve">Most </w:t>
      </w:r>
      <w:r w:rsidRPr="00336CBA">
        <w:rPr>
          <w:highlight w:val="green"/>
          <w:u w:val="single"/>
        </w:rPr>
        <w:t xml:space="preserve">ILO standards </w:t>
      </w:r>
      <w:r w:rsidRPr="00336CBA">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sidRPr="00336CBA">
        <w:rPr>
          <w:highlight w:val="green"/>
          <w:u w:val="single"/>
        </w:rPr>
        <w:t xml:space="preserve">reinforcement of </w:t>
      </w:r>
      <w:r w:rsidRPr="00336CBA">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w:t>
      </w:r>
      <w:proofErr w:type="spellStart"/>
      <w:r>
        <w:rPr>
          <w:u w:val="single"/>
        </w:rPr>
        <w:t>labour</w:t>
      </w:r>
      <w:proofErr w:type="spellEnd"/>
      <w:r>
        <w:rPr>
          <w:u w:val="single"/>
        </w:rPr>
        <w:t xml:space="preserve"> standards have </w:t>
      </w:r>
      <w:r w:rsidRPr="00336CBA">
        <w:rPr>
          <w:highlight w:val="green"/>
          <w:u w:val="single"/>
        </w:rPr>
        <w:t xml:space="preserve">proved to </w:t>
      </w:r>
      <w:r>
        <w:rPr>
          <w:u w:val="single"/>
        </w:rPr>
        <w:t xml:space="preserve">be effective strategies in </w:t>
      </w:r>
      <w:r w:rsidRPr="00336CBA">
        <w:rPr>
          <w:highlight w:val="green"/>
          <w:u w:val="single"/>
        </w:rPr>
        <w:t>reduc</w:t>
      </w:r>
      <w:r>
        <w:rPr>
          <w:u w:val="single"/>
        </w:rPr>
        <w:t xml:space="preserve">ing </w:t>
      </w:r>
      <w:r w:rsidRPr="00336CBA">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 xml:space="preserve">international </w:t>
      </w:r>
      <w:proofErr w:type="spellStart"/>
      <w:r>
        <w:rPr>
          <w:u w:val="single"/>
        </w:rPr>
        <w:t>labour</w:t>
      </w:r>
      <w:proofErr w:type="spellEnd"/>
      <w:r>
        <w:rPr>
          <w:u w:val="single"/>
        </w:rPr>
        <w:t xml:space="preserve"> standards call for the creation of institutions and mechanisms which can enforce </w:t>
      </w:r>
      <w:proofErr w:type="spellStart"/>
      <w:r>
        <w:rPr>
          <w:u w:val="single"/>
        </w:rPr>
        <w:t>labour</w:t>
      </w:r>
      <w:proofErr w:type="spellEnd"/>
      <w:r>
        <w:rPr>
          <w:u w:val="single"/>
        </w:rPr>
        <w:t xml:space="preserve"> rights</w:t>
      </w:r>
      <w:r>
        <w:rPr>
          <w:sz w:val="16"/>
        </w:rPr>
        <w:t xml:space="preserve">. In combination with a set of defined rights and rules, </w:t>
      </w:r>
      <w:r w:rsidRPr="00DF6040">
        <w:rPr>
          <w:u w:val="single"/>
        </w:rPr>
        <w:t xml:space="preserve">functioning legal </w:t>
      </w:r>
      <w:r w:rsidRPr="00336CBA">
        <w:rPr>
          <w:highlight w:val="green"/>
          <w:u w:val="single"/>
        </w:rPr>
        <w:t>institutions</w:t>
      </w:r>
      <w:r>
        <w:rPr>
          <w:u w:val="single"/>
        </w:rPr>
        <w:t xml:space="preserve"> can help </w:t>
      </w:r>
      <w:r w:rsidRPr="00336CBA">
        <w:rPr>
          <w:rStyle w:val="Emphasis"/>
          <w:highlight w:val="green"/>
        </w:rPr>
        <w:t>formalize</w:t>
      </w:r>
      <w:r>
        <w:rPr>
          <w:rStyle w:val="Emphasis"/>
        </w:rPr>
        <w:t xml:space="preserve"> the economy and create a climate of trust and order which is essential for economic </w:t>
      </w:r>
      <w:r w:rsidRPr="00336CBA">
        <w:rPr>
          <w:rStyle w:val="Emphasis"/>
          <w:highlight w:val="green"/>
        </w:rPr>
        <w:t>growth and development</w:t>
      </w:r>
      <w:r>
        <w:rPr>
          <w:rStyle w:val="StyleUnderline"/>
          <w:sz w:val="16"/>
        </w:rPr>
        <w:t>.</w:t>
      </w:r>
      <w:r>
        <w:rPr>
          <w:sz w:val="16"/>
        </w:rPr>
        <w:t xml:space="preserve"> (Note </w:t>
      </w:r>
      <w:proofErr w:type="gramStart"/>
      <w:r>
        <w:rPr>
          <w:sz w:val="16"/>
        </w:rPr>
        <w:t>1 )</w:t>
      </w:r>
      <w:proofErr w:type="gramEnd"/>
      <w:r>
        <w:rPr>
          <w:sz w:val="16"/>
        </w:rPr>
        <w:t xml:space="preserve"> The sum of international experience and knowledge International </w:t>
      </w:r>
      <w:proofErr w:type="spellStart"/>
      <w:r>
        <w:rPr>
          <w:sz w:val="16"/>
        </w:rPr>
        <w:t>labour</w:t>
      </w:r>
      <w:proofErr w:type="spellEnd"/>
      <w:r>
        <w:rPr>
          <w:sz w:val="16"/>
        </w:rPr>
        <w:t xml:space="preserve"> standards are the result of discussions among </w:t>
      </w:r>
      <w:r>
        <w:rPr>
          <w:sz w:val="16"/>
        </w:rPr>
        <w:lastRenderedPageBreak/>
        <w:t xml:space="preserve">governments, employers and workers, in consultation with experts from around the world. They represent the international consensus on how a particular </w:t>
      </w:r>
      <w:proofErr w:type="spellStart"/>
      <w:r>
        <w:rPr>
          <w:sz w:val="16"/>
        </w:rPr>
        <w:t>labour</w:t>
      </w:r>
      <w:proofErr w:type="spellEnd"/>
      <w:r>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Pr>
          <w:sz w:val="16"/>
        </w:rPr>
        <w:t>enterprises</w:t>
      </w:r>
      <w:proofErr w:type="gramEnd"/>
      <w:r>
        <w:rPr>
          <w:sz w:val="16"/>
        </w:rPr>
        <w:t xml:space="preserve">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5456525C" w14:textId="77777777" w:rsidR="00810731" w:rsidRDefault="00810731" w:rsidP="00810731"/>
    <w:p w14:paraId="0EA26CAA" w14:textId="77777777" w:rsidR="00810731" w:rsidRPr="00726A39" w:rsidRDefault="00810731" w:rsidP="00810731">
      <w:pPr>
        <w:pStyle w:val="Heading4"/>
        <w:rPr>
          <w:bCs w:val="0"/>
        </w:rPr>
      </w:pPr>
      <w:r w:rsidRPr="00726A39">
        <w:t xml:space="preserve">That’s key to head off a </w:t>
      </w:r>
      <w:r w:rsidRPr="00726A39">
        <w:rPr>
          <w:u w:val="single"/>
        </w:rPr>
        <w:t>laundry list</w:t>
      </w:r>
      <w:r w:rsidRPr="00726A39">
        <w:t xml:space="preserve"> of </w:t>
      </w:r>
      <w:r w:rsidRPr="00726A39">
        <w:rPr>
          <w:u w:val="single"/>
        </w:rPr>
        <w:t>interacting catastrophic risks</w:t>
      </w:r>
      <w:r w:rsidRPr="00726A39">
        <w:t xml:space="preserve">, the </w:t>
      </w:r>
      <w:r w:rsidRPr="00726A39">
        <w:rPr>
          <w:u w:val="single"/>
        </w:rPr>
        <w:t>combination</w:t>
      </w:r>
      <w:r w:rsidRPr="00726A39">
        <w:t xml:space="preserve"> of which causes </w:t>
      </w:r>
      <w:r w:rsidRPr="00726A39">
        <w:rPr>
          <w:u w:val="single"/>
        </w:rPr>
        <w:t>extinction</w:t>
      </w:r>
      <w:r w:rsidRPr="00726A39">
        <w:t xml:space="preserve"> and </w:t>
      </w:r>
      <w:r w:rsidRPr="00726A39">
        <w:rPr>
          <w:u w:val="single"/>
        </w:rPr>
        <w:t>amplifies</w:t>
      </w:r>
      <w:r w:rsidRPr="00726A39">
        <w:t xml:space="preserve"> every other threat.</w:t>
      </w:r>
    </w:p>
    <w:p w14:paraId="082F760D" w14:textId="77777777" w:rsidR="00810731" w:rsidRDefault="00810731" w:rsidP="00810731">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1FD07E5B" w14:textId="77777777" w:rsidR="00810731" w:rsidRDefault="00810731" w:rsidP="00810731">
      <w:pPr>
        <w:rPr>
          <w:sz w:val="16"/>
        </w:rPr>
      </w:pPr>
      <w:r>
        <w:rPr>
          <w:sz w:val="16"/>
        </w:rPr>
        <w:t xml:space="preserve">4.1. Cascading failures Fig. 3 demonstrates that </w:t>
      </w:r>
      <w:r w:rsidRPr="00336CBA">
        <w:rPr>
          <w:rStyle w:val="StyleUnderline"/>
          <w:highlight w:val="green"/>
        </w:rPr>
        <w:t>cascade failures</w:t>
      </w:r>
      <w:r>
        <w:rPr>
          <w:rStyle w:val="StyleUnderline"/>
        </w:rPr>
        <w:t xml:space="preserve"> can be </w:t>
      </w:r>
      <w:r w:rsidRPr="00336CBA">
        <w:rPr>
          <w:rStyle w:val="StyleUnderline"/>
          <w:highlight w:val="green"/>
        </w:rPr>
        <w:t>transmit</w:t>
      </w:r>
      <w:r>
        <w:rPr>
          <w:rStyle w:val="StyleUnderline"/>
        </w:rPr>
        <w:t xml:space="preserve">ted </w:t>
      </w:r>
      <w:r w:rsidRPr="00336CBA">
        <w:rPr>
          <w:rStyle w:val="StyleUnderline"/>
          <w:highlight w:val="green"/>
        </w:rPr>
        <w:t>through</w:t>
      </w:r>
      <w:r>
        <w:rPr>
          <w:sz w:val="16"/>
        </w:rPr>
        <w:t xml:space="preserve"> the </w:t>
      </w:r>
      <w:r w:rsidRPr="00336CBA">
        <w:rPr>
          <w:rStyle w:val="Emphasis"/>
          <w:highlight w:val="green"/>
        </w:rPr>
        <w:t>complex</w:t>
      </w:r>
      <w:r>
        <w:rPr>
          <w:rStyle w:val="Emphasis"/>
        </w:rPr>
        <w:t xml:space="preserve"> inter-</w:t>
      </w:r>
      <w:r w:rsidRPr="00336CBA">
        <w:rPr>
          <w:rStyle w:val="Emphasis"/>
          <w:highlight w:val="green"/>
        </w:rPr>
        <w:t>relations</w:t>
      </w:r>
      <w:r>
        <w:rPr>
          <w:rStyle w:val="Emphasis"/>
        </w:rPr>
        <w:t>hips</w:t>
      </w:r>
      <w:r>
        <w:rPr>
          <w:rStyle w:val="StyleUnderline"/>
        </w:rPr>
        <w:t xml:space="preserve"> </w:t>
      </w:r>
      <w:r w:rsidRPr="00336CBA">
        <w:rPr>
          <w:rStyle w:val="StyleUnderline"/>
          <w:highlight w:val="green"/>
        </w:rPr>
        <w:t>that link</w:t>
      </w:r>
      <w:r>
        <w:rPr>
          <w:rStyle w:val="StyleUnderline"/>
        </w:rPr>
        <w:t xml:space="preserve"> the </w:t>
      </w:r>
      <w:r w:rsidRPr="00336CBA">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t>
      </w:r>
      <w:proofErr w:type="gramStart"/>
      <w:r>
        <w:rPr>
          <w:sz w:val="16"/>
        </w:rPr>
        <w:t>where</w:t>
      </w:r>
      <w:proofErr w:type="gramEnd"/>
      <w:r>
        <w:rPr>
          <w:sz w:val="16"/>
        </w:rPr>
        <w:t xml:space="preserve"> meeting some SDGs impact negatively on others, </w:t>
      </w:r>
      <w:r>
        <w:rPr>
          <w:rStyle w:val="StyleUnderline"/>
        </w:rPr>
        <w:t xml:space="preserve">this may </w:t>
      </w:r>
      <w:r w:rsidRPr="00336CBA">
        <w:rPr>
          <w:rStyle w:val="StyleUnderline"/>
          <w:highlight w:val="green"/>
        </w:rPr>
        <w:t>lead to “</w:t>
      </w:r>
      <w:r w:rsidRPr="00336CBA">
        <w:rPr>
          <w:rStyle w:val="Emphasis"/>
          <w:highlight w:val="green"/>
        </w:rPr>
        <w:t xml:space="preserve">crisis </w:t>
      </w:r>
      <w:r>
        <w:rPr>
          <w:rStyle w:val="Emphasis"/>
        </w:rPr>
        <w:t xml:space="preserve">and conflict </w:t>
      </w:r>
      <w:r w:rsidRPr="00336CBA">
        <w:rPr>
          <w:rStyle w:val="Emphasis"/>
          <w:highlight w:val="green"/>
        </w:rPr>
        <w:t>accelerators</w:t>
      </w:r>
      <w:r w:rsidRPr="00336CBA">
        <w:rPr>
          <w:rStyle w:val="StyleUnderline"/>
          <w:highlight w:val="green"/>
        </w:rPr>
        <w:t>” and “threat multipliers” resulting in conflict</w:t>
      </w:r>
      <w:r>
        <w:rPr>
          <w:rStyle w:val="StyleUnderline"/>
        </w:rPr>
        <w:t xml:space="preserve">s, </w:t>
      </w:r>
      <w:r w:rsidRPr="00336CBA">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sidRPr="00336CBA">
        <w:rPr>
          <w:rStyle w:val="StyleUnderline"/>
          <w:highlight w:val="green"/>
        </w:rPr>
        <w:t>possibilities</w:t>
      </w:r>
      <w:r>
        <w:rPr>
          <w:rStyle w:val="StyleUnderline"/>
        </w:rPr>
        <w:t xml:space="preserve"> are likely to go beyond incremental damage and </w:t>
      </w:r>
      <w:r w:rsidRPr="00336CBA">
        <w:rPr>
          <w:rStyle w:val="StyleUnderline"/>
          <w:highlight w:val="green"/>
        </w:rPr>
        <w:t xml:space="preserve">lead to </w:t>
      </w:r>
      <w:r w:rsidRPr="00DF6040">
        <w:rPr>
          <w:rStyle w:val="Emphasis"/>
        </w:rPr>
        <w:t xml:space="preserve">runaway </w:t>
      </w:r>
      <w:r w:rsidRPr="00336CBA">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w:t>
      </w:r>
      <w:proofErr w:type="gramStart"/>
      <w:r>
        <w:rPr>
          <w:sz w:val="16"/>
        </w:rPr>
        <w:t>2018, and</w:t>
      </w:r>
      <w:proofErr w:type="gramEnd"/>
      <w:r>
        <w:rPr>
          <w:sz w:val="16"/>
        </w:rPr>
        <w:t xml:space="preserve">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w:t>
      </w:r>
      <w:proofErr w:type="spellStart"/>
      <w:r w:rsidRPr="00DF6040">
        <w:rPr>
          <w:rStyle w:val="StyleUnderline"/>
        </w:rPr>
        <w:t>characterised</w:t>
      </w:r>
      <w:proofErr w:type="spellEnd"/>
      <w:r w:rsidRPr="00DF6040">
        <w:rPr>
          <w:rStyle w:val="StyleUnderline"/>
        </w:rPr>
        <w:t xml:space="preserve"> by </w:t>
      </w:r>
      <w:r w:rsidRPr="00336CBA">
        <w:rPr>
          <w:rStyle w:val="Emphasis"/>
          <w:highlight w:val="green"/>
        </w:rPr>
        <w:t>feedback loops, tipping points and opaque</w:t>
      </w:r>
      <w:r>
        <w:rPr>
          <w:rStyle w:val="Emphasis"/>
        </w:rPr>
        <w:t xml:space="preserve"> cause-and-effect </w:t>
      </w:r>
      <w:r w:rsidRPr="00336CBA">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sidRPr="00336CBA">
        <w:rPr>
          <w:rStyle w:val="StyleUnderline"/>
          <w:highlight w:val="green"/>
        </w:rPr>
        <w:t xml:space="preserve">include </w:t>
      </w:r>
      <w:r>
        <w:rPr>
          <w:rStyle w:val="Emphasis"/>
        </w:rPr>
        <w:t>extreme</w:t>
      </w:r>
      <w:r>
        <w:rPr>
          <w:sz w:val="16"/>
        </w:rPr>
        <w:t xml:space="preserve"> weather events </w:t>
      </w:r>
      <w:r w:rsidRPr="00336CBA">
        <w:rPr>
          <w:rStyle w:val="Emphasis"/>
          <w:highlight w:val="green"/>
        </w:rPr>
        <w:t>natural disasters</w:t>
      </w:r>
      <w:r w:rsidRPr="00DF6040">
        <w:rPr>
          <w:rStyle w:val="StyleUnderline"/>
        </w:rPr>
        <w:t xml:space="preserve">, </w:t>
      </w:r>
      <w:proofErr w:type="spellStart"/>
      <w:r w:rsidRPr="00DF6040">
        <w:rPr>
          <w:rStyle w:val="StyleUnderline"/>
        </w:rPr>
        <w:t>cyber attacks</w:t>
      </w:r>
      <w:proofErr w:type="spellEnd"/>
      <w:r w:rsidRPr="00DF6040">
        <w:rPr>
          <w:rStyle w:val="StyleUnderline"/>
        </w:rPr>
        <w:t>, data fraud or theft</w:t>
      </w:r>
      <w:r>
        <w:rPr>
          <w:rStyle w:val="StyleUnderline"/>
        </w:rPr>
        <w:t xml:space="preserve">, failure of </w:t>
      </w:r>
      <w:r w:rsidRPr="00336CBA">
        <w:rPr>
          <w:rStyle w:val="Emphasis"/>
          <w:highlight w:val="green"/>
        </w:rPr>
        <w:t>climate change</w:t>
      </w:r>
      <w:r>
        <w:rPr>
          <w:rStyle w:val="StyleUnderline"/>
        </w:rPr>
        <w:t xml:space="preserve"> mitigation </w:t>
      </w:r>
      <w:r w:rsidRPr="00336CBA">
        <w:rPr>
          <w:rStyle w:val="StyleUnderline"/>
          <w:highlight w:val="green"/>
        </w:rPr>
        <w:t xml:space="preserve">and </w:t>
      </w:r>
      <w:r w:rsidRPr="00336CBA">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36CBA">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sidRPr="00336CBA">
        <w:rPr>
          <w:rStyle w:val="Emphasis"/>
          <w:highlight w:val="green"/>
        </w:rPr>
        <w:t xml:space="preserve">pandemic </w:t>
      </w:r>
      <w:r>
        <w:rPr>
          <w:rStyle w:val="Emphasis"/>
        </w:rPr>
        <w:t>risk</w:t>
      </w:r>
      <w:r>
        <w:rPr>
          <w:sz w:val="16"/>
        </w:rPr>
        <w:t xml:space="preserve">, thus impacting directly on Human Health and Well Being (SDG 3) 4.2. Existential and catastrophic risk </w:t>
      </w:r>
      <w:proofErr w:type="gramStart"/>
      <w:r>
        <w:rPr>
          <w:sz w:val="16"/>
        </w:rPr>
        <w:t>The</w:t>
      </w:r>
      <w:proofErr w:type="gramEnd"/>
      <w:r>
        <w:rPr>
          <w:sz w:val="16"/>
        </w:rPr>
        <w:t xml:space="preserv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w:t>
      </w:r>
      <w:proofErr w:type="spellStart"/>
      <w:r>
        <w:rPr>
          <w:sz w:val="16"/>
        </w:rPr>
        <w:t>Ćirković</w:t>
      </w:r>
      <w:proofErr w:type="spellEnd"/>
      <w:r>
        <w:rPr>
          <w:sz w:val="16"/>
        </w:rPr>
        <w:t xml:space="preserve">, 2008). Global Catastrophic Risk (GCR) events are those which are global, but they are durable in that humanity </w:t>
      </w:r>
      <w:proofErr w:type="gramStart"/>
      <w:r>
        <w:rPr>
          <w:sz w:val="16"/>
        </w:rPr>
        <w:t>is able to</w:t>
      </w:r>
      <w:proofErr w:type="gramEnd"/>
      <w:r>
        <w:rPr>
          <w:sz w:val="16"/>
        </w:rPr>
        <w:t xml:space="preserve"> recover from them (Bostrom &amp; </w:t>
      </w:r>
      <w:proofErr w:type="spellStart"/>
      <w:r>
        <w:rPr>
          <w:sz w:val="16"/>
        </w:rPr>
        <w:t>Ćirković</w:t>
      </w:r>
      <w:proofErr w:type="spellEnd"/>
      <w:r>
        <w:rPr>
          <w:sz w:val="16"/>
        </w:rPr>
        <w:t xml:space="preserve">, 2008; Cotton-Barratt, Farquhar, Halstead, Schubert, &amp; Snyder-Beattie, 2016) but which still have a long-term </w:t>
      </w:r>
      <w:r>
        <w:rPr>
          <w:sz w:val="16"/>
        </w:rPr>
        <w:lastRenderedPageBreak/>
        <w:t>impact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2018b). </w:t>
      </w:r>
      <w:r w:rsidRPr="00336CBA">
        <w:rPr>
          <w:rStyle w:val="StyleUnderline"/>
          <w:highlight w:val="green"/>
        </w:rPr>
        <w:t>Achieving</w:t>
      </w:r>
      <w:r>
        <w:rPr>
          <w:sz w:val="16"/>
        </w:rPr>
        <w:t xml:space="preserve"> the </w:t>
      </w:r>
      <w:r w:rsidRPr="00336CBA">
        <w:rPr>
          <w:rStyle w:val="StyleUnderline"/>
          <w:highlight w:val="green"/>
        </w:rPr>
        <w:t>S</w:t>
      </w:r>
      <w:r>
        <w:rPr>
          <w:rStyle w:val="StyleUnderline"/>
        </w:rPr>
        <w:t xml:space="preserve">ustainable </w:t>
      </w:r>
      <w:r w:rsidRPr="00336CBA">
        <w:rPr>
          <w:rStyle w:val="StyleUnderline"/>
          <w:highlight w:val="green"/>
        </w:rPr>
        <w:t>D</w:t>
      </w:r>
      <w:r>
        <w:rPr>
          <w:rStyle w:val="StyleUnderline"/>
        </w:rPr>
        <w:t xml:space="preserve">evelopment </w:t>
      </w:r>
      <w:r w:rsidRPr="00336CBA">
        <w:rPr>
          <w:rStyle w:val="StyleUnderline"/>
          <w:highlight w:val="green"/>
        </w:rPr>
        <w:t>G</w:t>
      </w:r>
      <w:r>
        <w:rPr>
          <w:rStyle w:val="StyleUnderline"/>
        </w:rPr>
        <w:t>oal</w:t>
      </w:r>
      <w:r w:rsidRPr="00336CBA">
        <w:rPr>
          <w:rStyle w:val="StyleUnderline"/>
          <w:highlight w:val="green"/>
        </w:rPr>
        <w:t>s can</w:t>
      </w:r>
      <w:r>
        <w:rPr>
          <w:rStyle w:val="StyleUnderline"/>
        </w:rPr>
        <w:t xml:space="preserve"> </w:t>
      </w:r>
      <w:proofErr w:type="gramStart"/>
      <w:r>
        <w:rPr>
          <w:rStyle w:val="StyleUnderline"/>
        </w:rPr>
        <w:t>be considered</w:t>
      </w:r>
      <w:r>
        <w:rPr>
          <w:sz w:val="16"/>
        </w:rPr>
        <w:t xml:space="preserve"> to be</w:t>
      </w:r>
      <w:proofErr w:type="gramEnd"/>
      <w:r>
        <w:rPr>
          <w:sz w:val="16"/>
        </w:rPr>
        <w:t xml:space="preserve"> </w:t>
      </w:r>
      <w:r>
        <w:rPr>
          <w:rStyle w:val="StyleUnderline"/>
        </w:rPr>
        <w:t xml:space="preserve">a means of </w:t>
      </w:r>
      <w:r w:rsidRPr="00336CBA">
        <w:rPr>
          <w:rStyle w:val="StyleUnderline"/>
          <w:highlight w:val="green"/>
        </w:rPr>
        <w:t>reduc</w:t>
      </w:r>
      <w:r>
        <w:rPr>
          <w:rStyle w:val="StyleUnderline"/>
        </w:rPr>
        <w:t xml:space="preserve">ing the </w:t>
      </w:r>
      <w:r>
        <w:rPr>
          <w:rStyle w:val="Emphasis"/>
        </w:rPr>
        <w:t xml:space="preserve">long-term global catastrophic and </w:t>
      </w:r>
      <w:r w:rsidRPr="00336CBA">
        <w:rPr>
          <w:rStyle w:val="Emphasis"/>
          <w:highlight w:val="green"/>
        </w:rPr>
        <w:t>existential risks</w:t>
      </w:r>
      <w:r w:rsidRPr="00336CBA">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336CBA">
        <w:rPr>
          <w:rStyle w:val="StyleUnderline"/>
          <w:highlight w:val="green"/>
        </w:rPr>
        <w:t xml:space="preserve">if </w:t>
      </w:r>
      <w:r>
        <w:rPr>
          <w:rStyle w:val="StyleUnderline"/>
        </w:rPr>
        <w:t xml:space="preserve">the targets represented across the </w:t>
      </w:r>
      <w:r w:rsidRPr="00336CBA">
        <w:rPr>
          <w:rStyle w:val="StyleUnderline"/>
          <w:highlight w:val="green"/>
        </w:rPr>
        <w:t xml:space="preserve">SDGs remain unachieved </w:t>
      </w:r>
      <w:r>
        <w:rPr>
          <w:rStyle w:val="StyleUnderline"/>
        </w:rPr>
        <w:t xml:space="preserve">there is </w:t>
      </w:r>
      <w:r w:rsidRPr="00336CBA">
        <w:rPr>
          <w:rStyle w:val="StyleUnderline"/>
          <w:highlight w:val="green"/>
        </w:rPr>
        <w:t>the</w:t>
      </w:r>
      <w:r>
        <w:rPr>
          <w:rStyle w:val="StyleUnderline"/>
        </w:rPr>
        <w:t xml:space="preserve"> potential for these forms of </w:t>
      </w:r>
      <w:r w:rsidRPr="00336CBA">
        <w:rPr>
          <w:rStyle w:val="StyleUnderline"/>
          <w:highlight w:val="green"/>
        </w:rPr>
        <w:t xml:space="preserve">risk </w:t>
      </w:r>
      <w:r>
        <w:rPr>
          <w:rStyle w:val="StyleUnderline"/>
        </w:rPr>
        <w:t>to</w:t>
      </w:r>
      <w:r>
        <w:rPr>
          <w:sz w:val="16"/>
        </w:rPr>
        <w:t xml:space="preserve"> </w:t>
      </w:r>
      <w:r w:rsidRPr="00336CBA">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sidRPr="00336CBA">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sidRPr="00336CBA">
        <w:rPr>
          <w:rStyle w:val="StyleUnderline"/>
          <w:highlight w:val="green"/>
        </w:rPr>
        <w:t xml:space="preserve">act as </w:t>
      </w:r>
      <w:r w:rsidRPr="00336CBA">
        <w:rPr>
          <w:rStyle w:val="Emphasis"/>
          <w:highlight w:val="green"/>
        </w:rPr>
        <w:t>prevention</w:t>
      </w:r>
      <w:r>
        <w:rPr>
          <w:rStyle w:val="Emphasis"/>
        </w:rPr>
        <w:t>, or leverage points</w:t>
      </w:r>
      <w:r>
        <w:rPr>
          <w:sz w:val="16"/>
        </w:rPr>
        <w:t xml:space="preserve"> </w:t>
      </w:r>
      <w:proofErr w:type="gramStart"/>
      <w:r>
        <w:rPr>
          <w:sz w:val="16"/>
        </w:rPr>
        <w:t xml:space="preserve">in order </w:t>
      </w:r>
      <w:r w:rsidRPr="00336CBA">
        <w:rPr>
          <w:rStyle w:val="StyleUnderline"/>
          <w:highlight w:val="green"/>
        </w:rPr>
        <w:t>to</w:t>
      </w:r>
      <w:proofErr w:type="gramEnd"/>
      <w:r w:rsidRPr="00336CBA">
        <w:rPr>
          <w:rStyle w:val="StyleUnderline"/>
          <w:highlight w:val="green"/>
        </w:rPr>
        <w:t xml:space="preserve"> avoid </w:t>
      </w:r>
      <w:r>
        <w:rPr>
          <w:rStyle w:val="StyleUnderline"/>
        </w:rPr>
        <w:t xml:space="preserve">such </w:t>
      </w:r>
      <w:r w:rsidRPr="00336CBA">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sidRPr="00336CBA">
        <w:rPr>
          <w:rStyle w:val="StyleUnderline"/>
          <w:highlight w:val="green"/>
        </w:rPr>
        <w:t>risks</w:t>
      </w:r>
      <w:r>
        <w:rPr>
          <w:sz w:val="16"/>
        </w:rPr>
        <w:t xml:space="preserve">. Despite being lesser in severity than existential risks, they </w:t>
      </w:r>
      <w:r w:rsidRPr="00336CBA">
        <w:rPr>
          <w:rStyle w:val="StyleUnderline"/>
          <w:highlight w:val="green"/>
        </w:rPr>
        <w:t>increase</w:t>
      </w:r>
      <w:r>
        <w:rPr>
          <w:rStyle w:val="StyleUnderline"/>
        </w:rPr>
        <w:t xml:space="preserve"> the </w:t>
      </w:r>
      <w:r w:rsidRPr="00336CBA">
        <w:rPr>
          <w:rStyle w:val="StyleUnderline"/>
          <w:highlight w:val="green"/>
        </w:rPr>
        <w:t>likelihood of</w:t>
      </w:r>
      <w:r>
        <w:rPr>
          <w:rStyle w:val="StyleUnderline"/>
        </w:rPr>
        <w:t xml:space="preserve"> human </w:t>
      </w:r>
      <w:r w:rsidRPr="00336CBA">
        <w:rPr>
          <w:rStyle w:val="StyleUnderline"/>
          <w:highlight w:val="green"/>
        </w:rPr>
        <w:t>extinction</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sidRPr="00336CBA">
        <w:rPr>
          <w:rStyle w:val="StyleUnderline"/>
          <w:highlight w:val="green"/>
        </w:rPr>
        <w:t xml:space="preserve">through </w:t>
      </w:r>
      <w:r w:rsidRPr="00336CBA">
        <w:rPr>
          <w:rStyle w:val="Emphasis"/>
          <w:highlight w:val="green"/>
        </w:rPr>
        <w:t>chain reactions</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sidRPr="00336CBA">
        <w:rPr>
          <w:rStyle w:val="StyleUnderline"/>
          <w:highlight w:val="green"/>
        </w:rPr>
        <w:t xml:space="preserve">and </w:t>
      </w:r>
      <w:r w:rsidRPr="00336CBA">
        <w:rPr>
          <w:rStyle w:val="Emphasis"/>
          <w:highlight w:val="green"/>
        </w:rPr>
        <w:t>inhibiting</w:t>
      </w:r>
      <w:r>
        <w:rPr>
          <w:rStyle w:val="Emphasis"/>
        </w:rPr>
        <w:t xml:space="preserve"> humanity’s </w:t>
      </w:r>
      <w:r w:rsidRPr="00336CBA">
        <w:rPr>
          <w:rStyle w:val="Emphasis"/>
          <w:highlight w:val="green"/>
        </w:rPr>
        <w:t>response</w:t>
      </w:r>
      <w:r w:rsidRPr="00336CBA">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w:t>
      </w:r>
      <w:proofErr w:type="spellStart"/>
      <w:r>
        <w:rPr>
          <w:sz w:val="16"/>
        </w:rPr>
        <w:t>Tonn</w:t>
      </w:r>
      <w:proofErr w:type="spellEnd"/>
      <w:r>
        <w:rPr>
          <w:sz w:val="16"/>
        </w:rPr>
        <w:t xml:space="preserve">,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w:t>
      </w:r>
      <w:proofErr w:type="spellStart"/>
      <w:r>
        <w:rPr>
          <w:sz w:val="16"/>
        </w:rPr>
        <w:t>Tonn</w:t>
      </w:r>
      <w:proofErr w:type="spellEnd"/>
      <w:r>
        <w:rPr>
          <w:sz w:val="16"/>
        </w:rPr>
        <w:t xml:space="preserve"> &amp; MacGregor, 2009; </w:t>
      </w:r>
      <w:proofErr w:type="spellStart"/>
      <w:r>
        <w:rPr>
          <w:sz w:val="16"/>
        </w:rPr>
        <w:t>Tonn</w:t>
      </w:r>
      <w:proofErr w:type="spellEnd"/>
      <w:r>
        <w:rPr>
          <w:sz w:val="16"/>
        </w:rPr>
        <w:t>,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36CBA">
        <w:rPr>
          <w:rStyle w:val="Emphasis"/>
          <w:highlight w:val="green"/>
        </w:rPr>
        <w:t>positive feedback loops</w:t>
      </w:r>
      <w:r>
        <w:rPr>
          <w:rStyle w:val="StyleUnderline"/>
        </w:rPr>
        <w:t>… represent the gravest existential risks</w:t>
      </w:r>
      <w:r>
        <w:rPr>
          <w:sz w:val="16"/>
        </w:rPr>
        <w:t>” (</w:t>
      </w:r>
      <w:proofErr w:type="spellStart"/>
      <w:r>
        <w:rPr>
          <w:sz w:val="16"/>
        </w:rPr>
        <w:t>Kareiva</w:t>
      </w:r>
      <w:proofErr w:type="spellEnd"/>
      <w:r>
        <w:rPr>
          <w:sz w:val="16"/>
        </w:rPr>
        <w:t xml:space="preserve">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w:t>
      </w:r>
      <w:proofErr w:type="spellStart"/>
      <w:r>
        <w:rPr>
          <w:sz w:val="16"/>
        </w:rPr>
        <w:t>Kareiva</w:t>
      </w:r>
      <w:proofErr w:type="spellEnd"/>
      <w:r>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Pr>
          <w:sz w:val="16"/>
        </w:rPr>
        <w:t>Kareiva</w:t>
      </w:r>
      <w:proofErr w:type="spellEnd"/>
      <w:r>
        <w:rPr>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Pr>
          <w:sz w:val="16"/>
        </w:rPr>
        <w:t>example</w:t>
      </w:r>
      <w:proofErr w:type="gramEnd"/>
      <w:r>
        <w:rPr>
          <w:sz w:val="16"/>
        </w:rPr>
        <w:t xml:space="preserve"> as the </w:t>
      </w:r>
      <w:r>
        <w:rPr>
          <w:rStyle w:val="StyleUnderline"/>
        </w:rPr>
        <w:t xml:space="preserve">movement of </w:t>
      </w:r>
      <w:r w:rsidRPr="00DF6040">
        <w:rPr>
          <w:rStyle w:val="Emphasis"/>
        </w:rPr>
        <w:t>refugees</w:t>
      </w:r>
      <w:r w:rsidRPr="00DF6040">
        <w:rPr>
          <w:rStyle w:val="StyleUnderline"/>
        </w:rPr>
        <w:t xml:space="preserve"> increases </w:t>
      </w:r>
      <w:r w:rsidRPr="00336CBA">
        <w:rPr>
          <w:rStyle w:val="StyleUnderline"/>
          <w:highlight w:val="green"/>
        </w:rPr>
        <w:t>pandemic</w:t>
      </w:r>
      <w:r>
        <w:rPr>
          <w:rStyle w:val="StyleUnderline"/>
        </w:rPr>
        <w:t xml:space="preserve"> risk, </w:t>
      </w:r>
      <w:r w:rsidRPr="00336CBA">
        <w:rPr>
          <w:rStyle w:val="StyleUnderline"/>
          <w:highlight w:val="green"/>
        </w:rPr>
        <w:t>poverty</w:t>
      </w:r>
      <w:r>
        <w:rPr>
          <w:rStyle w:val="StyleUnderline"/>
        </w:rPr>
        <w:t xml:space="preserve"> levels</w:t>
      </w:r>
      <w:r>
        <w:rPr>
          <w:sz w:val="16"/>
        </w:rPr>
        <w:t xml:space="preserve"> in low and middle income countries increase </w:t>
      </w:r>
      <w:r w:rsidRPr="00336CBA">
        <w:rPr>
          <w:rStyle w:val="StyleUnderline"/>
          <w:highlight w:val="green"/>
        </w:rPr>
        <w:t>reducing</w:t>
      </w:r>
      <w:r>
        <w:rPr>
          <w:rStyle w:val="StyleUnderline"/>
        </w:rPr>
        <w:t xml:space="preserve"> the </w:t>
      </w:r>
      <w:r w:rsidRPr="00336CBA">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sidRPr="00336CBA">
        <w:rPr>
          <w:rStyle w:val="Emphasis"/>
          <w:highlight w:val="green"/>
        </w:rPr>
        <w:t>warming</w:t>
      </w:r>
      <w:r>
        <w:rPr>
          <w:sz w:val="16"/>
        </w:rPr>
        <w:t xml:space="preserve"> itself </w:t>
      </w:r>
      <w:r>
        <w:rPr>
          <w:rStyle w:val="StyleUnderline"/>
        </w:rPr>
        <w:t xml:space="preserve">will drive </w:t>
      </w:r>
      <w:r w:rsidRPr="00336CBA">
        <w:rPr>
          <w:rStyle w:val="StyleUnderline"/>
          <w:highlight w:val="green"/>
        </w:rPr>
        <w:t>disruptive</w:t>
      </w:r>
      <w:r>
        <w:rPr>
          <w:rStyle w:val="StyleUnderline"/>
        </w:rPr>
        <w:t xml:space="preserve"> </w:t>
      </w:r>
      <w:r w:rsidRPr="00DF6040">
        <w:rPr>
          <w:rStyle w:val="StyleUnderline"/>
        </w:rPr>
        <w:t xml:space="preserve">changes in both </w:t>
      </w:r>
      <w:proofErr w:type="spellStart"/>
      <w:r w:rsidRPr="00DF6040">
        <w:rPr>
          <w:rStyle w:val="StyleUnderline"/>
        </w:rPr>
        <w:t>terrestial</w:t>
      </w:r>
      <w:proofErr w:type="spellEnd"/>
      <w:r w:rsidRPr="00DF6040">
        <w:rPr>
          <w:rStyle w:val="StyleUnderline"/>
        </w:rPr>
        <w:t xml:space="preserve"> and aquatic</w:t>
      </w:r>
      <w:r>
        <w:rPr>
          <w:rStyle w:val="StyleUnderline"/>
        </w:rPr>
        <w:t xml:space="preserve"> </w:t>
      </w:r>
      <w:r w:rsidRPr="00336CBA">
        <w:rPr>
          <w:rStyle w:val="StyleUnderline"/>
          <w:highlight w:val="green"/>
        </w:rPr>
        <w:t>ecosystems</w:t>
      </w:r>
      <w:r>
        <w:rPr>
          <w:sz w:val="16"/>
        </w:rPr>
        <w:t xml:space="preserve"> affecting SDG 15 (Life on Land) and SDG 14 (Life Below Water) adding to their vulnerability to increases in pollution driven by a growing economy. Loop B (in Fig. </w:t>
      </w:r>
      <w:proofErr w:type="gramStart"/>
      <w:r>
        <w:rPr>
          <w:sz w:val="16"/>
        </w:rPr>
        <w:t>4)shows</w:t>
      </w:r>
      <w:proofErr w:type="gramEnd"/>
      <w:r>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sidRPr="00336CBA">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sidRPr="00336CBA">
        <w:rPr>
          <w:rStyle w:val="Emphasis"/>
          <w:highlight w:val="green"/>
        </w:rPr>
        <w:t>ag</w:t>
      </w:r>
      <w:r>
        <w:rPr>
          <w:rStyle w:val="Emphasis"/>
        </w:rPr>
        <w:t xml:space="preserve">ricultural </w:t>
      </w:r>
      <w:r w:rsidRPr="00336CBA">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sidRPr="00336CBA">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Pr>
          <w:sz w:val="16"/>
        </w:rPr>
        <w:t>self evident</w:t>
      </w:r>
      <w:proofErr w:type="spellEnd"/>
      <w:r>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36CBA">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 xml:space="preserve">Gender </w:t>
      </w:r>
      <w:r>
        <w:rPr>
          <w:rStyle w:val="Emphasis"/>
        </w:rPr>
        <w:lastRenderedPageBreak/>
        <w:t>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sidRPr="00336CBA">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1C8C344A" w14:textId="77777777" w:rsidR="00810731" w:rsidRDefault="00810731" w:rsidP="00810731">
      <w:pPr>
        <w:rPr>
          <w:sz w:val="16"/>
        </w:rPr>
      </w:pPr>
    </w:p>
    <w:p w14:paraId="49BEBC72" w14:textId="77777777" w:rsidR="00810731" w:rsidRPr="00726A39" w:rsidRDefault="00810731" w:rsidP="00810731">
      <w:pPr>
        <w:pStyle w:val="Heading4"/>
        <w:rPr>
          <w:bCs w:val="0"/>
        </w:rPr>
      </w:pPr>
      <w:r w:rsidRPr="00726A39">
        <w:t>Weak states are existential. Err AFF to account for non-linearity and unpredictable cascades.</w:t>
      </w:r>
    </w:p>
    <w:p w14:paraId="355038C8" w14:textId="77777777" w:rsidR="00810731" w:rsidRDefault="00810731" w:rsidP="00810731">
      <w:r>
        <w:t xml:space="preserve">Hanna Samir </w:t>
      </w:r>
      <w:proofErr w:type="spellStart"/>
      <w:r>
        <w:rPr>
          <w:b/>
          <w:bCs/>
          <w:sz w:val="26"/>
        </w:rPr>
        <w:t>Kassab</w:t>
      </w:r>
      <w:proofErr w:type="spellEnd"/>
      <w:r>
        <w:rPr>
          <w:b/>
          <w:bCs/>
          <w:sz w:val="26"/>
        </w:rPr>
        <w:t xml:space="preserve"> 17</w:t>
      </w:r>
      <w:r>
        <w:t xml:space="preserve">. Visiting Assistant Professor of Political Science at Northern Michigan University, Prioritization Theory and Defensive Foreign Policy. Springer International Publishing, 2017. </w:t>
      </w:r>
      <w:proofErr w:type="spellStart"/>
      <w:r>
        <w:t>CrossRef</w:t>
      </w:r>
      <w:proofErr w:type="spellEnd"/>
      <w:r>
        <w:t>, doi:10.1007/978-3-319-48018-3. // Re-Cut Justin</w:t>
      </w:r>
    </w:p>
    <w:p w14:paraId="619F228D" w14:textId="77777777" w:rsidR="00810731" w:rsidRDefault="00810731" w:rsidP="00810731">
      <w:pPr>
        <w:rPr>
          <w:sz w:val="16"/>
        </w:rPr>
      </w:pPr>
      <w:r>
        <w:rPr>
          <w:rStyle w:val="StyleUnderline"/>
        </w:rPr>
        <w:t xml:space="preserve">Great powers, with all their resources, </w:t>
      </w:r>
      <w:proofErr w:type="gramStart"/>
      <w:r>
        <w:rPr>
          <w:rStyle w:val="StyleUnderline"/>
        </w:rPr>
        <w:t>power</w:t>
      </w:r>
      <w:proofErr w:type="gramEnd"/>
      <w:r>
        <w:rPr>
          <w:rStyle w:val="StyleUnderline"/>
        </w:rPr>
        <w:t xml:space="preserve"> and influence, have inherent </w:t>
      </w:r>
      <w:r w:rsidRPr="00336CBA">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sidRPr="00336CBA">
        <w:rPr>
          <w:rStyle w:val="StyleUnderline"/>
          <w:highlight w:val="green"/>
        </w:rPr>
        <w:t xml:space="preserve">emanate </w:t>
      </w:r>
      <w:r w:rsidRPr="00DF6040">
        <w:rPr>
          <w:rStyle w:val="StyleUnderline"/>
        </w:rPr>
        <w:t xml:space="preserve">from </w:t>
      </w:r>
      <w:r w:rsidRPr="00DF6040">
        <w:rPr>
          <w:rStyle w:val="Emphasis"/>
        </w:rPr>
        <w:t>weak states</w:t>
      </w:r>
      <w:r w:rsidRPr="00DF6040">
        <w:rPr>
          <w:sz w:val="16"/>
        </w:rPr>
        <w:t>.</w:t>
      </w:r>
      <w:r>
        <w:rPr>
          <w:sz w:val="16"/>
        </w:rPr>
        <w:t xml:space="preserve"> </w:t>
      </w:r>
      <w:r>
        <w:rPr>
          <w:rStyle w:val="StyleUnderline"/>
        </w:rPr>
        <w:t xml:space="preserve">Because </w:t>
      </w:r>
      <w:r w:rsidRPr="00336CBA">
        <w:rPr>
          <w:rStyle w:val="StyleUnderline"/>
          <w:highlight w:val="green"/>
        </w:rPr>
        <w:t>weak states are</w:t>
      </w:r>
      <w:r>
        <w:rPr>
          <w:sz w:val="16"/>
        </w:rPr>
        <w:t xml:space="preserve"> so </w:t>
      </w:r>
      <w:r w:rsidRPr="00336CBA">
        <w:rPr>
          <w:rStyle w:val="Emphasis"/>
          <w:highlight w:val="green"/>
        </w:rPr>
        <w:t xml:space="preserve">exposed </w:t>
      </w:r>
      <w:r w:rsidRPr="00DF6040">
        <w:rPr>
          <w:rStyle w:val="Emphasis"/>
        </w:rPr>
        <w:t>to shock</w:t>
      </w:r>
      <w:r>
        <w:rPr>
          <w:sz w:val="16"/>
        </w:rPr>
        <w:t xml:space="preserve">, </w:t>
      </w:r>
      <w:r w:rsidRPr="00336CBA">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sidRPr="00336CBA">
        <w:rPr>
          <w:rStyle w:val="StyleUnderline"/>
          <w:highlight w:val="green"/>
        </w:rPr>
        <w:t xml:space="preserve">part of the </w:t>
      </w:r>
      <w:r w:rsidRPr="00DF6040">
        <w:rPr>
          <w:rStyle w:val="Emphasis"/>
        </w:rPr>
        <w:t xml:space="preserve">international </w:t>
      </w:r>
      <w:r w:rsidRPr="00336CBA">
        <w:rPr>
          <w:rStyle w:val="Emphasis"/>
          <w:highlight w:val="green"/>
        </w:rPr>
        <w:t>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Pr>
          <w:rStyle w:val="Emphasis"/>
        </w:rPr>
        <w:t xml:space="preserve">positive, long-term, </w:t>
      </w:r>
      <w:r w:rsidRPr="00336CBA">
        <w:rPr>
          <w:rStyle w:val="Emphasis"/>
          <w:highlight w:val="green"/>
        </w:rPr>
        <w:t>sustainable</w:t>
      </w:r>
      <w:r>
        <w:rPr>
          <w:rStyle w:val="Emphasis"/>
        </w:rPr>
        <w:t xml:space="preserve"> economic </w:t>
      </w:r>
      <w:r w:rsidRPr="00336CBA">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sidRPr="00336CBA">
        <w:rPr>
          <w:rStyle w:val="StyleUnderline"/>
          <w:highlight w:val="green"/>
        </w:rPr>
        <w:t>is</w:t>
      </w:r>
      <w:r>
        <w:rPr>
          <w:rStyle w:val="StyleUnderline"/>
        </w:rPr>
        <w:t xml:space="preserve"> at </w:t>
      </w:r>
      <w:r w:rsidRPr="00336CBA">
        <w:rPr>
          <w:rStyle w:val="StyleUnderline"/>
          <w:highlight w:val="green"/>
        </w:rPr>
        <w:t xml:space="preserve">the </w:t>
      </w:r>
      <w:r w:rsidRPr="00336CBA">
        <w:rPr>
          <w:rStyle w:val="Emphasis"/>
          <w:highlight w:val="green"/>
        </w:rPr>
        <w:t>backbone</w:t>
      </w:r>
      <w:r w:rsidRPr="00336CBA">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sidRPr="00DF6040">
        <w:rPr>
          <w:rStyle w:val="Emphasis"/>
        </w:rPr>
        <w:t xml:space="preserve">systemic </w:t>
      </w:r>
      <w:r w:rsidRPr="00336CBA">
        <w:rPr>
          <w:rStyle w:val="Emphasis"/>
          <w:highlight w:val="green"/>
        </w:rPr>
        <w:t>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sidRPr="00336CBA">
        <w:rPr>
          <w:rStyle w:val="StyleUnderline"/>
          <w:highlight w:val="green"/>
        </w:rPr>
        <w:t>deal with</w:t>
      </w:r>
      <w:r>
        <w:rPr>
          <w:sz w:val="16"/>
        </w:rPr>
        <w:t xml:space="preserve"> outbreaks of </w:t>
      </w:r>
      <w:r w:rsidRPr="00336CBA">
        <w:rPr>
          <w:rStyle w:val="Emphasis"/>
          <w:highlight w:val="green"/>
        </w:rPr>
        <w:t>disease</w:t>
      </w:r>
      <w:r w:rsidRPr="00336CBA">
        <w:rPr>
          <w:sz w:val="16"/>
          <w:highlight w:val="green"/>
        </w:rPr>
        <w:t xml:space="preserve">, </w:t>
      </w:r>
      <w:r w:rsidRPr="00DF6040">
        <w:rPr>
          <w:rStyle w:val="Emphasis"/>
        </w:rPr>
        <w:t xml:space="preserve">financial </w:t>
      </w:r>
      <w:r w:rsidRPr="00336CBA">
        <w:rPr>
          <w:rStyle w:val="Emphasis"/>
          <w:highlight w:val="green"/>
        </w:rPr>
        <w:t>crises</w:t>
      </w:r>
      <w:r>
        <w:rPr>
          <w:sz w:val="16"/>
        </w:rPr>
        <w:t xml:space="preserve">, </w:t>
      </w:r>
      <w:r>
        <w:rPr>
          <w:rStyle w:val="StyleUnderline"/>
        </w:rPr>
        <w:t>sudden</w:t>
      </w:r>
      <w:r>
        <w:rPr>
          <w:sz w:val="16"/>
        </w:rPr>
        <w:t xml:space="preserve"> </w:t>
      </w:r>
      <w:r w:rsidRPr="00336CBA">
        <w:rPr>
          <w:rStyle w:val="Emphasis"/>
          <w:highlight w:val="green"/>
        </w:rPr>
        <w:t>environmental disaster</w:t>
      </w:r>
      <w:r w:rsidRPr="00336CBA">
        <w:rPr>
          <w:sz w:val="16"/>
          <w:highlight w:val="green"/>
        </w:rPr>
        <w:t xml:space="preserve">, </w:t>
      </w:r>
      <w:proofErr w:type="gramStart"/>
      <w:r w:rsidRPr="00336CBA">
        <w:rPr>
          <w:rStyle w:val="Emphasis"/>
          <w:highlight w:val="green"/>
        </w:rPr>
        <w:t>terrorism</w:t>
      </w:r>
      <w:proofErr w:type="gramEnd"/>
      <w:r w:rsidRPr="00336CBA">
        <w:rPr>
          <w:sz w:val="16"/>
          <w:highlight w:val="green"/>
        </w:rPr>
        <w:t xml:space="preserve"> </w:t>
      </w:r>
      <w:r w:rsidRPr="00336CBA">
        <w:rPr>
          <w:rStyle w:val="StyleUnderline"/>
          <w:highlight w:val="green"/>
        </w:rPr>
        <w:t>and</w:t>
      </w:r>
      <w:r w:rsidRPr="00336CBA">
        <w:rPr>
          <w:sz w:val="16"/>
          <w:highlight w:val="green"/>
        </w:rPr>
        <w:t xml:space="preserve"> </w:t>
      </w:r>
      <w:r w:rsidRPr="00DF6040">
        <w:rPr>
          <w:rStyle w:val="Emphasis"/>
        </w:rPr>
        <w:t xml:space="preserve">drug </w:t>
      </w:r>
      <w:r w:rsidRPr="00336CBA">
        <w:rPr>
          <w:rStyle w:val="Emphasis"/>
          <w:highlight w:val="green"/>
        </w:rPr>
        <w:t>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sidRPr="00336CBA">
        <w:rPr>
          <w:rStyle w:val="StyleUnderline"/>
          <w:highlight w:val="green"/>
        </w:rPr>
        <w:t xml:space="preserve">one state’s trouble can </w:t>
      </w:r>
      <w:r w:rsidRPr="00336CBA">
        <w:rPr>
          <w:rStyle w:val="Emphasis"/>
          <w:highlight w:val="green"/>
        </w:rPr>
        <w:t xml:space="preserve">spread </w:t>
      </w:r>
      <w:r>
        <w:rPr>
          <w:rStyle w:val="Emphasis"/>
        </w:rPr>
        <w:t>throughout the globe</w:t>
      </w:r>
      <w:r>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Pr>
          <w:sz w:val="16"/>
        </w:rPr>
        <w:t>taking into account</w:t>
      </w:r>
      <w:proofErr w:type="gramEnd"/>
      <w:r>
        <w:rPr>
          <w:sz w:val="16"/>
        </w:rPr>
        <w:t xml:space="preserve"> changes in our world. The realists that stubbornly defend their theories (</w:t>
      </w:r>
      <w:proofErr w:type="spellStart"/>
      <w:r>
        <w:rPr>
          <w:sz w:val="16"/>
        </w:rPr>
        <w:t>Kassab</w:t>
      </w:r>
      <w:proofErr w:type="spellEnd"/>
      <w:r>
        <w:rPr>
          <w:sz w:val="16"/>
        </w:rPr>
        <w:t xml:space="preserve"> and Wu 2014) must take these matters seriously.</w:t>
      </w:r>
    </w:p>
    <w:p w14:paraId="30FD6985" w14:textId="77777777" w:rsidR="00810731" w:rsidRDefault="00810731" w:rsidP="00810731">
      <w:pPr>
        <w:rPr>
          <w:sz w:val="16"/>
        </w:rPr>
      </w:pPr>
    </w:p>
    <w:p w14:paraId="04C5D52F" w14:textId="77777777" w:rsidR="00810731" w:rsidRPr="00DE56B5" w:rsidRDefault="00810731" w:rsidP="00810731"/>
    <w:p w14:paraId="0F87A3F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07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13A"/>
    <w:rsid w:val="00215284"/>
    <w:rsid w:val="002168F2"/>
    <w:rsid w:val="0022589F"/>
    <w:rsid w:val="0023167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CB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E89"/>
    <w:rsid w:val="006379E9"/>
    <w:rsid w:val="006438CB"/>
    <w:rsid w:val="006529B9"/>
    <w:rsid w:val="00654695"/>
    <w:rsid w:val="0065500A"/>
    <w:rsid w:val="00655217"/>
    <w:rsid w:val="0065727C"/>
    <w:rsid w:val="00674A78"/>
    <w:rsid w:val="00681E8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73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CC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7BD"/>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909E43"/>
  <w14:defaultImageDpi w14:val="300"/>
  <w15:docId w15:val="{914C3851-6188-9D4C-ADB4-41426C000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2E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32E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2E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32E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632E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2E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2E89"/>
  </w:style>
  <w:style w:type="character" w:customStyle="1" w:styleId="Heading1Char">
    <w:name w:val="Heading 1 Char"/>
    <w:aliases w:val="Pocket Char"/>
    <w:basedOn w:val="DefaultParagraphFont"/>
    <w:link w:val="Heading1"/>
    <w:uiPriority w:val="9"/>
    <w:rsid w:val="00632E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2E8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32E8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632E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32E8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32E8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632E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32E8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32E89"/>
    <w:rPr>
      <w:color w:val="auto"/>
      <w:u w:val="none"/>
    </w:rPr>
  </w:style>
  <w:style w:type="paragraph" w:styleId="DocumentMap">
    <w:name w:val="Document Map"/>
    <w:basedOn w:val="Normal"/>
    <w:link w:val="DocumentMapChar"/>
    <w:uiPriority w:val="99"/>
    <w:semiHidden/>
    <w:unhideWhenUsed/>
    <w:rsid w:val="00632E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2E89"/>
    <w:rPr>
      <w:rFonts w:ascii="Lucida Grande" w:hAnsi="Lucida Grande" w:cs="Lucida Grande"/>
    </w:rPr>
  </w:style>
  <w:style w:type="paragraph" w:customStyle="1" w:styleId="textbold">
    <w:name w:val="text bold"/>
    <w:basedOn w:val="Normal"/>
    <w:link w:val="Emphasis"/>
    <w:autoRedefine/>
    <w:uiPriority w:val="20"/>
    <w:qFormat/>
    <w:rsid w:val="0081073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107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lo.org/global/standards/introduction-to-international-labour-standards/the-benefits-of-international-labour-standards/lang--en/index.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https:/doi.org/10.1177/203195252199441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iredspace.wits.ac.za/jspui/bitstream/10539/23188/1/Research%20Report%20Stephen%20Muhudhia%20887305%20January,%202017.pdf"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31</Pages>
  <Words>12204</Words>
  <Characters>65658</Characters>
  <Application>Microsoft Office Word</Application>
  <DocSecurity>0</DocSecurity>
  <Lines>810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77699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2021-12-04T02:53:00Z</dcterms:created>
  <dcterms:modified xsi:type="dcterms:W3CDTF">2021-12-04T02:55:00Z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