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00AEE" w14:textId="77777777" w:rsidR="00B03A9B" w:rsidRPr="0006670B" w:rsidRDefault="00B03A9B" w:rsidP="00B03A9B"/>
    <w:p w14:paraId="68259049" w14:textId="77777777" w:rsidR="00B03A9B" w:rsidRDefault="00B03A9B" w:rsidP="002A4C31">
      <w:pPr>
        <w:pStyle w:val="Heading3"/>
      </w:pPr>
    </w:p>
    <w:p w14:paraId="36825934" w14:textId="28EB5B98" w:rsidR="002A4C31" w:rsidRDefault="002A4C31" w:rsidP="002A4C31">
      <w:pPr>
        <w:pStyle w:val="Heading3"/>
      </w:pPr>
      <w:r>
        <w:lastRenderedPageBreak/>
        <w:t>Advantage</w:t>
      </w:r>
    </w:p>
    <w:p w14:paraId="1A7DE670" w14:textId="77777777" w:rsidR="002A4C31" w:rsidRPr="00726A39" w:rsidRDefault="002A4C31" w:rsidP="002A4C31">
      <w:pPr>
        <w:pStyle w:val="Heading4"/>
        <w:rPr>
          <w:bCs w:val="0"/>
        </w:rPr>
      </w:pPr>
      <w:r w:rsidRPr="00726A39">
        <w:t xml:space="preserve">The right to strike is </w:t>
      </w:r>
      <w:r w:rsidRPr="00726A39">
        <w:rPr>
          <w:u w:val="single"/>
        </w:rPr>
        <w:t>Customary International Law</w:t>
      </w:r>
      <w:r w:rsidRPr="00726A39">
        <w:t xml:space="preserve">, but the US </w:t>
      </w:r>
      <w:r w:rsidRPr="00726A39">
        <w:rPr>
          <w:u w:val="single"/>
        </w:rPr>
        <w:t>fails</w:t>
      </w:r>
      <w:r w:rsidRPr="00726A39">
        <w:t xml:space="preserve"> to meet </w:t>
      </w:r>
      <w:r w:rsidRPr="00726A39">
        <w:rPr>
          <w:i/>
        </w:rPr>
        <w:t>opinio juris</w:t>
      </w:r>
      <w:r w:rsidRPr="00726A39">
        <w:t xml:space="preserve"> standards. Perception of US insufficiency breeds </w:t>
      </w:r>
      <w:r w:rsidRPr="00726A39">
        <w:rPr>
          <w:u w:val="single"/>
        </w:rPr>
        <w:t>uncertainty</w:t>
      </w:r>
      <w:r w:rsidRPr="00726A39">
        <w:t xml:space="preserve"> with confidence in international law and spirals into noncompliance – that causes a legitimacy crisis. </w:t>
      </w:r>
      <w:r w:rsidRPr="00726A39">
        <w:rPr>
          <w:u w:val="single"/>
        </w:rPr>
        <w:t>No alt causes</w:t>
      </w:r>
      <w:r w:rsidRPr="00726A39">
        <w:t xml:space="preserve"> to legitimacy – FOA is </w:t>
      </w:r>
      <w:r w:rsidRPr="00726A39">
        <w:rPr>
          <w:u w:val="single"/>
        </w:rPr>
        <w:t>central</w:t>
      </w:r>
      <w:r w:rsidRPr="00726A39">
        <w:t xml:space="preserve"> to the ILO and the </w:t>
      </w:r>
      <w:r w:rsidRPr="00726A39">
        <w:rPr>
          <w:u w:val="single"/>
        </w:rPr>
        <w:t>biggest internal link</w:t>
      </w:r>
      <w:r w:rsidRPr="00726A39">
        <w:t>.</w:t>
      </w:r>
    </w:p>
    <w:p w14:paraId="6AFE1613" w14:textId="77777777" w:rsidR="002A4C31" w:rsidRDefault="002A4C31" w:rsidP="002A4C31">
      <w:r>
        <w:rPr>
          <w:rStyle w:val="Style13ptBold"/>
        </w:rPr>
        <w:t>Brudney 21</w:t>
      </w:r>
      <w:r>
        <w:t xml:space="preserve"> [James; 2/8/21; Joseph Crowley Chair in Labor and Employment Law, Fordham Law School; “The Right to Strike as Customary International Law,” THE YALE JOURNAL OF INTERNATIONAL LAW, Vol 46, </w:t>
      </w:r>
      <w:hyperlink r:id="rId9" w:history="1">
        <w:r>
          <w:rPr>
            <w:rStyle w:val="Hyperlink"/>
            <w:color w:val="000000"/>
          </w:rPr>
          <w:t>https://digitalcommons.law.yale.edu/cgi/viewcontent.cgi?article=1710&amp;context=yjil</w:t>
        </w:r>
      </w:hyperlink>
      <w:r>
        <w:t>] Justin ** Brackets in original</w:t>
      </w:r>
    </w:p>
    <w:p w14:paraId="30A1CA5E" w14:textId="77777777" w:rsidR="002A4C31" w:rsidRDefault="002A4C31" w:rsidP="002A4C31">
      <w:pPr>
        <w:rPr>
          <w:rStyle w:val="Emphasis"/>
        </w:rPr>
      </w:pPr>
      <w:r>
        <w:rPr>
          <w:sz w:val="16"/>
        </w:rPr>
        <w:t xml:space="preserve">II. </w:t>
      </w:r>
      <w:r>
        <w:rPr>
          <w:u w:val="single"/>
        </w:rPr>
        <w:t xml:space="preserve">THE </w:t>
      </w:r>
      <w:r>
        <w:rPr>
          <w:rStyle w:val="Emphasis"/>
        </w:rPr>
        <w:t>INTERNATIONAL RIGHT TO STRIKE AS CIL</w:t>
      </w:r>
    </w:p>
    <w:p w14:paraId="49DD4E8A" w14:textId="77777777" w:rsidR="002A4C31" w:rsidRDefault="002A4C31" w:rsidP="002A4C31">
      <w:pPr>
        <w:rPr>
          <w:sz w:val="16"/>
        </w:rPr>
      </w:pPr>
      <w:r>
        <w:rPr>
          <w:u w:val="single"/>
        </w:rPr>
        <w:t xml:space="preserve">That an </w:t>
      </w:r>
      <w:r>
        <w:rPr>
          <w:rStyle w:val="Emphasis"/>
        </w:rPr>
        <w:t>international right to strike</w:t>
      </w:r>
      <w:r>
        <w:rPr>
          <w:u w:val="single"/>
        </w:rPr>
        <w:t xml:space="preserve"> is widely recognized by governments does not mean the right has </w:t>
      </w:r>
      <w:r>
        <w:rPr>
          <w:rStyle w:val="Emphasis"/>
        </w:rPr>
        <w:t>assumed the status of CIL</w:t>
      </w:r>
      <w:r>
        <w:rPr>
          <w:u w:val="single"/>
        </w:rPr>
        <w:t>. This Part seeks to forge that link</w:t>
      </w:r>
      <w:r>
        <w:rPr>
          <w:sz w:val="16"/>
        </w:rPr>
        <w:t xml:space="preserve">, to show how </w:t>
      </w:r>
      <w:r>
        <w:rPr>
          <w:u w:val="single"/>
        </w:rPr>
        <w:t xml:space="preserve">the </w:t>
      </w:r>
      <w:r w:rsidRPr="00336CBA">
        <w:rPr>
          <w:highlight w:val="green"/>
          <w:u w:val="single"/>
        </w:rPr>
        <w:t xml:space="preserve">international right to strike </w:t>
      </w:r>
      <w:r w:rsidRPr="00336CBA">
        <w:rPr>
          <w:rStyle w:val="Emphasis"/>
          <w:highlight w:val="green"/>
        </w:rPr>
        <w:t>qualifies as CIL</w:t>
      </w:r>
      <w:r>
        <w:rPr>
          <w:u w:val="single"/>
        </w:rPr>
        <w:t>.</w:t>
      </w:r>
      <w:r>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A1AEE88" w14:textId="53312A69" w:rsidR="002A4C31" w:rsidRDefault="002A4C31" w:rsidP="002A4C31">
      <w:pPr>
        <w:rPr>
          <w:rStyle w:val="Emphasis"/>
        </w:rPr>
      </w:pPr>
      <w:r>
        <w:rPr>
          <w:sz w:val="16"/>
        </w:rPr>
        <w:t xml:space="preserve">This Part next demonstrates (II.D) that </w:t>
      </w:r>
      <w:r>
        <w:rPr>
          <w:u w:val="single"/>
        </w:rPr>
        <w:t xml:space="preserve">the </w:t>
      </w:r>
      <w:r>
        <w:rPr>
          <w:rStyle w:val="Emphasis"/>
        </w:rPr>
        <w:t xml:space="preserve">two </w:t>
      </w:r>
      <w:r w:rsidRPr="00336CBA">
        <w:rPr>
          <w:rStyle w:val="Emphasis"/>
          <w:highlight w:val="green"/>
        </w:rPr>
        <w:t>U.S. practices</w:t>
      </w:r>
      <w:r>
        <w:rPr>
          <w:rStyle w:val="Emphasis"/>
        </w:rPr>
        <w:t xml:space="preserve"> discussed earlier</w:t>
      </w:r>
      <w:r>
        <w:rPr>
          <w:u w:val="single"/>
        </w:rPr>
        <w:t xml:space="preserve"> as </w:t>
      </w:r>
      <w:r>
        <w:rPr>
          <w:rStyle w:val="Emphasis"/>
        </w:rPr>
        <w:t>deviating from the international right to strike</w:t>
      </w:r>
      <w:r>
        <w:rPr>
          <w:sz w:val="16"/>
        </w:rPr>
        <w:t>—</w:t>
      </w:r>
      <w:r w:rsidRPr="00336CBA">
        <w:rPr>
          <w:rStyle w:val="Emphasis"/>
          <w:highlight w:val="green"/>
        </w:rPr>
        <w:t xml:space="preserve">denying </w:t>
      </w:r>
      <w:r>
        <w:rPr>
          <w:rStyle w:val="Emphasis"/>
        </w:rPr>
        <w:t xml:space="preserve">all </w:t>
      </w:r>
      <w:r w:rsidRPr="00336CBA">
        <w:rPr>
          <w:rStyle w:val="Emphasis"/>
          <w:highlight w:val="green"/>
        </w:rPr>
        <w:t xml:space="preserve">public employees </w:t>
      </w:r>
      <w:r>
        <w:rPr>
          <w:rStyle w:val="Emphasis"/>
        </w:rPr>
        <w:t>the right</w:t>
      </w:r>
      <w:r>
        <w:rPr>
          <w:u w:val="single"/>
        </w:rPr>
        <w:t xml:space="preserve"> </w:t>
      </w:r>
      <w:r w:rsidRPr="00336CBA">
        <w:rPr>
          <w:highlight w:val="green"/>
          <w:u w:val="single"/>
        </w:rPr>
        <w:t xml:space="preserve">and </w:t>
      </w:r>
      <w:r>
        <w:rPr>
          <w:rStyle w:val="Emphasis"/>
        </w:rPr>
        <w:t xml:space="preserve">authorizing </w:t>
      </w:r>
      <w:r w:rsidRPr="00336CBA">
        <w:rPr>
          <w:rStyle w:val="Emphasis"/>
          <w:highlight w:val="green"/>
        </w:rPr>
        <w:t>permanent replacement</w:t>
      </w:r>
      <w:r>
        <w:rPr>
          <w:rStyle w:val="Emphasis"/>
        </w:rPr>
        <w:t xml:space="preserve"> of lawful strikers</w:t>
      </w:r>
      <w:r>
        <w:rPr>
          <w:sz w:val="16"/>
        </w:rPr>
        <w:t xml:space="preserve">— </w:t>
      </w:r>
      <w:r w:rsidRPr="00336CBA">
        <w:rPr>
          <w:highlight w:val="green"/>
          <w:u w:val="single"/>
        </w:rPr>
        <w:t xml:space="preserve">contravene </w:t>
      </w:r>
      <w:r>
        <w:rPr>
          <w:rStyle w:val="Emphasis"/>
        </w:rPr>
        <w:t xml:space="preserve">core aspects of </w:t>
      </w:r>
      <w:r w:rsidRPr="00336CBA">
        <w:rPr>
          <w:rStyle w:val="Emphasis"/>
          <w:highlight w:val="green"/>
        </w:rPr>
        <w:t>the right to strike as CIL</w:t>
      </w:r>
      <w:r>
        <w:rPr>
          <w:rStyle w:val="Emphasis"/>
        </w:rPr>
        <w:t>.</w:t>
      </w:r>
      <w:r>
        <w:rPr>
          <w:sz w:val="16"/>
        </w:rPr>
        <w:t xml:space="preserve"> Finally (II.E), </w:t>
      </w:r>
      <w:r>
        <w:rPr>
          <w:u w:val="single"/>
        </w:rPr>
        <w:t xml:space="preserve">this Part introduces the </w:t>
      </w:r>
      <w:r>
        <w:rPr>
          <w:rStyle w:val="Emphasis"/>
        </w:rPr>
        <w:t>complexities of the U.S. position on FOA and the right to strike as international rights</w:t>
      </w:r>
      <w:r>
        <w:rPr>
          <w:u w:val="single"/>
        </w:rPr>
        <w:t xml:space="preserve">, reflected in the </w:t>
      </w:r>
      <w:r>
        <w:rPr>
          <w:rStyle w:val="Emphasis"/>
        </w:rPr>
        <w:t>failure to ratify Convention 87</w:t>
      </w:r>
      <w:r>
        <w:rPr>
          <w:u w:val="single"/>
        </w:rPr>
        <w:t xml:space="preserve"> while both Congress and the executive branch </w:t>
      </w:r>
      <w:r>
        <w:rPr>
          <w:rStyle w:val="Emphasis"/>
        </w:rPr>
        <w:t>embrace Convention 87 principles including the right to strike.</w:t>
      </w:r>
    </w:p>
    <w:p w14:paraId="063DAE8D" w14:textId="77777777" w:rsidR="002A4C31" w:rsidRDefault="002A4C31" w:rsidP="002A4C31">
      <w:pPr>
        <w:rPr>
          <w:sz w:val="16"/>
        </w:rPr>
      </w:pPr>
      <w:r>
        <w:rPr>
          <w:sz w:val="16"/>
        </w:rPr>
        <w:t>A. Initial Definitions and Considerations</w:t>
      </w:r>
    </w:p>
    <w:p w14:paraId="075E1438" w14:textId="77777777" w:rsidR="002A4C31" w:rsidRDefault="002A4C31" w:rsidP="002A4C31">
      <w:pPr>
        <w:rPr>
          <w:rStyle w:val="Emphasis"/>
        </w:rPr>
      </w:pPr>
      <w:r>
        <w:rPr>
          <w:sz w:val="16"/>
        </w:rPr>
        <w:t xml:space="preserve">1. </w:t>
      </w:r>
      <w:r>
        <w:rPr>
          <w:rStyle w:val="Emphasis"/>
        </w:rPr>
        <w:t>CIL Standards</w:t>
      </w:r>
    </w:p>
    <w:p w14:paraId="3F3A5646" w14:textId="77777777" w:rsidR="002A4C31" w:rsidRDefault="002A4C31" w:rsidP="002A4C31">
      <w:r>
        <w:rPr>
          <w:u w:val="single"/>
        </w:rPr>
        <w:t xml:space="preserve">The </w:t>
      </w:r>
      <w:r w:rsidRPr="00336CBA">
        <w:rPr>
          <w:highlight w:val="green"/>
          <w:u w:val="single"/>
        </w:rPr>
        <w:t>two</w:t>
      </w:r>
      <w:r>
        <w:rPr>
          <w:u w:val="single"/>
        </w:rPr>
        <w:t xml:space="preserve"> basic </w:t>
      </w:r>
      <w:r w:rsidRPr="00336CBA">
        <w:rPr>
          <w:highlight w:val="green"/>
          <w:u w:val="single"/>
        </w:rPr>
        <w:t>elements that determine</w:t>
      </w:r>
      <w:r>
        <w:rPr>
          <w:u w:val="single"/>
        </w:rPr>
        <w:t xml:space="preserve"> the existence and content of </w:t>
      </w:r>
      <w:r w:rsidRPr="00336CBA">
        <w:rPr>
          <w:highlight w:val="green"/>
          <w:u w:val="single"/>
        </w:rPr>
        <w:t>a rule of CIL are</w:t>
      </w:r>
      <w:r>
        <w:rPr>
          <w:u w:val="single"/>
        </w:rPr>
        <w:t xml:space="preserve"> first</w:t>
      </w:r>
      <w:r>
        <w:rPr>
          <w:sz w:val="16"/>
        </w:rPr>
        <w:t xml:space="preserve">, </w:t>
      </w:r>
      <w:r>
        <w:rPr>
          <w:u w:val="single"/>
        </w:rPr>
        <w:t xml:space="preserve">the </w:t>
      </w:r>
      <w:r>
        <w:rPr>
          <w:rStyle w:val="Emphasis"/>
        </w:rPr>
        <w:t xml:space="preserve">requirement of </w:t>
      </w:r>
      <w:r w:rsidRPr="00336CBA">
        <w:rPr>
          <w:rStyle w:val="Emphasis"/>
          <w:highlight w:val="green"/>
        </w:rPr>
        <w:t>a general practice</w:t>
      </w:r>
      <w:r>
        <w:rPr>
          <w:rStyle w:val="Emphasis"/>
        </w:rPr>
        <w:t xml:space="preserve"> by States</w:t>
      </w:r>
      <w:r>
        <w:rPr>
          <w:u w:val="single"/>
        </w:rPr>
        <w:t xml:space="preserve">, </w:t>
      </w:r>
      <w:r w:rsidRPr="00336CBA">
        <w:rPr>
          <w:highlight w:val="green"/>
          <w:u w:val="single"/>
        </w:rPr>
        <w:t>and</w:t>
      </w:r>
      <w:r>
        <w:rPr>
          <w:u w:val="single"/>
        </w:rPr>
        <w:t xml:space="preserve"> second, </w:t>
      </w:r>
      <w:r w:rsidRPr="00336CBA">
        <w:rPr>
          <w:highlight w:val="green"/>
          <w:u w:val="single"/>
        </w:rPr>
        <w:t xml:space="preserve">the </w:t>
      </w:r>
      <w:r>
        <w:rPr>
          <w:u w:val="single"/>
        </w:rPr>
        <w:t xml:space="preserve">requirement that </w:t>
      </w:r>
      <w:r>
        <w:rPr>
          <w:rStyle w:val="Emphasis"/>
        </w:rPr>
        <w:t xml:space="preserve">the general </w:t>
      </w:r>
      <w:r w:rsidRPr="00336CBA">
        <w:rPr>
          <w:rStyle w:val="Emphasis"/>
          <w:highlight w:val="green"/>
        </w:rPr>
        <w:t>practice be undertaken from</w:t>
      </w:r>
      <w:r>
        <w:rPr>
          <w:rStyle w:val="Emphasis"/>
        </w:rPr>
        <w:t xml:space="preserve"> a sense of legal right or obligation</w:t>
      </w:r>
      <w:r>
        <w:rPr>
          <w:sz w:val="16"/>
        </w:rPr>
        <w:t xml:space="preserve"> (</w:t>
      </w:r>
      <w:r w:rsidRPr="00336CBA">
        <w:rPr>
          <w:rStyle w:val="Emphasis"/>
          <w:highlight w:val="green"/>
        </w:rPr>
        <w:t>opinio juris</w:t>
      </w:r>
      <w:r>
        <w:rPr>
          <w:sz w:val="16"/>
        </w:rPr>
        <w:t>).106 The first element is objective: 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ground.107 The second element, opinio juris, is more subjective:</w:t>
      </w:r>
      <w:r>
        <w:rPr>
          <w:u w:val="single"/>
        </w:rPr>
        <w:t xml:space="preserve"> the general practice must be </w:t>
      </w:r>
      <w:r>
        <w:rPr>
          <w:rStyle w:val="Emphasis"/>
        </w:rPr>
        <w:t>undertaken based on its acceptance as law, rather than being accepted based on mere usage or habit or some pragmatic motive</w:t>
      </w:r>
      <w:r>
        <w:rPr>
          <w:sz w:val="16"/>
        </w:rPr>
        <w:t>. As is true for general practice, evidence of acceptance as law may come in a range of forms. These include public statements made on behalf of States; government legal opinions; decisions of national courts; treaty provisions; diplomatic correspondence; and conduct related to resolutions adopted by an international organization.108</w:t>
      </w:r>
    </w:p>
    <w:p w14:paraId="3C0CA288" w14:textId="77777777" w:rsidR="002A4C31" w:rsidRDefault="002A4C31" w:rsidP="002A4C31">
      <w:pPr>
        <w:rPr>
          <w:rStyle w:val="Emphasis"/>
        </w:rPr>
      </w:pPr>
      <w:r>
        <w:rPr>
          <w:sz w:val="16"/>
        </w:rPr>
        <w:t xml:space="preserve">2. </w:t>
      </w:r>
      <w:r>
        <w:rPr>
          <w:u w:val="single"/>
        </w:rPr>
        <w:t xml:space="preserve">The </w:t>
      </w:r>
      <w:r>
        <w:rPr>
          <w:rStyle w:val="Emphasis"/>
        </w:rPr>
        <w:t xml:space="preserve">Right to Strike as Integral to </w:t>
      </w:r>
      <w:r w:rsidRPr="00336CBA">
        <w:rPr>
          <w:rStyle w:val="Emphasis"/>
          <w:highlight w:val="green"/>
        </w:rPr>
        <w:t>FOA</w:t>
      </w:r>
    </w:p>
    <w:p w14:paraId="4BC412D9" w14:textId="77777777" w:rsidR="002A4C31" w:rsidRDefault="002A4C31" w:rsidP="002A4C31">
      <w:r>
        <w:rPr>
          <w:u w:val="single"/>
        </w:rPr>
        <w:lastRenderedPageBreak/>
        <w:t xml:space="preserve">Freedom of association </w:t>
      </w:r>
      <w:r w:rsidRPr="00336CBA">
        <w:rPr>
          <w:highlight w:val="green"/>
          <w:u w:val="single"/>
        </w:rPr>
        <w:t>is</w:t>
      </w:r>
      <w:r>
        <w:rPr>
          <w:u w:val="single"/>
        </w:rPr>
        <w:t xml:space="preserve"> </w:t>
      </w:r>
      <w:r>
        <w:rPr>
          <w:rStyle w:val="Emphasis"/>
        </w:rPr>
        <w:t xml:space="preserve">one of </w:t>
      </w:r>
      <w:r w:rsidRPr="00336CBA">
        <w:rPr>
          <w:rStyle w:val="Emphasis"/>
          <w:highlight w:val="green"/>
        </w:rPr>
        <w:t>the core principles on</w:t>
      </w:r>
      <w:r>
        <w:rPr>
          <w:rStyle w:val="Emphasis"/>
        </w:rPr>
        <w:t xml:space="preserve"> which </w:t>
      </w:r>
      <w:r w:rsidRPr="00336CBA">
        <w:rPr>
          <w:rStyle w:val="Emphasis"/>
          <w:highlight w:val="green"/>
        </w:rPr>
        <w:t>the ILO</w:t>
      </w:r>
      <w:r>
        <w:rPr>
          <w:rStyle w:val="Emphasis"/>
        </w:rPr>
        <w:t xml:space="preserve"> was founded and continues to exist</w:t>
      </w:r>
      <w:r>
        <w:rPr>
          <w:sz w:val="16"/>
        </w:rPr>
        <w:t xml:space="preserve">. 109 As set forth under Convention 87, </w:t>
      </w:r>
      <w:r w:rsidRPr="00336CBA">
        <w:rPr>
          <w:highlight w:val="green"/>
          <w:u w:val="single"/>
        </w:rPr>
        <w:t xml:space="preserve">FOA </w:t>
      </w:r>
      <w:r w:rsidRPr="00336CBA">
        <w:rPr>
          <w:rStyle w:val="Emphasis"/>
          <w:highlight w:val="green"/>
        </w:rPr>
        <w:t>includes</w:t>
      </w:r>
      <w:r>
        <w:rPr>
          <w:rStyle w:val="Emphasis"/>
        </w:rPr>
        <w:t xml:space="preserve"> a series of integral elements</w:t>
      </w:r>
      <w:r>
        <w:rPr>
          <w:u w:val="single"/>
        </w:rPr>
        <w:t xml:space="preserve">, of which </w:t>
      </w:r>
      <w:r w:rsidRPr="00336CBA">
        <w:rPr>
          <w:highlight w:val="green"/>
          <w:u w:val="single"/>
        </w:rPr>
        <w:t xml:space="preserve">the </w:t>
      </w:r>
      <w:r w:rsidRPr="00336CBA">
        <w:rPr>
          <w:rStyle w:val="Emphasis"/>
          <w:highlight w:val="green"/>
        </w:rPr>
        <w:t>right to strike</w:t>
      </w:r>
      <w:r>
        <w:rPr>
          <w:rStyle w:val="Emphasis"/>
        </w:rPr>
        <w:t xml:space="preserve"> is one</w:t>
      </w:r>
      <w:r>
        <w:rPr>
          <w:u w:val="single"/>
        </w:rPr>
        <w:t xml:space="preserve">. The </w:t>
      </w:r>
      <w:r w:rsidRPr="00336CBA">
        <w:rPr>
          <w:rStyle w:val="Emphasis"/>
          <w:highlight w:val="green"/>
        </w:rPr>
        <w:t>two ILO</w:t>
      </w:r>
      <w:r>
        <w:rPr>
          <w:rStyle w:val="Emphasis"/>
        </w:rPr>
        <w:t xml:space="preserve"> supervisory </w:t>
      </w:r>
      <w:r w:rsidRPr="00336CBA">
        <w:rPr>
          <w:rStyle w:val="Emphasis"/>
          <w:highlight w:val="green"/>
        </w:rPr>
        <w:t>mechanisms</w:t>
      </w:r>
      <w:r>
        <w:rPr>
          <w:u w:val="single"/>
        </w:rPr>
        <w:t xml:space="preserve"> that have </w:t>
      </w:r>
      <w:r>
        <w:rPr>
          <w:rStyle w:val="Emphasis"/>
        </w:rPr>
        <w:t xml:space="preserve">regularly applied or </w:t>
      </w:r>
      <w:r w:rsidRPr="00336CBA">
        <w:rPr>
          <w:rStyle w:val="Emphasis"/>
          <w:highlight w:val="green"/>
        </w:rPr>
        <w:t>interpreted Convention 87</w:t>
      </w:r>
      <w:r>
        <w:rPr>
          <w:u w:val="single"/>
        </w:rPr>
        <w:t xml:space="preserve"> have understood it </w:t>
      </w:r>
      <w:r w:rsidRPr="00336CBA">
        <w:rPr>
          <w:rStyle w:val="Emphasis"/>
          <w:highlight w:val="green"/>
        </w:rPr>
        <w:t>to include the right to strike</w:t>
      </w:r>
      <w:r>
        <w:rPr>
          <w:u w:val="single"/>
        </w:rPr>
        <w:t xml:space="preserve"> from the early days of the Convention’s existence</w:t>
      </w:r>
      <w:r>
        <w:rPr>
          <w:sz w:val="16"/>
        </w:rPr>
        <w:t xml:space="preserve">.110 </w:t>
      </w:r>
      <w:r>
        <w:rPr>
          <w:u w:val="single"/>
        </w:rPr>
        <w:t xml:space="preserve">Leading U.N. human rights covenants also </w:t>
      </w:r>
      <w:r>
        <w:rPr>
          <w:rStyle w:val="Emphasis"/>
        </w:rPr>
        <w:t>recognize FOA as a basic right</w:t>
      </w:r>
      <w:r>
        <w:rPr>
          <w:u w:val="single"/>
        </w:rPr>
        <w:t>, including the right to strike as a component</w:t>
      </w:r>
      <w:r>
        <w:rPr>
          <w:sz w:val="16"/>
        </w:rPr>
        <w:t xml:space="preserve">. 111 And </w:t>
      </w:r>
      <w:r>
        <w:rPr>
          <w:u w:val="single"/>
        </w:rPr>
        <w:t>the labor provisions of the 2019 U.S.-Mexico-Canada trade agreement include the following statement</w:t>
      </w:r>
      <w:r>
        <w:rPr>
          <w:sz w:val="16"/>
        </w:rPr>
        <w:t xml:space="preserve">: “For greater certainty, </w:t>
      </w:r>
      <w:r>
        <w:rPr>
          <w:u w:val="single"/>
        </w:rPr>
        <w:t xml:space="preserve">the right to strike is linked to the </w:t>
      </w:r>
      <w:r>
        <w:rPr>
          <w:rStyle w:val="Emphasis"/>
        </w:rPr>
        <w:t xml:space="preserve">right to </w:t>
      </w:r>
      <w:r w:rsidRPr="00336CBA">
        <w:rPr>
          <w:rStyle w:val="Emphasis"/>
          <w:highlight w:val="green"/>
        </w:rPr>
        <w:t>freedom of association</w:t>
      </w:r>
      <w:r>
        <w:rPr>
          <w:rStyle w:val="Emphasis"/>
        </w:rPr>
        <w:t xml:space="preserve">, which </w:t>
      </w:r>
      <w:r w:rsidRPr="00336CBA">
        <w:rPr>
          <w:rStyle w:val="Emphasis"/>
          <w:highlight w:val="green"/>
        </w:rPr>
        <w:t>cannot be realized without</w:t>
      </w:r>
      <w:r>
        <w:rPr>
          <w:rStyle w:val="Emphasis"/>
        </w:rPr>
        <w:t xml:space="preserve"> protecting </w:t>
      </w:r>
      <w:r w:rsidRPr="00336CBA">
        <w:rPr>
          <w:rStyle w:val="Emphasis"/>
          <w:highlight w:val="green"/>
        </w:rPr>
        <w:t>the right to strike</w:t>
      </w:r>
      <w:r>
        <w:rPr>
          <w:sz w:val="16"/>
        </w:rPr>
        <w:t xml:space="preserve">.”112 Accordingly, </w:t>
      </w:r>
      <w:r>
        <w:rPr>
          <w:u w:val="single"/>
        </w:rPr>
        <w:t xml:space="preserve">if FOA is seen as </w:t>
      </w:r>
      <w:r>
        <w:rPr>
          <w:rStyle w:val="Emphasis"/>
        </w:rPr>
        <w:t>Customary International Law</w:t>
      </w:r>
      <w:r>
        <w:rPr>
          <w:u w:val="single"/>
        </w:rPr>
        <w:t xml:space="preserve"> (CIL), and the right to strike is an essential component of FOA, then the right to strike should also be understood to be part of CIL.</w:t>
      </w:r>
    </w:p>
    <w:p w14:paraId="3C13E7B3" w14:textId="77777777" w:rsidR="002A4C31" w:rsidRDefault="002A4C31" w:rsidP="002A4C31">
      <w:pPr>
        <w:rPr>
          <w:sz w:val="16"/>
        </w:rPr>
      </w:pPr>
      <w:r>
        <w:rPr>
          <w:sz w:val="16"/>
        </w:rPr>
        <w:t>Consider in this regard the following integral elements of Convention 87. The fact that as part of FOA, workers and employers “shall have the right to establish and . . . to join organizations of their own choosing without previous authorization”113 means the State may not impose unreasonably high membership requirements that hinder the establishment of organizations, or require that members may not join several different organizations. 114 Similarly, the fact that under FOA, workers and employers “shall have the right to . . . elect their representatives in full freedom [and that] public authorities shall refrain from any interference which would restrict this right or impede the lawful exercise thereof,”115 means the State may not impose limits on candidates due to their nationality, literacy, political opinions, moral standing, or for workers, their non-employment in the employer’s occupation or enterprise. 116 And the fact that 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 the right to have access to places of work and to communicate with management, and the right to organize nonviolent protest action including strikes. 118</w:t>
      </w:r>
    </w:p>
    <w:p w14:paraId="62AC81D6" w14:textId="77777777" w:rsidR="002A4C31" w:rsidRDefault="002A4C31" w:rsidP="002A4C31">
      <w:pPr>
        <w:rPr>
          <w:rStyle w:val="Emphasis"/>
        </w:rPr>
      </w:pPr>
      <w:r>
        <w:rPr>
          <w:sz w:val="16"/>
        </w:rPr>
        <w:t xml:space="preserve">B. </w:t>
      </w:r>
      <w:r>
        <w:rPr>
          <w:u w:val="single"/>
        </w:rPr>
        <w:t xml:space="preserve">FOA and the </w:t>
      </w:r>
      <w:r>
        <w:rPr>
          <w:rStyle w:val="Emphasis"/>
        </w:rPr>
        <w:t>Right to Strike as General Practice</w:t>
      </w:r>
    </w:p>
    <w:p w14:paraId="0EFDD758" w14:textId="77777777" w:rsidR="002A4C31" w:rsidRDefault="002A4C31" w:rsidP="002A4C31">
      <w:pPr>
        <w:rPr>
          <w:sz w:val="16"/>
        </w:rPr>
      </w:pPr>
      <w:r>
        <w:rPr>
          <w:u w:val="single"/>
        </w:rPr>
        <w:t xml:space="preserve">There is ample support that </w:t>
      </w:r>
      <w:r w:rsidRPr="00336CBA">
        <w:rPr>
          <w:highlight w:val="green"/>
          <w:u w:val="single"/>
        </w:rPr>
        <w:t>FOA is widely accepted</w:t>
      </w:r>
      <w:r>
        <w:rPr>
          <w:u w:val="single"/>
        </w:rPr>
        <w:t xml:space="preserve"> in objective terms. </w:t>
      </w:r>
      <w:r w:rsidRPr="00336CBA">
        <w:rPr>
          <w:highlight w:val="green"/>
          <w:u w:val="single"/>
        </w:rPr>
        <w:t>Convention 87</w:t>
      </w:r>
      <w:r>
        <w:rPr>
          <w:u w:val="single"/>
        </w:rPr>
        <w:t xml:space="preserve"> has been </w:t>
      </w:r>
      <w:r w:rsidRPr="00336CBA">
        <w:rPr>
          <w:rStyle w:val="Emphasis"/>
          <w:highlight w:val="green"/>
        </w:rPr>
        <w:t>ratified by 155 countries</w:t>
      </w:r>
      <w:r>
        <w:rPr>
          <w:rStyle w:val="Emphasis"/>
        </w:rPr>
        <w:t>, or 83 percent of the 187 ILO Member States</w:t>
      </w:r>
      <w:r>
        <w:rPr>
          <w:sz w:val="16"/>
        </w:rPr>
        <w:t xml:space="preserve">. 119 In addition, </w:t>
      </w:r>
      <w:r>
        <w:rPr>
          <w:u w:val="single"/>
        </w:rPr>
        <w:t xml:space="preserve">the ILO Constitution, endorsed by all members, specifies the </w:t>
      </w:r>
      <w:r>
        <w:rPr>
          <w:rStyle w:val="Emphasis"/>
        </w:rPr>
        <w:t>critical role of FOA both in its 1919 founding document</w:t>
      </w:r>
      <w:r>
        <w:rPr>
          <w:u w:val="single"/>
        </w:rPr>
        <w:t xml:space="preserve"> and the </w:t>
      </w:r>
      <w:r>
        <w:rPr>
          <w:rStyle w:val="Emphasis"/>
        </w:rPr>
        <w:t>1944 Declaration of Philadelphia as a constitutional addition</w:t>
      </w:r>
      <w:r>
        <w:rPr>
          <w:sz w:val="16"/>
        </w:rPr>
        <w:t xml:space="preserve">.120 More recently, ILO Declarations issued in 1998 and 2008, again embraced by all members, make clear that </w:t>
      </w:r>
      <w:r>
        <w:rPr>
          <w:u w:val="single"/>
        </w:rPr>
        <w:t>even Member States that have not ratified Convention 87 are obligated to act in good faith to respect and effectuate FOA principles.</w:t>
      </w:r>
      <w:r>
        <w:rPr>
          <w:sz w:val="16"/>
        </w:rPr>
        <w:t>121</w:t>
      </w:r>
    </w:p>
    <w:p w14:paraId="3B3B1453" w14:textId="77777777" w:rsidR="002A4C31" w:rsidRDefault="002A4C31" w:rsidP="002A4C31">
      <w:pPr>
        <w:rPr>
          <w:sz w:val="16"/>
        </w:rPr>
      </w:pPr>
      <w:r>
        <w:rPr>
          <w:sz w:val="16"/>
        </w:rPr>
        <w:t xml:space="preserve">Beyond the ILO realm, </w:t>
      </w:r>
      <w:r>
        <w:rPr>
          <w:u w:val="single"/>
        </w:rPr>
        <w:t xml:space="preserve">workers’ </w:t>
      </w:r>
      <w:r>
        <w:rPr>
          <w:rStyle w:val="Emphasis"/>
        </w:rPr>
        <w:t>freedom of association</w:t>
      </w:r>
      <w:r>
        <w:rPr>
          <w:u w:val="single"/>
        </w:rPr>
        <w:t xml:space="preserve">, including the right to form and join trade unions and expressly </w:t>
      </w:r>
      <w:r w:rsidRPr="00336CBA">
        <w:rPr>
          <w:highlight w:val="green"/>
          <w:u w:val="single"/>
        </w:rPr>
        <w:t xml:space="preserve">the </w:t>
      </w:r>
      <w:r w:rsidRPr="00336CBA">
        <w:rPr>
          <w:rStyle w:val="Emphasis"/>
          <w:highlight w:val="green"/>
        </w:rPr>
        <w:t>right to strike</w:t>
      </w:r>
      <w:r w:rsidRPr="00336CBA">
        <w:rPr>
          <w:highlight w:val="green"/>
          <w:u w:val="single"/>
        </w:rPr>
        <w:t>, is recognized in</w:t>
      </w:r>
      <w:r>
        <w:rPr>
          <w:u w:val="single"/>
        </w:rPr>
        <w:t xml:space="preserve"> the International Covenant on Economic, Social and Cultural Rights (</w:t>
      </w:r>
      <w:r>
        <w:rPr>
          <w:rStyle w:val="Emphasis"/>
        </w:rPr>
        <w:t>ICESCR</w:t>
      </w:r>
      <w:r>
        <w:rPr>
          <w:u w:val="single"/>
        </w:rPr>
        <w:t xml:space="preserve">), adopted by </w:t>
      </w:r>
      <w:r w:rsidRPr="00336CBA">
        <w:rPr>
          <w:highlight w:val="green"/>
          <w:u w:val="single"/>
        </w:rPr>
        <w:t xml:space="preserve">the </w:t>
      </w:r>
      <w:r w:rsidRPr="00336CBA">
        <w:rPr>
          <w:rStyle w:val="Emphasis"/>
          <w:highlight w:val="green"/>
        </w:rPr>
        <w:t>U</w:t>
      </w:r>
      <w:r>
        <w:rPr>
          <w:rStyle w:val="Emphasis"/>
        </w:rPr>
        <w:t xml:space="preserve">nited </w:t>
      </w:r>
      <w:r w:rsidRPr="00336CBA">
        <w:rPr>
          <w:rStyle w:val="Emphasis"/>
          <w:highlight w:val="green"/>
        </w:rPr>
        <w:t>N</w:t>
      </w:r>
      <w:r>
        <w:rPr>
          <w:rStyle w:val="Emphasis"/>
        </w:rPr>
        <w:t xml:space="preserve">ations </w:t>
      </w:r>
      <w:r w:rsidRPr="00336CBA">
        <w:rPr>
          <w:rStyle w:val="Emphasis"/>
          <w:highlight w:val="green"/>
        </w:rPr>
        <w:t>General Assembly</w:t>
      </w:r>
      <w:r>
        <w:rPr>
          <w:rStyle w:val="Emphasis"/>
        </w:rPr>
        <w:t xml:space="preserve"> to be effective</w:t>
      </w:r>
      <w:r>
        <w:rPr>
          <w:sz w:val="16"/>
        </w:rPr>
        <w:t xml:space="preserve"> 1976.122 </w:t>
      </w:r>
      <w:r>
        <w:rPr>
          <w:u w:val="single"/>
        </w:rPr>
        <w:t>The Covenant has been ratified by 171 countries, including two of the four large-population countries that have not ratified Convention</w:t>
      </w:r>
      <w:r>
        <w:rPr>
          <w:sz w:val="16"/>
        </w:rPr>
        <w:t xml:space="preserve"> 87.123 </w:t>
      </w:r>
      <w:r>
        <w:rPr>
          <w:u w:val="single"/>
        </w:rPr>
        <w:t>Another major UN Human Rightstreaty, the International Covenant on Civil and Political Rights (</w:t>
      </w:r>
      <w:r>
        <w:rPr>
          <w:rStyle w:val="Emphasis"/>
        </w:rPr>
        <w:t>ICCPR</w:t>
      </w:r>
      <w:r>
        <w:rPr>
          <w:u w:val="single"/>
        </w:rPr>
        <w:t>), also adopted by the U.N. General Assembly to be effective in 1976, recognizes FOA including the right to form and join trade unions</w:t>
      </w:r>
      <w:r>
        <w:rPr>
          <w:sz w:val="16"/>
        </w:rPr>
        <w:t xml:space="preserve">. 124 </w:t>
      </w:r>
      <w:r>
        <w:rPr>
          <w:u w:val="single"/>
        </w:rPr>
        <w:t>The ICCPR has been ratified by 173 countries, including three of the four largepopulation countries that have not ratified Convention 87</w:t>
      </w:r>
      <w:r>
        <w:rPr>
          <w:sz w:val="16"/>
        </w:rPr>
        <w:t xml:space="preserve">; </w:t>
      </w:r>
      <w:r>
        <w:rPr>
          <w:u w:val="single"/>
        </w:rPr>
        <w:t xml:space="preserve">its human rights committee has consistently recognized the </w:t>
      </w:r>
      <w:r>
        <w:rPr>
          <w:rStyle w:val="Emphasis"/>
        </w:rPr>
        <w:t>right to strike as part of FOA under the Covenant</w:t>
      </w:r>
      <w:r>
        <w:rPr>
          <w:sz w:val="16"/>
        </w:rPr>
        <w:t>. 125 Indeed, of the 187 ILO Member States, only 11 relatively smallpopulation countries have not ratified at least one of Convention 87, the ICESCR, or the ICCPR.126</w:t>
      </w:r>
    </w:p>
    <w:p w14:paraId="64878752" w14:textId="77777777" w:rsidR="002A4C31" w:rsidRDefault="002A4C31" w:rsidP="002A4C31">
      <w:pPr>
        <w:rPr>
          <w:u w:val="single"/>
        </w:rPr>
      </w:pPr>
      <w:r>
        <w:rPr>
          <w:u w:val="single"/>
        </w:rPr>
        <w:t xml:space="preserve">FOA is </w:t>
      </w:r>
      <w:r w:rsidRPr="00336CBA">
        <w:rPr>
          <w:highlight w:val="green"/>
          <w:u w:val="single"/>
        </w:rPr>
        <w:t>also</w:t>
      </w:r>
      <w:r>
        <w:rPr>
          <w:u w:val="single"/>
        </w:rPr>
        <w:t xml:space="preserve"> expressly </w:t>
      </w:r>
      <w:r w:rsidRPr="00336CBA">
        <w:rPr>
          <w:rStyle w:val="Emphasis"/>
          <w:highlight w:val="green"/>
        </w:rPr>
        <w:t>recognized in</w:t>
      </w:r>
      <w:r>
        <w:rPr>
          <w:rStyle w:val="Emphasis"/>
        </w:rPr>
        <w:t xml:space="preserve"> a labor setting in </w:t>
      </w:r>
      <w:r w:rsidRPr="00336CBA">
        <w:rPr>
          <w:rStyle w:val="Emphasis"/>
          <w:highlight w:val="green"/>
        </w:rPr>
        <w:t>the European Convention</w:t>
      </w:r>
      <w:r>
        <w:rPr>
          <w:rStyle w:val="Emphasis"/>
        </w:rPr>
        <w:t xml:space="preserve"> on Human Rights, which has been ratified by all 48 countries in the Council of Europe</w:t>
      </w:r>
      <w:r>
        <w:rPr>
          <w:u w:val="single"/>
        </w:rPr>
        <w:t xml:space="preserve">. 127 At a national level, the vast majority of constitutions provide for freedom of association, although some use </w:t>
      </w:r>
      <w:r>
        <w:rPr>
          <w:u w:val="single"/>
        </w:rPr>
        <w:lastRenderedPageBreak/>
        <w:t>general language that (unlike the international instruments just mentioned) does not specify workers or trade unions. 128</w:t>
      </w:r>
    </w:p>
    <w:p w14:paraId="3E5F4675" w14:textId="77777777" w:rsidR="002A4C31" w:rsidRDefault="002A4C31" w:rsidP="002A4C31">
      <w:pPr>
        <w:rPr>
          <w:sz w:val="16"/>
        </w:rPr>
      </w:pPr>
      <w:r>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81EBF08" w14:textId="77777777" w:rsidR="002A4C31" w:rsidRDefault="002A4C31" w:rsidP="002A4C31">
      <w:pPr>
        <w:rPr>
          <w:sz w:val="16"/>
        </w:rPr>
      </w:pPr>
      <w:r>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E938F83" w14:textId="77777777" w:rsidR="002A4C31" w:rsidRDefault="002A4C31" w:rsidP="002A4C31">
      <w:pPr>
        <w:rPr>
          <w:sz w:val="16"/>
          <w:szCs w:val="16"/>
        </w:rPr>
      </w:pPr>
      <w:r>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7DF58D39" w14:textId="77777777" w:rsidR="002A4C31" w:rsidRDefault="002A4C31" w:rsidP="002A4C31">
      <w:pPr>
        <w:rPr>
          <w:sz w:val="16"/>
        </w:rPr>
      </w:pPr>
      <w:r>
        <w:rPr>
          <w:u w:val="single"/>
        </w:rPr>
        <w:t xml:space="preserve">The pervasive nature of actual practice regarding FOA and the right to strike does not mean that the right’s content is static or fixed. To be sure, there is broad acceptance of the two previously discussed features on which U.S. law is </w:t>
      </w:r>
      <w:r>
        <w:rPr>
          <w:rStyle w:val="Emphasis"/>
        </w:rPr>
        <w:t>out of step</w:t>
      </w:r>
      <w:r>
        <w:rPr>
          <w:u w:val="single"/>
        </w:rPr>
        <w:t xml:space="preserve">: the prohibition on </w:t>
      </w:r>
      <w:r>
        <w:rPr>
          <w:rStyle w:val="Emphasis"/>
        </w:rPr>
        <w:t>permanent replacements</w:t>
      </w:r>
      <w:r>
        <w:rPr>
          <w:u w:val="single"/>
        </w:rPr>
        <w:t xml:space="preserve">145 and </w:t>
      </w:r>
      <w:r>
        <w:rPr>
          <w:rStyle w:val="Emphasis"/>
        </w:rPr>
        <w:t>public employees’ right to strike with certain exceptions</w:t>
      </w:r>
      <w:r>
        <w:rPr>
          <w:sz w:val="16"/>
        </w:rPr>
        <w:t xml:space="preserve">. 146 And </w:t>
      </w:r>
      <w:r>
        <w:rPr>
          <w:u w:val="single"/>
        </w:rPr>
        <w:t>although particular limits on the right may vary from one country to another</w:t>
      </w:r>
      <w:r>
        <w:rPr>
          <w:sz w:val="16"/>
        </w:rPr>
        <w:t xml:space="preserve">, </w:t>
      </w:r>
      <w:r>
        <w:rPr>
          <w:u w:val="single"/>
        </w:rPr>
        <w:t xml:space="preserve">there is an </w:t>
      </w:r>
      <w:r>
        <w:rPr>
          <w:rStyle w:val="Emphasis"/>
        </w:rPr>
        <w:t>international consensus</w:t>
      </w:r>
      <w:r>
        <w:rPr>
          <w:u w:val="single"/>
        </w:rPr>
        <w:t xml:space="preserve"> that the </w:t>
      </w:r>
      <w:r>
        <w:rPr>
          <w:rStyle w:val="Emphasis"/>
        </w:rPr>
        <w:t>right exists and that any limits should be reasonable</w:t>
      </w:r>
      <w:r>
        <w:rPr>
          <w:sz w:val="16"/>
        </w:rPr>
        <w:t xml:space="preserve">.147 </w:t>
      </w:r>
      <w:r>
        <w:rPr>
          <w:u w:val="single"/>
        </w:rPr>
        <w:t>The International Court of Justice (ICJ) does not require uniformity in practice in order to establish CIL, and indeed, it has countenanced some degree of variation</w:t>
      </w:r>
      <w:r>
        <w:rPr>
          <w:sz w:val="16"/>
        </w:rPr>
        <w:t>:</w:t>
      </w:r>
    </w:p>
    <w:p w14:paraId="5037AEA1" w14:textId="77777777" w:rsidR="002A4C31" w:rsidRDefault="002A4C31" w:rsidP="002A4C31">
      <w:pPr>
        <w:rPr>
          <w:sz w:val="16"/>
        </w:rPr>
      </w:pPr>
      <w:r>
        <w:rPr>
          <w:u w:val="single"/>
        </w:rPr>
        <w:t xml:space="preserve">The </w:t>
      </w:r>
      <w:r>
        <w:rPr>
          <w:rStyle w:val="Emphasis"/>
        </w:rPr>
        <w:t>Court does not consider that, for a rule to be established as customary</w:t>
      </w:r>
      <w:r>
        <w:rPr>
          <w:u w:val="single"/>
        </w:rPr>
        <w:t xml:space="preserve">, the corresponding practice must be in </w:t>
      </w:r>
      <w:r>
        <w:rPr>
          <w:rStyle w:val="Emphasis"/>
        </w:rPr>
        <w:t>absolutely rigorous conformity</w:t>
      </w:r>
      <w:r>
        <w:rPr>
          <w:u w:val="single"/>
        </w:rPr>
        <w:t xml:space="preserve"> with the rule. In order to deduce the existence of customary rules, the Court deems it sufficient that the conduct of States should, in general be consistent with such rules</w:t>
      </w:r>
      <w:r>
        <w:rPr>
          <w:sz w:val="16"/>
        </w:rPr>
        <w:t>.148</w:t>
      </w:r>
    </w:p>
    <w:p w14:paraId="03333820" w14:textId="77777777" w:rsidR="002A4C31" w:rsidRDefault="002A4C31" w:rsidP="002A4C31">
      <w:pPr>
        <w:rPr>
          <w:rStyle w:val="Emphasis"/>
        </w:rPr>
      </w:pPr>
      <w:r>
        <w:rPr>
          <w:sz w:val="16"/>
        </w:rPr>
        <w:t xml:space="preserve">C. </w:t>
      </w:r>
      <w:r>
        <w:rPr>
          <w:rStyle w:val="Emphasis"/>
        </w:rPr>
        <w:t>FOA</w:t>
      </w:r>
      <w:r>
        <w:rPr>
          <w:u w:val="single"/>
        </w:rPr>
        <w:t xml:space="preserve"> and the </w:t>
      </w:r>
      <w:r w:rsidRPr="00336CBA">
        <w:rPr>
          <w:rStyle w:val="Emphasis"/>
          <w:highlight w:val="green"/>
        </w:rPr>
        <w:t>Right to Strike as Opinio Juris</w:t>
      </w:r>
    </w:p>
    <w:p w14:paraId="5EFCCABC" w14:textId="77777777" w:rsidR="002A4C31" w:rsidRDefault="002A4C31" w:rsidP="002A4C31">
      <w:pPr>
        <w:rPr>
          <w:sz w:val="16"/>
        </w:rPr>
      </w:pPr>
      <w:r>
        <w:rPr>
          <w:u w:val="single"/>
        </w:rPr>
        <w:t xml:space="preserve">There is also considerable support for the proposition that the general practice of states on FOA and the right to strike stems from </w:t>
      </w:r>
      <w:r>
        <w:rPr>
          <w:rStyle w:val="Emphasis"/>
        </w:rPr>
        <w:t>acceptance as a matter of legal obligation</w:t>
      </w:r>
      <w:r>
        <w:rPr>
          <w:sz w:val="16"/>
        </w:rPr>
        <w:t xml:space="preserve">. Admittedly, </w:t>
      </w:r>
      <w:r w:rsidRPr="00336CBA">
        <w:rPr>
          <w:highlight w:val="green"/>
          <w:u w:val="single"/>
        </w:rPr>
        <w:t>while</w:t>
      </w:r>
      <w:r>
        <w:rPr>
          <w:u w:val="single"/>
        </w:rPr>
        <w:t xml:space="preserve"> the existence of </w:t>
      </w:r>
      <w:r w:rsidRPr="00336CBA">
        <w:rPr>
          <w:highlight w:val="green"/>
          <w:u w:val="single"/>
        </w:rPr>
        <w:t xml:space="preserve">opinio juris may be </w:t>
      </w:r>
      <w:r w:rsidRPr="00336CBA">
        <w:rPr>
          <w:rStyle w:val="Emphasis"/>
          <w:highlight w:val="green"/>
        </w:rPr>
        <w:t>inferred</w:t>
      </w:r>
      <w:r>
        <w:rPr>
          <w:rStyle w:val="Emphasis"/>
        </w:rPr>
        <w:t xml:space="preserve"> from a general practice</w:t>
      </w:r>
      <w:r>
        <w:rPr>
          <w:u w:val="single"/>
        </w:rPr>
        <w:t xml:space="preserve">, </w:t>
      </w:r>
      <w:r w:rsidRPr="00336CBA">
        <w:rPr>
          <w:highlight w:val="green"/>
          <w:u w:val="single"/>
        </w:rPr>
        <w:t>the</w:t>
      </w:r>
      <w:r>
        <w:rPr>
          <w:u w:val="single"/>
        </w:rPr>
        <w:t xml:space="preserve"> International Court of Justice </w:t>
      </w:r>
      <w:r w:rsidRPr="00336CBA">
        <w:rPr>
          <w:highlight w:val="green"/>
          <w:u w:val="single"/>
        </w:rPr>
        <w:t>(ICJ) has</w:t>
      </w:r>
      <w:r>
        <w:rPr>
          <w:u w:val="single"/>
        </w:rPr>
        <w:t xml:space="preserve"> at times </w:t>
      </w:r>
      <w:r w:rsidRPr="00336CBA">
        <w:rPr>
          <w:highlight w:val="green"/>
          <w:u w:val="single"/>
        </w:rPr>
        <w:t xml:space="preserve">noted </w:t>
      </w:r>
      <w:r>
        <w:rPr>
          <w:u w:val="single"/>
        </w:rPr>
        <w:t xml:space="preserve">the </w:t>
      </w:r>
      <w:r w:rsidRPr="00336CBA">
        <w:rPr>
          <w:rStyle w:val="Emphasis"/>
          <w:highlight w:val="green"/>
        </w:rPr>
        <w:t xml:space="preserve">insufficiency </w:t>
      </w:r>
      <w:r>
        <w:rPr>
          <w:rStyle w:val="Emphasis"/>
        </w:rPr>
        <w:t>or inconclusiveness of such practice</w:t>
      </w:r>
      <w:r>
        <w:rPr>
          <w:u w:val="single"/>
        </w:rPr>
        <w:t xml:space="preserve">, instead seeking </w:t>
      </w:r>
      <w:r>
        <w:rPr>
          <w:rStyle w:val="Emphasis"/>
        </w:rPr>
        <w:t xml:space="preserve">confirmation that “[states’] conduct is ‘evidence of a belief that this practice is </w:t>
      </w:r>
      <w:r>
        <w:rPr>
          <w:rStyle w:val="Emphasis"/>
        </w:rPr>
        <w:lastRenderedPageBreak/>
        <w:t>rendered obligatory by the existence of a rule of law</w:t>
      </w:r>
      <w:r>
        <w:rPr>
          <w:u w:val="single"/>
        </w:rPr>
        <w:t xml:space="preserve"> requiring it</w:t>
      </w:r>
      <w:r>
        <w:rPr>
          <w:sz w:val="16"/>
        </w:rPr>
        <w:t xml:space="preserve">.’”149 </w:t>
      </w:r>
      <w:r>
        <w:rPr>
          <w:u w:val="single"/>
        </w:rPr>
        <w:t>Trade agreements</w:t>
      </w:r>
      <w:r>
        <w:rPr>
          <w:sz w:val="16"/>
        </w:rPr>
        <w:t xml:space="preserve">, for instance, </w:t>
      </w:r>
      <w:r>
        <w:rPr>
          <w:u w:val="single"/>
        </w:rPr>
        <w:t>may represent treaty law and may qualify as evidence of general practice, but they are typically entered into by States that have specific economic or political objectives rather than from a desire to embrace obligations arising under international law</w:t>
      </w:r>
      <w:r>
        <w:rPr>
          <w:sz w:val="16"/>
        </w:rPr>
        <w:t xml:space="preserve">.150 Further, it is possible that </w:t>
      </w:r>
      <w:r>
        <w:rPr>
          <w:u w:val="single"/>
        </w:rPr>
        <w:t xml:space="preserve">even with respect to ILO conventions, </w:t>
      </w:r>
      <w:r w:rsidRPr="00336CBA">
        <w:rPr>
          <w:rStyle w:val="Emphasis"/>
          <w:highlight w:val="green"/>
        </w:rPr>
        <w:t>widespread ratification</w:t>
      </w:r>
      <w:r>
        <w:rPr>
          <w:u w:val="single"/>
        </w:rPr>
        <w:t xml:space="preserve"> is in part a function of </w:t>
      </w:r>
      <w:r>
        <w:rPr>
          <w:rStyle w:val="Emphasis"/>
        </w:rPr>
        <w:t>acculturation</w:t>
      </w:r>
      <w:r>
        <w:rPr>
          <w:u w:val="single"/>
        </w:rPr>
        <w:t xml:space="preserve">, insofar as </w:t>
      </w:r>
      <w:r>
        <w:rPr>
          <w:rStyle w:val="Emphasis"/>
        </w:rPr>
        <w:t xml:space="preserve">endorsements across a region </w:t>
      </w:r>
      <w:r w:rsidRPr="00336CBA">
        <w:rPr>
          <w:rStyle w:val="Emphasis"/>
          <w:highlight w:val="green"/>
        </w:rPr>
        <w:t xml:space="preserve">contribute to socialized acceptance of </w:t>
      </w:r>
      <w:r>
        <w:rPr>
          <w:rStyle w:val="Emphasis"/>
        </w:rPr>
        <w:t xml:space="preserve">norms on </w:t>
      </w:r>
      <w:r w:rsidRPr="00336CBA">
        <w:rPr>
          <w:rStyle w:val="Emphasis"/>
          <w:highlight w:val="green"/>
        </w:rPr>
        <w:t>FOA, reassuring</w:t>
      </w:r>
      <w:r>
        <w:rPr>
          <w:rStyle w:val="Emphasis"/>
        </w:rPr>
        <w:t xml:space="preserve"> peer </w:t>
      </w:r>
      <w:r w:rsidRPr="00336CBA">
        <w:rPr>
          <w:rStyle w:val="Emphasis"/>
          <w:highlight w:val="green"/>
        </w:rPr>
        <w:t>countries</w:t>
      </w:r>
      <w:r>
        <w:rPr>
          <w:rStyle w:val="Emphasis"/>
        </w:rPr>
        <w:t xml:space="preserve"> that protecting rights to association </w:t>
      </w:r>
      <w:r w:rsidRPr="00336CBA">
        <w:rPr>
          <w:rStyle w:val="Emphasis"/>
          <w:highlight w:val="green"/>
        </w:rPr>
        <w:t xml:space="preserve">including </w:t>
      </w:r>
      <w:r>
        <w:rPr>
          <w:rStyle w:val="Emphasis"/>
        </w:rPr>
        <w:t xml:space="preserve">the </w:t>
      </w:r>
      <w:r w:rsidRPr="00336CBA">
        <w:rPr>
          <w:rStyle w:val="Emphasis"/>
          <w:highlight w:val="green"/>
        </w:rPr>
        <w:t>right to strike will not place them in</w:t>
      </w:r>
      <w:r>
        <w:rPr>
          <w:rStyle w:val="Emphasis"/>
        </w:rPr>
        <w:t xml:space="preserve"> an </w:t>
      </w:r>
      <w:r w:rsidRPr="00336CBA">
        <w:rPr>
          <w:rStyle w:val="Emphasis"/>
          <w:highlight w:val="green"/>
        </w:rPr>
        <w:t>inferior competitive position</w:t>
      </w:r>
      <w:r>
        <w:rPr>
          <w:u w:val="single"/>
        </w:rPr>
        <w:t>.</w:t>
      </w:r>
      <w:r>
        <w:rPr>
          <w:sz w:val="16"/>
        </w:rPr>
        <w:t>151</w:t>
      </w:r>
    </w:p>
    <w:p w14:paraId="22FA8776" w14:textId="77777777" w:rsidR="002A4C31" w:rsidRDefault="002A4C31" w:rsidP="002A4C31">
      <w:pPr>
        <w:rPr>
          <w:rStyle w:val="Emphasis"/>
        </w:rPr>
      </w:pPr>
      <w:r>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336CBA">
        <w:rPr>
          <w:highlight w:val="green"/>
          <w:u w:val="single"/>
        </w:rPr>
        <w:t>FOA is</w:t>
      </w:r>
      <w:r>
        <w:rPr>
          <w:u w:val="single"/>
        </w:rPr>
        <w:t xml:space="preserve"> </w:t>
      </w:r>
      <w:r>
        <w:rPr>
          <w:rStyle w:val="Emphasis"/>
        </w:rPr>
        <w:t xml:space="preserve">consciously </w:t>
      </w:r>
      <w:r w:rsidRPr="00336CBA">
        <w:rPr>
          <w:rStyle w:val="Emphasis"/>
          <w:highlight w:val="green"/>
        </w:rPr>
        <w:t>accepted</w:t>
      </w:r>
      <w:r>
        <w:rPr>
          <w:u w:val="single"/>
        </w:rPr>
        <w:t xml:space="preserve"> as an obligation by ILO member </w:t>
      </w:r>
      <w:r>
        <w:rPr>
          <w:rStyle w:val="Emphasis"/>
        </w:rPr>
        <w:t>states not simply through ratification of Convention 87</w:t>
      </w:r>
      <w:r>
        <w:rPr>
          <w:sz w:val="16"/>
        </w:rPr>
        <w:t xml:space="preserve"> (covering more than 80 percent of them) </w:t>
      </w:r>
      <w:r>
        <w:rPr>
          <w:u w:val="single"/>
        </w:rPr>
        <w:t xml:space="preserve">but </w:t>
      </w:r>
      <w:r w:rsidRPr="00336CBA">
        <w:rPr>
          <w:highlight w:val="green"/>
          <w:u w:val="single"/>
        </w:rPr>
        <w:t xml:space="preserve">by </w:t>
      </w:r>
      <w:r w:rsidRPr="00336CBA">
        <w:rPr>
          <w:rStyle w:val="Emphasis"/>
          <w:highlight w:val="green"/>
        </w:rPr>
        <w:t>virtue of membership</w:t>
      </w:r>
      <w:r>
        <w:rPr>
          <w:u w:val="single"/>
        </w:rPr>
        <w:t xml:space="preserve"> itself. </w:t>
      </w:r>
      <w:r w:rsidRPr="00336CBA">
        <w:rPr>
          <w:highlight w:val="green"/>
          <w:u w:val="single"/>
        </w:rPr>
        <w:t>The ILO</w:t>
      </w:r>
      <w:r>
        <w:rPr>
          <w:u w:val="single"/>
        </w:rPr>
        <w:t xml:space="preserve"> Constitution </w:t>
      </w:r>
      <w:r w:rsidRPr="00336CBA">
        <w:rPr>
          <w:highlight w:val="green"/>
          <w:u w:val="single"/>
        </w:rPr>
        <w:t xml:space="preserve">expressly </w:t>
      </w:r>
      <w:r w:rsidRPr="00336CBA">
        <w:rPr>
          <w:rStyle w:val="Emphasis"/>
          <w:highlight w:val="green"/>
        </w:rPr>
        <w:t>requires support for FOA</w:t>
      </w:r>
      <w:r>
        <w:rPr>
          <w:u w:val="single"/>
        </w:rPr>
        <w:t xml:space="preserve"> principles, and these principles are further imbedded through a </w:t>
      </w:r>
      <w:r>
        <w:rPr>
          <w:rStyle w:val="Emphasis"/>
        </w:rPr>
        <w:t>tripartite governance structure that allocates power-sharing roles</w:t>
      </w:r>
      <w:r>
        <w:rPr>
          <w:u w:val="single"/>
        </w:rPr>
        <w:t xml:space="preserve"> to worker organizations alongside governments and employers</w:t>
      </w:r>
      <w:r>
        <w:rPr>
          <w:sz w:val="16"/>
        </w:rPr>
        <w:t xml:space="preserve">.153 Thus, </w:t>
      </w:r>
      <w:r>
        <w:rPr>
          <w:u w:val="single"/>
        </w:rPr>
        <w:t>ILO members understand there is an underlying obligation to respect FOA in law and practice</w:t>
      </w:r>
      <w:r>
        <w:rPr>
          <w:sz w:val="16"/>
        </w:rPr>
        <w:t>.154</w:t>
      </w:r>
    </w:p>
    <w:p w14:paraId="002B7956" w14:textId="77777777" w:rsidR="002A4C31" w:rsidRDefault="002A4C31" w:rsidP="002A4C31">
      <w:r>
        <w:rPr>
          <w:sz w:val="16"/>
        </w:rPr>
        <w:t xml:space="preserve">A second reason is that </w:t>
      </w:r>
      <w:r>
        <w:rPr>
          <w:u w:val="single"/>
        </w:rPr>
        <w:t xml:space="preserve">domestic law can </w:t>
      </w:r>
      <w:r>
        <w:rPr>
          <w:rStyle w:val="Emphasis"/>
        </w:rPr>
        <w:t>provide relevant evidence regarding the presence of opinio juris among states</w:t>
      </w:r>
      <w:r>
        <w:rPr>
          <w:u w:val="single"/>
        </w:rPr>
        <w:t xml:space="preserve">. Commitments to FOA expressed in </w:t>
      </w:r>
      <w:r>
        <w:rPr>
          <w:rStyle w:val="Emphasis"/>
        </w:rPr>
        <w:t>national constitutions</w:t>
      </w:r>
      <w:r>
        <w:rPr>
          <w:u w:val="single"/>
        </w:rPr>
        <w:t xml:space="preserve">, </w:t>
      </w:r>
      <w:r>
        <w:rPr>
          <w:rStyle w:val="Emphasis"/>
        </w:rPr>
        <w:t>statutes</w:t>
      </w:r>
      <w:r>
        <w:rPr>
          <w:u w:val="single"/>
        </w:rPr>
        <w:t xml:space="preserve">, and </w:t>
      </w:r>
      <w:r>
        <w:rPr>
          <w:rStyle w:val="Emphasis"/>
        </w:rPr>
        <w:t>court decisions are not necessarily evidence of a state’s belief</w:t>
      </w:r>
      <w:r>
        <w:rPr>
          <w:u w:val="single"/>
        </w:rPr>
        <w:t xml:space="preserve"> that the principle is </w:t>
      </w:r>
      <w:r>
        <w:rPr>
          <w:rStyle w:val="Emphasis"/>
        </w:rPr>
        <w:t>international</w:t>
      </w:r>
      <w:r>
        <w:rPr>
          <w:u w:val="single"/>
        </w:rPr>
        <w:t xml:space="preserve"> as opposed to domestic law</w:t>
      </w:r>
      <w:r>
        <w:rPr>
          <w:sz w:val="16"/>
        </w:rPr>
        <w:t xml:space="preserve">. Nonetheless, </w:t>
      </w:r>
      <w:r>
        <w:rPr>
          <w:u w:val="single"/>
        </w:rPr>
        <w:t xml:space="preserve">the </w:t>
      </w:r>
      <w:r>
        <w:rPr>
          <w:rStyle w:val="Emphasis"/>
        </w:rPr>
        <w:t>International Law Commission</w:t>
      </w:r>
      <w:r>
        <w:rPr>
          <w:u w:val="single"/>
        </w:rPr>
        <w:t xml:space="preserve"> has made clear that </w:t>
      </w:r>
      <w:r>
        <w:rPr>
          <w:rStyle w:val="Emphasis"/>
        </w:rPr>
        <w:t>evidence of acceptance as law</w:t>
      </w:r>
      <w:r>
        <w:rPr>
          <w:sz w:val="16"/>
        </w:rPr>
        <w:t xml:space="preserve"> (opinio juris) </w:t>
      </w:r>
      <w:r>
        <w:rPr>
          <w:u w:val="single"/>
        </w:rPr>
        <w:t xml:space="preserve">“may take a </w:t>
      </w:r>
      <w:r>
        <w:rPr>
          <w:rStyle w:val="Emphasis"/>
        </w:rPr>
        <w:t>wide range of forms</w:t>
      </w:r>
      <w:r>
        <w:rPr>
          <w:u w:val="single"/>
        </w:rPr>
        <w:t>,” including but not limited to “</w:t>
      </w:r>
      <w:r>
        <w:rPr>
          <w:rStyle w:val="Emphasis"/>
        </w:rPr>
        <w:t>official publications; government legal opinions; [and] decisions of national courts</w:t>
      </w:r>
      <w:r>
        <w:rPr>
          <w:u w:val="single"/>
        </w:rPr>
        <w:t>.”</w:t>
      </w:r>
      <w:r>
        <w:rPr>
          <w:sz w:val="16"/>
        </w:rPr>
        <w:t xml:space="preserve">155 In this regard, the </w:t>
      </w:r>
      <w:r>
        <w:rPr>
          <w:u w:val="single"/>
        </w:rPr>
        <w:t xml:space="preserve">CEACR in 2012 identified 92 countries where “the right to strike is </w:t>
      </w:r>
      <w:r>
        <w:rPr>
          <w:rStyle w:val="Emphasis"/>
        </w:rPr>
        <w:t>explicitly recognized, including at the constitutional level</w:t>
      </w:r>
      <w:r>
        <w:rPr>
          <w:u w:val="single"/>
        </w:rPr>
        <w:t xml:space="preserve">”; the list includes six countries that have </w:t>
      </w:r>
      <w:r>
        <w:rPr>
          <w:rStyle w:val="Emphasis"/>
        </w:rPr>
        <w:t>not ratified Convention</w:t>
      </w:r>
      <w:r>
        <w:rPr>
          <w:u w:val="single"/>
        </w:rPr>
        <w:t xml:space="preserve"> 87.156</w:t>
      </w:r>
    </w:p>
    <w:p w14:paraId="1EDA85F3" w14:textId="77777777" w:rsidR="002A4C31" w:rsidRDefault="002A4C31" w:rsidP="002A4C31">
      <w:pPr>
        <w:rPr>
          <w:sz w:val="16"/>
        </w:rPr>
      </w:pPr>
      <w:r>
        <w:rPr>
          <w:u w:val="single"/>
        </w:rPr>
        <w:t xml:space="preserve">Recognition in domestic law of a right to strike alongside a conscious </w:t>
      </w:r>
      <w:r>
        <w:rPr>
          <w:rStyle w:val="Emphasis"/>
        </w:rPr>
        <w:t>decision not to ratify Convention 87 could give rise to an inference that these six countries are rejecting the right</w:t>
      </w:r>
      <w:r>
        <w:rPr>
          <w:u w:val="single"/>
        </w:rPr>
        <w:t xml:space="preserve"> as a principle of international law</w:t>
      </w:r>
      <w:r>
        <w:rPr>
          <w:sz w:val="16"/>
        </w:rPr>
        <w:t xml:space="preserve">. However, as explained earlier, </w:t>
      </w:r>
      <w:r>
        <w:rPr>
          <w:u w:val="single"/>
        </w:rPr>
        <w:t xml:space="preserve">national courts for </w:t>
      </w:r>
      <w:r>
        <w:rPr>
          <w:rStyle w:val="Emphasis"/>
        </w:rPr>
        <w:t>two of the six non-ratifying countries</w:t>
      </w:r>
      <w:r>
        <w:rPr>
          <w:sz w:val="16"/>
        </w:rPr>
        <w:t xml:space="preserve"> (Brazil and Kenya) </w:t>
      </w:r>
      <w:r>
        <w:rPr>
          <w:u w:val="single"/>
        </w:rPr>
        <w:t xml:space="preserve">expressly invoke </w:t>
      </w:r>
      <w:r>
        <w:rPr>
          <w:rStyle w:val="Emphasis"/>
        </w:rPr>
        <w:t>ILO membership and/or principles as guidance in their domestic law decisions</w:t>
      </w:r>
      <w:r>
        <w:rPr>
          <w:u w:val="single"/>
        </w:rPr>
        <w:t>.</w:t>
      </w:r>
      <w:r>
        <w:rPr>
          <w:sz w:val="16"/>
        </w:rPr>
        <w:t xml:space="preserve"> 157 </w:t>
      </w:r>
      <w:r>
        <w:rPr>
          <w:u w:val="single"/>
        </w:rPr>
        <w:t xml:space="preserve">In addition, </w:t>
      </w:r>
      <w:r>
        <w:rPr>
          <w:rStyle w:val="Emphasis"/>
        </w:rPr>
        <w:t>Canada</w:t>
      </w:r>
      <w:r>
        <w:rPr>
          <w:u w:val="single"/>
        </w:rPr>
        <w:t xml:space="preserve">—a country </w:t>
      </w:r>
      <w:r>
        <w:rPr>
          <w:rStyle w:val="Emphasis"/>
        </w:rPr>
        <w:t>not listed among the 92 endorsing the right to strike in the 2012 General Survey</w:t>
      </w:r>
      <w:r>
        <w:rPr>
          <w:u w:val="single"/>
        </w:rPr>
        <w:t xml:space="preserve">— has since recognized a </w:t>
      </w:r>
      <w:r>
        <w:rPr>
          <w:rStyle w:val="Emphasis"/>
        </w:rPr>
        <w:t>constitutional right to strike under national law</w:t>
      </w:r>
      <w:r>
        <w:rPr>
          <w:u w:val="single"/>
        </w:rPr>
        <w:t>, relying in part on international law principles including CEACR and CFA determinations</w:t>
      </w:r>
      <w:r>
        <w:rPr>
          <w:sz w:val="16"/>
        </w:rPr>
        <w:t xml:space="preserve">. 158 </w:t>
      </w:r>
      <w:r>
        <w:rPr>
          <w:u w:val="single"/>
        </w:rPr>
        <w:t>The Canadian Supreme Court had previously been explicit in invoking Convention 87, ICESCR, and ICCPR as “documents [that] reflect not only international consensus but also principles that Canada has committed itself to uphold.”</w:t>
      </w:r>
      <w:r>
        <w:rPr>
          <w:sz w:val="16"/>
        </w:rPr>
        <w:t>159</w:t>
      </w:r>
    </w:p>
    <w:p w14:paraId="40518D7A" w14:textId="77777777" w:rsidR="002A4C31" w:rsidRDefault="002A4C31" w:rsidP="002A4C31">
      <w:pPr>
        <w:rPr>
          <w:sz w:val="16"/>
        </w:rPr>
      </w:pPr>
      <w:r>
        <w:rPr>
          <w:sz w:val="16"/>
        </w:rPr>
        <w:t xml:space="preserve">Further, </w:t>
      </w:r>
      <w:r>
        <w:rPr>
          <w:u w:val="single"/>
        </w:rPr>
        <w:t xml:space="preserve">a </w:t>
      </w:r>
      <w:r>
        <w:rPr>
          <w:rStyle w:val="Emphasis"/>
        </w:rPr>
        <w:t>third</w:t>
      </w:r>
      <w:r>
        <w:rPr>
          <w:u w:val="single"/>
        </w:rPr>
        <w:t xml:space="preserve"> country in the group of six—</w:t>
      </w:r>
      <w:r>
        <w:rPr>
          <w:rStyle w:val="Emphasis"/>
        </w:rPr>
        <w:t>South Korea</w:t>
      </w:r>
      <w:r>
        <w:rPr>
          <w:u w:val="single"/>
        </w:rPr>
        <w:t xml:space="preserve">—has affirmed in its </w:t>
      </w:r>
      <w:r>
        <w:rPr>
          <w:rStyle w:val="Emphasis"/>
        </w:rPr>
        <w:t>trade agreements with the United States</w:t>
      </w:r>
      <w:r>
        <w:rPr>
          <w:u w:val="single"/>
        </w:rPr>
        <w:t xml:space="preserve"> and the EU its obligation to “adopt and maintain in its statutes and regulations, and practices” FOA in accordance with the ILO Declaration</w:t>
      </w:r>
      <w:r>
        <w:rPr>
          <w:sz w:val="16"/>
        </w:rPr>
        <w:t xml:space="preserve">.160 And </w:t>
      </w:r>
      <w:r>
        <w:rPr>
          <w:u w:val="single"/>
        </w:rPr>
        <w:t xml:space="preserve">in various CFA complaints against South Korea for violating FOA principles, including the right to strike, the </w:t>
      </w:r>
      <w:r>
        <w:rPr>
          <w:rStyle w:val="Emphasis"/>
        </w:rPr>
        <w:t>Government</w:t>
      </w:r>
      <w:r>
        <w:rPr>
          <w:u w:val="single"/>
        </w:rPr>
        <w:t xml:space="preserve"> has disputed the facts of the complaints while at the </w:t>
      </w:r>
      <w:r>
        <w:rPr>
          <w:rStyle w:val="Emphasis"/>
        </w:rPr>
        <w:t>same time recognizing that such rights are embedded in international law</w:t>
      </w:r>
      <w:r>
        <w:rPr>
          <w:sz w:val="16"/>
        </w:rPr>
        <w:t xml:space="preserve">.161 Accordingly, a more relevant reference point in this setting may be that </w:t>
      </w:r>
      <w:r>
        <w:rPr>
          <w:u w:val="single"/>
        </w:rPr>
        <w:t xml:space="preserve">“when States act in conformity with a treaty provision by which they are not bound . . . </w:t>
      </w:r>
      <w:r>
        <w:rPr>
          <w:u w:val="single"/>
        </w:rPr>
        <w:lastRenderedPageBreak/>
        <w:t xml:space="preserve">this may </w:t>
      </w:r>
      <w:r>
        <w:rPr>
          <w:rStyle w:val="Emphasis"/>
        </w:rPr>
        <w:t>evidence the existence of acceptance as law (opinio juris) in the absence of any explanation to the contrary</w:t>
      </w:r>
      <w:r>
        <w:rPr>
          <w:u w:val="single"/>
        </w:rPr>
        <w:t>.”</w:t>
      </w:r>
      <w:r>
        <w:rPr>
          <w:sz w:val="16"/>
        </w:rPr>
        <w:t>162</w:t>
      </w:r>
    </w:p>
    <w:p w14:paraId="13AD4D27" w14:textId="77777777" w:rsidR="002A4C31" w:rsidRDefault="002A4C31" w:rsidP="002A4C31">
      <w:pPr>
        <w:rPr>
          <w:sz w:val="16"/>
        </w:rPr>
      </w:pPr>
      <w:r>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p>
    <w:p w14:paraId="7A757DBF" w14:textId="77777777" w:rsidR="002A4C31" w:rsidRDefault="002A4C31" w:rsidP="002A4C31">
      <w:pPr>
        <w:rPr>
          <w:sz w:val="16"/>
        </w:rPr>
      </w:pPr>
      <w:r>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p>
    <w:p w14:paraId="08660B84" w14:textId="77777777" w:rsidR="002A4C31" w:rsidRDefault="002A4C31" w:rsidP="002A4C31">
      <w:pPr>
        <w:rPr>
          <w:sz w:val="16"/>
        </w:rPr>
      </w:pPr>
      <w:r>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p>
    <w:p w14:paraId="4DD475A2" w14:textId="77777777" w:rsidR="002A4C31" w:rsidRDefault="002A4C31" w:rsidP="002A4C31">
      <w:pPr>
        <w:rPr>
          <w:sz w:val="16"/>
        </w:rPr>
      </w:pPr>
      <w:r>
        <w:rPr>
          <w:sz w:val="16"/>
        </w:rPr>
        <w:t xml:space="preserve">Question: Does the Secretary-General believe that U.N. staff have a right to take part in industrial action? </w:t>
      </w:r>
    </w:p>
    <w:p w14:paraId="6AB1A7E8" w14:textId="77777777" w:rsidR="002A4C31" w:rsidRDefault="002A4C31" w:rsidP="002A4C31">
      <w:pPr>
        <w:rPr>
          <w:sz w:val="16"/>
        </w:rPr>
      </w:pPr>
      <w:r>
        <w:rPr>
          <w:sz w:val="16"/>
        </w:rPr>
        <w:t>Deputy Spokesman: We believe the right to strike is part of customary international law.167</w:t>
      </w:r>
    </w:p>
    <w:p w14:paraId="3C836A3D" w14:textId="77777777" w:rsidR="002A4C31" w:rsidRDefault="002A4C31" w:rsidP="002A4C31">
      <w:pPr>
        <w:rPr>
          <w:sz w:val="16"/>
        </w:rPr>
      </w:pPr>
      <w:r>
        <w:rPr>
          <w:sz w:val="16"/>
        </w:rPr>
        <w:t xml:space="preserve">These statements did not simply materialize in recent times. </w:t>
      </w:r>
      <w:r>
        <w:rPr>
          <w:u w:val="single"/>
        </w:rPr>
        <w:t>Two major U.N. Human Rights treaties—</w:t>
      </w:r>
      <w:r w:rsidRPr="00336CBA">
        <w:rPr>
          <w:highlight w:val="green"/>
          <w:u w:val="single"/>
        </w:rPr>
        <w:t xml:space="preserve">the </w:t>
      </w:r>
      <w:r w:rsidRPr="00336CBA">
        <w:rPr>
          <w:rStyle w:val="Emphasis"/>
          <w:highlight w:val="green"/>
        </w:rPr>
        <w:t>ICESCR and</w:t>
      </w:r>
      <w:r>
        <w:rPr>
          <w:rStyle w:val="Emphasis"/>
        </w:rPr>
        <w:t xml:space="preserve"> the </w:t>
      </w:r>
      <w:r w:rsidRPr="00336CBA">
        <w:rPr>
          <w:rStyle w:val="Emphasis"/>
          <w:highlight w:val="green"/>
        </w:rPr>
        <w:t>ICCPR</w:t>
      </w:r>
      <w:r>
        <w:rPr>
          <w:u w:val="single"/>
        </w:rPr>
        <w:t xml:space="preserve">—have been </w:t>
      </w:r>
      <w:r>
        <w:rPr>
          <w:rStyle w:val="Emphasis"/>
        </w:rPr>
        <w:t xml:space="preserve">interpreted by their relevant treaty bodies to </w:t>
      </w:r>
      <w:r w:rsidRPr="00336CBA">
        <w:rPr>
          <w:rStyle w:val="Emphasis"/>
          <w:highlight w:val="green"/>
        </w:rPr>
        <w:t>include a right to strike</w:t>
      </w:r>
      <w:r>
        <w:rPr>
          <w:u w:val="single"/>
        </w:rPr>
        <w:t xml:space="preserve">; these bodies have </w:t>
      </w:r>
      <w:r>
        <w:rPr>
          <w:rStyle w:val="Emphasis"/>
        </w:rPr>
        <w:t>reaffirmed their joint commitment to the right to strike as part of FOA</w:t>
      </w:r>
      <w:r>
        <w:rPr>
          <w:u w:val="single"/>
        </w:rPr>
        <w:t xml:space="preserve">, and they regularly monitor governments’ </w:t>
      </w:r>
      <w:r>
        <w:rPr>
          <w:rStyle w:val="Emphasis"/>
        </w:rPr>
        <w:t>record of compliance with this right</w:t>
      </w:r>
      <w:r>
        <w:rPr>
          <w:sz w:val="16"/>
        </w:rPr>
        <w:t>. 168 And as noted earlier, the two treaties—each ratified by over 80 percent of U.N members—include a clause explicitly identifying respect for ILO Convention 87.</w:t>
      </w:r>
    </w:p>
    <w:p w14:paraId="188F82C6" w14:textId="77777777" w:rsidR="002A4C31" w:rsidRDefault="002A4C31" w:rsidP="002A4C31">
      <w:pPr>
        <w:rPr>
          <w:u w:val="single"/>
        </w:rPr>
      </w:pPr>
      <w:r>
        <w:rPr>
          <w:sz w:val="16"/>
        </w:rPr>
        <w:t xml:space="preserve">In sum, </w:t>
      </w:r>
      <w:r>
        <w:rPr>
          <w:u w:val="single"/>
        </w:rPr>
        <w:t xml:space="preserve">the principles of FOA including </w:t>
      </w:r>
      <w:r w:rsidRPr="00336CBA">
        <w:rPr>
          <w:highlight w:val="green"/>
          <w:u w:val="single"/>
        </w:rPr>
        <w:t>the right to strike</w:t>
      </w:r>
      <w:r>
        <w:rPr>
          <w:u w:val="single"/>
        </w:rPr>
        <w:t xml:space="preserve"> would appear to </w:t>
      </w:r>
      <w:r w:rsidRPr="00336CBA">
        <w:rPr>
          <w:rStyle w:val="Emphasis"/>
          <w:highlight w:val="green"/>
        </w:rPr>
        <w:t>satisfy</w:t>
      </w:r>
      <w:r>
        <w:rPr>
          <w:rStyle w:val="Emphasis"/>
        </w:rPr>
        <w:t xml:space="preserve"> both prongs of the </w:t>
      </w:r>
      <w:r w:rsidRPr="00336CBA">
        <w:rPr>
          <w:rStyle w:val="Emphasis"/>
          <w:highlight w:val="green"/>
        </w:rPr>
        <w:t>CIL</w:t>
      </w:r>
      <w:r>
        <w:rPr>
          <w:rStyle w:val="Emphasis"/>
        </w:rPr>
        <w:t xml:space="preserve"> test</w:t>
      </w:r>
      <w:r>
        <w:rPr>
          <w:u w:val="single"/>
        </w:rPr>
        <w:t xml:space="preserve">. </w:t>
      </w:r>
      <w:r>
        <w:rPr>
          <w:sz w:val="16"/>
        </w:rPr>
        <w:t>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 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498ACE3" w14:textId="77777777" w:rsidR="002A4C31" w:rsidRDefault="002A4C31" w:rsidP="002A4C31"/>
    <w:p w14:paraId="002D5AD5" w14:textId="77777777" w:rsidR="002A4C31" w:rsidRPr="00726A39" w:rsidRDefault="002A4C31" w:rsidP="002A4C31">
      <w:pPr>
        <w:pStyle w:val="Heading4"/>
        <w:rPr>
          <w:bCs w:val="0"/>
        </w:rPr>
      </w:pPr>
      <w:r w:rsidRPr="00726A39">
        <w:t xml:space="preserve">That prevents </w:t>
      </w:r>
      <w:r w:rsidRPr="00726A39">
        <w:rPr>
          <w:u w:val="single"/>
        </w:rPr>
        <w:t>harmonization</w:t>
      </w:r>
      <w:r w:rsidRPr="00726A39">
        <w:t xml:space="preserve"> of norms and throws the </w:t>
      </w:r>
      <w:r w:rsidRPr="00726A39">
        <w:rPr>
          <w:u w:val="single"/>
        </w:rPr>
        <w:t>functioning</w:t>
      </w:r>
      <w:r w:rsidRPr="00726A39">
        <w:t xml:space="preserve"> of international institutions into question – prefer </w:t>
      </w:r>
      <w:r w:rsidRPr="00726A39">
        <w:rPr>
          <w:u w:val="single"/>
        </w:rPr>
        <w:t>empirics</w:t>
      </w:r>
      <w:r w:rsidRPr="00726A39">
        <w:t>.</w:t>
      </w:r>
    </w:p>
    <w:p w14:paraId="6702531A" w14:textId="77777777" w:rsidR="002A4C31" w:rsidRDefault="002A4C31" w:rsidP="002A4C31">
      <w:r>
        <w:rPr>
          <w:rStyle w:val="Style13ptBold"/>
        </w:rPr>
        <w:t>Seifert 21</w:t>
      </w:r>
      <w: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w:t>
      </w:r>
      <w:r>
        <w:lastRenderedPageBreak/>
        <w:t xml:space="preserve">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 “Book Review,” European Labour Law Journal, </w:t>
      </w:r>
      <w:hyperlink r:id="rId10" w:history="1">
        <w:r>
          <w:rPr>
            <w:rStyle w:val="Hyperlink"/>
            <w:color w:val="000000"/>
          </w:rPr>
          <w:t>https://sci-hub.se/https://doi.org/10.1177/2031952521994412</w:t>
        </w:r>
      </w:hyperlink>
      <w:r>
        <w:t>] Justin</w:t>
      </w:r>
    </w:p>
    <w:p w14:paraId="5F3AEF5A" w14:textId="77777777" w:rsidR="002A4C31" w:rsidRDefault="002A4C31" w:rsidP="002A4C31">
      <w:pPr>
        <w:rPr>
          <w:rStyle w:val="Emphasis"/>
        </w:rPr>
      </w:pPr>
      <w:r>
        <w:rPr>
          <w:sz w:val="16"/>
        </w:rPr>
        <w:t xml:space="preserve">For several decades, </w:t>
      </w:r>
      <w:r>
        <w:rPr>
          <w:u w:val="single"/>
        </w:rPr>
        <w:t xml:space="preserve">the right to strike has been one of the </w:t>
      </w:r>
      <w:r>
        <w:rPr>
          <w:rStyle w:val="Emphasis"/>
        </w:rPr>
        <w:t>most controversial parts of the law of the International Labour Organisation</w:t>
      </w:r>
      <w:r>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Pr>
          <w:u w:val="single"/>
        </w:rPr>
        <w:t xml:space="preserve">the </w:t>
      </w:r>
      <w:r w:rsidRPr="00336CBA">
        <w:rPr>
          <w:highlight w:val="green"/>
          <w:u w:val="single"/>
        </w:rPr>
        <w:t xml:space="preserve">ILO </w:t>
      </w:r>
      <w:r>
        <w:rPr>
          <w:u w:val="single"/>
        </w:rPr>
        <w:t xml:space="preserve">supervisory </w:t>
      </w:r>
      <w:r w:rsidRPr="00336CBA">
        <w:rPr>
          <w:highlight w:val="green"/>
          <w:u w:val="single"/>
        </w:rPr>
        <w:t xml:space="preserve">bodies have </w:t>
      </w:r>
      <w:r w:rsidRPr="00336CBA">
        <w:rPr>
          <w:rStyle w:val="Emphasis"/>
          <w:highlight w:val="green"/>
        </w:rPr>
        <w:t xml:space="preserve">recognised the right to strike </w:t>
      </w:r>
      <w:r>
        <w:rPr>
          <w:rStyle w:val="Emphasis"/>
        </w:rPr>
        <w:t>as an essential element of trade union rights</w:t>
      </w:r>
      <w:r>
        <w:rPr>
          <w:u w:val="single"/>
        </w:rPr>
        <w:t xml:space="preserve"> enabling workers to </w:t>
      </w:r>
      <w:r>
        <w:rPr>
          <w:rStyle w:val="Emphasis"/>
        </w:rPr>
        <w:t>collectively defend their economic and social interests</w:t>
      </w:r>
      <w:r>
        <w:rPr>
          <w:sz w:val="16"/>
        </w:rPr>
        <w:t xml:space="preserve">. </w:t>
      </w:r>
      <w:r>
        <w:rPr>
          <w:u w:val="single"/>
        </w:rPr>
        <w:t xml:space="preserve">Since its seminal </w:t>
      </w:r>
      <w:r>
        <w:rPr>
          <w:rStyle w:val="Emphasis"/>
        </w:rPr>
        <w:t>recommendation</w:t>
      </w:r>
      <w:r>
        <w:rPr>
          <w:u w:val="single"/>
        </w:rPr>
        <w:t xml:space="preserve"> in the United Kingdom of Great Britain and Northern Ireland case of 1952,1 the Governing Body’s Committee on Freedom of Association</w:t>
      </w:r>
      <w:r>
        <w:rPr>
          <w:sz w:val="16"/>
        </w:rPr>
        <w:t xml:space="preserve"> (CFA) </w:t>
      </w:r>
      <w:r>
        <w:rPr>
          <w:u w:val="single"/>
        </w:rPr>
        <w:t xml:space="preserve">has considered that </w:t>
      </w:r>
      <w:r>
        <w:rPr>
          <w:rStyle w:val="Emphasis"/>
        </w:rPr>
        <w:t xml:space="preserve">Article 3 of </w:t>
      </w:r>
      <w:r w:rsidRPr="00336CBA">
        <w:rPr>
          <w:rStyle w:val="Emphasis"/>
          <w:highlight w:val="green"/>
        </w:rPr>
        <w:t>Convention 87</w:t>
      </w:r>
      <w:r>
        <w:rPr>
          <w:rStyle w:val="Emphasis"/>
        </w:rPr>
        <w:t xml:space="preserve"> also </w:t>
      </w:r>
      <w:r w:rsidRPr="00336CBA">
        <w:rPr>
          <w:rStyle w:val="Emphasis"/>
          <w:highlight w:val="green"/>
        </w:rPr>
        <w:t>guarantees the right to strike</w:t>
      </w:r>
      <w:r>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336CBA">
        <w:rPr>
          <w:highlight w:val="green"/>
          <w:u w:val="single"/>
        </w:rPr>
        <w:t>Despite this</w:t>
      </w:r>
      <w:r>
        <w:rPr>
          <w:u w:val="single"/>
        </w:rPr>
        <w:t xml:space="preserve"> </w:t>
      </w:r>
      <w:r>
        <w:rPr>
          <w:rStyle w:val="Emphasis"/>
        </w:rPr>
        <w:t>long-standing interpretive practice</w:t>
      </w:r>
      <w:r>
        <w:rPr>
          <w:u w:val="single"/>
        </w:rPr>
        <w:t xml:space="preserve"> of these two important supervisory bodies in respect of </w:t>
      </w:r>
      <w:r>
        <w:rPr>
          <w:rStyle w:val="Emphasis"/>
        </w:rPr>
        <w:t>Convention No. 87</w:t>
      </w:r>
      <w:r>
        <w:rPr>
          <w:u w:val="single"/>
        </w:rPr>
        <w:t xml:space="preserve">, the right to strike has become </w:t>
      </w:r>
      <w:r>
        <w:rPr>
          <w:rStyle w:val="Emphasis"/>
        </w:rPr>
        <w:t>controversial</w:t>
      </w:r>
      <w:r>
        <w:rPr>
          <w:sz w:val="16"/>
        </w:rPr>
        <w:t xml:space="preserve"> since the end of the Cold War. In the 81st session of the International Labour Conference (ILC) </w:t>
      </w:r>
      <w:r w:rsidRPr="00336CBA">
        <w:rPr>
          <w:highlight w:val="green"/>
          <w:u w:val="single"/>
        </w:rPr>
        <w:t>in 1994, it was</w:t>
      </w:r>
      <w:r>
        <w:rPr>
          <w:u w:val="single"/>
        </w:rPr>
        <w:t xml:space="preserve"> </w:t>
      </w:r>
      <w:r>
        <w:rPr>
          <w:rStyle w:val="Emphasis"/>
        </w:rPr>
        <w:t xml:space="preserve">already </w:t>
      </w:r>
      <w:r w:rsidRPr="00336CBA">
        <w:rPr>
          <w:rStyle w:val="Emphasis"/>
          <w:highlight w:val="green"/>
        </w:rPr>
        <w:t>being challenged</w:t>
      </w:r>
      <w:r>
        <w:rPr>
          <w:rStyle w:val="Emphasis"/>
        </w:rPr>
        <w:t xml:space="preserve"> by the employers’ group</w:t>
      </w:r>
      <w:r>
        <w:rPr>
          <w:sz w:val="16"/>
        </w:rPr>
        <w:t xml:space="preserve">.4 But </w:t>
      </w:r>
      <w:r w:rsidRPr="00336CBA">
        <w:rPr>
          <w:highlight w:val="green"/>
          <w:u w:val="single"/>
        </w:rPr>
        <w:t>the Rubicon was</w:t>
      </w:r>
      <w:r>
        <w:rPr>
          <w:u w:val="single"/>
        </w:rPr>
        <w:t xml:space="preserve"> definitely </w:t>
      </w:r>
      <w:r w:rsidRPr="00336CBA">
        <w:rPr>
          <w:rStyle w:val="Emphasis"/>
          <w:highlight w:val="green"/>
        </w:rPr>
        <w:t>crossed in 2012</w:t>
      </w:r>
      <w:r w:rsidRPr="00336CBA">
        <w:rPr>
          <w:highlight w:val="green"/>
          <w:u w:val="single"/>
        </w:rPr>
        <w:t>, when</w:t>
      </w:r>
      <w:r>
        <w:rPr>
          <w:u w:val="single"/>
        </w:rPr>
        <w:t xml:space="preserve"> the </w:t>
      </w:r>
      <w:r w:rsidRPr="00336CBA">
        <w:rPr>
          <w:highlight w:val="green"/>
          <w:u w:val="single"/>
        </w:rPr>
        <w:t>employers’</w:t>
      </w:r>
      <w:r>
        <w:rPr>
          <w:u w:val="single"/>
        </w:rPr>
        <w:t xml:space="preserve"> representatives on the ILO </w:t>
      </w:r>
      <w:r>
        <w:rPr>
          <w:rStyle w:val="Emphasis"/>
        </w:rPr>
        <w:t>Conference Committee on the Application of Standards</w:t>
      </w:r>
      <w:r>
        <w:rPr>
          <w:u w:val="single"/>
        </w:rPr>
        <w:t xml:space="preserve"> (CAS) </w:t>
      </w:r>
      <w:r w:rsidRPr="00336CBA">
        <w:rPr>
          <w:highlight w:val="green"/>
          <w:u w:val="single"/>
        </w:rPr>
        <w:t>refused</w:t>
      </w:r>
      <w:r>
        <w:rPr>
          <w:u w:val="single"/>
        </w:rPr>
        <w:t xml:space="preserve">, for the first time, </w:t>
      </w:r>
      <w:r w:rsidRPr="00336CBA">
        <w:rPr>
          <w:highlight w:val="green"/>
          <w:u w:val="single"/>
        </w:rPr>
        <w:t>to deal</w:t>
      </w:r>
      <w:r>
        <w:rPr>
          <w:sz w:val="16"/>
        </w:rPr>
        <w:t>—as it had done previously—</w:t>
      </w:r>
      <w:r w:rsidRPr="00336CBA">
        <w:rPr>
          <w:highlight w:val="green"/>
          <w:u w:val="single"/>
        </w:rPr>
        <w:t>with</w:t>
      </w:r>
      <w:r>
        <w:rPr>
          <w:u w:val="single"/>
        </w:rPr>
        <w:t xml:space="preserve"> a list of </w:t>
      </w:r>
      <w:r w:rsidRPr="00336CBA">
        <w:rPr>
          <w:highlight w:val="green"/>
          <w:u w:val="single"/>
        </w:rPr>
        <w:t>Member States that</w:t>
      </w:r>
      <w:r>
        <w:rPr>
          <w:u w:val="single"/>
        </w:rPr>
        <w:t xml:space="preserve"> had </w:t>
      </w:r>
      <w:r>
        <w:rPr>
          <w:rStyle w:val="Emphasis"/>
        </w:rPr>
        <w:t xml:space="preserve">seriously </w:t>
      </w:r>
      <w:r w:rsidRPr="00336CBA">
        <w:rPr>
          <w:rStyle w:val="Emphasis"/>
          <w:highlight w:val="green"/>
        </w:rPr>
        <w:t xml:space="preserve">violated </w:t>
      </w:r>
      <w:r>
        <w:rPr>
          <w:rStyle w:val="Emphasis"/>
        </w:rPr>
        <w:t>Conventions of the ILO</w:t>
      </w:r>
      <w:r>
        <w:rPr>
          <w:sz w:val="16"/>
        </w:rPr>
        <w:t xml:space="preserve"> as long as the workers’ group would not accept a revision of the mandate of the CEACR.5 </w:t>
      </w:r>
      <w:r>
        <w:rPr>
          <w:u w:val="single"/>
        </w:rPr>
        <w:t xml:space="preserve">At the heart of this incident was the </w:t>
      </w:r>
      <w:r>
        <w:rPr>
          <w:rStyle w:val="Emphasis"/>
        </w:rPr>
        <w:t xml:space="preserve">recognition of </w:t>
      </w:r>
      <w:r w:rsidRPr="00336CBA">
        <w:rPr>
          <w:rStyle w:val="Emphasis"/>
          <w:highlight w:val="green"/>
        </w:rPr>
        <w:t>the right to strike</w:t>
      </w:r>
      <w:r>
        <w:rPr>
          <w:u w:val="single"/>
        </w:rPr>
        <w:t xml:space="preserve"> by the CEACR even though, according to the view of the employers’ side, the Committee was </w:t>
      </w:r>
      <w:r>
        <w:rPr>
          <w:rStyle w:val="Emphasis"/>
        </w:rPr>
        <w:t>not empowered to interpret ILO law with binding effect</w:t>
      </w:r>
      <w:r>
        <w:rPr>
          <w:u w:val="single"/>
        </w:rPr>
        <w:t xml:space="preserve">. </w:t>
      </w:r>
      <w:r w:rsidRPr="00336CBA">
        <w:rPr>
          <w:highlight w:val="green"/>
          <w:u w:val="single"/>
        </w:rPr>
        <w:t xml:space="preserve">This </w:t>
      </w:r>
      <w:r>
        <w:rPr>
          <w:u w:val="single"/>
        </w:rPr>
        <w:t xml:space="preserve">incident temporarily </w:t>
      </w:r>
      <w:r w:rsidRPr="00336CBA">
        <w:rPr>
          <w:highlight w:val="green"/>
          <w:u w:val="single"/>
        </w:rPr>
        <w:t xml:space="preserve">resulted in an </w:t>
      </w:r>
      <w:r w:rsidRPr="00336CBA">
        <w:rPr>
          <w:rStyle w:val="Emphasis"/>
          <w:highlight w:val="green"/>
        </w:rPr>
        <w:t>institutional crisis</w:t>
      </w:r>
      <w:r>
        <w:rPr>
          <w:rStyle w:val="Emphasis"/>
        </w:rPr>
        <w:t xml:space="preserve"> within the ILO supervisory system</w:t>
      </w:r>
      <w:r>
        <w:rPr>
          <w:u w:val="single"/>
        </w:rPr>
        <w:t xml:space="preserve">, </w:t>
      </w:r>
      <w:r w:rsidRPr="00336CBA">
        <w:rPr>
          <w:highlight w:val="green"/>
          <w:u w:val="single"/>
        </w:rPr>
        <w:t>since the ILO’s</w:t>
      </w:r>
      <w:r>
        <w:rPr>
          <w:u w:val="single"/>
        </w:rPr>
        <w:t xml:space="preserve"> tripartite </w:t>
      </w:r>
      <w:r w:rsidRPr="00336CBA">
        <w:rPr>
          <w:highlight w:val="green"/>
          <w:u w:val="single"/>
        </w:rPr>
        <w:t xml:space="preserve">structure </w:t>
      </w:r>
      <w:r>
        <w:rPr>
          <w:u w:val="single"/>
        </w:rPr>
        <w:t xml:space="preserve">which </w:t>
      </w:r>
      <w:r>
        <w:rPr>
          <w:rStyle w:val="Emphasis"/>
        </w:rPr>
        <w:t xml:space="preserve">underlies the constitution of the ILO </w:t>
      </w:r>
      <w:r w:rsidRPr="00336CBA">
        <w:rPr>
          <w:rStyle w:val="Emphasis"/>
          <w:highlight w:val="green"/>
        </w:rPr>
        <w:t>presupposes</w:t>
      </w:r>
      <w:r>
        <w:rPr>
          <w:rStyle w:val="Emphasis"/>
        </w:rPr>
        <w:t xml:space="preserve"> that the three </w:t>
      </w:r>
      <w:r w:rsidRPr="00336CBA">
        <w:rPr>
          <w:rStyle w:val="Emphasis"/>
          <w:highlight w:val="green"/>
        </w:rPr>
        <w:t>constituents cooperate in good faith</w:t>
      </w:r>
      <w:r>
        <w:rPr>
          <w:u w:val="single"/>
        </w:rPr>
        <w:t xml:space="preserve"> within the organisation’s bodies</w:t>
      </w:r>
      <w:r>
        <w:rPr>
          <w:sz w:val="16"/>
        </w:rPr>
        <w:t xml:space="preserve">. An attitude of </w:t>
      </w:r>
      <w:r w:rsidRPr="00336CBA">
        <w:rPr>
          <w:highlight w:val="green"/>
          <w:u w:val="single"/>
        </w:rPr>
        <w:t xml:space="preserve">refusal on the </w:t>
      </w:r>
      <w:r w:rsidRPr="00336CBA">
        <w:rPr>
          <w:rStyle w:val="Emphasis"/>
          <w:highlight w:val="green"/>
        </w:rPr>
        <w:t>part of only one</w:t>
      </w:r>
      <w:r>
        <w:rPr>
          <w:rStyle w:val="Emphasis"/>
        </w:rPr>
        <w:t xml:space="preserve"> of the </w:t>
      </w:r>
      <w:r w:rsidRPr="00336CBA">
        <w:rPr>
          <w:rStyle w:val="Emphasis"/>
          <w:highlight w:val="green"/>
        </w:rPr>
        <w:t>constituents</w:t>
      </w:r>
      <w:r>
        <w:rPr>
          <w:u w:val="single"/>
        </w:rPr>
        <w:t xml:space="preserve"> therefore necessarily </w:t>
      </w:r>
      <w:r w:rsidRPr="00336CBA">
        <w:rPr>
          <w:highlight w:val="green"/>
          <w:u w:val="single"/>
        </w:rPr>
        <w:t xml:space="preserve">brings into question the </w:t>
      </w:r>
      <w:r w:rsidRPr="00336CBA">
        <w:rPr>
          <w:rStyle w:val="Emphasis"/>
          <w:highlight w:val="green"/>
        </w:rPr>
        <w:t>functioning of the ILO</w:t>
      </w:r>
      <w:r>
        <w:rPr>
          <w:rStyle w:val="Emphasis"/>
        </w:rPr>
        <w:t>.</w:t>
      </w:r>
    </w:p>
    <w:p w14:paraId="72FD2EED" w14:textId="77777777" w:rsidR="002A4C31" w:rsidRDefault="002A4C31" w:rsidP="002A4C31"/>
    <w:p w14:paraId="75FE3521" w14:textId="77777777" w:rsidR="002A4C31" w:rsidRPr="00726A39" w:rsidRDefault="002A4C31" w:rsidP="002A4C31">
      <w:pPr>
        <w:pStyle w:val="Heading4"/>
        <w:rPr>
          <w:bCs w:val="0"/>
        </w:rPr>
      </w:pPr>
      <w:r w:rsidRPr="00726A39">
        <w:rPr>
          <w:u w:val="single"/>
        </w:rPr>
        <w:lastRenderedPageBreak/>
        <w:t>Harmonizing</w:t>
      </w:r>
      <w:r w:rsidRPr="00726A39">
        <w:t xml:space="preserve"> international labor standards are key to </w:t>
      </w:r>
      <w:r w:rsidRPr="00726A39">
        <w:rPr>
          <w:u w:val="single"/>
        </w:rPr>
        <w:t>Sustainable Development Goals</w:t>
      </w:r>
      <w:r w:rsidRPr="00726A39">
        <w:t xml:space="preserve"> – compliance is </w:t>
      </w:r>
      <w:r w:rsidRPr="00726A39">
        <w:rPr>
          <w:u w:val="single"/>
        </w:rPr>
        <w:t>key</w:t>
      </w:r>
      <w:r w:rsidRPr="00726A39">
        <w:t>.</w:t>
      </w:r>
    </w:p>
    <w:p w14:paraId="344916B8" w14:textId="77777777" w:rsidR="002A4C31" w:rsidRDefault="002A4C31" w:rsidP="002A4C31">
      <w:r>
        <w:rPr>
          <w:rStyle w:val="Style13ptBold"/>
        </w:rPr>
        <w:t>ILO 15</w:t>
      </w:r>
      <w:r>
        <w:t xml:space="preserve"> [International Labor Organization; The International Labour Organization is a United Nations agency whose mandate is to advance social and economic justice through setting international labour standards. Founded in October 1919 under the League of Nations, it is the first and oldest specialised agency of the UN; “The benefits of International Labour Standards,” No date stated but most recent event cited is 2015, </w:t>
      </w:r>
      <w:hyperlink r:id="rId11" w:history="1">
        <w:r>
          <w:rPr>
            <w:rStyle w:val="Hyperlink"/>
            <w:color w:val="000000"/>
          </w:rPr>
          <w:t>https://www.ilo.org/global/standards/introduction-to-international-labour-standards/the-benefits-of-international-labour-standards/lang--en/index.htm</w:t>
        </w:r>
      </w:hyperlink>
      <w:r>
        <w:t xml:space="preserve">] Justin </w:t>
      </w:r>
    </w:p>
    <w:p w14:paraId="72F961B0" w14:textId="77777777" w:rsidR="002A4C31" w:rsidRDefault="002A4C31" w:rsidP="002A4C31">
      <w:pPr>
        <w:rPr>
          <w:u w:val="single"/>
        </w:rPr>
      </w:pPr>
      <w:r>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Pr>
          <w:u w:val="single"/>
        </w:rPr>
        <w:t xml:space="preserve">economic development is not undertaken for its own sake, but to </w:t>
      </w:r>
      <w:r>
        <w:rPr>
          <w:rStyle w:val="Emphasis"/>
        </w:rPr>
        <w:t>improve the lives of human beings</w:t>
      </w:r>
      <w:r>
        <w:rPr>
          <w:u w:val="single"/>
        </w:rPr>
        <w:t xml:space="preserve">. </w:t>
      </w:r>
      <w:r w:rsidRPr="00DF6040">
        <w:rPr>
          <w:u w:val="single"/>
        </w:rPr>
        <w:t xml:space="preserve">International </w:t>
      </w:r>
      <w:r w:rsidRPr="00336CBA">
        <w:rPr>
          <w:rStyle w:val="Emphasis"/>
          <w:highlight w:val="green"/>
        </w:rPr>
        <w:t>labour standards</w:t>
      </w:r>
      <w:r>
        <w:rPr>
          <w:sz w:val="16"/>
        </w:rPr>
        <w:t xml:space="preserve"> are there to </w:t>
      </w:r>
      <w:r>
        <w:rPr>
          <w:u w:val="single"/>
        </w:rPr>
        <w:t xml:space="preserve">ensure that it remains focused on </w:t>
      </w:r>
      <w:r>
        <w:rPr>
          <w:rStyle w:val="Emphasis"/>
        </w:rPr>
        <w:t>improving the life</w:t>
      </w:r>
      <w:r>
        <w:rPr>
          <w:u w:val="single"/>
        </w:rPr>
        <w:t xml:space="preserve"> and </w:t>
      </w:r>
      <w:r>
        <w:rPr>
          <w:rStyle w:val="Emphasis"/>
        </w:rPr>
        <w:t>dignity</w:t>
      </w:r>
      <w:r>
        <w:rPr>
          <w:u w:val="single"/>
        </w:rPr>
        <w:t xml:space="preserve"> of </w:t>
      </w:r>
      <w:r>
        <w:rPr>
          <w:rStyle w:val="Emphasis"/>
        </w:rPr>
        <w:t>men and women</w:t>
      </w:r>
      <w:r>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Pr>
          <w:u w:val="single"/>
        </w:rPr>
        <w:t xml:space="preserve">Decent work is not merely an objective, it </w:t>
      </w:r>
      <w:r w:rsidRPr="00336CBA">
        <w:rPr>
          <w:highlight w:val="green"/>
          <w:u w:val="single"/>
        </w:rPr>
        <w:t xml:space="preserve">is a </w:t>
      </w:r>
      <w:r w:rsidRPr="00336CBA">
        <w:rPr>
          <w:rStyle w:val="Emphasis"/>
          <w:highlight w:val="green"/>
        </w:rPr>
        <w:t>means of achieving</w:t>
      </w:r>
      <w:r>
        <w:rPr>
          <w:u w:val="single"/>
        </w:rPr>
        <w:t xml:space="preserve"> the specific </w:t>
      </w:r>
      <w:r>
        <w:rPr>
          <w:rStyle w:val="Emphasis"/>
        </w:rPr>
        <w:t>targets of the new international programme</w:t>
      </w:r>
      <w:r>
        <w:rPr>
          <w:u w:val="single"/>
        </w:rPr>
        <w:t xml:space="preserve"> of </w:t>
      </w:r>
      <w:r w:rsidRPr="00336CBA">
        <w:rPr>
          <w:rStyle w:val="Emphasis"/>
          <w:sz w:val="24"/>
          <w:highlight w:val="green"/>
        </w:rPr>
        <w:t>sustainable development</w:t>
      </w:r>
      <w:r>
        <w:rPr>
          <w:sz w:val="16"/>
        </w:rPr>
        <w:t xml:space="preserve">. At the United Nations General Assembly in September 2015, </w:t>
      </w:r>
      <w:r w:rsidRPr="00336CBA">
        <w:rPr>
          <w:rStyle w:val="Emphasis"/>
          <w:highlight w:val="green"/>
        </w:rPr>
        <w:t>decent</w:t>
      </w:r>
      <w:r w:rsidRPr="00336CBA">
        <w:rPr>
          <w:highlight w:val="green"/>
          <w:u w:val="single"/>
        </w:rPr>
        <w:t xml:space="preserve"> work</w:t>
      </w:r>
      <w:r>
        <w:rPr>
          <w:u w:val="single"/>
        </w:rPr>
        <w:t xml:space="preserve"> and the </w:t>
      </w:r>
      <w:r>
        <w:rPr>
          <w:rStyle w:val="Emphasis"/>
        </w:rPr>
        <w:t>four pillars of the Decent Work Agenda</w:t>
      </w:r>
      <w:r>
        <w:rPr>
          <w:u w:val="single"/>
        </w:rPr>
        <w:t xml:space="preserve"> – </w:t>
      </w:r>
      <w:r>
        <w:rPr>
          <w:rStyle w:val="Emphasis"/>
        </w:rPr>
        <w:t>employment creation</w:t>
      </w:r>
      <w:r>
        <w:rPr>
          <w:u w:val="single"/>
        </w:rPr>
        <w:t xml:space="preserve">, </w:t>
      </w:r>
      <w:r>
        <w:rPr>
          <w:rStyle w:val="Emphasis"/>
        </w:rPr>
        <w:t>social protection</w:t>
      </w:r>
      <w:r>
        <w:rPr>
          <w:u w:val="single"/>
        </w:rPr>
        <w:t xml:space="preserve">, </w:t>
      </w:r>
      <w:r>
        <w:rPr>
          <w:rStyle w:val="Emphasis"/>
        </w:rPr>
        <w:t>rights at work</w:t>
      </w:r>
      <w:r>
        <w:rPr>
          <w:u w:val="single"/>
        </w:rPr>
        <w:t xml:space="preserve"> and </w:t>
      </w:r>
      <w:r>
        <w:rPr>
          <w:rStyle w:val="Emphasis"/>
        </w:rPr>
        <w:t>social dialogue</w:t>
      </w:r>
      <w:r>
        <w:rPr>
          <w:u w:val="single"/>
        </w:rPr>
        <w:t xml:space="preserve"> – </w:t>
      </w:r>
      <w:r w:rsidRPr="00336CBA">
        <w:rPr>
          <w:highlight w:val="green"/>
          <w:u w:val="single"/>
        </w:rPr>
        <w:t>became</w:t>
      </w:r>
      <w:r>
        <w:rPr>
          <w:u w:val="single"/>
        </w:rPr>
        <w:t xml:space="preserve"> the </w:t>
      </w:r>
      <w:r w:rsidRPr="00336CBA">
        <w:rPr>
          <w:rStyle w:val="Emphasis"/>
          <w:highlight w:val="green"/>
        </w:rPr>
        <w:t>central</w:t>
      </w:r>
      <w:r>
        <w:rPr>
          <w:rStyle w:val="Emphasis"/>
        </w:rPr>
        <w:t xml:space="preserve"> elements </w:t>
      </w:r>
      <w:r w:rsidRPr="00336CBA">
        <w:rPr>
          <w:rStyle w:val="Emphasis"/>
          <w:highlight w:val="green"/>
        </w:rPr>
        <w:t xml:space="preserve">of </w:t>
      </w:r>
      <w:r w:rsidRPr="00DF6040">
        <w:rPr>
          <w:rStyle w:val="Emphasis"/>
        </w:rPr>
        <w:t xml:space="preserve">the new </w:t>
      </w:r>
      <w:r w:rsidRPr="00336CBA">
        <w:rPr>
          <w:rStyle w:val="Emphasis"/>
          <w:sz w:val="24"/>
          <w:highlight w:val="green"/>
        </w:rPr>
        <w:t xml:space="preserve">Sustainable Development </w:t>
      </w:r>
      <w:r w:rsidRPr="00DF6040">
        <w:rPr>
          <w:rStyle w:val="Emphasis"/>
          <w:sz w:val="24"/>
        </w:rPr>
        <w:t>Agenda</w:t>
      </w:r>
      <w:r>
        <w:rPr>
          <w:sz w:val="24"/>
          <w:u w:val="single"/>
        </w:rPr>
        <w:t xml:space="preserve"> </w:t>
      </w:r>
      <w:r>
        <w:rPr>
          <w:u w:val="single"/>
        </w:rPr>
        <w:t>2030</w:t>
      </w:r>
      <w:r>
        <w:rPr>
          <w:sz w:val="16"/>
        </w:rPr>
        <w:t xml:space="preserve"> . Goal 8 of the 2030 Agenda </w:t>
      </w:r>
      <w:r>
        <w:rPr>
          <w:u w:val="single"/>
        </w:rPr>
        <w:t xml:space="preserve">calls for the </w:t>
      </w:r>
      <w:r>
        <w:rPr>
          <w:rStyle w:val="Emphasis"/>
        </w:rPr>
        <w:t>promotion of sustained, inclusive and sustainable economic growth</w:t>
      </w:r>
      <w:r>
        <w:rPr>
          <w:sz w:val="16"/>
        </w:rPr>
        <w:t xml:space="preserve">, </w:t>
      </w:r>
      <w:r>
        <w:rPr>
          <w:u w:val="single"/>
        </w:rPr>
        <w:t>full and productive employment and decent work for all</w:t>
      </w:r>
      <w:r>
        <w:rPr>
          <w:sz w:val="16"/>
        </w:rPr>
        <w:t xml:space="preserve">. Moreover, </w:t>
      </w:r>
      <w:r>
        <w:rPr>
          <w:u w:val="single"/>
        </w:rPr>
        <w:t>the principal elements of decent work are broadly incorporated into the targets of a large number of the 16 Goals of the United Nations new vision of development.</w:t>
      </w:r>
      <w:r>
        <w:rPr>
          <w:sz w:val="16"/>
        </w:rPr>
        <w:t xml:space="preserve"> An </w:t>
      </w:r>
      <w:r>
        <w:rPr>
          <w:u w:val="single"/>
        </w:rPr>
        <w:t xml:space="preserve">international legal framework for fair and stable globalization </w:t>
      </w:r>
      <w:r w:rsidRPr="00336CBA">
        <w:rPr>
          <w:highlight w:val="green"/>
          <w:u w:val="single"/>
        </w:rPr>
        <w:t>Achieving</w:t>
      </w:r>
      <w:r>
        <w:rPr>
          <w:u w:val="single"/>
        </w:rPr>
        <w:t xml:space="preserve"> the goal of </w:t>
      </w:r>
      <w:r w:rsidRPr="00336CBA">
        <w:rPr>
          <w:highlight w:val="green"/>
          <w:u w:val="single"/>
        </w:rPr>
        <w:t>decent work</w:t>
      </w:r>
      <w:r>
        <w:rPr>
          <w:u w:val="single"/>
        </w:rPr>
        <w:t xml:space="preserve"> in the globalized economy </w:t>
      </w:r>
      <w:r w:rsidRPr="00336CBA">
        <w:rPr>
          <w:rStyle w:val="Emphasis"/>
          <w:highlight w:val="green"/>
        </w:rPr>
        <w:t>requires action</w:t>
      </w:r>
      <w:r>
        <w:rPr>
          <w:rStyle w:val="Emphasis"/>
        </w:rPr>
        <w:t xml:space="preserve"> at the international level</w:t>
      </w:r>
      <w:r>
        <w:rPr>
          <w:u w:val="single"/>
        </w:rPr>
        <w:t>. The world community is responding to this challenge in part by developing international legal instruments</w:t>
      </w:r>
      <w:r>
        <w:rPr>
          <w:sz w:val="16"/>
        </w:rPr>
        <w:t xml:space="preserve"> on trade, finance, the environment, human rights and labour. </w:t>
      </w:r>
      <w:r w:rsidRPr="00336CBA">
        <w:rPr>
          <w:highlight w:val="green"/>
          <w:u w:val="single"/>
        </w:rPr>
        <w:t>The ILO</w:t>
      </w:r>
      <w:r>
        <w:rPr>
          <w:u w:val="single"/>
        </w:rPr>
        <w:t xml:space="preserve"> contributes to this legal framework by elaborating and </w:t>
      </w:r>
      <w:r w:rsidRPr="00336CBA">
        <w:rPr>
          <w:highlight w:val="green"/>
          <w:u w:val="single"/>
        </w:rPr>
        <w:t>promot</w:t>
      </w:r>
      <w:r>
        <w:rPr>
          <w:u w:val="single"/>
        </w:rPr>
        <w:t xml:space="preserve">ing </w:t>
      </w:r>
      <w:r w:rsidRPr="00DF6040">
        <w:rPr>
          <w:rStyle w:val="Emphasis"/>
        </w:rPr>
        <w:t xml:space="preserve">international labour </w:t>
      </w:r>
      <w:r w:rsidRPr="00336CBA">
        <w:rPr>
          <w:rStyle w:val="Emphasis"/>
          <w:highlight w:val="green"/>
        </w:rPr>
        <w:t>standards</w:t>
      </w:r>
      <w:r w:rsidRPr="00336CBA">
        <w:rPr>
          <w:highlight w:val="green"/>
          <w:u w:val="single"/>
        </w:rPr>
        <w:t xml:space="preserve"> aimed at</w:t>
      </w:r>
      <w:r>
        <w:rPr>
          <w:u w:val="single"/>
        </w:rPr>
        <w:t xml:space="preserve"> making sure that </w:t>
      </w:r>
      <w:r>
        <w:rPr>
          <w:rStyle w:val="Emphasis"/>
        </w:rPr>
        <w:t xml:space="preserve">economic </w:t>
      </w:r>
      <w:r w:rsidRPr="00336CBA">
        <w:rPr>
          <w:rStyle w:val="Emphasis"/>
          <w:highlight w:val="green"/>
        </w:rPr>
        <w:t>growth and development</w:t>
      </w:r>
      <w:r>
        <w:rPr>
          <w:u w:val="single"/>
        </w:rPr>
        <w:t xml:space="preserve"> go </w:t>
      </w:r>
      <w:r>
        <w:rPr>
          <w:rStyle w:val="Emphasis"/>
        </w:rPr>
        <w:t>hand-in-hand with the creation of decent work</w:t>
      </w:r>
      <w:r>
        <w:rPr>
          <w:u w:val="single"/>
        </w:rPr>
        <w:t xml:space="preserve">. The </w:t>
      </w:r>
      <w:r>
        <w:rPr>
          <w:rStyle w:val="Emphasis"/>
        </w:rPr>
        <w:t>ILO’s unique tripartite structure</w:t>
      </w:r>
      <w:r>
        <w:rPr>
          <w:u w:val="single"/>
        </w:rPr>
        <w:t xml:space="preserve"> ensures that these </w:t>
      </w:r>
      <w:r>
        <w:rPr>
          <w:rStyle w:val="Emphasis"/>
        </w:rPr>
        <w:t>standards are backed</w:t>
      </w:r>
      <w:r>
        <w:rPr>
          <w:rStyle w:val="StyleUnderline"/>
          <w:sz w:val="16"/>
        </w:rPr>
        <w:t xml:space="preserve"> by governments, employers and workers alike. </w:t>
      </w:r>
      <w:r>
        <w:rPr>
          <w:u w:val="single"/>
        </w:rPr>
        <w:t xml:space="preserve">International labour standards therefore lay down the basic </w:t>
      </w:r>
      <w:r>
        <w:rPr>
          <w:rStyle w:val="Emphasis"/>
        </w:rPr>
        <w:t>minimum social standards agreed upon by all the players</w:t>
      </w:r>
      <w:r>
        <w:rPr>
          <w:rStyle w:val="StyleUnderline"/>
          <w:sz w:val="16"/>
        </w:rPr>
        <w:t xml:space="preserve"> in the global economy</w:t>
      </w:r>
      <w:r>
        <w:rPr>
          <w:sz w:val="16"/>
        </w:rPr>
        <w:t xml:space="preserve">. A level playing field An </w:t>
      </w:r>
      <w:r>
        <w:rPr>
          <w:u w:val="single"/>
        </w:rPr>
        <w:t xml:space="preserve">international legal framework on </w:t>
      </w:r>
      <w:r>
        <w:rPr>
          <w:rStyle w:val="Emphasis"/>
        </w:rPr>
        <w:t>social standards ensures a level playing field in the global economy</w:t>
      </w:r>
      <w:r>
        <w:rPr>
          <w:u w:val="single"/>
        </w:rPr>
        <w:t xml:space="preserve">. It </w:t>
      </w:r>
      <w:r w:rsidRPr="00336CBA">
        <w:rPr>
          <w:highlight w:val="green"/>
          <w:u w:val="single"/>
        </w:rPr>
        <w:t xml:space="preserve">helps </w:t>
      </w:r>
      <w:r w:rsidRPr="00336CBA">
        <w:rPr>
          <w:rStyle w:val="Emphasis"/>
          <w:highlight w:val="green"/>
        </w:rPr>
        <w:t>governments</w:t>
      </w:r>
      <w:r>
        <w:rPr>
          <w:u w:val="single"/>
        </w:rPr>
        <w:t xml:space="preserve"> and </w:t>
      </w:r>
      <w:r>
        <w:rPr>
          <w:rStyle w:val="Emphasis"/>
        </w:rPr>
        <w:t>employers</w:t>
      </w:r>
      <w:r>
        <w:rPr>
          <w:u w:val="single"/>
        </w:rPr>
        <w:t xml:space="preserve"> to </w:t>
      </w:r>
      <w:r w:rsidRPr="00336CBA">
        <w:rPr>
          <w:highlight w:val="green"/>
          <w:u w:val="single"/>
        </w:rPr>
        <w:t>avoid</w:t>
      </w:r>
      <w:r>
        <w:rPr>
          <w:u w:val="single"/>
        </w:rPr>
        <w:t xml:space="preserve"> the </w:t>
      </w:r>
      <w:r>
        <w:rPr>
          <w:rStyle w:val="Emphasis"/>
        </w:rPr>
        <w:t>temptation</w:t>
      </w:r>
      <w:r>
        <w:rPr>
          <w:u w:val="single"/>
        </w:rPr>
        <w:t xml:space="preserve"> of </w:t>
      </w:r>
      <w:r w:rsidRPr="00336CBA">
        <w:rPr>
          <w:highlight w:val="green"/>
          <w:u w:val="single"/>
        </w:rPr>
        <w:t xml:space="preserve">lowering </w:t>
      </w:r>
      <w:r w:rsidRPr="00DF6040">
        <w:rPr>
          <w:rStyle w:val="Emphasis"/>
        </w:rPr>
        <w:t xml:space="preserve">labour </w:t>
      </w:r>
      <w:r w:rsidRPr="00336CBA">
        <w:rPr>
          <w:rStyle w:val="Emphasis"/>
          <w:highlight w:val="green"/>
        </w:rPr>
        <w:t xml:space="preserve">standards in </w:t>
      </w:r>
      <w:r w:rsidRPr="00DF6040">
        <w:rPr>
          <w:rStyle w:val="Emphasis"/>
        </w:rPr>
        <w:t>the hope that this could give them a greater comparative</w:t>
      </w:r>
      <w:r>
        <w:rPr>
          <w:rStyle w:val="Emphasis"/>
        </w:rPr>
        <w:t xml:space="preserve"> </w:t>
      </w:r>
      <w:r w:rsidRPr="00336CBA">
        <w:rPr>
          <w:rStyle w:val="Emphasis"/>
          <w:highlight w:val="green"/>
        </w:rPr>
        <w:t>advantage</w:t>
      </w:r>
      <w:r>
        <w:rPr>
          <w:sz w:val="16"/>
        </w:rPr>
        <w:t xml:space="preserve"> in inter- national trade. In the long run, such practices do not benefit anyone. </w:t>
      </w:r>
      <w:r>
        <w:rPr>
          <w:u w:val="single"/>
        </w:rPr>
        <w:t xml:space="preserve">Lowering labour standards can </w:t>
      </w:r>
      <w:r>
        <w:rPr>
          <w:rStyle w:val="Emphasis"/>
        </w:rPr>
        <w:t>encourage the spread of low-wage</w:t>
      </w:r>
      <w:r>
        <w:rPr>
          <w:u w:val="single"/>
        </w:rPr>
        <w:t>, low-skill and high-</w:t>
      </w:r>
      <w:r>
        <w:rPr>
          <w:rStyle w:val="Emphasis"/>
        </w:rPr>
        <w:t>turnover industries</w:t>
      </w:r>
      <w:r>
        <w:rPr>
          <w:u w:val="single"/>
        </w:rPr>
        <w:t xml:space="preserve"> and prevent a country from developing more stable high</w:t>
      </w:r>
      <w:r>
        <w:rPr>
          <w:rStyle w:val="Emphasis"/>
        </w:rPr>
        <w:t>-skilled employment</w:t>
      </w:r>
      <w:r>
        <w:rPr>
          <w:u w:val="single"/>
        </w:rPr>
        <w:t>, while</w:t>
      </w:r>
      <w:r>
        <w:rPr>
          <w:rStyle w:val="StyleUnderline"/>
          <w:sz w:val="16"/>
        </w:rPr>
        <w:t xml:space="preserve"> at the same time </w:t>
      </w:r>
      <w:r>
        <w:rPr>
          <w:u w:val="single"/>
        </w:rPr>
        <w:t>slowing the economic growth of trade partners</w:t>
      </w:r>
      <w:r>
        <w:rPr>
          <w:rStyle w:val="StyleUnderline"/>
          <w:sz w:val="16"/>
        </w:rPr>
        <w:t>.</w:t>
      </w:r>
      <w:r>
        <w:rPr>
          <w:sz w:val="16"/>
        </w:rPr>
        <w:t xml:space="preserve"> Because </w:t>
      </w:r>
      <w:r w:rsidRPr="00DF6040">
        <w:rPr>
          <w:u w:val="single"/>
        </w:rPr>
        <w:t xml:space="preserve">international labour standards are </w:t>
      </w:r>
      <w:r w:rsidRPr="00336CBA">
        <w:rPr>
          <w:rStyle w:val="Emphasis"/>
          <w:highlight w:val="green"/>
        </w:rPr>
        <w:t>minimum standards</w:t>
      </w:r>
      <w:r w:rsidRPr="00336CBA">
        <w:rPr>
          <w:highlight w:val="green"/>
          <w:u w:val="single"/>
        </w:rPr>
        <w:t xml:space="preserve"> adopted</w:t>
      </w:r>
      <w:r>
        <w:rPr>
          <w:u w:val="single"/>
        </w:rPr>
        <w:t xml:space="preserve"> by governments and the social partners, it is in everyone’s interest to </w:t>
      </w:r>
      <w:r>
        <w:rPr>
          <w:rStyle w:val="Emphasis"/>
        </w:rPr>
        <w:t xml:space="preserve">see these rules applied </w:t>
      </w:r>
      <w:r w:rsidRPr="00336CBA">
        <w:rPr>
          <w:rStyle w:val="Emphasis"/>
          <w:highlight w:val="green"/>
        </w:rPr>
        <w:t>across the board</w:t>
      </w:r>
      <w:r>
        <w:rPr>
          <w:u w:val="single"/>
        </w:rPr>
        <w:t xml:space="preserve">, so that those </w:t>
      </w:r>
      <w:r>
        <w:rPr>
          <w:u w:val="single"/>
        </w:rPr>
        <w:lastRenderedPageBreak/>
        <w:t xml:space="preserve">who do not put them into </w:t>
      </w:r>
      <w:r>
        <w:rPr>
          <w:rStyle w:val="Emphasis"/>
        </w:rPr>
        <w:t>practice do not undermine the efforts of those who do</w:t>
      </w:r>
      <w:r>
        <w:rPr>
          <w:rStyle w:val="StyleUnderline"/>
          <w:sz w:val="16"/>
        </w:rPr>
        <w:t>.</w:t>
      </w:r>
      <w:r>
        <w:rPr>
          <w:sz w:val="16"/>
        </w:rPr>
        <w:t xml:space="preserve"> A means of improving economic performance </w:t>
      </w:r>
      <w:r>
        <w:rPr>
          <w:u w:val="single"/>
        </w:rPr>
        <w:t>International labour standards have been sometimes perceived as being costly and therefore hindering economic development</w:t>
      </w:r>
      <w:r>
        <w:rPr>
          <w:sz w:val="16"/>
        </w:rPr>
        <w:t xml:space="preserve">. However, a growing body of </w:t>
      </w:r>
      <w:r>
        <w:rPr>
          <w:u w:val="single"/>
        </w:rPr>
        <w:t xml:space="preserve">research has indicated that compliance with </w:t>
      </w:r>
      <w:r w:rsidRPr="00DF6040">
        <w:rPr>
          <w:u w:val="single"/>
        </w:rPr>
        <w:t xml:space="preserve">international labour standards </w:t>
      </w:r>
      <w:r w:rsidRPr="00336CBA">
        <w:rPr>
          <w:highlight w:val="green"/>
          <w:u w:val="single"/>
        </w:rPr>
        <w:t>is</w:t>
      </w:r>
      <w:r>
        <w:rPr>
          <w:u w:val="single"/>
        </w:rPr>
        <w:t xml:space="preserve"> often </w:t>
      </w:r>
      <w:r w:rsidRPr="00336CBA">
        <w:rPr>
          <w:rStyle w:val="Emphasis"/>
          <w:highlight w:val="green"/>
        </w:rPr>
        <w:t xml:space="preserve">accompanied by </w:t>
      </w:r>
      <w:r>
        <w:rPr>
          <w:rStyle w:val="Emphasis"/>
        </w:rPr>
        <w:t xml:space="preserve">improvements in </w:t>
      </w:r>
      <w:r w:rsidRPr="00336CBA">
        <w:rPr>
          <w:rStyle w:val="Emphasis"/>
          <w:highlight w:val="green"/>
        </w:rPr>
        <w:t xml:space="preserve">productivity </w:t>
      </w:r>
      <w:r>
        <w:rPr>
          <w:rStyle w:val="Emphasis"/>
        </w:rPr>
        <w:t>and economic performance</w:t>
      </w:r>
      <w:r>
        <w:rPr>
          <w:rStyle w:val="StyleUnderline"/>
          <w:sz w:val="16"/>
        </w:rPr>
        <w:t>.</w:t>
      </w:r>
      <w:r>
        <w:rPr>
          <w:sz w:val="16"/>
        </w:rPr>
        <w:t xml:space="preserve"> Minimum wage and working-time standards, and </w:t>
      </w:r>
      <w:r>
        <w:rPr>
          <w:u w:val="single"/>
        </w:rPr>
        <w:t xml:space="preserve">respect for </w:t>
      </w:r>
      <w:r w:rsidRPr="00336CBA">
        <w:rPr>
          <w:highlight w:val="green"/>
          <w:u w:val="single"/>
        </w:rPr>
        <w:t>equality</w:t>
      </w:r>
      <w:r>
        <w:rPr>
          <w:u w:val="single"/>
        </w:rPr>
        <w:t xml:space="preserve">, can </w:t>
      </w:r>
      <w:r w:rsidRPr="00336CBA">
        <w:rPr>
          <w:rStyle w:val="Emphasis"/>
          <w:highlight w:val="green"/>
        </w:rPr>
        <w:t>translate</w:t>
      </w:r>
      <w:r w:rsidRPr="00336CBA">
        <w:rPr>
          <w:highlight w:val="green"/>
          <w:u w:val="single"/>
        </w:rPr>
        <w:t xml:space="preserve"> into</w:t>
      </w:r>
      <w:r>
        <w:rPr>
          <w:u w:val="single"/>
        </w:rPr>
        <w:t xml:space="preserve"> greater satisfaction and </w:t>
      </w:r>
      <w:r w:rsidRPr="00DF6040">
        <w:rPr>
          <w:rStyle w:val="Emphasis"/>
        </w:rPr>
        <w:t xml:space="preserve">improved </w:t>
      </w:r>
      <w:r w:rsidRPr="00336CBA">
        <w:rPr>
          <w:rStyle w:val="Emphasis"/>
          <w:highlight w:val="green"/>
        </w:rPr>
        <w:t>performance</w:t>
      </w:r>
      <w:r>
        <w:rPr>
          <w:u w:val="single"/>
        </w:rPr>
        <w:t xml:space="preserve"> for workers and reduced staff turnover</w:t>
      </w:r>
      <w:r>
        <w:rPr>
          <w:sz w:val="16"/>
        </w:rPr>
        <w:t xml:space="preserve">. Investment in vocational training can result in a better trained workforce and higher employment levels. Safety </w:t>
      </w:r>
      <w:r>
        <w:rPr>
          <w:u w:val="single"/>
        </w:rPr>
        <w:t xml:space="preserve">standards can reduce costly accidents and expenditure on health care. Employment protection can encourage workers to take risks and to innovate. </w:t>
      </w:r>
      <w:r w:rsidRPr="00336CBA">
        <w:rPr>
          <w:highlight w:val="green"/>
          <w:u w:val="single"/>
        </w:rPr>
        <w:t xml:space="preserve">Social </w:t>
      </w:r>
      <w:r w:rsidRPr="00336CBA">
        <w:rPr>
          <w:rStyle w:val="Emphasis"/>
          <w:highlight w:val="green"/>
        </w:rPr>
        <w:t>protection</w:t>
      </w:r>
      <w:r>
        <w:rPr>
          <w:sz w:val="16"/>
        </w:rPr>
        <w:t xml:space="preserve">, such as unemployment schemes, </w:t>
      </w:r>
      <w:r>
        <w:rPr>
          <w:u w:val="single"/>
        </w:rPr>
        <w:t xml:space="preserve">and active labour market policies can </w:t>
      </w:r>
      <w:r w:rsidRPr="00336CBA">
        <w:rPr>
          <w:rStyle w:val="Emphasis"/>
          <w:highlight w:val="green"/>
        </w:rPr>
        <w:t>facilitate</w:t>
      </w:r>
      <w:r>
        <w:rPr>
          <w:rStyle w:val="Emphasis"/>
        </w:rPr>
        <w:t xml:space="preserve"> labour market flexibility, and make economic </w:t>
      </w:r>
      <w:r w:rsidRPr="00336CBA">
        <w:rPr>
          <w:rStyle w:val="Emphasis"/>
          <w:highlight w:val="green"/>
        </w:rPr>
        <w:t>liberalization and privatization</w:t>
      </w:r>
      <w:r>
        <w:rPr>
          <w:rStyle w:val="Emphasis"/>
        </w:rPr>
        <w:t xml:space="preserve"> sustainable</w:t>
      </w:r>
      <w:r>
        <w:rPr>
          <w:u w:val="single"/>
        </w:rPr>
        <w:t xml:space="preserve"> and more acceptable</w:t>
      </w:r>
      <w:r>
        <w:rPr>
          <w:sz w:val="16"/>
        </w:rPr>
        <w:t xml:space="preserve"> to the public. </w:t>
      </w:r>
      <w:r w:rsidRPr="00336CBA">
        <w:rPr>
          <w:highlight w:val="green"/>
          <w:u w:val="single"/>
        </w:rPr>
        <w:t>Freedom of association and collective bargaining</w:t>
      </w:r>
      <w:r>
        <w:rPr>
          <w:u w:val="single"/>
        </w:rPr>
        <w:t xml:space="preserve"> can </w:t>
      </w:r>
      <w:r w:rsidRPr="00336CBA">
        <w:rPr>
          <w:highlight w:val="green"/>
          <w:u w:val="single"/>
        </w:rPr>
        <w:t>lead to better labour</w:t>
      </w:r>
      <w:r>
        <w:rPr>
          <w:u w:val="single"/>
        </w:rPr>
        <w:t>–management consultation and cooperation, thereby improving working conditions</w:t>
      </w:r>
      <w:r>
        <w:rPr>
          <w:sz w:val="16"/>
        </w:rPr>
        <w:t xml:space="preserve">, reducing the number of costly labour conflicts and enhancing social stability. </w:t>
      </w:r>
      <w:r>
        <w:rPr>
          <w:u w:val="single"/>
        </w:rPr>
        <w:t xml:space="preserve">The </w:t>
      </w:r>
      <w:r>
        <w:rPr>
          <w:rStyle w:val="Emphasis"/>
        </w:rPr>
        <w:t xml:space="preserve">beneficial </w:t>
      </w:r>
      <w:r w:rsidRPr="00336CBA">
        <w:rPr>
          <w:rStyle w:val="Emphasis"/>
          <w:highlight w:val="green"/>
        </w:rPr>
        <w:t>effects</w:t>
      </w:r>
      <w:r>
        <w:rPr>
          <w:u w:val="single"/>
        </w:rPr>
        <w:t xml:space="preserve"> of </w:t>
      </w:r>
      <w:r>
        <w:rPr>
          <w:rStyle w:val="Emphasis"/>
        </w:rPr>
        <w:t>labour standards</w:t>
      </w:r>
      <w:r>
        <w:rPr>
          <w:u w:val="single"/>
        </w:rPr>
        <w:t xml:space="preserve"> do </w:t>
      </w:r>
      <w:r w:rsidRPr="00336CBA">
        <w:rPr>
          <w:highlight w:val="green"/>
          <w:u w:val="single"/>
        </w:rPr>
        <w:t>not</w:t>
      </w:r>
      <w:r>
        <w:rPr>
          <w:u w:val="single"/>
        </w:rPr>
        <w:t xml:space="preserve"> go </w:t>
      </w:r>
      <w:r w:rsidRPr="00336CBA">
        <w:rPr>
          <w:rStyle w:val="Emphasis"/>
          <w:highlight w:val="green"/>
        </w:rPr>
        <w:t>unnoticed by foreign investors</w:t>
      </w:r>
      <w:r>
        <w:rPr>
          <w:sz w:val="16"/>
        </w:rPr>
        <w:t xml:space="preserve">. Studies have shown that </w:t>
      </w:r>
      <w:r>
        <w:rPr>
          <w:u w:val="single"/>
        </w:rPr>
        <w:t xml:space="preserve">in their criteria for </w:t>
      </w:r>
      <w:r>
        <w:rPr>
          <w:rStyle w:val="Emphasis"/>
        </w:rPr>
        <w:t>choosing countries in which to invest</w:t>
      </w:r>
      <w:r>
        <w:rPr>
          <w:u w:val="single"/>
        </w:rPr>
        <w:t xml:space="preserve">, foreign investors </w:t>
      </w:r>
      <w:r>
        <w:rPr>
          <w:rStyle w:val="Emphasis"/>
        </w:rPr>
        <w:t>rank workforce quality</w:t>
      </w:r>
      <w:r>
        <w:rPr>
          <w:u w:val="single"/>
        </w:rPr>
        <w:t xml:space="preserve"> and </w:t>
      </w:r>
      <w:r>
        <w:rPr>
          <w:rStyle w:val="Emphasis"/>
        </w:rPr>
        <w:t>political</w:t>
      </w:r>
      <w:r>
        <w:rPr>
          <w:u w:val="single"/>
        </w:rPr>
        <w:t xml:space="preserve"> and </w:t>
      </w:r>
      <w:r>
        <w:rPr>
          <w:rStyle w:val="Emphasis"/>
        </w:rPr>
        <w:t>social stability</w:t>
      </w:r>
      <w:r>
        <w:rPr>
          <w:u w:val="single"/>
        </w:rPr>
        <w:t xml:space="preserve"> above </w:t>
      </w:r>
      <w:r>
        <w:rPr>
          <w:rStyle w:val="Emphasis"/>
        </w:rPr>
        <w:t>low labour</w:t>
      </w:r>
      <w:r>
        <w:rPr>
          <w:u w:val="single"/>
        </w:rPr>
        <w:t xml:space="preserve"> </w:t>
      </w:r>
      <w:r>
        <w:rPr>
          <w:rStyle w:val="Emphasis"/>
        </w:rPr>
        <w:t>costs</w:t>
      </w:r>
      <w:r>
        <w:rPr>
          <w:sz w:val="16"/>
        </w:rPr>
        <w:t xml:space="preserve">. At the same time, </w:t>
      </w:r>
      <w:r>
        <w:rPr>
          <w:u w:val="single"/>
        </w:rPr>
        <w:t xml:space="preserve">there is little evidence that </w:t>
      </w:r>
      <w:r>
        <w:rPr>
          <w:rStyle w:val="Emphasis"/>
        </w:rPr>
        <w:t>countries which do not respect labour standards</w:t>
      </w:r>
      <w:r>
        <w:rPr>
          <w:u w:val="single"/>
        </w:rPr>
        <w:t xml:space="preserve"> are </w:t>
      </w:r>
      <w:r>
        <w:rPr>
          <w:rStyle w:val="Emphasis"/>
        </w:rPr>
        <w:t>more competitive in the global economy</w:t>
      </w:r>
      <w:r>
        <w:rPr>
          <w:u w:val="single"/>
        </w:rPr>
        <w:t>. International labour standards not only respond to changes in the world of work for the protection of workers, but also take into account the needs of sustainable enterprises</w:t>
      </w:r>
      <w:r>
        <w:rPr>
          <w:rStyle w:val="StyleUnderline"/>
          <w:sz w:val="16"/>
        </w:rPr>
        <w:t>.</w:t>
      </w:r>
      <w:r>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Pr>
          <w:u w:val="single"/>
        </w:rPr>
        <w:t xml:space="preserve">Economic </w:t>
      </w:r>
      <w:r w:rsidRPr="00336CBA">
        <w:rPr>
          <w:highlight w:val="green"/>
          <w:u w:val="single"/>
        </w:rPr>
        <w:t>development</w:t>
      </w:r>
      <w:r>
        <w:rPr>
          <w:u w:val="single"/>
        </w:rPr>
        <w:t xml:space="preserve"> has </w:t>
      </w:r>
      <w:r w:rsidRPr="00DF6040">
        <w:rPr>
          <w:u w:val="single"/>
        </w:rPr>
        <w:t xml:space="preserve">always </w:t>
      </w:r>
      <w:r w:rsidRPr="00336CBA">
        <w:rPr>
          <w:highlight w:val="green"/>
          <w:u w:val="single"/>
        </w:rPr>
        <w:t>depended on</w:t>
      </w:r>
      <w:r>
        <w:rPr>
          <w:u w:val="single"/>
        </w:rPr>
        <w:t xml:space="preserve"> the </w:t>
      </w:r>
      <w:r w:rsidRPr="00336CBA">
        <w:rPr>
          <w:rStyle w:val="Emphasis"/>
          <w:highlight w:val="green"/>
        </w:rPr>
        <w:t>acceptance of rules.</w:t>
      </w:r>
      <w:r w:rsidRPr="00336CBA">
        <w:rPr>
          <w:highlight w:val="green"/>
          <w:u w:val="single"/>
        </w:rPr>
        <w:t xml:space="preserve"> </w:t>
      </w:r>
      <w:r>
        <w:rPr>
          <w:u w:val="single"/>
        </w:rPr>
        <w:t xml:space="preserve">Legislation and functioning legal institutions ensure property rights, the enforcement of contracts, respect for procedure and protection from crime – all </w:t>
      </w:r>
      <w:r>
        <w:rPr>
          <w:rStyle w:val="Emphasis"/>
        </w:rPr>
        <w:t>legal elements of good governance</w:t>
      </w:r>
      <w:r>
        <w:rPr>
          <w:sz w:val="16"/>
        </w:rPr>
        <w:t xml:space="preserve"> without which no economy can operate. A market governed by </w:t>
      </w:r>
      <w:r>
        <w:rPr>
          <w:u w:val="single"/>
        </w:rPr>
        <w:t xml:space="preserve">a fair set of rules and institutions is more efficient and brings benefit to everyone. The labour market is no different. </w:t>
      </w:r>
      <w:r w:rsidRPr="00DF6040">
        <w:rPr>
          <w:u w:val="single"/>
        </w:rPr>
        <w:t xml:space="preserve">Fair labour practices set out in international labour standards and applied through a </w:t>
      </w:r>
      <w:r w:rsidRPr="00336CBA">
        <w:rPr>
          <w:rStyle w:val="Emphasis"/>
          <w:highlight w:val="green"/>
        </w:rPr>
        <w:t>national</w:t>
      </w:r>
      <w:r>
        <w:rPr>
          <w:rStyle w:val="Emphasis"/>
        </w:rPr>
        <w:t xml:space="preserve"> legal </w:t>
      </w:r>
      <w:r w:rsidRPr="00336CBA">
        <w:rPr>
          <w:rStyle w:val="Emphasis"/>
          <w:highlight w:val="green"/>
        </w:rPr>
        <w:t>system ensure</w:t>
      </w:r>
      <w:r>
        <w:rPr>
          <w:rStyle w:val="Emphasis"/>
        </w:rPr>
        <w:t xml:space="preserve"> an efficient and </w:t>
      </w:r>
      <w:r w:rsidRPr="00336CBA">
        <w:rPr>
          <w:rStyle w:val="Emphasis"/>
          <w:highlight w:val="green"/>
        </w:rPr>
        <w:t>stable labour</w:t>
      </w:r>
      <w:r>
        <w:rPr>
          <w:rStyle w:val="Emphasis"/>
        </w:rPr>
        <w:t xml:space="preserve"> market for workers and employers</w:t>
      </w:r>
      <w:r>
        <w:rPr>
          <w:rStyle w:val="StyleUnderline"/>
          <w:sz w:val="16"/>
        </w:rPr>
        <w:t xml:space="preserve"> alike</w:t>
      </w:r>
      <w:r>
        <w:rPr>
          <w:sz w:val="16"/>
        </w:rPr>
        <w:t xml:space="preserve">. In many developing and transition economies, a large part of the work- force is engaged in the informal economy. </w:t>
      </w:r>
      <w:r>
        <w:rPr>
          <w:rStyle w:val="StyleUnderline"/>
          <w:sz w:val="16"/>
        </w:rPr>
        <w:t>Moreover, such countries often lack the capacity to provide effective social justice. Yet international labour standards can also be effective tools in these situations</w:t>
      </w:r>
      <w:r>
        <w:rPr>
          <w:sz w:val="16"/>
        </w:rPr>
        <w:t xml:space="preserve">. </w:t>
      </w:r>
      <w:r>
        <w:rPr>
          <w:u w:val="single"/>
        </w:rPr>
        <w:t xml:space="preserve">Most </w:t>
      </w:r>
      <w:r w:rsidRPr="00336CBA">
        <w:rPr>
          <w:highlight w:val="green"/>
          <w:u w:val="single"/>
        </w:rPr>
        <w:t xml:space="preserve">ILO standards </w:t>
      </w:r>
      <w:r w:rsidRPr="00336CBA">
        <w:rPr>
          <w:rStyle w:val="Emphasis"/>
          <w:highlight w:val="green"/>
        </w:rPr>
        <w:t>apply to all</w:t>
      </w:r>
      <w:r>
        <w:rPr>
          <w:rStyle w:val="Emphasis"/>
        </w:rPr>
        <w:t xml:space="preserve"> workers, not just those working under formal employment arrangemen</w:t>
      </w:r>
      <w:r>
        <w:rPr>
          <w:u w:val="single"/>
        </w:rPr>
        <w:t>ts. Some standards</w:t>
      </w:r>
      <w:r>
        <w:rPr>
          <w:sz w:val="16"/>
        </w:rPr>
        <w:t xml:space="preserve">, such as those dealing with homeworkers, migrant and rural workers, and indigenous and tribal peoples, </w:t>
      </w:r>
      <w:r>
        <w:rPr>
          <w:u w:val="single"/>
        </w:rPr>
        <w:t xml:space="preserve">deal specifically with certain areas of the informal economy. The </w:t>
      </w:r>
      <w:r w:rsidRPr="00336CBA">
        <w:rPr>
          <w:highlight w:val="green"/>
          <w:u w:val="single"/>
        </w:rPr>
        <w:t xml:space="preserve">reinforcement of </w:t>
      </w:r>
      <w:r w:rsidRPr="00336CBA">
        <w:rPr>
          <w:rStyle w:val="Emphasis"/>
          <w:highlight w:val="green"/>
        </w:rPr>
        <w:t>freedom of association</w:t>
      </w:r>
      <w:r>
        <w:rPr>
          <w:rStyle w:val="Emphasis"/>
        </w:rPr>
        <w:t>, the extension of social protection, the improvement of occupational safety and health, the development of vocational training</w:t>
      </w:r>
      <w:r>
        <w:rPr>
          <w:u w:val="single"/>
        </w:rPr>
        <w:t xml:space="preserve">, and other measures required by international labour standards have </w:t>
      </w:r>
      <w:r w:rsidRPr="00336CBA">
        <w:rPr>
          <w:highlight w:val="green"/>
          <w:u w:val="single"/>
        </w:rPr>
        <w:t xml:space="preserve">proved to </w:t>
      </w:r>
      <w:r>
        <w:rPr>
          <w:u w:val="single"/>
        </w:rPr>
        <w:t xml:space="preserve">be effective strategies in </w:t>
      </w:r>
      <w:r w:rsidRPr="00336CBA">
        <w:rPr>
          <w:highlight w:val="green"/>
          <w:u w:val="single"/>
        </w:rPr>
        <w:t>reduc</w:t>
      </w:r>
      <w:r>
        <w:rPr>
          <w:u w:val="single"/>
        </w:rPr>
        <w:t xml:space="preserve">ing </w:t>
      </w:r>
      <w:r w:rsidRPr="00336CBA">
        <w:rPr>
          <w:highlight w:val="green"/>
          <w:u w:val="single"/>
        </w:rPr>
        <w:t>poverty</w:t>
      </w:r>
      <w:r>
        <w:rPr>
          <w:u w:val="single"/>
        </w:rPr>
        <w:t xml:space="preserve"> and bringing workers into the formal economy</w:t>
      </w:r>
      <w:r>
        <w:rPr>
          <w:sz w:val="16"/>
        </w:rPr>
        <w:t xml:space="preserve">. </w:t>
      </w:r>
      <w:r>
        <w:rPr>
          <w:rStyle w:val="StyleUnderline"/>
          <w:sz w:val="16"/>
        </w:rPr>
        <w:t xml:space="preserve">Furthermore, </w:t>
      </w:r>
      <w:r>
        <w:rPr>
          <w:u w:val="single"/>
        </w:rPr>
        <w:t>international labour standards call for the creation of institutions and mechanisms which can enforce labour rights</w:t>
      </w:r>
      <w:r>
        <w:rPr>
          <w:sz w:val="16"/>
        </w:rPr>
        <w:t xml:space="preserve">. In combination with a set of defined rights and rules, </w:t>
      </w:r>
      <w:r w:rsidRPr="00DF6040">
        <w:rPr>
          <w:u w:val="single"/>
        </w:rPr>
        <w:t xml:space="preserve">functioning legal </w:t>
      </w:r>
      <w:r w:rsidRPr="00336CBA">
        <w:rPr>
          <w:highlight w:val="green"/>
          <w:u w:val="single"/>
        </w:rPr>
        <w:t>institutions</w:t>
      </w:r>
      <w:r>
        <w:rPr>
          <w:u w:val="single"/>
        </w:rPr>
        <w:t xml:space="preserve"> can help </w:t>
      </w:r>
      <w:r w:rsidRPr="00336CBA">
        <w:rPr>
          <w:rStyle w:val="Emphasis"/>
          <w:highlight w:val="green"/>
        </w:rPr>
        <w:t>formalize</w:t>
      </w:r>
      <w:r>
        <w:rPr>
          <w:rStyle w:val="Emphasis"/>
        </w:rPr>
        <w:t xml:space="preserve"> the economy and create a climate of trust and order which is essential for economic </w:t>
      </w:r>
      <w:r w:rsidRPr="00336CBA">
        <w:rPr>
          <w:rStyle w:val="Emphasis"/>
          <w:highlight w:val="green"/>
        </w:rPr>
        <w:t>growth and development</w:t>
      </w:r>
      <w:r>
        <w:rPr>
          <w:rStyle w:val="StyleUnderline"/>
          <w:sz w:val="16"/>
        </w:rPr>
        <w:t>.</w:t>
      </w:r>
      <w:r>
        <w:rPr>
          <w:sz w:val="16"/>
        </w:rPr>
        <w:t xml:space="preserve"> (Note 1 ) The sum of international experience and knowledge International labour standards are the result of discussions among </w:t>
      </w:r>
      <w:r>
        <w:rPr>
          <w:sz w:val="16"/>
        </w:rPr>
        <w:lastRenderedPageBreak/>
        <w:t xml:space="preserve">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4259CC3" w14:textId="77777777" w:rsidR="002A4C31" w:rsidRDefault="002A4C31" w:rsidP="002A4C31"/>
    <w:p w14:paraId="11FBE08D" w14:textId="77777777" w:rsidR="002A4C31" w:rsidRPr="00726A39" w:rsidRDefault="002A4C31" w:rsidP="002A4C31">
      <w:pPr>
        <w:pStyle w:val="Heading4"/>
        <w:rPr>
          <w:bCs w:val="0"/>
        </w:rPr>
      </w:pPr>
      <w:r w:rsidRPr="00726A39">
        <w:t xml:space="preserve">That’s key to head off a </w:t>
      </w:r>
      <w:r w:rsidRPr="00726A39">
        <w:rPr>
          <w:u w:val="single"/>
        </w:rPr>
        <w:t>laundry list</w:t>
      </w:r>
      <w:r w:rsidRPr="00726A39">
        <w:t xml:space="preserve"> of </w:t>
      </w:r>
      <w:r w:rsidRPr="00726A39">
        <w:rPr>
          <w:u w:val="single"/>
        </w:rPr>
        <w:t>interacting catastrophic risks</w:t>
      </w:r>
      <w:r w:rsidRPr="00726A39">
        <w:t xml:space="preserve">, the </w:t>
      </w:r>
      <w:r w:rsidRPr="00726A39">
        <w:rPr>
          <w:u w:val="single"/>
        </w:rPr>
        <w:t>combination</w:t>
      </w:r>
      <w:r w:rsidRPr="00726A39">
        <w:t xml:space="preserve"> of which causes </w:t>
      </w:r>
      <w:r w:rsidRPr="00726A39">
        <w:rPr>
          <w:u w:val="single"/>
        </w:rPr>
        <w:t>extinction</w:t>
      </w:r>
      <w:r w:rsidRPr="00726A39">
        <w:t xml:space="preserve"> and </w:t>
      </w:r>
      <w:r w:rsidRPr="00726A39">
        <w:rPr>
          <w:u w:val="single"/>
        </w:rPr>
        <w:t>amplifies</w:t>
      </w:r>
      <w:r w:rsidRPr="00726A39">
        <w:t xml:space="preserve"> every other threat.</w:t>
      </w:r>
    </w:p>
    <w:p w14:paraId="06E2306E" w14:textId="77777777" w:rsidR="002A4C31" w:rsidRDefault="002A4C31" w:rsidP="002A4C31">
      <w:r>
        <w:t xml:space="preserve">Tom </w:t>
      </w:r>
      <w:r>
        <w:rPr>
          <w:rStyle w:val="Style13ptBold"/>
        </w:rPr>
        <w:t>Cernev &amp;</w:t>
      </w:r>
      <w:r>
        <w:t xml:space="preserve"> Richard </w:t>
      </w:r>
      <w:r>
        <w:rPr>
          <w:rStyle w:val="Style13ptBold"/>
        </w:rPr>
        <w:t>Fenner 20</w:t>
      </w:r>
      <w: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8907FA6" w14:textId="013780A7" w:rsidR="002A4C31" w:rsidRPr="002A4C31" w:rsidRDefault="002A4C31" w:rsidP="002A4C31">
      <w:pPr>
        <w:rPr>
          <w:sz w:val="16"/>
        </w:rPr>
      </w:pPr>
      <w:r>
        <w:rPr>
          <w:sz w:val="16"/>
        </w:rPr>
        <w:t xml:space="preserve">4.1. Cascading failures Fig. 3 demonstrates that </w:t>
      </w:r>
      <w:r w:rsidRPr="00336CBA">
        <w:rPr>
          <w:rStyle w:val="StyleUnderline"/>
          <w:highlight w:val="green"/>
        </w:rPr>
        <w:t>cascade failures</w:t>
      </w:r>
      <w:r>
        <w:rPr>
          <w:rStyle w:val="StyleUnderline"/>
        </w:rPr>
        <w:t xml:space="preserve"> can be </w:t>
      </w:r>
      <w:r w:rsidRPr="00336CBA">
        <w:rPr>
          <w:rStyle w:val="StyleUnderline"/>
          <w:highlight w:val="green"/>
        </w:rPr>
        <w:t>transmit</w:t>
      </w:r>
      <w:r>
        <w:rPr>
          <w:rStyle w:val="StyleUnderline"/>
        </w:rPr>
        <w:t xml:space="preserve">ted </w:t>
      </w:r>
      <w:r w:rsidRPr="00336CBA">
        <w:rPr>
          <w:rStyle w:val="StyleUnderline"/>
          <w:highlight w:val="green"/>
        </w:rPr>
        <w:t>through</w:t>
      </w:r>
      <w:r>
        <w:rPr>
          <w:sz w:val="16"/>
        </w:rPr>
        <w:t xml:space="preserve"> the </w:t>
      </w:r>
      <w:r w:rsidRPr="00336CBA">
        <w:rPr>
          <w:rStyle w:val="Emphasis"/>
          <w:highlight w:val="green"/>
        </w:rPr>
        <w:t>complex</w:t>
      </w:r>
      <w:r>
        <w:rPr>
          <w:rStyle w:val="Emphasis"/>
        </w:rPr>
        <w:t xml:space="preserve"> inter-</w:t>
      </w:r>
      <w:r w:rsidRPr="00336CBA">
        <w:rPr>
          <w:rStyle w:val="Emphasis"/>
          <w:highlight w:val="green"/>
        </w:rPr>
        <w:t>relations</w:t>
      </w:r>
      <w:r>
        <w:rPr>
          <w:rStyle w:val="Emphasis"/>
        </w:rPr>
        <w:t>hips</w:t>
      </w:r>
      <w:r>
        <w:rPr>
          <w:rStyle w:val="StyleUnderline"/>
        </w:rPr>
        <w:t xml:space="preserve"> </w:t>
      </w:r>
      <w:r w:rsidRPr="00336CBA">
        <w:rPr>
          <w:rStyle w:val="StyleUnderline"/>
          <w:highlight w:val="green"/>
        </w:rPr>
        <w:t>that link</w:t>
      </w:r>
      <w:r>
        <w:rPr>
          <w:rStyle w:val="StyleUnderline"/>
        </w:rPr>
        <w:t xml:space="preserve"> the </w:t>
      </w:r>
      <w:r w:rsidRPr="00336CBA">
        <w:rPr>
          <w:rStyle w:val="StyleUnderline"/>
          <w:highlight w:val="green"/>
        </w:rPr>
        <w:t>Sustainable Development</w:t>
      </w:r>
      <w:r>
        <w:rPr>
          <w:rStyle w:val="StyleUnderline"/>
        </w:rPr>
        <w:t xml:space="preserve"> Goals</w:t>
      </w:r>
      <w:r>
        <w:rPr>
          <w:sz w:val="16"/>
        </w:rPr>
        <w:t xml:space="preserve">. Randers, Rockstrom, Stoknes, Goluke, Collste, Cornell, Donges et al. (2018) have suggested that where meeting some SDGs impact negatively on others, </w:t>
      </w:r>
      <w:r>
        <w:rPr>
          <w:rStyle w:val="StyleUnderline"/>
        </w:rPr>
        <w:t xml:space="preserve">this may </w:t>
      </w:r>
      <w:r w:rsidRPr="00336CBA">
        <w:rPr>
          <w:rStyle w:val="StyleUnderline"/>
          <w:highlight w:val="green"/>
        </w:rPr>
        <w:t>lead to “</w:t>
      </w:r>
      <w:r w:rsidRPr="00336CBA">
        <w:rPr>
          <w:rStyle w:val="Emphasis"/>
          <w:highlight w:val="green"/>
        </w:rPr>
        <w:t xml:space="preserve">crisis </w:t>
      </w:r>
      <w:r>
        <w:rPr>
          <w:rStyle w:val="Emphasis"/>
        </w:rPr>
        <w:t xml:space="preserve">and conflict </w:t>
      </w:r>
      <w:r w:rsidRPr="00336CBA">
        <w:rPr>
          <w:rStyle w:val="Emphasis"/>
          <w:highlight w:val="green"/>
        </w:rPr>
        <w:t>accelerators</w:t>
      </w:r>
      <w:r w:rsidRPr="00336CBA">
        <w:rPr>
          <w:rStyle w:val="StyleUnderline"/>
          <w:highlight w:val="green"/>
        </w:rPr>
        <w:t>” and “threat multipliers” resulting in conflict</w:t>
      </w:r>
      <w:r>
        <w:rPr>
          <w:rStyle w:val="StyleUnderline"/>
        </w:rPr>
        <w:t xml:space="preserve">s, </w:t>
      </w:r>
      <w:r w:rsidRPr="00336CBA">
        <w:rPr>
          <w:rStyle w:val="StyleUnderline"/>
          <w:highlight w:val="green"/>
        </w:rPr>
        <w:t>instability and migrations</w:t>
      </w:r>
      <w:r>
        <w:rPr>
          <w:sz w:val="16"/>
        </w:rPr>
        <w:t xml:space="preserve">. </w:t>
      </w:r>
      <w:r>
        <w:rPr>
          <w:rStyle w:val="StyleUnderline"/>
        </w:rPr>
        <w:t xml:space="preserve">Ecosystem stresses are likely to </w:t>
      </w:r>
      <w:r w:rsidRPr="00DF6040">
        <w:rPr>
          <w:rStyle w:val="StyleUnderline"/>
        </w:rPr>
        <w:t>disproportionately affect</w:t>
      </w:r>
      <w:r w:rsidRPr="00DF6040">
        <w:rPr>
          <w:sz w:val="16"/>
        </w:rPr>
        <w:t xml:space="preserve"> the </w:t>
      </w:r>
      <w:r w:rsidRPr="00DF6040">
        <w:rPr>
          <w:rStyle w:val="Emphasis"/>
        </w:rPr>
        <w:t>security and social cohesion</w:t>
      </w:r>
      <w:r w:rsidRPr="00DF6040">
        <w:rPr>
          <w:rStyle w:val="StyleUnderline"/>
        </w:rPr>
        <w:t xml:space="preserve"> of fragile and poor communities, </w:t>
      </w:r>
      <w:r w:rsidRPr="00DF6040">
        <w:rPr>
          <w:rStyle w:val="Emphasis"/>
        </w:rPr>
        <w:t>amplifying latent tensions</w:t>
      </w:r>
      <w:r w:rsidRPr="00DF6040">
        <w:rPr>
          <w:sz w:val="16"/>
        </w:rPr>
        <w:t xml:space="preserve"> which lead to political instabilities</w:t>
      </w:r>
      <w:r>
        <w:rPr>
          <w:sz w:val="16"/>
        </w:rPr>
        <w:t xml:space="preserve"> that spread far beyond their regions. The resulting “bad fate of the poor will end up affecting the whole global system"(Mastrojeni, 2018). Such </w:t>
      </w:r>
      <w:r w:rsidRPr="00336CBA">
        <w:rPr>
          <w:rStyle w:val="StyleUnderline"/>
          <w:highlight w:val="green"/>
        </w:rPr>
        <w:t>possibilities</w:t>
      </w:r>
      <w:r>
        <w:rPr>
          <w:rStyle w:val="StyleUnderline"/>
        </w:rPr>
        <w:t xml:space="preserve"> are likely to go beyond incremental damage and </w:t>
      </w:r>
      <w:r w:rsidRPr="00336CBA">
        <w:rPr>
          <w:rStyle w:val="StyleUnderline"/>
          <w:highlight w:val="green"/>
        </w:rPr>
        <w:t xml:space="preserve">lead to </w:t>
      </w:r>
      <w:r w:rsidRPr="00DF6040">
        <w:rPr>
          <w:rStyle w:val="Emphasis"/>
        </w:rPr>
        <w:t xml:space="preserve">runaway </w:t>
      </w:r>
      <w:r w:rsidRPr="00336CBA">
        <w:rPr>
          <w:rStyle w:val="Emphasis"/>
          <w:highlight w:val="green"/>
        </w:rPr>
        <w:t>collapse</w:t>
      </w:r>
      <w:r>
        <w:rPr>
          <w:sz w:val="16"/>
        </w:rPr>
        <w:t xml:space="preserve">. The World Economic Forums’ Global Risks Report for 2018 shows the </w:t>
      </w:r>
      <w:r>
        <w:rPr>
          <w:rStyle w:val="StyleUnderline"/>
        </w:rPr>
        <w:t>top five global risks in terms of likelihood and impact</w:t>
      </w:r>
      <w:r>
        <w:rPr>
          <w:sz w:val="16"/>
        </w:rPr>
        <w:t xml:space="preserve"> have changed from being economic and social in 2008 to environmental and technological in 2018, and </w:t>
      </w:r>
      <w:r>
        <w:rPr>
          <w:rStyle w:val="StyleUnderline"/>
        </w:rPr>
        <w:t xml:space="preserve">are </w:t>
      </w:r>
      <w:r>
        <w:rPr>
          <w:rStyle w:val="Emphasis"/>
        </w:rPr>
        <w:t>closely aligned</w:t>
      </w:r>
      <w:r>
        <w:rPr>
          <w:rStyle w:val="StyleUnderline"/>
        </w:rPr>
        <w:t xml:space="preserve"> with many SDGs</w:t>
      </w:r>
      <w:r>
        <w:rPr>
          <w:sz w:val="16"/>
        </w:rPr>
        <w:t xml:space="preserve"> (World Economic Forum, 2018). The report notes “that we are much less competent when it comes to dealing with </w:t>
      </w:r>
      <w:r w:rsidRPr="00DF6040">
        <w:rPr>
          <w:rStyle w:val="StyleUnderline"/>
        </w:rPr>
        <w:t xml:space="preserve">complex risks in systems characterised by </w:t>
      </w:r>
      <w:r w:rsidRPr="00336CBA">
        <w:rPr>
          <w:rStyle w:val="Emphasis"/>
          <w:highlight w:val="green"/>
        </w:rPr>
        <w:t>feedback loops, tipping points and opaque</w:t>
      </w:r>
      <w:r>
        <w:rPr>
          <w:rStyle w:val="Emphasis"/>
        </w:rPr>
        <w:t xml:space="preserve"> cause-and-effect </w:t>
      </w:r>
      <w:r w:rsidRPr="00336CBA">
        <w:rPr>
          <w:rStyle w:val="Emphasis"/>
          <w:highlight w:val="green"/>
        </w:rPr>
        <w:t>relations</w:t>
      </w:r>
      <w:r>
        <w:rPr>
          <w:rStyle w:val="Emphasis"/>
        </w:rPr>
        <w:t>hips</w:t>
      </w:r>
      <w:r>
        <w:rPr>
          <w:rStyle w:val="StyleUnderline"/>
        </w:rPr>
        <w:t xml:space="preserve"> that can make intervention problematic</w:t>
      </w:r>
      <w:r>
        <w:rPr>
          <w:sz w:val="16"/>
        </w:rPr>
        <w:t xml:space="preserve">”. The </w:t>
      </w:r>
      <w:r>
        <w:rPr>
          <w:rStyle w:val="StyleUnderline"/>
        </w:rPr>
        <w:t>most likely risks expected</w:t>
      </w:r>
      <w:r>
        <w:rPr>
          <w:sz w:val="16"/>
        </w:rPr>
        <w:t xml:space="preserve"> to have the greatest impact currently </w:t>
      </w:r>
      <w:r w:rsidRPr="00336CBA">
        <w:rPr>
          <w:rStyle w:val="StyleUnderline"/>
          <w:highlight w:val="green"/>
        </w:rPr>
        <w:t xml:space="preserve">include </w:t>
      </w:r>
      <w:r>
        <w:rPr>
          <w:rStyle w:val="Emphasis"/>
        </w:rPr>
        <w:t>extreme</w:t>
      </w:r>
      <w:r>
        <w:rPr>
          <w:sz w:val="16"/>
        </w:rPr>
        <w:t xml:space="preserve"> weather events </w:t>
      </w:r>
      <w:r w:rsidRPr="00336CBA">
        <w:rPr>
          <w:rStyle w:val="Emphasis"/>
          <w:highlight w:val="green"/>
        </w:rPr>
        <w:t>natural disasters</w:t>
      </w:r>
      <w:r w:rsidRPr="00DF6040">
        <w:rPr>
          <w:rStyle w:val="StyleUnderline"/>
        </w:rPr>
        <w:t>, cyber attacks, data fraud or theft</w:t>
      </w:r>
      <w:r>
        <w:rPr>
          <w:rStyle w:val="StyleUnderline"/>
        </w:rPr>
        <w:t xml:space="preserve">, failure of </w:t>
      </w:r>
      <w:r w:rsidRPr="00336CBA">
        <w:rPr>
          <w:rStyle w:val="Emphasis"/>
          <w:highlight w:val="green"/>
        </w:rPr>
        <w:t>climate change</w:t>
      </w:r>
      <w:r>
        <w:rPr>
          <w:rStyle w:val="StyleUnderline"/>
        </w:rPr>
        <w:t xml:space="preserve"> mitigation </w:t>
      </w:r>
      <w:r w:rsidRPr="00336CBA">
        <w:rPr>
          <w:rStyle w:val="StyleUnderline"/>
          <w:highlight w:val="green"/>
        </w:rPr>
        <w:t xml:space="preserve">and </w:t>
      </w:r>
      <w:r w:rsidRPr="00336CBA">
        <w:rPr>
          <w:rStyle w:val="Emphasis"/>
          <w:highlight w:val="green"/>
        </w:rPr>
        <w:t>water crises</w:t>
      </w:r>
      <w:r>
        <w:rPr>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36CBA">
        <w:rPr>
          <w:rStyle w:val="StyleUnderline"/>
          <w:highlight w:val="green"/>
        </w:rPr>
        <w:t>enhancing</w:t>
      </w:r>
      <w:r>
        <w:rPr>
          <w:rStyle w:val="StyleUnderline"/>
        </w:rPr>
        <w:t xml:space="preserve"> the spread of </w:t>
      </w:r>
      <w:r>
        <w:rPr>
          <w:rStyle w:val="Emphasis"/>
        </w:rPr>
        <w:t xml:space="preserve">disease and </w:t>
      </w:r>
      <w:r w:rsidRPr="00DF6040">
        <w:rPr>
          <w:rStyle w:val="Emphasis"/>
        </w:rPr>
        <w:t xml:space="preserve">global </w:t>
      </w:r>
      <w:r w:rsidRPr="00336CBA">
        <w:rPr>
          <w:rStyle w:val="Emphasis"/>
          <w:highlight w:val="green"/>
        </w:rPr>
        <w:t xml:space="preserve">pandemic </w:t>
      </w:r>
      <w:r>
        <w:rPr>
          <w:rStyle w:val="Emphasis"/>
        </w:rPr>
        <w:t>risk</w:t>
      </w:r>
      <w:r>
        <w:rPr>
          <w:sz w:val="16"/>
        </w:rPr>
        <w:t xml:space="preserve">, thus impacting directly on Human Health and Well Being (SDG 3) 4.2. Existential and catastrophic risk The </w:t>
      </w:r>
      <w:r>
        <w:rPr>
          <w:rStyle w:val="StyleUnderline"/>
        </w:rPr>
        <w:t xml:space="preserve">level and consequences of these </w:t>
      </w:r>
      <w:r>
        <w:rPr>
          <w:rStyle w:val="Emphasis"/>
        </w:rPr>
        <w:t>risks may be severe</w:t>
      </w:r>
      <w:r>
        <w:rPr>
          <w:sz w:val="16"/>
        </w:rPr>
        <w:t xml:space="preserve">. </w:t>
      </w:r>
      <w:r>
        <w:rPr>
          <w:rStyle w:val="StyleUnderline"/>
        </w:rPr>
        <w:t>Existential Risks</w:t>
      </w:r>
      <w:r>
        <w:rPr>
          <w:sz w:val="16"/>
        </w:rPr>
        <w:t xml:space="preserve"> (ER) have a wide scope, with extreme danger, and are “a risk that </w:t>
      </w:r>
      <w:r>
        <w:rPr>
          <w:rStyle w:val="StyleUnderline"/>
        </w:rPr>
        <w:t>threaten</w:t>
      </w:r>
      <w:r>
        <w:rPr>
          <w:sz w:val="16"/>
        </w:rPr>
        <w:t xml:space="preserve">s the </w:t>
      </w:r>
      <w:r>
        <w:rPr>
          <w:rStyle w:val="StyleUnderline"/>
        </w:rPr>
        <w:t>premature extinction of humanity</w:t>
      </w:r>
      <w:r>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w:t>
      </w:r>
      <w:r>
        <w:rPr>
          <w:sz w:val="16"/>
        </w:rPr>
        <w:lastRenderedPageBreak/>
        <w:t xml:space="preserve">impact (Turchin &amp; Denkenberger, 2018b). </w:t>
      </w:r>
      <w:r w:rsidRPr="00336CBA">
        <w:rPr>
          <w:rStyle w:val="StyleUnderline"/>
          <w:highlight w:val="green"/>
        </w:rPr>
        <w:t>Achieving</w:t>
      </w:r>
      <w:r>
        <w:rPr>
          <w:sz w:val="16"/>
        </w:rPr>
        <w:t xml:space="preserve"> the </w:t>
      </w:r>
      <w:r w:rsidRPr="00336CBA">
        <w:rPr>
          <w:rStyle w:val="StyleUnderline"/>
          <w:highlight w:val="green"/>
        </w:rPr>
        <w:t>S</w:t>
      </w:r>
      <w:r>
        <w:rPr>
          <w:rStyle w:val="StyleUnderline"/>
        </w:rPr>
        <w:t xml:space="preserve">ustainable </w:t>
      </w:r>
      <w:r w:rsidRPr="00336CBA">
        <w:rPr>
          <w:rStyle w:val="StyleUnderline"/>
          <w:highlight w:val="green"/>
        </w:rPr>
        <w:t>D</w:t>
      </w:r>
      <w:r>
        <w:rPr>
          <w:rStyle w:val="StyleUnderline"/>
        </w:rPr>
        <w:t xml:space="preserve">evelopment </w:t>
      </w:r>
      <w:r w:rsidRPr="00336CBA">
        <w:rPr>
          <w:rStyle w:val="StyleUnderline"/>
          <w:highlight w:val="green"/>
        </w:rPr>
        <w:t>G</w:t>
      </w:r>
      <w:r>
        <w:rPr>
          <w:rStyle w:val="StyleUnderline"/>
        </w:rPr>
        <w:t>oal</w:t>
      </w:r>
      <w:r w:rsidRPr="00336CBA">
        <w:rPr>
          <w:rStyle w:val="StyleUnderline"/>
          <w:highlight w:val="green"/>
        </w:rPr>
        <w:t>s can</w:t>
      </w:r>
      <w:r>
        <w:rPr>
          <w:rStyle w:val="StyleUnderline"/>
        </w:rPr>
        <w:t xml:space="preserve"> be considered</w:t>
      </w:r>
      <w:r>
        <w:rPr>
          <w:sz w:val="16"/>
        </w:rPr>
        <w:t xml:space="preserve"> to be </w:t>
      </w:r>
      <w:r>
        <w:rPr>
          <w:rStyle w:val="StyleUnderline"/>
        </w:rPr>
        <w:t xml:space="preserve">a means of </w:t>
      </w:r>
      <w:r w:rsidRPr="00336CBA">
        <w:rPr>
          <w:rStyle w:val="StyleUnderline"/>
          <w:highlight w:val="green"/>
        </w:rPr>
        <w:t>reduc</w:t>
      </w:r>
      <w:r>
        <w:rPr>
          <w:rStyle w:val="StyleUnderline"/>
        </w:rPr>
        <w:t xml:space="preserve">ing the </w:t>
      </w:r>
      <w:r>
        <w:rPr>
          <w:rStyle w:val="Emphasis"/>
        </w:rPr>
        <w:t xml:space="preserve">long-term global catastrophic and </w:t>
      </w:r>
      <w:r w:rsidRPr="00336CBA">
        <w:rPr>
          <w:rStyle w:val="Emphasis"/>
          <w:highlight w:val="green"/>
        </w:rPr>
        <w:t>existential risks</w:t>
      </w:r>
      <w:r w:rsidRPr="00336CBA">
        <w:rPr>
          <w:rStyle w:val="StyleUnderline"/>
          <w:highlight w:val="green"/>
        </w:rPr>
        <w:t xml:space="preserve"> </w:t>
      </w:r>
      <w:r>
        <w:rPr>
          <w:rStyle w:val="StyleUnderline"/>
        </w:rPr>
        <w:t>for humanity</w:t>
      </w:r>
      <w:r>
        <w:rPr>
          <w:sz w:val="16"/>
        </w:rPr>
        <w:t xml:space="preserve">. </w:t>
      </w:r>
      <w:r>
        <w:rPr>
          <w:rStyle w:val="StyleUnderline"/>
        </w:rPr>
        <w:t xml:space="preserve">Conversely </w:t>
      </w:r>
      <w:r w:rsidRPr="00336CBA">
        <w:rPr>
          <w:rStyle w:val="StyleUnderline"/>
          <w:highlight w:val="green"/>
        </w:rPr>
        <w:t xml:space="preserve">if </w:t>
      </w:r>
      <w:r>
        <w:rPr>
          <w:rStyle w:val="StyleUnderline"/>
        </w:rPr>
        <w:t xml:space="preserve">the targets represented across the </w:t>
      </w:r>
      <w:r w:rsidRPr="00336CBA">
        <w:rPr>
          <w:rStyle w:val="StyleUnderline"/>
          <w:highlight w:val="green"/>
        </w:rPr>
        <w:t xml:space="preserve">SDGs remain unachieved </w:t>
      </w:r>
      <w:r>
        <w:rPr>
          <w:rStyle w:val="StyleUnderline"/>
        </w:rPr>
        <w:t xml:space="preserve">there is </w:t>
      </w:r>
      <w:r w:rsidRPr="00336CBA">
        <w:rPr>
          <w:rStyle w:val="StyleUnderline"/>
          <w:highlight w:val="green"/>
        </w:rPr>
        <w:t>the</w:t>
      </w:r>
      <w:r>
        <w:rPr>
          <w:rStyle w:val="StyleUnderline"/>
        </w:rPr>
        <w:t xml:space="preserve"> potential for these forms of </w:t>
      </w:r>
      <w:r w:rsidRPr="00336CBA">
        <w:rPr>
          <w:rStyle w:val="StyleUnderline"/>
          <w:highlight w:val="green"/>
        </w:rPr>
        <w:t xml:space="preserve">risk </w:t>
      </w:r>
      <w:r>
        <w:rPr>
          <w:rStyle w:val="StyleUnderline"/>
        </w:rPr>
        <w:t>to</w:t>
      </w:r>
      <w:r>
        <w:rPr>
          <w:sz w:val="16"/>
        </w:rPr>
        <w:t xml:space="preserve"> </w:t>
      </w:r>
      <w:r w:rsidRPr="00336CBA">
        <w:rPr>
          <w:rStyle w:val="Emphasis"/>
          <w:highlight w:val="green"/>
        </w:rPr>
        <w:t>develop</w:t>
      </w:r>
      <w:r>
        <w:rPr>
          <w:sz w:val="16"/>
        </w:rPr>
        <w:t xml:space="preserve">. This association combined with the likely emergence of new challenges over the next decades (Cook, Inayatullah, Burgman, Sutherland, &amp; Wintle, 2014) means that </w:t>
      </w:r>
      <w:r>
        <w:rPr>
          <w:rStyle w:val="StyleUnderline"/>
        </w:rPr>
        <w:t>it is of great value to identify points within</w:t>
      </w:r>
      <w:r>
        <w:rPr>
          <w:sz w:val="16"/>
        </w:rPr>
        <w:t xml:space="preserve"> the </w:t>
      </w:r>
      <w:r>
        <w:rPr>
          <w:rStyle w:val="StyleUnderline"/>
        </w:rPr>
        <w:t xml:space="preserve">systems </w:t>
      </w:r>
      <w:r>
        <w:rPr>
          <w:sz w:val="16"/>
        </w:rPr>
        <w:t xml:space="preserve">representations </w:t>
      </w:r>
      <w:r>
        <w:rPr>
          <w:rStyle w:val="StyleUnderline"/>
        </w:rPr>
        <w:t xml:space="preserve">of the Sustainable Development </w:t>
      </w:r>
      <w:r w:rsidRPr="00336CBA">
        <w:rPr>
          <w:rStyle w:val="StyleUnderline"/>
          <w:highlight w:val="green"/>
        </w:rPr>
        <w:t>Goals</w:t>
      </w:r>
      <w:r>
        <w:rPr>
          <w:rStyle w:val="StyleUnderline"/>
        </w:rPr>
        <w:t xml:space="preserve"> that</w:t>
      </w:r>
      <w:r>
        <w:rPr>
          <w:sz w:val="16"/>
        </w:rPr>
        <w:t xml:space="preserve"> could both </w:t>
      </w:r>
      <w:r>
        <w:rPr>
          <w:rStyle w:val="StyleUnderline"/>
        </w:rPr>
        <w:t>lead to global catastrophic risk and existential risk, and</w:t>
      </w:r>
      <w:r>
        <w:rPr>
          <w:sz w:val="16"/>
        </w:rPr>
        <w:t xml:space="preserve"> conversely that could </w:t>
      </w:r>
      <w:r w:rsidRPr="00336CBA">
        <w:rPr>
          <w:rStyle w:val="StyleUnderline"/>
          <w:highlight w:val="green"/>
        </w:rPr>
        <w:t xml:space="preserve">act as </w:t>
      </w:r>
      <w:r w:rsidRPr="00336CBA">
        <w:rPr>
          <w:rStyle w:val="Emphasis"/>
          <w:highlight w:val="green"/>
        </w:rPr>
        <w:t>prevention</w:t>
      </w:r>
      <w:r>
        <w:rPr>
          <w:rStyle w:val="Emphasis"/>
        </w:rPr>
        <w:t>, or leverage points</w:t>
      </w:r>
      <w:r>
        <w:rPr>
          <w:sz w:val="16"/>
        </w:rPr>
        <w:t xml:space="preserve"> in order </w:t>
      </w:r>
      <w:r w:rsidRPr="00336CBA">
        <w:rPr>
          <w:rStyle w:val="StyleUnderline"/>
          <w:highlight w:val="green"/>
        </w:rPr>
        <w:t xml:space="preserve">to avoid </w:t>
      </w:r>
      <w:r>
        <w:rPr>
          <w:rStyle w:val="StyleUnderline"/>
        </w:rPr>
        <w:t xml:space="preserve">such </w:t>
      </w:r>
      <w:r w:rsidRPr="00336CBA">
        <w:rPr>
          <w:rStyle w:val="StyleUnderline"/>
          <w:highlight w:val="green"/>
        </w:rPr>
        <w:t>outcomes</w:t>
      </w:r>
      <w:r>
        <w:rPr>
          <w:sz w:val="16"/>
        </w:rPr>
        <w:t xml:space="preserve">. This identification in turn enables sensible policy responses to be constructed (Sutherland &amp; Woodroof, 2009). Whilst existential threats are unlikely, there is extensive peril in </w:t>
      </w:r>
      <w:r>
        <w:rPr>
          <w:rStyle w:val="StyleUnderline"/>
        </w:rPr>
        <w:t xml:space="preserve">global catastrophic </w:t>
      </w:r>
      <w:r w:rsidRPr="00336CBA">
        <w:rPr>
          <w:rStyle w:val="StyleUnderline"/>
          <w:highlight w:val="green"/>
        </w:rPr>
        <w:t>risks</w:t>
      </w:r>
      <w:r>
        <w:rPr>
          <w:sz w:val="16"/>
        </w:rPr>
        <w:t xml:space="preserve">. Despite being lesser in severity than existential risks, they </w:t>
      </w:r>
      <w:r w:rsidRPr="00336CBA">
        <w:rPr>
          <w:rStyle w:val="StyleUnderline"/>
          <w:highlight w:val="green"/>
        </w:rPr>
        <w:t>increase</w:t>
      </w:r>
      <w:r>
        <w:rPr>
          <w:rStyle w:val="StyleUnderline"/>
        </w:rPr>
        <w:t xml:space="preserve"> the </w:t>
      </w:r>
      <w:r w:rsidRPr="00336CBA">
        <w:rPr>
          <w:rStyle w:val="StyleUnderline"/>
          <w:highlight w:val="green"/>
        </w:rPr>
        <w:t>likelihood of</w:t>
      </w:r>
      <w:r>
        <w:rPr>
          <w:rStyle w:val="StyleUnderline"/>
        </w:rPr>
        <w:t xml:space="preserve"> human </w:t>
      </w:r>
      <w:r w:rsidRPr="00336CBA">
        <w:rPr>
          <w:rStyle w:val="StyleUnderline"/>
          <w:highlight w:val="green"/>
        </w:rPr>
        <w:t>extinction</w:t>
      </w:r>
      <w:r>
        <w:rPr>
          <w:sz w:val="16"/>
        </w:rPr>
        <w:t xml:space="preserve"> (Turchin &amp; Denkenberger, 2018a) </w:t>
      </w:r>
      <w:r w:rsidRPr="00336CBA">
        <w:rPr>
          <w:rStyle w:val="StyleUnderline"/>
          <w:highlight w:val="green"/>
        </w:rPr>
        <w:t xml:space="preserve">through </w:t>
      </w:r>
      <w:r w:rsidRPr="00336CBA">
        <w:rPr>
          <w:rStyle w:val="Emphasis"/>
          <w:highlight w:val="green"/>
        </w:rPr>
        <w:t>chain reactions</w:t>
      </w:r>
      <w:r>
        <w:rPr>
          <w:sz w:val="16"/>
        </w:rPr>
        <w:t xml:space="preserve"> (Turchin &amp; Denkenberger, 2018a), </w:t>
      </w:r>
      <w:r w:rsidRPr="00336CBA">
        <w:rPr>
          <w:rStyle w:val="StyleUnderline"/>
          <w:highlight w:val="green"/>
        </w:rPr>
        <w:t xml:space="preserve">and </w:t>
      </w:r>
      <w:r w:rsidRPr="00336CBA">
        <w:rPr>
          <w:rStyle w:val="Emphasis"/>
          <w:highlight w:val="green"/>
        </w:rPr>
        <w:t>inhibiting</w:t>
      </w:r>
      <w:r>
        <w:rPr>
          <w:rStyle w:val="Emphasis"/>
        </w:rPr>
        <w:t xml:space="preserve"> humanity’s </w:t>
      </w:r>
      <w:r w:rsidRPr="00336CBA">
        <w:rPr>
          <w:rStyle w:val="Emphasis"/>
          <w:highlight w:val="green"/>
        </w:rPr>
        <w:t>response</w:t>
      </w:r>
      <w:r w:rsidRPr="00336CBA">
        <w:rPr>
          <w:rStyle w:val="StyleUnderline"/>
          <w:highlight w:val="green"/>
        </w:rPr>
        <w:t xml:space="preserve"> to other risks</w:t>
      </w:r>
      <w:r>
        <w:rPr>
          <w:sz w:val="16"/>
        </w:rPr>
        <w:t xml:space="preserve"> (Farquhar et al., 2017). It is necessary to consider </w:t>
      </w:r>
      <w:r>
        <w:rPr>
          <w:rStyle w:val="StyleUnderline"/>
        </w:rPr>
        <w:t>risks</w:t>
      </w:r>
      <w:r>
        <w:rPr>
          <w:sz w:val="16"/>
        </w:rPr>
        <w:t xml:space="preserve"> that </w:t>
      </w:r>
      <w:r>
        <w:rPr>
          <w:rStyle w:val="StyleUnderline"/>
        </w:rPr>
        <w:t>may seem small, as when acting together, they can have extensive consequences</w:t>
      </w:r>
      <w:r>
        <w:rPr>
          <w:sz w:val="16"/>
        </w:rPr>
        <w:t xml:space="preserve"> (Tonn, 2009). Furthermore, the high adaptability potential of humans, and society, means that for humanity to become extinct, </w:t>
      </w:r>
      <w:r>
        <w:rPr>
          <w:rStyle w:val="StyleUnderline"/>
        </w:rPr>
        <w:t xml:space="preserve">it is most likely that there would be a </w:t>
      </w:r>
      <w:r>
        <w:rPr>
          <w:rStyle w:val="Emphasis"/>
        </w:rPr>
        <w:t>series of events that culminate in extinction</w:t>
      </w:r>
      <w:r>
        <w:rPr>
          <w:sz w:val="16"/>
        </w:rPr>
        <w:t xml:space="preserve"> as opposed to one large scale event (Tonn &amp; MacGregor, 2009; Tonn,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36CBA">
        <w:rPr>
          <w:rStyle w:val="Emphasis"/>
          <w:highlight w:val="green"/>
        </w:rPr>
        <w:t>positive feedback loops</w:t>
      </w:r>
      <w:r>
        <w:rPr>
          <w:rStyle w:val="StyleUnderline"/>
        </w:rPr>
        <w:t>… represent the gravest existential risks</w:t>
      </w:r>
      <w:r>
        <w:rPr>
          <w:sz w:val="16"/>
        </w:rPr>
        <w:t xml:space="preserve">” (Kareiva &amp; Carranza, 2018), with pollution also having the potential to pose an existential risk. With respect to reinforcing feedback loops, </w:t>
      </w:r>
      <w:r>
        <w:rPr>
          <w:rStyle w:val="StyleUnderline"/>
        </w:rPr>
        <w:t xml:space="preserve">there is </w:t>
      </w:r>
      <w:r>
        <w:rPr>
          <w:rStyle w:val="Emphasis"/>
        </w:rPr>
        <w:t>particular concern</w:t>
      </w:r>
      <w:r>
        <w:rPr>
          <w:rStyle w:val="StyleUnderline"/>
        </w:rPr>
        <w:t xml:space="preserve"> about</w:t>
      </w:r>
      <w:r>
        <w:rPr>
          <w:sz w:val="16"/>
        </w:rPr>
        <w:t xml:space="preserve"> the </w:t>
      </w:r>
      <w:r>
        <w:rPr>
          <w:rStyle w:val="StyleUnderline"/>
        </w:rPr>
        <w:t xml:space="preserve">effects of </w:t>
      </w:r>
      <w:r>
        <w:rPr>
          <w:rStyle w:val="Emphasis"/>
        </w:rPr>
        <w:t>time delay</w:t>
      </w:r>
      <w:r>
        <w:rPr>
          <w:rStyle w:val="StyleUnderline"/>
        </w:rPr>
        <w:t xml:space="preserve">, and the level of </w:t>
      </w:r>
      <w:r>
        <w:rPr>
          <w:rStyle w:val="Emphasis"/>
        </w:rPr>
        <w:t>uncertainty</w:t>
      </w:r>
      <w:r>
        <w:rPr>
          <w:rStyle w:val="StyleUnderline"/>
        </w:rPr>
        <w:t xml:space="preserve"> when feedback loops interact</w:t>
      </w:r>
      <w:r>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Pr>
          <w:rStyle w:val="StyleUnderline"/>
        </w:rPr>
        <w:t xml:space="preserve">movement of </w:t>
      </w:r>
      <w:r w:rsidRPr="00DF6040">
        <w:rPr>
          <w:rStyle w:val="Emphasis"/>
        </w:rPr>
        <w:t>refugees</w:t>
      </w:r>
      <w:r w:rsidRPr="00DF6040">
        <w:rPr>
          <w:rStyle w:val="StyleUnderline"/>
        </w:rPr>
        <w:t xml:space="preserve"> increases </w:t>
      </w:r>
      <w:r w:rsidRPr="00336CBA">
        <w:rPr>
          <w:rStyle w:val="StyleUnderline"/>
          <w:highlight w:val="green"/>
        </w:rPr>
        <w:t>pandemic</w:t>
      </w:r>
      <w:r>
        <w:rPr>
          <w:rStyle w:val="StyleUnderline"/>
        </w:rPr>
        <w:t xml:space="preserve"> risk, </w:t>
      </w:r>
      <w:r w:rsidRPr="00336CBA">
        <w:rPr>
          <w:rStyle w:val="StyleUnderline"/>
          <w:highlight w:val="green"/>
        </w:rPr>
        <w:t>poverty</w:t>
      </w:r>
      <w:r>
        <w:rPr>
          <w:rStyle w:val="StyleUnderline"/>
        </w:rPr>
        <w:t xml:space="preserve"> levels</w:t>
      </w:r>
      <w:r>
        <w:rPr>
          <w:sz w:val="16"/>
        </w:rPr>
        <w:t xml:space="preserve"> in low and middle income countries increase </w:t>
      </w:r>
      <w:r w:rsidRPr="00336CBA">
        <w:rPr>
          <w:rStyle w:val="StyleUnderline"/>
          <w:highlight w:val="green"/>
        </w:rPr>
        <w:t>reducing</w:t>
      </w:r>
      <w:r>
        <w:rPr>
          <w:rStyle w:val="StyleUnderline"/>
        </w:rPr>
        <w:t xml:space="preserve"> the </w:t>
      </w:r>
      <w:r w:rsidRPr="00336CBA">
        <w:rPr>
          <w:rStyle w:val="StyleUnderline"/>
          <w:highlight w:val="green"/>
        </w:rPr>
        <w:t>health</w:t>
      </w:r>
      <w:r>
        <w:rPr>
          <w:rStyle w:val="StyleUnderline"/>
        </w:rPr>
        <w:t xml:space="preserve"> of the population, and</w:t>
      </w:r>
      <w:r>
        <w:rPr>
          <w:sz w:val="16"/>
        </w:rPr>
        <w:t xml:space="preserve"> so </w:t>
      </w:r>
      <w:r>
        <w:rPr>
          <w:rStyle w:val="StyleUnderline"/>
        </w:rPr>
        <w:t>restricting access to education</w:t>
      </w:r>
      <w:r>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Pr>
          <w:rStyle w:val="Emphasis"/>
        </w:rPr>
        <w:t xml:space="preserve">Global </w:t>
      </w:r>
      <w:r w:rsidRPr="00336CBA">
        <w:rPr>
          <w:rStyle w:val="Emphasis"/>
          <w:highlight w:val="green"/>
        </w:rPr>
        <w:t>warming</w:t>
      </w:r>
      <w:r>
        <w:rPr>
          <w:sz w:val="16"/>
        </w:rPr>
        <w:t xml:space="preserve"> itself </w:t>
      </w:r>
      <w:r>
        <w:rPr>
          <w:rStyle w:val="StyleUnderline"/>
        </w:rPr>
        <w:t xml:space="preserve">will drive </w:t>
      </w:r>
      <w:r w:rsidRPr="00336CBA">
        <w:rPr>
          <w:rStyle w:val="StyleUnderline"/>
          <w:highlight w:val="green"/>
        </w:rPr>
        <w:t>disruptive</w:t>
      </w:r>
      <w:r>
        <w:rPr>
          <w:rStyle w:val="StyleUnderline"/>
        </w:rPr>
        <w:t xml:space="preserve"> </w:t>
      </w:r>
      <w:r w:rsidRPr="00DF6040">
        <w:rPr>
          <w:rStyle w:val="StyleUnderline"/>
        </w:rPr>
        <w:t>changes in both terrestial and aquatic</w:t>
      </w:r>
      <w:r>
        <w:rPr>
          <w:rStyle w:val="StyleUnderline"/>
        </w:rPr>
        <w:t xml:space="preserve"> </w:t>
      </w:r>
      <w:r w:rsidRPr="00336CBA">
        <w:rPr>
          <w:rStyle w:val="StyleUnderline"/>
          <w:highlight w:val="green"/>
        </w:rPr>
        <w:t>ecosystems</w:t>
      </w:r>
      <w:r>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Pr>
          <w:rStyle w:val="StyleUnderline"/>
        </w:rPr>
        <w:t xml:space="preserve">Depletion of resources and </w:t>
      </w:r>
      <w:r w:rsidRPr="00336CBA">
        <w:rPr>
          <w:rStyle w:val="Emphasis"/>
          <w:highlight w:val="green"/>
        </w:rPr>
        <w:t>biod</w:t>
      </w:r>
      <w:r>
        <w:rPr>
          <w:rStyle w:val="Emphasis"/>
        </w:rPr>
        <w:t xml:space="preserve">iversity </w:t>
      </w:r>
      <w:r>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Pr>
          <w:rStyle w:val="StyleUnderline"/>
        </w:rPr>
        <w:t>reduce biodiversity</w:t>
      </w:r>
      <w:r>
        <w:rPr>
          <w:sz w:val="16"/>
        </w:rPr>
        <w:t xml:space="preserve"> (Fig. 3) </w:t>
      </w:r>
      <w:r>
        <w:rPr>
          <w:rStyle w:val="StyleUnderline"/>
        </w:rPr>
        <w:t xml:space="preserve">and increase the </w:t>
      </w:r>
      <w:r>
        <w:rPr>
          <w:rStyle w:val="Emphasis"/>
        </w:rPr>
        <w:t>amounts of wastes</w:t>
      </w:r>
      <w:r>
        <w:rPr>
          <w:rStyle w:val="StyleUnderline"/>
        </w:rPr>
        <w:t xml:space="preserve"> accumulating in the environment</w:t>
      </w:r>
      <w:r>
        <w:rPr>
          <w:sz w:val="16"/>
        </w:rPr>
        <w:t xml:space="preserve">. The final driver of Global Catastrophic Risk is an </w:t>
      </w:r>
      <w:r w:rsidRPr="00336CBA">
        <w:rPr>
          <w:rStyle w:val="Emphasis"/>
          <w:highlight w:val="green"/>
        </w:rPr>
        <w:t>ag</w:t>
      </w:r>
      <w:r>
        <w:rPr>
          <w:rStyle w:val="Emphasis"/>
        </w:rPr>
        <w:t xml:space="preserve">ricultural </w:t>
      </w:r>
      <w:r w:rsidRPr="00336CBA">
        <w:rPr>
          <w:rStyle w:val="Emphasis"/>
          <w:highlight w:val="green"/>
        </w:rPr>
        <w:t>shortfall</w:t>
      </w:r>
      <w:r>
        <w:rPr>
          <w:sz w:val="16"/>
        </w:rPr>
        <w:t xml:space="preserve"> which </w:t>
      </w:r>
      <w:r>
        <w:rPr>
          <w:rStyle w:val="StyleUnderline"/>
        </w:rPr>
        <w:t xml:space="preserve">will increase </w:t>
      </w:r>
      <w:r>
        <w:rPr>
          <w:rStyle w:val="Emphasis"/>
        </w:rPr>
        <w:t>global Hunger</w:t>
      </w:r>
      <w:r>
        <w:rPr>
          <w:sz w:val="16"/>
        </w:rPr>
        <w:t xml:space="preserve"> (SDG 2) </w:t>
      </w:r>
      <w:r>
        <w:rPr>
          <w:rStyle w:val="StyleUnderline"/>
        </w:rPr>
        <w:t>and widen</w:t>
      </w:r>
      <w:r>
        <w:rPr>
          <w:sz w:val="16"/>
        </w:rPr>
        <w:t xml:space="preserve"> the </w:t>
      </w:r>
      <w:r w:rsidRPr="00336CBA">
        <w:rPr>
          <w:rStyle w:val="Emphasis"/>
          <w:highlight w:val="green"/>
        </w:rPr>
        <w:t>Inequality</w:t>
      </w:r>
      <w:r>
        <w:rPr>
          <w:rStyle w:val="Emphasis"/>
        </w:rPr>
        <w:t xml:space="preserve"> </w:t>
      </w:r>
      <w:r>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36CBA">
        <w:rPr>
          <w:rStyle w:val="Emphasis"/>
          <w:highlight w:val="green"/>
        </w:rPr>
        <w:t>Water</w:t>
      </w:r>
      <w:r>
        <w:rPr>
          <w:rStyle w:val="Emphasis"/>
        </w:rPr>
        <w:t xml:space="preserve"> Crises</w:t>
      </w:r>
      <w:r>
        <w:rPr>
          <w:sz w:val="16"/>
        </w:rPr>
        <w:t xml:space="preserve"> will </w:t>
      </w:r>
      <w:r>
        <w:rPr>
          <w:rStyle w:val="StyleUnderline"/>
        </w:rPr>
        <w:t xml:space="preserve">limit </w:t>
      </w:r>
      <w:r>
        <w:rPr>
          <w:sz w:val="16"/>
        </w:rPr>
        <w:t xml:space="preserve">the </w:t>
      </w:r>
      <w:r>
        <w:rPr>
          <w:rStyle w:val="StyleUnderline"/>
        </w:rPr>
        <w:t>water available for agriculture and basic needs which</w:t>
      </w:r>
      <w:r>
        <w:rPr>
          <w:sz w:val="16"/>
        </w:rPr>
        <w:t xml:space="preserve"> in turn </w:t>
      </w:r>
      <w:r>
        <w:rPr>
          <w:rStyle w:val="StyleUnderline"/>
        </w:rPr>
        <w:t xml:space="preserve">will stimulate a decline in </w:t>
      </w:r>
      <w:r>
        <w:rPr>
          <w:rStyle w:val="Emphasis"/>
        </w:rPr>
        <w:t xml:space="preserve">Gender </w:t>
      </w:r>
      <w:r>
        <w:rPr>
          <w:rStyle w:val="Emphasis"/>
        </w:rPr>
        <w:lastRenderedPageBreak/>
        <w:t>Equality</w:t>
      </w:r>
      <w:r>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Pr>
          <w:rStyle w:val="Emphasis"/>
        </w:rPr>
        <w:t>Conflict</w:t>
      </w:r>
      <w:r>
        <w:rPr>
          <w:sz w:val="16"/>
        </w:rPr>
        <w:t xml:space="preserve"> (in all forms) </w:t>
      </w:r>
      <w:r>
        <w:rPr>
          <w:rStyle w:val="StyleUnderline"/>
        </w:rPr>
        <w:t xml:space="preserve">will increase </w:t>
      </w:r>
      <w:r w:rsidRPr="00336CBA">
        <w:rPr>
          <w:rStyle w:val="Emphasis"/>
          <w:highlight w:val="green"/>
        </w:rPr>
        <w:t>refugees</w:t>
      </w:r>
      <w:r>
        <w:rPr>
          <w:rStyle w:val="Emphasis"/>
        </w:rPr>
        <w:t xml:space="preserve"> and climate change</w:t>
      </w:r>
      <w:r>
        <w:rPr>
          <w:rStyle w:val="StyleUnderline"/>
        </w:rPr>
        <w:t xml:space="preserve"> provides the backdrop against which</w:t>
      </w:r>
      <w:r>
        <w:rPr>
          <w:sz w:val="16"/>
        </w:rPr>
        <w:t xml:space="preserve"> all these </w:t>
      </w:r>
      <w:r>
        <w:rPr>
          <w:rStyle w:val="StyleUnderline"/>
        </w:rPr>
        <w:t>interactions will play out</w:t>
      </w:r>
      <w:r>
        <w:rPr>
          <w:sz w:val="16"/>
        </w:rPr>
        <w:t xml:space="preserve">. </w:t>
      </w:r>
    </w:p>
    <w:p w14:paraId="1BFC002E" w14:textId="77777777" w:rsidR="002A4C31" w:rsidRPr="00331BF2" w:rsidRDefault="002A4C31" w:rsidP="002A4C31">
      <w:pPr>
        <w:pStyle w:val="Heading4"/>
      </w:pPr>
      <w:r w:rsidRPr="00331BF2">
        <w:t>Put away your disads – the Aff outweighs any impacts.</w:t>
      </w:r>
    </w:p>
    <w:p w14:paraId="2D9F9D0F" w14:textId="77777777" w:rsidR="002A4C31" w:rsidRPr="00CE11B7" w:rsidRDefault="002A4C31" w:rsidP="002A4C31">
      <w:pPr>
        <w:pStyle w:val="Tag2"/>
        <w:spacing w:line="240" w:lineRule="auto"/>
      </w:pPr>
      <w:r w:rsidRPr="00CE11B7">
        <w:rPr>
          <w:bCs/>
          <w:sz w:val="28"/>
          <w:szCs w:val="28"/>
        </w:rPr>
        <w:t>Pummer 15</w:t>
      </w:r>
      <w:r w:rsidRPr="00CE11B7">
        <w:t xml:space="preserve"> </w:t>
      </w:r>
      <w:r w:rsidRPr="00894DFB">
        <w:rPr>
          <w:b w:val="0"/>
          <w:bCs/>
          <w:sz w:val="16"/>
          <w:szCs w:val="16"/>
        </w:rPr>
        <w:t>[Theron, Junior Research Fellow in Philosophy at St. Anne's College, University of Oxford. “Moral Agreement on Saving the World” Practical Ethics, University of Oxford. May 18, 2015] AT</w:t>
      </w:r>
    </w:p>
    <w:p w14:paraId="5F5912B4" w14:textId="77777777" w:rsidR="002A4C31" w:rsidRDefault="002A4C31" w:rsidP="002A4C31">
      <w:r w:rsidRPr="00CE11B7">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CE11B7">
        <w:rPr>
          <w:rFonts w:asciiTheme="majorHAnsi" w:hAnsiTheme="majorHAnsi" w:cstheme="majorHAnsi"/>
          <w:sz w:val="16"/>
        </w:rPr>
        <w:t>, whatever general moral view we adopt</w:t>
      </w:r>
      <w:r w:rsidRPr="00CE11B7">
        <w:rPr>
          <w:rStyle w:val="StyleUnderline"/>
          <w:rFonts w:cstheme="majorHAnsi"/>
        </w:rPr>
        <w:t>: that it is very important to reduce the risk that all intelligent beings on this planet are eliminated by an enormous catastrophe, such as a nuclear war.</w:t>
      </w:r>
      <w:r w:rsidRPr="00CE11B7">
        <w:rPr>
          <w:rFonts w:asciiTheme="majorHAnsi" w:hAnsiTheme="majorHAnsi" w:cstheme="majorHAnsi"/>
          <w:sz w:val="16"/>
        </w:rPr>
        <w:t xml:space="preserve"> How we might in fact try to reduce such existential risks is discussed elsewhere. My claim here is only that </w:t>
      </w:r>
      <w:r w:rsidRPr="00CE11B7">
        <w:rPr>
          <w:rStyle w:val="StyleUnderline"/>
          <w:rFonts w:cstheme="majorHAnsi"/>
        </w:rPr>
        <w:t xml:space="preserve">we – whether we’re consequentialists, deontologists, or virtue ethicists – should all agree that we should try to save the world. </w:t>
      </w:r>
      <w:r w:rsidRPr="00CE11B7">
        <w:rPr>
          <w:rFonts w:asciiTheme="majorHAnsi" w:hAnsiTheme="majorHAnsi" w:cstheme="majorHAnsi"/>
          <w:sz w:val="16"/>
        </w:rPr>
        <w:t xml:space="preserve">According to consequentialism, we should maximize the good, where this is taken to be the goodness, from an impartial perspective, of outcomes. </w:t>
      </w:r>
      <w:r w:rsidRPr="00CE11B7">
        <w:rPr>
          <w:rStyle w:val="StyleUnderline"/>
          <w:rFonts w:cstheme="majorHAnsi"/>
        </w:rPr>
        <w:t>Clearly one thing that makes an outcome good is that the people in it are doing well. There is little disagreement here.</w:t>
      </w:r>
      <w:r w:rsidRPr="00CE11B7">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CE11B7">
        <w:rPr>
          <w:rStyle w:val="StyleUnderline"/>
          <w:rFonts w:cstheme="majorHAnsi"/>
        </w:rPr>
        <w:t xml:space="preserve"> </w:t>
      </w:r>
      <w:r w:rsidRPr="00CE11B7">
        <w:rPr>
          <w:rStyle w:val="StyleUnderline"/>
          <w:rFonts w:cstheme="majorHAnsi"/>
          <w:highlight w:val="green"/>
        </w:rPr>
        <w:t xml:space="preserve">reducing existential risk is </w:t>
      </w:r>
      <w:r w:rsidRPr="00CE11B7">
        <w:rPr>
          <w:rStyle w:val="StyleUnderline"/>
          <w:rFonts w:cstheme="majorHAnsi"/>
        </w:rPr>
        <w:t xml:space="preserve">easily </w:t>
      </w:r>
      <w:r w:rsidRPr="00CE11B7">
        <w:rPr>
          <w:rStyle w:val="StyleUnderline"/>
          <w:rFonts w:cstheme="majorHAnsi"/>
          <w:highlight w:val="green"/>
        </w:rPr>
        <w:t>the most important thing in the whole world.</w:t>
      </w:r>
      <w:r w:rsidRPr="00CE11B7">
        <w:rPr>
          <w:rStyle w:val="StyleUnderline"/>
          <w:rFonts w:cstheme="majorHAnsi"/>
        </w:rPr>
        <w:t xml:space="preserve"> This is for the familiar reason that there are </w:t>
      </w:r>
      <w:r w:rsidRPr="00CE11B7">
        <w:rPr>
          <w:rStyle w:val="StyleUnderline"/>
          <w:rFonts w:cstheme="majorHAnsi"/>
          <w:highlight w:val="green"/>
        </w:rPr>
        <w:t xml:space="preserve">so many people </w:t>
      </w:r>
      <w:r w:rsidRPr="00CE11B7">
        <w:rPr>
          <w:rStyle w:val="StyleUnderline"/>
          <w:rFonts w:cstheme="majorHAnsi"/>
        </w:rPr>
        <w:t xml:space="preserve">who </w:t>
      </w:r>
      <w:r w:rsidRPr="00CE11B7">
        <w:rPr>
          <w:rStyle w:val="StyleUnderline"/>
          <w:rFonts w:cstheme="majorHAnsi"/>
          <w:highlight w:val="green"/>
        </w:rPr>
        <w:t>could exist in the future</w:t>
      </w:r>
      <w:r w:rsidRPr="00CE11B7">
        <w:rPr>
          <w:rStyle w:val="StyleUnderline"/>
          <w:rFonts w:cstheme="majorHAnsi"/>
        </w:rPr>
        <w:t xml:space="preserve"> – there are </w:t>
      </w:r>
      <w:r w:rsidRPr="00CE11B7">
        <w:rPr>
          <w:rStyle w:val="StyleUnderline"/>
          <w:rFonts w:cstheme="majorHAnsi"/>
          <w:highlight w:val="green"/>
        </w:rPr>
        <w:t>trillions upon trillions</w:t>
      </w:r>
      <w:r w:rsidRPr="00CE11B7">
        <w:rPr>
          <w:rStyle w:val="StyleUnderline"/>
          <w:rFonts w:cstheme="majorHAnsi"/>
        </w:rPr>
        <w:t xml:space="preserve">… upon trillions. There are so many possible future people that </w:t>
      </w:r>
      <w:r w:rsidRPr="00CE11B7">
        <w:rPr>
          <w:rStyle w:val="StyleUnderline"/>
          <w:rFonts w:cstheme="majorHAnsi"/>
          <w:highlight w:val="green"/>
        </w:rPr>
        <w:t>reducing existential risk is</w:t>
      </w:r>
      <w:r w:rsidRPr="00CE11B7">
        <w:rPr>
          <w:rStyle w:val="StyleUnderline"/>
          <w:rFonts w:cstheme="majorHAnsi"/>
        </w:rPr>
        <w:t xml:space="preserve"> arguably </w:t>
      </w:r>
      <w:r w:rsidRPr="00CE11B7">
        <w:rPr>
          <w:rStyle w:val="StyleUnderline"/>
          <w:rFonts w:cstheme="majorHAnsi"/>
          <w:highlight w:val="green"/>
        </w:rPr>
        <w:t>the most important</w:t>
      </w:r>
      <w:r w:rsidRPr="00CE11B7">
        <w:rPr>
          <w:rStyle w:val="StyleUnderline"/>
          <w:rFonts w:cstheme="majorHAnsi"/>
        </w:rPr>
        <w:t xml:space="preserve"> thing in the world, </w:t>
      </w:r>
      <w:r w:rsidRPr="00CE11B7">
        <w:rPr>
          <w:rStyle w:val="StyleUnderline"/>
          <w:rFonts w:cstheme="majorHAnsi"/>
          <w:highlight w:val="green"/>
        </w:rPr>
        <w:t xml:space="preserve">even if the well-being of these possible people were given only 0.001% as much weight </w:t>
      </w:r>
      <w:r w:rsidRPr="00CE11B7">
        <w:rPr>
          <w:rStyle w:val="StyleUnderline"/>
          <w:rFonts w:cstheme="majorHAnsi"/>
        </w:rPr>
        <w:t>as that of existing people.</w:t>
      </w:r>
      <w:r w:rsidRPr="00CE11B7">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CE11B7">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CE11B7">
        <w:rPr>
          <w:rStyle w:val="Emphasis"/>
          <w:rFonts w:asciiTheme="majorHAnsi" w:hAnsiTheme="majorHAnsi" w:cstheme="majorHAnsi"/>
        </w:rPr>
        <w:t>that is a huge mistake.</w:t>
      </w:r>
      <w:r w:rsidRPr="00CE11B7">
        <w:rPr>
          <w:rFonts w:asciiTheme="majorHAnsi" w:hAnsiTheme="majorHAnsi" w:cstheme="majorHAnsi"/>
          <w:sz w:val="16"/>
        </w:rPr>
        <w:t xml:space="preserve"> </w:t>
      </w:r>
      <w:r w:rsidRPr="00CE11B7">
        <w:rPr>
          <w:rStyle w:val="StyleUnderline"/>
          <w:rFonts w:cstheme="majorHAnsi"/>
        </w:rPr>
        <w:t xml:space="preserve">Non-consequentialism is the view that there’s more that determines rightness than the goodness of consequences or outcomes; </w:t>
      </w:r>
      <w:r w:rsidRPr="00CE11B7">
        <w:rPr>
          <w:rStyle w:val="Emphasis"/>
          <w:rFonts w:asciiTheme="majorHAnsi" w:hAnsiTheme="majorHAnsi" w:cstheme="majorHAnsi"/>
        </w:rPr>
        <w:t>it is not the view that the latter don’t matter</w:t>
      </w:r>
      <w:r w:rsidRPr="00CE11B7">
        <w:rPr>
          <w:rStyle w:val="StyleUnderline"/>
          <w:rFonts w:cstheme="majorHAnsi"/>
        </w:rPr>
        <w:t>.</w:t>
      </w:r>
      <w:r w:rsidRPr="00CE11B7">
        <w:rPr>
          <w:rFonts w:asciiTheme="majorHAnsi" w:hAnsiTheme="majorHAnsi" w:cstheme="majorHAnsi"/>
          <w:sz w:val="16"/>
        </w:rPr>
        <w:t xml:space="preserve"> Even John Rawls wrote, “</w:t>
      </w:r>
      <w:r w:rsidRPr="00CE11B7">
        <w:rPr>
          <w:rStyle w:val="StyleUnderline"/>
          <w:rFonts w:cstheme="majorHAnsi"/>
        </w:rPr>
        <w:t>All ethical doctrines worth our attention take consequences into account in judging rightness. One which did not would simply be irrational, crazy.</w:t>
      </w:r>
      <w:r w:rsidRPr="00CE11B7">
        <w:rPr>
          <w:rFonts w:asciiTheme="majorHAnsi" w:hAnsiTheme="majorHAnsi" w:cstheme="majorHAnsi"/>
          <w:sz w:val="16"/>
        </w:rPr>
        <w:t xml:space="preserve">” </w:t>
      </w:r>
      <w:r w:rsidRPr="00CE11B7">
        <w:rPr>
          <w:rStyle w:val="Emphasis"/>
          <w:rFonts w:asciiTheme="majorHAnsi" w:hAnsiTheme="majorHAnsi" w:cstheme="majorHAnsi"/>
        </w:rPr>
        <w:t>Minimally plausible versions of deontology and virtue ethics must be concerned in part with promoting the good</w:t>
      </w:r>
      <w:r w:rsidRPr="00CE11B7">
        <w:rPr>
          <w:rStyle w:val="StyleUnderline"/>
          <w:rFonts w:cstheme="majorHAnsi"/>
        </w:rPr>
        <w:t>, from an impartial point of view.</w:t>
      </w:r>
      <w:r w:rsidRPr="00CE11B7">
        <w:rPr>
          <w:rFonts w:asciiTheme="majorHAnsi" w:hAnsiTheme="majorHAnsi" w:cstheme="majorHAnsi"/>
          <w:sz w:val="16"/>
        </w:rPr>
        <w:t xml:space="preserve"> </w:t>
      </w:r>
      <w:r w:rsidRPr="00CE11B7">
        <w:rPr>
          <w:rStyle w:val="StyleUnderline"/>
          <w:rFonts w:cstheme="majorHAnsi"/>
        </w:rPr>
        <w:t>They’d thus imply very strong reasons to reduce existential risk</w:t>
      </w:r>
      <w:r w:rsidRPr="00CE11B7">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CE11B7">
        <w:rPr>
          <w:rStyle w:val="StyleUnderline"/>
          <w:rFonts w:cstheme="majorHAnsi"/>
        </w:rPr>
        <w:t>Even egoism, the view that each agent should maximize her own good, might imply strong reasons to reduce existential risk.</w:t>
      </w:r>
      <w:r w:rsidRPr="00CE11B7">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w:t>
      </w:r>
      <w:r w:rsidRPr="00CE11B7">
        <w:rPr>
          <w:rFonts w:asciiTheme="majorHAnsi" w:hAnsiTheme="majorHAnsi" w:cstheme="majorHAnsi"/>
          <w:sz w:val="16"/>
        </w:rPr>
        <w:lastRenderedPageBreak/>
        <w:t xml:space="preserve">that imply that one has no reason to perform an act unless one actually desires to do that act). </w:t>
      </w:r>
      <w:r w:rsidRPr="00CE11B7">
        <w:rPr>
          <w:rStyle w:val="StyleUnderline"/>
          <w:rFonts w:cstheme="majorHAnsi"/>
        </w:rPr>
        <w:t>To be minimally plausible, egoism will need to be paired with a more sophisticated account of well-being.</w:t>
      </w:r>
      <w:r w:rsidRPr="00CE11B7">
        <w:rPr>
          <w:rFonts w:asciiTheme="majorHAnsi" w:hAnsiTheme="majorHAnsi" w:cstheme="majorHAnsi"/>
          <w:sz w:val="16"/>
        </w:rPr>
        <w:t xml:space="preserve"> To see this, it is enough to consider, as Plato did, the possibility of a ring of invisibility – </w:t>
      </w:r>
      <w:r w:rsidRPr="00CE11B7">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CE11B7">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CE11B7">
        <w:rPr>
          <w:rStyle w:val="StyleUnderline"/>
          <w:rFonts w:cstheme="majorHAnsi"/>
        </w:rPr>
        <w:t>once these elements are included, we can (roughly, as above) argue that this sort of egoism will imply strong reasons to reduce existential risk.</w:t>
      </w:r>
      <w:r w:rsidRPr="00CE11B7">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CE11B7">
        <w:rPr>
          <w:rStyle w:val="Emphasis"/>
          <w:rFonts w:asciiTheme="majorHAnsi" w:hAnsiTheme="majorHAnsi" w:cstheme="majorHAnsi"/>
          <w:highlight w:val="green"/>
        </w:rPr>
        <w:t>We should also take into account moral uncertainty.</w:t>
      </w:r>
      <w:r w:rsidRPr="00CE11B7">
        <w:rPr>
          <w:rFonts w:asciiTheme="majorHAnsi" w:hAnsiTheme="majorHAnsi" w:cstheme="majorHAnsi"/>
          <w:sz w:val="16"/>
        </w:rPr>
        <w:t xml:space="preserve"> </w:t>
      </w:r>
      <w:r w:rsidRPr="00CE11B7">
        <w:rPr>
          <w:rStyle w:val="StyleUnderline"/>
          <w:rFonts w:cstheme="majorHAnsi"/>
        </w:rPr>
        <w:t>What is it reasonable for one to do, when one is uncertain not (only) about the empirical facts, but also about the moral facts?</w:t>
      </w:r>
      <w:r w:rsidRPr="00CE11B7">
        <w:rPr>
          <w:rFonts w:asciiTheme="majorHAnsi" w:hAnsiTheme="majorHAnsi" w:cstheme="majorHAnsi"/>
          <w:sz w:val="16"/>
        </w:rPr>
        <w:t xml:space="preserve"> I’ve just argued that </w:t>
      </w:r>
      <w:r w:rsidRPr="00CE11B7">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CE11B7">
        <w:rPr>
          <w:rFonts w:asciiTheme="majorHAnsi" w:hAnsiTheme="majorHAnsi" w:cstheme="majorHAnsi"/>
          <w:sz w:val="16"/>
        </w:rPr>
        <w:t xml:space="preserve"> But </w:t>
      </w:r>
      <w:r w:rsidRPr="00CE11B7">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CE11B7">
        <w:rPr>
          <w:rFonts w:asciiTheme="majorHAnsi" w:hAnsiTheme="majorHAnsi" w:cstheme="majorHAnsi"/>
          <w:sz w:val="16"/>
        </w:rPr>
        <w:t xml:space="preserve">(and 10% sure that one of these other ones is correct), </w:t>
      </w:r>
      <w:r w:rsidRPr="00CE11B7">
        <w:rPr>
          <w:rStyle w:val="StyleUnderline"/>
          <w:rFonts w:cstheme="majorHAnsi"/>
        </w:rPr>
        <w:t>they would have pretty strong reason, from the standpoint of moral uncertainty, to reduce existential risk.</w:t>
      </w:r>
      <w:r w:rsidRPr="00CE11B7">
        <w:rPr>
          <w:rFonts w:asciiTheme="majorHAnsi" w:hAnsiTheme="majorHAnsi" w:cstheme="majorHAnsi"/>
          <w:sz w:val="16"/>
        </w:rPr>
        <w:t xml:space="preserve"> Perhaps most disturbingly still, </w:t>
      </w:r>
      <w:r w:rsidRPr="00CE11B7">
        <w:rPr>
          <w:rStyle w:val="StyleUnderline"/>
          <w:rFonts w:cstheme="majorHAnsi"/>
          <w:highlight w:val="green"/>
        </w:rPr>
        <w:t xml:space="preserve">even if we are only 1% sure that </w:t>
      </w:r>
      <w:r w:rsidRPr="00CE11B7">
        <w:rPr>
          <w:rStyle w:val="StyleUnderline"/>
          <w:rFonts w:cstheme="majorHAnsi"/>
        </w:rPr>
        <w:t xml:space="preserve">the </w:t>
      </w:r>
      <w:r w:rsidRPr="00CE11B7">
        <w:rPr>
          <w:rStyle w:val="StyleUnderline"/>
          <w:rFonts w:cstheme="majorHAnsi"/>
          <w:highlight w:val="green"/>
        </w:rPr>
        <w:t xml:space="preserve">well-being </w:t>
      </w:r>
      <w:r w:rsidRPr="00CE11B7">
        <w:rPr>
          <w:rStyle w:val="StyleUnderline"/>
          <w:rFonts w:cstheme="majorHAnsi"/>
        </w:rPr>
        <w:t xml:space="preserve">of possible future people </w:t>
      </w:r>
      <w:r w:rsidRPr="00CE11B7">
        <w:rPr>
          <w:rStyle w:val="StyleUnderline"/>
          <w:rFonts w:cstheme="majorHAnsi"/>
          <w:highlight w:val="green"/>
        </w:rPr>
        <w:t xml:space="preserve">matters, </w:t>
      </w:r>
      <w:r w:rsidRPr="00CE11B7">
        <w:rPr>
          <w:rStyle w:val="StyleUnderline"/>
          <w:rFonts w:cstheme="majorHAnsi"/>
        </w:rPr>
        <w:t xml:space="preserve">it is at least arguable that, </w:t>
      </w:r>
      <w:r w:rsidRPr="00CE11B7">
        <w:rPr>
          <w:rStyle w:val="StyleUnderline"/>
          <w:rFonts w:cstheme="majorHAnsi"/>
          <w:highlight w:val="green"/>
        </w:rPr>
        <w:t xml:space="preserve">from </w:t>
      </w:r>
      <w:r w:rsidRPr="00CE11B7">
        <w:rPr>
          <w:rStyle w:val="StyleUnderline"/>
          <w:rFonts w:cstheme="majorHAnsi"/>
        </w:rPr>
        <w:t xml:space="preserve">the standpoint of </w:t>
      </w:r>
      <w:r w:rsidRPr="00CE11B7">
        <w:rPr>
          <w:rStyle w:val="StyleUnderline"/>
          <w:rFonts w:cstheme="majorHAnsi"/>
          <w:highlight w:val="green"/>
        </w:rPr>
        <w:t>moral uncertainty, reducing existential risk is the most important thing in the world.</w:t>
      </w:r>
      <w:r w:rsidRPr="00CE11B7">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CE11B7">
        <w:rPr>
          <w:rStyle w:val="StyleUnderline"/>
          <w:rFonts w:cstheme="majorHAnsi"/>
        </w:rPr>
        <w:t>It is enough for my claim that there is moral agreement in the relevant sense if</w:t>
      </w:r>
      <w:r w:rsidRPr="00CE11B7">
        <w:rPr>
          <w:rFonts w:asciiTheme="majorHAnsi" w:hAnsiTheme="majorHAnsi" w:cstheme="majorHAnsi"/>
          <w:sz w:val="16"/>
        </w:rPr>
        <w:t xml:space="preserve">, at least given certain empirical claims about what future lives would most likely be like, </w:t>
      </w:r>
      <w:r w:rsidRPr="00CE11B7">
        <w:rPr>
          <w:rStyle w:val="Emphasis"/>
          <w:rFonts w:asciiTheme="majorHAnsi" w:hAnsiTheme="majorHAnsi" w:cstheme="majorHAnsi"/>
          <w:highlight w:val="green"/>
        </w:rPr>
        <w:t xml:space="preserve">all minimally plausible moral views would converge </w:t>
      </w:r>
      <w:r w:rsidRPr="00CE11B7">
        <w:rPr>
          <w:rStyle w:val="Emphasis"/>
          <w:rFonts w:asciiTheme="majorHAnsi" w:hAnsiTheme="majorHAnsi" w:cstheme="majorHAnsi"/>
        </w:rPr>
        <w:t xml:space="preserve">on the conclusion </w:t>
      </w:r>
      <w:r w:rsidRPr="00CE11B7">
        <w:rPr>
          <w:rStyle w:val="Emphasis"/>
          <w:rFonts w:asciiTheme="majorHAnsi" w:hAnsiTheme="majorHAnsi" w:cstheme="majorHAnsi"/>
          <w:highlight w:val="green"/>
        </w:rPr>
        <w:t>that we should try to save the world</w:t>
      </w:r>
      <w:r w:rsidRPr="00CE11B7">
        <w:rPr>
          <w:rStyle w:val="StyleUnderline"/>
          <w:rFonts w:cstheme="majorHAnsi"/>
          <w:highlight w:val="green"/>
        </w:rPr>
        <w:t>.</w:t>
      </w:r>
      <w:r w:rsidRPr="00CE11B7">
        <w:rPr>
          <w:rFonts w:asciiTheme="majorHAnsi" w:hAnsiTheme="majorHAnsi" w:cstheme="majorHAnsi"/>
          <w:sz w:val="16"/>
        </w:rPr>
        <w:t xml:space="preserve"> While there are some non-crazy </w:t>
      </w:r>
      <w:r w:rsidRPr="00CE11B7">
        <w:rPr>
          <w:rStyle w:val="StyleUnderline"/>
          <w:rFonts w:cstheme="majorHAnsi"/>
        </w:rPr>
        <w:t>views that place significantly greater moral weight on avoiding suffering than on promoting happiness</w:t>
      </w:r>
      <w:r w:rsidRPr="00CE11B7">
        <w:rPr>
          <w:rFonts w:asciiTheme="majorHAnsi" w:hAnsiTheme="majorHAnsi" w:cstheme="majorHAnsi"/>
          <w:sz w:val="16"/>
        </w:rPr>
        <w:t xml:space="preserve">, for reasons others have offered (and for independent reasons I won’t get into here unless requested to), they nonetheless </w:t>
      </w:r>
      <w:r w:rsidRPr="00CE11B7">
        <w:rPr>
          <w:rStyle w:val="StyleUnderline"/>
          <w:rFonts w:cstheme="majorHAnsi"/>
        </w:rPr>
        <w:t>seem to be fairly implausible views.</w:t>
      </w:r>
      <w:r w:rsidRPr="00CE11B7">
        <w:rPr>
          <w:rFonts w:asciiTheme="majorHAnsi" w:hAnsiTheme="majorHAnsi" w:cstheme="majorHAnsi"/>
          <w:sz w:val="16"/>
        </w:rPr>
        <w:t xml:space="preserve"> And </w:t>
      </w:r>
      <w:r w:rsidRPr="00CE11B7">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CE11B7">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CE11B7">
        <w:rPr>
          <w:rStyle w:val="StyleUnderline"/>
          <w:rFonts w:cstheme="majorHAnsi"/>
        </w:rPr>
        <w:t xml:space="preserve">Given the scientific and technological discoveries of the last two centuries, the world has never changed as fast. </w:t>
      </w:r>
      <w:r w:rsidRPr="00CE11B7">
        <w:rPr>
          <w:rFonts w:asciiTheme="majorHAnsi" w:hAnsiTheme="majorHAnsi" w:cstheme="majorHAnsi"/>
          <w:sz w:val="16"/>
        </w:rPr>
        <w:t xml:space="preserve">We shall soon have even greater powers to transform, not only our surroundings, but ourselves and our successors. </w:t>
      </w:r>
      <w:r w:rsidRPr="00CE11B7">
        <w:rPr>
          <w:rStyle w:val="StyleUnderline"/>
          <w:rFonts w:cstheme="majorHAnsi"/>
        </w:rPr>
        <w:t xml:space="preserve">If we act wisely in the next few centuries, humanity will survive its most dangerous and decisive period. </w:t>
      </w:r>
      <w:r w:rsidRPr="00CE11B7">
        <w:rPr>
          <w:rFonts w:asciiTheme="majorHAnsi" w:hAnsiTheme="majorHAnsi" w:cstheme="majorHAnsi"/>
          <w:sz w:val="16"/>
        </w:rPr>
        <w:t xml:space="preserve">Our descendants could, if necessary, go elsewhere, spreading through this galaxy…. </w:t>
      </w:r>
      <w:r w:rsidRPr="00CE11B7">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CE11B7">
        <w:rPr>
          <w:rFonts w:asciiTheme="majorHAnsi" w:hAnsiTheme="majorHAnsi" w:cstheme="majorHAnsi"/>
          <w:sz w:val="16"/>
        </w:rPr>
        <w:t>” (From chapter 36 of On What Matters)</w:t>
      </w:r>
    </w:p>
    <w:p w14:paraId="772F5D74" w14:textId="77777777" w:rsidR="002A4C31" w:rsidRPr="00976E44" w:rsidRDefault="002A4C31" w:rsidP="002A4C31">
      <w:pPr>
        <w:rPr>
          <w:u w:val="single"/>
        </w:rPr>
      </w:pPr>
    </w:p>
    <w:p w14:paraId="6F2111B7" w14:textId="77777777" w:rsidR="002A4C31" w:rsidRDefault="002A4C31" w:rsidP="002A4C31"/>
    <w:p w14:paraId="66BD7576" w14:textId="77777777" w:rsidR="002A4C31" w:rsidRPr="002A4C31" w:rsidRDefault="002A4C31" w:rsidP="002A4C31"/>
    <w:p w14:paraId="44792E01" w14:textId="7DDD869E" w:rsidR="002A4C31" w:rsidRDefault="002A4C31" w:rsidP="002A4C31">
      <w:pPr>
        <w:pStyle w:val="Heading3"/>
      </w:pPr>
      <w:r>
        <w:lastRenderedPageBreak/>
        <w:t>Plan</w:t>
      </w:r>
    </w:p>
    <w:p w14:paraId="77E6A650" w14:textId="77777777" w:rsidR="002A4C31" w:rsidRDefault="002A4C31" w:rsidP="002A4C31">
      <w:pPr>
        <w:pStyle w:val="Heading4"/>
      </w:pPr>
      <w:r>
        <w:t>Plan text: The United States of America ought to recognize an unconditional right of workers to strike.</w:t>
      </w:r>
    </w:p>
    <w:p w14:paraId="668755FA" w14:textId="77777777" w:rsidR="002A4C31" w:rsidRDefault="002A4C31" w:rsidP="002A4C31"/>
    <w:p w14:paraId="70FA4F07" w14:textId="77777777" w:rsidR="002A4C31" w:rsidRDefault="002A4C31" w:rsidP="002A4C31">
      <w:pPr>
        <w:pStyle w:val="Heading4"/>
      </w:pPr>
      <w:r>
        <w:t xml:space="preserve">Definition of </w:t>
      </w:r>
      <w:r w:rsidRPr="0026026A">
        <w:rPr>
          <w:u w:val="single"/>
        </w:rPr>
        <w:t>unconditional right to strike</w:t>
      </w:r>
      <w:r>
        <w:t>:</w:t>
      </w:r>
    </w:p>
    <w:p w14:paraId="4DB6BF5F" w14:textId="77777777" w:rsidR="002A4C31" w:rsidRDefault="002A4C31" w:rsidP="002A4C31">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2" w:history="1">
        <w:r w:rsidRPr="00540FF3">
          <w:rPr>
            <w:rStyle w:val="Hyperlink"/>
          </w:rPr>
          <w:t>https://play.google.com/store/books/details?id=7o1tA__v4xwC&amp;rdid=book-7o1tA__v4xwC&amp;rdot=1</w:t>
        </w:r>
      </w:hyperlink>
      <w:r>
        <w:t>] Justin</w:t>
      </w:r>
    </w:p>
    <w:p w14:paraId="76D874DA" w14:textId="77777777" w:rsidR="002A4C31" w:rsidRPr="0026026A" w:rsidRDefault="002A4C31" w:rsidP="002A4C31">
      <w:r>
        <w:t>**Edited for gendered language</w:t>
      </w:r>
    </w:p>
    <w:p w14:paraId="6907CB20" w14:textId="77777777" w:rsidR="002A4C31" w:rsidRDefault="002A4C31" w:rsidP="002A4C31">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B08753F" w14:textId="77777777" w:rsidR="002A4C31" w:rsidRDefault="002A4C31" w:rsidP="002A4C31"/>
    <w:p w14:paraId="3E86DDEF" w14:textId="77777777" w:rsidR="002A4C31" w:rsidRPr="002D5537" w:rsidRDefault="002A4C31" w:rsidP="002A4C31">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56FCF0F7" w14:textId="77777777" w:rsidR="002A4C31" w:rsidRPr="00D2046C" w:rsidRDefault="002A4C31" w:rsidP="002A4C31">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40B51716" w14:textId="6DD32E7C" w:rsidR="002A4C31" w:rsidRDefault="002A4C31" w:rsidP="002A4C31">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w:t>
      </w:r>
      <w:r w:rsidRPr="00C81766">
        <w:rPr>
          <w:u w:val="single"/>
        </w:rPr>
        <w:lastRenderedPageBreak/>
        <w:t xml:space="preserve">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w:t>
      </w:r>
      <w:r w:rsidRPr="00696421">
        <w:rPr>
          <w:sz w:val="16"/>
        </w:rPr>
        <w:lastRenderedPageBreak/>
        <w:t xml:space="preserve">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1A41F5B5" w14:textId="77777777" w:rsidR="002A4C31" w:rsidRPr="00696421" w:rsidRDefault="002A4C31" w:rsidP="002A4C31">
      <w:pPr>
        <w:pStyle w:val="Heading3"/>
      </w:pPr>
      <w:r>
        <w:lastRenderedPageBreak/>
        <w:t>Framework</w:t>
      </w:r>
    </w:p>
    <w:p w14:paraId="6F7BE995" w14:textId="77777777" w:rsidR="002A4C31" w:rsidRPr="00CE11B7" w:rsidRDefault="002A4C31" w:rsidP="002A4C31">
      <w:pPr>
        <w:pStyle w:val="Heading4"/>
      </w:pPr>
      <w:r w:rsidRPr="00CE11B7">
        <w:t xml:space="preserve">The standard is maximizing </w:t>
      </w:r>
      <w:r>
        <w:t>well being or hedonistic act util</w:t>
      </w:r>
      <w:r w:rsidRPr="00CE11B7">
        <w:t>. Prefer it:</w:t>
      </w:r>
    </w:p>
    <w:p w14:paraId="7FBCE83E" w14:textId="77777777" w:rsidR="002A4C31" w:rsidRPr="00CE11B7" w:rsidRDefault="002A4C31" w:rsidP="002A4C31">
      <w:pPr>
        <w:pStyle w:val="Heading4"/>
      </w:pPr>
      <w:r w:rsidRPr="00CE11B7">
        <w:t xml:space="preserve">[1] Actor specificity: util is the best for governments, which is the actor in the rez – multiple warrants: </w:t>
      </w:r>
    </w:p>
    <w:p w14:paraId="0D26A11E" w14:textId="77777777" w:rsidR="002A4C31" w:rsidRDefault="002A4C31" w:rsidP="002A4C31">
      <w:pPr>
        <w:pStyle w:val="Heading4"/>
        <w:ind w:left="720"/>
      </w:pPr>
      <w:r w:rsidRPr="00CE11B7">
        <w:t>[a] Governments must aggregate since every policy benefits some and harms others, which also means side constraints freeze action.</w:t>
      </w:r>
    </w:p>
    <w:p w14:paraId="1DFFA27D" w14:textId="77777777" w:rsidR="002A4C31" w:rsidRDefault="002A4C31" w:rsidP="002A4C31">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73095DCA" w14:textId="77777777" w:rsidR="002A4C31" w:rsidRPr="00402E94" w:rsidRDefault="002A4C31" w:rsidP="002A4C31">
      <w:pPr>
        <w:pStyle w:val="Heading4"/>
        <w:ind w:left="720"/>
      </w:pPr>
      <w:r>
        <w:t>[c] No act omission distinction – governments are responsible for everything in the public sphere and have no yes/no bills so inaction is an implicit authorization of action.</w:t>
      </w:r>
    </w:p>
    <w:p w14:paraId="495FFA0E" w14:textId="77777777" w:rsidR="002A4C31" w:rsidRDefault="002A4C31" w:rsidP="002A4C31">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xml:space="preserve">] Actor-specificity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208C5AE" w14:textId="77777777" w:rsidR="002A4C31" w:rsidRPr="00E7158A" w:rsidRDefault="002A4C31" w:rsidP="002A4C31">
      <w:pPr>
        <w:pStyle w:val="Heading4"/>
        <w:ind w:left="720"/>
        <w:rPr>
          <w:rFonts w:eastAsia="Times New Roman"/>
          <w:shd w:val="clear" w:color="auto" w:fill="FFFFFF"/>
        </w:rPr>
      </w:pPr>
      <w:r>
        <w:t xml:space="preserve">[e] </w:t>
      </w:r>
      <w:r w:rsidRPr="00C7794F">
        <w:rPr>
          <w:rFonts w:cs="Calibri"/>
        </w:rPr>
        <w:t>Evolution</w:t>
      </w:r>
      <w:r>
        <w:rPr>
          <w:rFonts w:cs="Calibri"/>
        </w:rPr>
        <w:t>ary analysis</w:t>
      </w:r>
      <w:r w:rsidRPr="00C7794F">
        <w:rPr>
          <w:rFonts w:cs="Calibri"/>
        </w:rPr>
        <w:t xml:space="preserve"> proves </w:t>
      </w:r>
      <w:r>
        <w:rPr>
          <w:rFonts w:cs="Calibri"/>
        </w:rPr>
        <w:t>only states can limit power.</w:t>
      </w:r>
    </w:p>
    <w:p w14:paraId="2594487A" w14:textId="77777777" w:rsidR="002A4C31" w:rsidRPr="00BE53CD" w:rsidRDefault="002A4C31" w:rsidP="002A4C31">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4AD46DD" w14:textId="77777777" w:rsidR="002A4C31" w:rsidRDefault="002A4C31" w:rsidP="002A4C31">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w:t>
      </w:r>
      <w:r w:rsidRPr="00C7794F">
        <w:rPr>
          <w:b/>
          <w:u w:val="single"/>
        </w:rPr>
        <w:lastRenderedPageBreak/>
        <w:t xml:space="preserve">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46847542" w14:textId="77777777" w:rsidR="002A4C31" w:rsidRPr="00E7158A" w:rsidRDefault="002A4C31" w:rsidP="002A4C31"/>
    <w:p w14:paraId="6293512C" w14:textId="77777777" w:rsidR="002A4C31" w:rsidRPr="00336E56" w:rsidRDefault="002A4C31" w:rsidP="002A4C31">
      <w:pPr>
        <w:pStyle w:val="Heading4"/>
        <w:rPr>
          <w:rFonts w:asciiTheme="majorHAnsi" w:hAnsiTheme="majorHAnsi" w:cstheme="majorHAnsi"/>
        </w:rPr>
      </w:pPr>
      <w:r>
        <w:rPr>
          <w:rFonts w:asciiTheme="majorHAnsi" w:hAnsiTheme="majorHAnsi" w:cstheme="majorHAnsi"/>
        </w:rPr>
        <w:t>2</w:t>
      </w:r>
      <w:r w:rsidRPr="00336E56">
        <w:rPr>
          <w:rFonts w:asciiTheme="majorHAnsi" w:hAnsiTheme="majorHAnsi" w:cstheme="majorHAnsi"/>
        </w:rPr>
        <w:t xml:space="preserve">] Pleasure and pain are </w:t>
      </w:r>
      <w:r w:rsidRPr="00336E56">
        <w:rPr>
          <w:rFonts w:asciiTheme="majorHAnsi" w:hAnsiTheme="majorHAnsi" w:cstheme="majorHAnsi"/>
          <w:u w:val="single"/>
        </w:rPr>
        <w:t>intrinsic value</w:t>
      </w:r>
      <w:r w:rsidRPr="00336E56">
        <w:rPr>
          <w:rFonts w:asciiTheme="majorHAnsi" w:hAnsiTheme="majorHAnsi" w:cstheme="majorHAnsi"/>
        </w:rPr>
        <w:t xml:space="preserve"> and </w:t>
      </w:r>
      <w:r w:rsidRPr="00336E56">
        <w:rPr>
          <w:rFonts w:asciiTheme="majorHAnsi" w:hAnsiTheme="majorHAnsi" w:cstheme="majorHAnsi"/>
          <w:u w:val="single"/>
        </w:rPr>
        <w:t>disvalue</w:t>
      </w:r>
      <w:r w:rsidRPr="00336E56">
        <w:rPr>
          <w:rFonts w:asciiTheme="majorHAnsi" w:hAnsiTheme="majorHAnsi" w:cstheme="majorHAnsi"/>
        </w:rPr>
        <w:t xml:space="preserve"> – everything else </w:t>
      </w:r>
      <w:r w:rsidRPr="00336E56">
        <w:rPr>
          <w:rFonts w:asciiTheme="majorHAnsi" w:hAnsiTheme="majorHAnsi" w:cstheme="majorHAnsi"/>
          <w:u w:val="single"/>
        </w:rPr>
        <w:t>regresses</w:t>
      </w:r>
      <w:r w:rsidRPr="00336E56">
        <w:rPr>
          <w:rFonts w:asciiTheme="majorHAnsi" w:hAnsiTheme="majorHAnsi" w:cstheme="majorHAnsi"/>
        </w:rPr>
        <w:t xml:space="preserve">. Evolutionary knowledge is reliable – </w:t>
      </w:r>
      <w:r w:rsidRPr="00336E56">
        <w:rPr>
          <w:rFonts w:asciiTheme="majorHAnsi" w:hAnsiTheme="majorHAnsi" w:cstheme="majorHAnsi"/>
          <w:u w:val="single"/>
        </w:rPr>
        <w:t>broad consensus</w:t>
      </w:r>
      <w:r w:rsidRPr="00336E56">
        <w:rPr>
          <w:rFonts w:asciiTheme="majorHAnsi" w:hAnsiTheme="majorHAnsi" w:cstheme="majorHAnsi"/>
        </w:rPr>
        <w:t xml:space="preserve"> and </w:t>
      </w:r>
      <w:r w:rsidRPr="00336E56">
        <w:rPr>
          <w:rFonts w:asciiTheme="majorHAnsi" w:hAnsiTheme="majorHAnsi" w:cstheme="majorHAnsi"/>
          <w:u w:val="single"/>
        </w:rPr>
        <w:t>robust neuroscience</w:t>
      </w:r>
      <w:r w:rsidRPr="00336E56">
        <w:rPr>
          <w:rFonts w:asciiTheme="majorHAnsi" w:hAnsiTheme="majorHAnsi" w:cstheme="majorHAnsi"/>
        </w:rPr>
        <w:t xml:space="preserve"> prove.</w:t>
      </w:r>
    </w:p>
    <w:p w14:paraId="489DE9EA" w14:textId="77777777" w:rsidR="002A4C31" w:rsidRPr="00336E56" w:rsidRDefault="002A4C31" w:rsidP="002A4C31">
      <w:pPr>
        <w:rPr>
          <w:rStyle w:val="Style13ptBold"/>
          <w:rFonts w:asciiTheme="majorHAnsi" w:hAnsiTheme="majorHAnsi" w:cstheme="majorHAnsi"/>
        </w:rPr>
      </w:pPr>
      <w:r w:rsidRPr="00336E56">
        <w:rPr>
          <w:rStyle w:val="Style13ptBold"/>
          <w:rFonts w:asciiTheme="majorHAnsi" w:hAnsiTheme="majorHAnsi" w:cstheme="majorHAnsi"/>
        </w:rPr>
        <w:t>Blum et al. 18</w:t>
      </w:r>
    </w:p>
    <w:p w14:paraId="6D23832E" w14:textId="77777777" w:rsidR="002A4C31" w:rsidRPr="00336E56" w:rsidRDefault="002A4C31" w:rsidP="002A4C31">
      <w:pPr>
        <w:rPr>
          <w:rFonts w:asciiTheme="majorHAnsi" w:hAnsiTheme="majorHAnsi" w:cstheme="majorHAnsi"/>
          <w:sz w:val="16"/>
          <w:szCs w:val="16"/>
        </w:rPr>
      </w:pPr>
      <w:r w:rsidRPr="00336E56">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w:t>
      </w:r>
      <w:r w:rsidRPr="00336E56">
        <w:rPr>
          <w:rFonts w:asciiTheme="majorHAnsi" w:hAnsiTheme="majorHAnsi" w:cstheme="majorHAnsi"/>
          <w:sz w:val="16"/>
          <w:szCs w:val="16"/>
        </w:rPr>
        <w:lastRenderedPageBreak/>
        <w:t xml:space="preserve">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336E56">
          <w:rPr>
            <w:rStyle w:val="Hyperlink"/>
            <w:rFonts w:asciiTheme="majorHAnsi" w:hAnsiTheme="majorHAnsi" w:cstheme="majorHAnsi"/>
            <w:sz w:val="16"/>
            <w:szCs w:val="16"/>
          </w:rPr>
          <w:t>https://www.ncbi.nlm.nih.gov/pmc/articles/PMC6446569/</w:t>
        </w:r>
      </w:hyperlink>
      <w:r w:rsidRPr="00336E56">
        <w:rPr>
          <w:rFonts w:asciiTheme="majorHAnsi" w:hAnsiTheme="majorHAnsi" w:cstheme="majorHAnsi"/>
          <w:sz w:val="16"/>
          <w:szCs w:val="16"/>
        </w:rPr>
        <w:t>, R.S.</w:t>
      </w:r>
    </w:p>
    <w:p w14:paraId="066C7F5D" w14:textId="77777777" w:rsidR="002A4C31" w:rsidRPr="00E7158A" w:rsidRDefault="002A4C31" w:rsidP="002A4C31">
      <w:pPr>
        <w:rPr>
          <w:rFonts w:asciiTheme="majorHAnsi" w:hAnsiTheme="majorHAnsi" w:cstheme="majorHAnsi"/>
          <w:sz w:val="16"/>
        </w:rPr>
      </w:pPr>
      <w:r w:rsidRPr="00336E56">
        <w:rPr>
          <w:rFonts w:asciiTheme="majorHAnsi" w:hAnsiTheme="majorHAnsi" w:cstheme="majorHAnsi"/>
          <w:b/>
          <w:bCs/>
          <w:highlight w:val="green"/>
          <w:u w:val="single"/>
        </w:rPr>
        <w:t>Pleasure</w:t>
      </w:r>
      <w:r w:rsidRPr="00336E56">
        <w:rPr>
          <w:rFonts w:asciiTheme="majorHAnsi" w:hAnsiTheme="majorHAnsi" w:cstheme="majorHAnsi"/>
          <w:u w:val="single"/>
        </w:rPr>
        <w:t xml:space="preserve"> is not only</w:t>
      </w:r>
      <w:r w:rsidRPr="00336E56">
        <w:rPr>
          <w:rFonts w:asciiTheme="majorHAnsi" w:hAnsiTheme="majorHAnsi" w:cstheme="majorHAnsi"/>
          <w:sz w:val="16"/>
        </w:rPr>
        <w:t xml:space="preserve"> one of the three </w:t>
      </w:r>
      <w:r w:rsidRPr="00336E56">
        <w:rPr>
          <w:rFonts w:asciiTheme="majorHAnsi" w:hAnsiTheme="majorHAnsi" w:cstheme="majorHAnsi"/>
          <w:u w:val="single"/>
        </w:rPr>
        <w:t>primary reward functions</w:t>
      </w:r>
      <w:r w:rsidRPr="00336E56">
        <w:rPr>
          <w:rFonts w:asciiTheme="majorHAnsi" w:hAnsiTheme="majorHAnsi" w:cstheme="majorHAnsi"/>
          <w:sz w:val="16"/>
        </w:rPr>
        <w:t xml:space="preserve"> but </w:t>
      </w:r>
      <w:r w:rsidRPr="00336E56">
        <w:rPr>
          <w:rFonts w:asciiTheme="majorHAnsi" w:hAnsiTheme="majorHAnsi" w:cstheme="majorHAnsi"/>
          <w:u w:val="single"/>
        </w:rPr>
        <w:t xml:space="preserve">it also </w:t>
      </w:r>
      <w:r w:rsidRPr="00336E56">
        <w:rPr>
          <w:rFonts w:asciiTheme="majorHAnsi" w:hAnsiTheme="majorHAnsi" w:cstheme="majorHAnsi"/>
          <w:b/>
          <w:bCs/>
          <w:highlight w:val="green"/>
          <w:u w:val="single"/>
        </w:rPr>
        <w:t>defines reward.</w:t>
      </w:r>
      <w:r w:rsidRPr="00336E56">
        <w:rPr>
          <w:rFonts w:asciiTheme="majorHAnsi" w:hAnsiTheme="majorHAnsi" w:cstheme="majorHAnsi"/>
          <w:sz w:val="16"/>
        </w:rPr>
        <w:t xml:space="preserve"> As homeostasis explains the </w:t>
      </w:r>
      <w:r w:rsidRPr="00336E56">
        <w:rPr>
          <w:rFonts w:asciiTheme="majorHAnsi" w:hAnsiTheme="majorHAnsi" w:cstheme="majorHAnsi"/>
          <w:u w:val="single"/>
        </w:rPr>
        <w:t>functions of</w:t>
      </w:r>
      <w:r w:rsidRPr="00336E56">
        <w:rPr>
          <w:rFonts w:asciiTheme="majorHAnsi" w:hAnsiTheme="majorHAnsi" w:cstheme="majorHAnsi"/>
          <w:sz w:val="16"/>
        </w:rPr>
        <w:t xml:space="preserve"> only a limited number of </w:t>
      </w:r>
      <w:r w:rsidRPr="00336E56">
        <w:rPr>
          <w:rFonts w:asciiTheme="majorHAnsi" w:hAnsiTheme="majorHAnsi" w:cstheme="majorHAnsi"/>
          <w:u w:val="single"/>
        </w:rPr>
        <w:t>rewards, the</w:t>
      </w:r>
      <w:r w:rsidRPr="00336E56">
        <w:rPr>
          <w:rFonts w:asciiTheme="majorHAnsi" w:hAnsiTheme="majorHAnsi" w:cstheme="majorHAnsi"/>
          <w:sz w:val="16"/>
        </w:rPr>
        <w:t xml:space="preserve"> principal </w:t>
      </w:r>
      <w:r w:rsidRPr="00336E56">
        <w:rPr>
          <w:rFonts w:asciiTheme="majorHAnsi" w:hAnsiTheme="majorHAnsi" w:cstheme="majorHAnsi"/>
          <w:highlight w:val="green"/>
          <w:u w:val="single"/>
        </w:rPr>
        <w:t>reason why particular stimuli</w:t>
      </w:r>
      <w:r w:rsidRPr="00336E56">
        <w:rPr>
          <w:rFonts w:asciiTheme="majorHAnsi" w:hAnsiTheme="majorHAnsi" w:cstheme="majorHAnsi"/>
          <w:u w:val="single"/>
        </w:rPr>
        <w:t xml:space="preserve">, objects, events, situations, and activities </w:t>
      </w:r>
      <w:r w:rsidRPr="00336E56">
        <w:rPr>
          <w:rFonts w:asciiTheme="majorHAnsi" w:hAnsiTheme="majorHAnsi" w:cstheme="majorHAnsi"/>
          <w:highlight w:val="green"/>
          <w:u w:val="single"/>
        </w:rPr>
        <w:t>are rewarding</w:t>
      </w:r>
      <w:r w:rsidRPr="00336E56">
        <w:rPr>
          <w:rFonts w:asciiTheme="majorHAnsi" w:hAnsiTheme="majorHAnsi" w:cstheme="majorHAnsi"/>
          <w:sz w:val="16"/>
        </w:rPr>
        <w:t xml:space="preserve"> may be </w:t>
      </w:r>
      <w:r w:rsidRPr="00336E56">
        <w:rPr>
          <w:rFonts w:asciiTheme="majorHAnsi" w:hAnsiTheme="majorHAnsi" w:cstheme="majorHAnsi"/>
          <w:highlight w:val="green"/>
          <w:u w:val="single"/>
        </w:rPr>
        <w:t>due to pleasure.</w:t>
      </w:r>
      <w:r w:rsidRPr="00336E56">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36E56">
        <w:rPr>
          <w:rFonts w:asciiTheme="majorHAnsi" w:hAnsiTheme="majorHAnsi" w:cstheme="majorHAnsi"/>
          <w:highlight w:val="green"/>
          <w:u w:val="single"/>
        </w:rPr>
        <w:t>Pleasure</w:t>
      </w:r>
      <w:r w:rsidRPr="00336E56">
        <w:rPr>
          <w:rFonts w:asciiTheme="majorHAnsi" w:hAnsiTheme="majorHAnsi" w:cstheme="majorHAnsi"/>
          <w:u w:val="single"/>
        </w:rPr>
        <w:t>, as the primary effect of rewards</w:t>
      </w:r>
      <w:r w:rsidRPr="00336E56">
        <w:rPr>
          <w:rFonts w:asciiTheme="majorHAnsi" w:hAnsiTheme="majorHAnsi" w:cstheme="majorHAnsi"/>
          <w:sz w:val="16"/>
        </w:rPr>
        <w:t xml:space="preserve">, drives the prime reward functions of learning, approach behavior, and decision making and </w:t>
      </w:r>
      <w:r w:rsidRPr="00336E56">
        <w:rPr>
          <w:rFonts w:asciiTheme="majorHAnsi" w:hAnsiTheme="majorHAnsi" w:cstheme="majorHAnsi"/>
          <w:highlight w:val="green"/>
          <w:u w:val="single"/>
        </w:rPr>
        <w:t xml:space="preserve">provides the </w:t>
      </w:r>
      <w:r w:rsidRPr="00336E56">
        <w:rPr>
          <w:rFonts w:asciiTheme="majorHAnsi" w:hAnsiTheme="majorHAnsi" w:cstheme="majorHAnsi"/>
          <w:b/>
          <w:bCs/>
          <w:highlight w:val="green"/>
          <w:u w:val="single"/>
        </w:rPr>
        <w:t>basis for hedonic theories</w:t>
      </w:r>
      <w:r w:rsidRPr="00336E56">
        <w:rPr>
          <w:rFonts w:asciiTheme="majorHAnsi" w:hAnsiTheme="majorHAnsi" w:cstheme="majorHAnsi"/>
          <w:u w:val="single"/>
        </w:rPr>
        <w:t xml:space="preserve"> of reward function. </w:t>
      </w:r>
      <w:r w:rsidRPr="00336E56">
        <w:rPr>
          <w:rFonts w:asciiTheme="majorHAnsi" w:hAnsiTheme="majorHAnsi" w:cstheme="majorHAnsi"/>
          <w:highlight w:val="green"/>
          <w:u w:val="single"/>
        </w:rPr>
        <w:t>We are attracted by</w:t>
      </w:r>
      <w:r w:rsidRPr="00336E56">
        <w:rPr>
          <w:rFonts w:asciiTheme="majorHAnsi" w:hAnsiTheme="majorHAnsi" w:cstheme="majorHAnsi"/>
          <w:sz w:val="16"/>
        </w:rPr>
        <w:t xml:space="preserve"> most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and exert intense efforts to obtain them</w:t>
      </w:r>
      <w:r w:rsidRPr="00336E56">
        <w:rPr>
          <w:rFonts w:asciiTheme="majorHAnsi" w:hAnsiTheme="majorHAnsi" w:cstheme="majorHAnsi"/>
          <w:sz w:val="16"/>
        </w:rPr>
        <w:t xml:space="preserve">, just </w:t>
      </w:r>
      <w:r w:rsidRPr="00336E56">
        <w:rPr>
          <w:rFonts w:asciiTheme="majorHAnsi" w:hAnsiTheme="majorHAnsi" w:cstheme="majorHAnsi"/>
          <w:highlight w:val="green"/>
          <w:u w:val="single"/>
        </w:rPr>
        <w:t>because they are enjoyable</w:t>
      </w:r>
      <w:r w:rsidRPr="00336E56">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36E56">
        <w:rPr>
          <w:rFonts w:asciiTheme="majorHAnsi" w:hAnsiTheme="majorHAnsi" w:cstheme="majorHAnsi"/>
          <w:u w:val="single"/>
        </w:rPr>
        <w:t>using both humans and detailed invasive brain analysis of animals has discovered some critical ways that the brain processes pleasure</w:t>
      </w:r>
      <w:r w:rsidRPr="00336E56">
        <w:rPr>
          <w:rFonts w:asciiTheme="majorHAnsi" w:hAnsiTheme="majorHAnsi" w:cstheme="majorHAnsi"/>
          <w:sz w:val="16"/>
        </w:rPr>
        <w:t xml:space="preserve"> [14]. </w:t>
      </w:r>
      <w:r w:rsidRPr="00336E56">
        <w:rPr>
          <w:rFonts w:asciiTheme="majorHAnsi" w:hAnsiTheme="majorHAnsi" w:cstheme="majorHAnsi"/>
          <w:u w:val="single"/>
        </w:rPr>
        <w:t>Pleasure as a hallmark of reward is sufficient for defining a reward</w:t>
      </w:r>
      <w:r w:rsidRPr="00336E56">
        <w:rPr>
          <w:rFonts w:asciiTheme="majorHAnsi" w:hAnsiTheme="majorHAnsi" w:cstheme="majorHAnsi"/>
          <w:sz w:val="16"/>
        </w:rPr>
        <w:t xml:space="preserve">, but it may not be necessary. </w:t>
      </w:r>
      <w:r w:rsidRPr="00336E56">
        <w:rPr>
          <w:rFonts w:asciiTheme="majorHAnsi" w:hAnsiTheme="majorHAnsi" w:cstheme="majorHAnsi"/>
          <w:u w:val="single"/>
        </w:rPr>
        <w:t>A reward may generate positive</w:t>
      </w:r>
      <w:r w:rsidRPr="00336E56">
        <w:rPr>
          <w:rFonts w:asciiTheme="majorHAnsi" w:hAnsiTheme="majorHAnsi" w:cstheme="majorHAnsi"/>
          <w:sz w:val="16"/>
        </w:rPr>
        <w:t xml:space="preserve"> learning and approach </w:t>
      </w:r>
      <w:r w:rsidRPr="00336E56">
        <w:rPr>
          <w:rFonts w:asciiTheme="majorHAnsi" w:hAnsiTheme="majorHAnsi" w:cstheme="majorHAnsi"/>
          <w:u w:val="single"/>
        </w:rPr>
        <w:t>behavior</w:t>
      </w:r>
      <w:r w:rsidRPr="00336E56">
        <w:rPr>
          <w:rFonts w:asciiTheme="majorHAnsi" w:hAnsiTheme="majorHAnsi" w:cstheme="majorHAnsi"/>
          <w:sz w:val="16"/>
        </w:rPr>
        <w:t xml:space="preserve"> simply </w:t>
      </w:r>
      <w:r w:rsidRPr="00336E56">
        <w:rPr>
          <w:rFonts w:asciiTheme="majorHAnsi" w:hAnsiTheme="majorHAnsi" w:cstheme="majorHAnsi"/>
          <w:u w:val="single"/>
        </w:rPr>
        <w:t>because it contains substances that are essential for body function.</w:t>
      </w:r>
      <w:r w:rsidRPr="00336E56">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36E56">
        <w:rPr>
          <w:rFonts w:asciiTheme="majorHAnsi" w:hAnsiTheme="majorHAnsi" w:cstheme="majorHAnsi"/>
          <w:u w:val="single"/>
        </w:rPr>
        <w:t>evolution and its basic principles found</w:t>
      </w:r>
      <w:r w:rsidRPr="00336E56">
        <w:rPr>
          <w:rFonts w:asciiTheme="majorHAnsi" w:hAnsiTheme="majorHAnsi" w:cstheme="majorHAnsi"/>
          <w:sz w:val="16"/>
        </w:rPr>
        <w:t xml:space="preserve"> various </w:t>
      </w:r>
      <w:r w:rsidRPr="00336E56">
        <w:rPr>
          <w:rFonts w:asciiTheme="majorHAnsi" w:hAnsiTheme="majorHAnsi" w:cstheme="majorHAnsi"/>
          <w:u w:val="single"/>
        </w:rPr>
        <w:t>mechanisms that steer behavior and biological development.</w:t>
      </w:r>
      <w:r w:rsidRPr="00336E56">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36E56">
        <w:rPr>
          <w:rFonts w:asciiTheme="majorHAnsi" w:hAnsiTheme="majorHAnsi" w:cstheme="majorHAnsi"/>
          <w:b/>
          <w:bCs/>
          <w:highlight w:val="green"/>
          <w:u w:val="single"/>
        </w:rPr>
        <w:t>organisms are</w:t>
      </w:r>
      <w:r w:rsidRPr="00336E56">
        <w:rPr>
          <w:rFonts w:asciiTheme="majorHAnsi" w:hAnsiTheme="majorHAnsi" w:cstheme="majorHAnsi"/>
          <w:u w:val="single"/>
        </w:rPr>
        <w:t xml:space="preserve"> the </w:t>
      </w:r>
      <w:r w:rsidRPr="00336E56">
        <w:rPr>
          <w:rFonts w:asciiTheme="majorHAnsi" w:hAnsiTheme="majorHAnsi" w:cstheme="majorHAnsi"/>
          <w:b/>
          <w:bCs/>
          <w:highlight w:val="green"/>
          <w:u w:val="single"/>
        </w:rPr>
        <w:t>result of evolutionary competition.</w:t>
      </w:r>
      <w:r w:rsidRPr="00336E56">
        <w:rPr>
          <w:rFonts w:asciiTheme="majorHAnsi" w:hAnsiTheme="majorHAnsi" w:cstheme="majorHAnsi"/>
          <w:sz w:val="16"/>
        </w:rPr>
        <w:t xml:space="preserve"> In fact, Richard </w:t>
      </w:r>
      <w:r w:rsidRPr="00336E56">
        <w:rPr>
          <w:rFonts w:asciiTheme="majorHAnsi" w:hAnsiTheme="majorHAnsi" w:cstheme="majorHAnsi"/>
          <w:u w:val="single"/>
        </w:rPr>
        <w:t>Dawkins stresses gene survival and propagation as the basic mechanism of life</w:t>
      </w:r>
      <w:r w:rsidRPr="00336E56">
        <w:rPr>
          <w:rFonts w:asciiTheme="majorHAnsi" w:hAnsiTheme="majorHAnsi" w:cstheme="majorHAnsi"/>
          <w:sz w:val="16"/>
        </w:rPr>
        <w:t xml:space="preserve"> [20]. Only genes that lead to </w:t>
      </w:r>
      <w:r w:rsidRPr="00336E56">
        <w:rPr>
          <w:rFonts w:asciiTheme="majorHAnsi" w:hAnsiTheme="majorHAnsi" w:cstheme="majorHAnsi"/>
          <w:u w:val="single"/>
        </w:rPr>
        <w:t>the fittest phenotype will make it.</w:t>
      </w:r>
      <w:r w:rsidRPr="00336E56">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36E56">
        <w:rPr>
          <w:rFonts w:asciiTheme="majorHAnsi" w:hAnsiTheme="majorHAnsi" w:cstheme="majorHAnsi"/>
          <w:u w:val="single"/>
        </w:rPr>
        <w:t xml:space="preserve">the ultimate, distal function of </w:t>
      </w:r>
      <w:r w:rsidRPr="00336E56">
        <w:rPr>
          <w:rFonts w:asciiTheme="majorHAnsi" w:hAnsiTheme="majorHAnsi" w:cstheme="majorHAnsi"/>
          <w:highlight w:val="green"/>
          <w:u w:val="single"/>
        </w:rPr>
        <w:t>rewards</w:t>
      </w:r>
      <w:r w:rsidRPr="00336E56">
        <w:rPr>
          <w:rFonts w:asciiTheme="majorHAnsi" w:hAnsiTheme="majorHAnsi" w:cstheme="majorHAnsi"/>
          <w:u w:val="single"/>
        </w:rPr>
        <w:t xml:space="preserve"> is to </w:t>
      </w:r>
      <w:r w:rsidRPr="00336E56">
        <w:rPr>
          <w:rFonts w:asciiTheme="majorHAnsi" w:hAnsiTheme="majorHAnsi" w:cstheme="majorHAnsi"/>
          <w:highlight w:val="green"/>
          <w:u w:val="single"/>
        </w:rPr>
        <w:t>increase evolutionary fitness</w:t>
      </w:r>
      <w:r w:rsidRPr="00336E56">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36E56">
        <w:rPr>
          <w:rFonts w:asciiTheme="majorHAnsi" w:hAnsiTheme="majorHAnsi" w:cstheme="majorHAnsi"/>
          <w:u w:val="single"/>
        </w:rPr>
        <w:t>Behavioral reward functions have evolved to help individuals to survive and propagate their genes</w:t>
      </w:r>
      <w:r w:rsidRPr="00336E56">
        <w:rPr>
          <w:rFonts w:asciiTheme="majorHAnsi" w:hAnsiTheme="majorHAnsi" w:cstheme="majorHAnsi"/>
          <w:sz w:val="16"/>
        </w:rPr>
        <w:t xml:space="preserve">. Apparently, </w:t>
      </w:r>
      <w:r w:rsidRPr="00336E56">
        <w:rPr>
          <w:rFonts w:asciiTheme="majorHAnsi" w:hAnsiTheme="majorHAnsi" w:cstheme="majorHAnsi"/>
          <w:u w:val="single"/>
        </w:rPr>
        <w:t>people need to live well and long enough to reproduce.</w:t>
      </w:r>
      <w:r w:rsidRPr="00336E56">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w:t>
      </w:r>
      <w:r w:rsidRPr="00336E56">
        <w:rPr>
          <w:rFonts w:asciiTheme="majorHAnsi" w:hAnsiTheme="majorHAnsi" w:cstheme="majorHAnsi"/>
          <w:sz w:val="16"/>
        </w:rPr>
        <w:lastRenderedPageBreak/>
        <w:t xml:space="preserve">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36E56">
        <w:rPr>
          <w:rFonts w:asciiTheme="majorHAnsi" w:hAnsiTheme="majorHAnsi" w:cstheme="majorHAnsi"/>
          <w:u w:val="single"/>
        </w:rPr>
        <w:t>any small edge will ultimately result in evolutionary advantage</w:t>
      </w:r>
      <w:r w:rsidRPr="00336E56">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36E56">
        <w:rPr>
          <w:rFonts w:asciiTheme="majorHAnsi" w:hAnsiTheme="majorHAnsi" w:cstheme="majorHAnsi"/>
          <w:u w:val="single"/>
        </w:rPr>
        <w:t>Thus the distal reward function in gene propagation and evolutionary fitness defines the proximal reward functions that we see</w:t>
      </w:r>
      <w:r w:rsidRPr="00336E56">
        <w:rPr>
          <w:rFonts w:asciiTheme="majorHAnsi" w:hAnsiTheme="majorHAnsi" w:cstheme="majorHAnsi"/>
          <w:sz w:val="16"/>
        </w:rPr>
        <w:t xml:space="preserve"> in everyday behavior. </w:t>
      </w:r>
      <w:r w:rsidRPr="00336E56">
        <w:rPr>
          <w:rFonts w:asciiTheme="majorHAnsi" w:hAnsiTheme="majorHAnsi" w:cstheme="majorHAnsi"/>
          <w:highlight w:val="green"/>
          <w:u w:val="single"/>
        </w:rPr>
        <w:t>That is why foods, drinks, mates, and offspring are rewarding.</w:t>
      </w:r>
      <w:r w:rsidRPr="00336E56">
        <w:rPr>
          <w:rFonts w:asciiTheme="majorHAnsi" w:hAnsiTheme="majorHAnsi" w:cstheme="majorHAnsi"/>
          <w:u w:val="single"/>
        </w:rPr>
        <w:t xml:space="preserve"> </w:t>
      </w:r>
      <w:r w:rsidRPr="00336E56">
        <w:rPr>
          <w:rFonts w:asciiTheme="majorHAnsi" w:hAnsiTheme="majorHAnsi" w:cstheme="majorHAnsi"/>
          <w:sz w:val="16"/>
        </w:rPr>
        <w:t xml:space="preserve">There have been theories linking pleasure as a required component of health benefits salutogenesis, (salugenesis). In essence, under these terms, </w:t>
      </w:r>
      <w:r w:rsidRPr="00336E56">
        <w:rPr>
          <w:rFonts w:asciiTheme="majorHAnsi" w:hAnsiTheme="majorHAnsi" w:cstheme="majorHAnsi"/>
          <w:u w:val="single"/>
        </w:rPr>
        <w:t>pleasure is described as a state or feeling of happiness and satisfaction resulting from an experience that one enjoys.</w:t>
      </w:r>
      <w:r w:rsidRPr="00336E56">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36E56">
        <w:rPr>
          <w:rFonts w:asciiTheme="majorHAnsi" w:hAnsiTheme="majorHAnsi" w:cstheme="majorHAnsi"/>
          <w:u w:val="single"/>
        </w:rPr>
        <w:t>pathways for ordinary liking and pleasure</w:t>
      </w:r>
      <w:r w:rsidRPr="00336E56">
        <w:rPr>
          <w:rFonts w:asciiTheme="majorHAnsi" w:hAnsiTheme="majorHAnsi" w:cstheme="majorHAnsi"/>
          <w:sz w:val="16"/>
        </w:rPr>
        <w:t xml:space="preserve">, which </w:t>
      </w:r>
      <w:r w:rsidRPr="00336E56">
        <w:rPr>
          <w:rFonts w:asciiTheme="majorHAnsi" w:hAnsiTheme="majorHAnsi" w:cstheme="majorHAnsi"/>
          <w:u w:val="single"/>
        </w:rPr>
        <w:t>are limited in scope</w:t>
      </w:r>
      <w:r w:rsidRPr="00336E56">
        <w:rPr>
          <w:rFonts w:asciiTheme="majorHAnsi" w:hAnsiTheme="majorHAnsi" w:cstheme="majorHAnsi"/>
          <w:sz w:val="16"/>
        </w:rPr>
        <w:t xml:space="preserve"> as described above in this commentary. However, </w:t>
      </w:r>
      <w:r w:rsidRPr="00336E56">
        <w:rPr>
          <w:rFonts w:asciiTheme="majorHAnsi" w:hAnsiTheme="majorHAnsi" w:cstheme="majorHAnsi"/>
          <w:u w:val="single"/>
        </w:rPr>
        <w:t xml:space="preserve">there are </w:t>
      </w:r>
      <w:r w:rsidRPr="00336E56">
        <w:rPr>
          <w:rFonts w:asciiTheme="majorHAnsi" w:hAnsiTheme="majorHAnsi" w:cstheme="majorHAnsi"/>
          <w:b/>
          <w:bCs/>
          <w:highlight w:val="green"/>
          <w:u w:val="single"/>
        </w:rPr>
        <w:t>many brain regions</w:t>
      </w:r>
      <w:r w:rsidRPr="00336E56">
        <w:rPr>
          <w:rFonts w:asciiTheme="majorHAnsi" w:hAnsiTheme="majorHAnsi" w:cstheme="majorHAnsi"/>
          <w:sz w:val="16"/>
        </w:rPr>
        <w:t xml:space="preserve">, often termed hot and cold spots, </w:t>
      </w:r>
      <w:r w:rsidRPr="00336E56">
        <w:rPr>
          <w:rFonts w:asciiTheme="majorHAnsi" w:hAnsiTheme="majorHAnsi" w:cstheme="majorHAnsi"/>
          <w:u w:val="single"/>
        </w:rPr>
        <w:t xml:space="preserve">that significantly </w:t>
      </w:r>
      <w:r w:rsidRPr="00336E56">
        <w:rPr>
          <w:rFonts w:asciiTheme="majorHAnsi" w:hAnsiTheme="majorHAnsi" w:cstheme="majorHAnsi"/>
          <w:b/>
          <w:bCs/>
          <w:highlight w:val="green"/>
          <w:u w:val="single"/>
        </w:rPr>
        <w:t>modulate</w:t>
      </w:r>
      <w:r w:rsidRPr="00336E56">
        <w:rPr>
          <w:rFonts w:asciiTheme="majorHAnsi" w:hAnsiTheme="majorHAnsi" w:cstheme="majorHAnsi"/>
          <w:sz w:val="16"/>
        </w:rPr>
        <w:t xml:space="preserve"> (increase or decrease) </w:t>
      </w:r>
      <w:r w:rsidRPr="00336E56">
        <w:rPr>
          <w:rFonts w:asciiTheme="majorHAnsi" w:hAnsiTheme="majorHAnsi" w:cstheme="majorHAnsi"/>
          <w:u w:val="single"/>
        </w:rPr>
        <w:t xml:space="preserve">our </w:t>
      </w:r>
      <w:r w:rsidRPr="00336E56">
        <w:rPr>
          <w:rFonts w:asciiTheme="majorHAnsi" w:hAnsiTheme="majorHAnsi" w:cstheme="majorHAnsi"/>
          <w:b/>
          <w:bCs/>
          <w:highlight w:val="green"/>
          <w:u w:val="single"/>
        </w:rPr>
        <w:t>pleasure or</w:t>
      </w:r>
      <w:r w:rsidRPr="00336E56">
        <w:rPr>
          <w:rFonts w:asciiTheme="majorHAnsi" w:hAnsiTheme="majorHAnsi" w:cstheme="majorHAnsi"/>
          <w:u w:val="single"/>
        </w:rPr>
        <w:t xml:space="preserve"> even </w:t>
      </w:r>
      <w:r w:rsidRPr="00336E56">
        <w:rPr>
          <w:rFonts w:asciiTheme="majorHAnsi" w:hAnsiTheme="majorHAnsi" w:cstheme="majorHAnsi"/>
          <w:b/>
          <w:bCs/>
          <w:highlight w:val="green"/>
          <w:u w:val="single"/>
        </w:rPr>
        <w:t>produce the opposite</w:t>
      </w:r>
      <w:r w:rsidRPr="00336E56">
        <w:rPr>
          <w:rFonts w:asciiTheme="majorHAnsi" w:hAnsiTheme="majorHAnsi" w:cstheme="majorHAnsi"/>
          <w:sz w:val="16"/>
        </w:rPr>
        <w:t xml:space="preserve"> of pleasure— that is </w:t>
      </w:r>
      <w:r w:rsidRPr="00336E56">
        <w:rPr>
          <w:rFonts w:asciiTheme="majorHAnsi" w:hAnsiTheme="majorHAnsi" w:cstheme="majorHAnsi"/>
          <w:u w:val="single"/>
        </w:rPr>
        <w:t>disgust and fear</w:t>
      </w:r>
      <w:r w:rsidRPr="00336E56">
        <w:rPr>
          <w:rFonts w:asciiTheme="majorHAnsi" w:hAnsiTheme="majorHAnsi" w:cstheme="majorHAnsi"/>
          <w:sz w:val="16"/>
        </w:rPr>
        <w:t xml:space="preserve"> [39]. </w:t>
      </w:r>
      <w:r w:rsidRPr="00336E56">
        <w:rPr>
          <w:rFonts w:asciiTheme="majorHAnsi" w:hAnsiTheme="majorHAnsi" w:cstheme="majorHAnsi"/>
          <w:u w:val="single"/>
        </w:rPr>
        <w:t>One</w:t>
      </w:r>
      <w:r w:rsidRPr="00336E56">
        <w:rPr>
          <w:rFonts w:asciiTheme="majorHAnsi" w:hAnsiTheme="majorHAnsi" w:cstheme="majorHAnsi"/>
          <w:sz w:val="16"/>
        </w:rPr>
        <w:t xml:space="preserve"> specific </w:t>
      </w:r>
      <w:r w:rsidRPr="00336E56">
        <w:rPr>
          <w:rFonts w:asciiTheme="majorHAnsi" w:hAnsiTheme="majorHAnsi" w:cstheme="majorHAnsi"/>
          <w:u w:val="single"/>
        </w:rPr>
        <w:t>region</w:t>
      </w:r>
      <w:r w:rsidRPr="00336E56">
        <w:rPr>
          <w:rFonts w:asciiTheme="majorHAnsi" w:hAnsiTheme="majorHAnsi" w:cstheme="majorHAnsi"/>
          <w:sz w:val="16"/>
        </w:rPr>
        <w:t xml:space="preserve"> of the nucleus accumbens </w:t>
      </w:r>
      <w:r w:rsidRPr="00336E56">
        <w:rPr>
          <w:rFonts w:asciiTheme="majorHAnsi" w:hAnsiTheme="majorHAnsi" w:cstheme="majorHAnsi"/>
          <w:u w:val="single"/>
        </w:rPr>
        <w:t>is organized like a computer keyboard, with particular stimulus triggers in rows</w:t>
      </w:r>
      <w:r w:rsidRPr="00336E56">
        <w:rPr>
          <w:rFonts w:asciiTheme="majorHAnsi" w:hAnsiTheme="majorHAnsi" w:cstheme="majorHAnsi"/>
          <w:sz w:val="16"/>
        </w:rPr>
        <w:t xml:space="preserve">— producing an increase and decrease of pleasure and disgust. Moreover, </w:t>
      </w:r>
      <w:r w:rsidRPr="00336E56">
        <w:rPr>
          <w:rFonts w:asciiTheme="majorHAnsi" w:hAnsiTheme="majorHAnsi" w:cstheme="majorHAnsi"/>
          <w:u w:val="single"/>
        </w:rPr>
        <w:t>the cortex has unique roles in the cognitive evaluation of our feelings of pleasure</w:t>
      </w:r>
      <w:r w:rsidRPr="00336E56">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36E56">
        <w:rPr>
          <w:rFonts w:asciiTheme="majorHAnsi" w:hAnsiTheme="majorHAnsi" w:cstheme="majorHAnsi"/>
          <w:u w:val="single"/>
        </w:rPr>
        <w:t>“</w:t>
      </w:r>
      <w:r w:rsidRPr="00336E56">
        <w:rPr>
          <w:rFonts w:asciiTheme="majorHAnsi" w:hAnsiTheme="majorHAnsi" w:cstheme="majorHAnsi"/>
          <w:highlight w:val="green"/>
          <w:u w:val="single"/>
        </w:rPr>
        <w:t>liking</w:t>
      </w:r>
      <w:r w:rsidRPr="00336E56">
        <w:rPr>
          <w:rFonts w:asciiTheme="majorHAnsi" w:hAnsiTheme="majorHAnsi" w:cstheme="majorHAnsi"/>
          <w:u w:val="single"/>
        </w:rPr>
        <w:t xml:space="preserve">” of </w:t>
      </w:r>
      <w:r w:rsidRPr="00336E56">
        <w:rPr>
          <w:rFonts w:asciiTheme="majorHAnsi" w:hAnsiTheme="majorHAnsi" w:cstheme="majorHAnsi"/>
          <w:highlight w:val="green"/>
          <w:u w:val="single"/>
        </w:rPr>
        <w:t>something</w:t>
      </w:r>
      <w:r w:rsidRPr="00336E56">
        <w:rPr>
          <w:rFonts w:asciiTheme="majorHAnsi" w:hAnsiTheme="majorHAnsi" w:cstheme="majorHAnsi"/>
          <w:u w:val="single"/>
        </w:rPr>
        <w:t xml:space="preserve">, or pure pleasure, is </w:t>
      </w:r>
      <w:r w:rsidRPr="00336E56">
        <w:rPr>
          <w:rFonts w:asciiTheme="majorHAnsi" w:hAnsiTheme="majorHAnsi" w:cstheme="majorHAnsi"/>
          <w:highlight w:val="green"/>
          <w:u w:val="single"/>
        </w:rPr>
        <w:t>represented by</w:t>
      </w:r>
      <w:r w:rsidRPr="00336E56">
        <w:rPr>
          <w:rFonts w:asciiTheme="majorHAnsi" w:hAnsiTheme="majorHAnsi" w:cstheme="majorHAnsi"/>
          <w:sz w:val="16"/>
        </w:rPr>
        <w:t xml:space="preserve"> small </w:t>
      </w:r>
      <w:r w:rsidRPr="00336E56">
        <w:rPr>
          <w:rFonts w:asciiTheme="majorHAnsi" w:hAnsiTheme="majorHAnsi" w:cstheme="majorHAnsi"/>
          <w:highlight w:val="green"/>
          <w:u w:val="single"/>
        </w:rPr>
        <w:t>regions</w:t>
      </w:r>
      <w:r w:rsidRPr="00336E56">
        <w:rPr>
          <w:rFonts w:asciiTheme="majorHAnsi" w:hAnsiTheme="majorHAnsi" w:cstheme="majorHAnsi"/>
          <w:sz w:val="16"/>
        </w:rPr>
        <w:t xml:space="preserve"> mainly </w:t>
      </w:r>
      <w:r w:rsidRPr="00336E56">
        <w:rPr>
          <w:rFonts w:asciiTheme="majorHAnsi" w:hAnsiTheme="majorHAnsi" w:cstheme="majorHAnsi"/>
          <w:highlight w:val="green"/>
          <w:u w:val="single"/>
        </w:rPr>
        <w:t>in the limbic system</w:t>
      </w:r>
      <w:r w:rsidRPr="00336E56">
        <w:rPr>
          <w:rFonts w:asciiTheme="majorHAnsi" w:hAnsiTheme="majorHAnsi" w:cstheme="majorHAnsi"/>
          <w:sz w:val="16"/>
        </w:rPr>
        <w:t xml:space="preserve"> (old reptilian part of the brain). These may be </w:t>
      </w:r>
      <w:r w:rsidRPr="00336E56">
        <w:rPr>
          <w:rFonts w:asciiTheme="majorHAnsi" w:hAnsiTheme="majorHAnsi" w:cstheme="majorHAnsi"/>
          <w:u w:val="single"/>
        </w:rPr>
        <w:t>part of larger neural circuits.</w:t>
      </w:r>
      <w:r w:rsidRPr="00336E56">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w:t>
      </w:r>
      <w:r w:rsidRPr="00336E56">
        <w:rPr>
          <w:rFonts w:asciiTheme="majorHAnsi" w:hAnsiTheme="majorHAnsi" w:cstheme="majorHAnsi"/>
          <w:sz w:val="16"/>
        </w:rPr>
        <w:lastRenderedPageBreak/>
        <w:t xml:space="preserve">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36E56">
        <w:rPr>
          <w:rFonts w:asciiTheme="majorHAnsi" w:hAnsiTheme="majorHAnsi" w:cstheme="majorHAnsi"/>
          <w:u w:val="single"/>
        </w:rPr>
        <w:t>Sousa et al.</w:t>
      </w:r>
      <w:r w:rsidRPr="00336E56">
        <w:rPr>
          <w:rFonts w:asciiTheme="majorHAnsi" w:hAnsiTheme="majorHAnsi" w:cstheme="majorHAnsi"/>
          <w:sz w:val="16"/>
        </w:rPr>
        <w:t xml:space="preserve"> [50] small case </w:t>
      </w:r>
      <w:r w:rsidRPr="00336E56">
        <w:rPr>
          <w:rFonts w:asciiTheme="majorHAnsi" w:hAnsiTheme="majorHAnsi" w:cstheme="majorHAnsi"/>
          <w:u w:val="single"/>
        </w:rPr>
        <w:t xml:space="preserve">found various </w:t>
      </w:r>
      <w:r w:rsidRPr="00336E56">
        <w:rPr>
          <w:rFonts w:asciiTheme="majorHAnsi" w:hAnsiTheme="majorHAnsi" w:cstheme="majorHAnsi"/>
          <w:highlight w:val="green"/>
          <w:u w:val="single"/>
        </w:rPr>
        <w:t>differentially expressed genes</w:t>
      </w:r>
      <w:r w:rsidRPr="00336E56">
        <w:rPr>
          <w:rFonts w:asciiTheme="majorHAnsi" w:hAnsiTheme="majorHAnsi" w:cstheme="majorHAnsi"/>
          <w:u w:val="single"/>
        </w:rPr>
        <w:t xml:space="preserve">, to </w:t>
      </w:r>
      <w:r w:rsidRPr="00336E56">
        <w:rPr>
          <w:rFonts w:asciiTheme="majorHAnsi" w:hAnsiTheme="majorHAnsi" w:cstheme="majorHAnsi"/>
          <w:highlight w:val="green"/>
          <w:u w:val="single"/>
        </w:rPr>
        <w:t>associate with pleasure</w:t>
      </w:r>
      <w:r w:rsidRPr="00336E56">
        <w:rPr>
          <w:rFonts w:asciiTheme="majorHAnsi" w:hAnsiTheme="majorHAnsi" w:cstheme="majorHAnsi"/>
          <w:u w:val="single"/>
        </w:rPr>
        <w:t xml:space="preserve"> related </w:t>
      </w:r>
      <w:r w:rsidRPr="00336E56">
        <w:rPr>
          <w:rFonts w:asciiTheme="majorHAnsi" w:hAnsiTheme="majorHAnsi" w:cstheme="majorHAnsi"/>
          <w:highlight w:val="green"/>
          <w:u w:val="single"/>
        </w:rPr>
        <w:t>systems.</w:t>
      </w:r>
      <w:r w:rsidRPr="00336E56">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36E56">
        <w:rPr>
          <w:rFonts w:asciiTheme="majorHAnsi" w:hAnsiTheme="majorHAnsi" w:cstheme="majorHAnsi"/>
          <w:highlight w:val="green"/>
          <w:u w:val="single"/>
        </w:rPr>
        <w:t>researchers examined</w:t>
      </w:r>
      <w:r w:rsidRPr="00336E56">
        <w:rPr>
          <w:rFonts w:asciiTheme="majorHAnsi" w:hAnsiTheme="majorHAnsi" w:cstheme="majorHAnsi"/>
          <w:u w:val="single"/>
        </w:rPr>
        <w:t xml:space="preserve"> 247 specimens of </w:t>
      </w:r>
      <w:r w:rsidRPr="00336E56">
        <w:rPr>
          <w:rFonts w:asciiTheme="majorHAnsi" w:hAnsiTheme="majorHAnsi" w:cstheme="majorHAnsi"/>
          <w:highlight w:val="green"/>
          <w:u w:val="single"/>
        </w:rPr>
        <w:t>neural tissue</w:t>
      </w:r>
      <w:r w:rsidRPr="00336E56">
        <w:rPr>
          <w:rFonts w:asciiTheme="majorHAnsi" w:hAnsiTheme="majorHAnsi" w:cstheme="majorHAnsi"/>
          <w:u w:val="single"/>
        </w:rPr>
        <w:t xml:space="preserve"> from six humans, five chimpanzees, and five macaque monkeys.</w:t>
      </w:r>
      <w:r w:rsidRPr="00336E56">
        <w:rPr>
          <w:rFonts w:asciiTheme="majorHAnsi" w:hAnsiTheme="majorHAnsi" w:cstheme="majorHAnsi"/>
          <w:sz w:val="16"/>
        </w:rPr>
        <w:t xml:space="preserve"> Moreover, these </w:t>
      </w:r>
      <w:r w:rsidRPr="00336E56">
        <w:rPr>
          <w:rFonts w:asciiTheme="majorHAnsi" w:hAnsiTheme="majorHAnsi" w:cstheme="majorHAnsi"/>
          <w:u w:val="single"/>
        </w:rPr>
        <w:t>investigators analyzed which genes were turned on or off in 16 regions of the brain.</w:t>
      </w:r>
      <w:r w:rsidRPr="00336E56">
        <w:rPr>
          <w:rFonts w:asciiTheme="majorHAnsi" w:hAnsiTheme="majorHAnsi" w:cstheme="majorHAnsi"/>
          <w:sz w:val="16"/>
        </w:rPr>
        <w:t xml:space="preserve"> While </w:t>
      </w:r>
      <w:r w:rsidRPr="00336E56">
        <w:rPr>
          <w:rFonts w:asciiTheme="majorHAnsi" w:hAnsiTheme="majorHAnsi" w:cstheme="majorHAnsi"/>
          <w:u w:val="single"/>
        </w:rPr>
        <w:t xml:space="preserve">the differences among species were subtle, </w:t>
      </w:r>
      <w:r w:rsidRPr="00336E56">
        <w:rPr>
          <w:rFonts w:asciiTheme="majorHAnsi" w:hAnsiTheme="majorHAnsi" w:cstheme="majorHAnsi"/>
          <w:b/>
          <w:bCs/>
          <w:highlight w:val="green"/>
          <w:u w:val="single"/>
        </w:rPr>
        <w:t>there was</w:t>
      </w:r>
      <w:r w:rsidRPr="00336E56">
        <w:rPr>
          <w:rFonts w:asciiTheme="majorHAnsi" w:hAnsiTheme="majorHAnsi" w:cstheme="majorHAnsi"/>
          <w:u w:val="single"/>
        </w:rPr>
        <w:t xml:space="preserve"> a </w:t>
      </w:r>
      <w:r w:rsidRPr="00336E56">
        <w:rPr>
          <w:rFonts w:asciiTheme="majorHAnsi" w:hAnsiTheme="majorHAnsi" w:cstheme="majorHAnsi"/>
          <w:b/>
          <w:bCs/>
          <w:highlight w:val="green"/>
          <w:u w:val="single"/>
        </w:rPr>
        <w:t>remarkable contrast in</w:t>
      </w:r>
      <w:r w:rsidRPr="00336E56">
        <w:rPr>
          <w:rFonts w:asciiTheme="majorHAnsi" w:hAnsiTheme="majorHAnsi" w:cstheme="majorHAnsi"/>
          <w:u w:val="single"/>
        </w:rPr>
        <w:t xml:space="preserve"> the</w:t>
      </w:r>
      <w:r w:rsidRPr="00336E56">
        <w:rPr>
          <w:rFonts w:asciiTheme="majorHAnsi" w:hAnsiTheme="majorHAnsi" w:cstheme="majorHAnsi"/>
          <w:b/>
          <w:bCs/>
          <w:u w:val="single"/>
        </w:rPr>
        <w:t xml:space="preserve"> </w:t>
      </w:r>
      <w:r w:rsidRPr="00336E56">
        <w:rPr>
          <w:rFonts w:asciiTheme="majorHAnsi" w:hAnsiTheme="majorHAnsi" w:cstheme="majorHAnsi"/>
          <w:b/>
          <w:bCs/>
          <w:highlight w:val="green"/>
          <w:u w:val="single"/>
        </w:rPr>
        <w:t>neocortices</w:t>
      </w:r>
      <w:r w:rsidRPr="00336E56">
        <w:rPr>
          <w:rFonts w:asciiTheme="majorHAnsi" w:hAnsiTheme="majorHAnsi" w:cstheme="majorHAnsi"/>
          <w:sz w:val="16"/>
        </w:rPr>
        <w:t xml:space="preserve">, specifically </w:t>
      </w:r>
      <w:r w:rsidRPr="00336E56">
        <w:rPr>
          <w:rFonts w:asciiTheme="majorHAnsi" w:hAnsiTheme="majorHAnsi" w:cstheme="majorHAnsi"/>
          <w:u w:val="single"/>
        </w:rPr>
        <w:t xml:space="preserve">in an </w:t>
      </w:r>
      <w:r w:rsidRPr="00336E56">
        <w:rPr>
          <w:rFonts w:asciiTheme="majorHAnsi" w:hAnsiTheme="majorHAnsi" w:cstheme="majorHAnsi"/>
          <w:highlight w:val="green"/>
          <w:u w:val="single"/>
        </w:rPr>
        <w:t>area of the brain</w:t>
      </w:r>
      <w:r w:rsidRPr="00336E56">
        <w:rPr>
          <w:rFonts w:asciiTheme="majorHAnsi" w:hAnsiTheme="majorHAnsi" w:cstheme="majorHAnsi"/>
          <w:u w:val="single"/>
        </w:rPr>
        <w:t xml:space="preserve"> that is much </w:t>
      </w:r>
      <w:r w:rsidRPr="00336E56">
        <w:rPr>
          <w:rFonts w:asciiTheme="majorHAnsi" w:hAnsiTheme="majorHAnsi" w:cstheme="majorHAnsi"/>
          <w:highlight w:val="green"/>
          <w:u w:val="single"/>
        </w:rPr>
        <w:t>more developed in humans</w:t>
      </w:r>
      <w:r w:rsidRPr="00336E56">
        <w:rPr>
          <w:rFonts w:asciiTheme="majorHAnsi" w:hAnsiTheme="majorHAnsi" w:cstheme="majorHAnsi"/>
          <w:u w:val="single"/>
        </w:rPr>
        <w:t xml:space="preserve"> than in chimpanzees.</w:t>
      </w:r>
      <w:r w:rsidRPr="00336E56">
        <w:rPr>
          <w:rFonts w:asciiTheme="majorHAnsi" w:hAnsiTheme="majorHAnsi" w:cstheme="majorHAnsi"/>
          <w:sz w:val="16"/>
        </w:rPr>
        <w:t xml:space="preserve"> In fact, these researchers found that a gene called </w:t>
      </w:r>
      <w:r w:rsidRPr="00336E56">
        <w:rPr>
          <w:rFonts w:asciiTheme="majorHAnsi" w:hAnsiTheme="majorHAnsi" w:cstheme="majorHAnsi"/>
          <w:u w:val="single"/>
        </w:rPr>
        <w:t>tyrosine hydroxylase (</w:t>
      </w:r>
      <w:r w:rsidRPr="00336E56">
        <w:rPr>
          <w:rFonts w:asciiTheme="majorHAnsi" w:hAnsiTheme="majorHAnsi" w:cstheme="majorHAnsi"/>
          <w:highlight w:val="green"/>
          <w:u w:val="single"/>
        </w:rPr>
        <w:t>TH</w:t>
      </w:r>
      <w:r w:rsidRPr="00336E56">
        <w:rPr>
          <w:rFonts w:asciiTheme="majorHAnsi" w:hAnsiTheme="majorHAnsi" w:cstheme="majorHAnsi"/>
          <w:u w:val="single"/>
        </w:rPr>
        <w:t xml:space="preserve">) for the enzyme, </w:t>
      </w:r>
      <w:r w:rsidRPr="00336E56">
        <w:rPr>
          <w:rFonts w:asciiTheme="majorHAnsi" w:hAnsiTheme="majorHAnsi" w:cstheme="majorHAnsi"/>
          <w:highlight w:val="green"/>
          <w:u w:val="single"/>
        </w:rPr>
        <w:t>responsible for</w:t>
      </w:r>
      <w:r w:rsidRPr="00336E56">
        <w:rPr>
          <w:rFonts w:asciiTheme="majorHAnsi" w:hAnsiTheme="majorHAnsi" w:cstheme="majorHAnsi"/>
          <w:u w:val="single"/>
        </w:rPr>
        <w:t xml:space="preserve"> the </w:t>
      </w:r>
      <w:r w:rsidRPr="00336E56">
        <w:rPr>
          <w:rFonts w:asciiTheme="majorHAnsi" w:hAnsiTheme="majorHAnsi" w:cstheme="majorHAnsi"/>
          <w:highlight w:val="green"/>
          <w:u w:val="single"/>
        </w:rPr>
        <w:t>production of dopamine</w:t>
      </w:r>
      <w:r w:rsidRPr="00336E56">
        <w:rPr>
          <w:rFonts w:asciiTheme="majorHAnsi" w:hAnsiTheme="majorHAnsi" w:cstheme="majorHAnsi"/>
          <w:sz w:val="16"/>
        </w:rPr>
        <w:t xml:space="preserve">, was </w:t>
      </w:r>
      <w:r w:rsidRPr="00336E56">
        <w:rPr>
          <w:rFonts w:asciiTheme="majorHAnsi" w:hAnsiTheme="majorHAnsi" w:cstheme="majorHAnsi"/>
          <w:u w:val="single"/>
        </w:rPr>
        <w:t>expressed in the neocortex of humans, but not chimpanzees.</w:t>
      </w:r>
      <w:r w:rsidRPr="00336E56">
        <w:rPr>
          <w:rFonts w:asciiTheme="majorHAnsi" w:hAnsiTheme="majorHAnsi" w:cstheme="majorHAnsi"/>
          <w:sz w:val="16"/>
        </w:rPr>
        <w:t xml:space="preserve"> As discussed earlier, </w:t>
      </w:r>
      <w:r w:rsidRPr="00336E56">
        <w:rPr>
          <w:rFonts w:asciiTheme="majorHAnsi" w:hAnsiTheme="majorHAnsi" w:cstheme="majorHAnsi"/>
          <w:u w:val="single"/>
        </w:rPr>
        <w:t>dopamine is</w:t>
      </w:r>
      <w:r w:rsidRPr="00336E56">
        <w:rPr>
          <w:rFonts w:asciiTheme="majorHAnsi" w:hAnsiTheme="majorHAnsi" w:cstheme="majorHAnsi"/>
          <w:sz w:val="16"/>
        </w:rPr>
        <w:t xml:space="preserve"> best </w:t>
      </w:r>
      <w:r w:rsidRPr="00336E56">
        <w:rPr>
          <w:rFonts w:asciiTheme="majorHAnsi" w:hAnsiTheme="majorHAnsi" w:cstheme="majorHAnsi"/>
          <w:u w:val="single"/>
        </w:rPr>
        <w:t>known for its</w:t>
      </w:r>
      <w:r w:rsidRPr="00336E56">
        <w:rPr>
          <w:rFonts w:asciiTheme="majorHAnsi" w:hAnsiTheme="majorHAnsi" w:cstheme="majorHAnsi"/>
          <w:sz w:val="16"/>
        </w:rPr>
        <w:t xml:space="preserve"> essential </w:t>
      </w:r>
      <w:r w:rsidRPr="00336E56">
        <w:rPr>
          <w:rFonts w:asciiTheme="majorHAnsi" w:hAnsiTheme="majorHAnsi" w:cstheme="majorHAnsi"/>
          <w:u w:val="single"/>
        </w:rPr>
        <w:t>role within the brain’s reward system; the</w:t>
      </w:r>
      <w:r w:rsidRPr="00336E56">
        <w:rPr>
          <w:rFonts w:asciiTheme="majorHAnsi" w:hAnsiTheme="majorHAnsi" w:cstheme="majorHAnsi"/>
          <w:sz w:val="16"/>
        </w:rPr>
        <w:t xml:space="preserve"> very </w:t>
      </w:r>
      <w:r w:rsidRPr="00336E56">
        <w:rPr>
          <w:rFonts w:asciiTheme="majorHAnsi" w:hAnsiTheme="majorHAnsi" w:cstheme="majorHAnsi"/>
          <w:u w:val="single"/>
        </w:rPr>
        <w:t>system that responds to everything from sex, to gambling, to food, and to addictive drugs.</w:t>
      </w:r>
      <w:r w:rsidRPr="00336E56">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36E56">
        <w:rPr>
          <w:rFonts w:asciiTheme="majorHAnsi" w:hAnsiTheme="majorHAnsi" w:cstheme="majorHAnsi"/>
          <w:highlight w:val="green"/>
          <w:u w:val="single"/>
        </w:rPr>
        <w:t>dopamine plays</w:t>
      </w:r>
      <w:r w:rsidRPr="00336E56">
        <w:rPr>
          <w:rFonts w:asciiTheme="majorHAnsi" w:hAnsiTheme="majorHAnsi" w:cstheme="majorHAnsi"/>
          <w:u w:val="single"/>
        </w:rPr>
        <w:t xml:space="preserve"> a substantial </w:t>
      </w:r>
      <w:r w:rsidRPr="00336E56">
        <w:rPr>
          <w:rFonts w:asciiTheme="majorHAnsi" w:hAnsiTheme="majorHAnsi" w:cstheme="majorHAnsi"/>
          <w:highlight w:val="green"/>
          <w:u w:val="single"/>
        </w:rPr>
        <w:t>role in</w:t>
      </w:r>
      <w:r w:rsidRPr="00336E56">
        <w:rPr>
          <w:rFonts w:asciiTheme="majorHAnsi" w:hAnsiTheme="majorHAnsi" w:cstheme="majorHAnsi"/>
          <w:u w:val="single"/>
        </w:rPr>
        <w:t xml:space="preserve"> humans’ </w:t>
      </w:r>
      <w:r w:rsidRPr="00336E56">
        <w:rPr>
          <w:rFonts w:asciiTheme="majorHAnsi" w:hAnsiTheme="majorHAnsi" w:cstheme="majorHAnsi"/>
          <w:highlight w:val="green"/>
          <w:u w:val="single"/>
        </w:rPr>
        <w:t>ability to pursue</w:t>
      </w:r>
      <w:r w:rsidRPr="00336E56">
        <w:rPr>
          <w:rFonts w:asciiTheme="majorHAnsi" w:hAnsiTheme="majorHAnsi" w:cstheme="majorHAnsi"/>
          <w:u w:val="single"/>
        </w:rPr>
        <w:t xml:space="preserve"> various </w:t>
      </w:r>
      <w:r w:rsidRPr="00336E56">
        <w:rPr>
          <w:rFonts w:asciiTheme="majorHAnsi" w:hAnsiTheme="majorHAnsi" w:cstheme="majorHAnsi"/>
          <w:highlight w:val="green"/>
          <w:u w:val="single"/>
        </w:rPr>
        <w:t>rewards that are</w:t>
      </w:r>
      <w:r w:rsidRPr="00336E56">
        <w:rPr>
          <w:rFonts w:asciiTheme="majorHAnsi" w:hAnsiTheme="majorHAnsi" w:cstheme="majorHAnsi"/>
          <w:u w:val="single"/>
        </w:rPr>
        <w:t xml:space="preserve"> perhaps months or even </w:t>
      </w:r>
      <w:r w:rsidRPr="00336E56">
        <w:rPr>
          <w:rFonts w:asciiTheme="majorHAnsi" w:hAnsiTheme="majorHAnsi" w:cstheme="majorHAnsi"/>
          <w:highlight w:val="green"/>
          <w:u w:val="single"/>
        </w:rPr>
        <w:t>years away</w:t>
      </w:r>
      <w:r w:rsidRPr="00336E56">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36E56">
        <w:rPr>
          <w:rFonts w:asciiTheme="majorHAnsi" w:hAnsiTheme="majorHAnsi" w:cstheme="majorHAnsi"/>
          <w:u w:val="single"/>
        </w:rPr>
        <w:lastRenderedPageBreak/>
        <w:t>This may explain what often motivates people to work for things that have no apparent short-term benefit</w:t>
      </w:r>
      <w:r w:rsidRPr="00336E56">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B5ECBCF" w14:textId="77777777" w:rsidR="002A4C31" w:rsidRDefault="002A4C31" w:rsidP="002A4C31">
      <w:pPr>
        <w:pStyle w:val="Heading3"/>
      </w:pPr>
      <w:r>
        <w:lastRenderedPageBreak/>
        <w:t>UV</w:t>
      </w:r>
    </w:p>
    <w:p w14:paraId="4EBD8071" w14:textId="77777777" w:rsidR="002A4C31" w:rsidRPr="00E7158A" w:rsidRDefault="002A4C31" w:rsidP="002A4C31">
      <w:pPr>
        <w:pStyle w:val="Heading4"/>
      </w:pPr>
      <w:r>
        <w:rPr>
          <w:rFonts w:cs="Calibri"/>
          <w:color w:val="000000" w:themeColor="text1"/>
        </w:rPr>
        <w:t xml:space="preserve">[1] </w:t>
      </w:r>
      <w:r w:rsidRPr="008E4C26">
        <w:rPr>
          <w:rFonts w:cs="Calibri"/>
          <w:color w:val="000000" w:themeColor="text1"/>
        </w:rPr>
        <w:t>Aff gets 1AR theory –</w:t>
      </w:r>
      <w:r>
        <w:rPr>
          <w:rFonts w:cs="Calibri"/>
          <w:color w:val="000000" w:themeColor="text1"/>
        </w:rPr>
        <w:t xml:space="preserve"> key to check infinite abuse –its drop the debater, competing interps and </w:t>
      </w:r>
      <w:r w:rsidRPr="008E4C26">
        <w:rPr>
          <w:rFonts w:cs="Calibri"/>
          <w:color w:val="000000" w:themeColor="text1"/>
        </w:rPr>
        <w:t xml:space="preserve">the highest layer  – 1ARs too short to </w:t>
      </w:r>
      <w:r>
        <w:rPr>
          <w:rFonts w:cs="Calibri"/>
          <w:color w:val="000000" w:themeColor="text1"/>
        </w:rPr>
        <w:t>make up for the time tradeoff. N</w:t>
      </w:r>
      <w:r w:rsidRPr="008E4C26">
        <w:rPr>
          <w:rFonts w:cs="Calibri"/>
          <w:color w:val="000000" w:themeColor="text1"/>
        </w:rPr>
        <w:t>o</w:t>
      </w:r>
      <w:r>
        <w:rPr>
          <w:rFonts w:cs="Calibri"/>
          <w:color w:val="000000" w:themeColor="text1"/>
        </w:rPr>
        <w:t xml:space="preserve"> RVI or new paradigm issues </w:t>
      </w:r>
      <w:r w:rsidRPr="008E4C26">
        <w:rPr>
          <w:rFonts w:cs="Calibri"/>
          <w:color w:val="000000" w:themeColor="text1"/>
        </w:rPr>
        <w:t>because you have 6 minutes to go for them whereas I only have a 3-minute 2AR to respond so I get crushed on time skew</w:t>
      </w:r>
      <w:r>
        <w:rPr>
          <w:rFonts w:cs="Calibri"/>
          <w:color w:val="000000" w:themeColor="text1"/>
        </w:rPr>
        <w:t xml:space="preserve">. </w:t>
      </w:r>
    </w:p>
    <w:p w14:paraId="56F54A63" w14:textId="77777777" w:rsidR="002A4C31" w:rsidRPr="00CE11B7" w:rsidRDefault="002A4C31" w:rsidP="002A4C31">
      <w:pPr>
        <w:pStyle w:val="Heading4"/>
      </w:pPr>
      <w:r>
        <w:t>2</w:t>
      </w:r>
      <w:r w:rsidRPr="00CE11B7">
        <w:t>]</w:t>
      </w:r>
      <w:r>
        <w:t xml:space="preserve"> The Aff is a </w:t>
      </w:r>
      <w:r w:rsidRPr="00C81627">
        <w:rPr>
          <w:u w:val="single"/>
        </w:rPr>
        <w:t>radical</w:t>
      </w:r>
      <w:r>
        <w:t xml:space="preserve"> prerequisite –</w:t>
      </w:r>
      <w:r w:rsidRPr="00CE11B7">
        <w:t xml:space="preserve"> </w:t>
      </w:r>
      <w:r>
        <w:t>s</w:t>
      </w:r>
      <w:r w:rsidRPr="00CE11B7">
        <w:t xml:space="preserve">peaking the language of power </w:t>
      </w:r>
      <w:r w:rsidRPr="00CE11B7">
        <w:rPr>
          <w:u w:val="single"/>
        </w:rPr>
        <w:t>redirects</w:t>
      </w:r>
      <w:r w:rsidRPr="00CE11B7">
        <w:t xml:space="preserve"> state policy against itself</w:t>
      </w:r>
      <w:r>
        <w:t>.</w:t>
      </w:r>
    </w:p>
    <w:p w14:paraId="1B33A1EB" w14:textId="77777777" w:rsidR="002A4C31" w:rsidRPr="00CE11B7" w:rsidRDefault="002A4C31" w:rsidP="002A4C31">
      <w:pPr>
        <w:rPr>
          <w:rStyle w:val="Style13ptBold"/>
          <w:rFonts w:asciiTheme="majorHAnsi" w:hAnsiTheme="majorHAnsi" w:cstheme="majorHAnsi"/>
          <w:b w:val="0"/>
          <w:sz w:val="16"/>
          <w:szCs w:val="16"/>
        </w:rPr>
      </w:pPr>
      <w:r w:rsidRPr="00D655BE">
        <w:rPr>
          <w:rStyle w:val="Style13ptBold"/>
          <w:rFonts w:asciiTheme="majorHAnsi" w:hAnsiTheme="majorHAnsi" w:cstheme="majorHAnsi"/>
          <w:sz w:val="28"/>
          <w:szCs w:val="28"/>
        </w:rPr>
        <w:t>DeLeon 12</w:t>
      </w:r>
      <w:r w:rsidRPr="00CE11B7">
        <w:rPr>
          <w:rStyle w:val="Style13ptBold"/>
          <w:rFonts w:asciiTheme="majorHAnsi" w:hAnsiTheme="majorHAnsi" w:cstheme="majorHAnsi"/>
        </w:rPr>
        <w:t xml:space="preserve"> </w:t>
      </w:r>
      <w:r w:rsidRPr="00CE11B7">
        <w:rPr>
          <w:rStyle w:val="Style13ptBold"/>
          <w:rFonts w:asciiTheme="majorHAnsi" w:hAnsiTheme="majorHAnsi" w:cstheme="majorHAnsi"/>
          <w:b w:val="0"/>
          <w:sz w:val="16"/>
          <w:szCs w:val="16"/>
        </w:rPr>
        <w:t xml:space="preserve">(Associate Professor &amp; Assistant Dean for Curriculum and Programming Educational Leadership and Policy Studies @ UTSA (Abraham P, “Chapter 17: Against the Grain of the Status Quo: Anarchism behind Enemy Lines,” in Anarchist pedagogies : collective actions, theories, and critical reflections on education, edited by Robert H. Haworth, Published: Oakland, CA : PM Press, ©2012, p. 312-15) </w:t>
      </w:r>
    </w:p>
    <w:p w14:paraId="26D761B4" w14:textId="77777777" w:rsidR="002A4C31" w:rsidRPr="00CE11B7" w:rsidRDefault="002A4C31" w:rsidP="002A4C31">
      <w:pPr>
        <w:rPr>
          <w:rFonts w:asciiTheme="majorHAnsi" w:hAnsiTheme="majorHAnsi" w:cstheme="majorHAnsi"/>
          <w:sz w:val="8"/>
        </w:rPr>
      </w:pPr>
      <w:r w:rsidRPr="00CE11B7">
        <w:rPr>
          <w:rFonts w:asciiTheme="majorHAnsi" w:hAnsiTheme="majorHAnsi" w:cstheme="majorHAnsi"/>
          <w:sz w:val="8"/>
        </w:rPr>
        <w:t xml:space="preserve">Infiltration: a word that may evoke a host of thoughts and fantasies from soldiers operating </w:t>
      </w:r>
      <w:r w:rsidRPr="006B7ACA">
        <w:rPr>
          <w:rFonts w:asciiTheme="majorHAnsi" w:hAnsiTheme="majorHAnsi" w:cstheme="majorHAnsi"/>
          <w:sz w:val="8"/>
        </w:rPr>
        <w:t xml:space="preserve">behind enemy lines, police informants gaining access to criminal organizations, or to scenarios of radicals inserting themselves into corporations or research labs. Whatever the scenario, </w:t>
      </w:r>
      <w:r w:rsidRPr="006B7ACA">
        <w:rPr>
          <w:rStyle w:val="Emphasis"/>
          <w:rFonts w:asciiTheme="majorHAnsi" w:hAnsiTheme="majorHAnsi" w:cstheme="majorHAnsi"/>
        </w:rPr>
        <w:t>infiltration can be tactic</w:t>
      </w:r>
      <w:r w:rsidRPr="006B7ACA">
        <w:rPr>
          <w:rFonts w:asciiTheme="majorHAnsi" w:hAnsiTheme="majorHAnsi" w:cstheme="majorHAnsi"/>
          <w:sz w:val="8"/>
        </w:rPr>
        <w:t xml:space="preserve"> that anarchists pursue </w:t>
      </w:r>
      <w:r w:rsidRPr="006B7ACA">
        <w:rPr>
          <w:rStyle w:val="Emphasis"/>
          <w:rFonts w:asciiTheme="majorHAnsi" w:hAnsiTheme="majorHAnsi" w:cstheme="majorHAnsi"/>
        </w:rPr>
        <w:t>when thinking about operating within current institutional realities</w:t>
      </w:r>
      <w:r w:rsidRPr="006B7ACA">
        <w:rPr>
          <w:rFonts w:asciiTheme="majorHAnsi" w:hAnsiTheme="majorHAnsi" w:cstheme="majorHAnsi"/>
          <w:sz w:val="8"/>
        </w:rPr>
        <w:t>, especially if interested in teaching in public schools. Although this claim is entangled within complex relationships of power and privilege, struggle arises wherever domination coalesces, especially within</w:t>
      </w:r>
      <w:r w:rsidRPr="00CE11B7">
        <w:rPr>
          <w:rFonts w:asciiTheme="majorHAnsi" w:hAnsiTheme="majorHAnsi" w:cstheme="majorHAnsi"/>
          <w:sz w:val="8"/>
        </w:rPr>
        <w:t xml:space="preserve"> institutional structures and settings (Sharp, Routledge, Philo &amp; Paddison, 2000). Power conjures, “the threadings, knottings and weavings” of social relationships through a intertwining of the social, political, moral, educational, and historical realities of a given society. In this way, power is “crucially and unavoidably spun out across and through the material spaces of the world” (Sharp, et al., 2000, p. 22). This chapter thus looks to situate itself and build radical pedagogy within the threads and knots of contemporary relationships of power; inbetween what Holloway (2010) has called the “cracks” of capitalism, trying to “desperately find . . . faults beneath the surface, or to create cracks by banging the walls” (p. 8). </w:t>
      </w:r>
      <w:r w:rsidRPr="00CE11B7">
        <w:rPr>
          <w:rStyle w:val="Emphasis"/>
          <w:rFonts w:asciiTheme="majorHAnsi" w:hAnsiTheme="majorHAnsi" w:cstheme="majorHAnsi"/>
          <w:highlight w:val="green"/>
        </w:rPr>
        <w:t>Cracks have emerged through</w:t>
      </w:r>
      <w:r w:rsidRPr="00CE11B7">
        <w:rPr>
          <w:rFonts w:asciiTheme="majorHAnsi" w:hAnsiTheme="majorHAnsi" w:cstheme="majorHAnsi"/>
          <w:sz w:val="8"/>
        </w:rPr>
        <w:t xml:space="preserve"> environmental disaster, economic collapse, psychological alienation, a crisis of identity, and </w:t>
      </w:r>
      <w:r w:rsidRPr="00CE11B7">
        <w:rPr>
          <w:rStyle w:val="Emphasis"/>
          <w:rFonts w:asciiTheme="majorHAnsi" w:hAnsiTheme="majorHAnsi" w:cstheme="majorHAnsi"/>
        </w:rPr>
        <w:t xml:space="preserve">decades of war and </w:t>
      </w:r>
      <w:r w:rsidRPr="00CE11B7">
        <w:rPr>
          <w:rStyle w:val="Emphasis"/>
          <w:rFonts w:asciiTheme="majorHAnsi" w:hAnsiTheme="majorHAnsi" w:cstheme="majorHAnsi"/>
          <w:highlight w:val="green"/>
        </w:rPr>
        <w:t>imperial aggression</w:t>
      </w:r>
      <w:r w:rsidRPr="00CE11B7">
        <w:rPr>
          <w:rStyle w:val="StyleUnderline"/>
          <w:rFonts w:cstheme="majorHAnsi"/>
        </w:rPr>
        <w:t xml:space="preserve"> conducted by the West. </w:t>
      </w:r>
      <w:r w:rsidRPr="00CE11B7">
        <w:rPr>
          <w:rStyle w:val="Emphasis"/>
          <w:rFonts w:asciiTheme="majorHAnsi" w:hAnsiTheme="majorHAnsi" w:cstheme="majorHAnsi"/>
        </w:rPr>
        <w:t xml:space="preserve">It is </w:t>
      </w:r>
      <w:r w:rsidRPr="00CE11B7">
        <w:rPr>
          <w:rStyle w:val="Emphasis"/>
          <w:rFonts w:asciiTheme="majorHAnsi" w:hAnsiTheme="majorHAnsi" w:cstheme="majorHAnsi"/>
          <w:highlight w:val="green"/>
        </w:rPr>
        <w:t xml:space="preserve">under these </w:t>
      </w:r>
      <w:r w:rsidRPr="00CE11B7">
        <w:rPr>
          <w:rStyle w:val="Emphasis"/>
          <w:rFonts w:asciiTheme="majorHAnsi" w:hAnsiTheme="majorHAnsi" w:cstheme="majorHAnsi"/>
        </w:rPr>
        <w:t xml:space="preserve">historical </w:t>
      </w:r>
      <w:r w:rsidRPr="00CE11B7">
        <w:rPr>
          <w:rStyle w:val="Emphasis"/>
          <w:rFonts w:asciiTheme="majorHAnsi" w:hAnsiTheme="majorHAnsi" w:cstheme="majorHAnsi"/>
          <w:highlight w:val="green"/>
        </w:rPr>
        <w:t xml:space="preserve">conditions </w:t>
      </w:r>
      <w:r w:rsidRPr="00CE11B7">
        <w:rPr>
          <w:rStyle w:val="Emphasis"/>
          <w:rFonts w:asciiTheme="majorHAnsi" w:hAnsiTheme="majorHAnsi" w:cstheme="majorHAnsi"/>
        </w:rPr>
        <w:t xml:space="preserve">that </w:t>
      </w:r>
      <w:r w:rsidRPr="00CE11B7">
        <w:rPr>
          <w:rStyle w:val="Emphasis"/>
          <w:rFonts w:asciiTheme="majorHAnsi" w:hAnsiTheme="majorHAnsi" w:cstheme="majorHAnsi"/>
          <w:highlight w:val="green"/>
        </w:rPr>
        <w:t>resistance needs to be conceptualized</w:t>
      </w:r>
      <w:r w:rsidRPr="00CE11B7">
        <w:rPr>
          <w:rStyle w:val="Emphasis"/>
          <w:rFonts w:asciiTheme="majorHAnsi" w:hAnsiTheme="majorHAnsi" w:cstheme="majorHAnsi"/>
        </w:rPr>
        <w:t>.</w:t>
      </w:r>
      <w:r w:rsidRPr="00CE11B7">
        <w:rPr>
          <w:rFonts w:asciiTheme="majorHAnsi" w:hAnsiTheme="majorHAnsi" w:cstheme="majorHAnsi"/>
          <w:sz w:val="8"/>
        </w:rPr>
        <w:t xml:space="preserve"> Creating, </w:t>
      </w:r>
      <w:r w:rsidRPr="00CE11B7">
        <w:rPr>
          <w:rStyle w:val="StyleUnderline"/>
          <w:rFonts w:cstheme="majorHAnsi"/>
        </w:rPr>
        <w:t xml:space="preserve">finding and exploiting “cracks” within a diffused and networked capitalism demonstrates that </w:t>
      </w:r>
      <w:r w:rsidRPr="00CE11B7">
        <w:rPr>
          <w:rStyle w:val="Emphasis"/>
          <w:rFonts w:asciiTheme="majorHAnsi" w:hAnsiTheme="majorHAnsi" w:cstheme="majorHAnsi"/>
        </w:rPr>
        <w:t xml:space="preserve">dated narratives of </w:t>
      </w:r>
      <w:r w:rsidRPr="00CE11B7">
        <w:rPr>
          <w:rStyle w:val="Emphasis"/>
          <w:rFonts w:asciiTheme="majorHAnsi" w:hAnsiTheme="majorHAnsi" w:cstheme="majorHAnsi"/>
          <w:highlight w:val="green"/>
        </w:rPr>
        <w:t xml:space="preserve">revolutionary struggle </w:t>
      </w:r>
      <w:r w:rsidRPr="00CE11B7">
        <w:rPr>
          <w:rStyle w:val="Emphasis"/>
          <w:rFonts w:asciiTheme="majorHAnsi" w:hAnsiTheme="majorHAnsi" w:cstheme="majorHAnsi"/>
        </w:rPr>
        <w:t xml:space="preserve">are </w:t>
      </w:r>
      <w:r w:rsidRPr="00CE11B7">
        <w:rPr>
          <w:rStyle w:val="Emphasis"/>
          <w:rFonts w:asciiTheme="majorHAnsi" w:hAnsiTheme="majorHAnsi" w:cstheme="majorHAnsi"/>
          <w:highlight w:val="green"/>
        </w:rPr>
        <w:t xml:space="preserve">no longer viable </w:t>
      </w:r>
      <w:r w:rsidRPr="00CE11B7">
        <w:rPr>
          <w:rStyle w:val="Emphasis"/>
          <w:rFonts w:asciiTheme="majorHAnsi" w:hAnsiTheme="majorHAnsi" w:cstheme="majorHAnsi"/>
        </w:rPr>
        <w:t>and there is “no guarantee of a happy ending”</w:t>
      </w:r>
      <w:r w:rsidRPr="00CE11B7">
        <w:rPr>
          <w:rStyle w:val="StyleUnderline"/>
          <w:rFonts w:cstheme="majorHAnsi"/>
        </w:rPr>
        <w:t xml:space="preserve"> </w:t>
      </w:r>
      <w:r w:rsidRPr="00CE11B7">
        <w:rPr>
          <w:rFonts w:asciiTheme="majorHAnsi" w:hAnsiTheme="majorHAnsi" w:cstheme="majorHAnsi"/>
          <w:sz w:val="8"/>
        </w:rPr>
        <w:t xml:space="preserve">(Holloway, 2010, p. 9). Unfortunately, </w:t>
      </w:r>
      <w:r w:rsidRPr="00CE11B7">
        <w:rPr>
          <w:rStyle w:val="StyleUnderline"/>
          <w:rFonts w:cstheme="majorHAnsi"/>
        </w:rPr>
        <w:t>although these narratives may provide comfort</w:t>
      </w:r>
      <w:r w:rsidRPr="00CE11B7">
        <w:rPr>
          <w:rFonts w:asciiTheme="majorHAnsi" w:hAnsiTheme="majorHAnsi" w:cstheme="majorHAnsi"/>
          <w:sz w:val="8"/>
        </w:rPr>
        <w:t xml:space="preserve"> amid an onslaught of capitalism, war, death, terror, and alienation</w:t>
      </w:r>
      <w:r w:rsidRPr="00CE11B7">
        <w:rPr>
          <w:rStyle w:val="Emphasis"/>
          <w:rFonts w:asciiTheme="majorHAnsi" w:hAnsiTheme="majorHAnsi" w:cstheme="majorHAnsi"/>
        </w:rPr>
        <w:t xml:space="preserve">, they </w:t>
      </w:r>
      <w:r w:rsidRPr="00CE11B7">
        <w:rPr>
          <w:rStyle w:val="Emphasis"/>
          <w:rFonts w:asciiTheme="majorHAnsi" w:hAnsiTheme="majorHAnsi" w:cstheme="majorHAnsi"/>
          <w:highlight w:val="green"/>
        </w:rPr>
        <w:t>do not open up</w:t>
      </w:r>
      <w:r w:rsidRPr="00CE11B7">
        <w:rPr>
          <w:rFonts w:asciiTheme="majorHAnsi" w:hAnsiTheme="majorHAnsi" w:cstheme="majorHAnsi"/>
          <w:sz w:val="8"/>
        </w:rPr>
        <w:t xml:space="preserve">, nor allow, </w:t>
      </w:r>
      <w:r w:rsidRPr="00CE11B7">
        <w:rPr>
          <w:rStyle w:val="Emphasis"/>
          <w:rFonts w:asciiTheme="majorHAnsi" w:hAnsiTheme="majorHAnsi" w:cstheme="majorHAnsi"/>
        </w:rPr>
        <w:t xml:space="preserve">alternative </w:t>
      </w:r>
      <w:r w:rsidRPr="00CE11B7">
        <w:rPr>
          <w:rStyle w:val="Emphasis"/>
          <w:rFonts w:asciiTheme="majorHAnsi" w:hAnsiTheme="majorHAnsi" w:cstheme="majorHAnsi"/>
          <w:highlight w:val="green"/>
        </w:rPr>
        <w:t>possibilities of resistance</w:t>
      </w:r>
      <w:r w:rsidRPr="00CE11B7">
        <w:rPr>
          <w:rFonts w:asciiTheme="majorHAnsi" w:hAnsiTheme="majorHAnsi" w:cstheme="majorHAnsi"/>
          <w:sz w:val="8"/>
        </w:rPr>
        <w:t xml:space="preserve"> to form outside the boundaries they construct. </w:t>
      </w:r>
      <w:r w:rsidRPr="00CE11B7">
        <w:rPr>
          <w:rStyle w:val="StyleUnderline"/>
          <w:rFonts w:cstheme="majorHAnsi"/>
        </w:rPr>
        <w:t xml:space="preserve">In some ways, these may only help to reproduce the current order we find ourselves in. </w:t>
      </w:r>
      <w:r w:rsidRPr="00CE11B7">
        <w:rPr>
          <w:rStyle w:val="Emphasis"/>
          <w:rFonts w:asciiTheme="majorHAnsi" w:hAnsiTheme="majorHAnsi" w:cstheme="majorHAnsi"/>
        </w:rPr>
        <w:t>This does not mean that we should resign ourselves to</w:t>
      </w:r>
      <w:r w:rsidRPr="00CE11B7">
        <w:rPr>
          <w:rStyle w:val="StyleUnderline"/>
          <w:rFonts w:cstheme="majorHAnsi"/>
        </w:rPr>
        <w:t xml:space="preserve"> the </w:t>
      </w:r>
      <w:r w:rsidRPr="00CE11B7">
        <w:rPr>
          <w:rStyle w:val="Emphasis"/>
          <w:rFonts w:asciiTheme="majorHAnsi" w:hAnsiTheme="majorHAnsi" w:cstheme="majorHAnsi"/>
        </w:rPr>
        <w:t>throngs of nihilistic defeat,</w:t>
      </w:r>
      <w:r w:rsidRPr="00CE11B7">
        <w:rPr>
          <w:rFonts w:asciiTheme="majorHAnsi" w:hAnsiTheme="majorHAnsi" w:cstheme="majorHAnsi"/>
          <w:sz w:val="8"/>
        </w:rPr>
        <w:t xml:space="preserve"> </w:t>
      </w:r>
      <w:r w:rsidRPr="00CE11B7">
        <w:rPr>
          <w:rStyle w:val="StyleUnderline"/>
          <w:rFonts w:cstheme="majorHAnsi"/>
        </w:rPr>
        <w:t xml:space="preserve">as </w:t>
      </w:r>
      <w:r w:rsidRPr="00CE11B7">
        <w:rPr>
          <w:rStyle w:val="Emphasis"/>
          <w:rFonts w:asciiTheme="majorHAnsi" w:hAnsiTheme="majorHAnsi" w:cstheme="majorHAnsi"/>
        </w:rPr>
        <w:t>there is</w:t>
      </w:r>
      <w:r w:rsidRPr="00CE11B7">
        <w:rPr>
          <w:rStyle w:val="StyleUnderline"/>
          <w:rFonts w:cstheme="majorHAnsi"/>
        </w:rPr>
        <w:t xml:space="preserve"> indeed </w:t>
      </w:r>
      <w:r w:rsidRPr="00CE11B7">
        <w:rPr>
          <w:rStyle w:val="Emphasis"/>
          <w:rFonts w:asciiTheme="majorHAnsi" w:hAnsiTheme="majorHAnsi" w:cstheme="majorHAnsi"/>
        </w:rPr>
        <w:t>potential</w:t>
      </w:r>
      <w:r w:rsidRPr="00CE11B7">
        <w:rPr>
          <w:rStyle w:val="StyleUnderline"/>
          <w:rFonts w:cstheme="majorHAnsi"/>
        </w:rPr>
        <w:t xml:space="preserve"> for </w:t>
      </w:r>
      <w:r w:rsidRPr="00CE11B7">
        <w:rPr>
          <w:rStyle w:val="Emphasis"/>
          <w:rFonts w:asciiTheme="majorHAnsi" w:hAnsiTheme="majorHAnsi" w:cstheme="majorHAnsi"/>
        </w:rPr>
        <w:t>radical hope</w:t>
      </w:r>
      <w:r w:rsidRPr="00CE11B7">
        <w:rPr>
          <w:rFonts w:asciiTheme="majorHAnsi" w:hAnsiTheme="majorHAnsi" w:cstheme="majorHAnsi"/>
          <w:sz w:val="8"/>
        </w:rPr>
        <w:t xml:space="preserve"> </w:t>
      </w:r>
      <w:r w:rsidRPr="00CE11B7">
        <w:rPr>
          <w:rStyle w:val="StyleUnderline"/>
          <w:rFonts w:cstheme="majorHAnsi"/>
        </w:rPr>
        <w:t>within</w:t>
      </w:r>
      <w:r w:rsidRPr="00CE11B7">
        <w:rPr>
          <w:rStyle w:val="Emphasis"/>
          <w:rFonts w:asciiTheme="majorHAnsi" w:hAnsiTheme="majorHAnsi" w:cstheme="majorHAnsi"/>
        </w:rPr>
        <w:t xml:space="preserve"> the cracks of Empire. </w:t>
      </w:r>
      <w:r w:rsidRPr="00CE11B7">
        <w:rPr>
          <w:rFonts w:asciiTheme="majorHAnsi" w:hAnsiTheme="majorHAnsi" w:cstheme="majorHAnsi"/>
          <w:sz w:val="8"/>
        </w:rPr>
        <w:t>The</w:t>
      </w:r>
      <w:r w:rsidRPr="00CE11B7">
        <w:rPr>
          <w:rStyle w:val="Emphasis"/>
          <w:rFonts w:asciiTheme="majorHAnsi" w:hAnsiTheme="majorHAnsi" w:cstheme="majorHAnsi"/>
        </w:rPr>
        <w:t xml:space="preserve"> </w:t>
      </w:r>
      <w:r w:rsidRPr="00CE11B7">
        <w:rPr>
          <w:rFonts w:asciiTheme="majorHAnsi" w:hAnsiTheme="majorHAnsi" w:cstheme="majorHAnsi"/>
          <w:sz w:val="8"/>
        </w:rPr>
        <w:t xml:space="preserve">multitude, with its potential for infinite possibilities, can build a complex and dispersed resistance through the breaks, tears, and folds of our social order (Deleuze, 1992), and the tactics and pedagogies that we envision as radicals can attempt to capture this spirit. Although the manifestations of these cracks and folds is yet to be seen, I leave the reader to their own radical imaginations </w:t>
      </w:r>
      <w:r w:rsidRPr="00CE11B7">
        <w:rPr>
          <w:rStyle w:val="Emphasis"/>
          <w:rFonts w:asciiTheme="majorHAnsi" w:hAnsiTheme="majorHAnsi" w:cstheme="majorHAnsi"/>
        </w:rPr>
        <w:t>in devising ways to subvert a networked and diffused machine (</w:t>
      </w:r>
      <w:r w:rsidRPr="00CE11B7">
        <w:rPr>
          <w:rFonts w:asciiTheme="majorHAnsi" w:hAnsiTheme="majorHAnsi" w:cstheme="majorHAnsi"/>
          <w:sz w:val="8"/>
        </w:rPr>
        <w:t xml:space="preserve">Shukaitis, 2009). Evoking the metaphor of a “machine,” as I describe the multifaceted nature of contemporary capitalism, harkens to Trotter’s (1990) claim that colonialism operated in a very similar way, divorced from individual interactions and operating abstractly through “official” and “unofficial” discourses, forms of knowledge, ways of knowing, the morality of a given era, and the reproduction of knowledge to name a few. The analogy of a machine also challenges that human agency is solely at the center of how social system operate, because machines, “create, distribute, and organize populations and impose regimes of conduct, agency and effectivity” outside of individual actors and agency (Grossberg, 2010, p. 36). Radicals (within and outside the labor movement) had ingenious ways in which to deal with the machines of capitalism, occurring through tactics that spanned strikes, sit-ins, walking out, and subversion to even more direct forms like sabotaging machinery, bringing production to a halt. Sabotage is a tactic that anarchists need to rethink in light of how labor is now dispersed among a wide variety of institutional realities (factories, banks, corporations, and public institutions, for example), as well as the contemporary knowledge and abstract economies. The machines of capitalism that produced goods during the height of the Industrial Revolution of the nineteenth century provide us a way in which to think of societal machines and tactics that can be adapted for current conditions. How do we as anarchists, who want to teach and work with students, deal with the contradictions of being located within the same institutions that seek to discipline bodies and coerce us? How do we sabotage these machines and build a radical pedagogy from this perspective? </w:t>
      </w:r>
      <w:r w:rsidRPr="00CE11B7">
        <w:rPr>
          <w:rStyle w:val="Emphasis"/>
          <w:rFonts w:asciiTheme="majorHAnsi" w:hAnsiTheme="majorHAnsi" w:cstheme="majorHAnsi"/>
          <w:highlight w:val="green"/>
        </w:rPr>
        <w:t>Sabotage provides a provocative conceptual framework</w:t>
      </w:r>
      <w:r w:rsidRPr="00CE11B7">
        <w:rPr>
          <w:rStyle w:val="StyleUnderline"/>
          <w:rFonts w:cstheme="majorHAnsi"/>
        </w:rPr>
        <w:t xml:space="preserve"> in which </w:t>
      </w:r>
      <w:r w:rsidRPr="00CE11B7">
        <w:rPr>
          <w:rStyle w:val="Emphasis"/>
          <w:rFonts w:asciiTheme="majorHAnsi" w:hAnsiTheme="majorHAnsi" w:cstheme="majorHAnsi"/>
          <w:highlight w:val="green"/>
        </w:rPr>
        <w:t>to think about</w:t>
      </w:r>
      <w:r w:rsidRPr="00CE11B7">
        <w:rPr>
          <w:rStyle w:val="Emphasis"/>
          <w:rFonts w:asciiTheme="majorHAnsi" w:hAnsiTheme="majorHAnsi" w:cstheme="majorHAnsi"/>
        </w:rPr>
        <w:t xml:space="preserve"> </w:t>
      </w:r>
      <w:r w:rsidRPr="00CE11B7">
        <w:rPr>
          <w:rStyle w:val="Emphasis"/>
          <w:rFonts w:asciiTheme="majorHAnsi" w:hAnsiTheme="majorHAnsi" w:cstheme="majorHAnsi"/>
          <w:highlight w:val="green"/>
        </w:rPr>
        <w:t>building alternative forms of resistance</w:t>
      </w:r>
      <w:r w:rsidRPr="00CE11B7">
        <w:rPr>
          <w:rStyle w:val="StyleUnderline"/>
          <w:rFonts w:cstheme="majorHAnsi"/>
        </w:rPr>
        <w:t xml:space="preserve"> and aligns with ways in which anarchists have historically conceptualized direct political action</w:t>
      </w:r>
      <w:r w:rsidRPr="00CE11B7">
        <w:rPr>
          <w:rFonts w:asciiTheme="majorHAnsi" w:hAnsiTheme="majorHAnsi" w:cstheme="majorHAnsi"/>
          <w:sz w:val="8"/>
        </w:rPr>
        <w:t xml:space="preserve">. This is even more interesting when we think of how this will emerge through educational practice, as teaching allows us to directly engage ideology, challenging students’ conceptions about the world around them. With this type of important, dare I say political work, why do some anarchists shun the world of public teaching and service? Education is at the “front lines” of the contemporary ideological war conducted by corporate media, official organs of the State, and influential economic institutions. Whether that emerges through corporate textbooks that omit subaltern experiences and worldviews, standardized testing that stress rote memorization, or a curriculum that reproduces Eurocentrism and Western ways of knowing, education is invested in reproducing dominant conceptions of the world. However, sabotage can take myriad forms, and this chapter will build on the conceptual idea of building politics of infiltration. It has been well established that police and other </w:t>
      </w:r>
      <w:r w:rsidRPr="00CE11B7">
        <w:rPr>
          <w:rStyle w:val="Emphasis"/>
          <w:rFonts w:asciiTheme="majorHAnsi" w:hAnsiTheme="majorHAnsi" w:cstheme="majorHAnsi"/>
          <w:highlight w:val="green"/>
        </w:rPr>
        <w:t>State</w:t>
      </w:r>
      <w:r w:rsidRPr="006B7ACA">
        <w:rPr>
          <w:rStyle w:val="Emphasis"/>
          <w:rFonts w:asciiTheme="majorHAnsi" w:hAnsiTheme="majorHAnsi" w:cstheme="majorHAnsi"/>
        </w:rPr>
        <w:t xml:space="preserve"> agents </w:t>
      </w:r>
      <w:r w:rsidRPr="00CE11B7">
        <w:rPr>
          <w:rStyle w:val="Emphasis"/>
          <w:rFonts w:asciiTheme="majorHAnsi" w:hAnsiTheme="majorHAnsi" w:cstheme="majorHAnsi"/>
          <w:highlight w:val="green"/>
        </w:rPr>
        <w:t>have infiltrated radical</w:t>
      </w:r>
      <w:r w:rsidRPr="006B7ACA">
        <w:rPr>
          <w:rStyle w:val="Emphasis"/>
          <w:rFonts w:asciiTheme="majorHAnsi" w:hAnsiTheme="majorHAnsi" w:cstheme="majorHAnsi"/>
        </w:rPr>
        <w:t xml:space="preserve"> political </w:t>
      </w:r>
      <w:r w:rsidRPr="00CE11B7">
        <w:rPr>
          <w:rStyle w:val="Emphasis"/>
          <w:rFonts w:asciiTheme="majorHAnsi" w:hAnsiTheme="majorHAnsi" w:cstheme="majorHAnsi"/>
          <w:highlight w:val="green"/>
        </w:rPr>
        <w:t>movements</w:t>
      </w:r>
      <w:r w:rsidRPr="00CE11B7">
        <w:rPr>
          <w:rFonts w:asciiTheme="majorHAnsi" w:hAnsiTheme="majorHAnsi" w:cstheme="majorHAnsi"/>
          <w:sz w:val="8"/>
        </w:rPr>
        <w:t xml:space="preserve">, especially with the rise of anarchist praxis over the past two decades (Borrum &amp; Tilby, 2004). </w:t>
      </w:r>
      <w:r w:rsidRPr="006B7ACA">
        <w:rPr>
          <w:rStyle w:val="Emphasis"/>
          <w:rFonts w:asciiTheme="majorHAnsi" w:hAnsiTheme="majorHAnsi" w:cstheme="majorHAnsi"/>
          <w:highlight w:val="green"/>
        </w:rPr>
        <w:t>Anarchists</w:t>
      </w:r>
      <w:r w:rsidRPr="006B7ACA">
        <w:rPr>
          <w:rStyle w:val="StyleUnderline"/>
          <w:rFonts w:cstheme="majorHAnsi"/>
          <w:highlight w:val="green"/>
        </w:rPr>
        <w:t xml:space="preserve"> should</w:t>
      </w:r>
      <w:r w:rsidRPr="00CE11B7">
        <w:rPr>
          <w:rStyle w:val="StyleUnderline"/>
          <w:rFonts w:cstheme="majorHAnsi"/>
        </w:rPr>
        <w:t xml:space="preserve"> think about </w:t>
      </w:r>
      <w:r w:rsidRPr="00CE11B7">
        <w:rPr>
          <w:rStyle w:val="Emphasis"/>
          <w:rFonts w:asciiTheme="majorHAnsi" w:hAnsiTheme="majorHAnsi" w:cstheme="majorHAnsi"/>
          <w:highlight w:val="green"/>
        </w:rPr>
        <w:t>assum</w:t>
      </w:r>
      <w:r w:rsidRPr="006B7ACA">
        <w:rPr>
          <w:rStyle w:val="Emphasis"/>
          <w:rFonts w:asciiTheme="majorHAnsi" w:hAnsiTheme="majorHAnsi" w:cstheme="majorHAnsi"/>
        </w:rPr>
        <w:t xml:space="preserve">ing </w:t>
      </w:r>
      <w:r w:rsidRPr="00CE11B7">
        <w:rPr>
          <w:rStyle w:val="Emphasis"/>
          <w:rFonts w:asciiTheme="majorHAnsi" w:hAnsiTheme="majorHAnsi" w:cstheme="majorHAnsi"/>
          <w:highlight w:val="green"/>
        </w:rPr>
        <w:t>this</w:t>
      </w:r>
      <w:r w:rsidRPr="006B7ACA">
        <w:rPr>
          <w:rStyle w:val="Emphasis"/>
          <w:rFonts w:asciiTheme="majorHAnsi" w:hAnsiTheme="majorHAnsi" w:cstheme="majorHAnsi"/>
        </w:rPr>
        <w:t xml:space="preserve"> same </w:t>
      </w:r>
      <w:r w:rsidRPr="00CE11B7">
        <w:rPr>
          <w:rStyle w:val="Emphasis"/>
          <w:rFonts w:asciiTheme="majorHAnsi" w:hAnsiTheme="majorHAnsi" w:cstheme="majorHAnsi"/>
          <w:highlight w:val="green"/>
        </w:rPr>
        <w:t>tactic</w:t>
      </w:r>
      <w:r w:rsidRPr="00CE11B7">
        <w:rPr>
          <w:rStyle w:val="StyleUnderline"/>
          <w:rFonts w:cstheme="majorHAnsi"/>
          <w:highlight w:val="green"/>
        </w:rPr>
        <w:t xml:space="preserve">, </w:t>
      </w:r>
      <w:r w:rsidRPr="00CE11B7">
        <w:rPr>
          <w:rStyle w:val="Emphasis"/>
          <w:rFonts w:asciiTheme="majorHAnsi" w:hAnsiTheme="majorHAnsi" w:cstheme="majorHAnsi"/>
          <w:highlight w:val="green"/>
        </w:rPr>
        <w:t>using</w:t>
      </w:r>
      <w:r w:rsidRPr="00CE11B7">
        <w:rPr>
          <w:rStyle w:val="StyleUnderline"/>
          <w:rFonts w:cstheme="majorHAnsi"/>
          <w:highlight w:val="green"/>
        </w:rPr>
        <w:t xml:space="preserve"> </w:t>
      </w:r>
      <w:r w:rsidRPr="00CE11B7">
        <w:rPr>
          <w:rStyle w:val="StyleUnderline"/>
          <w:rFonts w:cstheme="majorHAnsi"/>
        </w:rPr>
        <w:t xml:space="preserve">the idea </w:t>
      </w:r>
      <w:r w:rsidRPr="006B7ACA">
        <w:rPr>
          <w:rStyle w:val="StyleUnderline"/>
          <w:rFonts w:cstheme="majorHAnsi"/>
        </w:rPr>
        <w:t xml:space="preserve">of </w:t>
      </w:r>
      <w:r w:rsidRPr="006B7ACA">
        <w:rPr>
          <w:rStyle w:val="Emphasis"/>
          <w:rFonts w:asciiTheme="majorHAnsi" w:hAnsiTheme="majorHAnsi" w:cstheme="majorHAnsi"/>
        </w:rPr>
        <w:t>infiltration</w:t>
      </w:r>
      <w:r w:rsidRPr="006B7ACA">
        <w:rPr>
          <w:rStyle w:val="StyleUnderline"/>
          <w:rFonts w:cstheme="majorHAnsi"/>
        </w:rPr>
        <w:t xml:space="preserve"> as a </w:t>
      </w:r>
      <w:r w:rsidRPr="006B7ACA">
        <w:rPr>
          <w:rStyle w:val="Emphasis"/>
          <w:rFonts w:asciiTheme="majorHAnsi" w:hAnsiTheme="majorHAnsi" w:cstheme="majorHAnsi"/>
        </w:rPr>
        <w:t>guiding</w:t>
      </w:r>
      <w:r w:rsidRPr="006B7ACA">
        <w:rPr>
          <w:rStyle w:val="StyleUnderline"/>
          <w:rFonts w:cstheme="majorHAnsi"/>
        </w:rPr>
        <w:t xml:space="preserve"> way to think about </w:t>
      </w:r>
      <w:r w:rsidRPr="006B7ACA">
        <w:rPr>
          <w:rStyle w:val="Emphasis"/>
          <w:rFonts w:asciiTheme="majorHAnsi" w:hAnsiTheme="majorHAnsi" w:cstheme="majorHAnsi"/>
        </w:rPr>
        <w:t xml:space="preserve">our praxis within institutional realities and as </w:t>
      </w:r>
      <w:r w:rsidRPr="00CE11B7">
        <w:rPr>
          <w:rStyle w:val="Emphasis"/>
          <w:rFonts w:asciiTheme="majorHAnsi" w:hAnsiTheme="majorHAnsi" w:cstheme="majorHAnsi"/>
          <w:highlight w:val="green"/>
        </w:rPr>
        <w:t>a way to think about diffused forms of sabotage.</w:t>
      </w:r>
      <w:r w:rsidRPr="00CE11B7">
        <w:rPr>
          <w:rFonts w:asciiTheme="majorHAnsi" w:hAnsiTheme="majorHAnsi" w:cstheme="majorHAnsi"/>
          <w:sz w:val="8"/>
        </w:rPr>
        <w:t xml:space="preserve"> Although anarchism is rife with identity and lifestyle politics that detests any signs of “selling out,” this has only proven to further marginalize us in the eyes of the larger society that we must work at convincing how terribly oppressive the current social arrangement is. In the end, our movement is going to have to be broadbased and span multiple identities, social locations, political affiliations, and a renewed sense of politics that seeks to look at how, “the contemporary world has been made to be what it is [and] make visible ways in which it can become something else” (Grossberg, 2010, p. 1). Stoler (2010) discusses the idea of reading and analyzing “against the grain” of archival documents to unearth new interpretations and voices. This chapter urges radicals to think of our social actions along these same lines of thought: against the grain of dominant ideologies that serve to support historically oppressive realities. In this chapter, I will attempt to propose a politics of infiltration through a peculiar anarchist lens that seeks to subvert capitalism and its accompanying institutional realities through a diffused resistance stemming from bodies; bodies immersed in oppressive institutional realities. I dance through theoretical traditions to demonstrate how infiltration can be conceptualized as not only a physical practice (such as our work in classrooms), but also can be a theoretical framework in which to situate our practice, always looking for cracks, weaknesses, and oppor- tunities to sabotage dominant conceptions of the world that demonstrates another world is possible. Although radicals may think of this action as “selling out,” I want to reframe teaching and working within institutions as a potential form of infiltration, inserting other ways of knowing and being into the academy to challenge systemically oppressive realities. Shannon (2009) reminds us that cooptation lurks around every corner and Shukaitis (2009) warns us of the recuperative nature of capitalism. Both of these realities are firmly acknowledged as risks, however, it should not immobilize us into inaction. Nor should this resign us to “ghettoizing” ourselves into intellectual enclaves where conversations are more about nodding our collective heads in agreement rather than challenging our own practices with alternative voices and tactics. Indeed, tensions can be the basis for a critical reflection about what we are actually doing in our practice and engaging a wide variety of techniques and approaches to explore these, such as writing and political organization. Communities of practice, whether in activism or through qualitative research, are an essential feature of building bridges with other like-minded activists and scholars (Rossman &amp; Rallis, 2003). Cooptation and recuperation are indeed challenges we will face but should not stop us from doing something, keeping in mind the question that Lorde (2003) had when she struggled with the tools of the master (p. 25). This chapter will hopefully allow the conversation to continue about the role of anarchist theory in building alternative forms of praxis, pedagogy, and direct action, especially within the context of public education and the contradictions that anarchists face within hierarchical and coercive institutions.</w:t>
      </w:r>
    </w:p>
    <w:p w14:paraId="2FCC0C1C" w14:textId="77777777" w:rsidR="002A4C31" w:rsidRPr="008001F5" w:rsidRDefault="002A4C31" w:rsidP="002A4C31">
      <w:pPr>
        <w:pStyle w:val="Heading4"/>
        <w:rPr>
          <w:rFonts w:cs="Calibri"/>
        </w:rPr>
      </w:pPr>
      <w:r>
        <w:rPr>
          <w:rFonts w:cs="Calibri"/>
        </w:rPr>
        <w:lastRenderedPageBreak/>
        <w:t xml:space="preserve">3] </w:t>
      </w:r>
      <w:r w:rsidRPr="008001F5">
        <w:rPr>
          <w:rFonts w:cs="Calibri"/>
        </w:rPr>
        <w:t xml:space="preserve">Apocalyptic images challenge dominant power structures by contesting the implausibility </w:t>
      </w:r>
      <w:r>
        <w:rPr>
          <w:rFonts w:cs="Calibri"/>
        </w:rPr>
        <w:t>of actions.</w:t>
      </w:r>
    </w:p>
    <w:p w14:paraId="41F96038" w14:textId="77777777" w:rsidR="002A4C31" w:rsidRPr="008001F5" w:rsidRDefault="002A4C31" w:rsidP="002A4C31">
      <w:r w:rsidRPr="008001F5">
        <w:t xml:space="preserve">Jessica </w:t>
      </w:r>
      <w:r w:rsidRPr="008001F5">
        <w:rPr>
          <w:rStyle w:val="Style13ptBold"/>
        </w:rPr>
        <w:t>Hurley 17</w:t>
      </w:r>
      <w:r w:rsidRPr="008001F5">
        <w:t>, Assistant Professor in the Humanities at the University of Chicago, “Impossible Futures: Fictions of Risk in the Longue Durée”, Duke University Press, https://read.dukeupress.edu/american-literature/article/89/4/761/132823/Impossible-Futures-Fictions-of-Risk-in-the-Longue</w:t>
      </w:r>
    </w:p>
    <w:p w14:paraId="16ED1A37" w14:textId="77777777" w:rsidR="002A4C31" w:rsidRDefault="002A4C31" w:rsidP="002A4C31">
      <w:pPr>
        <w:rPr>
          <w:sz w:val="16"/>
        </w:rPr>
      </w:pPr>
      <w:r w:rsidRPr="001E0FFE">
        <w:rPr>
          <w:sz w:val="16"/>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8001F5">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1E0FFE">
        <w:rPr>
          <w:sz w:val="16"/>
        </w:rPr>
        <w:t xml:space="preserve">looks closely at social and environmental changes in process and </w:t>
      </w:r>
      <w:r w:rsidRPr="008001F5">
        <w:rPr>
          <w:rStyle w:val="StyleUnderline"/>
        </w:rPr>
        <w:t>recognizes crisis as a place where people dwell</w:t>
      </w:r>
      <w:r w:rsidRPr="001E0FFE">
        <w:rPr>
          <w:sz w:val="16"/>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8001F5">
        <w:rPr>
          <w:rStyle w:val="StyleUnderline"/>
        </w:rPr>
        <w:t xml:space="preserve">This essay argues for </w:t>
      </w:r>
      <w:r w:rsidRPr="008001F5">
        <w:rPr>
          <w:rStyle w:val="Emphasis"/>
          <w:highlight w:val="green"/>
        </w:rPr>
        <w:t>the continuing importance of apocalyptic narrative forms</w:t>
      </w:r>
      <w:r w:rsidRPr="008001F5">
        <w:rPr>
          <w:rStyle w:val="StyleUnderline"/>
        </w:rPr>
        <w:t xml:space="preserve"> in representations of</w:t>
      </w:r>
      <w:r w:rsidRPr="001E0FFE">
        <w:rPr>
          <w:sz w:val="16"/>
        </w:rPr>
        <w:t xml:space="preserve"> environmental </w:t>
      </w:r>
      <w:r w:rsidRPr="008001F5">
        <w:rPr>
          <w:rStyle w:val="StyleUnderline"/>
        </w:rPr>
        <w:t xml:space="preserve">risk </w:t>
      </w:r>
      <w:r w:rsidRPr="008001F5">
        <w:rPr>
          <w:rStyle w:val="Emphasis"/>
          <w:highlight w:val="green"/>
        </w:rPr>
        <w:t>to disrupt conservative realisms that maintain the status quo.</w:t>
      </w:r>
      <w:r w:rsidRPr="001E0FFE">
        <w:rPr>
          <w:sz w:val="16"/>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8001F5">
        <w:rPr>
          <w:rStyle w:val="Emphasis"/>
          <w:highlight w:val="green"/>
        </w:rPr>
        <w:t>state logics of implausibility</w:t>
      </w:r>
      <w:r w:rsidRPr="008001F5">
        <w:rPr>
          <w:rStyle w:val="Emphasis"/>
        </w:rPr>
        <w:t xml:space="preserve"> </w:t>
      </w:r>
      <w:r w:rsidRPr="001E0FFE">
        <w:rPr>
          <w:sz w:val="16"/>
        </w:rPr>
        <w:t xml:space="preserve">that </w:t>
      </w:r>
      <w:r w:rsidRPr="008001F5">
        <w:rPr>
          <w:rStyle w:val="Emphasis"/>
          <w:highlight w:val="green"/>
        </w:rPr>
        <w:t>have long undergirded</w:t>
      </w:r>
      <w:r w:rsidRPr="008001F5">
        <w:rPr>
          <w:rStyle w:val="StyleUnderline"/>
          <w:highlight w:val="green"/>
        </w:rPr>
        <w:t xml:space="preserve"> </w:t>
      </w:r>
      <w:r w:rsidRPr="008001F5">
        <w:rPr>
          <w:rStyle w:val="StyleUnderline"/>
        </w:rPr>
        <w:t xml:space="preserve">settler colonialism in </w:t>
      </w:r>
      <w:r w:rsidRPr="008001F5">
        <w:rPr>
          <w:rStyle w:val="Emphasis"/>
          <w:highlight w:val="green"/>
        </w:rPr>
        <w:t>the United States</w:t>
      </w:r>
      <w:r w:rsidRPr="001E0FFE">
        <w:rPr>
          <w:sz w:val="16"/>
        </w:rPr>
        <w:t xml:space="preserve">. In contrast, Leslie Marmon Silko’s contemporaneous novel Almanac of the Dead (1991) uses its </w:t>
      </w:r>
      <w:r w:rsidRPr="008001F5">
        <w:rPr>
          <w:rStyle w:val="Emphasis"/>
          <w:highlight w:val="green"/>
        </w:rPr>
        <w:t>apocalyptic form</w:t>
      </w:r>
      <w:r w:rsidRPr="001E0FFE">
        <w:rPr>
          <w:sz w:val="16"/>
        </w:rPr>
        <w:t xml:space="preserve"> to </w:t>
      </w:r>
      <w:r w:rsidRPr="008001F5">
        <w:rPr>
          <w:rStyle w:val="StyleUnderline"/>
        </w:rPr>
        <w:t xml:space="preserve">deconstruct the claims to verisimilitude that undergird state realism, </w:t>
      </w:r>
      <w:r w:rsidRPr="008001F5">
        <w:rPr>
          <w:rStyle w:val="Emphasis"/>
          <w:highlight w:val="green"/>
        </w:rPr>
        <w:t>transform</w:t>
      </w:r>
      <w:r w:rsidRPr="008001F5">
        <w:rPr>
          <w:rStyle w:val="StyleUnderline"/>
          <w:highlight w:val="green"/>
        </w:rPr>
        <w:t>i</w:t>
      </w:r>
      <w:r w:rsidRPr="008001F5">
        <w:rPr>
          <w:rStyle w:val="StyleUnderline"/>
        </w:rPr>
        <w:t xml:space="preserve">ng </w:t>
      </w:r>
      <w:r w:rsidRPr="008001F5">
        <w:rPr>
          <w:rStyle w:val="Emphasis"/>
          <w:highlight w:val="green"/>
        </w:rPr>
        <w:t>nuclear waste into a prophecy of the end of the United States rather than a means for imagining its continuation</w:t>
      </w:r>
      <w:r w:rsidRPr="008001F5">
        <w:rPr>
          <w:rStyle w:val="StyleUnderline"/>
        </w:rPr>
        <w:t>.</w:t>
      </w:r>
      <w:r w:rsidRPr="001E0FFE">
        <w:rPr>
          <w:sz w:val="16"/>
        </w:rPr>
        <w:t xml:space="preserve"> In Almanac of the Dead, the presence of nuclear waste introjects </w:t>
      </w:r>
      <w:r w:rsidRPr="008001F5">
        <w:rPr>
          <w:rStyle w:val="StyleUnderline"/>
        </w:rPr>
        <w:t xml:space="preserve">a deep-time </w:t>
      </w:r>
      <w:r w:rsidRPr="008001F5">
        <w:rPr>
          <w:rStyle w:val="Emphasis"/>
          <w:highlight w:val="green"/>
        </w:rPr>
        <w:t>perspective</w:t>
      </w:r>
      <w:r w:rsidRPr="008001F5">
        <w:rPr>
          <w:rStyle w:val="StyleUnderline"/>
        </w:rPr>
        <w:t xml:space="preserve"> into contemporary America</w:t>
      </w:r>
      <w:r w:rsidRPr="001E0FFE">
        <w:rPr>
          <w:sz w:val="16"/>
        </w:rPr>
        <w:t xml:space="preserve">, </w:t>
      </w:r>
      <w:r w:rsidRPr="008001F5">
        <w:rPr>
          <w:rStyle w:val="Emphasis"/>
          <w:highlight w:val="green"/>
        </w:rPr>
        <w:t>transform</w:t>
      </w:r>
      <w:r w:rsidRPr="001E0FFE">
        <w:rPr>
          <w:sz w:val="16"/>
        </w:rPr>
        <w:t xml:space="preserve">ing </w:t>
      </w:r>
      <w:r w:rsidRPr="008001F5">
        <w:rPr>
          <w:rStyle w:val="StyleUnderline"/>
        </w:rPr>
        <w:t>the</w:t>
      </w:r>
      <w:r w:rsidRPr="001E0FFE">
        <w:rPr>
          <w:sz w:val="16"/>
        </w:rPr>
        <w:t xml:space="preserve"> </w:t>
      </w:r>
      <w:r w:rsidRPr="008001F5">
        <w:rPr>
          <w:rStyle w:val="Emphasis"/>
          <w:highlight w:val="green"/>
        </w:rPr>
        <w:t>present into a speculative space where</w:t>
      </w:r>
      <w:r w:rsidRPr="001E0FFE">
        <w:rPr>
          <w:sz w:val="16"/>
        </w:rPr>
        <w:t xml:space="preserve"> environmental </w:t>
      </w:r>
      <w:r w:rsidRPr="008001F5">
        <w:rPr>
          <w:rStyle w:val="Emphasis"/>
          <w:highlight w:val="green"/>
        </w:rPr>
        <w:t>catastrophe produces not only unevenly distributed damage but also revolutionary forms of social justice</w:t>
      </w:r>
      <w:r w:rsidRPr="008001F5">
        <w:rPr>
          <w:rStyle w:val="StyleUnderline"/>
        </w:rPr>
        <w:t xml:space="preserve"> that insist on a truth that probability modeling cannot contain: that </w:t>
      </w:r>
      <w:r w:rsidRPr="008001F5">
        <w:rPr>
          <w:rStyle w:val="Emphasis"/>
          <w:highlight w:val="green"/>
        </w:rPr>
        <w:t>the future will be unimaginably different from the present</w:t>
      </w:r>
      <w:r w:rsidRPr="008001F5">
        <w:rPr>
          <w:rStyle w:val="StyleUnderline"/>
        </w:rPr>
        <w:t>, while the present, too, might yet be utterly different from the real that we think we know</w:t>
      </w:r>
      <w:r w:rsidRPr="001E0FFE">
        <w:rPr>
          <w:sz w:val="16"/>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8001F5">
        <w:rPr>
          <w:rStyle w:val="StyleUnderline"/>
        </w:rPr>
        <w:t xml:space="preserve">the </w:t>
      </w:r>
      <w:r w:rsidRPr="008001F5">
        <w:rPr>
          <w:rStyle w:val="Emphasis"/>
          <w:highlight w:val="green"/>
        </w:rPr>
        <w:t>apocalyptic mode</w:t>
      </w:r>
      <w:r w:rsidRPr="001E0FFE">
        <w:rPr>
          <w:sz w:val="16"/>
        </w:rPr>
        <w:t xml:space="preserve"> </w:t>
      </w:r>
      <w:r w:rsidRPr="008001F5">
        <w:rPr>
          <w:rStyle w:val="StyleUnderline"/>
        </w:rPr>
        <w:t>in deep time</w:t>
      </w:r>
      <w:r w:rsidRPr="001E0FFE">
        <w:rPr>
          <w:sz w:val="16"/>
        </w:rPr>
        <w:t xml:space="preserve"> </w:t>
      </w:r>
      <w:r w:rsidRPr="008001F5">
        <w:rPr>
          <w:rStyle w:val="Emphasis"/>
          <w:highlight w:val="green"/>
        </w:rPr>
        <w:t>allows narratives</w:t>
      </w:r>
      <w:r w:rsidRPr="008001F5">
        <w:rPr>
          <w:rStyle w:val="StyleUnderline"/>
        </w:rPr>
        <w:t xml:space="preserve"> of</w:t>
      </w:r>
      <w:r w:rsidRPr="001E0FFE">
        <w:rPr>
          <w:sz w:val="16"/>
        </w:rPr>
        <w:t xml:space="preserve"> environmental </w:t>
      </w:r>
      <w:r w:rsidRPr="008001F5">
        <w:rPr>
          <w:rStyle w:val="StyleUnderline"/>
        </w:rPr>
        <w:t xml:space="preserve">harm and danger </w:t>
      </w:r>
      <w:r w:rsidRPr="008001F5">
        <w:rPr>
          <w:rStyle w:val="Emphasis"/>
          <w:highlight w:val="green"/>
        </w:rPr>
        <w:t>to move beyond the paranoid logic of risk</w:t>
      </w:r>
      <w:r w:rsidRPr="008001F5">
        <w:rPr>
          <w:rStyle w:val="StyleUnderline"/>
        </w:rPr>
        <w:t>. In the world of deep time</w:t>
      </w:r>
      <w:r w:rsidRPr="001E0FFE">
        <w:rPr>
          <w:sz w:val="16"/>
        </w:rPr>
        <w:t xml:space="preserve">, all that might come to pass will come to pass, sooner or later. </w:t>
      </w:r>
      <w:r w:rsidRPr="008001F5">
        <w:rPr>
          <w:rStyle w:val="StyleUnderline"/>
        </w:rPr>
        <w:t xml:space="preserve">The endless maybes of risk become certainties. </w:t>
      </w:r>
      <w:r w:rsidRPr="008001F5">
        <w:rPr>
          <w:rStyle w:val="Emphasis"/>
        </w:rPr>
        <w:t>Th</w:t>
      </w:r>
      <w:r w:rsidRPr="008001F5">
        <w:rPr>
          <w:rStyle w:val="Emphasis"/>
          <w:highlight w:val="green"/>
        </w:rPr>
        <w:t xml:space="preserve">e impossibilities </w:t>
      </w:r>
      <w:r w:rsidRPr="008001F5">
        <w:rPr>
          <w:rStyle w:val="Emphasis"/>
          <w:highlight w:val="green"/>
        </w:rPr>
        <w:lastRenderedPageBreak/>
        <w:t>of our own deaths and the deaths of everything else will come. But so too will other impossibilities</w:t>
      </w:r>
      <w:r w:rsidRPr="001E0FFE">
        <w:rPr>
          <w:sz w:val="16"/>
        </w:rPr>
        <w:t xml:space="preserve">: talking macaws and alien visitors; </w:t>
      </w:r>
      <w:r w:rsidRPr="008001F5">
        <w:rPr>
          <w:rStyle w:val="StyleUnderline"/>
        </w:rPr>
        <w:t xml:space="preserve">the end of the colonial occupation of North America, perhaps, or </w:t>
      </w:r>
      <w:r w:rsidRPr="008001F5">
        <w:rPr>
          <w:rStyle w:val="StyleUnderline"/>
          <w:highlight w:val="green"/>
        </w:rPr>
        <w:t>a</w:t>
      </w:r>
      <w:r w:rsidRPr="008001F5">
        <w:rPr>
          <w:rStyle w:val="StyleUnderline"/>
        </w:rPr>
        <w:t xml:space="preserve"> </w:t>
      </w:r>
      <w:r w:rsidRPr="008001F5">
        <w:rPr>
          <w:rStyle w:val="Emphasis"/>
        </w:rPr>
        <w:t xml:space="preserve">sudden </w:t>
      </w:r>
      <w:r w:rsidRPr="008001F5">
        <w:rPr>
          <w:rStyle w:val="Emphasis"/>
          <w:highlight w:val="green"/>
        </w:rPr>
        <w:t>human determination to let the world live</w:t>
      </w:r>
      <w:r w:rsidRPr="001E0FFE">
        <w:rPr>
          <w:sz w:val="16"/>
        </w:rPr>
        <w:t xml:space="preserve">. The end of capitalism may yet become more thinkable than the end of the world. Just wait long enough. Stranger things will happen.¶ </w:t>
      </w:r>
    </w:p>
    <w:p w14:paraId="2113699A" w14:textId="77777777" w:rsidR="002A4C31" w:rsidRDefault="002A4C31" w:rsidP="002A4C31">
      <w:pPr>
        <w:rPr>
          <w:sz w:val="16"/>
        </w:rPr>
      </w:pPr>
    </w:p>
    <w:p w14:paraId="00C70693" w14:textId="77777777" w:rsidR="002A4C31" w:rsidRPr="00394AF8" w:rsidRDefault="002A4C31" w:rsidP="002A4C31">
      <w:pPr>
        <w:pStyle w:val="Heading4"/>
        <w:rPr>
          <w:rFonts w:cs="Calibri"/>
        </w:rPr>
      </w:pPr>
      <w:r>
        <w:rPr>
          <w:rFonts w:cs="Calibri"/>
        </w:rPr>
        <w:t>4</w:t>
      </w:r>
      <w:r w:rsidRPr="00394AF8">
        <w:rPr>
          <w:rFonts w:cs="Calibri"/>
        </w:rPr>
        <w:t>] Pluralism is good.</w:t>
      </w:r>
    </w:p>
    <w:p w14:paraId="6E53EFC5" w14:textId="77777777" w:rsidR="002A4C31" w:rsidRPr="00394AF8" w:rsidRDefault="002A4C31" w:rsidP="002A4C31">
      <w:pPr>
        <w:rPr>
          <w:color w:val="000000" w:themeColor="text1"/>
        </w:rPr>
      </w:pPr>
      <w:r w:rsidRPr="00394AF8">
        <w:rPr>
          <w:b/>
          <w:color w:val="000000" w:themeColor="text1"/>
          <w:szCs w:val="26"/>
        </w:rPr>
        <w:t>Bleiker 14</w:t>
      </w:r>
      <w:r w:rsidRPr="00394AF8">
        <w:rPr>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25224584" w14:textId="77777777" w:rsidR="002A4C31" w:rsidRPr="00394AF8" w:rsidRDefault="002A4C31" w:rsidP="002A4C31">
      <w:pPr>
        <w:rPr>
          <w:color w:val="000000" w:themeColor="text1"/>
          <w:sz w:val="14"/>
        </w:rPr>
      </w:pPr>
      <w:r w:rsidRPr="00973948">
        <w:rPr>
          <w:rStyle w:val="Emphasis"/>
          <w:color w:val="000000" w:themeColor="text1"/>
          <w:highlight w:val="green"/>
        </w:rPr>
        <w:t xml:space="preserve">Methodological pluralism lies at the heart of </w:t>
      </w:r>
      <w:r w:rsidRPr="00394AF8">
        <w:rPr>
          <w:rStyle w:val="Emphasis"/>
          <w:color w:val="000000" w:themeColor="text1"/>
        </w:rPr>
        <w:t xml:space="preserve">Levine's </w:t>
      </w:r>
      <w:r w:rsidRPr="00973948">
        <w:rPr>
          <w:rStyle w:val="Emphasis"/>
          <w:color w:val="000000" w:themeColor="text1"/>
          <w:highlight w:val="green"/>
        </w:rPr>
        <w:t>sustainable critique</w:t>
      </w:r>
      <w:r w:rsidRPr="00394AF8">
        <w:rPr>
          <w:rStyle w:val="Emphasis"/>
          <w:color w:val="000000" w:themeColor="text1"/>
        </w:rPr>
        <w:t>.</w:t>
      </w:r>
      <w:r w:rsidRPr="00394AF8">
        <w:rPr>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73948">
        <w:rPr>
          <w:rStyle w:val="Emphasis"/>
          <w:color w:val="000000" w:themeColor="text1"/>
          <w:highlight w:val="green"/>
        </w:rPr>
        <w:t xml:space="preserve"> No single method can ever adequately represent the event </w:t>
      </w:r>
      <w:r w:rsidRPr="00394AF8">
        <w:rPr>
          <w:color w:val="000000" w:themeColor="text1"/>
          <w:sz w:val="14"/>
        </w:rPr>
        <w:t>or should gain the upper hand. But</w:t>
      </w:r>
      <w:r w:rsidRPr="00394AF8">
        <w:rPr>
          <w:rStyle w:val="Emphasis"/>
          <w:color w:val="000000" w:themeColor="text1"/>
        </w:rPr>
        <w:t xml:space="preserve"> </w:t>
      </w:r>
      <w:r w:rsidRPr="00973948">
        <w:rPr>
          <w:rStyle w:val="Emphasis"/>
          <w:color w:val="000000" w:themeColor="text1"/>
          <w:highlight w:val="green"/>
        </w:rPr>
        <w:t>each should</w:t>
      </w:r>
      <w:r w:rsidRPr="00394AF8">
        <w:rPr>
          <w:rStyle w:val="Emphasis"/>
          <w:color w:val="000000" w:themeColor="text1"/>
        </w:rPr>
        <w:t xml:space="preserve">, in a way, </w:t>
      </w:r>
      <w:r w:rsidRPr="00973948">
        <w:rPr>
          <w:rStyle w:val="Emphasis"/>
          <w:color w:val="000000" w:themeColor="text1"/>
          <w:highlight w:val="green"/>
        </w:rPr>
        <w:t xml:space="preserve">recognize </w:t>
      </w:r>
      <w:r w:rsidRPr="00394AF8">
        <w:rPr>
          <w:rStyle w:val="Emphasis"/>
          <w:color w:val="000000" w:themeColor="text1"/>
        </w:rPr>
        <w:t xml:space="preserve">and capture </w:t>
      </w:r>
      <w:r w:rsidRPr="00973948">
        <w:rPr>
          <w:rStyle w:val="Emphasis"/>
          <w:color w:val="000000" w:themeColor="text1"/>
          <w:highlight w:val="green"/>
        </w:rPr>
        <w:t>details or perspectives that the others cannot</w:t>
      </w:r>
      <w:r w:rsidRPr="00394AF8">
        <w:rPr>
          <w:rStyle w:val="Emphasis"/>
          <w:color w:val="000000" w:themeColor="text1"/>
        </w:rPr>
        <w:t xml:space="preserve"> (p. 102). In practical terms, </w:t>
      </w:r>
      <w:r w:rsidRPr="00973948">
        <w:rPr>
          <w:rStyle w:val="Emphasis"/>
          <w:color w:val="000000" w:themeColor="text1"/>
          <w:highlight w:val="green"/>
        </w:rPr>
        <w:t>this means combining</w:t>
      </w:r>
      <w:r w:rsidRPr="00394AF8">
        <w:rPr>
          <w:rStyle w:val="Emphasis"/>
          <w:color w:val="000000" w:themeColor="text1"/>
        </w:rPr>
        <w:t xml:space="preserve"> a range of </w:t>
      </w:r>
      <w:r w:rsidRPr="00973948">
        <w:rPr>
          <w:rStyle w:val="Emphasis"/>
          <w:color w:val="000000" w:themeColor="text1"/>
          <w:highlight w:val="green"/>
        </w:rPr>
        <w:t>methods</w:t>
      </w:r>
      <w:r w:rsidRPr="00394AF8">
        <w:rPr>
          <w:rStyle w:val="Emphasis"/>
          <w:color w:val="000000" w:themeColor="text1"/>
        </w:rPr>
        <w:t xml:space="preserve"> </w:t>
      </w:r>
      <w:r w:rsidRPr="00394AF8">
        <w:rPr>
          <w:color w:val="000000" w:themeColor="text1"/>
          <w:sz w:val="14"/>
        </w:rPr>
        <w:t>even when—or, rather,</w:t>
      </w:r>
      <w:r w:rsidRPr="00394AF8">
        <w:rPr>
          <w:rStyle w:val="Emphasis"/>
          <w:color w:val="000000" w:themeColor="text1"/>
        </w:rPr>
        <w:t xml:space="preserve"> </w:t>
      </w:r>
      <w:r w:rsidRPr="00973948">
        <w:rPr>
          <w:rStyle w:val="Emphasis"/>
          <w:color w:val="000000" w:themeColor="text1"/>
          <w:highlight w:val="green"/>
        </w:rPr>
        <w:t>precisely when</w:t>
      </w:r>
      <w:r w:rsidRPr="00394AF8">
        <w:rPr>
          <w:rStyle w:val="Emphasis"/>
          <w:color w:val="000000" w:themeColor="text1"/>
        </w:rPr>
        <w:t xml:space="preserve">—they are </w:t>
      </w:r>
      <w:r w:rsidRPr="00973948">
        <w:rPr>
          <w:rStyle w:val="Emphasis"/>
          <w:color w:val="000000" w:themeColor="text1"/>
          <w:highlight w:val="green"/>
        </w:rPr>
        <w:t>deemed incompatible. They can range from poststructual deconstruction to</w:t>
      </w:r>
      <w:r w:rsidRPr="00394AF8">
        <w:rPr>
          <w:rStyle w:val="Emphasis"/>
          <w:color w:val="000000" w:themeColor="text1"/>
        </w:rPr>
        <w:t xml:space="preserve"> the tools pioneered and championed by </w:t>
      </w:r>
      <w:r w:rsidRPr="00973948">
        <w:rPr>
          <w:rStyle w:val="Emphasis"/>
          <w:color w:val="000000" w:themeColor="text1"/>
          <w:highlight w:val="green"/>
        </w:rPr>
        <w:t>positivist social sciences. The benefit</w:t>
      </w:r>
      <w:r w:rsidRPr="00394AF8">
        <w:rPr>
          <w:rStyle w:val="Emphasis"/>
          <w:color w:val="000000" w:themeColor="text1"/>
        </w:rPr>
        <w:t xml:space="preserve"> </w:t>
      </w:r>
      <w:r w:rsidRPr="00394AF8">
        <w:rPr>
          <w:color w:val="000000" w:themeColor="text1"/>
          <w:sz w:val="14"/>
        </w:rPr>
        <w:t>of such a methodological polyphony</w:t>
      </w:r>
      <w:r w:rsidRPr="00394AF8">
        <w:rPr>
          <w:rStyle w:val="Emphasis"/>
          <w:color w:val="000000" w:themeColor="text1"/>
        </w:rPr>
        <w:t xml:space="preserve"> </w:t>
      </w:r>
      <w:r w:rsidRPr="00973948">
        <w:rPr>
          <w:rStyle w:val="Emphasis"/>
          <w:color w:val="000000" w:themeColor="text1"/>
          <w:highlight w:val="green"/>
        </w:rPr>
        <w:t xml:space="preserve">is </w:t>
      </w:r>
      <w:r w:rsidRPr="00394AF8">
        <w:rPr>
          <w:rStyle w:val="Emphasis"/>
          <w:color w:val="000000" w:themeColor="text1"/>
        </w:rPr>
        <w:t xml:space="preserve">not just the </w:t>
      </w:r>
      <w:r w:rsidRPr="00973948">
        <w:rPr>
          <w:rStyle w:val="Emphasis"/>
          <w:color w:val="000000" w:themeColor="text1"/>
          <w:highlight w:val="green"/>
        </w:rPr>
        <w:t xml:space="preserve">opportunity to bring out nuances </w:t>
      </w:r>
      <w:r w:rsidRPr="00394AF8">
        <w:rPr>
          <w:color w:val="000000" w:themeColor="text1"/>
          <w:sz w:val="14"/>
        </w:rPr>
        <w:t>and new perspectives. Once the false hope of a smooth synthesis has been abandoned, the very incompatibility of the respective perspectives can then be used to</w:t>
      </w:r>
      <w:r w:rsidRPr="00394AF8">
        <w:rPr>
          <w:rStyle w:val="Emphasis"/>
          <w:color w:val="000000" w:themeColor="text1"/>
        </w:rPr>
        <w:t xml:space="preserve"> </w:t>
      </w:r>
      <w:r w:rsidRPr="00973948">
        <w:rPr>
          <w:rStyle w:val="Emphasis"/>
          <w:color w:val="000000" w:themeColor="text1"/>
          <w:highlight w:val="green"/>
        </w:rPr>
        <w:t>identify the reifying tendencies</w:t>
      </w:r>
      <w:r w:rsidRPr="00394AF8">
        <w:rPr>
          <w:rStyle w:val="Emphasis"/>
          <w:color w:val="000000" w:themeColor="text1"/>
        </w:rPr>
        <w:t xml:space="preserve"> </w:t>
      </w:r>
      <w:r w:rsidRPr="00394AF8">
        <w:rPr>
          <w:color w:val="000000" w:themeColor="text1"/>
          <w:sz w:val="14"/>
        </w:rPr>
        <w:t>in each of them. For Levine, this is how reification may be “checked at the source”</w:t>
      </w:r>
      <w:r w:rsidRPr="00394AF8">
        <w:rPr>
          <w:rStyle w:val="Emphasis"/>
          <w:color w:val="000000" w:themeColor="text1"/>
        </w:rPr>
        <w:t xml:space="preserve"> </w:t>
      </w:r>
      <w:r w:rsidRPr="00973948">
        <w:rPr>
          <w:rStyle w:val="Emphasis"/>
          <w:color w:val="000000" w:themeColor="text1"/>
          <w:highlight w:val="green"/>
        </w:rPr>
        <w:t>and</w:t>
      </w:r>
      <w:r w:rsidRPr="00394AF8">
        <w:rPr>
          <w:rStyle w:val="Emphasis"/>
          <w:color w:val="000000" w:themeColor="text1"/>
        </w:rPr>
        <w:t xml:space="preserve"> this is how </w:t>
      </w:r>
      <w:r w:rsidRPr="00973948">
        <w:rPr>
          <w:rStyle w:val="Emphasis"/>
          <w:color w:val="000000" w:themeColor="text1"/>
          <w:highlight w:val="green"/>
        </w:rPr>
        <w:t>a “critically reflexive moment</w:t>
      </w:r>
      <w:r w:rsidRPr="00394AF8">
        <w:rPr>
          <w:rStyle w:val="Emphasis"/>
          <w:color w:val="000000" w:themeColor="text1"/>
        </w:rPr>
        <w:t xml:space="preserve"> might thus be </w:t>
      </w:r>
      <w:r w:rsidRPr="00973948">
        <w:rPr>
          <w:rStyle w:val="Emphasis"/>
          <w:color w:val="000000" w:themeColor="text1"/>
          <w:highlight w:val="green"/>
        </w:rPr>
        <w:t>rendered sustainable</w:t>
      </w:r>
      <w:r w:rsidRPr="00394AF8">
        <w:rPr>
          <w:color w:val="000000" w:themeColor="text1"/>
          <w:sz w:val="14"/>
        </w:rPr>
        <w:t>”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2ED19C04" w14:textId="77777777" w:rsidR="002A4C31" w:rsidRPr="00F601E6" w:rsidRDefault="002A4C31" w:rsidP="002A4C31"/>
    <w:p w14:paraId="3A5B0EBC" w14:textId="77777777" w:rsidR="002A4C31" w:rsidRDefault="002A4C31" w:rsidP="002A4C31"/>
    <w:p w14:paraId="52510E80" w14:textId="77777777" w:rsidR="002A4C31" w:rsidRPr="00F601E6" w:rsidRDefault="002A4C31" w:rsidP="002A4C31"/>
    <w:p w14:paraId="59AB434E" w14:textId="77777777" w:rsidR="002A4C31" w:rsidRDefault="002A4C31" w:rsidP="002A4C31">
      <w:pPr>
        <w:rPr>
          <w:sz w:val="16"/>
        </w:rPr>
      </w:pPr>
    </w:p>
    <w:p w14:paraId="7E437B48" w14:textId="77777777" w:rsidR="002A4C31" w:rsidRDefault="002A4C31" w:rsidP="002A4C31">
      <w:pPr>
        <w:rPr>
          <w:sz w:val="16"/>
        </w:rPr>
      </w:pPr>
    </w:p>
    <w:p w14:paraId="2BE22B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A4C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C31"/>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573"/>
    <w:rsid w:val="008A1A9C"/>
    <w:rsid w:val="008A4633"/>
    <w:rsid w:val="008B032E"/>
    <w:rsid w:val="008C0FA2"/>
    <w:rsid w:val="008C2342"/>
    <w:rsid w:val="008C4166"/>
    <w:rsid w:val="008C77B6"/>
    <w:rsid w:val="008D1B91"/>
    <w:rsid w:val="008D724A"/>
    <w:rsid w:val="008E7A3E"/>
    <w:rsid w:val="008F41FD"/>
    <w:rsid w:val="008F4479"/>
    <w:rsid w:val="008F4BA0"/>
    <w:rsid w:val="00901726"/>
    <w:rsid w:val="0092088F"/>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A9B"/>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D8A"/>
    <w:rsid w:val="00BA17A8"/>
    <w:rsid w:val="00BA3C33"/>
    <w:rsid w:val="00BB0878"/>
    <w:rsid w:val="00BB1879"/>
    <w:rsid w:val="00BC0ABE"/>
    <w:rsid w:val="00BC30DB"/>
    <w:rsid w:val="00BC64FF"/>
    <w:rsid w:val="00BC7C37"/>
    <w:rsid w:val="00BD2244"/>
    <w:rsid w:val="00BE0EC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E3CA8"/>
  <w14:defaultImageDpi w14:val="300"/>
  <w15:docId w15:val="{D200ECFD-9A94-7A47-B3E7-CA38C981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05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05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05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05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A05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05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0573"/>
  </w:style>
  <w:style w:type="character" w:customStyle="1" w:styleId="Heading1Char">
    <w:name w:val="Heading 1 Char"/>
    <w:aliases w:val="Pocket Char"/>
    <w:basedOn w:val="DefaultParagraphFont"/>
    <w:link w:val="Heading1"/>
    <w:uiPriority w:val="9"/>
    <w:rsid w:val="008A05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05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0573"/>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A05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057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1"/>
    <w:qFormat/>
    <w:rsid w:val="008A057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8A05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057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8A0573"/>
    <w:rPr>
      <w:color w:val="auto"/>
      <w:u w:val="none"/>
    </w:rPr>
  </w:style>
  <w:style w:type="paragraph" w:styleId="DocumentMap">
    <w:name w:val="Document Map"/>
    <w:basedOn w:val="Normal"/>
    <w:link w:val="DocumentMapChar"/>
    <w:uiPriority w:val="99"/>
    <w:semiHidden/>
    <w:unhideWhenUsed/>
    <w:rsid w:val="008A05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0573"/>
    <w:rPr>
      <w:rFonts w:ascii="Lucida Grande" w:hAnsi="Lucida Grande" w:cs="Lucida Grande"/>
    </w:rPr>
  </w:style>
  <w:style w:type="paragraph" w:customStyle="1" w:styleId="textbold">
    <w:name w:val="text bold"/>
    <w:basedOn w:val="Normal"/>
    <w:link w:val="Emphasis"/>
    <w:autoRedefine/>
    <w:uiPriority w:val="20"/>
    <w:qFormat/>
    <w:rsid w:val="002A4C3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
    <w:basedOn w:val="Heading1"/>
    <w:link w:val="Hyperlink"/>
    <w:autoRedefine/>
    <w:uiPriority w:val="99"/>
    <w:qFormat/>
    <w:rsid w:val="002A4C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ag2">
    <w:name w:val="Tag2"/>
    <w:basedOn w:val="Normal"/>
    <w:qFormat/>
    <w:rsid w:val="002A4C31"/>
    <w:rPr>
      <w:b/>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B03A9B"/>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B03A9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B03A9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books/details?id=7o1tA__v4xwC&amp;rdid=book-7o1tA__v4xwC&amp;rdo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global/standards/introduction-to-international-labour-standards/the-benefits-of-international-labour-standards/lang--en/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egoarco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1018D8B-D22F-4A47-A3A9-82249458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28</Pages>
  <Words>16908</Words>
  <Characters>96376</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Diego Arcos</cp:lastModifiedBy>
  <cp:revision>3</cp:revision>
  <dcterms:created xsi:type="dcterms:W3CDTF">2021-11-20T20:11:00Z</dcterms:created>
  <dcterms:modified xsi:type="dcterms:W3CDTF">2021-11-21T14:30:00Z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