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4972E" w14:textId="77777777" w:rsidR="00706AEC" w:rsidRDefault="00706AEC" w:rsidP="00FC3D74">
      <w:pPr>
        <w:pStyle w:val="Heading3"/>
      </w:pPr>
    </w:p>
    <w:p w14:paraId="0C38F8B5" w14:textId="1FB7F2A6" w:rsidR="00FC3D74" w:rsidRDefault="00FC3D74" w:rsidP="00FC3D74">
      <w:pPr>
        <w:pStyle w:val="Heading3"/>
      </w:pPr>
      <w:r>
        <w:lastRenderedPageBreak/>
        <w:t>Advantage</w:t>
      </w:r>
    </w:p>
    <w:p w14:paraId="00A9FE1E" w14:textId="77777777" w:rsidR="00FC3D74" w:rsidRDefault="00FC3D74" w:rsidP="00FC3D74">
      <w:pPr>
        <w:pStyle w:val="Heading4"/>
      </w:pPr>
      <w:r>
        <w:t xml:space="preserve"> 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14866785" w14:textId="77777777" w:rsidR="00FC3D74" w:rsidRPr="00D2046C" w:rsidRDefault="00FC3D74" w:rsidP="00FC3D7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033E09A6" w14:textId="77777777" w:rsidR="00FC3D74" w:rsidRPr="001130DA" w:rsidRDefault="00FC3D74" w:rsidP="00FC3D74">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E04EA59" w14:textId="77777777" w:rsidR="00FC3D74" w:rsidRPr="001130DA" w:rsidRDefault="00FC3D74" w:rsidP="00FC3D74">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1D9F5402" w14:textId="77777777" w:rsidR="00FC3D74" w:rsidRPr="00425E77" w:rsidRDefault="00FC3D74" w:rsidP="00FC3D74">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0466804F" w14:textId="77777777" w:rsidR="00FC3D74" w:rsidRPr="001130DA" w:rsidRDefault="00FC3D74" w:rsidP="00FC3D74">
      <w:pPr>
        <w:rPr>
          <w:sz w:val="16"/>
        </w:rPr>
      </w:pPr>
      <w:r w:rsidRPr="001130DA">
        <w:rPr>
          <w:sz w:val="16"/>
        </w:rPr>
        <w:t>A. Initial Definitions and Considerations</w:t>
      </w:r>
    </w:p>
    <w:p w14:paraId="6B551749" w14:textId="77777777" w:rsidR="00FC3D74" w:rsidRPr="00ED5AB7" w:rsidRDefault="00FC3D74" w:rsidP="00FC3D74">
      <w:pPr>
        <w:rPr>
          <w:rStyle w:val="Emphasis"/>
        </w:rPr>
      </w:pPr>
      <w:r w:rsidRPr="001130DA">
        <w:rPr>
          <w:sz w:val="16"/>
        </w:rPr>
        <w:t xml:space="preserve">1. </w:t>
      </w:r>
      <w:r w:rsidRPr="00ED5AB7">
        <w:rPr>
          <w:rStyle w:val="Emphasis"/>
        </w:rPr>
        <w:t>CIL Standards</w:t>
      </w:r>
    </w:p>
    <w:p w14:paraId="3A6B3B63" w14:textId="77777777" w:rsidR="00FC3D74" w:rsidRPr="003E22A7" w:rsidRDefault="00FC3D74" w:rsidP="00FC3D74">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3ED22626" w14:textId="77777777" w:rsidR="00FC3D74" w:rsidRPr="00ED5AB7" w:rsidRDefault="00FC3D74" w:rsidP="00FC3D74">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F0E49D6" w14:textId="77777777" w:rsidR="00FC3D74" w:rsidRPr="003E22A7" w:rsidRDefault="00FC3D74" w:rsidP="00FC3D74">
      <w:pPr>
        <w:rPr>
          <w:u w:val="single"/>
        </w:rPr>
      </w:pPr>
      <w:r w:rsidRPr="003E22A7">
        <w:rPr>
          <w:u w:val="single"/>
        </w:rPr>
        <w:lastRenderedPageBreak/>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02335BE8" w14:textId="77777777" w:rsidR="00FC3D74" w:rsidRPr="001130DA" w:rsidRDefault="00FC3D74" w:rsidP="00FC3D74">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7597980" w14:textId="77777777" w:rsidR="00FC3D74" w:rsidRPr="00A56669" w:rsidRDefault="00FC3D74" w:rsidP="00FC3D74">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0E96C90B" w14:textId="77777777" w:rsidR="00FC3D74" w:rsidRPr="001130DA" w:rsidRDefault="00FC3D74" w:rsidP="00FC3D74">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49AB758A" w14:textId="77777777" w:rsidR="00FC3D74" w:rsidRPr="00425E77" w:rsidRDefault="00FC3D74" w:rsidP="00FC3D74">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51C915D2" w14:textId="77777777" w:rsidR="00FC3D74" w:rsidRPr="00425E77" w:rsidRDefault="00FC3D74" w:rsidP="00FC3D74">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the vast majority of constitutions provide for freedom of association, although some use </w:t>
      </w:r>
      <w:r w:rsidRPr="00425E77">
        <w:rPr>
          <w:u w:val="single"/>
        </w:rPr>
        <w:lastRenderedPageBreak/>
        <w:t>general language that (unlike the international instruments just mentioned) does not specify workers or trade unions. 128</w:t>
      </w:r>
    </w:p>
    <w:p w14:paraId="2A5703FD" w14:textId="77777777" w:rsidR="00FC3D74" w:rsidRPr="00425E77" w:rsidRDefault="00FC3D74" w:rsidP="00FC3D74">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740CD8F" w14:textId="77777777" w:rsidR="00FC3D74" w:rsidRPr="001130DA" w:rsidRDefault="00FC3D74" w:rsidP="00FC3D74">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3C1AE02F" w14:textId="77777777" w:rsidR="00FC3D74" w:rsidRPr="00A56669" w:rsidRDefault="00FC3D74" w:rsidP="00FC3D74">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6E1740DD" w14:textId="77777777" w:rsidR="00FC3D74" w:rsidRPr="001130DA" w:rsidRDefault="00FC3D74" w:rsidP="00FC3D74">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0D205DAB" w14:textId="77777777" w:rsidR="00FC3D74" w:rsidRPr="001130DA" w:rsidRDefault="00FC3D74" w:rsidP="00FC3D74">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2DB61482" w14:textId="77777777" w:rsidR="00FC3D74" w:rsidRPr="0098613E" w:rsidRDefault="00FC3D74" w:rsidP="00FC3D74">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3D3D7939" w14:textId="77777777" w:rsidR="00FC3D74" w:rsidRPr="001130DA" w:rsidRDefault="00FC3D74" w:rsidP="00FC3D74">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 xml:space="preserve">confirmation that “[states’] conduct is ‘evidence of a belief that this practice is </w:t>
      </w:r>
      <w:r w:rsidRPr="0098613E">
        <w:rPr>
          <w:rStyle w:val="Emphasis"/>
        </w:rPr>
        <w:lastRenderedPageBreak/>
        <w:t>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7A6049CF" w14:textId="77777777" w:rsidR="00FC3D74" w:rsidRPr="0098613E" w:rsidRDefault="00FC3D74" w:rsidP="00FC3D74">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5AFC7CB0" w14:textId="77777777" w:rsidR="00FC3D74" w:rsidRPr="002A1AC9" w:rsidRDefault="00FC3D74" w:rsidP="00FC3D74">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23485AC2" w14:textId="77777777" w:rsidR="00FC3D74" w:rsidRPr="002A1AC9" w:rsidRDefault="00FC3D74" w:rsidP="00FC3D74">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29CE90C1" w14:textId="77777777" w:rsidR="00FC3D74" w:rsidRPr="001130DA" w:rsidRDefault="00FC3D74" w:rsidP="00FC3D74">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w:t>
      </w:r>
      <w:r w:rsidRPr="002A1AC9">
        <w:rPr>
          <w:u w:val="single"/>
        </w:rPr>
        <w:lastRenderedPageBreak/>
        <w:t xml:space="preserve">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74941281" w14:textId="77777777" w:rsidR="00FC3D74" w:rsidRPr="001130DA" w:rsidRDefault="00FC3D74" w:rsidP="00FC3D74">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6F96C942" w14:textId="77777777" w:rsidR="00FC3D74" w:rsidRPr="001130DA" w:rsidRDefault="00FC3D74" w:rsidP="00FC3D74">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06B3E67C" w14:textId="77777777" w:rsidR="00FC3D74" w:rsidRPr="0098613E" w:rsidRDefault="00FC3D74" w:rsidP="00FC3D74">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3E9DE01D" w14:textId="77777777" w:rsidR="00FC3D74" w:rsidRPr="001130DA" w:rsidRDefault="00FC3D74" w:rsidP="00FC3D74">
      <w:pPr>
        <w:rPr>
          <w:sz w:val="16"/>
        </w:rPr>
      </w:pPr>
      <w:r w:rsidRPr="001130DA">
        <w:rPr>
          <w:sz w:val="16"/>
        </w:rPr>
        <w:t xml:space="preserve">Question: Does the Secretary-General believe that U.N. staff have a right to take part in industrial action? </w:t>
      </w:r>
    </w:p>
    <w:p w14:paraId="49AB93CC" w14:textId="77777777" w:rsidR="00FC3D74" w:rsidRPr="001130DA" w:rsidRDefault="00FC3D74" w:rsidP="00FC3D74">
      <w:pPr>
        <w:rPr>
          <w:sz w:val="16"/>
        </w:rPr>
      </w:pPr>
      <w:r w:rsidRPr="001130DA">
        <w:rPr>
          <w:sz w:val="16"/>
        </w:rPr>
        <w:t>Deputy Spokesman: We believe the right to strike is part of customary international law.167</w:t>
      </w:r>
    </w:p>
    <w:p w14:paraId="5651DC17" w14:textId="77777777" w:rsidR="00FC3D74" w:rsidRPr="001130DA" w:rsidRDefault="00FC3D74" w:rsidP="00FC3D74">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1D75362D" w14:textId="77777777" w:rsidR="00FC3D74" w:rsidRPr="00875A8F" w:rsidRDefault="00FC3D74" w:rsidP="00FC3D74">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34AC0B54" w14:textId="77777777" w:rsidR="00FC3D74" w:rsidRDefault="00FC3D74" w:rsidP="00FC3D74"/>
    <w:p w14:paraId="473B6B15" w14:textId="77777777" w:rsidR="00FC3D74" w:rsidRDefault="00FC3D74" w:rsidP="00FC3D74">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D87EF1A" w14:textId="77777777" w:rsidR="00FC3D74" w:rsidRPr="00463A35" w:rsidRDefault="00FC3D74" w:rsidP="00FC3D74">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rsidRPr="00463A35">
        <w:lastRenderedPageBreak/>
        <w:t>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72EC968D" w14:textId="77777777" w:rsidR="00FC3D74" w:rsidRDefault="00FC3D74" w:rsidP="00FC3D74">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7958A4D1" w14:textId="77777777" w:rsidR="00FC3D74" w:rsidRPr="00B57BC0" w:rsidRDefault="00FC3D74" w:rsidP="00FC3D74">
      <w:pPr>
        <w:rPr>
          <w:rStyle w:val="Emphasis"/>
        </w:rPr>
      </w:pPr>
    </w:p>
    <w:p w14:paraId="58B7E108" w14:textId="77777777" w:rsidR="00FC3D74" w:rsidRPr="00463A35" w:rsidRDefault="00FC3D74" w:rsidP="00FC3D74"/>
    <w:p w14:paraId="2140DA88" w14:textId="77777777" w:rsidR="00FC3D74" w:rsidRDefault="00FC3D74" w:rsidP="00FC3D74">
      <w:pPr>
        <w:pStyle w:val="Heading4"/>
      </w:pPr>
      <w:r w:rsidRPr="008751FE">
        <w:rPr>
          <w:u w:val="single"/>
        </w:rPr>
        <w:lastRenderedPageBreak/>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500C5917" w14:textId="77777777" w:rsidR="00FC3D74" w:rsidRPr="008751FE" w:rsidRDefault="00FC3D74" w:rsidP="00FC3D74">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1" w:history="1">
        <w:r w:rsidRPr="00350781">
          <w:rPr>
            <w:rStyle w:val="Hyperlink"/>
          </w:rPr>
          <w:t>https://www.ilo.org/global/standards/introduction-to-international-labour-standards/the-benefits-of-international-labour-standards/lang--en/index.htm</w:t>
        </w:r>
      </w:hyperlink>
      <w:r>
        <w:t xml:space="preserve">] Justin </w:t>
      </w:r>
    </w:p>
    <w:p w14:paraId="04C29E5A" w14:textId="77777777" w:rsidR="00FC3D74" w:rsidRPr="00CF4094" w:rsidRDefault="00FC3D74" w:rsidP="00FC3D74">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 xml:space="preserve">those </w:t>
      </w:r>
      <w:r w:rsidRPr="00726C77">
        <w:rPr>
          <w:u w:val="single"/>
        </w:rPr>
        <w:lastRenderedPageBreak/>
        <w:t>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120174">
        <w:rPr>
          <w:rStyle w:val="Emphasis"/>
        </w:rPr>
        <w:t>and economic performance</w:t>
      </w:r>
      <w:r w:rsidRPr="00120174">
        <w:rPr>
          <w:rStyle w:val="StyleUnderline"/>
          <w:sz w:val="16"/>
          <w:u w:val="none"/>
        </w:rPr>
        <w:t>.</w:t>
      </w:r>
      <w:r w:rsidRPr="00120174">
        <w:rPr>
          <w:sz w:val="16"/>
        </w:rPr>
        <w:t xml:space="preserve"> Minimum wage and working-time standards, and </w:t>
      </w:r>
      <w:r w:rsidRPr="00120174">
        <w:rPr>
          <w:u w:val="single"/>
        </w:rPr>
        <w:t xml:space="preserve">respect for </w:t>
      </w:r>
      <w:r w:rsidRPr="00120174">
        <w:rPr>
          <w:highlight w:val="green"/>
          <w:u w:val="single"/>
        </w:rPr>
        <w:t>equality</w:t>
      </w:r>
      <w:r w:rsidRPr="00120174">
        <w:rPr>
          <w:u w:val="single"/>
        </w:rPr>
        <w:t xml:space="preserve">, can </w:t>
      </w:r>
      <w:r w:rsidRPr="00120174">
        <w:rPr>
          <w:rStyle w:val="Emphasis"/>
        </w:rPr>
        <w:t>translate</w:t>
      </w:r>
      <w:r w:rsidRPr="00120174">
        <w:rPr>
          <w:u w:val="single"/>
        </w:rPr>
        <w:t xml:space="preserve"> into greater satisfaction and </w:t>
      </w:r>
      <w:r w:rsidRPr="00120174">
        <w:rPr>
          <w:rStyle w:val="Emphasis"/>
        </w:rPr>
        <w:t>improved performance</w:t>
      </w:r>
      <w:r w:rsidRPr="00120174">
        <w:rPr>
          <w:u w:val="single"/>
        </w:rPr>
        <w:t xml:space="preserve"> for workers and reduced staff turnover</w:t>
      </w:r>
      <w:r w:rsidRPr="00120174">
        <w:rPr>
          <w:sz w:val="16"/>
        </w:rPr>
        <w:t xml:space="preserve">. Investment in vocational training can result in a better trained workforce and higher employment levels. Safety </w:t>
      </w:r>
      <w:r w:rsidRPr="00120174">
        <w:rPr>
          <w:u w:val="single"/>
        </w:rPr>
        <w:t xml:space="preserve">standards can reduce costly accidents and expenditure on health care. Employment protection can encourage workers to take risks and to innovate. Social </w:t>
      </w:r>
      <w:r w:rsidRPr="00120174">
        <w:rPr>
          <w:rStyle w:val="Emphasis"/>
        </w:rPr>
        <w:t>protection</w:t>
      </w:r>
      <w:r w:rsidRPr="00120174">
        <w:rPr>
          <w:sz w:val="16"/>
        </w:rPr>
        <w:t>,</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w:t>
      </w:r>
      <w:r w:rsidRPr="00CF4094">
        <w:rPr>
          <w:sz w:val="16"/>
        </w:rPr>
        <w:lastRenderedPageBreak/>
        <w:t xml:space="preserve">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394191C0" w14:textId="77777777" w:rsidR="00FC3D74" w:rsidRDefault="00FC3D74" w:rsidP="00FC3D74"/>
    <w:p w14:paraId="23814F4A" w14:textId="77777777" w:rsidR="00FC3D74" w:rsidRPr="00594ADE" w:rsidRDefault="00FC3D74" w:rsidP="00FC3D74">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32CB89DF" w14:textId="77777777" w:rsidR="00FC3D74" w:rsidRPr="00594ADE" w:rsidRDefault="00FC3D74" w:rsidP="00FC3D74">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45750E7F" w14:textId="77777777" w:rsidR="00FC3D74" w:rsidRDefault="00FC3D74" w:rsidP="00FC3D74">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120174">
        <w:rPr>
          <w:rStyle w:val="Emphasis"/>
        </w:rPr>
        <w:t>crisis and conflict accelerators</w:t>
      </w:r>
      <w:r w:rsidRPr="00120174">
        <w:rPr>
          <w:rStyle w:val="StyleUnderline"/>
        </w:rPr>
        <w:t xml:space="preserve">” and </w:t>
      </w:r>
      <w:r w:rsidRPr="00726C77">
        <w:rPr>
          <w:rStyle w:val="StyleUnderline"/>
          <w:highlight w:val="green"/>
        </w:rPr>
        <w:t xml:space="preserve">“threat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 xml:space="preserve">feedback loops, tipping points </w:t>
      </w:r>
      <w:r w:rsidRPr="00120174">
        <w:rPr>
          <w:rStyle w:val="Emphasis"/>
        </w:rPr>
        <w:t>and opaque cause-and-effect relationships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cyber attacks</w:t>
      </w:r>
      <w:r w:rsidRPr="00120174">
        <w:rPr>
          <w:rStyle w:val="StyleUnderline"/>
          <w:highlight w:val="green"/>
        </w:rPr>
        <w:t>, data fraud</w:t>
      </w:r>
      <w:r w:rsidRPr="00120174">
        <w:rPr>
          <w:rStyle w:val="StyleUnderline"/>
        </w:rPr>
        <w:t xml:space="preserve">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120174">
        <w:rPr>
          <w:rStyle w:val="StyleUnderline"/>
        </w:rPr>
        <w:t xml:space="preserve">and </w:t>
      </w:r>
      <w:r w:rsidRPr="00120174">
        <w:rPr>
          <w:rStyle w:val="Emphasis"/>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w:t>
      </w:r>
      <w:r w:rsidRPr="00594ADE">
        <w:rPr>
          <w:sz w:val="16"/>
        </w:rPr>
        <w:lastRenderedPageBreak/>
        <w:t>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120174">
        <w:rPr>
          <w:rStyle w:val="StyleUnderline"/>
        </w:rPr>
        <w:t>SDGs remain unachieved there is the potential for these forms of risk to</w:t>
      </w:r>
      <w:r w:rsidRPr="00120174">
        <w:rPr>
          <w:sz w:val="16"/>
        </w:rPr>
        <w:t xml:space="preserve"> </w:t>
      </w:r>
      <w:r w:rsidRPr="00120174">
        <w:rPr>
          <w:rStyle w:val="Emphasis"/>
        </w:rPr>
        <w:t>develop</w:t>
      </w:r>
      <w:r w:rsidRPr="00120174">
        <w:rPr>
          <w:sz w:val="16"/>
        </w:rPr>
        <w:t>. Th</w:t>
      </w:r>
      <w:r w:rsidRPr="00594ADE">
        <w:rPr>
          <w:sz w:val="16"/>
        </w:rPr>
        <w:t xml:space="preserve">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w:t>
      </w:r>
      <w:r w:rsidRPr="00120174">
        <w:rPr>
          <w:rStyle w:val="StyleUnderline"/>
        </w:rPr>
        <w:t>Development Goals that</w:t>
      </w:r>
      <w:r w:rsidRPr="00120174">
        <w:rPr>
          <w:sz w:val="16"/>
        </w:rPr>
        <w:t xml:space="preserve"> could both </w:t>
      </w:r>
      <w:r w:rsidRPr="00120174">
        <w:rPr>
          <w:rStyle w:val="StyleUnderline"/>
        </w:rPr>
        <w:t>lead to global catastrophic risk and existential risk, and</w:t>
      </w:r>
      <w:r w:rsidRPr="00120174">
        <w:rPr>
          <w:sz w:val="16"/>
        </w:rPr>
        <w:t xml:space="preserve"> conversely that could </w:t>
      </w:r>
      <w:r w:rsidRPr="00120174">
        <w:rPr>
          <w:rStyle w:val="StyleUnderline"/>
        </w:rPr>
        <w:t xml:space="preserve">act as </w:t>
      </w:r>
      <w:r w:rsidRPr="00120174">
        <w:rPr>
          <w:rStyle w:val="Emphasis"/>
        </w:rPr>
        <w:t>prevention, or leverage points</w:t>
      </w:r>
      <w:r w:rsidRPr="00120174">
        <w:rPr>
          <w:sz w:val="16"/>
        </w:rPr>
        <w:t xml:space="preserve"> in order </w:t>
      </w:r>
      <w:r w:rsidRPr="00120174">
        <w:rPr>
          <w:rStyle w:val="StyleUnderline"/>
        </w:rPr>
        <w:t>to avoid such outcomes</w:t>
      </w:r>
      <w:r w:rsidRPr="00120174">
        <w:rPr>
          <w:sz w:val="16"/>
        </w:rPr>
        <w:t>.</w:t>
      </w:r>
      <w:r w:rsidRPr="00594ADE">
        <w:rPr>
          <w:sz w:val="16"/>
        </w:rPr>
        <w:t xml:space="preserve">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w:t>
      </w:r>
      <w:r w:rsidRPr="00120174">
        <w:rPr>
          <w:sz w:val="16"/>
        </w:rPr>
        <w:t xml:space="preserve">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120174">
        <w:rPr>
          <w:rStyle w:val="StyleUnderline"/>
        </w:rPr>
        <w:t xml:space="preserve">Depletion of resources and </w:t>
      </w:r>
      <w:r w:rsidRPr="00120174">
        <w:rPr>
          <w:rStyle w:val="Emphasis"/>
        </w:rPr>
        <w:t xml:space="preserve">biodiversity </w:t>
      </w:r>
      <w:r w:rsidRPr="00120174">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120174">
        <w:rPr>
          <w:rStyle w:val="StyleUnderline"/>
        </w:rPr>
        <w:t>reduce biodiversity</w:t>
      </w:r>
      <w:r w:rsidRPr="00120174">
        <w:rPr>
          <w:sz w:val="16"/>
        </w:rPr>
        <w:t xml:space="preserve"> (Fig. 3) </w:t>
      </w:r>
      <w:r w:rsidRPr="00120174">
        <w:rPr>
          <w:rStyle w:val="StyleUnderline"/>
        </w:rPr>
        <w:t xml:space="preserve">and increase the </w:t>
      </w:r>
      <w:r w:rsidRPr="00120174">
        <w:rPr>
          <w:rStyle w:val="Emphasis"/>
        </w:rPr>
        <w:t>amounts of wastes</w:t>
      </w:r>
      <w:r w:rsidRPr="00120174">
        <w:rPr>
          <w:rStyle w:val="StyleUnderline"/>
        </w:rPr>
        <w:t xml:space="preserve"> accumulating in the environment</w:t>
      </w:r>
      <w:r w:rsidRPr="00120174">
        <w:rPr>
          <w:sz w:val="16"/>
        </w:rPr>
        <w:t xml:space="preserve">. The final driver of Global Catastrophic Risk is an </w:t>
      </w:r>
      <w:r w:rsidRPr="00120174">
        <w:rPr>
          <w:rStyle w:val="Emphasis"/>
        </w:rPr>
        <w:t>agricultural shortfall</w:t>
      </w:r>
      <w:r w:rsidRPr="00120174">
        <w:rPr>
          <w:sz w:val="16"/>
        </w:rPr>
        <w:t xml:space="preserve"> which </w:t>
      </w:r>
      <w:r w:rsidRPr="00120174">
        <w:rPr>
          <w:rStyle w:val="StyleUnderline"/>
        </w:rPr>
        <w:t xml:space="preserve">will increase </w:t>
      </w:r>
      <w:r w:rsidRPr="00120174">
        <w:rPr>
          <w:rStyle w:val="Emphasis"/>
        </w:rPr>
        <w:t>global Hunger</w:t>
      </w:r>
      <w:r w:rsidRPr="00120174">
        <w:rPr>
          <w:sz w:val="16"/>
        </w:rPr>
        <w:t xml:space="preserve"> (SDG 2) </w:t>
      </w:r>
      <w:r w:rsidRPr="00120174">
        <w:rPr>
          <w:rStyle w:val="StyleUnderline"/>
        </w:rPr>
        <w:t>and widen</w:t>
      </w:r>
      <w:r w:rsidRPr="00120174">
        <w:rPr>
          <w:sz w:val="16"/>
        </w:rPr>
        <w:t xml:space="preserve"> the </w:t>
      </w:r>
      <w:r w:rsidRPr="00120174">
        <w:rPr>
          <w:rStyle w:val="Emphasis"/>
        </w:rPr>
        <w:t xml:space="preserve">Inequality </w:t>
      </w:r>
      <w:r w:rsidRPr="00120174">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120174">
        <w:rPr>
          <w:rStyle w:val="Emphasis"/>
        </w:rPr>
        <w:t>Water Crises</w:t>
      </w:r>
      <w:r w:rsidRPr="00120174">
        <w:rPr>
          <w:sz w:val="16"/>
        </w:rPr>
        <w:t xml:space="preserve"> will </w:t>
      </w:r>
      <w:r w:rsidRPr="00120174">
        <w:rPr>
          <w:rStyle w:val="StyleUnderline"/>
        </w:rPr>
        <w:t xml:space="preserve">limit </w:t>
      </w:r>
      <w:r w:rsidRPr="00120174">
        <w:rPr>
          <w:sz w:val="16"/>
        </w:rPr>
        <w:t xml:space="preserve">the </w:t>
      </w:r>
      <w:r w:rsidRPr="00120174">
        <w:rPr>
          <w:rStyle w:val="StyleUnderline"/>
        </w:rPr>
        <w:t>water available for agriculture and basic needs which</w:t>
      </w:r>
      <w:r w:rsidRPr="00120174">
        <w:rPr>
          <w:sz w:val="16"/>
        </w:rPr>
        <w:t xml:space="preserve"> in turn </w:t>
      </w:r>
      <w:r w:rsidRPr="00120174">
        <w:rPr>
          <w:rStyle w:val="StyleUnderline"/>
        </w:rPr>
        <w:t xml:space="preserve">will stimulate a decline in </w:t>
      </w:r>
      <w:r w:rsidRPr="00120174">
        <w:rPr>
          <w:rStyle w:val="Emphasis"/>
        </w:rPr>
        <w:t xml:space="preserve">Gender </w:t>
      </w:r>
      <w:r w:rsidRPr="00120174">
        <w:rPr>
          <w:rStyle w:val="Emphasis"/>
        </w:rPr>
        <w:lastRenderedPageBreak/>
        <w:t>Equality</w:t>
      </w:r>
      <w:r w:rsidRPr="00120174">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120174">
        <w:rPr>
          <w:rStyle w:val="Emphasis"/>
        </w:rPr>
        <w:t>Conflict</w:t>
      </w:r>
      <w:r w:rsidRPr="00120174">
        <w:rPr>
          <w:sz w:val="16"/>
        </w:rPr>
        <w:t xml:space="preserve"> (in all forms) </w:t>
      </w:r>
      <w:r w:rsidRPr="00120174">
        <w:rPr>
          <w:rStyle w:val="StyleUnderline"/>
        </w:rPr>
        <w:t xml:space="preserve">will increase </w:t>
      </w:r>
      <w:r w:rsidRPr="00120174">
        <w:rPr>
          <w:rStyle w:val="Emphasis"/>
        </w:rPr>
        <w:t>refugees and climate change</w:t>
      </w:r>
      <w:r w:rsidRPr="00120174">
        <w:rPr>
          <w:rStyle w:val="StyleUnderline"/>
        </w:rPr>
        <w:t xml:space="preserve"> provides the backdrop against which</w:t>
      </w:r>
      <w:r w:rsidRPr="00120174">
        <w:rPr>
          <w:sz w:val="16"/>
        </w:rPr>
        <w:t xml:space="preserve"> all these </w:t>
      </w:r>
      <w:r w:rsidRPr="00120174">
        <w:rPr>
          <w:rStyle w:val="StyleUnderline"/>
        </w:rPr>
        <w:t>interactions will play out</w:t>
      </w:r>
      <w:r w:rsidRPr="00120174">
        <w:rPr>
          <w:sz w:val="16"/>
        </w:rPr>
        <w:t>.</w:t>
      </w:r>
      <w:r>
        <w:rPr>
          <w:sz w:val="16"/>
        </w:rPr>
        <w:t xml:space="preserve"> </w:t>
      </w:r>
    </w:p>
    <w:p w14:paraId="36B9F9DA" w14:textId="77777777" w:rsidR="00FC3D74" w:rsidRPr="00331BF2" w:rsidRDefault="00FC3D74" w:rsidP="00FC3D74">
      <w:pPr>
        <w:pStyle w:val="Heading4"/>
      </w:pPr>
      <w:r w:rsidRPr="00331BF2">
        <w:t>Put away your disads – the Aff outweighs any impacts.</w:t>
      </w:r>
    </w:p>
    <w:p w14:paraId="17B2E043" w14:textId="77777777" w:rsidR="00FC3D74" w:rsidRPr="00CE11B7" w:rsidRDefault="00FC3D74" w:rsidP="00FC3D74">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4452296E" w14:textId="77777777" w:rsidR="00FC3D74" w:rsidRDefault="00FC3D74" w:rsidP="00FC3D74">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w:t>
      </w:r>
      <w:r w:rsidRPr="00CE11B7">
        <w:rPr>
          <w:rFonts w:asciiTheme="majorHAnsi" w:hAnsiTheme="majorHAnsi" w:cstheme="majorHAnsi"/>
          <w:sz w:val="16"/>
        </w:rPr>
        <w:lastRenderedPageBreak/>
        <w:t xml:space="preserve">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1F0C388E" w14:textId="77777777" w:rsidR="00FC3D74" w:rsidRPr="00976E44" w:rsidRDefault="00FC3D74" w:rsidP="00FC3D74">
      <w:pPr>
        <w:rPr>
          <w:u w:val="single"/>
        </w:rPr>
      </w:pPr>
    </w:p>
    <w:p w14:paraId="32E26007" w14:textId="77777777" w:rsidR="00FC3D74" w:rsidRDefault="00FC3D74" w:rsidP="00FC3D74"/>
    <w:p w14:paraId="318AA81D" w14:textId="77777777" w:rsidR="00FC3D74" w:rsidRDefault="00FC3D74" w:rsidP="00FC3D74">
      <w:pPr>
        <w:pStyle w:val="Heading3"/>
      </w:pPr>
      <w:r>
        <w:lastRenderedPageBreak/>
        <w:t>Plan</w:t>
      </w:r>
    </w:p>
    <w:p w14:paraId="2F602386" w14:textId="77777777" w:rsidR="00FC3D74" w:rsidRDefault="00FC3D74" w:rsidP="00FC3D74">
      <w:pPr>
        <w:pStyle w:val="Heading4"/>
      </w:pPr>
      <w:r>
        <w:t>Plan text: The United States of America ought to recognize an unconditional right of workers to strike.</w:t>
      </w:r>
    </w:p>
    <w:p w14:paraId="163F8DFE" w14:textId="77777777" w:rsidR="00FC3D74" w:rsidRDefault="00FC3D74" w:rsidP="00FC3D74"/>
    <w:p w14:paraId="1F371999" w14:textId="77777777" w:rsidR="00FC3D74" w:rsidRDefault="00FC3D74" w:rsidP="00FC3D74">
      <w:pPr>
        <w:pStyle w:val="Heading4"/>
      </w:pPr>
      <w:r>
        <w:t xml:space="preserve">Definition of </w:t>
      </w:r>
      <w:r w:rsidRPr="0026026A">
        <w:rPr>
          <w:u w:val="single"/>
        </w:rPr>
        <w:t>unconditional right to strike</w:t>
      </w:r>
      <w:r>
        <w:t>:</w:t>
      </w:r>
    </w:p>
    <w:p w14:paraId="1FDDD1A2" w14:textId="77777777" w:rsidR="00FC3D74" w:rsidRDefault="00FC3D74" w:rsidP="00FC3D74">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1BBFFF88" w14:textId="77777777" w:rsidR="00FC3D74" w:rsidRPr="0026026A" w:rsidRDefault="00FC3D74" w:rsidP="00FC3D74">
      <w:r>
        <w:t>**Edited for gendered language</w:t>
      </w:r>
    </w:p>
    <w:p w14:paraId="2FBAC96B" w14:textId="77777777" w:rsidR="00FC3D74" w:rsidRDefault="00FC3D74" w:rsidP="00FC3D74">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2BCDCC83" w14:textId="77777777" w:rsidR="00FC3D74" w:rsidRDefault="00FC3D74" w:rsidP="00FC3D74"/>
    <w:p w14:paraId="112B91BD" w14:textId="77777777" w:rsidR="00FC3D74" w:rsidRPr="002D5537" w:rsidRDefault="00FC3D74" w:rsidP="00FC3D74">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4F82B276" w14:textId="77777777" w:rsidR="00FC3D74" w:rsidRPr="00D2046C" w:rsidRDefault="00FC3D74" w:rsidP="00FC3D74">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6405388C" w14:textId="77777777" w:rsidR="00FC3D74" w:rsidRDefault="00FC3D74" w:rsidP="00FC3D74">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575157" w14:textId="77777777" w:rsidR="00FC3D74" w:rsidRDefault="00FC3D74" w:rsidP="00FC3D74">
      <w:pPr>
        <w:rPr>
          <w:sz w:val="16"/>
        </w:rPr>
      </w:pPr>
    </w:p>
    <w:p w14:paraId="2BD84176" w14:textId="77777777" w:rsidR="00FC3D74" w:rsidRPr="00696421" w:rsidRDefault="00FC3D74" w:rsidP="00FC3D74">
      <w:pPr>
        <w:pStyle w:val="Heading3"/>
      </w:pPr>
      <w:r>
        <w:lastRenderedPageBreak/>
        <w:t>Framework</w:t>
      </w:r>
    </w:p>
    <w:p w14:paraId="225410F4" w14:textId="77777777" w:rsidR="00FC3D74" w:rsidRPr="00CE11B7" w:rsidRDefault="00FC3D74" w:rsidP="00FC3D74">
      <w:pPr>
        <w:pStyle w:val="Heading4"/>
      </w:pPr>
      <w:r w:rsidRPr="00CE11B7">
        <w:t xml:space="preserve">The standard is maximizing </w:t>
      </w:r>
      <w:r>
        <w:t>well being or hedonistic act util</w:t>
      </w:r>
      <w:r w:rsidRPr="00CE11B7">
        <w:t>. Prefer it:</w:t>
      </w:r>
    </w:p>
    <w:p w14:paraId="0E1B2641" w14:textId="77777777" w:rsidR="00FC3D74" w:rsidRPr="00CE11B7" w:rsidRDefault="00FC3D74" w:rsidP="00FC3D74">
      <w:pPr>
        <w:pStyle w:val="Heading4"/>
      </w:pPr>
      <w:r w:rsidRPr="00CE11B7">
        <w:t xml:space="preserve">[1] Actor specificity: util is the best for governments, which is the actor in the rez – multiple warrants: </w:t>
      </w:r>
    </w:p>
    <w:p w14:paraId="42973546" w14:textId="77777777" w:rsidR="00FC3D74" w:rsidRDefault="00FC3D74" w:rsidP="00FC3D74">
      <w:pPr>
        <w:pStyle w:val="Heading4"/>
        <w:ind w:left="720"/>
      </w:pPr>
      <w:r w:rsidRPr="00CE11B7">
        <w:t>[a] Governments must aggregate since every policy benefits some and harms others, which also means side constraints freeze action.</w:t>
      </w:r>
    </w:p>
    <w:p w14:paraId="3DE397F8" w14:textId="77777777" w:rsidR="00FC3D74" w:rsidRDefault="00FC3D74" w:rsidP="00FC3D74">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5F49E141" w14:textId="77777777" w:rsidR="00FC3D74" w:rsidRPr="00402E94" w:rsidRDefault="00FC3D74" w:rsidP="00FC3D74">
      <w:pPr>
        <w:pStyle w:val="Heading4"/>
        <w:ind w:left="720"/>
      </w:pPr>
      <w:r>
        <w:t>[c] No act omission distinction – governments are responsible for everything in the public sphere and have no yes/no bills so inaction is an implicit authorization of action.</w:t>
      </w:r>
    </w:p>
    <w:p w14:paraId="3053647D" w14:textId="77777777" w:rsidR="00FC3D74" w:rsidRDefault="00FC3D74" w:rsidP="00FC3D74">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A42DC24" w14:textId="77777777" w:rsidR="00FC3D74" w:rsidRPr="00E7158A" w:rsidRDefault="00FC3D74" w:rsidP="00FC3D74">
      <w:pPr>
        <w:pStyle w:val="Heading4"/>
        <w:ind w:left="720"/>
        <w:rPr>
          <w:rFonts w:eastAsia="Times New Roman"/>
          <w:shd w:val="clear" w:color="auto" w:fill="FFFFFF"/>
        </w:rPr>
      </w:pPr>
      <w:r>
        <w:t xml:space="preserve">[e]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4204048E" w14:textId="77777777" w:rsidR="00FC3D74" w:rsidRPr="00BE53CD" w:rsidRDefault="00FC3D74" w:rsidP="00FC3D74">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F2F8D42" w14:textId="77777777" w:rsidR="00FC3D74" w:rsidRDefault="00FC3D74" w:rsidP="00FC3D74">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w:t>
      </w:r>
      <w:r w:rsidRPr="00C7794F">
        <w:rPr>
          <w:b/>
          <w:u w:val="single"/>
        </w:rPr>
        <w:lastRenderedPageBreak/>
        <w:t xml:space="preserve">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4E4AF65E" w14:textId="77777777" w:rsidR="00FC3D74" w:rsidRPr="00E7158A" w:rsidRDefault="00FC3D74" w:rsidP="00FC3D74"/>
    <w:p w14:paraId="2CDA4260" w14:textId="77777777" w:rsidR="00FC3D74" w:rsidRPr="00336E56" w:rsidRDefault="00FC3D74" w:rsidP="00FC3D74">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4C3128A1" w14:textId="77777777" w:rsidR="00FC3D74" w:rsidRPr="00336E56" w:rsidRDefault="00FC3D74" w:rsidP="00FC3D74">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14F07478" w14:textId="77777777" w:rsidR="00FC3D74" w:rsidRPr="00336E56" w:rsidRDefault="00FC3D74" w:rsidP="00FC3D74">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w:t>
      </w:r>
      <w:r w:rsidRPr="00336E56">
        <w:rPr>
          <w:rFonts w:asciiTheme="majorHAnsi" w:hAnsiTheme="majorHAnsi" w:cstheme="majorHAnsi"/>
          <w:sz w:val="16"/>
          <w:szCs w:val="16"/>
        </w:rPr>
        <w:lastRenderedPageBreak/>
        <w:t xml:space="preserve">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67B0DA1C" w14:textId="77777777" w:rsidR="00FC3D74" w:rsidRPr="00E7158A" w:rsidRDefault="00FC3D74" w:rsidP="00FC3D74">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primary reward functions</w:t>
      </w:r>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w:t>
      </w:r>
      <w:r w:rsidRPr="00336E56">
        <w:rPr>
          <w:rFonts w:asciiTheme="majorHAnsi" w:hAnsiTheme="majorHAnsi" w:cstheme="majorHAnsi"/>
          <w:sz w:val="16"/>
        </w:rPr>
        <w:lastRenderedPageBreak/>
        <w:t xml:space="preserve">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36E56">
        <w:rPr>
          <w:rFonts w:asciiTheme="majorHAnsi" w:hAnsiTheme="majorHAnsi" w:cstheme="majorHAnsi"/>
          <w:u w:val="single"/>
        </w:rPr>
        <w:t>Thus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salutogenesis, (salugenesis).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accumbens </w:t>
      </w:r>
      <w:r w:rsidRPr="00336E56">
        <w:rPr>
          <w:rFonts w:asciiTheme="majorHAnsi" w:hAnsiTheme="majorHAnsi" w:cstheme="majorHAnsi"/>
          <w:u w:val="single"/>
        </w:rPr>
        <w:t>is organized like a computer keyboard, with particular stimulus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w:t>
      </w:r>
      <w:r w:rsidRPr="00336E56">
        <w:rPr>
          <w:rFonts w:asciiTheme="majorHAnsi" w:hAnsiTheme="majorHAnsi" w:cstheme="majorHAnsi"/>
          <w:sz w:val="16"/>
        </w:rPr>
        <w:lastRenderedPageBreak/>
        <w:t xml:space="preserve">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responsible 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36E56">
        <w:rPr>
          <w:rFonts w:asciiTheme="majorHAnsi" w:hAnsiTheme="majorHAnsi" w:cstheme="majorHAnsi"/>
          <w:u w:val="single"/>
        </w:rPr>
        <w:lastRenderedPageBreak/>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6AC5F0F" w14:textId="77777777" w:rsidR="00FC3D74" w:rsidRDefault="00FC3D74" w:rsidP="00FC3D74">
      <w:pPr>
        <w:pStyle w:val="Heading3"/>
      </w:pPr>
      <w:r>
        <w:lastRenderedPageBreak/>
        <w:t>UV</w:t>
      </w:r>
    </w:p>
    <w:p w14:paraId="1DC771BB" w14:textId="77777777" w:rsidR="00FC3D74" w:rsidRPr="00E7158A" w:rsidRDefault="00FC3D74" w:rsidP="00FC3D74">
      <w:pPr>
        <w:pStyle w:val="Heading4"/>
      </w:pPr>
      <w:r>
        <w:rPr>
          <w:rFonts w:cs="Calibri"/>
          <w:color w:val="000000" w:themeColor="text1"/>
        </w:rPr>
        <w:t xml:space="preserve">[1] </w:t>
      </w:r>
      <w:r w:rsidRPr="008E4C26">
        <w:rPr>
          <w:rFonts w:cs="Calibri"/>
          <w:color w:val="000000" w:themeColor="text1"/>
        </w:rPr>
        <w:t>Aff gets 1AR theory –</w:t>
      </w:r>
      <w:r>
        <w:rPr>
          <w:rFonts w:cs="Calibri"/>
          <w:color w:val="000000" w:themeColor="text1"/>
        </w:rPr>
        <w:t xml:space="preserve"> key to check infinite abuse –its drop the debater, competing interps and </w:t>
      </w:r>
      <w:r w:rsidRPr="008E4C26">
        <w:rPr>
          <w:rFonts w:cs="Calibri"/>
          <w:color w:val="000000" w:themeColor="text1"/>
        </w:rPr>
        <w:t xml:space="preserve">the highest layer  – 1ARs too short to </w:t>
      </w:r>
      <w:r>
        <w:rPr>
          <w:rFonts w:cs="Calibri"/>
          <w:color w:val="000000" w:themeColor="text1"/>
        </w:rPr>
        <w:t>make up for the time tradeoff.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0762DE04" w14:textId="77777777" w:rsidR="00FC3D74" w:rsidRPr="00CE11B7" w:rsidRDefault="00FC3D74" w:rsidP="00FC3D74">
      <w:pPr>
        <w:pStyle w:val="Heading4"/>
      </w:pPr>
      <w:r>
        <w:t>2</w:t>
      </w:r>
      <w:r w:rsidRPr="00CE11B7">
        <w:t>]</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76EBF313" w14:textId="77777777" w:rsidR="00FC3D74" w:rsidRPr="00CE11B7" w:rsidRDefault="00FC3D74" w:rsidP="00FC3D74">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54D925E0" w14:textId="77777777" w:rsidR="00FC3D74" w:rsidRPr="00CE11B7" w:rsidRDefault="00FC3D74" w:rsidP="00FC3D74">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298ED386" w14:textId="77777777" w:rsidR="00FC3D74" w:rsidRPr="008001F5" w:rsidRDefault="00FC3D74" w:rsidP="00FC3D74">
      <w:pPr>
        <w:pStyle w:val="Heading4"/>
        <w:rPr>
          <w:rFonts w:cs="Calibri"/>
        </w:rPr>
      </w:pPr>
      <w:r>
        <w:rPr>
          <w:rFonts w:cs="Calibri"/>
        </w:rPr>
        <w:lastRenderedPageBreak/>
        <w:t xml:space="preserve">3] </w:t>
      </w:r>
      <w:r w:rsidRPr="008001F5">
        <w:rPr>
          <w:rFonts w:cs="Calibri"/>
        </w:rPr>
        <w:t xml:space="preserve">Apocalyptic images challenge dominant power structures by contesting the implausibility </w:t>
      </w:r>
      <w:r>
        <w:rPr>
          <w:rFonts w:cs="Calibri"/>
        </w:rPr>
        <w:t>of actions.</w:t>
      </w:r>
    </w:p>
    <w:p w14:paraId="67558AA7" w14:textId="77777777" w:rsidR="00FC3D74" w:rsidRPr="008001F5" w:rsidRDefault="00FC3D74" w:rsidP="00FC3D74">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57B513BD" w14:textId="77777777" w:rsidR="00FC3D74" w:rsidRDefault="00FC3D74" w:rsidP="00FC3D74">
      <w:pPr>
        <w:rPr>
          <w:sz w:val="16"/>
        </w:rPr>
      </w:pPr>
      <w:r w:rsidRPr="001E0FFE">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 xml:space="preserve">e impossibilities </w:t>
      </w:r>
      <w:r w:rsidRPr="008001F5">
        <w:rPr>
          <w:rStyle w:val="Emphasis"/>
          <w:highlight w:val="green"/>
        </w:rPr>
        <w:lastRenderedPageBreak/>
        <w:t>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happen.¶ </w:t>
      </w:r>
    </w:p>
    <w:p w14:paraId="58C32927" w14:textId="77777777" w:rsidR="00FC3D74" w:rsidRDefault="00FC3D74" w:rsidP="00FC3D74">
      <w:pPr>
        <w:rPr>
          <w:sz w:val="16"/>
        </w:rPr>
      </w:pPr>
    </w:p>
    <w:p w14:paraId="520EA1CC" w14:textId="77777777" w:rsidR="00FC3D74" w:rsidRPr="00394AF8" w:rsidRDefault="00FC3D74" w:rsidP="00FC3D74">
      <w:pPr>
        <w:pStyle w:val="Heading4"/>
        <w:rPr>
          <w:rFonts w:cs="Calibri"/>
        </w:rPr>
      </w:pPr>
      <w:r>
        <w:rPr>
          <w:rFonts w:cs="Calibri"/>
        </w:rPr>
        <w:t>4</w:t>
      </w:r>
      <w:r w:rsidRPr="00394AF8">
        <w:rPr>
          <w:rFonts w:cs="Calibri"/>
        </w:rPr>
        <w:t>] Pluralism is good.</w:t>
      </w:r>
    </w:p>
    <w:p w14:paraId="1661E6C7" w14:textId="77777777" w:rsidR="00FC3D74" w:rsidRPr="00394AF8" w:rsidRDefault="00FC3D74" w:rsidP="00FC3D74">
      <w:pPr>
        <w:rPr>
          <w:color w:val="000000" w:themeColor="text1"/>
        </w:rPr>
      </w:pPr>
      <w:r w:rsidRPr="00394AF8">
        <w:rPr>
          <w:b/>
          <w:color w:val="000000" w:themeColor="text1"/>
          <w:szCs w:val="26"/>
        </w:rPr>
        <w:t>Bleiker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44DF27B3" w14:textId="77777777" w:rsidR="00FC3D74" w:rsidRPr="00394AF8" w:rsidRDefault="00FC3D74" w:rsidP="00FC3D74">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deemed incompatible. They can range from poststructual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97B69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3D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1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7E5"/>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6AE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3D7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6EA02"/>
  <w14:defaultImageDpi w14:val="300"/>
  <w15:docId w15:val="{64DBAE29-3383-944D-B63F-3EEA03B5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77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E77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77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77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5E77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77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77E5"/>
  </w:style>
  <w:style w:type="character" w:customStyle="1" w:styleId="Heading1Char">
    <w:name w:val="Heading 1 Char"/>
    <w:aliases w:val="Pocket Char"/>
    <w:basedOn w:val="DefaultParagraphFont"/>
    <w:link w:val="Heading1"/>
    <w:uiPriority w:val="9"/>
    <w:rsid w:val="005E77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77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77E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5E77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77E5"/>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5E77E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5E77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E77E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5E77E5"/>
    <w:rPr>
      <w:color w:val="auto"/>
      <w:u w:val="none"/>
    </w:rPr>
  </w:style>
  <w:style w:type="paragraph" w:styleId="DocumentMap">
    <w:name w:val="Document Map"/>
    <w:basedOn w:val="Normal"/>
    <w:link w:val="DocumentMapChar"/>
    <w:uiPriority w:val="99"/>
    <w:semiHidden/>
    <w:unhideWhenUsed/>
    <w:rsid w:val="005E77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77E5"/>
    <w:rPr>
      <w:rFonts w:ascii="Lucida Grande" w:hAnsi="Lucida Grande" w:cs="Lucida Grande"/>
    </w:rPr>
  </w:style>
  <w:style w:type="paragraph" w:customStyle="1" w:styleId="textbold">
    <w:name w:val="text bold"/>
    <w:basedOn w:val="Normal"/>
    <w:link w:val="Emphasis"/>
    <w:autoRedefine/>
    <w:uiPriority w:val="20"/>
    <w:qFormat/>
    <w:rsid w:val="00FC3D7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FC3D7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autoRedefine/>
    <w:uiPriority w:val="99"/>
    <w:qFormat/>
    <w:rsid w:val="00FC3D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ag2">
    <w:name w:val="Tag2"/>
    <w:basedOn w:val="Normal"/>
    <w:qFormat/>
    <w:rsid w:val="00FC3D74"/>
    <w:rPr>
      <w:b/>
    </w:rPr>
  </w:style>
  <w:style w:type="paragraph" w:customStyle="1" w:styleId="Body">
    <w:name w:val="Body"/>
    <w:autoRedefine/>
    <w:rsid w:val="00FC3D74"/>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27</Pages>
  <Words>17374</Words>
  <Characters>95907</Characters>
  <Application>Microsoft Office Word</Application>
  <DocSecurity>0</DocSecurity>
  <Lines>1155</Lines>
  <Paragraphs>170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2021-11-21T23:53:00Z</dcterms:created>
  <dcterms:modified xsi:type="dcterms:W3CDTF">2021-11-29T14:14:00Z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