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B94E6" w14:textId="5F3ADE8E" w:rsidR="00C61053" w:rsidRPr="00C61053" w:rsidRDefault="00C61053" w:rsidP="00C61053"/>
    <w:p w14:paraId="618868EF" w14:textId="03AF5645" w:rsidR="00222E14" w:rsidRPr="007668AA" w:rsidRDefault="00222E14" w:rsidP="00222E14">
      <w:pPr>
        <w:pStyle w:val="Heading3"/>
        <w:rPr>
          <w:bCs w:val="0"/>
        </w:rPr>
      </w:pPr>
      <w:r w:rsidRPr="007668AA">
        <w:lastRenderedPageBreak/>
        <w:t>1AC – Plan</w:t>
      </w:r>
    </w:p>
    <w:p w14:paraId="492E755C" w14:textId="77777777" w:rsidR="00222E14" w:rsidRPr="007668AA" w:rsidRDefault="00222E14" w:rsidP="00222E14">
      <w:pPr>
        <w:pStyle w:val="Heading4"/>
        <w:rPr>
          <w:bCs w:val="0"/>
        </w:rPr>
      </w:pPr>
      <w:r w:rsidRPr="007668AA">
        <w:t>Plan – The appropriation of outer space through the production of space debris by private entities is unjust.</w:t>
      </w:r>
    </w:p>
    <w:p w14:paraId="165930C7" w14:textId="77777777" w:rsidR="00222E14" w:rsidRPr="007668AA" w:rsidRDefault="00222E14" w:rsidP="00222E14">
      <w:pPr>
        <w:rPr>
          <w:b/>
          <w:bCs/>
        </w:rPr>
      </w:pPr>
    </w:p>
    <w:p w14:paraId="76B0FA69" w14:textId="77777777" w:rsidR="00222E14" w:rsidRPr="007668AA" w:rsidRDefault="00222E14" w:rsidP="00222E14">
      <w:pPr>
        <w:pStyle w:val="Heading4"/>
        <w:rPr>
          <w:bCs w:val="0"/>
        </w:rPr>
      </w:pPr>
      <w:r w:rsidRPr="007668AA">
        <w:t xml:space="preserve">Revising the Outer Space Treaty </w:t>
      </w:r>
      <w:r w:rsidRPr="007668AA">
        <w:rPr>
          <w:u w:val="single"/>
        </w:rPr>
        <w:t>curbs</w:t>
      </w:r>
      <w:r w:rsidRPr="007668AA">
        <w:t xml:space="preserve"> the impact of space debris – </w:t>
      </w:r>
      <w:r w:rsidRPr="007668AA">
        <w:rPr>
          <w:u w:val="single"/>
        </w:rPr>
        <w:t>timeframe is crucial</w:t>
      </w:r>
      <w:r w:rsidRPr="007668AA">
        <w:t>.</w:t>
      </w:r>
    </w:p>
    <w:p w14:paraId="7E839037" w14:textId="77777777" w:rsidR="00222E14" w:rsidRDefault="00222E14" w:rsidP="00222E14">
      <w:r>
        <w:rPr>
          <w:rStyle w:val="Style13ptBold"/>
        </w:rPr>
        <w:t>Shah 20</w:t>
      </w:r>
      <w:r>
        <w:t xml:space="preserve"> – Sachin, 8/30/20, [“Aug 30 The International Legal Regulation of Space Debris</w:t>
      </w:r>
      <w:r w:rsidRPr="007668AA">
        <w:t xml:space="preserve">,” CORNELL UNDERGRADUATE LAW &amp; SOCIETY REVIEW, Administrative, Policy, Technology, </w:t>
      </w:r>
      <w:hyperlink r:id="rId9" w:history="1">
        <w:r w:rsidRPr="007668AA">
          <w:t>https://www.culsr.org/articles/the-international-legal-regulation-of-space-debris</w:t>
        </w:r>
      </w:hyperlink>
      <w:r w:rsidRPr="007668AA">
        <w:t>] Justin</w:t>
      </w:r>
    </w:p>
    <w:p w14:paraId="18409AC6" w14:textId="77777777" w:rsidR="00222E14" w:rsidRDefault="00222E14" w:rsidP="00222E14">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u w:val="single"/>
        </w:rPr>
        <w:t xml:space="preserve">, for their right to space as it is a </w:t>
      </w:r>
      <w:r>
        <w:rPr>
          <w:rStyle w:val="Emphasis"/>
        </w:rPr>
        <w:t>limited 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017E5D19" w14:textId="77777777" w:rsidR="00222E14" w:rsidRDefault="00222E14" w:rsidP="00222E14">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w:t>
      </w:r>
      <w:r>
        <w:rPr>
          <w:u w:val="single"/>
        </w:rPr>
        <w:t xml:space="preserve">uter </w:t>
      </w:r>
      <w:r>
        <w:rPr>
          <w:highlight w:val="green"/>
          <w:u w:val="single"/>
        </w:rPr>
        <w:t>S</w:t>
      </w:r>
      <w:r>
        <w:rPr>
          <w:u w:val="single"/>
        </w:rPr>
        <w:t xml:space="preserve">pace </w:t>
      </w:r>
      <w:r>
        <w:rPr>
          <w:highlight w:val="green"/>
          <w:u w:val="single"/>
        </w:rPr>
        <w:t>T</w:t>
      </w:r>
      <w:r>
        <w:rPr>
          <w:u w:val="single"/>
        </w:rPr>
        <w:t xml:space="preserve">reaty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 xml:space="preserve">states </w:t>
      </w:r>
      <w:r>
        <w:rPr>
          <w:u w:val="single"/>
        </w:rPr>
        <w:t xml:space="preserve">that </w:t>
      </w:r>
      <w:r>
        <w:rPr>
          <w:highlight w:val="green"/>
          <w:u w:val="single"/>
        </w:rPr>
        <w:t>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interests of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rPr>
        <w:t xml:space="preserve">harmful </w:t>
      </w:r>
      <w:r>
        <w:rPr>
          <w:rStyle w:val="Emphasis"/>
          <w:highlight w:val="green"/>
        </w:rPr>
        <w:t>contamination</w:t>
      </w:r>
      <w:r>
        <w:rPr>
          <w:u w:val="single"/>
        </w:rPr>
        <w:t>.”</w:t>
      </w:r>
      <w:r>
        <w:rPr>
          <w:sz w:val="16"/>
        </w:rPr>
        <w:t xml:space="preserve"> [4] Many </w:t>
      </w:r>
      <w:r>
        <w:rPr>
          <w:highlight w:val="green"/>
          <w:u w:val="single"/>
        </w:rPr>
        <w:t>scholars believe</w:t>
      </w:r>
      <w:r>
        <w:rPr>
          <w:u w:val="single"/>
        </w:rPr>
        <w:t xml:space="preserve"> that conducting activities with </w:t>
      </w:r>
      <w:r>
        <w:rPr>
          <w:highlight w:val="green"/>
          <w:u w:val="single"/>
        </w:rPr>
        <w:t xml:space="preserve">regard to other 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w:t>
      </w:r>
      <w:r>
        <w:rPr>
          <w:u w:val="single"/>
        </w:rPr>
        <w:lastRenderedPageBreak/>
        <w:t xml:space="preserve">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67C64047" w14:textId="77777777" w:rsidR="00222E14" w:rsidRDefault="00222E14" w:rsidP="00222E14">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imprecise language of the Treaty leaves </w:t>
      </w:r>
      <w:r>
        <w:rPr>
          <w:rStyle w:val="Emphasis"/>
        </w:rPr>
        <w:t>unclear the definition of space debris,</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t>
      </w:r>
      <w:r>
        <w:rPr>
          <w:rStyle w:val="Emphasis"/>
        </w:rPr>
        <w:t xml:space="preserve">with the fact that space debris is </w:t>
      </w:r>
      <w:r>
        <w:rPr>
          <w:rStyle w:val="Emphasis"/>
          <w:highlight w:val="green"/>
        </w:rPr>
        <w:t>non-functional</w:t>
      </w:r>
      <w:r>
        <w:rPr>
          <w:sz w:val="16"/>
        </w:rPr>
        <w:t xml:space="preserve">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3B9CC67A" w14:textId="77777777" w:rsidR="00222E14" w:rsidRDefault="00222E14" w:rsidP="00222E14">
      <w:pPr>
        <w:rPr>
          <w:sz w:val="16"/>
        </w:rPr>
      </w:pPr>
      <w:r>
        <w:rPr>
          <w:sz w:val="16"/>
        </w:rPr>
        <w:t xml:space="preserve">Due to the Treaty’s weakness, </w:t>
      </w:r>
      <w:r>
        <w:rPr>
          <w:u w:val="single"/>
        </w:rPr>
        <w:t xml:space="preserve">many of the aforementioned 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u w:val="single"/>
        </w:rPr>
        <w:t xml:space="preserve">, increasing its </w:t>
      </w:r>
      <w:r>
        <w:rPr>
          <w:rStyle w:val="Emphasis"/>
        </w:rPr>
        <w:t>technology-specific language</w:t>
      </w:r>
      <w:r>
        <w:rPr>
          <w:u w:val="single"/>
        </w:rPr>
        <w:t xml:space="preserve"> to combat </w:t>
      </w:r>
      <w:r>
        <w:rPr>
          <w:rStyle w:val="Emphasis"/>
        </w:rPr>
        <w:t xml:space="preserve">space debris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0876FDBB" w14:textId="77777777" w:rsidR="00222E14" w:rsidRDefault="00222E14" w:rsidP="00222E14">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w:t>
      </w:r>
      <w:r>
        <w:rPr>
          <w:sz w:val="16"/>
        </w:rPr>
        <w:lastRenderedPageBreak/>
        <w:t>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57F0A661" w14:textId="77777777" w:rsidR="00222E14" w:rsidRDefault="00222E14" w:rsidP="00222E14"/>
    <w:p w14:paraId="462BC0F6" w14:textId="77777777" w:rsidR="00222E14" w:rsidRPr="007668AA" w:rsidRDefault="00222E14" w:rsidP="00222E14">
      <w:pPr>
        <w:pStyle w:val="Heading4"/>
      </w:pPr>
      <w:r w:rsidRPr="007668AA">
        <w:t xml:space="preserve">Private entities are </w:t>
      </w:r>
      <w:r w:rsidRPr="007668AA">
        <w:rPr>
          <w:u w:val="single"/>
        </w:rPr>
        <w:t>non-governmental</w:t>
      </w:r>
      <w:r w:rsidRPr="007668AA">
        <w:t>.</w:t>
      </w:r>
    </w:p>
    <w:p w14:paraId="17968286" w14:textId="77777777" w:rsidR="00222E14" w:rsidRDefault="00222E14" w:rsidP="00222E14">
      <w:r>
        <w:rPr>
          <w:rStyle w:val="Style13ptBold"/>
        </w:rPr>
        <w:t>Dunk 11</w:t>
      </w:r>
      <w:r>
        <w:t xml:space="preserve"> – Frans G. von der Dunk, 2011, [“The Origins of Authorisation: Article VI of the Outer Space Treaty and International Space Law,” University of Nebraska] Justin</w:t>
      </w:r>
    </w:p>
    <w:p w14:paraId="041A0A67" w14:textId="77777777" w:rsidR="00222E14" w:rsidRDefault="00222E14" w:rsidP="00222E14">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60DBBF9" w14:textId="77777777" w:rsidR="00222E14" w:rsidRDefault="00222E14" w:rsidP="00222E14">
      <w:pPr>
        <w:rPr>
          <w:sz w:val="16"/>
        </w:rPr>
      </w:pPr>
    </w:p>
    <w:p w14:paraId="07F14642" w14:textId="77777777" w:rsidR="00222E14" w:rsidRPr="007668AA" w:rsidRDefault="00222E14" w:rsidP="00222E14">
      <w:pPr>
        <w:pStyle w:val="Heading4"/>
        <w:rPr>
          <w:bCs w:val="0"/>
        </w:rPr>
      </w:pPr>
      <w:r w:rsidRPr="007668AA">
        <w:t xml:space="preserve">Exemptions destroy the </w:t>
      </w:r>
      <w:r w:rsidRPr="007668AA">
        <w:rPr>
          <w:u w:val="single"/>
        </w:rPr>
        <w:t>coercive power of legal regimes</w:t>
      </w:r>
      <w:r w:rsidRPr="007668AA">
        <w:t xml:space="preserve"> – causes circumvention </w:t>
      </w:r>
      <w:r w:rsidRPr="007668AA">
        <w:rPr>
          <w:u w:val="single"/>
        </w:rPr>
        <w:t>across the board</w:t>
      </w:r>
      <w:r w:rsidRPr="007668AA">
        <w:t>.</w:t>
      </w:r>
    </w:p>
    <w:p w14:paraId="4E20FCC3" w14:textId="77777777" w:rsidR="00222E14" w:rsidRDefault="00222E14" w:rsidP="00222E14">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10" w:history="1">
        <w:r>
          <w:rPr>
            <w:rStyle w:val="Hyperlink"/>
            <w:color w:val="000000"/>
            <w:u w:val="single"/>
          </w:rPr>
          <w:t>https://doi.org/10.1080/014959302317350855</w:t>
        </w:r>
      </w:hyperlink>
      <w:r>
        <w:t>] Elmer Recut Justin</w:t>
      </w:r>
    </w:p>
    <w:p w14:paraId="628D93D0" w14:textId="77777777" w:rsidR="00222E14" w:rsidRDefault="00222E14" w:rsidP="00222E14">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6C6C7DA2" w14:textId="77777777" w:rsidR="00222E14" w:rsidRDefault="00222E14" w:rsidP="00222E14"/>
    <w:p w14:paraId="191C9F59" w14:textId="77777777" w:rsidR="00222E14" w:rsidRDefault="00222E14" w:rsidP="00222E14">
      <w:pPr>
        <w:pStyle w:val="Heading3"/>
      </w:pPr>
      <w:r>
        <w:lastRenderedPageBreak/>
        <w:t>1AC – Adv – Debris [Long]</w:t>
      </w:r>
    </w:p>
    <w:p w14:paraId="7A19D798" w14:textId="77777777" w:rsidR="00222E14" w:rsidRDefault="00222E14" w:rsidP="00222E14">
      <w:pPr>
        <w:pStyle w:val="Heading4"/>
      </w:pPr>
      <w:r>
        <w:t xml:space="preserve">The advantage is </w:t>
      </w:r>
      <w:r>
        <w:rPr>
          <w:u w:val="single"/>
        </w:rPr>
        <w:t>Debris</w:t>
      </w:r>
      <w:r>
        <w:t xml:space="preserve"> –</w:t>
      </w:r>
    </w:p>
    <w:p w14:paraId="4C70E03F" w14:textId="77777777" w:rsidR="00222E14" w:rsidRDefault="00222E14" w:rsidP="00222E14">
      <w:pPr>
        <w:pStyle w:val="Heading4"/>
      </w:pPr>
      <w:r>
        <w:t xml:space="preserve">Privatization of space leads to </w:t>
      </w:r>
      <w:r>
        <w:rPr>
          <w:u w:val="single"/>
        </w:rPr>
        <w:t>unchecked debris</w:t>
      </w:r>
      <w:r>
        <w:t>.</w:t>
      </w:r>
    </w:p>
    <w:p w14:paraId="2157BECF" w14:textId="77777777" w:rsidR="00222E14" w:rsidRDefault="00222E14" w:rsidP="00222E14">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Pr>
            <w:rStyle w:val="Hyperlink"/>
            <w:color w:val="000000"/>
            <w:u w:val="single"/>
          </w:rPr>
          <w:t>https://www.sciencedirect.com/science/article/pii/S246889671930045X?via%3Dihub</w:t>
        </w:r>
      </w:hyperlink>
      <w:r>
        <w:t>] Justin</w:t>
      </w:r>
    </w:p>
    <w:p w14:paraId="3E3FD095" w14:textId="77777777" w:rsidR="00222E14" w:rsidRDefault="00222E14" w:rsidP="00222E14">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NewSpace: a </w:t>
      </w:r>
      <w:r>
        <w:rPr>
          <w:rStyle w:val="Emphasis"/>
        </w:rPr>
        <w:t>step change in the space environment</w:t>
      </w:r>
      <w:r>
        <w:rPr>
          <w:u w:val="single"/>
        </w:rPr>
        <w:t xml:space="preserve"> </w:t>
      </w:r>
      <w:r>
        <w:rPr>
          <w:sz w:val="16"/>
        </w:rPr>
        <w:t xml:space="preserve">In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potential for </w:t>
      </w:r>
      <w:r>
        <w:rPr>
          <w:rStyle w:val="Emphasis"/>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xml:space="preserve">. Objects in elliptical orbits are distributed between bins as partial objects proportional to the time spent in each bin. Some notable resident systems are </w:t>
      </w:r>
      <w:r>
        <w:rPr>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131C59D" w14:textId="77777777" w:rsidR="00222E14" w:rsidRDefault="00222E14" w:rsidP="00222E14">
      <w:pPr>
        <w:rPr>
          <w:sz w:val="16"/>
        </w:rPr>
      </w:pPr>
      <w:r>
        <w:rPr>
          <w:noProof/>
          <w:sz w:val="16"/>
        </w:rPr>
        <w:drawing>
          <wp:inline distT="0" distB="0" distL="0" distR="0" wp14:anchorId="111D7428" wp14:editId="31FDD7A8">
            <wp:extent cx="2487295" cy="1856105"/>
            <wp:effectExtent l="0" t="0" r="8255"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5D76D793" w14:textId="77777777" w:rsidR="00222E14" w:rsidRDefault="00222E14" w:rsidP="00222E14">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w:t>
      </w:r>
      <w:r>
        <w:rPr>
          <w:u w:val="single"/>
        </w:rPr>
        <w:lastRenderedPageBreak/>
        <w:t xml:space="preserve">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Pr>
          <w:sz w:val="16"/>
        </w:rPr>
        <w:lastRenderedPageBreak/>
        <w:t xml:space="preserve">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3338FD71" w14:textId="77777777" w:rsidR="00222E14" w:rsidRDefault="00222E14" w:rsidP="00222E14">
      <w:pPr>
        <w:rPr>
          <w:u w:val="single"/>
        </w:rPr>
      </w:pPr>
    </w:p>
    <w:p w14:paraId="2C5FA621" w14:textId="77777777" w:rsidR="00222E14" w:rsidRDefault="00222E14" w:rsidP="00222E14">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6C74FDCD" w14:textId="77777777" w:rsidR="00222E14" w:rsidRDefault="00222E14" w:rsidP="00222E14">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5F399C0E" w14:textId="77777777" w:rsidR="00222E14" w:rsidRDefault="00222E14" w:rsidP="00222E14">
      <w:pPr>
        <w:rPr>
          <w:u w:val="single"/>
        </w:rPr>
      </w:pPr>
      <w:r>
        <w:rPr>
          <w:u w:val="single"/>
        </w:rPr>
        <w:t xml:space="preserve">The second decade of the 21st century has brought a </w:t>
      </w:r>
      <w:r>
        <w:rPr>
          <w:rStyle w:val="Emphasis"/>
        </w:rPr>
        <w:t>dynamic and somewhat surprising 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w:t>
      </w:r>
      <w:r>
        <w:rPr>
          <w:u w:val="single"/>
        </w:rPr>
        <w:t xml:space="preserve">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u w:val="single"/>
        </w:rPr>
        <w:t xml:space="preserve">This new shift is known among the </w:t>
      </w:r>
      <w:r>
        <w:rPr>
          <w:rStyle w:val="Emphasis"/>
        </w:rPr>
        <w:t>space industry 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participation of </w:t>
      </w:r>
      <w:r>
        <w:rPr>
          <w:highlight w:val="green"/>
          <w:u w:val="single"/>
        </w:rPr>
        <w:t xml:space="preserve">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 xml:space="preserve">development of </w:t>
      </w:r>
      <w:r>
        <w:rPr>
          <w:rStyle w:val="Emphasis"/>
        </w:rPr>
        <w:t xml:space="preserve">space </w:t>
      </w:r>
      <w:r>
        <w:rPr>
          <w:rStyle w:val="Emphasis"/>
          <w:highlight w:val="green"/>
        </w:rPr>
        <w:t>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directly </w:t>
      </w:r>
      <w:r>
        <w:rPr>
          <w:highlight w:val="green"/>
          <w:u w:val="single"/>
        </w:rPr>
        <w:t>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Pr>
          <w:highlight w:val="green"/>
          <w:u w:val="single"/>
        </w:rPr>
        <w:t xml:space="preserve">the </w:t>
      </w:r>
      <w:r>
        <w:rPr>
          <w:u w:val="single"/>
        </w:rPr>
        <w:t xml:space="preserve">threat posed by the </w:t>
      </w:r>
      <w:r>
        <w:rPr>
          <w:rStyle w:val="Emphasis"/>
        </w:rPr>
        <w:t>cascading collisions</w:t>
      </w:r>
      <w:r>
        <w:rPr>
          <w:u w:val="single"/>
        </w:rPr>
        <w:t xml:space="preserve"> in the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orbital </w:t>
      </w:r>
      <w:r>
        <w:rPr>
          <w:rStyle w:val="Emphasis"/>
          <w:highlight w:val="green"/>
        </w:rPr>
        <w:t>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xml:space="preserve">. In order to provide the theoretical </w:t>
      </w:r>
      <w:r>
        <w:rPr>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024A538" w14:textId="77777777" w:rsidR="00222E14" w:rsidRDefault="00222E14" w:rsidP="00222E14">
      <w:pPr>
        <w:rPr>
          <w:u w:val="single"/>
        </w:rPr>
      </w:pPr>
    </w:p>
    <w:p w14:paraId="58E330E8" w14:textId="77777777" w:rsidR="00222E14" w:rsidRDefault="00222E14" w:rsidP="00222E14">
      <w:pPr>
        <w:pStyle w:val="Heading4"/>
        <w:jc w:val="both"/>
      </w:pPr>
      <w:r>
        <w:t xml:space="preserve">Invisible tipping points trigger the </w:t>
      </w:r>
      <w:r>
        <w:rPr>
          <w:u w:val="single"/>
        </w:rPr>
        <w:t>Kessler Syndrome</w:t>
      </w:r>
      <w:r>
        <w:t>.</w:t>
      </w:r>
    </w:p>
    <w:p w14:paraId="1ED80CC6" w14:textId="77777777" w:rsidR="00222E14" w:rsidRDefault="00222E14" w:rsidP="00222E14">
      <w:r>
        <w:rPr>
          <w:rStyle w:val="Style13ptBold"/>
        </w:rPr>
        <w:t>Thompson 21</w:t>
      </w:r>
      <w: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3" w:history="1">
        <w:r>
          <w:rPr>
            <w:rStyle w:val="Hyperlink"/>
            <w:color w:val="000000"/>
            <w:u w:val="single"/>
          </w:rPr>
          <w:t>https://onezero.medium.com/get-ready-for-the-kessler-syndrome-to-wreck-outer-space-7f29cfe62c3e</w:t>
        </w:r>
      </w:hyperlink>
      <w:r>
        <w:t>] Justin</w:t>
      </w:r>
    </w:p>
    <w:p w14:paraId="616ECF42" w14:textId="77777777" w:rsidR="00222E14" w:rsidRDefault="00222E14" w:rsidP="00222E14">
      <w:pPr>
        <w:rPr>
          <w:u w:val="single"/>
        </w:rPr>
      </w:pPr>
      <w:r>
        <w:rPr>
          <w:sz w:val="16"/>
        </w:rPr>
        <w:t xml:space="preserve">Back in 1978, the astrophysicist Donald Kessler made an alarming prediction: </w:t>
      </w:r>
      <w:r>
        <w:rPr>
          <w:highlight w:val="green"/>
          <w:u w:val="single"/>
        </w:rPr>
        <w:t xml:space="preserve">Space junk </w:t>
      </w:r>
      <w:r>
        <w:rPr>
          <w:u w:val="single"/>
        </w:rPr>
        <w:t xml:space="preserve">could </w:t>
      </w:r>
      <w:r>
        <w:rPr>
          <w:rStyle w:val="Emphasis"/>
          <w:highlight w:val="green"/>
        </w:rPr>
        <w:t>wreck</w:t>
      </w:r>
      <w:r>
        <w:rPr>
          <w:rStyle w:val="Emphasis"/>
        </w:rPr>
        <w:t xml:space="preserve"> our ability to keep </w:t>
      </w:r>
      <w:r>
        <w:rPr>
          <w:rStyle w:val="Emphasis"/>
          <w:highlight w:val="green"/>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Pr>
          <w:u w:val="single"/>
        </w:rPr>
        <w:t xml:space="preserve">when </w:t>
      </w:r>
      <w:r>
        <w:rPr>
          <w:highlight w:val="green"/>
          <w:u w:val="single"/>
        </w:rPr>
        <w:t xml:space="preserve">objects </w:t>
      </w:r>
      <w:r>
        <w:rPr>
          <w:u w:val="single"/>
        </w:rPr>
        <w:t xml:space="preserve">are </w:t>
      </w:r>
      <w:r>
        <w:rPr>
          <w:highlight w:val="green"/>
          <w:u w:val="single"/>
        </w:rPr>
        <w:t>zooming</w:t>
      </w:r>
      <w:r>
        <w:rPr>
          <w:u w:val="single"/>
        </w:rPr>
        <w:t xml:space="preserve"> through space </w:t>
      </w:r>
      <w:r>
        <w:rPr>
          <w:rStyle w:val="Emphasis"/>
          <w:highlight w:val="green"/>
        </w:rPr>
        <w:t>about 2 km/s</w:t>
      </w:r>
      <w:r>
        <w:rPr>
          <w:highlight w:val="green"/>
          <w:u w:val="single"/>
        </w:rPr>
        <w:t xml:space="preserve">, even </w:t>
      </w:r>
      <w:r>
        <w:rPr>
          <w:u w:val="single"/>
        </w:rPr>
        <w:t xml:space="preserve">something as tiny as </w:t>
      </w:r>
      <w:r>
        <w:rPr>
          <w:highlight w:val="green"/>
          <w:u w:val="single"/>
        </w:rPr>
        <w:t xml:space="preserve">a chip </w:t>
      </w:r>
      <w:r>
        <w:rPr>
          <w:u w:val="single"/>
        </w:rPr>
        <w:t xml:space="preserve">of paint </w:t>
      </w:r>
      <w:r>
        <w:rPr>
          <w:highlight w:val="green"/>
          <w:u w:val="single"/>
        </w:rPr>
        <w:t xml:space="preserve">can </w:t>
      </w:r>
      <w:r>
        <w:rPr>
          <w:rStyle w:val="Emphasis"/>
          <w:highlight w:val="green"/>
        </w:rPr>
        <w:t>smash</w:t>
      </w:r>
      <w:r>
        <w:rPr>
          <w:rStyle w:val="Emphasis"/>
        </w:rPr>
        <w:t xml:space="preserve"> through glass or </w:t>
      </w:r>
      <w:r>
        <w:rPr>
          <w:rStyle w:val="Emphasis"/>
          <w:highlight w:val="green"/>
        </w:rPr>
        <w:t>steel</w:t>
      </w:r>
      <w:r>
        <w:rPr>
          <w:u w:val="single"/>
        </w:rPr>
        <w:t xml:space="preserve">. Pieces of </w:t>
      </w:r>
      <w:r>
        <w:rPr>
          <w:highlight w:val="green"/>
          <w:u w:val="single"/>
        </w:rPr>
        <w:t xml:space="preserve">debris become </w:t>
      </w:r>
      <w:r>
        <w:rPr>
          <w:rStyle w:val="Emphasis"/>
          <w:highlight w:val="green"/>
        </w:rPr>
        <w:t>bullets</w:t>
      </w:r>
      <w:r>
        <w:rPr>
          <w:sz w:val="16"/>
        </w:rPr>
        <w:t xml:space="preserve">. What Kessler predicted is that sooner or later, </w:t>
      </w:r>
      <w:r>
        <w:rPr>
          <w:rStyle w:val="Emphasis"/>
          <w:highlight w:val="green"/>
        </w:rPr>
        <w:t>objects</w:t>
      </w:r>
      <w:r>
        <w:rPr>
          <w:u w:val="single"/>
        </w:rPr>
        <w:t xml:space="preserve"> in low-earth orbit would start </w:t>
      </w:r>
      <w:r>
        <w:rPr>
          <w:rStyle w:val="Emphasis"/>
        </w:rPr>
        <w:t>colliding</w:t>
      </w:r>
      <w:r>
        <w:rPr>
          <w:u w:val="single"/>
        </w:rPr>
        <w:t xml:space="preserve">, and </w:t>
      </w:r>
      <w:r>
        <w:rPr>
          <w:highlight w:val="green"/>
          <w:u w:val="single"/>
        </w:rPr>
        <w:t xml:space="preserve">produce </w:t>
      </w:r>
      <w:r>
        <w:rPr>
          <w:rStyle w:val="Emphasis"/>
          <w:highlight w:val="green"/>
        </w:rPr>
        <w:t>chain effects</w:t>
      </w:r>
      <w:r>
        <w:rPr>
          <w:sz w:val="16"/>
        </w:rPr>
        <w:t xml:space="preserve">, like billiard balls colliding on a crowded pool table. </w:t>
      </w:r>
      <w:r>
        <w:rPr>
          <w:u w:val="single"/>
        </w:rPr>
        <w:t xml:space="preserve">If a piece of debris hit a </w:t>
      </w:r>
      <w:r>
        <w:rPr>
          <w:rStyle w:val="Emphasis"/>
        </w:rPr>
        <w:t>satellite</w:t>
      </w:r>
      <w:r>
        <w:rPr>
          <w:u w:val="single"/>
        </w:rPr>
        <w:t xml:space="preserve">, it would produce </w:t>
      </w:r>
      <w:r>
        <w:rPr>
          <w:rStyle w:val="Emphasis"/>
        </w:rPr>
        <w:t>more debris,</w:t>
      </w:r>
      <w:r>
        <w:rPr>
          <w:u w:val="single"/>
        </w:rPr>
        <w:t xml:space="preserve"> which would to increase the risk of </w:t>
      </w:r>
      <w:r>
        <w:rPr>
          <w:rStyle w:val="Emphasis"/>
        </w:rPr>
        <w:t>other collisions</w:t>
      </w:r>
      <w:r>
        <w:rPr>
          <w:sz w:val="16"/>
        </w:rPr>
        <w:t xml:space="preserve"> … and so on, and so on. At some point, </w:t>
      </w:r>
      <w:r>
        <w:rPr>
          <w:highlight w:val="green"/>
          <w:u w:val="single"/>
        </w:rPr>
        <w:t xml:space="preserve">you </w:t>
      </w:r>
      <w:r>
        <w:rPr>
          <w:u w:val="single"/>
        </w:rPr>
        <w:t xml:space="preserve">could </w:t>
      </w:r>
      <w:r>
        <w:rPr>
          <w:highlight w:val="green"/>
          <w:u w:val="single"/>
        </w:rPr>
        <w:t xml:space="preserve">reach a </w:t>
      </w:r>
      <w:r>
        <w:rPr>
          <w:rStyle w:val="Emphasis"/>
          <w:highlight w:val="green"/>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crap? That’s what Kessler worried about. Except in our situation the </w:t>
      </w:r>
      <w:r>
        <w:rPr>
          <w:u w:val="single"/>
        </w:rPr>
        <w:t xml:space="preserve">pieces of </w:t>
      </w:r>
      <w:r>
        <w:rPr>
          <w:highlight w:val="green"/>
          <w:u w:val="single"/>
        </w:rPr>
        <w:t>junk could be</w:t>
      </w:r>
      <w:r>
        <w:rPr>
          <w:u w:val="single"/>
        </w:rPr>
        <w:t xml:space="preserve"> quite </w:t>
      </w:r>
      <w:r>
        <w:rPr>
          <w:highlight w:val="green"/>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Pr>
          <w:highlight w:val="green"/>
          <w:u w:val="single"/>
        </w:rPr>
        <w:t xml:space="preserve">you </w:t>
      </w:r>
      <w:r>
        <w:rPr>
          <w:rStyle w:val="Emphasis"/>
          <w:highlight w:val="green"/>
        </w:rPr>
        <w:t>can’t see it coming</w:t>
      </w:r>
      <w:r>
        <w:rPr>
          <w:u w:val="single"/>
        </w:rPr>
        <w:t>.</w:t>
      </w:r>
      <w:r>
        <w:rPr>
          <w:sz w:val="16"/>
        </w:rPr>
        <w:t xml:space="preserve"> In essence, Kessler predicted we could create an artificial asteroid belt of junk: The result would be an </w:t>
      </w:r>
      <w:r>
        <w:rPr>
          <w:rStyle w:val="Emphasis"/>
          <w:highlight w:val="green"/>
        </w:rPr>
        <w:t>exponential increase</w:t>
      </w:r>
      <w:r>
        <w:rPr>
          <w:highlight w:val="green"/>
          <w:u w:val="single"/>
        </w:rPr>
        <w:t xml:space="preserve"> in</w:t>
      </w:r>
      <w:r>
        <w:rPr>
          <w:u w:val="single"/>
        </w:rPr>
        <w:t xml:space="preserve"> the number of </w:t>
      </w:r>
      <w:r>
        <w:rPr>
          <w:highlight w:val="green"/>
          <w:u w:val="single"/>
        </w:rPr>
        <w:t>objects</w:t>
      </w:r>
      <w:r>
        <w:rPr>
          <w:u w:val="single"/>
        </w:rPr>
        <w:t xml:space="preserve"> with time, </w:t>
      </w:r>
      <w:r>
        <w:rPr>
          <w:highlight w:val="green"/>
          <w:u w:val="single"/>
        </w:rPr>
        <w:t xml:space="preserve">creating a </w:t>
      </w:r>
      <w:r>
        <w:rPr>
          <w:rStyle w:val="Emphasis"/>
          <w:highlight w:val="green"/>
        </w:rPr>
        <w:t>belt of debris</w:t>
      </w:r>
      <w:r>
        <w:rPr>
          <w:rStyle w:val="Emphasis"/>
        </w:rPr>
        <w:t xml:space="preserve"> around the earth</w:t>
      </w:r>
      <w:r>
        <w:rPr>
          <w:u w:val="single"/>
        </w:rPr>
        <w:t>. This process of mutual collisions is thought to have been responsible for creating most of the astroids from larger planetlike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The pace at which satellites are going up in the sky is simply exploding. Back when Kessler wrote his paper in 1978, we humans were launching about 53 new satellites a year. Going to space was hard. But now </w:t>
      </w:r>
      <w:r>
        <w:rPr>
          <w:highlight w:val="green"/>
          <w:u w:val="single"/>
        </w:rPr>
        <w:t>launches are</w:t>
      </w:r>
      <w:r>
        <w:rPr>
          <w:u w:val="single"/>
        </w:rPr>
        <w:t xml:space="preserve"> an order of magnitude </w:t>
      </w:r>
      <w:r>
        <w:rPr>
          <w:highlight w:val="green"/>
          <w:u w:val="single"/>
        </w:rPr>
        <w:t>more common</w:t>
      </w:r>
      <w:r>
        <w:rPr>
          <w:u w:val="single"/>
        </w:rPr>
        <w:t>, and they’re increasing in pace rapidly. SpaceX in particular is launching oodles of satellites as it builds its orbital Internet-access service Starlink</w:t>
      </w:r>
      <w:r>
        <w:rPr>
          <w:sz w:val="16"/>
        </w:rPr>
        <w:t xml:space="preserve">. In the last two years, it has put 1,740 satellites in low-earth orbit, with plans to eventually shoot 30,000 up there. </w:t>
      </w:r>
      <w:r>
        <w:rPr>
          <w:highlight w:val="green"/>
          <w:u w:val="single"/>
        </w:rPr>
        <w:t xml:space="preserve">This is </w:t>
      </w:r>
      <w:r>
        <w:rPr>
          <w:u w:val="single"/>
        </w:rPr>
        <w:t xml:space="preserve">part of a larger trend, which is … </w:t>
      </w:r>
      <w:r>
        <w:rPr>
          <w:highlight w:val="green"/>
          <w:u w:val="single"/>
        </w:rPr>
        <w:t xml:space="preserve">The </w:t>
      </w:r>
      <w:r>
        <w:rPr>
          <w:rStyle w:val="Emphasis"/>
          <w:highlight w:val="green"/>
        </w:rPr>
        <w:t>privatization of</w:t>
      </w:r>
      <w:r>
        <w:rPr>
          <w:rStyle w:val="Emphasis"/>
        </w:rPr>
        <w:t xml:space="preserve"> outer </w:t>
      </w:r>
      <w:r>
        <w:rPr>
          <w:rStyle w:val="Emphasis"/>
          <w:highlight w:val="green"/>
        </w:rPr>
        <w:t>space</w:t>
      </w:r>
      <w:r>
        <w:rPr>
          <w:sz w:val="16"/>
        </w:rPr>
        <w:t xml:space="preserve"> The </w:t>
      </w:r>
      <w:r>
        <w:rPr>
          <w:highlight w:val="green"/>
          <w:u w:val="single"/>
        </w:rPr>
        <w:t>private sector is</w:t>
      </w:r>
      <w:r>
        <w:rPr>
          <w:u w:val="single"/>
        </w:rPr>
        <w:t xml:space="preserve"> rapidly </w:t>
      </w:r>
      <w:r>
        <w:rPr>
          <w:rStyle w:val="Emphasis"/>
          <w:highlight w:val="green"/>
        </w:rPr>
        <w:t>becoming</w:t>
      </w:r>
      <w:r>
        <w:rPr>
          <w:rStyle w:val="Emphasis"/>
        </w:rPr>
        <w:t xml:space="preserve"> the </w:t>
      </w:r>
      <w:r>
        <w:rPr>
          <w:rStyle w:val="Emphasis"/>
          <w:highlight w:val="green"/>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demand for near-earth-orbit tech. More launches </w:t>
      </w:r>
      <w:r>
        <w:rPr>
          <w:u w:val="single"/>
        </w:rPr>
        <w:lastRenderedPageBreak/>
        <w:t xml:space="preserve">mean not only more </w:t>
      </w:r>
      <w:r>
        <w:rPr>
          <w:rStyle w:val="Emphasis"/>
        </w:rPr>
        <w:t>intentional objects in orbit but unintentional ones</w:t>
      </w:r>
      <w:r>
        <w:rPr>
          <w:u w:val="single"/>
        </w:rPr>
        <w:t xml:space="preserve"> — bits of rocket parts and detritus from launches.</w:t>
      </w:r>
    </w:p>
    <w:p w14:paraId="7312142E" w14:textId="77777777" w:rsidR="00222E14" w:rsidRDefault="00222E14" w:rsidP="00222E14"/>
    <w:p w14:paraId="179D168F" w14:textId="77777777" w:rsidR="00222E14" w:rsidRDefault="00222E14" w:rsidP="00222E14">
      <w:pPr>
        <w:pStyle w:val="Heading4"/>
      </w:pPr>
      <w:r>
        <w:t xml:space="preserve">Privatization </w:t>
      </w:r>
      <w:r>
        <w:rPr>
          <w:u w:val="single"/>
        </w:rPr>
        <w:t>exponentially</w:t>
      </w:r>
      <w:r>
        <w:t xml:space="preserve"> increases the curve but ending dangerous missions </w:t>
      </w:r>
      <w:r>
        <w:rPr>
          <w:u w:val="single"/>
        </w:rPr>
        <w:t>stops it</w:t>
      </w:r>
      <w:r>
        <w:t>.</w:t>
      </w:r>
    </w:p>
    <w:p w14:paraId="00772A85" w14:textId="77777777" w:rsidR="00222E14" w:rsidRDefault="00222E14" w:rsidP="00222E14">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76A6D720" w14:textId="77777777" w:rsidR="00222E14" w:rsidRDefault="00222E14" w:rsidP="00222E14">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Starlink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Bastida </w:t>
      </w:r>
      <w:r>
        <w:rPr>
          <w:u w:val="single"/>
        </w:rPr>
        <w:t xml:space="preserve">Virgili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7997EA46" w14:textId="77777777" w:rsidR="00222E14" w:rsidRDefault="00222E14" w:rsidP="00222E14">
      <w:r>
        <w:rPr>
          <w:noProof/>
        </w:rPr>
        <w:drawing>
          <wp:inline distT="0" distB="0" distL="0" distR="0" wp14:anchorId="7247198D" wp14:editId="2CAC280A">
            <wp:extent cx="3867785" cy="280733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54036A5A" w14:textId="77777777" w:rsidR="00222E14" w:rsidRDefault="00222E14" w:rsidP="00222E14">
      <w:pPr>
        <w:rPr>
          <w:rStyle w:val="Emphasis"/>
        </w:rPr>
      </w:pPr>
      <w:r>
        <w:rPr>
          <w:sz w:val="16"/>
        </w:rPr>
        <w:lastRenderedPageBreak/>
        <w:t xml:space="preserve">It has to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Pr>
          <w:highlight w:val="green"/>
          <w:u w:val="single"/>
        </w:rPr>
        <w:t xml:space="preserve">there is </w:t>
      </w:r>
      <w:r>
        <w:rPr>
          <w:u w:val="single"/>
        </w:rPr>
        <w:t xml:space="preserve">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2213E054" w14:textId="77777777" w:rsidR="00222E14" w:rsidRDefault="00222E14" w:rsidP="00222E14"/>
    <w:p w14:paraId="6F91C3FD" w14:textId="77777777" w:rsidR="00222E14" w:rsidRDefault="00222E14" w:rsidP="00222E14">
      <w:pPr>
        <w:pStyle w:val="Heading4"/>
      </w:pPr>
      <w:r>
        <w:t xml:space="preserve">Models are </w:t>
      </w:r>
      <w:r>
        <w:rPr>
          <w:u w:val="single"/>
        </w:rPr>
        <w:t>rigorous</w:t>
      </w:r>
      <w:r>
        <w:t xml:space="preserve"> and </w:t>
      </w:r>
      <w:r>
        <w:rPr>
          <w:u w:val="single"/>
        </w:rPr>
        <w:t>robust</w:t>
      </w:r>
      <w:r>
        <w:t xml:space="preserve"> – </w:t>
      </w:r>
      <w:r>
        <w:rPr>
          <w:color w:val="FF0000"/>
        </w:rPr>
        <w:t>inserted below</w:t>
      </w:r>
      <w:r>
        <w:t>.</w:t>
      </w:r>
    </w:p>
    <w:p w14:paraId="4618BA12" w14:textId="77777777" w:rsidR="00222E14" w:rsidRDefault="00222E14" w:rsidP="00222E14">
      <w:r>
        <w:t>---To clarify this is the methodology for above chart.</w:t>
      </w:r>
    </w:p>
    <w:p w14:paraId="3DA71370" w14:textId="77777777" w:rsidR="00222E14" w:rsidRDefault="00222E14" w:rsidP="00222E14">
      <w:r>
        <w:rPr>
          <w:rStyle w:val="Style13ptBold"/>
        </w:rPr>
        <w:t>Virgili et al. 16</w:t>
      </w:r>
      <w:r>
        <w:t xml:space="preserve"> – Bastida, J.C. Dolado, H.G. Lewis, J. Radtke, H. Krag, B. Revelin, C. Cazaux b , C. Colombo, R. Crowther, M. Metz, 4/26/16, [“Risk to space sustainability from large constellations of satellites,” Act Astranautica, </w:t>
      </w:r>
      <w:hyperlink r:id="rId15" w:history="1">
        <w:r>
          <w:rPr>
            <w:rStyle w:val="Hyperlink"/>
            <w:color w:val="000000"/>
            <w:u w:val="single"/>
          </w:rPr>
          <w:t>https://sci-hub.se/10.1016/j.actaastro.2016.03.034</w:t>
        </w:r>
      </w:hyperlink>
      <w:r>
        <w:t>.] Justin</w:t>
      </w:r>
    </w:p>
    <w:p w14:paraId="4DA193CB" w14:textId="77777777" w:rsidR="00222E14" w:rsidRDefault="00222E14" w:rsidP="00222E14">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w:t>
      </w:r>
      <w:r>
        <w:rPr>
          <w:sz w:val="16"/>
        </w:rPr>
        <w:lastRenderedPageBreak/>
        <w:t>particular model's MC runs included the randomness in collision activity, while the different models used their own solar activity forecast.</w:t>
      </w:r>
    </w:p>
    <w:p w14:paraId="4AAF9FFF" w14:textId="77777777" w:rsidR="00222E14" w:rsidRDefault="00222E14" w:rsidP="00222E14"/>
    <w:p w14:paraId="4E99DDE4" w14:textId="77777777" w:rsidR="00222E14" w:rsidRDefault="00222E14" w:rsidP="00222E14">
      <w:pPr>
        <w:pStyle w:val="Heading4"/>
      </w:pPr>
      <w:r>
        <w:t xml:space="preserve">Debris triggers </w:t>
      </w:r>
      <w:r>
        <w:rPr>
          <w:u w:val="single"/>
        </w:rPr>
        <w:t>miscalculated war</w:t>
      </w:r>
      <w:r>
        <w:t>.</w:t>
      </w:r>
    </w:p>
    <w:p w14:paraId="7FE24F03" w14:textId="77777777" w:rsidR="00222E14" w:rsidRDefault="00222E14" w:rsidP="00222E14">
      <w:r>
        <w:t xml:space="preserve">Peter </w:t>
      </w:r>
      <w:r>
        <w:rPr>
          <w:rStyle w:val="Style13ptBold"/>
        </w:rPr>
        <w:t>Dockrill 16</w:t>
      </w:r>
      <w:r>
        <w:t xml:space="preserve">. Award-winning science &amp; technology journalist. “Space Junk Accidents Could Trigger Armed Conflict, Study Finds.” </w:t>
      </w:r>
      <w:hyperlink r:id="rId16" w:history="1">
        <w:r>
          <w:rPr>
            <w:rStyle w:val="Hyperlink"/>
            <w:color w:val="000000"/>
            <w:u w:val="single"/>
          </w:rPr>
          <w:t>https://www.sciencealert.com/space-junk-accidents-could-trigger-armed-conflict-expert-warns</w:t>
        </w:r>
      </w:hyperlink>
      <w:r>
        <w:t xml:space="preserve">. </w:t>
      </w:r>
    </w:p>
    <w:p w14:paraId="27FE2878" w14:textId="77777777" w:rsidR="00222E14" w:rsidRDefault="00222E14" w:rsidP="00222E14">
      <w:pPr>
        <w:rPr>
          <w:rStyle w:val="StyleUnderline"/>
        </w:rPr>
      </w:pPr>
      <w:r>
        <w:rPr>
          <w:rStyle w:val="StyleUnderline"/>
        </w:rPr>
        <w:t xml:space="preserve">The increasingly </w:t>
      </w:r>
      <w:r>
        <w:rPr>
          <w:rStyle w:val="StyleUnderline"/>
          <w:highlight w:val="green"/>
        </w:rPr>
        <w:t xml:space="preserve">crowded </w:t>
      </w:r>
      <w:r>
        <w:rPr>
          <w:rStyle w:val="StyleUnderline"/>
        </w:rPr>
        <w:t xml:space="preserve">space in Earth's low </w:t>
      </w:r>
      <w:r>
        <w:rPr>
          <w:rStyle w:val="StyleUnderline"/>
          <w:highlight w:val="green"/>
        </w:rPr>
        <w:t>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rPr>
        <w:t xml:space="preserve">international 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rPr>
        <w:t xml:space="preserve">intentional </w:t>
      </w:r>
      <w:r>
        <w:rPr>
          <w:rStyle w:val="Emphasis"/>
          <w:highlight w:val="green"/>
        </w:rPr>
        <w:t>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rPr>
        <w:t xml:space="preserve">dangerously </w:t>
      </w:r>
      <w:r>
        <w:rPr>
          <w:rStyle w:val="Emphasis"/>
          <w:highlight w:val="green"/>
        </w:rPr>
        <w:t>escalate</w:t>
      </w:r>
      <w:r>
        <w:rPr>
          <w:rStyle w:val="StyleUnderline"/>
        </w:rPr>
        <w:t xml:space="preserve"> tensions between nations. </w:t>
      </w:r>
      <w:r>
        <w:rPr>
          <w:sz w:val="12"/>
        </w:rPr>
        <w:t xml:space="preserve">According to the study, </w:t>
      </w:r>
      <w:r>
        <w:rPr>
          <w:rStyle w:val="StyleUnderline"/>
        </w:rPr>
        <w:t xml:space="preserve">destructive impacts caused by random space </w:t>
      </w:r>
      <w:r>
        <w:rPr>
          <w:rStyle w:val="StyleUnderline"/>
          <w:highlight w:val="green"/>
        </w:rPr>
        <w:t>junk cannot</w:t>
      </w:r>
      <w:r>
        <w:rPr>
          <w:rStyle w:val="StyleUnderline"/>
        </w:rPr>
        <w:t xml:space="preserve"> easily </w:t>
      </w:r>
      <w:r>
        <w:rPr>
          <w:rStyle w:val="StyleUnderline"/>
          <w:highlight w:val="green"/>
        </w:rPr>
        <w:t xml:space="preserve">be told apart from </w:t>
      </w:r>
      <w:r>
        <w:rPr>
          <w:rStyle w:val="StyleUnderline"/>
        </w:rPr>
        <w:t xml:space="preserve">military </w:t>
      </w:r>
      <w:r>
        <w:rPr>
          <w:rStyle w:val="StyleUnderline"/>
          <w:highlight w:val="green"/>
        </w:rPr>
        <w:t>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rPr>
        <w:t xml:space="preserve">sheer </w:t>
      </w:r>
      <w:r>
        <w:rPr>
          <w:rStyle w:val="Emphasis"/>
          <w:highlight w:val="green"/>
        </w:rPr>
        <w:t>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rPr>
        <w:t xml:space="preserve">While </w:t>
      </w:r>
      <w:r>
        <w:rPr>
          <w:rStyle w:val="StyleUnderline"/>
          <w:highlight w:val="green"/>
        </w:rPr>
        <w:t xml:space="preserve">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cites the repeated sudden failures of defence satellites in past decades that were never explained. The researchers attribute two possible causes: either unrecorded collisions with space junk, or aggressive actions 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5C63392B" w14:textId="77777777" w:rsidR="00222E14" w:rsidRDefault="00222E14" w:rsidP="00222E14">
      <w:pPr>
        <w:rPr>
          <w:rStyle w:val="StyleUnderline"/>
        </w:rPr>
      </w:pPr>
    </w:p>
    <w:p w14:paraId="6594FB96" w14:textId="77777777" w:rsidR="00222E14" w:rsidRDefault="00222E14" w:rsidP="00222E14">
      <w:pPr>
        <w:pStyle w:val="Heading4"/>
        <w:rPr>
          <w:rStyle w:val="Style13ptBold"/>
          <w:b/>
          <w:bCs w:val="0"/>
        </w:rPr>
      </w:pPr>
      <w:r>
        <w:rPr>
          <w:rStyle w:val="Style13ptBold"/>
        </w:rPr>
        <w:t>Goes nuclear.</w:t>
      </w:r>
    </w:p>
    <w:p w14:paraId="1F84A8F3" w14:textId="77777777" w:rsidR="00222E14" w:rsidRDefault="00222E14" w:rsidP="00222E14">
      <w:r>
        <w:t xml:space="preserve">Les </w:t>
      </w:r>
      <w:r>
        <w:rPr>
          <w:rStyle w:val="Style13ptBold"/>
        </w:rPr>
        <w:t>Johnson 14</w:t>
      </w:r>
      <w:r>
        <w:t xml:space="preserve">. Baen science fiction author, popular science writer, and NASA technologist. “Living without satellites”. </w:t>
      </w:r>
      <w:hyperlink r:id="rId17" w:history="1">
        <w:r>
          <w:rPr>
            <w:rStyle w:val="Hyperlink"/>
            <w:color w:val="000000"/>
            <w:u w:val="single"/>
          </w:rPr>
          <w:t>https://www.baen.com/living_without_satellites</w:t>
        </w:r>
      </w:hyperlink>
      <w:r>
        <w:t xml:space="preserve">. </w:t>
      </w:r>
    </w:p>
    <w:p w14:paraId="3F5224A1" w14:textId="77777777" w:rsidR="00222E14" w:rsidRDefault="00222E14" w:rsidP="00222E14">
      <w:pPr>
        <w:rPr>
          <w:u w:val="single"/>
        </w:rPr>
      </w:pPr>
      <w:r>
        <w:rPr>
          <w:rStyle w:val="StyleUnderline"/>
          <w:highlight w:val="green"/>
        </w:rPr>
        <w:t>Satellite</w:t>
      </w:r>
      <w:r>
        <w:rPr>
          <w:rStyle w:val="StyleUnderline"/>
        </w:rPr>
        <w:t xml:space="preserve"> imagery is used by the military and</w:t>
      </w:r>
      <w:r>
        <w:rPr>
          <w:sz w:val="12"/>
        </w:rPr>
        <w:t xml:space="preserve"> our </w:t>
      </w:r>
      <w:r>
        <w:rPr>
          <w:rStyle w:val="StyleUnderline"/>
        </w:rPr>
        <w:t xml:space="preserve">political leaders to </w:t>
      </w:r>
      <w:r>
        <w:rPr>
          <w:rStyle w:val="StyleUnderline"/>
          <w:highlight w:val="green"/>
        </w:rPr>
        <w:t>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 xml:space="preserve">can easily be seen from space far in advance of either reaching their </w:t>
      </w:r>
      <w:r>
        <w:rPr>
          <w:rStyle w:val="StyleUnderline"/>
        </w:rPr>
        <w:lastRenderedPageBreak/>
        <w:t>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rPr>
        <w:t xml:space="preserve">accidental </w:t>
      </w:r>
      <w:r>
        <w:rPr>
          <w:rStyle w:val="Emphasis"/>
          <w:highlight w:val="green"/>
        </w:rPr>
        <w:t>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 xml:space="preserve">dependent on </w:t>
      </w:r>
      <w:r>
        <w:rPr>
          <w:rStyle w:val="Emphasis"/>
        </w:rPr>
        <w:t xml:space="preserve">space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military’s </w:t>
      </w:r>
      <w:r>
        <w:rPr>
          <w:rStyle w:val="StyleUnderline"/>
          <w:highlight w:val="green"/>
        </w:rPr>
        <w:t>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4D5410B9" w14:textId="77777777" w:rsidR="00222E14" w:rsidRDefault="00222E14" w:rsidP="00222E14"/>
    <w:p w14:paraId="2D127A0D" w14:textId="77777777" w:rsidR="00222E14" w:rsidRDefault="00222E14" w:rsidP="00222E14">
      <w:pPr>
        <w:pStyle w:val="Heading4"/>
      </w:pPr>
      <w:r>
        <w:t xml:space="preserve">Public pressure </w:t>
      </w:r>
      <w:r>
        <w:rPr>
          <w:u w:val="single"/>
        </w:rPr>
        <w:t>forces</w:t>
      </w:r>
      <w:r>
        <w:t xml:space="preserve"> retaliation.</w:t>
      </w:r>
    </w:p>
    <w:p w14:paraId="38E10D54" w14:textId="77777777" w:rsidR="00222E14" w:rsidRDefault="00222E14" w:rsidP="00222E14">
      <w:r>
        <w:t xml:space="preserve">Nancy </w:t>
      </w:r>
      <w:r>
        <w:rPr>
          <w:rStyle w:val="Style13ptBold"/>
        </w:rPr>
        <w:t>Gallagher 15</w:t>
      </w:r>
      <w:r>
        <w:t xml:space="preserve">. Interim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8" w:history="1">
        <w:r>
          <w:rPr>
            <w:rStyle w:val="Hyperlink"/>
            <w:color w:val="000000"/>
            <w:u w:val="single"/>
          </w:rPr>
          <w:t>http://thebulletin.org/space-weapons-and-risk-nuclear-exchanges8346</w:t>
        </w:r>
      </w:hyperlink>
    </w:p>
    <w:p w14:paraId="2CC929BB" w14:textId="77777777" w:rsidR="00222E14" w:rsidRDefault="00222E14" w:rsidP="00222E14">
      <w:pPr>
        <w:rPr>
          <w:sz w:val="12"/>
        </w:rPr>
      </w:pPr>
      <w:r>
        <w:rPr>
          <w:sz w:val="12"/>
        </w:rPr>
        <w:t xml:space="preserve">In recent decades, however, </w:t>
      </w:r>
      <w:r>
        <w:rPr>
          <w:rStyle w:val="StyleUnderline"/>
        </w:rPr>
        <w:t xml:space="preserve">as </w:t>
      </w:r>
      <w:r>
        <w:rPr>
          <w:rStyle w:val="StyleUnderline"/>
          <w:highlight w:val="green"/>
        </w:rPr>
        <w:t>space-based</w:t>
      </w:r>
      <w:r>
        <w:rPr>
          <w:rStyle w:val="StyleUnderline"/>
        </w:rPr>
        <w:t xml:space="preserve"> recon</w:t>
      </w:r>
      <w:r>
        <w:rPr>
          <w:sz w:val="12"/>
        </w:rPr>
        <w:t xml:space="preserve">naissance, </w:t>
      </w:r>
      <w:r>
        <w:rPr>
          <w:rStyle w:val="StyleUnderline"/>
        </w:rPr>
        <w:t>communication, and targeting</w:t>
      </w:r>
      <w:r>
        <w:rPr>
          <w:sz w:val="12"/>
        </w:rPr>
        <w:t xml:space="preserve"> </w:t>
      </w:r>
      <w:r>
        <w:rPr>
          <w:rStyle w:val="Emphasis"/>
          <w:highlight w:val="green"/>
        </w:rPr>
        <w:t xml:space="preserve">capabilities </w:t>
      </w:r>
      <w:r>
        <w:rPr>
          <w:rStyle w:val="Emphasis"/>
        </w:rPr>
        <w:t xml:space="preserve">have </w:t>
      </w:r>
      <w:r>
        <w:rPr>
          <w:rStyle w:val="Emphasis"/>
          <w:highlight w:val="green"/>
        </w:rPr>
        <w:t>become integral</w:t>
      </w:r>
      <w:r>
        <w:rPr>
          <w:rStyle w:val="StyleUnderline"/>
          <w:highlight w:val="green"/>
        </w:rPr>
        <w:t xml:space="preserve"> </w:t>
      </w:r>
      <w:r>
        <w:rPr>
          <w:rStyle w:val="StyleUnderline"/>
        </w:rPr>
        <w:t xml:space="preserve">elements </w:t>
      </w:r>
      <w:r>
        <w:rPr>
          <w:rStyle w:val="StyleUnderline"/>
          <w:highlight w:val="green"/>
        </w:rPr>
        <w:t xml:space="preserve">of </w:t>
      </w:r>
      <w:r>
        <w:rPr>
          <w:rStyle w:val="StyleUnderline"/>
        </w:rPr>
        <w:t xml:space="preserve">modern </w:t>
      </w:r>
      <w:r>
        <w:rPr>
          <w:rStyle w:val="StyleUnderline"/>
          <w:highlight w:val="green"/>
        </w:rPr>
        <w:t>military</w:t>
      </w:r>
      <w:r>
        <w:rPr>
          <w:rStyle w:val="StyleUnderline"/>
        </w:rPr>
        <w:t xml:space="preserve"> </w:t>
      </w:r>
      <w:r>
        <w:rPr>
          <w:rStyle w:val="Emphasis"/>
          <w:highlight w:val="green"/>
        </w:rPr>
        <w:t>op</w:t>
      </w:r>
      <w:r>
        <w:rPr>
          <w:rStyle w:val="StyleUnderline"/>
        </w:rPr>
        <w:t>eration</w:t>
      </w:r>
      <w:r>
        <w:rPr>
          <w:rStyle w:val="Emphasis"/>
          <w:highlight w:val="green"/>
        </w:rPr>
        <w:t>s</w:t>
      </w:r>
      <w:r>
        <w:rPr>
          <w:sz w:val="12"/>
        </w:rPr>
        <w:t xml:space="preserve">, strategists and </w:t>
      </w:r>
      <w:r>
        <w:rPr>
          <w:rStyle w:val="StyleUnderline"/>
        </w:rPr>
        <w:t>policy makers have explored whether</w:t>
      </w:r>
      <w:r>
        <w:rPr>
          <w:sz w:val="12"/>
        </w:rPr>
        <w:t xml:space="preserve"> carrying out </w:t>
      </w:r>
      <w:r>
        <w:rPr>
          <w:rStyle w:val="Emphasis"/>
          <w:highlight w:val="green"/>
        </w:rPr>
        <w:t>a</w:t>
      </w:r>
      <w:r>
        <w:rPr>
          <w:sz w:val="12"/>
        </w:rPr>
        <w:t>nti</w:t>
      </w:r>
      <w:r>
        <w:rPr>
          <w:rStyle w:val="Emphasis"/>
          <w:highlight w:val="green"/>
        </w:rPr>
        <w:t>sat</w:t>
      </w:r>
      <w:r>
        <w:rPr>
          <w:sz w:val="12"/>
        </w:rPr>
        <w:t xml:space="preserve">ellite </w:t>
      </w:r>
      <w:r>
        <w:rPr>
          <w:rStyle w:val="StyleUnderline"/>
          <w:highlight w:val="green"/>
        </w:rPr>
        <w:t>attacks</w:t>
      </w:r>
      <w:r>
        <w:rPr>
          <w:rStyle w:val="StyleUnderline"/>
        </w:rPr>
        <w:t xml:space="preserve"> could confer</w:t>
      </w:r>
      <w:r>
        <w:rPr>
          <w:sz w:val="12"/>
        </w:rPr>
        <w:t xml:space="preserve"> major </w:t>
      </w:r>
      <w:r>
        <w:rPr>
          <w:rStyle w:val="StyleUnderline"/>
        </w:rPr>
        <w:t xml:space="preserve">military advantages without increasing the </w:t>
      </w:r>
      <w:r>
        <w:rPr>
          <w:rStyle w:val="Emphasis"/>
          <w:highlight w:val="green"/>
        </w:rPr>
        <w:t>risk</w:t>
      </w:r>
      <w:r>
        <w:rPr>
          <w:rStyle w:val="StyleUnderline"/>
        </w:rPr>
        <w:t xml:space="preserve"> of </w:t>
      </w:r>
      <w:r>
        <w:rPr>
          <w:rStyle w:val="Emphasis"/>
          <w:highlight w:val="green"/>
        </w:rPr>
        <w:t>nuclear war</w:t>
      </w:r>
      <w:r>
        <w:rPr>
          <w:rStyle w:val="StyleUnderline"/>
        </w:rPr>
        <w:t>. In theory, the answer might be yes. In practice</w:t>
      </w:r>
      <w:r>
        <w:rPr>
          <w:sz w:val="12"/>
        </w:rPr>
        <w:t xml:space="preserve">, it is almost </w:t>
      </w:r>
      <w:r>
        <w:rPr>
          <w:rStyle w:val="Emphasis"/>
        </w:rPr>
        <w:t xml:space="preserve">certainly no. </w:t>
      </w:r>
      <w:r>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Pr>
          <w:rStyle w:val="StyleUnderline"/>
        </w:rPr>
        <w:t>If any nation</w:t>
      </w:r>
      <w:r>
        <w:rPr>
          <w:sz w:val="12"/>
        </w:rPr>
        <w:t xml:space="preserve">, for whatever reason, </w:t>
      </w:r>
      <w:r>
        <w:rPr>
          <w:rStyle w:val="StyleUnderline"/>
        </w:rPr>
        <w:t xml:space="preserve">launched an attack on a second nation's satellites, nuclear retaliation against terrestrial targets would be an irrational response. </w:t>
      </w:r>
      <w:r>
        <w:rPr>
          <w:rStyle w:val="Emphasis"/>
        </w:rPr>
        <w:t xml:space="preserve">But </w:t>
      </w:r>
      <w:r>
        <w:rPr>
          <w:rStyle w:val="Emphasis"/>
          <w:highlight w:val="green"/>
        </w:rPr>
        <w:t>powerful countries</w:t>
      </w:r>
      <w:r>
        <w:rPr>
          <w:rStyle w:val="StyleUnderline"/>
        </w:rPr>
        <w:t xml:space="preserve"> do sometimes </w:t>
      </w:r>
      <w:r>
        <w:rPr>
          <w:rStyle w:val="Emphasis"/>
          <w:highlight w:val="green"/>
        </w:rPr>
        <w:t xml:space="preserve">respond irrationally </w:t>
      </w:r>
      <w:r>
        <w:rPr>
          <w:rStyle w:val="Emphasis"/>
        </w:rPr>
        <w:t>when attacked</w:t>
      </w:r>
      <w:r>
        <w:rPr>
          <w:rStyle w:val="StyleUnderline"/>
        </w:rPr>
        <w:t xml:space="preserve">. </w:t>
      </w:r>
      <w:r>
        <w:rPr>
          <w:sz w:val="12"/>
        </w:rPr>
        <w:t xml:space="preserve">Moreover, </w:t>
      </w:r>
      <w:r>
        <w:rPr>
          <w:rStyle w:val="StyleUnderline"/>
        </w:rPr>
        <w:t>disproportionate retaliation</w:t>
      </w:r>
      <w:r>
        <w:rPr>
          <w:sz w:val="12"/>
        </w:rPr>
        <w:t xml:space="preserve"> following a deliberate antisatellite attack is not the only way in which antisatellite weapons could contribute to nuclear war. It </w:t>
      </w:r>
      <w:r>
        <w:rPr>
          <w:rStyle w:val="StyleUnderline"/>
        </w:rPr>
        <w:t>is not even the likeliest way.</w:t>
      </w:r>
      <w:r>
        <w:rPr>
          <w:sz w:val="12"/>
        </w:rPr>
        <w:t xml:space="preserve"> As was clearly understood by the countries that negotiated the Outer Space Treaty, </w:t>
      </w:r>
      <w:r>
        <w:rPr>
          <w:rStyle w:val="StyleUnderline"/>
          <w:highlight w:val="green"/>
        </w:rPr>
        <w:t>crisis management</w:t>
      </w:r>
      <w:r>
        <w:rPr>
          <w:rStyle w:val="StyleUnderline"/>
        </w:rPr>
        <w:t xml:space="preserve"> would </w:t>
      </w:r>
      <w:r>
        <w:rPr>
          <w:rStyle w:val="StyleUnderline"/>
          <w:highlight w:val="green"/>
        </w:rPr>
        <w:t>become</w:t>
      </w:r>
      <w:r>
        <w:rPr>
          <w:rStyle w:val="StyleUnderline"/>
        </w:rPr>
        <w:t xml:space="preserve"> more </w:t>
      </w:r>
      <w:r>
        <w:rPr>
          <w:rStyle w:val="StyleUnderline"/>
          <w:highlight w:val="green"/>
        </w:rPr>
        <w:t>difficult</w:t>
      </w:r>
      <w:r>
        <w:rPr>
          <w:rStyle w:val="StyleUnderline"/>
        </w:rPr>
        <w:t xml:space="preserve">, and the </w:t>
      </w:r>
      <w:r>
        <w:rPr>
          <w:rStyle w:val="StyleUnderline"/>
          <w:highlight w:val="green"/>
        </w:rPr>
        <w:t xml:space="preserve">risk of </w:t>
      </w:r>
      <w:r>
        <w:rPr>
          <w:rStyle w:val="Emphasis"/>
        </w:rPr>
        <w:t xml:space="preserve">inadvertent </w:t>
      </w:r>
      <w:r>
        <w:rPr>
          <w:rStyle w:val="Emphasis"/>
          <w:highlight w:val="green"/>
        </w:rPr>
        <w:t>deterrence failure</w:t>
      </w:r>
      <w:r>
        <w:rPr>
          <w:rStyle w:val="StyleUnderline"/>
          <w:highlight w:val="green"/>
        </w:rPr>
        <w:t xml:space="preserve"> </w:t>
      </w:r>
      <w:r>
        <w:rPr>
          <w:rStyle w:val="StyleUnderline"/>
        </w:rPr>
        <w:t xml:space="preserve">would </w:t>
      </w:r>
      <w:r>
        <w:rPr>
          <w:rStyle w:val="StyleUnderline"/>
          <w:highlight w:val="green"/>
        </w:rPr>
        <w:t>increase</w:t>
      </w:r>
      <w:r>
        <w:rPr>
          <w:rStyle w:val="StyleUnderline"/>
        </w:rPr>
        <w:t xml:space="preserve">, if satellites used for reconnaissance and communication were </w:t>
      </w:r>
      <w:r>
        <w:rPr>
          <w:sz w:val="12"/>
        </w:rPr>
        <w:t>disabled or</w:t>
      </w:r>
      <w:r>
        <w:rPr>
          <w:rStyle w:val="StyleUnderline"/>
        </w:rPr>
        <w:t xml:space="preserve"> destroyed. </w:t>
      </w:r>
      <w:r>
        <w:rPr>
          <w:sz w:val="12"/>
        </w:rPr>
        <w:t xml:space="preserve">But even if the norm against attacking another country’s satellites is never broken, developing and testing antisatellite weapons still increase the risk of nuclear war. </w:t>
      </w:r>
      <w:r>
        <w:rPr>
          <w:rStyle w:val="StyleUnderline"/>
          <w:highlight w:val="green"/>
        </w:rPr>
        <w:t>If</w:t>
      </w:r>
      <w:r>
        <w:rPr>
          <w:sz w:val="12"/>
        </w:rPr>
        <w:t xml:space="preserve">, for instance, </w:t>
      </w:r>
      <w:r>
        <w:rPr>
          <w:rStyle w:val="StyleUnderline"/>
        </w:rPr>
        <w:t xml:space="preserve">US military </w:t>
      </w:r>
      <w:r>
        <w:rPr>
          <w:rStyle w:val="StyleUnderline"/>
          <w:highlight w:val="green"/>
        </w:rPr>
        <w:t xml:space="preserve">leaders became </w:t>
      </w:r>
      <w:r>
        <w:rPr>
          <w:rStyle w:val="StyleUnderline"/>
        </w:rPr>
        <w:t xml:space="preserve">seriously </w:t>
      </w:r>
      <w:r>
        <w:rPr>
          <w:rStyle w:val="StyleUnderline"/>
          <w:highlight w:val="green"/>
        </w:rPr>
        <w:t>concerned</w:t>
      </w:r>
      <w:r>
        <w:rPr>
          <w:rStyle w:val="StyleUnderline"/>
        </w:rPr>
        <w:t xml:space="preserve"> that </w:t>
      </w:r>
      <w:r>
        <w:rPr>
          <w:rStyle w:val="StyleUnderline"/>
          <w:highlight w:val="green"/>
        </w:rPr>
        <w:t xml:space="preserve">China or Russia </w:t>
      </w:r>
      <w:r>
        <w:rPr>
          <w:rStyle w:val="StyleUnderline"/>
        </w:rPr>
        <w:t xml:space="preserve">were </w:t>
      </w:r>
      <w:r>
        <w:rPr>
          <w:rStyle w:val="StyleUnderline"/>
          <w:highlight w:val="green"/>
        </w:rPr>
        <w:t>preparing an</w:t>
      </w:r>
      <w:r>
        <w:rPr>
          <w:sz w:val="12"/>
        </w:rPr>
        <w:t xml:space="preserve"> </w:t>
      </w:r>
      <w:r>
        <w:rPr>
          <w:rStyle w:val="Emphasis"/>
          <w:highlight w:val="green"/>
        </w:rPr>
        <w:t>a</w:t>
      </w:r>
      <w:r>
        <w:rPr>
          <w:sz w:val="12"/>
        </w:rPr>
        <w:t>nti</w:t>
      </w:r>
      <w:r>
        <w:rPr>
          <w:rStyle w:val="Emphasis"/>
          <w:highlight w:val="green"/>
        </w:rPr>
        <w:t>sat</w:t>
      </w:r>
      <w:r>
        <w:rPr>
          <w:sz w:val="12"/>
        </w:rPr>
        <w:t>ellite</w:t>
      </w:r>
      <w:r>
        <w:rPr>
          <w:rStyle w:val="StyleUnderline"/>
        </w:rPr>
        <w:t xml:space="preserve"> </w:t>
      </w:r>
      <w:r>
        <w:rPr>
          <w:rStyle w:val="Emphasis"/>
          <w:highlight w:val="green"/>
        </w:rPr>
        <w:t>attack</w:t>
      </w:r>
      <w:r>
        <w:rPr>
          <w:rStyle w:val="StyleUnderline"/>
        </w:rPr>
        <w:t xml:space="preserve">, </w:t>
      </w:r>
      <w:r>
        <w:rPr>
          <w:rStyle w:val="StyleUnderline"/>
          <w:highlight w:val="green"/>
        </w:rPr>
        <w:t xml:space="preserve">pressure </w:t>
      </w:r>
      <w:r>
        <w:rPr>
          <w:rStyle w:val="StyleUnderline"/>
        </w:rPr>
        <w:t xml:space="preserve">could </w:t>
      </w:r>
      <w:r>
        <w:rPr>
          <w:rStyle w:val="StyleUnderline"/>
          <w:highlight w:val="green"/>
        </w:rPr>
        <w:t xml:space="preserve">build for a </w:t>
      </w:r>
      <w:r>
        <w:rPr>
          <w:rStyle w:val="Emphasis"/>
          <w:highlight w:val="green"/>
        </w:rPr>
        <w:t>pre-emptive attack</w:t>
      </w:r>
      <w:r>
        <w:rPr>
          <w:rStyle w:val="StyleUnderline"/>
        </w:rPr>
        <w:t xml:space="preserve"> against Chinese or Russian strategic forces.</w:t>
      </w:r>
      <w:r>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3C52B916" w14:textId="77777777" w:rsidR="00222E14" w:rsidRDefault="00222E14" w:rsidP="00222E14"/>
    <w:p w14:paraId="4C9345C7" w14:textId="77777777" w:rsidR="00222E14" w:rsidRDefault="00222E14" w:rsidP="00222E14">
      <w:pPr>
        <w:pStyle w:val="Heading4"/>
      </w:pPr>
      <w:r>
        <w:lastRenderedPageBreak/>
        <w:t xml:space="preserve">Convergence of factors </w:t>
      </w:r>
      <w:r>
        <w:rPr>
          <w:u w:val="single"/>
        </w:rPr>
        <w:t>guarantee</w:t>
      </w:r>
      <w:r>
        <w:t xml:space="preserve"> space escalation. </w:t>
      </w:r>
    </w:p>
    <w:p w14:paraId="48E8B364" w14:textId="77777777" w:rsidR="00222E14" w:rsidRDefault="00222E14" w:rsidP="00222E14">
      <w:r>
        <w:t xml:space="preserve">Thomas González </w:t>
      </w:r>
      <w:r>
        <w:rPr>
          <w:rStyle w:val="Style13ptBold"/>
        </w:rPr>
        <w:t>Roberts 17</w:t>
      </w:r>
      <w:r>
        <w:t>. A space security researcher at the Center for Strategic and International Studies, and host of </w:t>
      </w:r>
      <w:hyperlink r:id="rId19" w:tgtFrame="_blank" w:history="1">
        <w:r>
          <w:rPr>
            <w:rStyle w:val="Hyperlink"/>
            <w:color w:val="000000"/>
            <w:u w:val="single"/>
          </w:rPr>
          <w:t>Moonstruck</w:t>
        </w:r>
      </w:hyperlink>
      <w:r>
        <w:t xml:space="preserve">, a podcast about humans in space. "Why We Should Be Worried about a War in Space ," 12-15-2017. Atlantic, </w:t>
      </w:r>
      <w:hyperlink r:id="rId20" w:history="1">
        <w:r>
          <w:rPr>
            <w:rStyle w:val="Hyperlink"/>
            <w:color w:val="000000"/>
            <w:u w:val="single"/>
          </w:rPr>
          <w:t>https://www.theatlantic.com/science/archive/2017/12/why-we-should-be-worried-about-a-war-in-space/548507/</w:t>
        </w:r>
      </w:hyperlink>
    </w:p>
    <w:p w14:paraId="2236E3D7" w14:textId="77777777" w:rsidR="00222E14" w:rsidRDefault="00222E14" w:rsidP="00222E14">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21"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22" w:tgtFrame="_blank" w:history="1">
        <w:r>
          <w:rPr>
            <w:rStyle w:val="Hyperlink"/>
            <w:color w:val="000000"/>
            <w:sz w:val="12"/>
            <w:u w:val="single"/>
          </w:rPr>
          <w:t>already underway</w:t>
        </w:r>
      </w:hyperlink>
      <w:r>
        <w:rPr>
          <w:sz w:val="12"/>
        </w:rPr>
        <w:t xml:space="preserve">. No longer confined to the </w:t>
      </w:r>
      <w:hyperlink r:id="rId23" w:tgtFrame="_blank" w:history="1">
        <w:r>
          <w:rPr>
            <w:rStyle w:val="Hyperlink"/>
            <w:color w:val="000000"/>
            <w:sz w:val="12"/>
            <w:u w:val="single"/>
          </w:rPr>
          <w:t>fiction shelf</w:t>
        </w:r>
      </w:hyperlink>
      <w:r>
        <w:rPr>
          <w:sz w:val="12"/>
        </w:rPr>
        <w:t xml:space="preserve">, </w:t>
      </w:r>
      <w:r>
        <w:rPr>
          <w:rStyle w:val="Emphasis"/>
          <w:highlight w:val="green"/>
        </w:rPr>
        <w:t>space war</w:t>
      </w:r>
      <w:r>
        <w:rPr>
          <w:rStyle w:val="Emphasis"/>
        </w:rPr>
        <w:t>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rPr>
        <w:t>outlining what constitutes bad behavior in space</w:t>
      </w:r>
      <w:r>
        <w:rPr>
          <w:sz w:val="12"/>
        </w:rPr>
        <w:t xml:space="preserve">. It’s </w:t>
      </w:r>
      <w:hyperlink r:id="rId24"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5" w:tgtFrame="_blank" w:history="1">
        <w:r>
          <w:rPr>
            <w:rStyle w:val="StyleUnderline"/>
            <w:color w:val="000000"/>
          </w:rPr>
          <w:t>outdated guidelines</w:t>
        </w:r>
      </w:hyperlink>
      <w:r>
        <w:rPr>
          <w:rStyle w:val="StyleUnderline"/>
        </w:rPr>
        <w:t xml:space="preserve"> in place, a war in space would be a war with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but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6"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7"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rPr>
        <w:t>U.S. military deploys troops</w:t>
      </w:r>
      <w:r>
        <w:rPr>
          <w:rStyle w:val="StyleUnderline"/>
        </w:rPr>
        <w:t xml:space="preserve"> overseas, </w:t>
      </w:r>
      <w:r>
        <w:rPr>
          <w:rStyle w:val="StyleUnderline"/>
          <w:highlight w:val="green"/>
        </w:rPr>
        <w:t>satellite</w:t>
      </w:r>
      <w:r>
        <w:rPr>
          <w:rStyle w:val="StyleUnderline"/>
        </w:rPr>
        <w:t xml:space="preserve"> communications </w:t>
      </w:r>
      <w:r>
        <w:rPr>
          <w:rStyle w:val="StyleUnderline"/>
          <w:highlight w:val="green"/>
        </w:rPr>
        <w:t>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8"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9"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rPr>
        <w:t xml:space="preserve">particularly more </w:t>
      </w:r>
      <w:r>
        <w:rPr>
          <w:rStyle w:val="Emphasis"/>
          <w:highlight w:val="green"/>
        </w:rPr>
        <w:t>unpredictable</w:t>
      </w:r>
      <w:r>
        <w:rPr>
          <w:rStyle w:val="Emphasis"/>
        </w:rPr>
        <w:t xml:space="preserve"> players</w:t>
      </w:r>
      <w:r>
        <w:rPr>
          <w:rStyle w:val="StyleUnderline"/>
        </w:rPr>
        <w:t xml:space="preserve">—means </w:t>
      </w:r>
      <w:r>
        <w:rPr>
          <w:rStyle w:val="Emphasis"/>
        </w:rPr>
        <w:t xml:space="preserve">more opportunities for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lastRenderedPageBreak/>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30"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31"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2ECF60C9" w14:textId="77777777" w:rsidR="00222E14" w:rsidRDefault="00222E14" w:rsidP="00222E14">
      <w:pPr>
        <w:pStyle w:val="StyleMinimizedTextArialNarrow9pt"/>
      </w:pPr>
    </w:p>
    <w:p w14:paraId="64C0C2E7" w14:textId="77777777" w:rsidR="00222E14" w:rsidRDefault="00222E14" w:rsidP="00222E14">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5202077C" w14:textId="77777777" w:rsidR="00222E14" w:rsidRDefault="00222E14" w:rsidP="00222E14">
      <w:r>
        <w:t>Steven</w:t>
      </w:r>
      <w:r>
        <w:rPr>
          <w:rStyle w:val="Style13ptBold"/>
        </w:rPr>
        <w:t xml:space="preserve"> Starr 15</w:t>
      </w:r>
      <w:r>
        <w:t xml:space="preserve"> [Director of the University of Missouri’s Clinical Laboratory Science Program, as well as a senior scientist at the </w:t>
      </w:r>
      <w:hyperlink r:id="rId32"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3" w:history="1">
        <w:r>
          <w:rPr>
            <w:rStyle w:val="Hyperlink"/>
            <w:color w:val="000000"/>
            <w:u w:val="single"/>
          </w:rPr>
          <w:t>https://ratical.org/radiation/NuclearExtinction/StevenStarr022815.html</w:t>
        </w:r>
      </w:hyperlink>
      <w:r>
        <w:rPr>
          <w:rStyle w:val="Hyperlink"/>
        </w:rPr>
        <w:t>]</w:t>
      </w:r>
      <w:r>
        <w:t xml:space="preserve"> TG </w:t>
      </w:r>
    </w:p>
    <w:p w14:paraId="32E60BA5" w14:textId="77777777" w:rsidR="00222E14" w:rsidRDefault="00222E14" w:rsidP="00222E14">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4"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5"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6"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3E598C7D" w14:textId="77777777" w:rsidR="00222E14" w:rsidRDefault="00222E14" w:rsidP="00222E14"/>
    <w:p w14:paraId="0C6F5F32" w14:textId="77777777" w:rsidR="00222E14" w:rsidRDefault="00222E14" w:rsidP="00222E14">
      <w:pPr>
        <w:pStyle w:val="Heading3"/>
      </w:pPr>
      <w:r>
        <w:lastRenderedPageBreak/>
        <w:t>1AC – FW</w:t>
      </w:r>
    </w:p>
    <w:p w14:paraId="27A3B517" w14:textId="77777777" w:rsidR="00222E14" w:rsidRDefault="00222E14" w:rsidP="00222E14">
      <w:pPr>
        <w:pStyle w:val="Heading4"/>
        <w:spacing w:line="276" w:lineRule="auto"/>
        <w:rPr>
          <w:rFonts w:asciiTheme="minorHAnsi" w:hAnsiTheme="minorHAnsi" w:cstheme="minorHAnsi"/>
          <w:b w:val="0"/>
        </w:rPr>
      </w:pPr>
      <w:r>
        <w:rPr>
          <w:rFonts w:asciiTheme="minorHAnsi" w:hAnsiTheme="minorHAnsi" w:cstheme="minorHAnsi"/>
        </w:rPr>
        <w:t xml:space="preserve">The standard is </w:t>
      </w:r>
      <w:r>
        <w:rPr>
          <w:rFonts w:asciiTheme="minorHAnsi" w:hAnsiTheme="minorHAnsi" w:cstheme="minorHAnsi"/>
          <w:u w:val="single"/>
        </w:rPr>
        <w:t>maximizing expected wellbeing</w:t>
      </w:r>
      <w:r>
        <w:rPr>
          <w:rFonts w:asciiTheme="minorHAnsi" w:hAnsiTheme="minorHAnsi" w:cstheme="minorHAnsi"/>
        </w:rPr>
        <w:t xml:space="preserve">. Pleasure and pain </w:t>
      </w:r>
      <w:r>
        <w:rPr>
          <w:rFonts w:asciiTheme="minorHAnsi" w:hAnsiTheme="minorHAnsi" w:cstheme="minorHAnsi"/>
          <w:i/>
        </w:rPr>
        <w:t>are</w:t>
      </w:r>
      <w:r>
        <w:rPr>
          <w:rFonts w:asciiTheme="minorHAnsi" w:hAnsiTheme="minorHAnsi" w:cstheme="minorHAnsi"/>
        </w:rPr>
        <w:t xml:space="preserve"> intrinsic </w:t>
      </w:r>
      <w:r>
        <w:rPr>
          <w:rFonts w:asciiTheme="minorHAnsi" w:hAnsiTheme="minorHAnsi" w:cstheme="minorHAnsi"/>
          <w:u w:val="single"/>
        </w:rPr>
        <w:t>value</w:t>
      </w:r>
      <w:r>
        <w:rPr>
          <w:rFonts w:asciiTheme="minorHAnsi" w:hAnsiTheme="minorHAnsi" w:cstheme="minorHAnsi"/>
        </w:rPr>
        <w:t xml:space="preserve"> and </w:t>
      </w:r>
      <w:r>
        <w:rPr>
          <w:rFonts w:asciiTheme="minorHAnsi" w:hAnsiTheme="minorHAnsi" w:cstheme="minorHAnsi"/>
          <w:u w:val="single"/>
        </w:rPr>
        <w:t>disvalue</w:t>
      </w:r>
      <w:r>
        <w:rPr>
          <w:rFonts w:asciiTheme="minorHAnsi" w:hAnsiTheme="minorHAnsi" w:cstheme="minorHAnsi"/>
        </w:rPr>
        <w:t xml:space="preserve"> – everything else </w:t>
      </w:r>
      <w:r>
        <w:rPr>
          <w:rFonts w:asciiTheme="minorHAnsi" w:hAnsiTheme="minorHAnsi" w:cstheme="minorHAnsi"/>
          <w:i/>
        </w:rPr>
        <w:t>regresses</w:t>
      </w:r>
      <w:r>
        <w:rPr>
          <w:rFonts w:asciiTheme="minorHAnsi" w:hAnsiTheme="minorHAnsi" w:cstheme="minorHAnsi"/>
        </w:rPr>
        <w:t xml:space="preserve"> – </w:t>
      </w:r>
      <w:r>
        <w:rPr>
          <w:rFonts w:asciiTheme="minorHAnsi" w:hAnsiTheme="minorHAnsi" w:cstheme="minorHAnsi"/>
          <w:u w:val="single"/>
        </w:rPr>
        <w:t>robust neuroscience.</w:t>
      </w:r>
    </w:p>
    <w:p w14:paraId="4E670879" w14:textId="77777777" w:rsidR="00222E14" w:rsidRDefault="00222E14" w:rsidP="00222E14">
      <w:pPr>
        <w:rPr>
          <w:b/>
          <w:bCs/>
          <w:sz w:val="26"/>
        </w:rPr>
      </w:pPr>
      <w:r>
        <w:rPr>
          <w:rStyle w:val="Style13ptBold"/>
        </w:rPr>
        <w:t xml:space="preserve">Blum et al. 18 </w:t>
      </w:r>
      <w:r>
        <w:rPr>
          <w:rFonts w:asciiTheme="minorHAnsi" w:hAnsiTheme="minorHAnsi" w:cstheme="min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61BCF0FB" w14:textId="77777777" w:rsidR="00222E14" w:rsidRDefault="00222E14" w:rsidP="00222E14">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w:t>
      </w:r>
      <w:r>
        <w:rPr>
          <w:rFonts w:asciiTheme="minorHAnsi" w:hAnsiTheme="minorHAnsi" w:cstheme="minorHAnsi"/>
          <w:sz w:val="12"/>
        </w:rPr>
        <w:lastRenderedPageBreak/>
        <w:t xml:space="preserve">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w:t>
      </w:r>
      <w:r>
        <w:rPr>
          <w:rFonts w:asciiTheme="minorHAnsi" w:hAnsiTheme="minorHAnsi" w:cstheme="minorHAnsi"/>
          <w:sz w:val="12"/>
        </w:rPr>
        <w:lastRenderedPageBreak/>
        <w:t xml:space="preserve">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875C406" w14:textId="77777777" w:rsidR="00222E14" w:rsidRDefault="00222E14" w:rsidP="00222E14"/>
    <w:p w14:paraId="48EDD0CD" w14:textId="77777777" w:rsidR="00222E14" w:rsidRDefault="00222E14" w:rsidP="00222E14">
      <w:pPr>
        <w:pStyle w:val="Heading4"/>
      </w:pPr>
      <w:r>
        <w:lastRenderedPageBreak/>
        <w:t>Prefer:</w:t>
      </w:r>
    </w:p>
    <w:p w14:paraId="66703245" w14:textId="77777777" w:rsidR="00222E14" w:rsidRDefault="00222E14" w:rsidP="00222E14">
      <w:pPr>
        <w:pStyle w:val="Heading4"/>
        <w:rPr>
          <w:b w:val="0"/>
        </w:rPr>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79456D2F" w14:textId="77777777" w:rsidR="00222E14" w:rsidRDefault="00222E14" w:rsidP="00222E14">
      <w:pPr>
        <w:pStyle w:val="Heading4"/>
        <w:rPr>
          <w:bCs w:val="0"/>
        </w:rPr>
      </w:pPr>
      <w:r>
        <w:t xml:space="preserve">2] No </w:t>
      </w:r>
      <w:r>
        <w:rPr>
          <w:u w:val="single"/>
        </w:rPr>
        <w:t>intent-foresight</w:t>
      </w:r>
      <w:r>
        <w:t xml:space="preserve"> distinction for states.</w:t>
      </w:r>
    </w:p>
    <w:p w14:paraId="777AA865" w14:textId="77777777" w:rsidR="00222E14" w:rsidRDefault="00222E14" w:rsidP="00222E14">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379B2281" w14:textId="77777777" w:rsidR="00222E14" w:rsidRDefault="00222E14" w:rsidP="00222E14">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w:t>
      </w:r>
      <w:r>
        <w:lastRenderedPageBreak/>
        <w:t xml:space="preserve">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5587736C" w14:textId="77777777" w:rsidR="00222E14" w:rsidRDefault="00222E14" w:rsidP="00222E14">
      <w:pPr>
        <w:pStyle w:val="Heading4"/>
        <w:rPr>
          <w:bCs w:val="0"/>
        </w:rPr>
      </w:pPr>
      <w:r>
        <w:t>3] Death is bad and o/w—</w:t>
      </w:r>
      <w:r>
        <w:rPr>
          <w:u w:val="single"/>
        </w:rPr>
        <w:t>ontologically</w:t>
      </w:r>
      <w:r>
        <w:t xml:space="preserve"> destroys the subject.</w:t>
      </w:r>
    </w:p>
    <w:p w14:paraId="4863D7CA" w14:textId="77777777" w:rsidR="00222E14" w:rsidRDefault="00222E14" w:rsidP="00222E14">
      <w:r>
        <w:rPr>
          <w:rStyle w:val="Style13ptBold"/>
        </w:rPr>
        <w:t xml:space="preserve">Paterson 1 </w:t>
      </w:r>
      <w:r>
        <w:t xml:space="preserve">– Department of Philosophy, Providence College, Rhode Island. (Craig, “A Life Not Worth Living?”, Studies in Christian Ethics, </w:t>
      </w:r>
      <w:hyperlink r:id="rId38" w:history="1">
        <w:r>
          <w:rPr>
            <w:rStyle w:val="Hyperlink"/>
            <w:color w:val="000000"/>
            <w:u w:val="single"/>
          </w:rPr>
          <w:t>http://sce.sagepub.com</w:t>
        </w:r>
      </w:hyperlink>
      <w:r>
        <w:t>)</w:t>
      </w:r>
    </w:p>
    <w:p w14:paraId="395A4D41" w14:textId="77777777" w:rsidR="00222E14" w:rsidRDefault="00222E14" w:rsidP="00222E14">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8528D87" w14:textId="77777777" w:rsidR="00222E14" w:rsidRDefault="00222E14" w:rsidP="00222E14"/>
    <w:p w14:paraId="720C68DA" w14:textId="77777777" w:rsidR="00222E14" w:rsidRDefault="00222E14" w:rsidP="00222E14">
      <w:pPr>
        <w:pStyle w:val="Heading4"/>
      </w:pPr>
      <w:r>
        <w:lastRenderedPageBreak/>
        <w:t xml:space="preserve">Impact calc – </w:t>
      </w:r>
    </w:p>
    <w:p w14:paraId="611F7A37" w14:textId="77777777" w:rsidR="00222E14" w:rsidRDefault="00222E14" w:rsidP="00222E14">
      <w:pPr>
        <w:pStyle w:val="Heading4"/>
        <w:rPr>
          <w:b w:val="0"/>
        </w:rPr>
      </w:pPr>
      <w:r>
        <w:t xml:space="preserve">1] Extinction </w:t>
      </w:r>
      <w:r>
        <w:rPr>
          <w:u w:val="single"/>
        </w:rPr>
        <w:t>outweighs</w:t>
      </w:r>
      <w:r>
        <w:t xml:space="preserve">: </w:t>
      </w:r>
    </w:p>
    <w:p w14:paraId="0FA0761C" w14:textId="77777777" w:rsidR="00222E14" w:rsidRDefault="00222E14" w:rsidP="00222E14">
      <w:pPr>
        <w:pStyle w:val="Heading4"/>
      </w:pPr>
      <w:r>
        <w:t xml:space="preserve">A] </w:t>
      </w:r>
      <w:r>
        <w:rPr>
          <w:u w:val="single"/>
        </w:rPr>
        <w:t>Structural violence</w:t>
      </w:r>
      <w:r>
        <w:t xml:space="preserve">- death causes suffering because people can’t get access to resources and basic necessities </w:t>
      </w:r>
    </w:p>
    <w:p w14:paraId="19DFD9C1" w14:textId="77777777" w:rsidR="00222E14" w:rsidRDefault="00222E14" w:rsidP="00222E14">
      <w:pPr>
        <w:pStyle w:val="Heading4"/>
      </w:pPr>
      <w:r>
        <w:t xml:space="preserve">B] </w:t>
      </w:r>
      <w:r>
        <w:rPr>
          <w:u w:val="single"/>
        </w:rPr>
        <w:t>Objectivity</w:t>
      </w:r>
      <w:r>
        <w:t xml:space="preserve">- body count is the most objective way to calculate impacts because comparing suffering is unethical </w:t>
      </w:r>
    </w:p>
    <w:p w14:paraId="3BB182D3" w14:textId="77777777" w:rsidR="00222E14" w:rsidRDefault="00222E14" w:rsidP="00222E14">
      <w:pPr>
        <w:pStyle w:val="Heading4"/>
      </w:pPr>
      <w:r>
        <w:t xml:space="preserve">C] Comes before </w:t>
      </w:r>
      <w:r>
        <w:rPr>
          <w:u w:val="single"/>
        </w:rPr>
        <w:t>value-to-life</w:t>
      </w:r>
      <w:r>
        <w:t>.</w:t>
      </w:r>
    </w:p>
    <w:p w14:paraId="23F4BDF5" w14:textId="77777777" w:rsidR="00222E14" w:rsidRDefault="00222E14" w:rsidP="00222E14">
      <w:r>
        <w:rPr>
          <w:rStyle w:val="Style13ptBold"/>
        </w:rPr>
        <w:t>Tännsjö 11</w:t>
      </w:r>
      <w:r>
        <w:t xml:space="preserve"> (Torbjörn, the Kristian Claëson Professor of Practical Philosophy at Stockholm University, “Shalt Thou Sometimes Murder? On the Ethics of Killing,” </w:t>
      </w:r>
      <w:hyperlink r:id="rId39" w:history="1">
        <w:r>
          <w:rPr>
            <w:rStyle w:val="Hyperlink"/>
            <w:color w:val="000000"/>
            <w:u w:val="single"/>
          </w:rPr>
          <w:t>http://people.su.se/~jolso/HS-texter/shaltthou.pdf</w:t>
        </w:r>
      </w:hyperlink>
      <w:r>
        <w:t>) //BS 1-27-2018</w:t>
      </w:r>
    </w:p>
    <w:p w14:paraId="7F2829A8" w14:textId="77777777" w:rsidR="00222E14" w:rsidRDefault="00222E14" w:rsidP="00222E14">
      <w:r>
        <w:t>**Bracketed to avoid triggers</w:t>
      </w:r>
    </w:p>
    <w:p w14:paraId="42D30113" w14:textId="77777777" w:rsidR="00222E14" w:rsidRDefault="00222E14" w:rsidP="00222E14">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rPr>
        <w:t>put an end to humanity</w:t>
      </w:r>
      <w:r>
        <w:rPr>
          <w:szCs w:val="26"/>
        </w:rPr>
        <w:t xml:space="preserve">. </w:t>
      </w:r>
      <w:r>
        <w:rPr>
          <w:rStyle w:val="StyleUnderline"/>
          <w:sz w:val="26"/>
          <w:szCs w:val="26"/>
        </w:rPr>
        <w:t xml:space="preserve">But this </w:t>
      </w:r>
      <w:r>
        <w:rPr>
          <w:rStyle w:val="Emphasis"/>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highlight w:val="green"/>
        </w:rPr>
        <w:t>lead lives not worth living</w:t>
      </w:r>
      <w:r>
        <w:rPr>
          <w:szCs w:val="26"/>
        </w:rPr>
        <w:t xml:space="preserve">, </w:t>
      </w:r>
      <w:r>
        <w:rPr>
          <w:rStyle w:val="StyleUnderline"/>
          <w:sz w:val="26"/>
          <w:szCs w:val="26"/>
        </w:rPr>
        <w:t xml:space="preserve">they </w:t>
      </w:r>
      <w:r>
        <w:rPr>
          <w:rStyle w:val="Emphasis"/>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w:t>
      </w:r>
      <w:r>
        <w:rPr>
          <w:szCs w:val="26"/>
        </w:rPr>
        <w:lastRenderedPageBreak/>
        <w:t xml:space="preserve">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3DD173C" w14:textId="77777777" w:rsidR="00222E14" w:rsidRDefault="00222E14" w:rsidP="00222E14">
      <w:pPr>
        <w:pStyle w:val="Heading4"/>
      </w:pPr>
      <w:r>
        <w:t xml:space="preserve">D] Mathematically </w:t>
      </w:r>
      <w:r>
        <w:rPr>
          <w:u w:val="single"/>
        </w:rPr>
        <w:t>outweighs</w:t>
      </w:r>
      <w:r>
        <w:t>.</w:t>
      </w:r>
    </w:p>
    <w:p w14:paraId="43D130C3" w14:textId="77777777" w:rsidR="00222E14" w:rsidRDefault="00222E14" w:rsidP="00222E14">
      <w:r>
        <w:rPr>
          <w:rStyle w:val="Heading4Char"/>
        </w:rPr>
        <w:t>MacAskill 14</w:t>
      </w:r>
      <w:r>
        <w:t xml:space="preserve"> [William, Oxford Philosopher and youngest tenured philosopher in the world, Normative Uncertainty, 2014]</w:t>
      </w:r>
    </w:p>
    <w:p w14:paraId="4B488C1F" w14:textId="77777777" w:rsidR="00222E14" w:rsidRDefault="00222E14" w:rsidP="00222E14">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w:t>
      </w:r>
      <w:r>
        <w:rPr>
          <w:szCs w:val="26"/>
        </w:rPr>
        <w:lastRenderedPageBreak/>
        <w:t xml:space="preserve">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39344E97" w14:textId="77777777" w:rsidR="00222E14" w:rsidRDefault="00222E14" w:rsidP="00222E14"/>
    <w:p w14:paraId="26B7BBB7" w14:textId="77777777" w:rsidR="00222E14" w:rsidRDefault="00222E14" w:rsidP="00222E14">
      <w:pPr>
        <w:pStyle w:val="Heading3"/>
        <w:rPr>
          <w:bCs w:val="0"/>
        </w:rPr>
      </w:pPr>
      <w:r>
        <w:lastRenderedPageBreak/>
        <w:t>1AC – Method</w:t>
      </w:r>
    </w:p>
    <w:p w14:paraId="71A9328B" w14:textId="77777777" w:rsidR="00222E14" w:rsidRDefault="00222E14" w:rsidP="00222E14">
      <w:pPr>
        <w:pStyle w:val="Heading4"/>
        <w:rPr>
          <w:b w:val="0"/>
          <w:bCs w:val="0"/>
        </w:rPr>
      </w:pPr>
      <w:r>
        <w:t xml:space="preserve">1] 1AR theory is legit – anything else means </w:t>
      </w:r>
      <w:r>
        <w:rPr>
          <w:u w:val="single"/>
        </w:rPr>
        <w:t>infinite abuse</w:t>
      </w:r>
      <w:r>
        <w:t xml:space="preserve"> – drop the debater, competing interps, and the highest layer – 1AR are </w:t>
      </w:r>
      <w:r>
        <w:rPr>
          <w:u w:val="single"/>
        </w:rPr>
        <w:t>too short</w:t>
      </w:r>
      <w:r>
        <w:t xml:space="preserve"> to make up for the time trade-off – no RVIs – 6 min 2NR means they can brute force me every time.</w:t>
      </w:r>
    </w:p>
    <w:p w14:paraId="03050140" w14:textId="77777777" w:rsidR="00222E14" w:rsidRDefault="00222E14" w:rsidP="00222E14"/>
    <w:p w14:paraId="720DA660" w14:textId="77777777" w:rsidR="00222E14" w:rsidRDefault="00222E14" w:rsidP="00222E14">
      <w:pPr>
        <w:pStyle w:val="Heading4"/>
        <w:rPr>
          <w:bCs w:val="0"/>
        </w:rPr>
      </w:pPr>
      <w:r>
        <w:t>2] Permissibility and presumption affirm.</w:t>
      </w:r>
    </w:p>
    <w:p w14:paraId="10B49E93" w14:textId="77777777" w:rsidR="00222E14" w:rsidRDefault="00222E14" w:rsidP="00222E14">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7C3434F5" w14:textId="77777777" w:rsidR="00222E14" w:rsidRDefault="00222E14" w:rsidP="00222E14">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79E086BF" w14:textId="77777777" w:rsidR="00222E14" w:rsidRDefault="00222E14" w:rsidP="00222E14">
      <w:pPr>
        <w:pStyle w:val="Heading4"/>
        <w:rPr>
          <w:b w:val="0"/>
          <w:bCs w:val="0"/>
        </w:rPr>
      </w:pPr>
      <w:r>
        <w:t xml:space="preserve">C] </w:t>
      </w:r>
      <w:r>
        <w:rPr>
          <w:u w:val="single"/>
        </w:rPr>
        <w:t>Negation Theory</w:t>
      </w:r>
      <w:r>
        <w:t>- Negating requires a complete absence of an existing obligation</w:t>
      </w:r>
    </w:p>
    <w:p w14:paraId="359E5562" w14:textId="77777777" w:rsidR="00222E14" w:rsidRDefault="00222E14" w:rsidP="00222E14">
      <w:pPr>
        <w:rPr>
          <w:rStyle w:val="Emphasis"/>
        </w:rPr>
      </w:pPr>
      <w:r>
        <w:rPr>
          <w:rStyle w:val="Emphasis"/>
          <w:highlight w:val="green"/>
        </w:rPr>
        <w:t>Negate: to deny the existence of</w:t>
      </w:r>
    </w:p>
    <w:p w14:paraId="163E5E28" w14:textId="77777777" w:rsidR="00222E14" w:rsidRDefault="00222E14" w:rsidP="00222E14">
      <w:pPr>
        <w:rPr>
          <w:rStyle w:val="Emphasis"/>
          <w:b w:val="0"/>
        </w:rPr>
      </w:pPr>
      <w:r>
        <w:rPr>
          <w:rStyle w:val="Style13ptBold"/>
          <w:sz w:val="24"/>
        </w:rPr>
        <w:t>That’s Dictionary.com</w:t>
      </w:r>
      <w:r>
        <w:rPr>
          <w:rStyle w:val="Emphasis"/>
        </w:rPr>
        <w:t xml:space="preserve">- “Negate” </w:t>
      </w:r>
      <w:r>
        <w:t xml:space="preserve">https://www.dictionary.com/browse/negate. </w:t>
      </w:r>
    </w:p>
    <w:p w14:paraId="71AED7EE" w14:textId="77777777" w:rsidR="00222E14" w:rsidRDefault="00222E14" w:rsidP="00222E14">
      <w:pPr>
        <w:pStyle w:val="Heading4"/>
        <w:rPr>
          <w:bCs w:val="0"/>
        </w:rPr>
      </w:pPr>
      <w:r>
        <w:t xml:space="preserve">D] </w:t>
      </w:r>
      <w:r>
        <w:rPr>
          <w:u w:val="single"/>
        </w:rPr>
        <w:t>The Law of Excluded Middles</w:t>
      </w:r>
      <w:r>
        <w:t xml:space="preserve">- if something is not false, it must be true, which means that if something is not prohibited, it must be obligatory, and permissibility is the same as obligatory. </w:t>
      </w:r>
    </w:p>
    <w:p w14:paraId="5B9EB687" w14:textId="77777777" w:rsidR="00222E14" w:rsidRDefault="00222E14" w:rsidP="00222E14"/>
    <w:p w14:paraId="72CD36A0" w14:textId="77777777" w:rsidR="00222E14" w:rsidRDefault="00222E14" w:rsidP="00222E14">
      <w:pPr>
        <w:pStyle w:val="Heading4"/>
        <w:spacing w:before="0" w:line="240" w:lineRule="auto"/>
        <w:rPr>
          <w:bCs w:val="0"/>
        </w:rPr>
      </w:pPr>
      <w:r>
        <w:t xml:space="preserve">The alt </w:t>
      </w:r>
      <w:r>
        <w:rPr>
          <w:u w:val="single"/>
        </w:rPr>
        <w:t>cedes</w:t>
      </w:r>
      <w:r>
        <w:t xml:space="preserve"> the celestial commons to the hands of </w:t>
      </w:r>
      <w:r>
        <w:rPr>
          <w:u w:val="single"/>
        </w:rPr>
        <w:t>global imperialism</w:t>
      </w:r>
      <w:r>
        <w:t xml:space="preserve">. Only IR education can create </w:t>
      </w:r>
      <w:r>
        <w:rPr>
          <w:u w:val="single"/>
        </w:rPr>
        <w:t>momentum</w:t>
      </w:r>
      <w:r>
        <w:t xml:space="preserve"> to demilitarize space.</w:t>
      </w:r>
    </w:p>
    <w:p w14:paraId="45B5934F" w14:textId="77777777" w:rsidR="00222E14" w:rsidRDefault="00222E14" w:rsidP="00222E14">
      <w:r>
        <w:t xml:space="preserve">Raymond </w:t>
      </w:r>
      <w:r>
        <w:rPr>
          <w:rStyle w:val="Style13ptBold"/>
        </w:rPr>
        <w:t>Duvall 6</w:t>
      </w:r>
      <w:r>
        <w:t xml:space="preserve"> – Professor of Political Science @ Univ of Minnesota, Taking Sovereignty Out of This World: Space Weapons and Empire of the Future, October 2006, </w:t>
      </w:r>
      <w:hyperlink r:id="rId40" w:history="1">
        <w:r>
          <w:rPr>
            <w:rStyle w:val="Hyperlink"/>
            <w:color w:val="000000"/>
            <w:u w:val="single"/>
          </w:rPr>
          <w:t>https://www.files.ethz.ch/isn/111193/Taking%20Sovereignty%20Out%20of%20This%20World.pdf</w:t>
        </w:r>
      </w:hyperlink>
      <w:r>
        <w:t xml:space="preserve"> </w:t>
      </w:r>
    </w:p>
    <w:p w14:paraId="61E108DA" w14:textId="77777777" w:rsidR="00222E14" w:rsidRPr="007668AA" w:rsidRDefault="00222E14" w:rsidP="00222E14">
      <w:pPr>
        <w:rPr>
          <w:b/>
          <w:iCs/>
          <w:color w:val="000000" w:themeColor="text1"/>
          <w:szCs w:val="20"/>
          <w:u w:val="single"/>
          <w:bdr w:val="single" w:sz="8" w:space="0" w:color="auto" w:frame="1"/>
        </w:rPr>
      </w:pPr>
      <w:r>
        <w:rPr>
          <w:color w:val="000000" w:themeColor="text1"/>
          <w:sz w:val="8"/>
          <w:szCs w:val="20"/>
        </w:rPr>
        <w:t xml:space="preserve">III. Space Weapons, Sovereignty, and the Constitution of Empire Each of the three new forms of </w:t>
      </w:r>
      <w:r>
        <w:rPr>
          <w:rStyle w:val="Emphasis"/>
          <w:color w:val="000000" w:themeColor="text1"/>
          <w:szCs w:val="20"/>
          <w:highlight w:val="green"/>
        </w:rPr>
        <w:t>military use of space</w:t>
      </w:r>
      <w:r>
        <w:rPr>
          <w:color w:val="000000" w:themeColor="text1"/>
          <w:sz w:val="8"/>
          <w:szCs w:val="20"/>
        </w:rPr>
        <w:t xml:space="preserve">, if brought into effect, </w:t>
      </w:r>
      <w:r>
        <w:rPr>
          <w:rStyle w:val="StyleUnderline"/>
          <w:color w:val="000000" w:themeColor="text1"/>
          <w:szCs w:val="20"/>
          <w:highlight w:val="green"/>
        </w:rPr>
        <w:t xml:space="preserve">will </w:t>
      </w:r>
      <w:r>
        <w:rPr>
          <w:rStyle w:val="StyleUnderline"/>
          <w:color w:val="000000" w:themeColor="text1"/>
          <w:szCs w:val="20"/>
        </w:rPr>
        <w:t>dramatically</w:t>
      </w:r>
      <w:r>
        <w:rPr>
          <w:color w:val="000000" w:themeColor="text1"/>
          <w:sz w:val="8"/>
          <w:szCs w:val="20"/>
        </w:rPr>
        <w:t xml:space="preserve"> </w:t>
      </w:r>
      <w:r>
        <w:rPr>
          <w:rStyle w:val="StyleUnderline"/>
          <w:color w:val="000000" w:themeColor="text1"/>
          <w:szCs w:val="20"/>
          <w:highlight w:val="green"/>
        </w:rPr>
        <w:t>affect</w:t>
      </w:r>
      <w:r>
        <w:rPr>
          <w:rStyle w:val="StyleUnderline"/>
          <w:color w:val="000000" w:themeColor="text1"/>
          <w:szCs w:val="20"/>
        </w:rPr>
        <w:t xml:space="preserve"> </w:t>
      </w:r>
      <w:r>
        <w:rPr>
          <w:rStyle w:val="Emphasis"/>
          <w:color w:val="000000" w:themeColor="text1"/>
          <w:szCs w:val="20"/>
        </w:rPr>
        <w:t xml:space="preserve">political </w:t>
      </w:r>
      <w:r>
        <w:rPr>
          <w:rStyle w:val="Emphasis"/>
          <w:color w:val="000000" w:themeColor="text1"/>
          <w:szCs w:val="20"/>
          <w:highlight w:val="green"/>
        </w:rPr>
        <w:t>societies</w:t>
      </w:r>
      <w:r>
        <w:rPr>
          <w:rStyle w:val="Emphasis"/>
          <w:color w:val="000000" w:themeColor="text1"/>
          <w:szCs w:val="20"/>
        </w:rPr>
        <w:t xml:space="preserve"> on Earth</w:t>
      </w:r>
      <w:r>
        <w:rPr>
          <w:color w:val="000000" w:themeColor="text1"/>
          <w:sz w:val="8"/>
          <w:szCs w:val="20"/>
        </w:rPr>
        <w:t xml:space="preserve">. </w:t>
      </w:r>
      <w:r>
        <w:rPr>
          <w:rStyle w:val="StyleUnderline"/>
          <w:color w:val="000000" w:themeColor="text1"/>
          <w:szCs w:val="20"/>
        </w:rPr>
        <w:t xml:space="preserve">Missile defense has as its aim the creation of a shield for the </w:t>
      </w:r>
      <w:r>
        <w:rPr>
          <w:rStyle w:val="Emphasis"/>
          <w:color w:val="000000" w:themeColor="text1"/>
          <w:szCs w:val="20"/>
        </w:rPr>
        <w:t>territory of the U.S.</w:t>
      </w:r>
      <w:r>
        <w:rPr>
          <w:color w:val="000000" w:themeColor="text1"/>
          <w:sz w:val="8"/>
          <w:szCs w:val="20"/>
        </w:rPr>
        <w:t xml:space="preserve"> (and possibly some selected allies). To the extent that it is accomplished, this would partially </w:t>
      </w:r>
      <w:r>
        <w:rPr>
          <w:rStyle w:val="Emphasis"/>
          <w:color w:val="000000" w:themeColor="text1"/>
          <w:szCs w:val="20"/>
        </w:rPr>
        <w:t>re-inscribe</w:t>
      </w:r>
      <w:r>
        <w:rPr>
          <w:color w:val="000000" w:themeColor="text1"/>
          <w:sz w:val="8"/>
          <w:szCs w:val="20"/>
        </w:rPr>
        <w:t xml:space="preserve">, through a truly three-dimensional shield, the </w:t>
      </w:r>
      <w:r>
        <w:rPr>
          <w:rStyle w:val="Emphasis"/>
          <w:color w:val="000000" w:themeColor="text1"/>
          <w:szCs w:val="20"/>
        </w:rPr>
        <w:t>borders of the United States</w:t>
      </w:r>
      <w:r>
        <w:rPr>
          <w:color w:val="000000" w:themeColor="text1"/>
          <w:sz w:val="8"/>
          <w:szCs w:val="20"/>
        </w:rPr>
        <w:t xml:space="preserve">—in Herz’s terms, </w:t>
      </w:r>
      <w:r>
        <w:rPr>
          <w:rStyle w:val="Emphasis"/>
          <w:color w:val="000000" w:themeColor="text1"/>
          <w:szCs w:val="20"/>
        </w:rPr>
        <w:t>its “hard shell</w:t>
      </w:r>
      <w:r>
        <w:rPr>
          <w:color w:val="000000" w:themeColor="text1"/>
          <w:sz w:val="8"/>
          <w:szCs w:val="20"/>
        </w:rPr>
        <w:t>”—</w:t>
      </w:r>
      <w:r>
        <w:rPr>
          <w:rStyle w:val="StyleUnderline"/>
          <w:color w:val="000000" w:themeColor="text1"/>
          <w:szCs w:val="20"/>
        </w:rPr>
        <w:t>and</w:t>
      </w:r>
      <w:r>
        <w:rPr>
          <w:color w:val="000000" w:themeColor="text1"/>
          <w:sz w:val="8"/>
          <w:szCs w:val="20"/>
        </w:rPr>
        <w:t xml:space="preserve"> accordingly </w:t>
      </w:r>
      <w:r>
        <w:rPr>
          <w:rStyle w:val="StyleUnderline"/>
          <w:color w:val="000000" w:themeColor="text1"/>
          <w:szCs w:val="20"/>
        </w:rPr>
        <w:t xml:space="preserve">its effective </w:t>
      </w:r>
      <w:r>
        <w:rPr>
          <w:rStyle w:val="Emphasis"/>
          <w:color w:val="000000" w:themeColor="text1"/>
          <w:szCs w:val="20"/>
        </w:rPr>
        <w:t>sovereignty as political subject</w:t>
      </w:r>
      <w:r>
        <w:rPr>
          <w:color w:val="000000" w:themeColor="text1"/>
          <w:sz w:val="8"/>
          <w:szCs w:val="20"/>
        </w:rPr>
        <w:t xml:space="preserve">. At the same time, </w:t>
      </w:r>
      <w:r>
        <w:rPr>
          <w:rStyle w:val="StyleUnderline"/>
          <w:color w:val="000000" w:themeColor="text1"/>
          <w:szCs w:val="20"/>
        </w:rPr>
        <w:t>it would reduce or even eliminate the capacity of</w:t>
      </w:r>
      <w:r>
        <w:rPr>
          <w:color w:val="000000" w:themeColor="text1"/>
          <w:sz w:val="8"/>
          <w:szCs w:val="20"/>
        </w:rPr>
        <w:t xml:space="preserve"> other </w:t>
      </w:r>
      <w:r>
        <w:rPr>
          <w:rStyle w:val="StyleUnderline"/>
          <w:color w:val="000000" w:themeColor="text1"/>
          <w:szCs w:val="20"/>
        </w:rPr>
        <w:t>political subjects to exercise an effective deterrent defense against U.S. intervention</w:t>
      </w:r>
      <w:r>
        <w:rPr>
          <w:color w:val="000000" w:themeColor="text1"/>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Pr>
          <w:rStyle w:val="StyleUnderline"/>
          <w:color w:val="000000" w:themeColor="text1"/>
          <w:szCs w:val="20"/>
        </w:rPr>
        <w:t xml:space="preserve">the project of </w:t>
      </w:r>
      <w:r>
        <w:rPr>
          <w:rStyle w:val="StyleUnderline"/>
          <w:color w:val="000000" w:themeColor="text1"/>
          <w:szCs w:val="20"/>
          <w:highlight w:val="green"/>
        </w:rPr>
        <w:t>space control is constitutive of</w:t>
      </w:r>
      <w:r>
        <w:rPr>
          <w:rStyle w:val="StyleUnderline"/>
          <w:color w:val="000000" w:themeColor="text1"/>
          <w:szCs w:val="20"/>
        </w:rPr>
        <w:t xml:space="preserve"> the U.S. as expressly </w:t>
      </w:r>
      <w:r>
        <w:rPr>
          <w:rStyle w:val="StyleUnderline"/>
          <w:color w:val="000000" w:themeColor="text1"/>
          <w:szCs w:val="20"/>
          <w:highlight w:val="green"/>
        </w:rPr>
        <w:t>capitalist state</w:t>
      </w:r>
      <w:r>
        <w:rPr>
          <w:color w:val="000000" w:themeColor="text1"/>
          <w:sz w:val="8"/>
          <w:szCs w:val="20"/>
          <w:highlight w:val="green"/>
        </w:rPr>
        <w:t>—</w:t>
      </w:r>
      <w:r>
        <w:rPr>
          <w:rStyle w:val="Emphasis"/>
          <w:color w:val="000000" w:themeColor="text1"/>
          <w:szCs w:val="20"/>
        </w:rPr>
        <w:t>sovereign subject of a particular global socio-economic order</w:t>
      </w:r>
      <w:r>
        <w:rPr>
          <w:color w:val="000000" w:themeColor="text1"/>
          <w:sz w:val="8"/>
          <w:szCs w:val="20"/>
        </w:rPr>
        <w:t xml:space="preserve">. </w:t>
      </w:r>
      <w:r>
        <w:rPr>
          <w:rStyle w:val="StyleUnderline"/>
          <w:color w:val="000000" w:themeColor="text1"/>
          <w:szCs w:val="20"/>
        </w:rPr>
        <w:t>In the second respect</w:t>
      </w:r>
      <w:r>
        <w:rPr>
          <w:color w:val="000000" w:themeColor="text1"/>
          <w:sz w:val="8"/>
          <w:szCs w:val="20"/>
        </w:rPr>
        <w:t xml:space="preserve">, </w:t>
      </w:r>
      <w:r>
        <w:rPr>
          <w:rStyle w:val="StyleUnderline"/>
          <w:color w:val="000000" w:themeColor="text1"/>
          <w:szCs w:val="20"/>
        </w:rPr>
        <w:t xml:space="preserve">that moment of constitution is conjoined with the constitution of an </w:t>
      </w:r>
      <w:r>
        <w:rPr>
          <w:rStyle w:val="Emphasis"/>
          <w:color w:val="000000" w:themeColor="text1"/>
          <w:szCs w:val="20"/>
        </w:rPr>
        <w:t>exclusive—a singular—sovereignty</w:t>
      </w:r>
      <w:r>
        <w:rPr>
          <w:color w:val="000000" w:themeColor="text1"/>
          <w:sz w:val="8"/>
          <w:szCs w:val="20"/>
        </w:rPr>
        <w:t xml:space="preserve"> </w:t>
      </w:r>
      <w:r>
        <w:rPr>
          <w:rStyle w:val="StyleUnderline"/>
          <w:color w:val="000000" w:themeColor="text1"/>
          <w:szCs w:val="20"/>
        </w:rPr>
        <w:t xml:space="preserve">in regard to the workings of that socio-economic order through the </w:t>
      </w:r>
      <w:r>
        <w:rPr>
          <w:rStyle w:val="Emphasis"/>
          <w:color w:val="000000" w:themeColor="text1"/>
          <w:szCs w:val="20"/>
        </w:rPr>
        <w:t>global commons of orbital space</w:t>
      </w:r>
      <w:r>
        <w:rPr>
          <w:rStyle w:val="StyleUnderline"/>
          <w:color w:val="000000" w:themeColor="text1"/>
          <w:szCs w:val="20"/>
        </w:rPr>
        <w:t xml:space="preserve">. </w:t>
      </w:r>
      <w:r>
        <w:rPr>
          <w:color w:val="000000" w:themeColor="text1"/>
          <w:sz w:val="8"/>
          <w:szCs w:val="20"/>
        </w:rPr>
        <w:t xml:space="preserve">Finally, </w:t>
      </w:r>
      <w:r>
        <w:rPr>
          <w:rStyle w:val="StyleUnderline"/>
          <w:color w:val="000000" w:themeColor="text1"/>
          <w:szCs w:val="20"/>
          <w:highlight w:val="green"/>
        </w:rPr>
        <w:t>the placing of weapons</w:t>
      </w:r>
      <w:r>
        <w:rPr>
          <w:rStyle w:val="StyleUnderline"/>
          <w:color w:val="000000" w:themeColor="text1"/>
          <w:szCs w:val="20"/>
        </w:rPr>
        <w:t xml:space="preserve"> in space capable of targeting objects on or near the Earth’s surface </w:t>
      </w:r>
      <w:r>
        <w:rPr>
          <w:rStyle w:val="StyleUnderline"/>
          <w:color w:val="000000" w:themeColor="text1"/>
          <w:szCs w:val="20"/>
          <w:highlight w:val="green"/>
        </w:rPr>
        <w:t xml:space="preserve">creates </w:t>
      </w:r>
      <w:r>
        <w:rPr>
          <w:rStyle w:val="Emphasis"/>
          <w:color w:val="000000" w:themeColor="text1"/>
          <w:szCs w:val="20"/>
        </w:rPr>
        <w:t xml:space="preserve">a new form of </w:t>
      </w:r>
      <w:r>
        <w:rPr>
          <w:rStyle w:val="Emphasis"/>
          <w:color w:val="000000" w:themeColor="text1"/>
          <w:szCs w:val="20"/>
          <w:highlight w:val="green"/>
        </w:rPr>
        <w:t>territorial rule</w:t>
      </w:r>
      <w:r>
        <w:rPr>
          <w:color w:val="000000" w:themeColor="text1"/>
          <w:sz w:val="8"/>
          <w:szCs w:val="20"/>
        </w:rPr>
        <w:t xml:space="preserve">. </w:t>
      </w:r>
      <w:r>
        <w:rPr>
          <w:rStyle w:val="StyleUnderline"/>
          <w:color w:val="000000" w:themeColor="text1"/>
          <w:szCs w:val="20"/>
        </w:rPr>
        <w:t>Whereas modern military action has been concerned principally with occupying</w:t>
      </w:r>
      <w:r>
        <w:rPr>
          <w:color w:val="000000" w:themeColor="text1"/>
          <w:sz w:val="8"/>
          <w:szCs w:val="20"/>
        </w:rPr>
        <w:t xml:space="preserve"> and </w:t>
      </w:r>
      <w:r>
        <w:rPr>
          <w:color w:val="000000" w:themeColor="text1"/>
          <w:sz w:val="8"/>
          <w:szCs w:val="20"/>
        </w:rPr>
        <w:lastRenderedPageBreak/>
        <w:t xml:space="preserve">controlling </w:t>
      </w:r>
      <w:r>
        <w:rPr>
          <w:rStyle w:val="StyleUnderline"/>
          <w:color w:val="000000" w:themeColor="text1"/>
          <w:szCs w:val="20"/>
        </w:rPr>
        <w:t>territory</w:t>
      </w:r>
      <w:r>
        <w:rPr>
          <w:color w:val="000000" w:themeColor="text1"/>
          <w:sz w:val="8"/>
          <w:szCs w:val="20"/>
        </w:rPr>
        <w:t xml:space="preserve">, </w:t>
      </w:r>
      <w:r>
        <w:rPr>
          <w:rStyle w:val="StyleUnderline"/>
          <w:color w:val="000000" w:themeColor="text1"/>
          <w:szCs w:val="20"/>
        </w:rPr>
        <w:t>and whereas modern sovereignty is</w:t>
      </w:r>
      <w:r>
        <w:rPr>
          <w:color w:val="000000" w:themeColor="text1"/>
          <w:sz w:val="8"/>
          <w:szCs w:val="20"/>
        </w:rPr>
        <w:t xml:space="preserve"> accordingly </w:t>
      </w:r>
      <w:r>
        <w:rPr>
          <w:rStyle w:val="StyleUnderline"/>
          <w:color w:val="000000" w:themeColor="text1"/>
          <w:szCs w:val="20"/>
        </w:rPr>
        <w:t>territorially defined</w:t>
      </w:r>
      <w:r>
        <w:rPr>
          <w:color w:val="000000" w:themeColor="text1"/>
          <w:sz w:val="8"/>
          <w:szCs w:val="20"/>
        </w:rPr>
        <w:t xml:space="preserve">, </w:t>
      </w:r>
      <w:r>
        <w:rPr>
          <w:rStyle w:val="StyleUnderline"/>
          <w:color w:val="000000" w:themeColor="text1"/>
          <w:szCs w:val="20"/>
        </w:rPr>
        <w:t>this form of weaponization of space would dispense with the need for such cumbersome military practices</w:t>
      </w:r>
      <w:r>
        <w:rPr>
          <w:color w:val="000000" w:themeColor="text1"/>
          <w:sz w:val="8"/>
          <w:szCs w:val="20"/>
        </w:rPr>
        <w:t xml:space="preserve">, </w:t>
      </w:r>
      <w:r>
        <w:rPr>
          <w:rStyle w:val="StyleUnderline"/>
          <w:color w:val="000000" w:themeColor="text1"/>
          <w:szCs w:val="20"/>
        </w:rPr>
        <w:t xml:space="preserve">and the pretense of </w:t>
      </w:r>
      <w:r>
        <w:rPr>
          <w:rStyle w:val="Emphasis"/>
          <w:color w:val="000000" w:themeColor="text1"/>
          <w:szCs w:val="20"/>
        </w:rPr>
        <w:t>sovereign territorial authority</w:t>
      </w:r>
      <w:r>
        <w:rPr>
          <w:color w:val="000000" w:themeColor="text1"/>
          <w:sz w:val="8"/>
          <w:szCs w:val="20"/>
        </w:rPr>
        <w:t xml:space="preserve">. Instead, </w:t>
      </w:r>
      <w:r>
        <w:rPr>
          <w:rStyle w:val="Emphasis"/>
          <w:color w:val="000000" w:themeColor="text1"/>
          <w:szCs w:val="20"/>
          <w:highlight w:val="green"/>
        </w:rPr>
        <w:t>through</w:t>
      </w:r>
      <w:r>
        <w:rPr>
          <w:rStyle w:val="Emphasis"/>
          <w:color w:val="000000" w:themeColor="text1"/>
          <w:szCs w:val="20"/>
        </w:rPr>
        <w:t xml:space="preserve"> increased </w:t>
      </w:r>
      <w:r>
        <w:rPr>
          <w:rStyle w:val="Emphasis"/>
          <w:color w:val="000000" w:themeColor="text1"/>
          <w:szCs w:val="20"/>
          <w:highlight w:val="green"/>
        </w:rPr>
        <w:t xml:space="preserve">precision in </w:t>
      </w:r>
      <w:r>
        <w:rPr>
          <w:rStyle w:val="Emphasis"/>
          <w:color w:val="000000" w:themeColor="text1"/>
          <w:szCs w:val="20"/>
        </w:rPr>
        <w:t xml:space="preserve">space-based </w:t>
      </w:r>
      <w:r>
        <w:rPr>
          <w:rStyle w:val="Emphasis"/>
          <w:color w:val="000000" w:themeColor="text1"/>
          <w:szCs w:val="20"/>
          <w:highlight w:val="green"/>
        </w:rPr>
        <w:t>weapons</w:t>
      </w:r>
      <w:r>
        <w:rPr>
          <w:rStyle w:val="Emphasis"/>
          <w:color w:val="000000" w:themeColor="text1"/>
          <w:szCs w:val="20"/>
        </w:rPr>
        <w:t xml:space="preserve"> systems</w:t>
      </w:r>
      <w:r>
        <w:rPr>
          <w:color w:val="000000" w:themeColor="text1"/>
          <w:sz w:val="8"/>
          <w:szCs w:val="20"/>
        </w:rPr>
        <w:t xml:space="preserve">, </w:t>
      </w:r>
      <w:r>
        <w:rPr>
          <w:rStyle w:val="StyleUnderline"/>
          <w:color w:val="000000" w:themeColor="text1"/>
          <w:szCs w:val="20"/>
          <w:highlight w:val="green"/>
        </w:rPr>
        <w:t>combined with</w:t>
      </w:r>
      <w:r>
        <w:rPr>
          <w:rStyle w:val="StyleUnderline"/>
          <w:color w:val="000000" w:themeColor="text1"/>
          <w:szCs w:val="20"/>
        </w:rPr>
        <w:t xml:space="preserve"> the </w:t>
      </w:r>
      <w:r>
        <w:rPr>
          <w:rStyle w:val="StyleUnderline"/>
          <w:color w:val="000000" w:themeColor="text1"/>
          <w:szCs w:val="20"/>
          <w:highlight w:val="green"/>
        </w:rPr>
        <w:t xml:space="preserve">ability to </w:t>
      </w:r>
      <w:r>
        <w:rPr>
          <w:rStyle w:val="StyleUnderline"/>
          <w:color w:val="000000" w:themeColor="text1"/>
          <w:szCs w:val="20"/>
        </w:rPr>
        <w:t xml:space="preserve">target and </w:t>
      </w:r>
      <w:r>
        <w:rPr>
          <w:rStyle w:val="StyleUnderline"/>
          <w:color w:val="000000" w:themeColor="text1"/>
          <w:szCs w:val="20"/>
          <w:highlight w:val="green"/>
        </w:rPr>
        <w:t>attack</w:t>
      </w:r>
      <w:r>
        <w:rPr>
          <w:rStyle w:val="StyleUnderline"/>
          <w:color w:val="000000" w:themeColor="text1"/>
          <w:szCs w:val="20"/>
        </w:rPr>
        <w:t xml:space="preserve"> </w:t>
      </w:r>
      <w:r>
        <w:rPr>
          <w:rStyle w:val="Emphasis"/>
          <w:color w:val="000000" w:themeColor="text1"/>
          <w:szCs w:val="20"/>
          <w:highlight w:val="green"/>
        </w:rPr>
        <w:t>anywhere on the Earth</w:t>
      </w:r>
      <w:r>
        <w:rPr>
          <w:color w:val="000000" w:themeColor="text1"/>
          <w:sz w:val="8"/>
          <w:szCs w:val="20"/>
          <w:highlight w:val="green"/>
        </w:rPr>
        <w:t xml:space="preserve"> </w:t>
      </w:r>
      <w:r>
        <w:rPr>
          <w:rStyle w:val="StyleUnderline"/>
          <w:color w:val="000000" w:themeColor="text1"/>
          <w:szCs w:val="20"/>
        </w:rPr>
        <w:t xml:space="preserve">on a very </w:t>
      </w:r>
      <w:r>
        <w:rPr>
          <w:rStyle w:val="Emphasis"/>
          <w:color w:val="000000" w:themeColor="text1"/>
          <w:szCs w:val="20"/>
        </w:rPr>
        <w:t>short notice</w:t>
      </w:r>
      <w:r>
        <w:rPr>
          <w:color w:val="000000" w:themeColor="text1"/>
          <w:sz w:val="8"/>
          <w:szCs w:val="20"/>
        </w:rPr>
        <w:t>—</w:t>
      </w:r>
      <w:r>
        <w:rPr>
          <w:rStyle w:val="StyleUnderline"/>
          <w:color w:val="000000" w:themeColor="text1"/>
          <w:szCs w:val="20"/>
        </w:rPr>
        <w:t xml:space="preserve">ranging from </w:t>
      </w:r>
      <w:r>
        <w:rPr>
          <w:rStyle w:val="Emphasis"/>
          <w:color w:val="000000" w:themeColor="text1"/>
          <w:szCs w:val="20"/>
        </w:rPr>
        <w:t>minutes to seconds</w:t>
      </w:r>
      <w:r>
        <w:rPr>
          <w:color w:val="000000" w:themeColor="text1"/>
          <w:sz w:val="8"/>
          <w:szCs w:val="20"/>
        </w:rPr>
        <w:t xml:space="preserve"> depending upon the weapon system—</w:t>
      </w:r>
      <w:r>
        <w:rPr>
          <w:rStyle w:val="StyleUnderline"/>
          <w:color w:val="000000" w:themeColor="text1"/>
          <w:szCs w:val="20"/>
        </w:rPr>
        <w:t xml:space="preserve">it </w:t>
      </w:r>
      <w:r>
        <w:rPr>
          <w:rStyle w:val="StyleUnderline"/>
          <w:color w:val="000000" w:themeColor="text1"/>
          <w:szCs w:val="20"/>
          <w:highlight w:val="green"/>
        </w:rPr>
        <w:t>becomes possible to</w:t>
      </w:r>
      <w:r>
        <w:rPr>
          <w:rStyle w:val="StyleUnderline"/>
          <w:color w:val="000000" w:themeColor="text1"/>
          <w:szCs w:val="20"/>
        </w:rPr>
        <w:t xml:space="preserve"> “</w:t>
      </w:r>
      <w:r>
        <w:rPr>
          <w:rStyle w:val="Emphasis"/>
          <w:color w:val="000000" w:themeColor="text1"/>
          <w:szCs w:val="20"/>
          <w:highlight w:val="green"/>
        </w:rPr>
        <w:t>surveil and punish</w:t>
      </w:r>
      <w:r>
        <w:rPr>
          <w:rStyle w:val="Emphasis"/>
          <w:color w:val="000000" w:themeColor="text1"/>
          <w:szCs w:val="20"/>
        </w:rPr>
        <w:t xml:space="preserve">” any potential </w:t>
      </w:r>
      <w:r>
        <w:rPr>
          <w:rStyle w:val="Emphasis"/>
          <w:color w:val="000000" w:themeColor="text1"/>
          <w:szCs w:val="20"/>
          <w:highlight w:val="green"/>
        </w:rPr>
        <w:t>enemy of</w:t>
      </w:r>
      <w:r>
        <w:rPr>
          <w:rStyle w:val="Emphasis"/>
          <w:color w:val="000000" w:themeColor="text1"/>
          <w:szCs w:val="20"/>
        </w:rPr>
        <w:t xml:space="preserve"> such </w:t>
      </w:r>
      <w:r>
        <w:rPr>
          <w:rStyle w:val="Emphasis"/>
          <w:color w:val="000000" w:themeColor="text1"/>
          <w:szCs w:val="20"/>
          <w:highlight w:val="green"/>
        </w:rPr>
        <w:t>a</w:t>
      </w:r>
      <w:r>
        <w:rPr>
          <w:rStyle w:val="Emphasis"/>
          <w:color w:val="000000" w:themeColor="text1"/>
          <w:szCs w:val="20"/>
        </w:rPr>
        <w:t xml:space="preserve"> </w:t>
      </w:r>
      <w:r>
        <w:rPr>
          <w:rStyle w:val="Emphasis"/>
          <w:color w:val="000000" w:themeColor="text1"/>
          <w:szCs w:val="20"/>
          <w:highlight w:val="green"/>
        </w:rPr>
        <w:t>system</w:t>
      </w:r>
      <w:r>
        <w:rPr>
          <w:color w:val="000000" w:themeColor="text1"/>
          <w:sz w:val="8"/>
          <w:szCs w:val="20"/>
        </w:rPr>
        <w:t xml:space="preserve">.49 </w:t>
      </w:r>
      <w:r>
        <w:rPr>
          <w:color w:val="000000" w:themeColor="text1"/>
          <w:sz w:val="8"/>
        </w:rPr>
        <w:t xml:space="preserve">This is </w:t>
      </w:r>
      <w:r>
        <w:rPr>
          <w:color w:val="000000" w:themeColor="text1"/>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The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the doctrine of space control is part and parcel of an ongoing process of such primitive accumulation.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Pr>
          <w:rStyle w:val="Emphasis"/>
          <w:color w:val="000000" w:themeColor="text1"/>
          <w:szCs w:val="20"/>
          <w:highlight w:val="green"/>
        </w:rPr>
        <w:t>the only practical use</w:t>
      </w:r>
      <w:r>
        <w:rPr>
          <w:rStyle w:val="Emphasis"/>
          <w:color w:val="000000" w:themeColor="text1"/>
          <w:szCs w:val="20"/>
        </w:rPr>
        <w:t xml:space="preserve"> for this weapon </w:t>
      </w:r>
      <w:r>
        <w:rPr>
          <w:rStyle w:val="Emphasis"/>
          <w:color w:val="000000" w:themeColor="text1"/>
          <w:szCs w:val="20"/>
          <w:highlight w:val="green"/>
        </w:rPr>
        <w:t>is in an imperial project</w:t>
      </w:r>
      <w:r>
        <w:rPr>
          <w:color w:val="000000" w:themeColor="text1"/>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began—that modes of political killing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w:t>
      </w:r>
      <w:r>
        <w:rPr>
          <w:color w:val="000000" w:themeColor="text1"/>
          <w:sz w:val="8"/>
          <w:szCs w:val="20"/>
        </w:rPr>
        <w:lastRenderedPageBreak/>
        <w:t xml:space="preserve">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Imagining resistance Given these grim </w:t>
      </w:r>
      <w:r w:rsidRPr="007668AA">
        <w:rPr>
          <w:color w:val="000000" w:themeColor="text1"/>
          <w:sz w:val="8"/>
          <w:szCs w:val="20"/>
        </w:rPr>
        <w:t xml:space="preserve">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sidRPr="007668AA">
        <w:rPr>
          <w:rStyle w:val="StyleUnderline"/>
          <w:color w:val="000000" w:themeColor="text1"/>
          <w:szCs w:val="20"/>
        </w:rPr>
        <w:t>While it is difficult to imagine what precise form resistance to these systems might take, it is not unreasonable to conclude that even in a context of space-based empire</w:t>
      </w:r>
      <w:r w:rsidRPr="007668AA">
        <w:rPr>
          <w:color w:val="000000" w:themeColor="text1"/>
          <w:sz w:val="8"/>
          <w:szCs w:val="20"/>
        </w:rPr>
        <w:t xml:space="preserve">, </w:t>
      </w:r>
      <w:r w:rsidRPr="007668AA">
        <w:rPr>
          <w:rStyle w:val="Emphasis"/>
          <w:color w:val="000000" w:themeColor="text1"/>
          <w:szCs w:val="20"/>
        </w:rPr>
        <w:t xml:space="preserve">some for of </w:t>
      </w:r>
      <w:r w:rsidRPr="007668AA">
        <w:rPr>
          <w:rStyle w:val="Emphasis"/>
          <w:color w:val="000000" w:themeColor="text1"/>
          <w:szCs w:val="20"/>
          <w:highlight w:val="green"/>
        </w:rPr>
        <w:t>political</w:t>
      </w:r>
      <w:r w:rsidRPr="007668AA">
        <w:rPr>
          <w:rStyle w:val="Emphasis"/>
          <w:color w:val="000000" w:themeColor="text1"/>
          <w:szCs w:val="20"/>
        </w:rPr>
        <w:t xml:space="preserve"> and military </w:t>
      </w:r>
      <w:r w:rsidRPr="007668AA">
        <w:rPr>
          <w:rStyle w:val="Emphasis"/>
          <w:color w:val="000000" w:themeColor="text1"/>
          <w:szCs w:val="20"/>
          <w:highlight w:val="green"/>
        </w:rPr>
        <w:t>resistance will be possible</w:t>
      </w:r>
      <w:r w:rsidRPr="007668AA">
        <w:rPr>
          <w:rStyle w:val="Emphasis"/>
          <w:color w:val="000000" w:themeColor="text1"/>
          <w:szCs w:val="20"/>
        </w:rPr>
        <w:t xml:space="preserve">. </w:t>
      </w:r>
      <w:r w:rsidRPr="007668AA">
        <w:rPr>
          <w:color w:val="000000" w:themeColor="text1"/>
          <w:sz w:val="8"/>
          <w:szCs w:val="20"/>
        </w:rPr>
        <w:t xml:space="preserve">That being said, just because resistance to space-based empire is a possibility, </w:t>
      </w:r>
      <w:r w:rsidRPr="007668AA">
        <w:rPr>
          <w:rStyle w:val="StyleUnderline"/>
          <w:color w:val="000000" w:themeColor="text1"/>
          <w:szCs w:val="20"/>
        </w:rPr>
        <w:t xml:space="preserve">it by no means follows that </w:t>
      </w:r>
      <w:r w:rsidRPr="007668AA">
        <w:rPr>
          <w:rStyle w:val="Emphasis"/>
          <w:color w:val="000000" w:themeColor="text1"/>
          <w:szCs w:val="20"/>
        </w:rPr>
        <w:t>such space-based empires are either inevitable or desirable</w:t>
      </w:r>
      <w:r w:rsidRPr="007668AA">
        <w:rPr>
          <w:rStyle w:val="StyleUnderline"/>
          <w:color w:val="000000" w:themeColor="text1"/>
          <w:szCs w:val="20"/>
        </w:rPr>
        <w:t xml:space="preserve">. That is why we believe that </w:t>
      </w:r>
      <w:r w:rsidRPr="007668AA">
        <w:rPr>
          <w:rStyle w:val="StyleUnderline"/>
          <w:color w:val="000000" w:themeColor="text1"/>
          <w:szCs w:val="20"/>
          <w:highlight w:val="green"/>
        </w:rPr>
        <w:t>resistance</w:t>
      </w:r>
      <w:r w:rsidRPr="007668AA">
        <w:rPr>
          <w:rStyle w:val="StyleUnderline"/>
          <w:color w:val="000000" w:themeColor="text1"/>
          <w:szCs w:val="20"/>
        </w:rPr>
        <w:t xml:space="preserve"> to placing weapons in space </w:t>
      </w:r>
      <w:r w:rsidRPr="007668AA">
        <w:rPr>
          <w:rStyle w:val="Emphasis"/>
          <w:color w:val="000000" w:themeColor="text1"/>
          <w:szCs w:val="20"/>
          <w:highlight w:val="green"/>
        </w:rPr>
        <w:t>must begin now</w:t>
      </w:r>
      <w:r w:rsidRPr="007668AA">
        <w:rPr>
          <w:color w:val="000000" w:themeColor="text1"/>
          <w:sz w:val="8"/>
          <w:szCs w:val="20"/>
        </w:rPr>
        <w:t xml:space="preserve">. </w:t>
      </w:r>
      <w:r w:rsidRPr="007668AA">
        <w:rPr>
          <w:rStyle w:val="StyleUnderline"/>
          <w:color w:val="000000" w:themeColor="text1"/>
          <w:szCs w:val="20"/>
        </w:rPr>
        <w:t xml:space="preserve">Such resistance could take </w:t>
      </w:r>
      <w:r w:rsidRPr="007668AA">
        <w:rPr>
          <w:rStyle w:val="Emphasis"/>
          <w:color w:val="000000" w:themeColor="text1"/>
          <w:szCs w:val="20"/>
        </w:rPr>
        <w:t>several forms</w:t>
      </w:r>
      <w:r w:rsidRPr="007668AA">
        <w:rPr>
          <w:color w:val="000000" w:themeColor="text1"/>
          <w:sz w:val="8"/>
          <w:szCs w:val="20"/>
        </w:rPr>
        <w:t xml:space="preserve">. </w:t>
      </w:r>
      <w:r w:rsidRPr="007668AA">
        <w:rPr>
          <w:rStyle w:val="StyleUnderline"/>
          <w:color w:val="000000" w:themeColor="text1"/>
          <w:szCs w:val="20"/>
        </w:rPr>
        <w:t xml:space="preserve">In the last 15 years social constructivists have made a convincing case that taboos against the use of chemical weapons, nuclear weapons and land mines have </w:t>
      </w:r>
      <w:r w:rsidRPr="007668AA">
        <w:rPr>
          <w:rStyle w:val="Emphasis"/>
          <w:color w:val="000000" w:themeColor="text1"/>
          <w:szCs w:val="20"/>
        </w:rPr>
        <w:t>shamed states into abstaining from using these weapons</w:t>
      </w:r>
      <w:r w:rsidRPr="007668AA">
        <w:rPr>
          <w:color w:val="000000" w:themeColor="text1"/>
          <w:sz w:val="8"/>
          <w:szCs w:val="20"/>
        </w:rPr>
        <w:t xml:space="preserve">.76 </w:t>
      </w:r>
      <w:r w:rsidRPr="007668AA">
        <w:rPr>
          <w:rStyle w:val="StyleUnderline"/>
          <w:color w:val="000000" w:themeColor="text1"/>
          <w:szCs w:val="20"/>
          <w:highlight w:val="green"/>
        </w:rPr>
        <w:t>IR scholars should build on</w:t>
      </w:r>
      <w:r w:rsidRPr="007668AA">
        <w:rPr>
          <w:rStyle w:val="StyleUnderline"/>
          <w:color w:val="000000" w:themeColor="text1"/>
          <w:szCs w:val="20"/>
        </w:rPr>
        <w:t xml:space="preserve"> this </w:t>
      </w:r>
      <w:r w:rsidRPr="007668AA">
        <w:rPr>
          <w:rStyle w:val="StyleUnderline"/>
          <w:color w:val="000000" w:themeColor="text1"/>
          <w:szCs w:val="20"/>
          <w:highlight w:val="green"/>
        </w:rPr>
        <w:t xml:space="preserve">research to </w:t>
      </w:r>
      <w:r w:rsidRPr="007668AA">
        <w:rPr>
          <w:rStyle w:val="StyleUnderline"/>
          <w:color w:val="000000" w:themeColor="text1"/>
          <w:szCs w:val="20"/>
        </w:rPr>
        <w:t>focus on</w:t>
      </w:r>
      <w:r w:rsidRPr="007668AA">
        <w:rPr>
          <w:rStyle w:val="StyleUnderline"/>
          <w:color w:val="000000" w:themeColor="text1"/>
          <w:szCs w:val="20"/>
          <w:highlight w:val="green"/>
        </w:rPr>
        <w:t xml:space="preserve"> creat</w:t>
      </w:r>
      <w:r w:rsidRPr="007668AA">
        <w:rPr>
          <w:rStyle w:val="StyleUnderline"/>
          <w:color w:val="000000" w:themeColor="text1"/>
          <w:szCs w:val="20"/>
        </w:rPr>
        <w:t xml:space="preserve">ing </w:t>
      </w:r>
      <w:r w:rsidRPr="007668AA">
        <w:rPr>
          <w:rStyle w:val="StyleUnderline"/>
          <w:color w:val="000000" w:themeColor="text1"/>
          <w:szCs w:val="20"/>
          <w:highlight w:val="green"/>
        </w:rPr>
        <w:t xml:space="preserve">a </w:t>
      </w:r>
      <w:r w:rsidRPr="007668AA">
        <w:rPr>
          <w:rStyle w:val="Emphasis"/>
          <w:color w:val="000000" w:themeColor="text1"/>
          <w:szCs w:val="20"/>
          <w:highlight w:val="green"/>
        </w:rPr>
        <w:t>taboo</w:t>
      </w:r>
      <w:r w:rsidRPr="007668AA">
        <w:rPr>
          <w:rStyle w:val="Emphasis"/>
          <w:color w:val="000000" w:themeColor="text1"/>
          <w:szCs w:val="20"/>
        </w:rPr>
        <w:t xml:space="preserve"> against the use</w:t>
      </w:r>
      <w:r w:rsidRPr="007668AA">
        <w:rPr>
          <w:color w:val="000000" w:themeColor="text1"/>
          <w:sz w:val="8"/>
          <w:szCs w:val="20"/>
        </w:rPr>
        <w:t xml:space="preserve"> </w:t>
      </w:r>
      <w:r w:rsidRPr="007668AA">
        <w:rPr>
          <w:rStyle w:val="StyleUnderline"/>
          <w:color w:val="000000" w:themeColor="text1"/>
          <w:szCs w:val="20"/>
        </w:rPr>
        <w:t>and</w:t>
      </w:r>
      <w:r w:rsidRPr="007668AA">
        <w:rPr>
          <w:color w:val="000000" w:themeColor="text1"/>
          <w:sz w:val="8"/>
          <w:szCs w:val="20"/>
        </w:rPr>
        <w:t xml:space="preserve"> hopefully even </w:t>
      </w:r>
      <w:r w:rsidRPr="007668AA">
        <w:rPr>
          <w:rStyle w:val="Emphasis"/>
          <w:color w:val="000000" w:themeColor="text1"/>
          <w:szCs w:val="20"/>
        </w:rPr>
        <w:t>the development of space weapons.</w:t>
      </w:r>
      <w:r w:rsidRPr="007668AA">
        <w:rPr>
          <w:color w:val="000000" w:themeColor="text1"/>
          <w:sz w:val="8"/>
          <w:szCs w:val="20"/>
        </w:rPr>
        <w:t xml:space="preserve"> Second, </w:t>
      </w:r>
      <w:r w:rsidRPr="007668AA">
        <w:rPr>
          <w:rStyle w:val="Emphasis"/>
          <w:color w:val="000000" w:themeColor="text1"/>
          <w:szCs w:val="20"/>
          <w:highlight w:val="green"/>
        </w:rPr>
        <w:t xml:space="preserve">there is a need to educate the public </w:t>
      </w:r>
      <w:r w:rsidRPr="007668AA">
        <w:rPr>
          <w:rStyle w:val="Emphasis"/>
          <w:color w:val="000000" w:themeColor="text1"/>
          <w:szCs w:val="20"/>
        </w:rPr>
        <w:t>about the dangerous consequences of placing weapons in space</w:t>
      </w:r>
      <w:r w:rsidRPr="007668AA">
        <w:rPr>
          <w:color w:val="000000" w:themeColor="text1"/>
          <w:sz w:val="8"/>
          <w:szCs w:val="20"/>
        </w:rPr>
        <w:t xml:space="preserve">. </w:t>
      </w:r>
      <w:r w:rsidRPr="007668AA">
        <w:rPr>
          <w:rStyle w:val="StyleUnderline"/>
          <w:color w:val="000000" w:themeColor="text1"/>
          <w:szCs w:val="20"/>
        </w:rPr>
        <w:t>As of this moment</w:t>
      </w:r>
      <w:r w:rsidRPr="007668AA">
        <w:rPr>
          <w:color w:val="000000" w:themeColor="text1"/>
          <w:sz w:val="8"/>
          <w:szCs w:val="20"/>
        </w:rPr>
        <w:t xml:space="preserve">, </w:t>
      </w:r>
      <w:r w:rsidRPr="007668AA">
        <w:rPr>
          <w:rStyle w:val="StyleUnderline"/>
          <w:color w:val="000000" w:themeColor="text1"/>
          <w:szCs w:val="20"/>
        </w:rPr>
        <w:t>most information about weapons in space is produced by defense agencies and related think tanks with a vested interest in them</w:t>
      </w:r>
      <w:r w:rsidRPr="007668AA">
        <w:rPr>
          <w:color w:val="000000" w:themeColor="text1"/>
          <w:sz w:val="8"/>
          <w:szCs w:val="20"/>
        </w:rPr>
        <w:t xml:space="preserve">. As such, </w:t>
      </w:r>
      <w:r w:rsidRPr="007668AA">
        <w:rPr>
          <w:rStyle w:val="Emphasis"/>
          <w:color w:val="000000" w:themeColor="text1"/>
          <w:szCs w:val="20"/>
        </w:rPr>
        <w:t xml:space="preserve">most </w:t>
      </w:r>
      <w:r w:rsidRPr="007668AA">
        <w:rPr>
          <w:rStyle w:val="Emphasis"/>
          <w:color w:val="000000" w:themeColor="text1"/>
          <w:szCs w:val="20"/>
          <w:highlight w:val="green"/>
        </w:rPr>
        <w:t>research</w:t>
      </w:r>
      <w:r w:rsidRPr="007668AA">
        <w:rPr>
          <w:rStyle w:val="Emphasis"/>
          <w:color w:val="000000" w:themeColor="text1"/>
          <w:szCs w:val="20"/>
        </w:rPr>
        <w:t xml:space="preserve"> largely </w:t>
      </w:r>
      <w:r w:rsidRPr="007668AA">
        <w:rPr>
          <w:rStyle w:val="Emphasis"/>
          <w:color w:val="000000" w:themeColor="text1"/>
          <w:szCs w:val="20"/>
          <w:highlight w:val="green"/>
        </w:rPr>
        <w:t>ignores the dangers</w:t>
      </w:r>
      <w:r w:rsidRPr="007668AA">
        <w:rPr>
          <w:rStyle w:val="Emphasis"/>
          <w:color w:val="000000" w:themeColor="text1"/>
          <w:szCs w:val="20"/>
        </w:rPr>
        <w:t xml:space="preserve"> of these weapons</w:t>
      </w:r>
      <w:r w:rsidRPr="007668AA">
        <w:rPr>
          <w:color w:val="000000" w:themeColor="text1"/>
          <w:sz w:val="8"/>
          <w:szCs w:val="20"/>
        </w:rPr>
        <w:t xml:space="preserve">. </w:t>
      </w:r>
      <w:r w:rsidRPr="007668AA">
        <w:rPr>
          <w:rStyle w:val="StyleUnderline"/>
          <w:color w:val="000000" w:themeColor="text1"/>
          <w:szCs w:val="20"/>
          <w:highlight w:val="green"/>
        </w:rPr>
        <w:t>An increased awareness</w:t>
      </w:r>
      <w:r w:rsidRPr="007668AA">
        <w:rPr>
          <w:rStyle w:val="StyleUnderline"/>
          <w:color w:val="000000" w:themeColor="text1"/>
          <w:szCs w:val="20"/>
        </w:rPr>
        <w:t xml:space="preserve"> of those dangers</w:t>
      </w:r>
      <w:r w:rsidRPr="007668AA">
        <w:rPr>
          <w:color w:val="000000" w:themeColor="text1"/>
          <w:sz w:val="8"/>
          <w:szCs w:val="20"/>
        </w:rPr>
        <w:t xml:space="preserve">, </w:t>
      </w:r>
      <w:r w:rsidRPr="007668AA">
        <w:rPr>
          <w:rStyle w:val="StyleUnderline"/>
          <w:color w:val="000000" w:themeColor="text1"/>
          <w:szCs w:val="20"/>
        </w:rPr>
        <w:t>not only to those potentially targeted by such weapons but also citizens of countries such as the U.S. that</w:t>
      </w:r>
      <w:r w:rsidRPr="007668AA">
        <w:rPr>
          <w:color w:val="000000" w:themeColor="text1"/>
          <w:sz w:val="8"/>
          <w:szCs w:val="20"/>
        </w:rPr>
        <w:t xml:space="preserve"> may </w:t>
      </w:r>
      <w:r w:rsidRPr="007668AA">
        <w:rPr>
          <w:rStyle w:val="Emphasis"/>
          <w:color w:val="000000" w:themeColor="text1"/>
          <w:szCs w:val="20"/>
        </w:rPr>
        <w:t>deploy</w:t>
      </w:r>
      <w:r w:rsidRPr="007668AA">
        <w:rPr>
          <w:color w:val="000000" w:themeColor="text1"/>
          <w:sz w:val="8"/>
          <w:szCs w:val="20"/>
        </w:rPr>
        <w:t xml:space="preserve"> them, </w:t>
      </w:r>
      <w:r w:rsidRPr="007668AA">
        <w:rPr>
          <w:rStyle w:val="StyleUnderline"/>
          <w:color w:val="000000" w:themeColor="text1"/>
          <w:szCs w:val="20"/>
        </w:rPr>
        <w:t xml:space="preserve">may </w:t>
      </w:r>
      <w:r w:rsidRPr="007668AA">
        <w:rPr>
          <w:rStyle w:val="StyleUnderline"/>
          <w:color w:val="000000" w:themeColor="text1"/>
          <w:szCs w:val="20"/>
          <w:highlight w:val="green"/>
        </w:rPr>
        <w:t>create</w:t>
      </w:r>
      <w:r w:rsidRPr="007668AA">
        <w:rPr>
          <w:color w:val="000000" w:themeColor="text1"/>
          <w:sz w:val="8"/>
          <w:szCs w:val="20"/>
        </w:rPr>
        <w:t xml:space="preserve"> </w:t>
      </w:r>
      <w:r w:rsidRPr="007668AA">
        <w:rPr>
          <w:rStyle w:val="Emphasis"/>
          <w:color w:val="000000" w:themeColor="text1"/>
          <w:szCs w:val="20"/>
        </w:rPr>
        <w:t xml:space="preserve">public </w:t>
      </w:r>
      <w:r w:rsidRPr="007668AA">
        <w:rPr>
          <w:rStyle w:val="Emphasis"/>
          <w:color w:val="000000" w:themeColor="text1"/>
          <w:szCs w:val="20"/>
          <w:highlight w:val="green"/>
        </w:rPr>
        <w:t>pressure to cut funding</w:t>
      </w:r>
      <w:r w:rsidRPr="007668AA">
        <w:rPr>
          <w:color w:val="000000" w:themeColor="text1"/>
          <w:sz w:val="8"/>
          <w:szCs w:val="20"/>
        </w:rPr>
        <w:t xml:space="preserve"> </w:t>
      </w:r>
      <w:r w:rsidRPr="007668AA">
        <w:rPr>
          <w:rStyle w:val="StyleUnderline"/>
          <w:color w:val="000000" w:themeColor="text1"/>
          <w:szCs w:val="20"/>
        </w:rPr>
        <w:t>to the development programs</w:t>
      </w:r>
      <w:r w:rsidRPr="007668AA">
        <w:rPr>
          <w:color w:val="000000" w:themeColor="text1"/>
          <w:sz w:val="8"/>
          <w:szCs w:val="20"/>
        </w:rPr>
        <w:t xml:space="preserve">. </w:t>
      </w:r>
      <w:r w:rsidRPr="007668AA">
        <w:rPr>
          <w:rStyle w:val="Emphasis"/>
          <w:color w:val="000000" w:themeColor="text1"/>
          <w:szCs w:val="20"/>
          <w:highlight w:val="green"/>
        </w:rPr>
        <w:t xml:space="preserve">If action is not taken </w:t>
      </w:r>
      <w:r w:rsidRPr="007668AA">
        <w:rPr>
          <w:rStyle w:val="Emphasis"/>
          <w:color w:val="000000" w:themeColor="text1"/>
          <w:szCs w:val="20"/>
        </w:rPr>
        <w:t>now</w:t>
      </w:r>
      <w:r w:rsidRPr="007668AA">
        <w:rPr>
          <w:color w:val="000000" w:themeColor="text1"/>
          <w:sz w:val="8"/>
          <w:szCs w:val="20"/>
        </w:rPr>
        <w:t xml:space="preserve">, we believe that the </w:t>
      </w:r>
      <w:r w:rsidRPr="007668AA">
        <w:rPr>
          <w:rStyle w:val="StyleUnderline"/>
          <w:color w:val="000000" w:themeColor="text1"/>
          <w:szCs w:val="20"/>
        </w:rPr>
        <w:t>possibilities for resistance to these weapons will decrease dramatically once they are placed in orbit</w:t>
      </w:r>
      <w:r w:rsidRPr="007668AA">
        <w:rPr>
          <w:color w:val="000000" w:themeColor="text1"/>
          <w:sz w:val="8"/>
          <w:szCs w:val="20"/>
        </w:rPr>
        <w:t xml:space="preserve">. </w:t>
      </w:r>
      <w:r w:rsidRPr="007668AA">
        <w:rPr>
          <w:rStyle w:val="Emphasis"/>
          <w:color w:val="000000" w:themeColor="text1"/>
          <w:szCs w:val="20"/>
        </w:rPr>
        <w:t xml:space="preserve">The state of </w:t>
      </w:r>
      <w:r w:rsidRPr="007668AA">
        <w:rPr>
          <w:rStyle w:val="Emphasis"/>
          <w:color w:val="000000" w:themeColor="text1"/>
          <w:szCs w:val="20"/>
          <w:highlight w:val="green"/>
        </w:rPr>
        <w:t>global domination</w:t>
      </w:r>
      <w:r w:rsidRPr="007668AA">
        <w:rPr>
          <w:rStyle w:val="Emphasis"/>
          <w:color w:val="000000" w:themeColor="text1"/>
          <w:szCs w:val="20"/>
        </w:rPr>
        <w:t xml:space="preserve"> constituted by such a weapons regime would mean that those who dared to speak out against such a regime might themselves become potential targets of such weapons. </w:t>
      </w:r>
    </w:p>
    <w:p w14:paraId="7C2830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onsolas">
    <w:panose1 w:val="020B0609020204030204"/>
    <w:charset w:val="00"/>
    <w:family w:val="modern"/>
    <w:pitch w:val="fixed"/>
    <w:sig w:usb0="E10002FF" w:usb1="4000FCFF" w:usb2="00000009"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2E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E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A27"/>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F8F"/>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9D"/>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05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A272B"/>
  <w14:defaultImageDpi w14:val="300"/>
  <w15:docId w15:val="{ABBA937E-9621-714D-9786-0F8478586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4A27"/>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6A4A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9"/>
    <w:unhideWhenUsed/>
    <w:qFormat/>
    <w:rsid w:val="006A4A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9"/>
    <w:unhideWhenUsed/>
    <w:qFormat/>
    <w:rsid w:val="006A4A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A4A27"/>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semiHidden/>
    <w:unhideWhenUsed/>
    <w:qFormat/>
    <w:rsid w:val="00222E1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222E1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222E1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222E1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222E1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A4A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4A2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6A4A27"/>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9"/>
    <w:rsid w:val="006A4A2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9"/>
    <w:rsid w:val="006A4A2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A4A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4A2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A4A2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A4A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4A27"/>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6A4A27"/>
    <w:rPr>
      <w:color w:val="auto"/>
      <w:u w:val="none"/>
    </w:rPr>
  </w:style>
  <w:style w:type="paragraph" w:styleId="DocumentMap">
    <w:name w:val="Document Map"/>
    <w:basedOn w:val="Normal"/>
    <w:link w:val="DocumentMapChar"/>
    <w:uiPriority w:val="99"/>
    <w:semiHidden/>
    <w:unhideWhenUsed/>
    <w:rsid w:val="006A4A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4A27"/>
    <w:rPr>
      <w:rFonts w:ascii="Lucida Grande" w:hAnsi="Lucida Grande" w:cs="Lucida Grande"/>
    </w:rPr>
  </w:style>
  <w:style w:type="character" w:customStyle="1" w:styleId="Heading5Char">
    <w:name w:val="Heading 5 Char"/>
    <w:aliases w:val="Text Char"/>
    <w:basedOn w:val="DefaultParagraphFont"/>
    <w:link w:val="Heading5"/>
    <w:semiHidden/>
    <w:rsid w:val="00222E14"/>
    <w:rPr>
      <w:rFonts w:ascii="Cambria" w:eastAsia="Times New Roman" w:hAnsi="Cambria"/>
      <w:b/>
      <w:bCs/>
      <w:i/>
      <w:iCs/>
      <w:sz w:val="20"/>
      <w:lang w:bidi="en-US"/>
    </w:rPr>
  </w:style>
  <w:style w:type="character" w:customStyle="1" w:styleId="Heading6Char">
    <w:name w:val="Heading 6 Char"/>
    <w:basedOn w:val="DefaultParagraphFont"/>
    <w:link w:val="Heading6"/>
    <w:semiHidden/>
    <w:rsid w:val="00222E14"/>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222E14"/>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222E14"/>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222E14"/>
    <w:rPr>
      <w:rFonts w:ascii="Cambria" w:eastAsia="Times New Roman" w:hAnsi="Cambria"/>
      <w:i/>
      <w:iCs/>
      <w:sz w:val="18"/>
      <w:szCs w:val="18"/>
      <w:lang w:bidi="en-US"/>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22E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22E1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222E14"/>
    <w:rPr>
      <w:rFonts w:asciiTheme="majorHAnsi" w:eastAsiaTheme="majorEastAsia" w:hAnsiTheme="majorHAnsi" w:cstheme="majorBidi"/>
      <w:color w:val="365F91"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222E14"/>
    <w:rPr>
      <w:rFonts w:asciiTheme="majorHAnsi" w:eastAsiaTheme="majorEastAsia" w:hAnsiTheme="majorHAnsi" w:cstheme="majorBidi"/>
      <w:color w:val="365F91"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222E14"/>
    <w:rPr>
      <w:rFonts w:asciiTheme="majorHAnsi" w:eastAsiaTheme="majorEastAsia" w:hAnsiTheme="majorHAnsi" w:cstheme="majorBidi"/>
      <w:color w:val="243F60" w:themeColor="accent1" w:themeShade="7F"/>
      <w:sz w:val="24"/>
      <w:szCs w:val="24"/>
    </w:rPr>
  </w:style>
  <w:style w:type="character" w:customStyle="1" w:styleId="Heading5Char1">
    <w:name w:val="Heading 5 Char1"/>
    <w:aliases w:val="Text Char1"/>
    <w:basedOn w:val="DefaultParagraphFont"/>
    <w:semiHidden/>
    <w:rsid w:val="00222E14"/>
    <w:rPr>
      <w:rFonts w:asciiTheme="majorHAnsi" w:eastAsiaTheme="majorEastAsia" w:hAnsiTheme="majorHAnsi" w:cstheme="majorBidi" w:hint="default"/>
      <w:color w:val="365F91" w:themeColor="accent1" w:themeShade="BF"/>
      <w:sz w:val="22"/>
      <w:szCs w:val="22"/>
    </w:rPr>
  </w:style>
  <w:style w:type="paragraph" w:styleId="HTMLPreformatted">
    <w:name w:val="HTML Preformatted"/>
    <w:basedOn w:val="Normal"/>
    <w:link w:val="HTMLPreformattedChar"/>
    <w:semiHidden/>
    <w:unhideWhenUsed/>
    <w:rsid w:val="00222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222E14"/>
    <w:rPr>
      <w:rFonts w:ascii="Courier New" w:eastAsia="Times New Roman" w:hAnsi="Courier New" w:cs="Courier New"/>
      <w:sz w:val="22"/>
      <w:szCs w:val="20"/>
    </w:rPr>
  </w:style>
  <w:style w:type="character" w:styleId="Strong">
    <w:name w:val="Strong"/>
    <w:aliases w:val="8 pt font,Citation Char Char1 Char Char Char Char Char,Cut,Small 1"/>
    <w:basedOn w:val="DefaultParagraphFont"/>
    <w:uiPriority w:val="22"/>
    <w:qFormat/>
    <w:rsid w:val="00222E14"/>
    <w:rPr>
      <w:rFonts w:ascii="Times New Roman" w:hAnsi="Times New Roman" w:cs="Times New Roman" w:hint="default"/>
    </w:rPr>
  </w:style>
  <w:style w:type="character" w:styleId="HTMLTypewriter">
    <w:name w:val="HTML Typewriter"/>
    <w:basedOn w:val="DefaultParagraphFont"/>
    <w:semiHidden/>
    <w:unhideWhenUsed/>
    <w:rsid w:val="00222E14"/>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222E14"/>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222E1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bCs w:val="0"/>
      <w:sz w:val="24"/>
      <w:szCs w:val="24"/>
      <w:lang w:bidi="en-US"/>
    </w:rPr>
  </w:style>
  <w:style w:type="character" w:customStyle="1" w:styleId="FootnoteTextChar">
    <w:name w:val="Footnote Text Char"/>
    <w:basedOn w:val="DefaultParagraphFont"/>
    <w:link w:val="FootnoteText"/>
    <w:semiHidden/>
    <w:locked/>
    <w:rsid w:val="00222E14"/>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222E14"/>
    <w:rPr>
      <w:rFonts w:ascii="Calibri" w:hAnsi="Calibri" w:cs="Calibri"/>
      <w:szCs w:val="20"/>
    </w:rPr>
  </w:style>
  <w:style w:type="character" w:customStyle="1" w:styleId="HeaderChar">
    <w:name w:val="Header Char"/>
    <w:basedOn w:val="DefaultParagraphFont"/>
    <w:link w:val="Header"/>
    <w:uiPriority w:val="99"/>
    <w:semiHidden/>
    <w:locked/>
    <w:rsid w:val="00222E14"/>
    <w:rPr>
      <w:rFonts w:ascii="Calibri" w:hAnsi="Calibri" w:cs="Calibri"/>
    </w:rPr>
  </w:style>
  <w:style w:type="character" w:customStyle="1" w:styleId="FooterChar">
    <w:name w:val="Footer Char"/>
    <w:basedOn w:val="DefaultParagraphFont"/>
    <w:link w:val="Footer"/>
    <w:uiPriority w:val="99"/>
    <w:semiHidden/>
    <w:locked/>
    <w:rsid w:val="00222E14"/>
    <w:rPr>
      <w:rFonts w:ascii="Calibri" w:hAnsi="Calibri" w:cs="Calibri"/>
    </w:rPr>
  </w:style>
  <w:style w:type="character" w:customStyle="1" w:styleId="EndnoteTextChar">
    <w:name w:val="Endnote Text Char"/>
    <w:basedOn w:val="DefaultParagraphFont"/>
    <w:link w:val="EndnoteText"/>
    <w:semiHidden/>
    <w:locked/>
    <w:rsid w:val="00222E14"/>
    <w:rPr>
      <w:rFonts w:ascii="Georgia" w:eastAsia="Times New Roman" w:hAnsi="Georgia"/>
      <w:szCs w:val="20"/>
    </w:rPr>
  </w:style>
  <w:style w:type="character" w:customStyle="1" w:styleId="ListBulletChar">
    <w:name w:val="List Bullet Char"/>
    <w:link w:val="ListBullet"/>
    <w:uiPriority w:val="99"/>
    <w:semiHidden/>
    <w:locked/>
    <w:rsid w:val="00222E14"/>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222E14"/>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222E14"/>
    <w:pPr>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222E14"/>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222E14"/>
    <w:rPr>
      <w:rFonts w:ascii="Calibri" w:hAnsi="Calibri" w:cs="Calibri"/>
    </w:rPr>
  </w:style>
  <w:style w:type="character" w:customStyle="1" w:styleId="BodyTextIndentChar">
    <w:name w:val="Body Text Indent Char"/>
    <w:basedOn w:val="DefaultParagraphFont"/>
    <w:link w:val="BodyTextIndent"/>
    <w:uiPriority w:val="99"/>
    <w:semiHidden/>
    <w:locked/>
    <w:rsid w:val="00222E14"/>
    <w:rPr>
      <w:rFonts w:ascii="Calibri" w:hAnsi="Calibri" w:cs="Calibri"/>
    </w:rPr>
  </w:style>
  <w:style w:type="character" w:customStyle="1" w:styleId="SubtitleChar">
    <w:name w:val="Subtitle Char"/>
    <w:aliases w:val="Underlined card text Char"/>
    <w:basedOn w:val="DefaultParagraphFont"/>
    <w:link w:val="Subtitle"/>
    <w:uiPriority w:val="99"/>
    <w:locked/>
    <w:rsid w:val="00222E14"/>
    <w:rPr>
      <w:bCs/>
      <w:szCs w:val="26"/>
      <w:u w:val="single"/>
    </w:rPr>
  </w:style>
  <w:style w:type="paragraph" w:styleId="Subtitle">
    <w:name w:val="Subtitle"/>
    <w:aliases w:val="Underlined card text"/>
    <w:basedOn w:val="Normal"/>
    <w:next w:val="Normal"/>
    <w:link w:val="SubtitleChar"/>
    <w:uiPriority w:val="99"/>
    <w:qFormat/>
    <w:rsid w:val="00222E14"/>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99"/>
    <w:rsid w:val="00222E14"/>
    <w:rPr>
      <w:color w:val="5A5A5A" w:themeColor="text1" w:themeTint="A5"/>
      <w:spacing w:val="15"/>
      <w:sz w:val="22"/>
      <w:szCs w:val="22"/>
    </w:rPr>
  </w:style>
  <w:style w:type="character" w:customStyle="1" w:styleId="DateChar">
    <w:name w:val="Date Char"/>
    <w:aliases w:val="date Char"/>
    <w:basedOn w:val="DefaultParagraphFont"/>
    <w:link w:val="Date"/>
    <w:uiPriority w:val="99"/>
    <w:semiHidden/>
    <w:locked/>
    <w:rsid w:val="00222E14"/>
    <w:rPr>
      <w:rFonts w:ascii="Georgia" w:eastAsia="Times New Roman" w:hAnsi="Georgia"/>
    </w:rPr>
  </w:style>
  <w:style w:type="paragraph" w:styleId="Date">
    <w:name w:val="Date"/>
    <w:aliases w:val="date"/>
    <w:basedOn w:val="Normal"/>
    <w:next w:val="Normal"/>
    <w:link w:val="DateChar"/>
    <w:uiPriority w:val="99"/>
    <w:semiHidden/>
    <w:unhideWhenUsed/>
    <w:qFormat/>
    <w:rsid w:val="00222E14"/>
    <w:rPr>
      <w:rFonts w:ascii="Georgia" w:eastAsia="Times New Roman" w:hAnsi="Georgia"/>
      <w:sz w:val="24"/>
    </w:rPr>
  </w:style>
  <w:style w:type="character" w:customStyle="1" w:styleId="DateChar1">
    <w:name w:val="Date Char1"/>
    <w:aliases w:val="date Char1"/>
    <w:basedOn w:val="DefaultParagraphFont"/>
    <w:uiPriority w:val="99"/>
    <w:semiHidden/>
    <w:rsid w:val="00222E14"/>
    <w:rPr>
      <w:rFonts w:ascii="Calibri" w:hAnsi="Calibri"/>
      <w:sz w:val="22"/>
    </w:rPr>
  </w:style>
  <w:style w:type="paragraph" w:styleId="BodyText">
    <w:name w:val="Body Text"/>
    <w:basedOn w:val="Normal"/>
    <w:link w:val="BodyTextChar"/>
    <w:uiPriority w:val="99"/>
    <w:semiHidden/>
    <w:unhideWhenUsed/>
    <w:rsid w:val="00222E14"/>
    <w:pPr>
      <w:spacing w:after="120"/>
    </w:pPr>
    <w:rPr>
      <w:rFonts w:cs="Calibri"/>
      <w:sz w:val="24"/>
    </w:rPr>
  </w:style>
  <w:style w:type="character" w:customStyle="1" w:styleId="BodyTextChar1">
    <w:name w:val="Body Text Char1"/>
    <w:basedOn w:val="DefaultParagraphFont"/>
    <w:uiPriority w:val="99"/>
    <w:semiHidden/>
    <w:rsid w:val="00222E14"/>
    <w:rPr>
      <w:rFonts w:ascii="Calibri" w:hAnsi="Calibri"/>
      <w:sz w:val="22"/>
    </w:rPr>
  </w:style>
  <w:style w:type="character" w:customStyle="1" w:styleId="BodyTextFirstIndentChar">
    <w:name w:val="Body Text First Indent Char"/>
    <w:basedOn w:val="BodyTextChar"/>
    <w:link w:val="BodyTextFirstIndent"/>
    <w:semiHidden/>
    <w:locked/>
    <w:rsid w:val="00222E14"/>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222E14"/>
    <w:rPr>
      <w:rFonts w:ascii="Calibri" w:hAnsi="Calibri" w:cs="Calibri"/>
    </w:rPr>
  </w:style>
  <w:style w:type="character" w:customStyle="1" w:styleId="BodyText3Char">
    <w:name w:val="Body Text 3 Char"/>
    <w:basedOn w:val="DefaultParagraphFont"/>
    <w:link w:val="BodyText3"/>
    <w:semiHidden/>
    <w:locked/>
    <w:rsid w:val="00222E14"/>
    <w:rPr>
      <w:rFonts w:ascii="Calibri" w:hAnsi="Calibri" w:cs="Calibri"/>
      <w:szCs w:val="16"/>
    </w:rPr>
  </w:style>
  <w:style w:type="character" w:customStyle="1" w:styleId="BodyTextIndent2Char">
    <w:name w:val="Body Text Indent 2 Char"/>
    <w:basedOn w:val="DefaultParagraphFont"/>
    <w:link w:val="BodyTextIndent2"/>
    <w:semiHidden/>
    <w:locked/>
    <w:rsid w:val="00222E14"/>
    <w:rPr>
      <w:rFonts w:ascii="Calibri" w:hAnsi="Calibri" w:cs="Calibri"/>
    </w:rPr>
  </w:style>
  <w:style w:type="character" w:customStyle="1" w:styleId="BodyTextIndent3Char">
    <w:name w:val="Body Text Indent 3 Char"/>
    <w:basedOn w:val="DefaultParagraphFont"/>
    <w:link w:val="BodyTextIndent3"/>
    <w:uiPriority w:val="99"/>
    <w:semiHidden/>
    <w:locked/>
    <w:rsid w:val="00222E14"/>
    <w:rPr>
      <w:rFonts w:ascii="Calibri" w:hAnsi="Calibri" w:cs="Calibri"/>
      <w:szCs w:val="16"/>
    </w:rPr>
  </w:style>
  <w:style w:type="character" w:customStyle="1" w:styleId="PlainTextChar">
    <w:name w:val="Plain Text Char"/>
    <w:basedOn w:val="DefaultParagraphFont"/>
    <w:link w:val="PlainText"/>
    <w:semiHidden/>
    <w:locked/>
    <w:rsid w:val="00222E14"/>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222E14"/>
    <w:rPr>
      <w:rFonts w:cs="Calibri"/>
      <w:sz w:val="24"/>
      <w:szCs w:val="20"/>
    </w:rPr>
  </w:style>
  <w:style w:type="character" w:customStyle="1" w:styleId="CommentTextChar1">
    <w:name w:val="Comment Text Char1"/>
    <w:basedOn w:val="DefaultParagraphFont"/>
    <w:uiPriority w:val="99"/>
    <w:semiHidden/>
    <w:rsid w:val="00222E14"/>
    <w:rPr>
      <w:rFonts w:ascii="Calibri" w:hAnsi="Calibri"/>
      <w:sz w:val="20"/>
      <w:szCs w:val="20"/>
    </w:rPr>
  </w:style>
  <w:style w:type="character" w:customStyle="1" w:styleId="CommentSubjectChar">
    <w:name w:val="Comment Subject Char"/>
    <w:basedOn w:val="CommentTextChar"/>
    <w:link w:val="CommentSubject"/>
    <w:semiHidden/>
    <w:locked/>
    <w:rsid w:val="00222E14"/>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222E14"/>
    <w:rPr>
      <w:rFonts w:ascii="Tahoma" w:hAnsi="Tahoma" w:cs="Tahoma"/>
      <w:szCs w:val="16"/>
    </w:rPr>
  </w:style>
  <w:style w:type="paragraph" w:styleId="ListParagraph">
    <w:name w:val="List Paragraph"/>
    <w:aliases w:val="6 font"/>
    <w:basedOn w:val="Normal"/>
    <w:uiPriority w:val="99"/>
    <w:qFormat/>
    <w:rsid w:val="00222E14"/>
    <w:pPr>
      <w:ind w:left="720"/>
      <w:contextualSpacing/>
    </w:pPr>
  </w:style>
  <w:style w:type="paragraph" w:customStyle="1" w:styleId="msolistparagraphcxspfirst">
    <w:name w:val="msolistparagraphcxspfirst"/>
    <w:basedOn w:val="Normal"/>
    <w:uiPriority w:val="99"/>
    <w:qFormat/>
    <w:rsid w:val="00222E1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22E14"/>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222E14"/>
    <w:rPr>
      <w:rFonts w:ascii="Calibri" w:eastAsia="Times New Roman" w:hAnsi="Calibri" w:cs="Calibri"/>
      <w:iCs/>
      <w:color w:val="000000"/>
      <w:lang w:bidi="en-US"/>
    </w:rPr>
  </w:style>
  <w:style w:type="paragraph" w:customStyle="1" w:styleId="textbold">
    <w:name w:val="text bold"/>
    <w:basedOn w:val="Normal"/>
    <w:uiPriority w:val="7"/>
    <w:qFormat/>
    <w:rsid w:val="00222E14"/>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22E14"/>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222E14"/>
    <w:rPr>
      <w:rFonts w:ascii="Calibri" w:hAnsi="Calibri" w:cs="Calibri"/>
      <w:b/>
    </w:rPr>
  </w:style>
  <w:style w:type="paragraph" w:customStyle="1" w:styleId="Analytic">
    <w:name w:val="Analytic"/>
    <w:basedOn w:val="Normal"/>
    <w:link w:val="AnalyticChar"/>
    <w:autoRedefine/>
    <w:qFormat/>
    <w:rsid w:val="00222E14"/>
    <w:rPr>
      <w:rFonts w:cs="Calibri"/>
      <w:b/>
      <w:sz w:val="24"/>
    </w:rPr>
  </w:style>
  <w:style w:type="paragraph" w:customStyle="1" w:styleId="BreakTag">
    <w:name w:val="Break Tag"/>
    <w:basedOn w:val="Normal"/>
    <w:autoRedefine/>
    <w:uiPriority w:val="4"/>
    <w:qFormat/>
    <w:rsid w:val="00222E14"/>
    <w:pPr>
      <w:spacing w:before="240"/>
    </w:pPr>
    <w:rPr>
      <w:b/>
      <w:sz w:val="26"/>
    </w:rPr>
  </w:style>
  <w:style w:type="character" w:customStyle="1" w:styleId="BreakBlockChar">
    <w:name w:val="Break Block Char"/>
    <w:basedOn w:val="DefaultParagraphFont"/>
    <w:link w:val="BreakBlock"/>
    <w:locked/>
    <w:rsid w:val="00222E14"/>
    <w:rPr>
      <w:rFonts w:ascii="Arial Bold" w:hAnsi="Arial Bold" w:cs="Calibri"/>
      <w:b/>
      <w:caps/>
      <w:sz w:val="32"/>
      <w:u w:val="single"/>
    </w:rPr>
  </w:style>
  <w:style w:type="paragraph" w:customStyle="1" w:styleId="BreakBlock">
    <w:name w:val="Break Block"/>
    <w:basedOn w:val="Normal"/>
    <w:link w:val="BreakBlockChar"/>
    <w:autoRedefine/>
    <w:qFormat/>
    <w:rsid w:val="00222E14"/>
    <w:pPr>
      <w:spacing w:before="240"/>
      <w:jc w:val="center"/>
    </w:pPr>
    <w:rPr>
      <w:rFonts w:ascii="Arial Bold" w:hAnsi="Arial Bold" w:cs="Calibri"/>
      <w:b/>
      <w:caps/>
      <w:sz w:val="32"/>
      <w:u w:val="single"/>
    </w:rPr>
  </w:style>
  <w:style w:type="character" w:customStyle="1" w:styleId="evidencetextChar1">
    <w:name w:val="evidence text Char1"/>
    <w:link w:val="evidencetext"/>
    <w:locked/>
    <w:rsid w:val="00222E14"/>
    <w:rPr>
      <w:rFonts w:ascii="Calibri" w:hAnsi="Calibri" w:cs="Calibri"/>
      <w:color w:val="000000"/>
      <w:lang w:val="x-none" w:eastAsia="x-none"/>
    </w:rPr>
  </w:style>
  <w:style w:type="paragraph" w:customStyle="1" w:styleId="evidencetext">
    <w:name w:val="evidence text"/>
    <w:basedOn w:val="Normal"/>
    <w:link w:val="evidencetextChar1"/>
    <w:qFormat/>
    <w:rsid w:val="00222E14"/>
    <w:pPr>
      <w:ind w:left="432" w:right="432"/>
    </w:pPr>
    <w:rPr>
      <w:rFonts w:cs="Calibri"/>
      <w:color w:val="000000"/>
      <w:sz w:val="24"/>
      <w:lang w:val="x-none" w:eastAsia="x-none"/>
    </w:rPr>
  </w:style>
  <w:style w:type="character" w:customStyle="1" w:styleId="NothingChar">
    <w:name w:val="Nothing Char"/>
    <w:basedOn w:val="DefaultParagraphFont"/>
    <w:link w:val="Nothing"/>
    <w:locked/>
    <w:rsid w:val="00222E14"/>
    <w:rPr>
      <w:rFonts w:ascii="Times New Roman" w:eastAsia="Times New Roman" w:hAnsi="Times New Roman" w:cs="Times New Roman"/>
      <w:sz w:val="20"/>
    </w:rPr>
  </w:style>
  <w:style w:type="paragraph" w:customStyle="1" w:styleId="Nothing">
    <w:name w:val="Nothing"/>
    <w:link w:val="NothingChar"/>
    <w:qFormat/>
    <w:rsid w:val="00222E14"/>
    <w:pPr>
      <w:jc w:val="both"/>
    </w:pPr>
    <w:rPr>
      <w:rFonts w:ascii="Times New Roman" w:eastAsia="Times New Roman" w:hAnsi="Times New Roman" w:cs="Times New Roman"/>
      <w:sz w:val="20"/>
    </w:rPr>
  </w:style>
  <w:style w:type="character" w:customStyle="1" w:styleId="Style4Char">
    <w:name w:val="Style4 Char"/>
    <w:link w:val="Style4"/>
    <w:locked/>
    <w:rsid w:val="00222E14"/>
    <w:rPr>
      <w:rFonts w:ascii="Calibri" w:eastAsia="Times New Roman" w:hAnsi="Calibri" w:cs="Calibri"/>
      <w:u w:val="single"/>
    </w:rPr>
  </w:style>
  <w:style w:type="paragraph" w:customStyle="1" w:styleId="Style4">
    <w:name w:val="Style4"/>
    <w:basedOn w:val="Normal"/>
    <w:link w:val="Style4Char"/>
    <w:qFormat/>
    <w:rsid w:val="00222E14"/>
    <w:rPr>
      <w:rFonts w:eastAsia="Times New Roman" w:cs="Calibri"/>
      <w:sz w:val="24"/>
      <w:u w:val="single"/>
    </w:rPr>
  </w:style>
  <w:style w:type="character" w:customStyle="1" w:styleId="Stylecard11ptChar">
    <w:name w:val="Style card + 11 pt Char"/>
    <w:link w:val="Stylecard11pt"/>
    <w:locked/>
    <w:rsid w:val="00222E14"/>
    <w:rPr>
      <w:rFonts w:ascii="Calibri" w:eastAsia="SimSun" w:hAnsi="Calibri" w:cs="Calibri"/>
      <w:lang w:eastAsia="zh-CN"/>
    </w:rPr>
  </w:style>
  <w:style w:type="paragraph" w:customStyle="1" w:styleId="Stylecard11pt">
    <w:name w:val="Style card + 11 pt"/>
    <w:basedOn w:val="Normal"/>
    <w:link w:val="Stylecard11ptChar"/>
    <w:qFormat/>
    <w:rsid w:val="00222E14"/>
    <w:pPr>
      <w:ind w:left="288" w:right="288"/>
    </w:pPr>
    <w:rPr>
      <w:rFonts w:eastAsia="SimSun" w:cs="Calibri"/>
      <w:sz w:val="24"/>
      <w:lang w:eastAsia="zh-CN"/>
    </w:rPr>
  </w:style>
  <w:style w:type="character" w:customStyle="1" w:styleId="MinimizeChar">
    <w:name w:val="Minimize Char"/>
    <w:link w:val="Minimize"/>
    <w:locked/>
    <w:rsid w:val="00222E14"/>
    <w:rPr>
      <w:rFonts w:ascii="Calibri" w:hAnsi="Calibri" w:cs="Calibri"/>
      <w:color w:val="000000"/>
      <w:sz w:val="12"/>
      <w:szCs w:val="20"/>
    </w:rPr>
  </w:style>
  <w:style w:type="paragraph" w:customStyle="1" w:styleId="Minimize">
    <w:name w:val="Minimize"/>
    <w:basedOn w:val="Normal"/>
    <w:next w:val="Normal"/>
    <w:link w:val="MinimizeChar"/>
    <w:qFormat/>
    <w:rsid w:val="00222E14"/>
    <w:pPr>
      <w:widowControl w:val="0"/>
      <w:autoSpaceDE w:val="0"/>
      <w:autoSpaceDN w:val="0"/>
      <w:adjustRightInd w:val="0"/>
      <w:spacing w:after="200" w:line="276" w:lineRule="auto"/>
      <w:ind w:left="288" w:right="288"/>
    </w:pPr>
    <w:rPr>
      <w:rFonts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222E14"/>
    <w:rPr>
      <w:rFonts w:ascii="Arial" w:eastAsiaTheme="minorHAnsi" w:hAnsi="Arial" w:cs="Arial"/>
      <w:sz w:val="22"/>
      <w:szCs w:val="22"/>
      <w:u w:val="single"/>
    </w:rPr>
  </w:style>
  <w:style w:type="character" w:customStyle="1" w:styleId="cardtextChar">
    <w:name w:val="card text Char"/>
    <w:basedOn w:val="DefaultParagraphFont"/>
    <w:link w:val="cardtext"/>
    <w:locked/>
    <w:rsid w:val="00222E14"/>
    <w:rPr>
      <w:rFonts w:ascii="Calibri" w:hAnsi="Calibri" w:cs="Calibri"/>
    </w:rPr>
  </w:style>
  <w:style w:type="paragraph" w:customStyle="1" w:styleId="cardtext">
    <w:name w:val="card text"/>
    <w:basedOn w:val="Normal"/>
    <w:link w:val="cardtextChar"/>
    <w:qFormat/>
    <w:rsid w:val="00222E14"/>
    <w:pPr>
      <w:ind w:left="288" w:right="288"/>
    </w:pPr>
    <w:rPr>
      <w:rFonts w:cs="Calibri"/>
      <w:sz w:val="24"/>
    </w:rPr>
  </w:style>
  <w:style w:type="character" w:customStyle="1" w:styleId="StyleStyle411ptChar">
    <w:name w:val="Style Style4 + 11 pt Char"/>
    <w:basedOn w:val="DefaultParagraphFont"/>
    <w:link w:val="StyleStyle411pt"/>
    <w:locked/>
    <w:rsid w:val="00222E14"/>
    <w:rPr>
      <w:rFonts w:ascii="Calibri" w:eastAsia="Times New Roman" w:hAnsi="Calibri" w:cs="Calibri"/>
      <w:u w:val="single"/>
    </w:rPr>
  </w:style>
  <w:style w:type="paragraph" w:customStyle="1" w:styleId="StyleStyle411pt">
    <w:name w:val="Style Style4 + 11 pt"/>
    <w:basedOn w:val="Normal"/>
    <w:link w:val="StyleStyle411ptChar"/>
    <w:qFormat/>
    <w:rsid w:val="00222E14"/>
    <w:pPr>
      <w:spacing w:after="200" w:line="276" w:lineRule="auto"/>
    </w:pPr>
    <w:rPr>
      <w:rFonts w:eastAsia="Times New Roman" w:cs="Calibri"/>
      <w:sz w:val="24"/>
      <w:u w:val="single"/>
    </w:rPr>
  </w:style>
  <w:style w:type="character" w:customStyle="1" w:styleId="StyleStyle411ptBoldChar">
    <w:name w:val="Style Style4 + 11 pt Bold Char"/>
    <w:basedOn w:val="DefaultParagraphFont"/>
    <w:link w:val="StyleStyle411ptBold"/>
    <w:locked/>
    <w:rsid w:val="00222E14"/>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222E14"/>
    <w:rPr>
      <w:rFonts w:eastAsia="Times New Roman" w:cs="Calibri"/>
      <w:b/>
      <w:bCs/>
      <w:sz w:val="24"/>
      <w:u w:val="single"/>
    </w:rPr>
  </w:style>
  <w:style w:type="paragraph" w:customStyle="1" w:styleId="BlockTitle">
    <w:name w:val="Block Title"/>
    <w:basedOn w:val="Normal"/>
    <w:next w:val="Normal"/>
    <w:uiPriority w:val="99"/>
    <w:qFormat/>
    <w:rsid w:val="00222E14"/>
    <w:pPr>
      <w:spacing w:after="120"/>
      <w:jc w:val="center"/>
      <w:outlineLvl w:val="0"/>
    </w:pPr>
    <w:rPr>
      <w:rFonts w:eastAsia="Times New Roman"/>
      <w:b/>
      <w:sz w:val="32"/>
      <w:szCs w:val="20"/>
      <w:u w:val="single"/>
    </w:rPr>
  </w:style>
  <w:style w:type="character" w:customStyle="1" w:styleId="CardsChar1">
    <w:name w:val="Cards Char1"/>
    <w:link w:val="Cards"/>
    <w:locked/>
    <w:rsid w:val="00222E14"/>
    <w:rPr>
      <w:rFonts w:ascii="Calibri" w:eastAsia="Times New Roman" w:hAnsi="Calibri" w:cs="Times New Roman"/>
      <w:sz w:val="20"/>
      <w:szCs w:val="20"/>
    </w:rPr>
  </w:style>
  <w:style w:type="paragraph" w:customStyle="1" w:styleId="Cards">
    <w:name w:val="Cards"/>
    <w:basedOn w:val="Normal"/>
    <w:link w:val="CardsChar1"/>
    <w:qFormat/>
    <w:rsid w:val="00222E14"/>
    <w:pPr>
      <w:autoSpaceDE w:val="0"/>
      <w:autoSpaceDN w:val="0"/>
      <w:adjustRightInd w:val="0"/>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222E14"/>
    <w:rPr>
      <w:rFonts w:ascii="Times New Roman" w:eastAsia="Malgun Gothic" w:hAnsi="Times New Roman" w:cs="Times New Roman"/>
      <w:sz w:val="21"/>
      <w:u w:val="single"/>
    </w:rPr>
  </w:style>
  <w:style w:type="paragraph" w:customStyle="1" w:styleId="underlined">
    <w:name w:val="underlined"/>
    <w:next w:val="Normal"/>
    <w:link w:val="underlinedChar"/>
    <w:autoRedefine/>
    <w:qFormat/>
    <w:rsid w:val="00222E14"/>
    <w:pPr>
      <w:contextualSpacing/>
    </w:pPr>
    <w:rPr>
      <w:rFonts w:ascii="Times New Roman" w:eastAsia="Malgun Gothic" w:hAnsi="Times New Roman" w:cs="Times New Roman"/>
      <w:sz w:val="21"/>
      <w:u w:val="single"/>
    </w:rPr>
  </w:style>
  <w:style w:type="character" w:customStyle="1" w:styleId="NormaltagChar">
    <w:name w:val="Normal tag Char"/>
    <w:basedOn w:val="DefaultParagraphFont"/>
    <w:link w:val="Normaltag"/>
    <w:uiPriority w:val="99"/>
    <w:locked/>
    <w:rsid w:val="00222E14"/>
    <w:rPr>
      <w:rFonts w:ascii="Calibri" w:eastAsia="Times New Roman" w:hAnsi="Calibri" w:cs="Calibri"/>
      <w:b/>
      <w:szCs w:val="20"/>
    </w:rPr>
  </w:style>
  <w:style w:type="paragraph" w:customStyle="1" w:styleId="Normaltag">
    <w:name w:val="Normal tag"/>
    <w:basedOn w:val="Normal"/>
    <w:link w:val="NormaltagChar"/>
    <w:uiPriority w:val="99"/>
    <w:qFormat/>
    <w:rsid w:val="00222E14"/>
    <w:rPr>
      <w:rFonts w:eastAsia="Times New Roman" w:cs="Calibri"/>
      <w:b/>
      <w:sz w:val="24"/>
      <w:szCs w:val="20"/>
    </w:rPr>
  </w:style>
  <w:style w:type="character" w:customStyle="1" w:styleId="Heading1Char3">
    <w:name w:val="Heading 1 Char3"/>
    <w:basedOn w:val="DefaultParagraphFont"/>
    <w:link w:val="cites"/>
    <w:locked/>
    <w:rsid w:val="00222E14"/>
    <w:rPr>
      <w:rFonts w:ascii="Times New Roman" w:eastAsia="Malgun Gothic" w:hAnsi="Times New Roman" w:cs="Times New Roman"/>
      <w:b/>
      <w:u w:val="single"/>
    </w:rPr>
  </w:style>
  <w:style w:type="paragraph" w:customStyle="1" w:styleId="cites">
    <w:name w:val="cites"/>
    <w:link w:val="Heading1Char3"/>
    <w:autoRedefine/>
    <w:qFormat/>
    <w:rsid w:val="00222E14"/>
    <w:pPr>
      <w:contextualSpacing/>
    </w:pPr>
    <w:rPr>
      <w:rFonts w:ascii="Times New Roman" w:eastAsia="Malgun Gothic" w:hAnsi="Times New Roman" w:cs="Times New Roman"/>
      <w:b/>
      <w:u w:val="single"/>
    </w:rPr>
  </w:style>
  <w:style w:type="character" w:customStyle="1" w:styleId="tinyChar">
    <w:name w:val="tiny Char"/>
    <w:basedOn w:val="DefaultParagraphFont"/>
    <w:link w:val="tiny"/>
    <w:locked/>
    <w:rsid w:val="00222E14"/>
    <w:rPr>
      <w:rFonts w:ascii="Times New Roman" w:eastAsia="Malgun Gothic" w:hAnsi="Times New Roman" w:cs="Times New Roman"/>
      <w:sz w:val="12"/>
    </w:rPr>
  </w:style>
  <w:style w:type="paragraph" w:customStyle="1" w:styleId="tiny">
    <w:name w:val="tiny"/>
    <w:next w:val="Normal"/>
    <w:link w:val="tinyChar"/>
    <w:autoRedefine/>
    <w:qFormat/>
    <w:rsid w:val="00222E14"/>
    <w:pPr>
      <w:contextualSpacing/>
    </w:pPr>
    <w:rPr>
      <w:rFonts w:ascii="Times New Roman" w:eastAsia="Malgun Gothic" w:hAnsi="Times New Roman" w:cs="Times New Roman"/>
      <w:sz w:val="12"/>
    </w:rPr>
  </w:style>
  <w:style w:type="paragraph" w:customStyle="1" w:styleId="BlockTitle2">
    <w:name w:val="Block Title2"/>
    <w:basedOn w:val="Normal"/>
    <w:next w:val="Normal"/>
    <w:uiPriority w:val="99"/>
    <w:qFormat/>
    <w:rsid w:val="00222E14"/>
    <w:pPr>
      <w:spacing w:after="240"/>
      <w:jc w:val="center"/>
    </w:pPr>
    <w:rPr>
      <w:rFonts w:eastAsia="Times New Roman"/>
      <w:b/>
      <w:sz w:val="32"/>
      <w:u w:val="single"/>
      <w:lang w:bidi="en-US"/>
    </w:rPr>
  </w:style>
  <w:style w:type="paragraph" w:customStyle="1" w:styleId="TxBrp1">
    <w:name w:val="TxBr_p1"/>
    <w:basedOn w:val="Normal"/>
    <w:uiPriority w:val="99"/>
    <w:qFormat/>
    <w:rsid w:val="00222E1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222E14"/>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222E14"/>
    <w:rPr>
      <w:rFonts w:ascii="Calibri" w:eastAsia="Times New Roman" w:hAnsi="Calibri" w:cs="Calibri"/>
      <w:b/>
      <w:bCs/>
      <w:sz w:val="32"/>
      <w:u w:val="single"/>
      <w:lang w:bidi="en-US"/>
    </w:rPr>
  </w:style>
  <w:style w:type="paragraph" w:customStyle="1" w:styleId="hat">
    <w:name w:val="hat"/>
    <w:basedOn w:val="Normal"/>
    <w:next w:val="Normal"/>
    <w:link w:val="hatChar"/>
    <w:qFormat/>
    <w:rsid w:val="00222E14"/>
    <w:pPr>
      <w:spacing w:before="240" w:after="240"/>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222E14"/>
    <w:pPr>
      <w:ind w:left="144"/>
    </w:pPr>
    <w:rPr>
      <w:rFonts w:eastAsia="Times New Roman"/>
      <w:sz w:val="20"/>
      <w:lang w:bidi="en-US"/>
    </w:rPr>
  </w:style>
  <w:style w:type="paragraph" w:customStyle="1" w:styleId="Default">
    <w:name w:val="Default"/>
    <w:uiPriority w:val="99"/>
    <w:qFormat/>
    <w:rsid w:val="00222E14"/>
    <w:pPr>
      <w:autoSpaceDE w:val="0"/>
      <w:autoSpaceDN w:val="0"/>
      <w:adjustRightInd w:val="0"/>
    </w:pPr>
    <w:rPr>
      <w:rFonts w:ascii="Times New Roman" w:eastAsia="Times New Roman" w:hAnsi="Times New Roman" w:cs="Times New Roman"/>
      <w:color w:val="000000"/>
    </w:rPr>
  </w:style>
  <w:style w:type="character" w:customStyle="1" w:styleId="CitesChar2">
    <w:name w:val="Cites Char2"/>
    <w:link w:val="Cites0"/>
    <w:locked/>
    <w:rsid w:val="00222E14"/>
    <w:rPr>
      <w:rFonts w:ascii="Times New Roman" w:eastAsia="Times New Roman" w:hAnsi="Times New Roman" w:cs="Times New Roman"/>
      <w:b/>
      <w:bCs/>
      <w:sz w:val="20"/>
      <w:szCs w:val="20"/>
    </w:rPr>
  </w:style>
  <w:style w:type="paragraph" w:customStyle="1" w:styleId="Cites0">
    <w:name w:val="Cites"/>
    <w:basedOn w:val="Normal"/>
    <w:link w:val="CitesChar2"/>
    <w:qFormat/>
    <w:rsid w:val="00222E14"/>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222E14"/>
    <w:rPr>
      <w:rFonts w:ascii="Calibri" w:eastAsia="Calibri" w:hAnsi="Calibri" w:cs="Calibri"/>
      <w:szCs w:val="18"/>
    </w:rPr>
  </w:style>
  <w:style w:type="paragraph" w:customStyle="1" w:styleId="SmallFont">
    <w:name w:val="Small Font"/>
    <w:basedOn w:val="Normal"/>
    <w:link w:val="SmallFontChar"/>
    <w:qFormat/>
    <w:rsid w:val="00222E14"/>
    <w:pPr>
      <w:spacing w:after="200"/>
      <w:jc w:val="both"/>
    </w:pPr>
    <w:rPr>
      <w:rFonts w:eastAsia="Calibri" w:cs="Calibri"/>
      <w:sz w:val="24"/>
      <w:szCs w:val="18"/>
    </w:rPr>
  </w:style>
  <w:style w:type="character" w:customStyle="1" w:styleId="BlockHeadingsChar">
    <w:name w:val="Block Headings Char"/>
    <w:link w:val="BlockHeadings"/>
    <w:locked/>
    <w:rsid w:val="00222E14"/>
    <w:rPr>
      <w:rFonts w:ascii="Calibri" w:eastAsia="Times New Roman" w:hAnsi="Calibri" w:cs="Times New Roman"/>
      <w:b/>
      <w:sz w:val="20"/>
      <w:szCs w:val="20"/>
    </w:rPr>
  </w:style>
  <w:style w:type="paragraph" w:customStyle="1" w:styleId="BlockHeadings">
    <w:name w:val="Block Headings"/>
    <w:basedOn w:val="Normal"/>
    <w:link w:val="BlockHeadingsChar"/>
    <w:qFormat/>
    <w:rsid w:val="00222E14"/>
    <w:pPr>
      <w:autoSpaceDE w:val="0"/>
      <w:autoSpaceDN w:val="0"/>
      <w:adjustRightInd w:val="0"/>
      <w:jc w:val="center"/>
      <w:outlineLvl w:val="0"/>
    </w:pPr>
    <w:rPr>
      <w:rFonts w:eastAsia="Times New Roman" w:cs="Times New Roman"/>
      <w:b/>
      <w:sz w:val="20"/>
      <w:szCs w:val="20"/>
    </w:rPr>
  </w:style>
  <w:style w:type="paragraph" w:customStyle="1" w:styleId="loose">
    <w:name w:val="loose"/>
    <w:basedOn w:val="Normal"/>
    <w:uiPriority w:val="99"/>
    <w:qFormat/>
    <w:rsid w:val="00222E14"/>
    <w:pPr>
      <w:spacing w:before="210"/>
    </w:pPr>
    <w:rPr>
      <w:rFonts w:eastAsia="Times New Roman"/>
      <w:lang w:eastAsia="zh-CN" w:bidi="he-IL"/>
    </w:rPr>
  </w:style>
  <w:style w:type="paragraph" w:customStyle="1" w:styleId="UnderlinedText">
    <w:name w:val="Underlined Text"/>
    <w:basedOn w:val="Normal"/>
    <w:uiPriority w:val="99"/>
    <w:qFormat/>
    <w:rsid w:val="00222E14"/>
    <w:rPr>
      <w:rFonts w:eastAsia="Times New Roman"/>
      <w:b/>
      <w:szCs w:val="20"/>
    </w:rPr>
  </w:style>
  <w:style w:type="character" w:customStyle="1" w:styleId="SmalltextChar">
    <w:name w:val="Small text Char"/>
    <w:aliases w:val="Quote1 Char1"/>
    <w:link w:val="Smalltext"/>
    <w:locked/>
    <w:rsid w:val="00222E14"/>
    <w:rPr>
      <w:rFonts w:ascii="Arial Narrow" w:eastAsia="Times New Roman" w:hAnsi="Arial Narrow" w:cs="Calibri"/>
    </w:rPr>
  </w:style>
  <w:style w:type="paragraph" w:customStyle="1" w:styleId="Smalltext">
    <w:name w:val="Small text"/>
    <w:aliases w:val="Quote1,Quote11"/>
    <w:basedOn w:val="Normal"/>
    <w:link w:val="SmalltextChar"/>
    <w:qFormat/>
    <w:rsid w:val="00222E14"/>
    <w:rPr>
      <w:rFonts w:ascii="Arial Narrow" w:eastAsia="Times New Roman" w:hAnsi="Arial Narrow" w:cs="Calibri"/>
      <w:sz w:val="24"/>
    </w:rPr>
  </w:style>
  <w:style w:type="character" w:customStyle="1" w:styleId="BoldUnderlineChar">
    <w:name w:val="BoldUnderline Char"/>
    <w:basedOn w:val="DefaultParagraphFont"/>
    <w:link w:val="BoldUnderline"/>
    <w:uiPriority w:val="99"/>
    <w:locked/>
    <w:rsid w:val="00222E14"/>
    <w:rPr>
      <w:rFonts w:ascii="Times New Roman" w:eastAsia="Times New Roman" w:hAnsi="Times New Roman" w:cs="Times New Roman"/>
      <w:b/>
      <w:sz w:val="20"/>
      <w:u w:val="single"/>
    </w:rPr>
  </w:style>
  <w:style w:type="paragraph" w:customStyle="1" w:styleId="BoldUnderline">
    <w:name w:val="BoldUnderline"/>
    <w:link w:val="BoldUnderlineChar"/>
    <w:uiPriority w:val="99"/>
    <w:qFormat/>
    <w:rsid w:val="00222E14"/>
    <w:rPr>
      <w:rFonts w:ascii="Times New Roman" w:eastAsia="Times New Roman" w:hAnsi="Times New Roman" w:cs="Times New Roman"/>
      <w:b/>
      <w:sz w:val="20"/>
      <w:u w:val="single"/>
    </w:rPr>
  </w:style>
  <w:style w:type="paragraph" w:customStyle="1" w:styleId="evidencetextChar">
    <w:name w:val="evidence text Char"/>
    <w:basedOn w:val="Normal"/>
    <w:uiPriority w:val="99"/>
    <w:qFormat/>
    <w:rsid w:val="00222E14"/>
    <w:pPr>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222E14"/>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222E14"/>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222E14"/>
    <w:rPr>
      <w:u w:val="single"/>
    </w:rPr>
  </w:style>
  <w:style w:type="paragraph" w:customStyle="1" w:styleId="UnderlineChar4">
    <w:name w:val="Underline Char4"/>
    <w:basedOn w:val="Normal"/>
    <w:link w:val="UnderlineChar4Char"/>
    <w:qFormat/>
    <w:rsid w:val="00222E14"/>
    <w:rPr>
      <w:rFonts w:asciiTheme="minorHAnsi" w:hAnsiTheme="minorHAnsi"/>
      <w:sz w:val="24"/>
      <w:u w:val="single"/>
    </w:rPr>
  </w:style>
  <w:style w:type="character" w:customStyle="1" w:styleId="BoldandUnderlineChar3Char2">
    <w:name w:val="Bold and Underline Char3 Char2"/>
    <w:basedOn w:val="DefaultParagraphFont"/>
    <w:link w:val="BoldandUnderlineChar3"/>
    <w:locked/>
    <w:rsid w:val="00222E14"/>
    <w:rPr>
      <w:b/>
      <w:u w:val="single"/>
    </w:rPr>
  </w:style>
  <w:style w:type="paragraph" w:customStyle="1" w:styleId="BoldandUnderlineChar3">
    <w:name w:val="Bold and Underline Char3"/>
    <w:basedOn w:val="Normal"/>
    <w:link w:val="BoldandUnderlineChar3Char2"/>
    <w:qFormat/>
    <w:rsid w:val="00222E14"/>
    <w:rPr>
      <w:rFonts w:asciiTheme="minorHAnsi" w:hAnsiTheme="minorHAnsi"/>
      <w:b/>
      <w:sz w:val="24"/>
      <w:u w:val="single"/>
    </w:rPr>
  </w:style>
  <w:style w:type="character" w:customStyle="1" w:styleId="StyleUnderlineChar11ptChar">
    <w:name w:val="Style Underline Char + 11 pt Char"/>
    <w:basedOn w:val="DefaultParagraphFont"/>
    <w:link w:val="StyleUnderlineChar11pt"/>
    <w:locked/>
    <w:rsid w:val="00222E14"/>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222E14"/>
    <w:rPr>
      <w:rFonts w:eastAsia="Times New Roman" w:cs="Calibri"/>
      <w:sz w:val="24"/>
      <w:u w:val="single"/>
    </w:rPr>
  </w:style>
  <w:style w:type="character" w:customStyle="1" w:styleId="StyleUnderlineChar11ptBoldChar">
    <w:name w:val="Style Underline Char + 11 pt Bold Char"/>
    <w:basedOn w:val="DefaultParagraphFont"/>
    <w:link w:val="StyleUnderlineChar11ptBold"/>
    <w:locked/>
    <w:rsid w:val="00222E14"/>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222E14"/>
    <w:rPr>
      <w:rFonts w:eastAsia="Times New Roman" w:cs="Calibri"/>
      <w:b/>
      <w:bCs/>
      <w:sz w:val="24"/>
      <w:u w:val="single"/>
    </w:rPr>
  </w:style>
  <w:style w:type="character" w:customStyle="1" w:styleId="Style3Char">
    <w:name w:val="Style3 Char"/>
    <w:basedOn w:val="DefaultParagraphFont"/>
    <w:link w:val="Style3"/>
    <w:locked/>
    <w:rsid w:val="00222E14"/>
    <w:rPr>
      <w:rFonts w:ascii="Arial Narrow" w:eastAsia="Times New Roman" w:hAnsi="Arial Narrow" w:cs="Calibri"/>
      <w:b/>
    </w:rPr>
  </w:style>
  <w:style w:type="paragraph" w:customStyle="1" w:styleId="Style3">
    <w:name w:val="Style3"/>
    <w:basedOn w:val="Normal"/>
    <w:link w:val="Style3Char"/>
    <w:qFormat/>
    <w:rsid w:val="00222E14"/>
    <w:rPr>
      <w:rFonts w:ascii="Arial Narrow" w:eastAsia="Times New Roman" w:hAnsi="Arial Narrow" w:cs="Calibri"/>
      <w:b/>
      <w:sz w:val="24"/>
    </w:rPr>
  </w:style>
  <w:style w:type="character" w:customStyle="1" w:styleId="Stylecard11ptUnderlineChar">
    <w:name w:val="Style card + 11 pt Underline Char"/>
    <w:link w:val="Stylecard11ptUnderline"/>
    <w:locked/>
    <w:rsid w:val="00222E14"/>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222E14"/>
    <w:pPr>
      <w:ind w:left="288" w:right="288"/>
    </w:pPr>
    <w:rPr>
      <w:rFonts w:eastAsia="SimSun" w:cs="Calibri"/>
      <w:sz w:val="24"/>
      <w:u w:val="single"/>
      <w:lang w:eastAsia="zh-CN"/>
    </w:rPr>
  </w:style>
  <w:style w:type="character" w:customStyle="1" w:styleId="Stylecard11ptBoldUnderlineChar">
    <w:name w:val="Style card + 11 pt Bold Underline Char"/>
    <w:link w:val="Stylecard11ptBoldUnderline"/>
    <w:locked/>
    <w:rsid w:val="00222E14"/>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222E14"/>
    <w:pPr>
      <w:ind w:left="288" w:right="288"/>
    </w:pPr>
    <w:rPr>
      <w:rFonts w:eastAsia="SimSun" w:cs="Calibri"/>
      <w:b/>
      <w:bCs/>
      <w:sz w:val="24"/>
      <w:u w:val="single"/>
      <w:lang w:eastAsia="zh-CN"/>
    </w:rPr>
  </w:style>
  <w:style w:type="character" w:customStyle="1" w:styleId="StylecardLatinVerdana-BoldUnderlineChar">
    <w:name w:val="Style card + (Latin) Verdana-Bold Underline Char"/>
    <w:basedOn w:val="cardChar"/>
    <w:link w:val="StylecardLatinVerdana-BoldUnderline"/>
    <w:locked/>
    <w:rsid w:val="00222E14"/>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222E14"/>
    <w:pPr>
      <w:ind w:left="288" w:right="288"/>
    </w:pPr>
    <w:rPr>
      <w:rFonts w:eastAsia="SimSun" w:cs="Calibri"/>
      <w:sz w:val="24"/>
      <w:u w:val="single"/>
      <w:lang w:eastAsia="zh-CN"/>
    </w:rPr>
  </w:style>
  <w:style w:type="character" w:customStyle="1" w:styleId="StyleUnderlining11ptChar">
    <w:name w:val="Style Underlining + 11 pt Char"/>
    <w:basedOn w:val="DefaultParagraphFont"/>
    <w:link w:val="StyleUnderlining11pt"/>
    <w:locked/>
    <w:rsid w:val="00222E14"/>
    <w:rPr>
      <w:rFonts w:ascii="Calibri" w:hAnsi="Calibri" w:cs="Calibri"/>
      <w:u w:val="single"/>
    </w:rPr>
  </w:style>
  <w:style w:type="paragraph" w:customStyle="1" w:styleId="StyleUnderlining11pt">
    <w:name w:val="Style Underlining + 11 pt"/>
    <w:basedOn w:val="Normal"/>
    <w:link w:val="StyleUnderlining11ptChar"/>
    <w:qFormat/>
    <w:rsid w:val="00222E14"/>
    <w:rPr>
      <w:rFonts w:cs="Calibri"/>
      <w:sz w:val="24"/>
      <w:u w:val="single"/>
    </w:rPr>
  </w:style>
  <w:style w:type="character" w:customStyle="1" w:styleId="StyleCardText9ptChar">
    <w:name w:val="Style Card Text + 9 pt Char"/>
    <w:basedOn w:val="DefaultParagraphFont"/>
    <w:link w:val="StyleCardText9pt"/>
    <w:locked/>
    <w:rsid w:val="00222E14"/>
    <w:rPr>
      <w:rFonts w:ascii="Calibri" w:eastAsia="Calibri" w:hAnsi="Calibri" w:cs="Calibri"/>
    </w:rPr>
  </w:style>
  <w:style w:type="paragraph" w:customStyle="1" w:styleId="StyleCardText9pt">
    <w:name w:val="Style Card Text + 9 pt"/>
    <w:basedOn w:val="Normal"/>
    <w:link w:val="StyleCardText9ptChar"/>
    <w:qFormat/>
    <w:rsid w:val="00222E14"/>
    <w:pPr>
      <w:spacing w:after="200"/>
      <w:contextualSpacing/>
    </w:pPr>
    <w:rPr>
      <w:rFonts w:eastAsia="Calibri" w:cs="Calibri"/>
      <w:sz w:val="24"/>
    </w:rPr>
  </w:style>
  <w:style w:type="character" w:customStyle="1" w:styleId="UnderliningChar">
    <w:name w:val="Underlining Char"/>
    <w:basedOn w:val="DefaultParagraphFont"/>
    <w:link w:val="Underlining"/>
    <w:locked/>
    <w:rsid w:val="00222E14"/>
    <w:rPr>
      <w:rFonts w:ascii="Arial Narrow" w:hAnsi="Arial Narrow" w:cs="Times New Roman"/>
      <w:u w:val="single"/>
    </w:rPr>
  </w:style>
  <w:style w:type="paragraph" w:customStyle="1" w:styleId="Underlining">
    <w:name w:val="Underlining"/>
    <w:basedOn w:val="Normal"/>
    <w:link w:val="UnderliningChar"/>
    <w:qFormat/>
    <w:rsid w:val="00222E14"/>
    <w:rPr>
      <w:rFonts w:ascii="Arial Narrow" w:hAnsi="Arial Narrow" w:cs="Times New Roman"/>
      <w:sz w:val="24"/>
      <w:u w:val="single"/>
    </w:rPr>
  </w:style>
  <w:style w:type="character" w:customStyle="1" w:styleId="StyleStyle411ptBoldBorderSinglesolidlineAuto0Char">
    <w:name w:val="Style Style4 + 11 pt Bold Border: : (Single solid line Auto  0.... Char"/>
    <w:link w:val="StyleStyle411ptBoldBorderSinglesolidlineAuto0"/>
    <w:locked/>
    <w:rsid w:val="00222E14"/>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22E14"/>
    <w:pPr>
      <w:pBdr>
        <w:top w:val="single" w:sz="4" w:space="0" w:color="auto"/>
        <w:left w:val="single" w:sz="4" w:space="0" w:color="auto"/>
        <w:bottom w:val="single" w:sz="4" w:space="0" w:color="auto"/>
        <w:right w:val="single" w:sz="4" w:space="0" w:color="auto"/>
      </w:pBdr>
    </w:pPr>
    <w:rPr>
      <w:rFonts w:eastAsia="Times New Roman" w:cs="Calibri"/>
      <w:b/>
      <w:bCs/>
      <w:sz w:val="24"/>
      <w:u w:val="single"/>
      <w:bdr w:val="single" w:sz="4" w:space="0" w:color="auto" w:frame="1"/>
    </w:rPr>
  </w:style>
  <w:style w:type="character" w:customStyle="1" w:styleId="StyleStyle112ptChar">
    <w:name w:val="Style Style1 + 12 pt Char"/>
    <w:basedOn w:val="DefaultParagraphFont"/>
    <w:link w:val="StyleStyle112pt"/>
    <w:locked/>
    <w:rsid w:val="00222E14"/>
    <w:rPr>
      <w:rFonts w:ascii="Calibri" w:eastAsia="SimSun" w:hAnsi="Calibri" w:cs="Calibri"/>
      <w:u w:val="single"/>
      <w:lang w:eastAsia="zh-CN"/>
    </w:rPr>
  </w:style>
  <w:style w:type="paragraph" w:customStyle="1" w:styleId="StyleStyle112pt">
    <w:name w:val="Style Style1 + 12 pt"/>
    <w:basedOn w:val="Normal"/>
    <w:link w:val="StyleStyle112ptChar"/>
    <w:qFormat/>
    <w:rsid w:val="00222E14"/>
    <w:rPr>
      <w:rFonts w:eastAsia="SimSun" w:cs="Calibri"/>
      <w:sz w:val="24"/>
      <w:u w:val="single"/>
      <w:lang w:eastAsia="zh-CN"/>
    </w:rPr>
  </w:style>
  <w:style w:type="character" w:customStyle="1" w:styleId="MinimizedTextChar">
    <w:name w:val="Minimized Text Char"/>
    <w:basedOn w:val="DefaultParagraphFont"/>
    <w:link w:val="MinimizedText"/>
    <w:locked/>
    <w:rsid w:val="00222E14"/>
    <w:rPr>
      <w:rFonts w:ascii="Calibri" w:eastAsia="Times New Roman" w:hAnsi="Calibri" w:cs="Calibri"/>
    </w:rPr>
  </w:style>
  <w:style w:type="paragraph" w:customStyle="1" w:styleId="MinimizedText">
    <w:name w:val="Minimized Text"/>
    <w:basedOn w:val="Normal"/>
    <w:link w:val="MinimizedTextChar"/>
    <w:qFormat/>
    <w:rsid w:val="00222E14"/>
    <w:rPr>
      <w:rFonts w:eastAsia="Times New Roman" w:cs="Calibri"/>
      <w:sz w:val="24"/>
    </w:rPr>
  </w:style>
  <w:style w:type="character" w:customStyle="1" w:styleId="StyleMinimizedTextArialNarrow10ptChar">
    <w:name w:val="Style Minimized Text + Arial Narrow 10 pt Char"/>
    <w:basedOn w:val="MinimizedTextChar"/>
    <w:link w:val="StyleMinimizedTextArialNarrow10pt"/>
    <w:locked/>
    <w:rsid w:val="00222E14"/>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222E14"/>
    <w:rPr>
      <w:sz w:val="20"/>
    </w:rPr>
  </w:style>
  <w:style w:type="character" w:customStyle="1" w:styleId="StyleUnderlineChar11ptBorderSinglesolidlineAutoChar">
    <w:name w:val="Style Underline Char + 11 pt Border: : (Single solid line Auto  ... Char"/>
    <w:link w:val="StyleUnderlineChar11ptBorderSinglesolidlineAuto"/>
    <w:locked/>
    <w:rsid w:val="00222E14"/>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222E14"/>
    <w:pPr>
      <w:pBdr>
        <w:top w:val="single" w:sz="4" w:space="0" w:color="auto"/>
        <w:left w:val="single" w:sz="4" w:space="0" w:color="auto"/>
        <w:bottom w:val="single" w:sz="4" w:space="0" w:color="auto"/>
        <w:right w:val="single" w:sz="4" w:space="0" w:color="auto"/>
      </w:pBdr>
    </w:pPr>
    <w:rPr>
      <w:rFonts w:eastAsia="Times New Roman" w:cs="Calibri"/>
      <w:sz w:val="24"/>
      <w:u w:val="single"/>
      <w:bdr w:val="single" w:sz="4" w:space="0" w:color="auto" w:frame="1"/>
    </w:rPr>
  </w:style>
  <w:style w:type="character" w:customStyle="1" w:styleId="StyleStyle49pt3Char">
    <w:name w:val="Style Style4 + 9 pt3 Char"/>
    <w:basedOn w:val="Style4Char"/>
    <w:link w:val="StyleStyle49pt3"/>
    <w:locked/>
    <w:rsid w:val="00222E14"/>
    <w:rPr>
      <w:rFonts w:ascii="Calibri" w:eastAsia="Times New Roman" w:hAnsi="Calibri" w:cs="Times New Roman"/>
      <w:u w:val="single"/>
    </w:rPr>
  </w:style>
  <w:style w:type="paragraph" w:customStyle="1" w:styleId="StyleStyle49pt3">
    <w:name w:val="Style Style4 + 9 pt3"/>
    <w:basedOn w:val="Style4"/>
    <w:link w:val="StyleStyle49pt3Char"/>
    <w:qFormat/>
    <w:rsid w:val="00222E14"/>
    <w:rPr>
      <w:rFonts w:cs="Times New Roman"/>
    </w:rPr>
  </w:style>
  <w:style w:type="character" w:customStyle="1" w:styleId="StyleStyle4BoldChar">
    <w:name w:val="Style Style4 + Bold Char"/>
    <w:basedOn w:val="Style4Char"/>
    <w:link w:val="StyleStyle4Bold"/>
    <w:locked/>
    <w:rsid w:val="00222E14"/>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222E14"/>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222E14"/>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22E14"/>
    <w:pPr>
      <w:pBdr>
        <w:top w:val="single" w:sz="4" w:space="0" w:color="auto"/>
        <w:left w:val="single" w:sz="4" w:space="0" w:color="auto"/>
        <w:bottom w:val="single" w:sz="4" w:space="0" w:color="auto"/>
        <w:right w:val="single" w:sz="4" w:space="0" w:color="auto"/>
      </w:pBdr>
      <w:spacing w:after="160" w:line="256" w:lineRule="auto"/>
    </w:pPr>
    <w:rPr>
      <w:rFonts w:ascii="Times New Roman" w:eastAsia="SimSun" w:hAnsi="Times New Roman" w:cs="Times New Roman"/>
      <w:sz w:val="20"/>
      <w:u w:val="single"/>
      <w:bdr w:val="single" w:sz="4" w:space="0" w:color="auto" w:frame="1"/>
      <w:lang w:eastAsia="zh-CN"/>
    </w:rPr>
  </w:style>
  <w:style w:type="character" w:customStyle="1" w:styleId="CircledChar">
    <w:name w:val="Circled Char"/>
    <w:basedOn w:val="CardTextChar0"/>
    <w:link w:val="Circled"/>
    <w:locked/>
    <w:rsid w:val="00222E14"/>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222E14"/>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222E14"/>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222E14"/>
    <w:rPr>
      <w:rFonts w:eastAsia="SimSun" w:cs="Calibr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222E14"/>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22E14"/>
    <w:rPr>
      <w:rFonts w:eastAsia="SimSun" w:cs="Calibri"/>
      <w:b/>
      <w:bCs/>
      <w:sz w:val="24"/>
      <w:u w:val="single"/>
    </w:rPr>
  </w:style>
  <w:style w:type="character" w:customStyle="1" w:styleId="StyleStyle411pt1Char">
    <w:name w:val="Style Style4 + 11 pt1 Char"/>
    <w:basedOn w:val="Style4Char"/>
    <w:link w:val="StyleStyle411pt1"/>
    <w:locked/>
    <w:rsid w:val="00222E14"/>
    <w:rPr>
      <w:rFonts w:ascii="Calibri" w:eastAsia="Times New Roman" w:hAnsi="Calibri" w:cs="Times New Roman"/>
      <w:u w:val="single"/>
    </w:rPr>
  </w:style>
  <w:style w:type="paragraph" w:customStyle="1" w:styleId="StyleStyle411pt1">
    <w:name w:val="Style Style4 + 11 pt1"/>
    <w:basedOn w:val="Style4"/>
    <w:link w:val="StyleStyle411pt1Char"/>
    <w:qFormat/>
    <w:rsid w:val="00222E14"/>
    <w:rPr>
      <w:rFonts w:cs="Times New Roman"/>
    </w:rPr>
  </w:style>
  <w:style w:type="character" w:customStyle="1" w:styleId="StyleBoldandUnderlineChar11ptChar">
    <w:name w:val="Style Bold and Underline Char + 11 pt Char"/>
    <w:basedOn w:val="BoldandUnderlineCharChar2"/>
    <w:link w:val="StyleBoldandUnderlineChar11pt"/>
    <w:locked/>
    <w:rsid w:val="00222E14"/>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222E14"/>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222E14"/>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222E14"/>
    <w:rPr>
      <w:rFonts w:eastAsia="Times New Roman" w:cs="Calibri"/>
      <w:sz w:val="24"/>
    </w:rPr>
  </w:style>
  <w:style w:type="character" w:customStyle="1" w:styleId="StyleBoldandUnderlineChar11ptNotBoldChar">
    <w:name w:val="Style Bold and Underline Char + 11 pt Not Bold Char"/>
    <w:basedOn w:val="BoldandUnderlineCharChar2"/>
    <w:link w:val="StyleBoldandUnderlineChar11ptNotBold"/>
    <w:locked/>
    <w:rsid w:val="00222E14"/>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222E14"/>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222E14"/>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222E14"/>
    <w:pPr>
      <w:spacing w:after="160" w:line="256" w:lineRule="auto"/>
    </w:pPr>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222E14"/>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222E14"/>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222E14"/>
    <w:rPr>
      <w:rFonts w:ascii="Calibri" w:eastAsia="Times New Roman" w:hAnsi="Calibri" w:cs="Calibri"/>
      <w:szCs w:val="20"/>
    </w:rPr>
  </w:style>
  <w:style w:type="paragraph" w:customStyle="1" w:styleId="cardCharChar">
    <w:name w:val="card Char Char"/>
    <w:basedOn w:val="Normal"/>
    <w:link w:val="cardCharCharChar"/>
    <w:qFormat/>
    <w:rsid w:val="00222E14"/>
    <w:pPr>
      <w:ind w:left="288" w:right="288"/>
    </w:pPr>
    <w:rPr>
      <w:rFonts w:eastAsia="Times New Roman" w:cs="Calibri"/>
      <w:sz w:val="24"/>
      <w:szCs w:val="20"/>
    </w:rPr>
  </w:style>
  <w:style w:type="character" w:customStyle="1" w:styleId="StylecardCharCharArialNarrow9ptChar">
    <w:name w:val="Style card Char Char + Arial Narrow 9 pt Char"/>
    <w:basedOn w:val="cardCharCharChar"/>
    <w:link w:val="StylecardCharCharArialNarrow9pt"/>
    <w:locked/>
    <w:rsid w:val="00222E14"/>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222E14"/>
  </w:style>
  <w:style w:type="character" w:customStyle="1" w:styleId="StyleCardTextArialNarrow9ptChar">
    <w:name w:val="Style Card Text + Arial Narrow 9 pt Char"/>
    <w:basedOn w:val="CardTextChar1"/>
    <w:link w:val="StyleCardTextArialNarrow9pt"/>
    <w:locked/>
    <w:rsid w:val="00222E14"/>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222E1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locked/>
    <w:rsid w:val="00222E14"/>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222E14"/>
    <w:pPr>
      <w:spacing w:after="200" w:line="276" w:lineRule="auto"/>
    </w:pPr>
    <w:rPr>
      <w:rFonts w:ascii="Times New Roman" w:eastAsia="Times New Roman" w:hAnsi="Times New Roman" w:cs="Times New Roman"/>
      <w:sz w:val="20"/>
    </w:rPr>
  </w:style>
  <w:style w:type="character" w:customStyle="1" w:styleId="TextsmallChar">
    <w:name w:val="Textsmall Char"/>
    <w:basedOn w:val="DefaultParagraphFont"/>
    <w:link w:val="Textsmall"/>
    <w:locked/>
    <w:rsid w:val="00222E14"/>
    <w:rPr>
      <w:rFonts w:ascii="Calibri" w:eastAsia="Times New Roman" w:hAnsi="Calibri" w:cs="Calibri"/>
    </w:rPr>
  </w:style>
  <w:style w:type="paragraph" w:customStyle="1" w:styleId="Textsmall">
    <w:name w:val="Textsmall"/>
    <w:basedOn w:val="Normal"/>
    <w:next w:val="Normal"/>
    <w:link w:val="TextsmallChar"/>
    <w:qFormat/>
    <w:rsid w:val="00222E14"/>
    <w:rPr>
      <w:rFonts w:eastAsia="Times New Roman" w:cs="Calibri"/>
      <w:sz w:val="24"/>
    </w:rPr>
  </w:style>
  <w:style w:type="paragraph" w:customStyle="1" w:styleId="cardtextsmall">
    <w:name w:val="card text small"/>
    <w:basedOn w:val="Normal"/>
    <w:uiPriority w:val="99"/>
    <w:qFormat/>
    <w:rsid w:val="00222E14"/>
    <w:rPr>
      <w:rFonts w:ascii="Arial Narrow" w:eastAsia="Times New Roman" w:hAnsi="Arial Narrow"/>
    </w:rPr>
  </w:style>
  <w:style w:type="character" w:customStyle="1" w:styleId="CardIndentedChar">
    <w:name w:val="Card (Indented) Char"/>
    <w:link w:val="CardIndented"/>
    <w:locked/>
    <w:rsid w:val="00222E14"/>
    <w:rPr>
      <w:rFonts w:ascii="Calibri" w:hAnsi="Calibri" w:cs="Calibri"/>
    </w:rPr>
  </w:style>
  <w:style w:type="paragraph" w:customStyle="1" w:styleId="CardIndented">
    <w:name w:val="Card (Indented)"/>
    <w:basedOn w:val="Normal"/>
    <w:link w:val="CardIndentedChar"/>
    <w:qFormat/>
    <w:rsid w:val="00222E14"/>
    <w:pPr>
      <w:ind w:left="288"/>
    </w:pPr>
    <w:rPr>
      <w:rFonts w:cs="Calibri"/>
      <w:sz w:val="24"/>
    </w:rPr>
  </w:style>
  <w:style w:type="character" w:customStyle="1" w:styleId="StyleStyle49pt10Char">
    <w:name w:val="Style Style4 + 9 pt10 Char"/>
    <w:basedOn w:val="Style4Char"/>
    <w:link w:val="StyleStyle49pt10"/>
    <w:locked/>
    <w:rsid w:val="00222E14"/>
    <w:rPr>
      <w:rFonts w:ascii="Calibri" w:eastAsia="Times New Roman" w:hAnsi="Calibri" w:cs="Times New Roman"/>
      <w:u w:val="single"/>
    </w:rPr>
  </w:style>
  <w:style w:type="paragraph" w:customStyle="1" w:styleId="StyleStyle49pt10">
    <w:name w:val="Style Style4 + 9 pt10"/>
    <w:basedOn w:val="Style4"/>
    <w:link w:val="StyleStyle49pt10Char"/>
    <w:qFormat/>
    <w:rsid w:val="00222E14"/>
    <w:rPr>
      <w:rFonts w:cs="Times New Roman"/>
    </w:rPr>
  </w:style>
  <w:style w:type="character" w:customStyle="1" w:styleId="StyleStyle49ptBold7Char">
    <w:name w:val="Style Style4 + 9 pt Bold7 Char"/>
    <w:link w:val="StyleStyle49ptBold7"/>
    <w:locked/>
    <w:rsid w:val="00222E14"/>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222E14"/>
    <w:rPr>
      <w:rFonts w:cs="Times New Roman"/>
      <w:b/>
      <w:bCs/>
    </w:rPr>
  </w:style>
  <w:style w:type="character" w:customStyle="1" w:styleId="NormalUnderlineChar">
    <w:name w:val="Normal Underline Char"/>
    <w:link w:val="NormalUnderline"/>
    <w:locked/>
    <w:rsid w:val="00222E14"/>
    <w:rPr>
      <w:rFonts w:ascii="Calibri" w:eastAsia="Times New Roman" w:hAnsi="Calibri" w:cs="Calibri"/>
      <w:u w:val="single"/>
    </w:rPr>
  </w:style>
  <w:style w:type="paragraph" w:customStyle="1" w:styleId="NormalUnderline">
    <w:name w:val="Normal Underline"/>
    <w:basedOn w:val="Normal"/>
    <w:link w:val="NormalUnderlineChar"/>
    <w:qFormat/>
    <w:rsid w:val="00222E14"/>
    <w:pPr>
      <w:ind w:left="288"/>
    </w:pPr>
    <w:rPr>
      <w:rFonts w:eastAsia="Times New Roman" w:cs="Calibri"/>
      <w:sz w:val="24"/>
      <w:u w:val="single"/>
    </w:rPr>
  </w:style>
  <w:style w:type="paragraph" w:customStyle="1" w:styleId="Underlinestyle">
    <w:name w:val="Underline style"/>
    <w:basedOn w:val="Normal"/>
    <w:uiPriority w:val="99"/>
    <w:qFormat/>
    <w:rsid w:val="00222E14"/>
    <w:rPr>
      <w:rFonts w:eastAsia="Times New Roman"/>
      <w:u w:val="single"/>
    </w:rPr>
  </w:style>
  <w:style w:type="paragraph" w:customStyle="1" w:styleId="WW-Default1">
    <w:name w:val="WW-Default1"/>
    <w:basedOn w:val="Normal"/>
    <w:uiPriority w:val="99"/>
    <w:qFormat/>
    <w:rsid w:val="00222E14"/>
    <w:pPr>
      <w:suppressAutoHyphens/>
    </w:pPr>
    <w:rPr>
      <w:rFonts w:eastAsia="Times New Roman"/>
      <w:b/>
      <w:bCs/>
      <w:szCs w:val="20"/>
      <w:lang w:eastAsia="ar-SA"/>
    </w:rPr>
  </w:style>
  <w:style w:type="paragraph" w:customStyle="1" w:styleId="Normal1">
    <w:name w:val="Normal1"/>
    <w:basedOn w:val="BodyText"/>
    <w:uiPriority w:val="99"/>
    <w:qFormat/>
    <w:rsid w:val="00222E14"/>
  </w:style>
  <w:style w:type="character" w:customStyle="1" w:styleId="CardStyleChar">
    <w:name w:val="Card Style Char"/>
    <w:link w:val="CardStyle"/>
    <w:locked/>
    <w:rsid w:val="00222E14"/>
    <w:rPr>
      <w:rFonts w:ascii="Calibri" w:eastAsia="Times New Roman" w:hAnsi="Calibri" w:cs="Calibri"/>
    </w:rPr>
  </w:style>
  <w:style w:type="paragraph" w:customStyle="1" w:styleId="CardStyle">
    <w:name w:val="Card Style"/>
    <w:basedOn w:val="Normal"/>
    <w:link w:val="CardStyleChar"/>
    <w:qFormat/>
    <w:rsid w:val="00222E14"/>
    <w:rPr>
      <w:rFonts w:eastAsia="Times New Roman" w:cs="Calibri"/>
      <w:sz w:val="24"/>
    </w:rPr>
  </w:style>
  <w:style w:type="character" w:customStyle="1" w:styleId="citenon-boldChar">
    <w:name w:val="cite non-bold Char"/>
    <w:basedOn w:val="DefaultParagraphFont"/>
    <w:link w:val="citenon-bold"/>
    <w:locked/>
    <w:rsid w:val="00222E14"/>
    <w:rPr>
      <w:rFonts w:ascii="Garamond" w:eastAsia="Times New Roman" w:hAnsi="Garamond" w:cs="Calibri"/>
      <w:szCs w:val="20"/>
    </w:rPr>
  </w:style>
  <w:style w:type="paragraph" w:customStyle="1" w:styleId="citenon-bold">
    <w:name w:val="cite non-bold"/>
    <w:basedOn w:val="Normal"/>
    <w:link w:val="citenon-boldChar"/>
    <w:qFormat/>
    <w:rsid w:val="00222E14"/>
    <w:rPr>
      <w:rFonts w:ascii="Garamond" w:eastAsia="Times New Roman" w:hAnsi="Garamond" w:cs="Calibri"/>
      <w:sz w:val="24"/>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22E14"/>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22E14"/>
    <w:pPr>
      <w:keepLines w:val="0"/>
      <w:pageBreakBefore w:val="0"/>
      <w:spacing w:before="240" w:after="60"/>
      <w:jc w:val="left"/>
    </w:pPr>
    <w:rPr>
      <w:rFonts w:eastAsia="Times New Roman" w:cs="Arial"/>
      <w:sz w:val="24"/>
      <w:szCs w:val="28"/>
      <w:u w:val="none"/>
    </w:rPr>
  </w:style>
  <w:style w:type="paragraph" w:customStyle="1" w:styleId="Style23">
    <w:name w:val="Style23"/>
    <w:basedOn w:val="Normal"/>
    <w:uiPriority w:val="99"/>
    <w:qFormat/>
    <w:rsid w:val="00222E14"/>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222E14"/>
    <w:rPr>
      <w:rFonts w:ascii="Calibri" w:eastAsia="Calibri" w:hAnsi="Calibri" w:cs="Calibri"/>
      <w:b/>
    </w:rPr>
  </w:style>
  <w:style w:type="paragraph" w:customStyle="1" w:styleId="Tagtemplate">
    <w:name w:val="Tagtemplate"/>
    <w:basedOn w:val="Normal"/>
    <w:link w:val="TagtemplateChar"/>
    <w:autoRedefine/>
    <w:qFormat/>
    <w:rsid w:val="00222E14"/>
    <w:pPr>
      <w:keepNext/>
      <w:keepLines/>
    </w:pPr>
    <w:rPr>
      <w:rFonts w:eastAsia="Calibri" w:cs="Calibri"/>
      <w:b/>
      <w:sz w:val="24"/>
    </w:rPr>
  </w:style>
  <w:style w:type="paragraph" w:customStyle="1" w:styleId="Citation-FirstLine">
    <w:name w:val="Citation - First Line"/>
    <w:basedOn w:val="Normal"/>
    <w:next w:val="Normal"/>
    <w:autoRedefine/>
    <w:uiPriority w:val="99"/>
    <w:qFormat/>
    <w:rsid w:val="00222E14"/>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22E14"/>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222E14"/>
    <w:pPr>
      <w:spacing w:after="120"/>
      <w:jc w:val="both"/>
    </w:pPr>
    <w:rPr>
      <w:rFonts w:ascii="Book Antiqua" w:eastAsia="Times New Roman" w:hAnsi="Book Antiqua" w:cs="Calibri"/>
      <w:sz w:val="24"/>
    </w:rPr>
  </w:style>
  <w:style w:type="paragraph" w:customStyle="1" w:styleId="TagCite">
    <w:name w:val="Tag/Cite"/>
    <w:basedOn w:val="Normal"/>
    <w:uiPriority w:val="99"/>
    <w:qFormat/>
    <w:rsid w:val="00222E14"/>
    <w:rPr>
      <w:rFonts w:eastAsia="Times New Roman"/>
      <w:b/>
    </w:rPr>
  </w:style>
  <w:style w:type="character" w:customStyle="1" w:styleId="BoldandUnderlineChar">
    <w:name w:val="Bold and Underline Char"/>
    <w:basedOn w:val="DefaultParagraphFont"/>
    <w:link w:val="BoldandUnderline"/>
    <w:locked/>
    <w:rsid w:val="00222E14"/>
    <w:rPr>
      <w:b/>
      <w:u w:val="single"/>
    </w:rPr>
  </w:style>
  <w:style w:type="paragraph" w:customStyle="1" w:styleId="BoldandUnderline">
    <w:name w:val="Bold and Underline"/>
    <w:basedOn w:val="Normal"/>
    <w:link w:val="BoldandUnderlineChar"/>
    <w:qFormat/>
    <w:rsid w:val="00222E14"/>
    <w:rPr>
      <w:rFonts w:asciiTheme="minorHAnsi" w:hAnsiTheme="minorHAnsi"/>
      <w:b/>
      <w:sz w:val="24"/>
      <w:u w:val="single"/>
    </w:rPr>
  </w:style>
  <w:style w:type="character" w:customStyle="1" w:styleId="StyleStyle49ptBold3Char">
    <w:name w:val="Style Style4 + 9 pt Bold3 Char"/>
    <w:basedOn w:val="Style4Char"/>
    <w:link w:val="StyleStyle49ptBold3"/>
    <w:locked/>
    <w:rsid w:val="00222E14"/>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222E14"/>
    <w:rPr>
      <w:rFonts w:cs="Times New Roman"/>
      <w:b/>
      <w:bCs/>
    </w:rPr>
  </w:style>
  <w:style w:type="paragraph" w:customStyle="1" w:styleId="TagText">
    <w:name w:val="TagText"/>
    <w:basedOn w:val="Normal"/>
    <w:uiPriority w:val="99"/>
    <w:qFormat/>
    <w:rsid w:val="00222E14"/>
    <w:rPr>
      <w:b/>
    </w:rPr>
  </w:style>
  <w:style w:type="character" w:customStyle="1" w:styleId="StyleStyle49ptChar">
    <w:name w:val="Style Style4 + 9 pt Char"/>
    <w:basedOn w:val="DefaultParagraphFont"/>
    <w:link w:val="StyleStyle49pt"/>
    <w:locked/>
    <w:rsid w:val="00222E14"/>
    <w:rPr>
      <w:rFonts w:ascii="Calibri" w:eastAsia="Times New Roman" w:hAnsi="Calibri" w:cs="Calibri"/>
      <w:u w:val="single"/>
    </w:rPr>
  </w:style>
  <w:style w:type="paragraph" w:customStyle="1" w:styleId="StyleStyle49pt">
    <w:name w:val="Style Style4 + 9 pt"/>
    <w:basedOn w:val="Normal"/>
    <w:link w:val="StyleStyle49ptChar"/>
    <w:qFormat/>
    <w:rsid w:val="00222E14"/>
    <w:rPr>
      <w:rFonts w:eastAsia="Times New Roman" w:cs="Calibri"/>
      <w:sz w:val="24"/>
      <w:u w:val="single"/>
    </w:rPr>
  </w:style>
  <w:style w:type="character" w:customStyle="1" w:styleId="StyleStyle49ptBoldChar">
    <w:name w:val="Style Style4 + 9 pt Bold Char"/>
    <w:basedOn w:val="DefaultParagraphFont"/>
    <w:link w:val="StyleStyle49ptBold"/>
    <w:locked/>
    <w:rsid w:val="00222E14"/>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222E14"/>
    <w:rPr>
      <w:rFonts w:eastAsia="Times New Roman" w:cs="Calibri"/>
      <w:b/>
      <w:bCs/>
      <w:sz w:val="24"/>
      <w:u w:val="single"/>
    </w:rPr>
  </w:style>
  <w:style w:type="character" w:customStyle="1" w:styleId="StyleStyle49ptBoldItalicChar">
    <w:name w:val="Style Style4 + 9 pt Bold Italic Char"/>
    <w:basedOn w:val="DefaultParagraphFont"/>
    <w:link w:val="StyleStyle49ptBoldItalic"/>
    <w:locked/>
    <w:rsid w:val="00222E14"/>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222E14"/>
    <w:rPr>
      <w:rFonts w:eastAsia="Times New Roman" w:cs="Calibri"/>
      <w:b/>
      <w:bCs/>
      <w:i/>
      <w:iCs/>
      <w:sz w:val="24"/>
      <w:u w:val="single"/>
    </w:rPr>
  </w:style>
  <w:style w:type="character" w:customStyle="1" w:styleId="StyleUnderlined11ptBoldChar">
    <w:name w:val="Style Underlined + 11 pt Bold Char"/>
    <w:basedOn w:val="DefaultParagraphFont"/>
    <w:link w:val="StyleUnderlined11ptBold"/>
    <w:locked/>
    <w:rsid w:val="00222E14"/>
    <w:rPr>
      <w:rFonts w:ascii="Arial" w:eastAsia="Times New Roman" w:hAnsi="Arial" w:cs="Arial"/>
      <w:b/>
      <w:bCs/>
      <w:u w:val="single"/>
    </w:rPr>
  </w:style>
  <w:style w:type="paragraph" w:customStyle="1" w:styleId="StyleUnderlined11ptBold">
    <w:name w:val="Style Underlined + 11 pt Bold"/>
    <w:link w:val="StyleUnderlined11ptBoldChar"/>
    <w:qFormat/>
    <w:rsid w:val="00222E14"/>
    <w:pPr>
      <w:spacing w:after="200" w:line="276" w:lineRule="auto"/>
    </w:pPr>
    <w:rPr>
      <w:rFonts w:ascii="Arial" w:eastAsia="Times New Roman" w:hAnsi="Arial" w:cs="Arial"/>
      <w:b/>
      <w:bCs/>
      <w:u w:val="single"/>
    </w:rPr>
  </w:style>
  <w:style w:type="character" w:customStyle="1" w:styleId="StyleUnderlined11ptChar">
    <w:name w:val="Style Underlined + 11 pt Char"/>
    <w:basedOn w:val="DefaultParagraphFont"/>
    <w:link w:val="StyleUnderlined11pt"/>
    <w:locked/>
    <w:rsid w:val="00222E14"/>
    <w:rPr>
      <w:rFonts w:ascii="Arial" w:eastAsia="Times New Roman" w:hAnsi="Arial" w:cs="Arial"/>
      <w:u w:val="single"/>
    </w:rPr>
  </w:style>
  <w:style w:type="paragraph" w:customStyle="1" w:styleId="StyleUnderlined11pt">
    <w:name w:val="Style Underlined + 11 pt"/>
    <w:link w:val="StyleUnderlined11ptChar"/>
    <w:qFormat/>
    <w:rsid w:val="00222E14"/>
    <w:pPr>
      <w:spacing w:after="200" w:line="276" w:lineRule="auto"/>
    </w:pPr>
    <w:rPr>
      <w:rFonts w:ascii="Arial" w:eastAsia="Times New Roman" w:hAnsi="Arial" w:cs="Arial"/>
      <w:u w:val="single"/>
    </w:rPr>
  </w:style>
  <w:style w:type="character" w:customStyle="1" w:styleId="StyleUnderlineChar11pt3Char">
    <w:name w:val="Style Underline Char + 11 pt3 Char"/>
    <w:basedOn w:val="UnderlineCharChar"/>
    <w:link w:val="StyleUnderlineChar11pt3"/>
    <w:locked/>
    <w:rsid w:val="00222E14"/>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222E14"/>
    <w:pPr>
      <w:spacing w:after="160" w:line="256" w:lineRule="auto"/>
    </w:pPr>
    <w:rPr>
      <w:rFonts w:ascii="Arial Narrow" w:eastAsia="Times New Roman" w:hAnsi="Arial Narrow" w:cs="Arial"/>
      <w:u w:val="single"/>
    </w:rPr>
  </w:style>
  <w:style w:type="paragraph" w:customStyle="1" w:styleId="Cite2">
    <w:name w:val="Cite 2"/>
    <w:basedOn w:val="Normal"/>
    <w:uiPriority w:val="99"/>
    <w:qFormat/>
    <w:rsid w:val="00222E14"/>
    <w:rPr>
      <w:rFonts w:eastAsia="MS Mincho"/>
      <w:b/>
      <w:u w:val="single"/>
    </w:rPr>
  </w:style>
  <w:style w:type="paragraph" w:customStyle="1" w:styleId="cards0">
    <w:name w:val="cards"/>
    <w:basedOn w:val="Cites0"/>
    <w:uiPriority w:val="99"/>
    <w:qFormat/>
    <w:rsid w:val="00222E14"/>
    <w:pPr>
      <w:widowControl/>
      <w:jc w:val="left"/>
    </w:pPr>
    <w:rPr>
      <w:szCs w:val="22"/>
    </w:rPr>
  </w:style>
  <w:style w:type="paragraph" w:customStyle="1" w:styleId="Tag2">
    <w:name w:val="Tag2"/>
    <w:basedOn w:val="Normal"/>
    <w:autoRedefine/>
    <w:uiPriority w:val="99"/>
    <w:qFormat/>
    <w:rsid w:val="00222E14"/>
    <w:pPr>
      <w:spacing w:before="120"/>
    </w:pPr>
    <w:rPr>
      <w:b/>
      <w:sz w:val="26"/>
    </w:rPr>
  </w:style>
  <w:style w:type="character" w:customStyle="1" w:styleId="NormalTextChar">
    <w:name w:val="Normal Text Char"/>
    <w:link w:val="NormalText"/>
    <w:locked/>
    <w:rsid w:val="00222E14"/>
    <w:rPr>
      <w:rFonts w:ascii="Calibri" w:eastAsia="Times New Roman" w:hAnsi="Calibri" w:cs="Calibri"/>
      <w:szCs w:val="26"/>
    </w:rPr>
  </w:style>
  <w:style w:type="paragraph" w:customStyle="1" w:styleId="NormalText">
    <w:name w:val="Normal Text"/>
    <w:basedOn w:val="Normal"/>
    <w:link w:val="NormalTextChar"/>
    <w:autoRedefine/>
    <w:qFormat/>
    <w:rsid w:val="00222E14"/>
    <w:pPr>
      <w:jc w:val="both"/>
    </w:pPr>
    <w:rPr>
      <w:rFonts w:eastAsia="Times New Roman" w:cs="Calibri"/>
      <w:sz w:val="24"/>
      <w:szCs w:val="26"/>
    </w:rPr>
  </w:style>
  <w:style w:type="character" w:customStyle="1" w:styleId="LanguageChar">
    <w:name w:val="Language Char"/>
    <w:basedOn w:val="DefaultParagraphFont"/>
    <w:link w:val="Language"/>
    <w:locked/>
    <w:rsid w:val="00222E14"/>
    <w:rPr>
      <w:rFonts w:ascii="Calibri" w:eastAsia="Times New Roman" w:hAnsi="Calibri" w:cs="Calibri"/>
      <w:strike/>
      <w:szCs w:val="20"/>
    </w:rPr>
  </w:style>
  <w:style w:type="paragraph" w:customStyle="1" w:styleId="Language">
    <w:name w:val="Language"/>
    <w:basedOn w:val="Normal"/>
    <w:link w:val="LanguageChar"/>
    <w:qFormat/>
    <w:rsid w:val="00222E14"/>
    <w:rPr>
      <w:rFonts w:eastAsia="Times New Roman" w:cs="Calibri"/>
      <w:strike/>
      <w:sz w:val="24"/>
      <w:szCs w:val="20"/>
    </w:rPr>
  </w:style>
  <w:style w:type="character" w:customStyle="1" w:styleId="UnderlineChar3Char">
    <w:name w:val="Underline Char3 Char"/>
    <w:basedOn w:val="DefaultParagraphFont"/>
    <w:link w:val="UnderlineChar3"/>
    <w:locked/>
    <w:rsid w:val="00222E14"/>
    <w:rPr>
      <w:rFonts w:ascii="Calibri" w:eastAsia="Times New Roman" w:hAnsi="Calibri" w:cs="Calibri"/>
      <w:u w:val="single"/>
    </w:rPr>
  </w:style>
  <w:style w:type="paragraph" w:customStyle="1" w:styleId="UnderlineChar3">
    <w:name w:val="Underline Char3"/>
    <w:basedOn w:val="Normal"/>
    <w:link w:val="UnderlineChar3Char"/>
    <w:qFormat/>
    <w:rsid w:val="00222E14"/>
    <w:rPr>
      <w:rFonts w:eastAsia="Times New Roman" w:cs="Calibri"/>
      <w:sz w:val="24"/>
      <w:u w:val="single"/>
    </w:rPr>
  </w:style>
  <w:style w:type="character" w:customStyle="1" w:styleId="BoldandUnderlineChar3CharChar">
    <w:name w:val="Bold and Underline Char3 Char Char"/>
    <w:basedOn w:val="DefaultParagraphFont"/>
    <w:link w:val="BoldandUnderlineChar3Char"/>
    <w:locked/>
    <w:rsid w:val="00222E14"/>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222E14"/>
    <w:rPr>
      <w:rFonts w:eastAsia="Times New Roman" w:cs="Calibri"/>
      <w:b/>
      <w:sz w:val="24"/>
      <w:u w:val="single"/>
    </w:rPr>
  </w:style>
  <w:style w:type="character" w:customStyle="1" w:styleId="HotRouteChar0">
    <w:name w:val="Hot Route Char"/>
    <w:link w:val="HotRoute"/>
    <w:locked/>
    <w:rsid w:val="00222E14"/>
    <w:rPr>
      <w:rFonts w:ascii="Calibri" w:eastAsia="Times New Roman" w:hAnsi="Calibri" w:cs="Calibri"/>
    </w:rPr>
  </w:style>
  <w:style w:type="paragraph" w:customStyle="1" w:styleId="HotRoute">
    <w:name w:val="Hot Route"/>
    <w:basedOn w:val="Normal"/>
    <w:link w:val="HotRouteChar0"/>
    <w:qFormat/>
    <w:rsid w:val="00222E14"/>
    <w:pPr>
      <w:ind w:left="144"/>
    </w:pPr>
    <w:rPr>
      <w:rFonts w:eastAsia="Times New Roman" w:cs="Calibri"/>
      <w:sz w:val="24"/>
    </w:rPr>
  </w:style>
  <w:style w:type="paragraph" w:customStyle="1" w:styleId="Cardstyle0">
    <w:name w:val="Cardstyle"/>
    <w:basedOn w:val="Normal"/>
    <w:next w:val="Normal"/>
    <w:uiPriority w:val="99"/>
    <w:qFormat/>
    <w:rsid w:val="00222E14"/>
    <w:rPr>
      <w:rFonts w:eastAsia="Times New Roman"/>
    </w:rPr>
  </w:style>
  <w:style w:type="character" w:customStyle="1" w:styleId="UnreadTextChar">
    <w:name w:val="Unread Text Char"/>
    <w:link w:val="UnreadText"/>
    <w:locked/>
    <w:rsid w:val="00222E14"/>
    <w:rPr>
      <w:rFonts w:ascii="SimSun" w:eastAsia="SimSun" w:hAnsi="SimSun"/>
      <w:sz w:val="15"/>
      <w:lang w:eastAsia="zh-CN"/>
    </w:rPr>
  </w:style>
  <w:style w:type="paragraph" w:customStyle="1" w:styleId="UnreadText">
    <w:name w:val="Unread Text"/>
    <w:basedOn w:val="Normal"/>
    <w:next w:val="Normal"/>
    <w:link w:val="UnreadTextChar"/>
    <w:autoRedefine/>
    <w:qFormat/>
    <w:rsid w:val="00222E14"/>
    <w:pPr>
      <w:ind w:left="360"/>
    </w:pPr>
    <w:rPr>
      <w:rFonts w:ascii="SimSun" w:eastAsia="SimSun" w:hAnsi="SimSun"/>
      <w:sz w:val="15"/>
      <w:lang w:eastAsia="zh-CN"/>
    </w:rPr>
  </w:style>
  <w:style w:type="character" w:customStyle="1" w:styleId="AuthorDateChar">
    <w:name w:val="AuthorDate Char"/>
    <w:basedOn w:val="DefaultParagraphFont"/>
    <w:link w:val="AuthorDate"/>
    <w:locked/>
    <w:rsid w:val="00222E14"/>
    <w:rPr>
      <w:rFonts w:ascii="Times New Roman" w:eastAsia="Calibri" w:hAnsi="Times New Roman" w:cs="Times New Roman"/>
      <w:b/>
      <w:szCs w:val="20"/>
      <w:u w:val="single"/>
    </w:rPr>
  </w:style>
  <w:style w:type="paragraph" w:customStyle="1" w:styleId="AuthorDate">
    <w:name w:val="AuthorDate"/>
    <w:next w:val="Normal"/>
    <w:link w:val="AuthorDateChar"/>
    <w:qFormat/>
    <w:rsid w:val="00222E14"/>
    <w:pPr>
      <w:widowControl w:val="0"/>
      <w:outlineLvl w:val="2"/>
    </w:pPr>
    <w:rPr>
      <w:rFonts w:ascii="Times New Roman" w:eastAsia="Calibri" w:hAnsi="Times New Roman" w:cs="Times New Roman"/>
      <w:b/>
      <w:szCs w:val="20"/>
      <w:u w:val="single"/>
    </w:rPr>
  </w:style>
  <w:style w:type="paragraph" w:customStyle="1" w:styleId="HotRoute0">
    <w:name w:val="Hot Route!"/>
    <w:basedOn w:val="Normal"/>
    <w:uiPriority w:val="99"/>
    <w:qFormat/>
    <w:rsid w:val="00222E14"/>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222E14"/>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222E14"/>
    <w:rPr>
      <w:rFonts w:eastAsia="Times New Roman" w:cs="Calibri"/>
      <w:sz w:val="24"/>
    </w:rPr>
  </w:style>
  <w:style w:type="character" w:customStyle="1" w:styleId="Cards1Char">
    <w:name w:val="Cards1 Char"/>
    <w:basedOn w:val="DefaultParagraphFont"/>
    <w:link w:val="Cards1"/>
    <w:locked/>
    <w:rsid w:val="00222E14"/>
    <w:rPr>
      <w:rFonts w:ascii="Calibri" w:eastAsia="Times New Roman" w:hAnsi="Calibri" w:cs="Calibri"/>
      <w:u w:val="single"/>
    </w:rPr>
  </w:style>
  <w:style w:type="paragraph" w:customStyle="1" w:styleId="Cards1">
    <w:name w:val="Cards1"/>
    <w:basedOn w:val="Normal"/>
    <w:link w:val="Cards1Char"/>
    <w:qFormat/>
    <w:rsid w:val="00222E14"/>
    <w:pPr>
      <w:ind w:left="288"/>
    </w:pPr>
    <w:rPr>
      <w:rFonts w:eastAsia="Times New Roman" w:cs="Calibri"/>
      <w:sz w:val="24"/>
      <w:u w:val="single"/>
    </w:rPr>
  </w:style>
  <w:style w:type="character" w:customStyle="1" w:styleId="StyleCardTextTimesNewRoman11ptUnderlineChar">
    <w:name w:val="Style Card Text + Times New Roman 11 pt Underline Char"/>
    <w:link w:val="StyleCardTextTimesNewRoman11ptUnderline"/>
    <w:locked/>
    <w:rsid w:val="00222E14"/>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222E14"/>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222E14"/>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222E14"/>
    <w:pPr>
      <w:ind w:left="288" w:right="288"/>
    </w:pPr>
    <w:rPr>
      <w:rFonts w:cs="Calibri"/>
      <w:color w:val="000000"/>
      <w:sz w:val="24"/>
      <w:u w:val="single"/>
      <w:lang w:eastAsia="ar-SA"/>
    </w:rPr>
  </w:style>
  <w:style w:type="paragraph" w:styleId="TOC1">
    <w:name w:val="toc 1"/>
    <w:basedOn w:val="Normal"/>
    <w:next w:val="Normal"/>
    <w:autoRedefine/>
    <w:uiPriority w:val="39"/>
    <w:semiHidden/>
    <w:unhideWhenUsed/>
    <w:rsid w:val="00222E14"/>
    <w:pPr>
      <w:spacing w:before="120" w:after="120"/>
    </w:pPr>
    <w:rPr>
      <w:rFonts w:eastAsia="Times New Roman"/>
      <w:b/>
      <w:u w:val="single"/>
      <w:lang w:bidi="en-US"/>
    </w:rPr>
  </w:style>
  <w:style w:type="paragraph" w:customStyle="1" w:styleId="TagGA11">
    <w:name w:val="Tag GA 11"/>
    <w:basedOn w:val="TOC1"/>
    <w:uiPriority w:val="99"/>
    <w:qFormat/>
    <w:rsid w:val="00222E14"/>
    <w:pPr>
      <w:spacing w:before="0" w:after="160"/>
    </w:pPr>
    <w:rPr>
      <w:rFonts w:eastAsia="Calibri"/>
      <w:u w:val="none"/>
      <w:lang w:bidi="ar-SA"/>
    </w:rPr>
  </w:style>
  <w:style w:type="paragraph" w:styleId="TOC2">
    <w:name w:val="toc 2"/>
    <w:basedOn w:val="Normal"/>
    <w:next w:val="Normal"/>
    <w:autoRedefine/>
    <w:uiPriority w:val="39"/>
    <w:semiHidden/>
    <w:unhideWhenUsed/>
    <w:rsid w:val="00222E14"/>
    <w:pPr>
      <w:ind w:left="200"/>
    </w:pPr>
    <w:rPr>
      <w:rFonts w:eastAsia="Times New Roman"/>
      <w:sz w:val="20"/>
      <w:lang w:bidi="en-US"/>
    </w:rPr>
  </w:style>
  <w:style w:type="paragraph" w:customStyle="1" w:styleId="CiteCard">
    <w:name w:val="Cite/Card"/>
    <w:basedOn w:val="TOC2"/>
    <w:uiPriority w:val="99"/>
    <w:qFormat/>
    <w:rsid w:val="00222E14"/>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222E14"/>
    <w:rPr>
      <w:rFonts w:ascii="Calibri" w:hAnsi="Calibri" w:cs="Calibri"/>
      <w:szCs w:val="16"/>
    </w:rPr>
  </w:style>
  <w:style w:type="paragraph" w:customStyle="1" w:styleId="cardtext0">
    <w:name w:val="cardtext"/>
    <w:basedOn w:val="Normal"/>
    <w:link w:val="cardtextChar2"/>
    <w:qFormat/>
    <w:rsid w:val="00222E14"/>
    <w:pPr>
      <w:ind w:left="288" w:right="288"/>
    </w:pPr>
    <w:rPr>
      <w:rFonts w:cs="Calibri"/>
      <w:sz w:val="24"/>
      <w:szCs w:val="16"/>
    </w:rPr>
  </w:style>
  <w:style w:type="character" w:customStyle="1" w:styleId="UnderlinedCardTextChar">
    <w:name w:val="Underlined Card Text Char"/>
    <w:link w:val="UnderlinedCardText"/>
    <w:locked/>
    <w:rsid w:val="00222E14"/>
    <w:rPr>
      <w:rFonts w:ascii="Calibri" w:eastAsia="Calibri" w:hAnsi="Calibri" w:cs="Calibri"/>
      <w:u w:val="single"/>
    </w:rPr>
  </w:style>
  <w:style w:type="paragraph" w:customStyle="1" w:styleId="UnderlinedCardText">
    <w:name w:val="Underlined Card Text"/>
    <w:basedOn w:val="Normal"/>
    <w:link w:val="UnderlinedCardTextChar"/>
    <w:qFormat/>
    <w:rsid w:val="00222E14"/>
    <w:pPr>
      <w:spacing w:after="200"/>
      <w:contextualSpacing/>
    </w:pPr>
    <w:rPr>
      <w:rFonts w:eastAsia="Calibri" w:cs="Calibri"/>
      <w:sz w:val="24"/>
      <w:u w:val="single"/>
    </w:rPr>
  </w:style>
  <w:style w:type="paragraph" w:customStyle="1" w:styleId="Tag12">
    <w:name w:val="Tag12"/>
    <w:basedOn w:val="Normal"/>
    <w:uiPriority w:val="99"/>
    <w:qFormat/>
    <w:rsid w:val="00222E14"/>
    <w:pPr>
      <w:contextualSpacing/>
    </w:pPr>
    <w:rPr>
      <w:rFonts w:eastAsia="Cambria"/>
      <w:b/>
    </w:rPr>
  </w:style>
  <w:style w:type="paragraph" w:customStyle="1" w:styleId="Shrink8">
    <w:name w:val="Shrink8"/>
    <w:basedOn w:val="Normal"/>
    <w:uiPriority w:val="99"/>
    <w:qFormat/>
    <w:rsid w:val="00222E14"/>
    <w:rPr>
      <w:rFonts w:eastAsia="Cambria"/>
    </w:rPr>
  </w:style>
  <w:style w:type="character" w:customStyle="1" w:styleId="UnderlineTextChar">
    <w:name w:val="Underline Text Char"/>
    <w:basedOn w:val="DefaultParagraphFont"/>
    <w:link w:val="UnderlineText"/>
    <w:locked/>
    <w:rsid w:val="00222E14"/>
    <w:rPr>
      <w:rFonts w:ascii="Calibri" w:eastAsia="Times New Roman" w:hAnsi="Calibri" w:cs="Calibri"/>
      <w:u w:val="single"/>
    </w:rPr>
  </w:style>
  <w:style w:type="paragraph" w:customStyle="1" w:styleId="UnderlineText">
    <w:name w:val="Underline Text"/>
    <w:basedOn w:val="Normal"/>
    <w:link w:val="UnderlineTextChar"/>
    <w:qFormat/>
    <w:rsid w:val="00222E14"/>
    <w:pPr>
      <w:ind w:left="288"/>
    </w:pPr>
    <w:rPr>
      <w:rFonts w:eastAsia="Times New Roman" w:cs="Calibri"/>
      <w:sz w:val="24"/>
      <w:u w:val="single"/>
    </w:rPr>
  </w:style>
  <w:style w:type="paragraph" w:customStyle="1" w:styleId="Heading42">
    <w:name w:val="Heading 42"/>
    <w:basedOn w:val="Normal"/>
    <w:uiPriority w:val="99"/>
    <w:qFormat/>
    <w:rsid w:val="00222E14"/>
    <w:rPr>
      <w:rFonts w:eastAsia="Times New Roman"/>
    </w:rPr>
  </w:style>
  <w:style w:type="character" w:customStyle="1" w:styleId="DebateNormalChar">
    <w:name w:val="DebateNormal Char"/>
    <w:basedOn w:val="DefaultParagraphFont"/>
    <w:link w:val="DebateNormal"/>
    <w:locked/>
    <w:rsid w:val="00222E14"/>
    <w:rPr>
      <w:rFonts w:ascii="Calibri" w:eastAsia="Calibri" w:hAnsi="Calibri" w:cs="Calibri"/>
      <w:szCs w:val="20"/>
    </w:rPr>
  </w:style>
  <w:style w:type="paragraph" w:customStyle="1" w:styleId="DebateNormal">
    <w:name w:val="DebateNormal"/>
    <w:basedOn w:val="Normal"/>
    <w:link w:val="DebateNormalChar"/>
    <w:qFormat/>
    <w:rsid w:val="00222E14"/>
    <w:pPr>
      <w:spacing w:line="276" w:lineRule="auto"/>
    </w:pPr>
    <w:rPr>
      <w:rFonts w:eastAsia="Calibri" w:cs="Calibri"/>
      <w:sz w:val="24"/>
      <w:szCs w:val="20"/>
    </w:rPr>
  </w:style>
  <w:style w:type="character" w:customStyle="1" w:styleId="DebateEmphasisChar">
    <w:name w:val="DebateEmphasis Char"/>
    <w:basedOn w:val="DefaultParagraphFont"/>
    <w:link w:val="DebateEmphasis"/>
    <w:locked/>
    <w:rsid w:val="00222E14"/>
    <w:rPr>
      <w:rFonts w:ascii="Calibri" w:eastAsia="Calibri" w:hAnsi="Calibri" w:cs="Calibri"/>
      <w:b/>
      <w:szCs w:val="20"/>
      <w:u w:val="single"/>
    </w:rPr>
  </w:style>
  <w:style w:type="paragraph" w:customStyle="1" w:styleId="DebateEmphasis">
    <w:name w:val="DebateEmphasis"/>
    <w:basedOn w:val="Normal"/>
    <w:link w:val="DebateEmphasisChar"/>
    <w:qFormat/>
    <w:rsid w:val="00222E14"/>
    <w:pPr>
      <w:spacing w:line="276" w:lineRule="auto"/>
    </w:pPr>
    <w:rPr>
      <w:rFonts w:eastAsia="Calibri" w:cs="Calibri"/>
      <w:b/>
      <w:sz w:val="24"/>
      <w:szCs w:val="20"/>
      <w:u w:val="single"/>
    </w:rPr>
  </w:style>
  <w:style w:type="character" w:customStyle="1" w:styleId="NormalCiteChar">
    <w:name w:val="NormalCite Char"/>
    <w:basedOn w:val="DefaultParagraphFont"/>
    <w:link w:val="NormalCite"/>
    <w:locked/>
    <w:rsid w:val="00222E14"/>
    <w:rPr>
      <w:rFonts w:ascii="Times New Roman" w:hAnsi="Times New Roman" w:cs="Times New Roman"/>
      <w:sz w:val="18"/>
    </w:rPr>
  </w:style>
  <w:style w:type="paragraph" w:customStyle="1" w:styleId="NormalCite">
    <w:name w:val="NormalCite"/>
    <w:link w:val="NormalCiteChar"/>
    <w:qFormat/>
    <w:rsid w:val="00222E14"/>
    <w:rPr>
      <w:rFonts w:ascii="Times New Roman" w:hAnsi="Times New Roman" w:cs="Times New Roman"/>
      <w:sz w:val="18"/>
    </w:rPr>
  </w:style>
  <w:style w:type="paragraph" w:customStyle="1" w:styleId="cardCharCharCharChar">
    <w:name w:val="card Char Char Char Char"/>
    <w:basedOn w:val="Normal"/>
    <w:uiPriority w:val="99"/>
    <w:qFormat/>
    <w:rsid w:val="00222E14"/>
    <w:pPr>
      <w:widowControl w:val="0"/>
      <w:overflowPunct w:val="0"/>
      <w:autoSpaceDE w:val="0"/>
      <w:autoSpaceDN w:val="0"/>
      <w:adjustRightInd w:val="0"/>
      <w:ind w:left="288" w:right="288"/>
    </w:pPr>
    <w:rPr>
      <w:rFonts w:eastAsia="Times New Roman"/>
      <w:szCs w:val="20"/>
    </w:rPr>
  </w:style>
  <w:style w:type="paragraph" w:customStyle="1" w:styleId="Small">
    <w:name w:val="Small"/>
    <w:basedOn w:val="Normal"/>
    <w:uiPriority w:val="99"/>
    <w:qFormat/>
    <w:rsid w:val="00222E14"/>
    <w:rPr>
      <w:rFonts w:ascii="Times" w:eastAsia="Times New Roman" w:hAnsi="Times"/>
    </w:rPr>
  </w:style>
  <w:style w:type="character" w:customStyle="1" w:styleId="CARDChar0">
    <w:name w:val="CARD Char"/>
    <w:basedOn w:val="DefaultParagraphFont"/>
    <w:link w:val="CARD"/>
    <w:locked/>
    <w:rsid w:val="00222E14"/>
    <w:rPr>
      <w:rFonts w:ascii="Calibri" w:eastAsia="Times New Roman" w:hAnsi="Calibri" w:cs="Calibri"/>
      <w:u w:val="single"/>
    </w:rPr>
  </w:style>
  <w:style w:type="paragraph" w:customStyle="1" w:styleId="CARD">
    <w:name w:val="CARD"/>
    <w:basedOn w:val="Normal"/>
    <w:link w:val="CARDChar0"/>
    <w:qFormat/>
    <w:rsid w:val="00222E14"/>
    <w:rPr>
      <w:rFonts w:eastAsia="Times New Roman" w:cs="Calibri"/>
      <w:sz w:val="24"/>
      <w:u w:val="single"/>
    </w:rPr>
  </w:style>
  <w:style w:type="paragraph" w:customStyle="1" w:styleId="Normal2">
    <w:name w:val="Normal2"/>
    <w:basedOn w:val="Normal"/>
    <w:uiPriority w:val="99"/>
    <w:qFormat/>
    <w:rsid w:val="00222E14"/>
    <w:rPr>
      <w:rFonts w:eastAsia="Times New Roman"/>
    </w:rPr>
  </w:style>
  <w:style w:type="character" w:customStyle="1" w:styleId="UnderlineBoldIndentCharChar">
    <w:name w:val="Underline + Bold Indent Char Char"/>
    <w:link w:val="UnderlineBoldIndent"/>
    <w:locked/>
    <w:rsid w:val="00222E14"/>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222E14"/>
    <w:pPr>
      <w:autoSpaceDE w:val="0"/>
      <w:autoSpaceDN w:val="0"/>
      <w:adjustRightInd w:val="0"/>
      <w:spacing w:after="200" w:line="276" w:lineRule="auto"/>
      <w:ind w:left="288" w:right="288"/>
      <w:jc w:val="both"/>
    </w:pPr>
    <w:rPr>
      <w:rFonts w:eastAsia="Times New Roman" w:cs="Calibri"/>
      <w:sz w:val="24"/>
      <w:szCs w:val="20"/>
      <w:u w:val="thick"/>
    </w:rPr>
  </w:style>
  <w:style w:type="character" w:customStyle="1" w:styleId="StyleUnderlineBoldIndent11ptChar">
    <w:name w:val="Style Underline + Bold Indent + 11 pt Char"/>
    <w:link w:val="StyleUnderlineBoldIndent11pt"/>
    <w:locked/>
    <w:rsid w:val="00222E14"/>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222E14"/>
    <w:rPr>
      <w:u w:val="single"/>
    </w:rPr>
  </w:style>
  <w:style w:type="character" w:customStyle="1" w:styleId="StyleUnderlineBoldIndent11ptBoldChar">
    <w:name w:val="Style Underline + Bold Indent + 11 pt Bold Char"/>
    <w:link w:val="StyleUnderlineBoldIndent11ptBold"/>
    <w:locked/>
    <w:rsid w:val="00222E14"/>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222E14"/>
    <w:rPr>
      <w:b/>
      <w:bCs/>
      <w:u w:val="single"/>
    </w:rPr>
  </w:style>
  <w:style w:type="paragraph" w:customStyle="1" w:styleId="Normal20pt">
    <w:name w:val="Normal  + 20 pt"/>
    <w:basedOn w:val="Normal"/>
    <w:uiPriority w:val="6"/>
    <w:qFormat/>
    <w:rsid w:val="00222E14"/>
    <w:rPr>
      <w:bCs/>
      <w:u w:val="single"/>
    </w:rPr>
  </w:style>
  <w:style w:type="paragraph" w:customStyle="1" w:styleId="author-name">
    <w:name w:val="author-name"/>
    <w:basedOn w:val="Normal"/>
    <w:uiPriority w:val="99"/>
    <w:qFormat/>
    <w:rsid w:val="00222E14"/>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222E14"/>
    <w:pPr>
      <w:spacing w:before="100" w:beforeAutospacing="1" w:after="100" w:afterAutospacing="1"/>
    </w:pPr>
    <w:rPr>
      <w:rFonts w:eastAsia="Times New Roman"/>
    </w:rPr>
  </w:style>
  <w:style w:type="character" w:customStyle="1" w:styleId="MicrotextChar">
    <w:name w:val="Microtext Char"/>
    <w:link w:val="Microtext"/>
    <w:locked/>
    <w:rsid w:val="00222E14"/>
    <w:rPr>
      <w:rFonts w:ascii="Calibri" w:hAnsi="Calibri" w:cs="Calibri"/>
      <w:sz w:val="12"/>
    </w:rPr>
  </w:style>
  <w:style w:type="paragraph" w:customStyle="1" w:styleId="Microtext">
    <w:name w:val="Microtext"/>
    <w:basedOn w:val="Normal"/>
    <w:next w:val="Normal"/>
    <w:link w:val="MicrotextChar"/>
    <w:qFormat/>
    <w:rsid w:val="00222E14"/>
    <w:rPr>
      <w:rFonts w:cs="Calibri"/>
      <w:sz w:val="12"/>
    </w:rPr>
  </w:style>
  <w:style w:type="character" w:customStyle="1" w:styleId="Style6Char">
    <w:name w:val="Style6 Char"/>
    <w:basedOn w:val="DefaultParagraphFont"/>
    <w:link w:val="Style6"/>
    <w:locked/>
    <w:rsid w:val="00222E14"/>
    <w:rPr>
      <w:rFonts w:ascii="Calibri" w:hAnsi="Calibri" w:cs="Calibri"/>
      <w:b/>
    </w:rPr>
  </w:style>
  <w:style w:type="paragraph" w:customStyle="1" w:styleId="Style6">
    <w:name w:val="Style6"/>
    <w:basedOn w:val="Normal"/>
    <w:link w:val="Style6Char"/>
    <w:autoRedefine/>
    <w:qFormat/>
    <w:rsid w:val="00222E14"/>
    <w:rPr>
      <w:rFonts w:cs="Calibri"/>
      <w:b/>
      <w:sz w:val="24"/>
    </w:rPr>
  </w:style>
  <w:style w:type="character" w:customStyle="1" w:styleId="Style11Char">
    <w:name w:val="Style11 Char"/>
    <w:basedOn w:val="DefaultParagraphFont"/>
    <w:link w:val="Style11"/>
    <w:locked/>
    <w:rsid w:val="00222E14"/>
    <w:rPr>
      <w:rFonts w:ascii="Calibri" w:eastAsia="Times New Roman" w:hAnsi="Calibri" w:cs="Calibri"/>
      <w:b/>
      <w:szCs w:val="20"/>
      <w:u w:val="thick"/>
    </w:rPr>
  </w:style>
  <w:style w:type="paragraph" w:customStyle="1" w:styleId="Style11">
    <w:name w:val="Style11"/>
    <w:basedOn w:val="Normal"/>
    <w:link w:val="Style11Char"/>
    <w:qFormat/>
    <w:rsid w:val="00222E14"/>
    <w:rPr>
      <w:rFonts w:eastAsia="Times New Roman" w:cs="Calibri"/>
      <w:b/>
      <w:sz w:val="24"/>
      <w:szCs w:val="20"/>
      <w:u w:val="thick"/>
    </w:rPr>
  </w:style>
  <w:style w:type="character" w:customStyle="1" w:styleId="Style12Char">
    <w:name w:val="Style12 Char"/>
    <w:basedOn w:val="DefaultParagraphFont"/>
    <w:link w:val="Style12"/>
    <w:locked/>
    <w:rsid w:val="00222E14"/>
    <w:rPr>
      <w:rFonts w:ascii="Calibri" w:eastAsia="Times New Roman" w:hAnsi="Calibri" w:cs="Calibri"/>
      <w:b/>
      <w:u w:val="thick"/>
    </w:rPr>
  </w:style>
  <w:style w:type="paragraph" w:customStyle="1" w:styleId="Style12">
    <w:name w:val="Style12"/>
    <w:basedOn w:val="Normal"/>
    <w:link w:val="Style12Char"/>
    <w:qFormat/>
    <w:rsid w:val="00222E14"/>
    <w:rPr>
      <w:rFonts w:eastAsia="Times New Roman" w:cs="Calibri"/>
      <w:b/>
      <w:sz w:val="24"/>
      <w:u w:val="thick"/>
    </w:rPr>
  </w:style>
  <w:style w:type="character" w:customStyle="1" w:styleId="ShrinkChar">
    <w:name w:val="Shrink Char"/>
    <w:link w:val="Shrink"/>
    <w:locked/>
    <w:rsid w:val="00222E14"/>
    <w:rPr>
      <w:rFonts w:ascii="Garamond" w:eastAsia="Times New Roman" w:hAnsi="Garamond"/>
      <w:sz w:val="12"/>
    </w:rPr>
  </w:style>
  <w:style w:type="paragraph" w:customStyle="1" w:styleId="Shrink">
    <w:name w:val="Shrink"/>
    <w:link w:val="ShrinkChar"/>
    <w:qFormat/>
    <w:rsid w:val="00222E14"/>
    <w:pPr>
      <w:ind w:left="288" w:right="288"/>
    </w:pPr>
    <w:rPr>
      <w:rFonts w:ascii="Garamond" w:eastAsia="Times New Roman" w:hAnsi="Garamond"/>
      <w:sz w:val="12"/>
    </w:rPr>
  </w:style>
  <w:style w:type="character" w:customStyle="1" w:styleId="blocktitleChar">
    <w:name w:val="block title Char"/>
    <w:link w:val="blocktitle0"/>
    <w:locked/>
    <w:rsid w:val="00222E14"/>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222E14"/>
    <w:pPr>
      <w:spacing w:after="240"/>
      <w:jc w:val="center"/>
      <w:outlineLvl w:val="0"/>
    </w:pPr>
    <w:rPr>
      <w:rFonts w:eastAsia="Calibri" w:cs="Calibri"/>
      <w:b/>
      <w:caps/>
      <w:sz w:val="28"/>
      <w:szCs w:val="28"/>
      <w:lang w:val="es-ES"/>
    </w:rPr>
  </w:style>
  <w:style w:type="paragraph" w:customStyle="1" w:styleId="type">
    <w:name w:val="type"/>
    <w:basedOn w:val="Normal"/>
    <w:uiPriority w:val="99"/>
    <w:qFormat/>
    <w:rsid w:val="00222E14"/>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222E14"/>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222E14"/>
    <w:rPr>
      <w:rFonts w:eastAsia="MS Mincho" w:cs="Calibri"/>
      <w:sz w:val="24"/>
      <w:szCs w:val="20"/>
      <w:u w:val="single"/>
    </w:rPr>
  </w:style>
  <w:style w:type="paragraph" w:customStyle="1" w:styleId="Style14">
    <w:name w:val="Style14"/>
    <w:basedOn w:val="Normal"/>
    <w:uiPriority w:val="99"/>
    <w:qFormat/>
    <w:rsid w:val="00222E1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22E14"/>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222E1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22E1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22E14"/>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222E14"/>
    <w:rPr>
      <w:rFonts w:ascii="Calibri" w:eastAsia="Times New Roman" w:hAnsi="Calibri" w:cs="Calibri"/>
      <w:sz w:val="12"/>
    </w:rPr>
  </w:style>
  <w:style w:type="paragraph" w:customStyle="1" w:styleId="CardsFont6ptChar">
    <w:name w:val="Cards + Font: 6 pt Char"/>
    <w:basedOn w:val="Normal"/>
    <w:link w:val="CardsFont6ptCharChar"/>
    <w:qFormat/>
    <w:rsid w:val="00222E14"/>
    <w:pPr>
      <w:autoSpaceDE w:val="0"/>
      <w:autoSpaceDN w:val="0"/>
      <w:adjustRightInd w:val="0"/>
      <w:ind w:left="432" w:right="432"/>
      <w:jc w:val="both"/>
    </w:pPr>
    <w:rPr>
      <w:rFonts w:eastAsia="Times New Roman" w:cs="Calibri"/>
      <w:sz w:val="12"/>
    </w:rPr>
  </w:style>
  <w:style w:type="paragraph" w:customStyle="1" w:styleId="Style18">
    <w:name w:val="Style18"/>
    <w:basedOn w:val="Normal"/>
    <w:uiPriority w:val="99"/>
    <w:qFormat/>
    <w:rsid w:val="00222E14"/>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222E14"/>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222E1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22E1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22E14"/>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222E1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22E14"/>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222E14"/>
    <w:pPr>
      <w:widowControl w:val="0"/>
      <w:suppressAutoHyphens/>
      <w:autoSpaceDN w:val="0"/>
    </w:pPr>
    <w:rPr>
      <w:rFonts w:ascii="Times New Roman" w:eastAsia="Lucida Sans Unicode" w:hAnsi="Times New Roman" w:cs="Mangal"/>
      <w:kern w:val="3"/>
      <w:lang w:eastAsia="zh-CN" w:bidi="hi-IN"/>
    </w:rPr>
  </w:style>
  <w:style w:type="character" w:customStyle="1" w:styleId="Cardnon-underlinedChar">
    <w:name w:val="Card non-underlined Char"/>
    <w:basedOn w:val="DefaultParagraphFont"/>
    <w:link w:val="Cardnon-underlined"/>
    <w:uiPriority w:val="99"/>
    <w:locked/>
    <w:rsid w:val="00222E14"/>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222E14"/>
    <w:rPr>
      <w:rFonts w:eastAsia="Times New Roman" w:cs="Calibri"/>
      <w:sz w:val="24"/>
      <w:szCs w:val="20"/>
    </w:rPr>
  </w:style>
  <w:style w:type="paragraph" w:customStyle="1" w:styleId="Carding">
    <w:name w:val="Carding"/>
    <w:basedOn w:val="Normal"/>
    <w:uiPriority w:val="99"/>
    <w:qFormat/>
    <w:rsid w:val="00222E14"/>
    <w:rPr>
      <w:rFonts w:eastAsia="Times New Roman"/>
      <w:sz w:val="18"/>
    </w:rPr>
  </w:style>
  <w:style w:type="character" w:customStyle="1" w:styleId="CardsHighlightedChar">
    <w:name w:val="Cards Highlighted Char"/>
    <w:basedOn w:val="DefaultParagraphFont"/>
    <w:link w:val="CardsHighlighted"/>
    <w:locked/>
    <w:rsid w:val="00222E14"/>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222E14"/>
    <w:pPr>
      <w:shd w:val="clear" w:color="auto" w:fill="00FFFF"/>
    </w:pPr>
    <w:rPr>
      <w:rFonts w:ascii="Times New Roman" w:eastAsia="Calibri" w:hAnsi="Times New Roman" w:cs="Times New Roman"/>
      <w:szCs w:val="20"/>
      <w:u w:val="single"/>
    </w:rPr>
  </w:style>
  <w:style w:type="paragraph" w:customStyle="1" w:styleId="text">
    <w:name w:val="text"/>
    <w:basedOn w:val="Normal"/>
    <w:uiPriority w:val="99"/>
    <w:qFormat/>
    <w:rsid w:val="00222E14"/>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222E14"/>
    <w:rPr>
      <w:rFonts w:ascii="Arial" w:eastAsia="Times New Roman" w:hAnsi="Arial" w:cs="Times New Roman"/>
      <w:szCs w:val="20"/>
      <w:u w:val="single"/>
    </w:rPr>
  </w:style>
  <w:style w:type="paragraph" w:customStyle="1" w:styleId="StyleUnderline9pt">
    <w:name w:val="Style Underline + 9 pt"/>
    <w:link w:val="StyleUnderline9ptChar"/>
    <w:qFormat/>
    <w:rsid w:val="00222E14"/>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222E14"/>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222E14"/>
    <w:pPr>
      <w:widowControl w:val="0"/>
      <w:ind w:left="288" w:right="288"/>
    </w:pPr>
    <w:rPr>
      <w:rFonts w:cs="Calibri"/>
      <w:kern w:val="32"/>
      <w:sz w:val="24"/>
      <w:szCs w:val="20"/>
      <w:u w:val="single"/>
      <w:lang w:eastAsia="ar-SA"/>
    </w:rPr>
  </w:style>
  <w:style w:type="paragraph" w:customStyle="1" w:styleId="NormalWeb8">
    <w:name w:val="Normal (Web)8"/>
    <w:basedOn w:val="Normal"/>
    <w:uiPriority w:val="99"/>
    <w:qFormat/>
    <w:rsid w:val="00222E14"/>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222E14"/>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22E14"/>
  </w:style>
  <w:style w:type="character" w:customStyle="1" w:styleId="StyleNormalWeb11ptUnderlineChar">
    <w:name w:val="Style Normal (Web) + 11 pt Underline Char"/>
    <w:basedOn w:val="DefaultParagraphFont"/>
    <w:link w:val="StyleNormalWeb11ptUnderline"/>
    <w:locked/>
    <w:rsid w:val="00222E14"/>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222E14"/>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222E14"/>
    <w:rPr>
      <w:rFonts w:ascii="Calibri" w:hAnsi="Calibri" w:cs="Calibri"/>
      <w:b/>
      <w:u w:val="single"/>
    </w:rPr>
  </w:style>
  <w:style w:type="paragraph" w:customStyle="1" w:styleId="Underline2">
    <w:name w:val="Underline2"/>
    <w:basedOn w:val="Normal"/>
    <w:link w:val="Underline2Char"/>
    <w:autoRedefine/>
    <w:uiPriority w:val="4"/>
    <w:qFormat/>
    <w:rsid w:val="00222E14"/>
    <w:rPr>
      <w:rFonts w:cs="Calibri"/>
      <w:b/>
      <w:sz w:val="24"/>
      <w:u w:val="single"/>
    </w:rPr>
  </w:style>
  <w:style w:type="paragraph" w:customStyle="1" w:styleId="TableParagraph">
    <w:name w:val="Table Paragraph"/>
    <w:basedOn w:val="Normal"/>
    <w:uiPriority w:val="1"/>
    <w:qFormat/>
    <w:rsid w:val="00222E14"/>
    <w:pPr>
      <w:widowControl w:val="0"/>
    </w:pPr>
  </w:style>
  <w:style w:type="character" w:customStyle="1" w:styleId="StyleCircled11ptChar">
    <w:name w:val="Style Circled + 11 pt Char"/>
    <w:link w:val="StyleCircled11pt"/>
    <w:locked/>
    <w:rsid w:val="00222E14"/>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222E14"/>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222E14"/>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222E14"/>
    <w:rPr>
      <w:rFonts w:ascii="Times" w:eastAsia="Times New Roman" w:hAnsi="Times" w:cs="Calibri"/>
      <w:sz w:val="20"/>
      <w:szCs w:val="28"/>
      <w:u w:val="single"/>
    </w:rPr>
  </w:style>
  <w:style w:type="paragraph" w:customStyle="1" w:styleId="cite20">
    <w:name w:val="cite2"/>
    <w:basedOn w:val="Normal"/>
    <w:uiPriority w:val="99"/>
    <w:qFormat/>
    <w:rsid w:val="00222E14"/>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222E14"/>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222E14"/>
    <w:rPr>
      <w:rFonts w:eastAsia="Times New Roman" w:cs="Calibri"/>
      <w:b/>
      <w:sz w:val="24"/>
      <w:u w:val="single"/>
    </w:rPr>
  </w:style>
  <w:style w:type="character" w:customStyle="1" w:styleId="Reduce8ptCharChar">
    <w:name w:val="Reduce 8pt Char Char"/>
    <w:basedOn w:val="DefaultParagraphFont"/>
    <w:link w:val="Reduce8pt"/>
    <w:locked/>
    <w:rsid w:val="00222E14"/>
    <w:rPr>
      <w:sz w:val="16"/>
    </w:rPr>
  </w:style>
  <w:style w:type="paragraph" w:customStyle="1" w:styleId="Reduce8pt">
    <w:name w:val="Reduce 8pt"/>
    <w:basedOn w:val="Normal"/>
    <w:link w:val="Reduce8ptCharChar"/>
    <w:qFormat/>
    <w:rsid w:val="00222E14"/>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222E14"/>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222E14"/>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222E14"/>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222E14"/>
    <w:rPr>
      <w:rFonts w:eastAsia="Calibri"/>
      <w:b/>
    </w:rPr>
  </w:style>
  <w:style w:type="character" w:customStyle="1" w:styleId="HeadingsBaseChar">
    <w:name w:val="Headings Base Char"/>
    <w:basedOn w:val="DefaultParagraphFont"/>
    <w:link w:val="HeadingsBase"/>
    <w:locked/>
    <w:rsid w:val="00222E14"/>
    <w:rPr>
      <w:rFonts w:ascii="Times New Roman" w:hAnsi="Times New Roman" w:cs="Times New Roman"/>
      <w:b/>
      <w:sz w:val="32"/>
    </w:rPr>
  </w:style>
  <w:style w:type="paragraph" w:customStyle="1" w:styleId="HeadingsBase">
    <w:name w:val="Headings Base"/>
    <w:basedOn w:val="Normal"/>
    <w:link w:val="HeadingsBaseChar"/>
    <w:qFormat/>
    <w:rsid w:val="00222E1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222E14"/>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222E14"/>
    <w:pPr>
      <w:spacing w:line="480" w:lineRule="auto"/>
      <w:ind w:firstLine="720"/>
    </w:pPr>
    <w:rPr>
      <w:rFonts w:eastAsia="Calibri"/>
    </w:rPr>
  </w:style>
  <w:style w:type="paragraph" w:customStyle="1" w:styleId="SchoolBlockQuote">
    <w:name w:val="School Block Quote"/>
    <w:basedOn w:val="SchoolPaper"/>
    <w:uiPriority w:val="99"/>
    <w:qFormat/>
    <w:rsid w:val="00222E14"/>
  </w:style>
  <w:style w:type="paragraph" w:customStyle="1" w:styleId="SchoolWorksCited">
    <w:name w:val="School Works Cited"/>
    <w:basedOn w:val="SchoolPaper"/>
    <w:uiPriority w:val="99"/>
    <w:qFormat/>
    <w:rsid w:val="00222E14"/>
  </w:style>
  <w:style w:type="paragraph" w:customStyle="1" w:styleId="BlockQuote">
    <w:name w:val="Block Quote"/>
    <w:basedOn w:val="Normal"/>
    <w:uiPriority w:val="99"/>
    <w:qFormat/>
    <w:rsid w:val="00222E14"/>
    <w:pPr>
      <w:ind w:left="720" w:right="720"/>
    </w:pPr>
    <w:rPr>
      <w:rFonts w:eastAsia="Calibri"/>
    </w:rPr>
  </w:style>
  <w:style w:type="paragraph" w:customStyle="1" w:styleId="PaperBody">
    <w:name w:val="Paper Body"/>
    <w:basedOn w:val="Normal"/>
    <w:uiPriority w:val="99"/>
    <w:qFormat/>
    <w:rsid w:val="00222E14"/>
    <w:pPr>
      <w:spacing w:line="480" w:lineRule="auto"/>
      <w:ind w:firstLine="720"/>
    </w:pPr>
    <w:rPr>
      <w:rFonts w:eastAsia="Calibri"/>
    </w:rPr>
  </w:style>
  <w:style w:type="paragraph" w:customStyle="1" w:styleId="PaperCitation">
    <w:name w:val="Paper Citation"/>
    <w:basedOn w:val="Normal"/>
    <w:uiPriority w:val="99"/>
    <w:qFormat/>
    <w:rsid w:val="00222E14"/>
    <w:pPr>
      <w:spacing w:line="480" w:lineRule="auto"/>
      <w:ind w:left="720" w:hanging="720"/>
    </w:pPr>
    <w:rPr>
      <w:rFonts w:eastAsia="Calibri"/>
    </w:rPr>
  </w:style>
  <w:style w:type="paragraph" w:customStyle="1" w:styleId="WW-Default">
    <w:name w:val="WW-Default"/>
    <w:uiPriority w:val="99"/>
    <w:qFormat/>
    <w:rsid w:val="00222E14"/>
    <w:pPr>
      <w:suppressAutoHyphens/>
    </w:pPr>
    <w:rPr>
      <w:rFonts w:ascii="Georgia" w:eastAsia="Calibri" w:hAnsi="Georgia" w:cs="Calibri"/>
      <w:sz w:val="22"/>
      <w:szCs w:val="22"/>
      <w:lang w:eastAsia="ar-SA"/>
    </w:rPr>
  </w:style>
  <w:style w:type="paragraph" w:customStyle="1" w:styleId="B-TagCite">
    <w:name w:val="B-TagCite"/>
    <w:uiPriority w:val="99"/>
    <w:qFormat/>
    <w:rsid w:val="00222E14"/>
    <w:pPr>
      <w:keepNext/>
      <w:widowControl w:val="0"/>
      <w:tabs>
        <w:tab w:val="num" w:pos="0"/>
      </w:tabs>
      <w:suppressAutoHyphens/>
    </w:pPr>
    <w:rPr>
      <w:rFonts w:ascii="Garamond" w:eastAsia="MS Gothic" w:hAnsi="Garamond" w:cs="Times New Roman"/>
      <w:b/>
      <w:lang w:eastAsia="ar-SA"/>
    </w:rPr>
  </w:style>
  <w:style w:type="character" w:customStyle="1" w:styleId="MicroTextChar0">
    <w:name w:val="MicroText Char"/>
    <w:link w:val="MicroText0"/>
    <w:locked/>
    <w:rsid w:val="00222E14"/>
    <w:rPr>
      <w:rFonts w:ascii="Arial Narrow" w:hAnsi="Arial Narrow"/>
      <w:sz w:val="12"/>
    </w:rPr>
  </w:style>
  <w:style w:type="paragraph" w:customStyle="1" w:styleId="MicroText0">
    <w:name w:val="MicroText"/>
    <w:basedOn w:val="Normal"/>
    <w:next w:val="Normal"/>
    <w:link w:val="MicroTextChar0"/>
    <w:qFormat/>
    <w:rsid w:val="00222E14"/>
    <w:rPr>
      <w:rFonts w:ascii="Arial Narrow" w:hAnsi="Arial Narrow"/>
      <w:sz w:val="12"/>
    </w:rPr>
  </w:style>
  <w:style w:type="character" w:customStyle="1" w:styleId="Footnote2Char">
    <w:name w:val="Footnote2 Char"/>
    <w:link w:val="Footnote2"/>
    <w:locked/>
    <w:rsid w:val="00222E14"/>
  </w:style>
  <w:style w:type="paragraph" w:customStyle="1" w:styleId="Footnote2">
    <w:name w:val="Footnote2"/>
    <w:basedOn w:val="Normal"/>
    <w:next w:val="Normal"/>
    <w:link w:val="Footnote2Char"/>
    <w:autoRedefine/>
    <w:qFormat/>
    <w:rsid w:val="00222E14"/>
    <w:pPr>
      <w:spacing w:after="120" w:line="480" w:lineRule="auto"/>
    </w:pPr>
    <w:rPr>
      <w:rFonts w:asciiTheme="minorHAnsi" w:hAnsiTheme="minorHAnsi"/>
      <w:sz w:val="24"/>
    </w:rPr>
  </w:style>
  <w:style w:type="paragraph" w:customStyle="1" w:styleId="indent">
    <w:name w:val="indent"/>
    <w:basedOn w:val="Normal"/>
    <w:uiPriority w:val="99"/>
    <w:qFormat/>
    <w:rsid w:val="00222E14"/>
    <w:pPr>
      <w:spacing w:before="100" w:beforeAutospacing="1" w:after="100" w:afterAutospacing="1"/>
    </w:pPr>
    <w:rPr>
      <w:rFonts w:eastAsia="Times New Roman"/>
    </w:rPr>
  </w:style>
  <w:style w:type="paragraph" w:customStyle="1" w:styleId="PageHeaderLine1">
    <w:name w:val="PageHeaderLine1"/>
    <w:basedOn w:val="Normal"/>
    <w:uiPriority w:val="99"/>
    <w:qFormat/>
    <w:rsid w:val="00222E14"/>
    <w:pPr>
      <w:tabs>
        <w:tab w:val="right" w:pos="10800"/>
      </w:tabs>
    </w:pPr>
    <w:rPr>
      <w:rFonts w:eastAsia="Calibri"/>
      <w:b/>
    </w:rPr>
  </w:style>
  <w:style w:type="character" w:customStyle="1" w:styleId="PageHeaderLine2Char">
    <w:name w:val="PageHeaderLine2 Char"/>
    <w:link w:val="PageHeaderLine2"/>
    <w:locked/>
    <w:rsid w:val="00222E14"/>
    <w:rPr>
      <w:rFonts w:ascii="Calibri" w:eastAsia="Calibri" w:hAnsi="Calibri" w:cs="Calibri"/>
      <w:b/>
    </w:rPr>
  </w:style>
  <w:style w:type="paragraph" w:customStyle="1" w:styleId="PageHeaderLine2">
    <w:name w:val="PageHeaderLine2"/>
    <w:basedOn w:val="Normal"/>
    <w:next w:val="Normal"/>
    <w:link w:val="PageHeaderLine2Char"/>
    <w:qFormat/>
    <w:rsid w:val="00222E14"/>
    <w:pPr>
      <w:tabs>
        <w:tab w:val="right" w:pos="10800"/>
      </w:tabs>
      <w:spacing w:line="480" w:lineRule="auto"/>
    </w:pPr>
    <w:rPr>
      <w:rFonts w:eastAsia="Calibri" w:cs="Calibri"/>
      <w:b/>
      <w:sz w:val="24"/>
    </w:rPr>
  </w:style>
  <w:style w:type="character" w:customStyle="1" w:styleId="CardTextChar3">
    <w:name w:val="CardText Char"/>
    <w:basedOn w:val="DefaultParagraphFont"/>
    <w:link w:val="CardText1"/>
    <w:locked/>
    <w:rsid w:val="00222E14"/>
    <w:rPr>
      <w:rFonts w:ascii="Times New Roman" w:hAnsi="Times New Roman" w:cs="Times New Roman"/>
      <w:sz w:val="20"/>
    </w:rPr>
  </w:style>
  <w:style w:type="paragraph" w:customStyle="1" w:styleId="CardText1">
    <w:name w:val="CardText"/>
    <w:basedOn w:val="Normal"/>
    <w:link w:val="CardTextChar3"/>
    <w:qFormat/>
    <w:rsid w:val="00222E14"/>
    <w:pPr>
      <w:ind w:left="288"/>
    </w:pPr>
    <w:rPr>
      <w:rFonts w:ascii="Times New Roman" w:hAnsi="Times New Roman" w:cs="Times New Roman"/>
      <w:sz w:val="20"/>
    </w:rPr>
  </w:style>
  <w:style w:type="paragraph" w:customStyle="1" w:styleId="Emphasize">
    <w:name w:val="Emphasize"/>
    <w:basedOn w:val="Normal"/>
    <w:uiPriority w:val="7"/>
    <w:qFormat/>
    <w:rsid w:val="00222E1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222E14"/>
    <w:rPr>
      <w:rFonts w:asciiTheme="majorHAnsi" w:hAnsiTheme="majorHAnsi" w:cs="Calibri"/>
      <w:b/>
      <w:sz w:val="28"/>
    </w:rPr>
  </w:style>
  <w:style w:type="paragraph" w:customStyle="1" w:styleId="FlashTag">
    <w:name w:val="FlashTag"/>
    <w:basedOn w:val="Normal"/>
    <w:link w:val="FlashTagChar"/>
    <w:autoRedefine/>
    <w:uiPriority w:val="4"/>
    <w:qFormat/>
    <w:rsid w:val="00222E14"/>
    <w:rPr>
      <w:rFonts w:asciiTheme="majorHAnsi" w:hAnsiTheme="majorHAnsi" w:cs="Calibri"/>
      <w:b/>
      <w:sz w:val="28"/>
    </w:rPr>
  </w:style>
  <w:style w:type="paragraph" w:customStyle="1" w:styleId="Warrant">
    <w:name w:val="Warrant"/>
    <w:autoRedefine/>
    <w:uiPriority w:val="4"/>
    <w:qFormat/>
    <w:rsid w:val="00222E14"/>
    <w:pPr>
      <w:spacing w:after="160" w:line="256" w:lineRule="auto"/>
      <w:ind w:left="720"/>
    </w:pPr>
    <w:rPr>
      <w:rFonts w:ascii="Calibri" w:eastAsiaTheme="minorHAnsi" w:hAnsi="Calibri" w:cs="Arial"/>
      <w:sz w:val="22"/>
      <w:szCs w:val="22"/>
    </w:rPr>
  </w:style>
  <w:style w:type="paragraph" w:customStyle="1" w:styleId="Header1">
    <w:name w:val="Header1"/>
    <w:aliases w:val="Header Char Char,Header Char Char Char Char Char Char Char Cha,Header Char2,Header Char1 Char,Char Char Char Cha"/>
    <w:basedOn w:val="Normal"/>
    <w:uiPriority w:val="99"/>
    <w:qFormat/>
    <w:rsid w:val="00222E14"/>
    <w:pPr>
      <w:tabs>
        <w:tab w:val="center" w:pos="4680"/>
        <w:tab w:val="right" w:pos="9360"/>
      </w:tabs>
    </w:pPr>
  </w:style>
  <w:style w:type="paragraph" w:customStyle="1" w:styleId="CiteSpacing">
    <w:name w:val="Cite Spacing"/>
    <w:basedOn w:val="Normal"/>
    <w:uiPriority w:val="4"/>
    <w:qFormat/>
    <w:rsid w:val="00222E14"/>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22E14"/>
    <w:pPr>
      <w:keepNext w:val="0"/>
      <w:keepLines w:val="0"/>
      <w:pageBreakBefore w:val="0"/>
      <w:jc w:val="left"/>
    </w:pPr>
    <w:rPr>
      <w:rFonts w:ascii="Garamond" w:eastAsia="Calibri" w:hAnsi="Garamond" w:cs="Times New Roman"/>
      <w:b w:val="0"/>
      <w:bCs w:val="0"/>
      <w:sz w:val="22"/>
      <w:u w:val="none"/>
    </w:rPr>
  </w:style>
  <w:style w:type="paragraph" w:customStyle="1" w:styleId="Heading2-Bold">
    <w:name w:val="Heading 2 - Bold"/>
    <w:basedOn w:val="Normal"/>
    <w:autoRedefine/>
    <w:uiPriority w:val="99"/>
    <w:qFormat/>
    <w:rsid w:val="00222E14"/>
    <w:rPr>
      <w:rFonts w:ascii="Garamond" w:eastAsia="Calibri" w:hAnsi="Garamond"/>
      <w:b/>
    </w:rPr>
  </w:style>
  <w:style w:type="paragraph" w:customStyle="1" w:styleId="tag">
    <w:name w:val="%tag"/>
    <w:basedOn w:val="Normal"/>
    <w:next w:val="Normal"/>
    <w:uiPriority w:val="99"/>
    <w:qFormat/>
    <w:rsid w:val="00222E14"/>
    <w:rPr>
      <w:rFonts w:ascii="Garamond" w:eastAsia="Calibri" w:hAnsi="Garamond"/>
      <w:bCs/>
      <w:sz w:val="18"/>
    </w:rPr>
  </w:style>
  <w:style w:type="character" w:customStyle="1" w:styleId="Style2Char">
    <w:name w:val="Style 2 Char"/>
    <w:link w:val="Style2"/>
    <w:uiPriority w:val="99"/>
    <w:locked/>
    <w:rsid w:val="00222E14"/>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222E14"/>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22E1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22E14"/>
    <w:rPr>
      <w:rFonts w:ascii="Garamond" w:eastAsia="Times New Roman" w:hAnsi="Garamond"/>
      <w:sz w:val="24"/>
      <w:szCs w:val="20"/>
      <w:u w:val="single"/>
      <w:lang w:val="x-none" w:eastAsia="x-none"/>
    </w:rPr>
  </w:style>
  <w:style w:type="character" w:customStyle="1" w:styleId="textsmallChar0">
    <w:name w:val="textsmall Char"/>
    <w:link w:val="textsmall0"/>
    <w:locked/>
    <w:rsid w:val="00222E14"/>
    <w:rPr>
      <w:rFonts w:ascii="Georgia" w:eastAsia="Times New Roman" w:hAnsi="Georgia"/>
      <w:sz w:val="18"/>
      <w:szCs w:val="20"/>
      <w:lang w:val="x-none" w:eastAsia="x-none"/>
    </w:rPr>
  </w:style>
  <w:style w:type="paragraph" w:customStyle="1" w:styleId="textsmall0">
    <w:name w:val="textsmall"/>
    <w:basedOn w:val="Normal"/>
    <w:link w:val="textsmallChar0"/>
    <w:qFormat/>
    <w:rsid w:val="00222E14"/>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22E1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22E1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22E14"/>
    <w:rPr>
      <w:rFonts w:ascii="Arial" w:eastAsia="Times New Roman" w:hAnsi="Arial" w:cs="Arial"/>
      <w:sz w:val="12"/>
    </w:rPr>
  </w:style>
  <w:style w:type="paragraph" w:customStyle="1" w:styleId="Micro">
    <w:name w:val="Micro"/>
    <w:basedOn w:val="Normal"/>
    <w:next w:val="Normal"/>
    <w:link w:val="MicroChar"/>
    <w:qFormat/>
    <w:rsid w:val="00222E14"/>
    <w:rPr>
      <w:rFonts w:ascii="Arial" w:eastAsia="Times New Roman" w:hAnsi="Arial" w:cs="Arial"/>
      <w:sz w:val="12"/>
    </w:rPr>
  </w:style>
  <w:style w:type="character" w:customStyle="1" w:styleId="CardNotUnderlinedChar1">
    <w:name w:val="Card Not Underlined Char1"/>
    <w:link w:val="CardNotUnderlined"/>
    <w:locked/>
    <w:rsid w:val="00222E14"/>
    <w:rPr>
      <w:rFonts w:ascii="Bell MT" w:eastAsia="Calibri" w:hAnsi="Bell MT"/>
      <w:szCs w:val="20"/>
    </w:rPr>
  </w:style>
  <w:style w:type="paragraph" w:customStyle="1" w:styleId="CardNotUnderlined">
    <w:name w:val="Card Not Underlined"/>
    <w:basedOn w:val="Normal"/>
    <w:link w:val="CardNotUnderlinedChar1"/>
    <w:autoRedefine/>
    <w:qFormat/>
    <w:rsid w:val="00222E14"/>
    <w:rPr>
      <w:rFonts w:ascii="Bell MT" w:eastAsia="Calibri" w:hAnsi="Bell MT"/>
      <w:sz w:val="24"/>
      <w:szCs w:val="20"/>
    </w:rPr>
  </w:style>
  <w:style w:type="paragraph" w:customStyle="1" w:styleId="h-lead">
    <w:name w:val="h-lead"/>
    <w:basedOn w:val="Normal"/>
    <w:uiPriority w:val="99"/>
    <w:qFormat/>
    <w:rsid w:val="00222E14"/>
    <w:pPr>
      <w:spacing w:before="100" w:beforeAutospacing="1" w:after="100" w:afterAutospacing="1"/>
    </w:pPr>
    <w:rPr>
      <w:rFonts w:eastAsia="Times New Roman"/>
      <w:sz w:val="24"/>
    </w:rPr>
  </w:style>
  <w:style w:type="paragraph" w:customStyle="1" w:styleId="intro">
    <w:name w:val="intro"/>
    <w:basedOn w:val="Normal"/>
    <w:uiPriority w:val="99"/>
    <w:qFormat/>
    <w:rsid w:val="00222E1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22E1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22E1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22E1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22E14"/>
    <w:rPr>
      <w:rFonts w:eastAsia="Calibri"/>
    </w:rPr>
  </w:style>
  <w:style w:type="paragraph" w:customStyle="1" w:styleId="F3-TagAuthor">
    <w:name w:val="F3 - Tag/Author"/>
    <w:basedOn w:val="Normal"/>
    <w:uiPriority w:val="99"/>
    <w:qFormat/>
    <w:rsid w:val="00222E14"/>
    <w:rPr>
      <w:rFonts w:eastAsia="Times New Roman"/>
      <w:b/>
    </w:rPr>
  </w:style>
  <w:style w:type="paragraph" w:customStyle="1" w:styleId="F5-UnderlineNormal">
    <w:name w:val="F5 - Underline Normal"/>
    <w:basedOn w:val="Normal"/>
    <w:uiPriority w:val="99"/>
    <w:qFormat/>
    <w:rsid w:val="00222E14"/>
    <w:rPr>
      <w:rFonts w:eastAsia="Calibri"/>
      <w:u w:val="single"/>
    </w:rPr>
  </w:style>
  <w:style w:type="paragraph" w:customStyle="1" w:styleId="Brief-PrimarySource">
    <w:name w:val="Brief - Primary Source"/>
    <w:basedOn w:val="Normal"/>
    <w:uiPriority w:val="99"/>
    <w:qFormat/>
    <w:rsid w:val="00222E14"/>
    <w:rPr>
      <w:rFonts w:eastAsia="Times New Roman"/>
      <w:b/>
      <w:sz w:val="24"/>
      <w:u w:val="single"/>
    </w:rPr>
  </w:style>
  <w:style w:type="paragraph" w:customStyle="1" w:styleId="Brief-Underline">
    <w:name w:val="Brief - Underline"/>
    <w:basedOn w:val="Normal"/>
    <w:uiPriority w:val="99"/>
    <w:qFormat/>
    <w:rsid w:val="00222E14"/>
    <w:rPr>
      <w:rFonts w:eastAsia="Times New Roman"/>
      <w:u w:val="single"/>
    </w:rPr>
  </w:style>
  <w:style w:type="paragraph" w:customStyle="1" w:styleId="Brief">
    <w:name w:val="Brief"/>
    <w:basedOn w:val="Brief-PrimarySource"/>
    <w:uiPriority w:val="99"/>
    <w:qFormat/>
    <w:rsid w:val="00222E14"/>
    <w:rPr>
      <w:b w:val="0"/>
    </w:rPr>
  </w:style>
  <w:style w:type="paragraph" w:customStyle="1" w:styleId="CM2">
    <w:name w:val="CM2"/>
    <w:basedOn w:val="Normal"/>
    <w:next w:val="Normal"/>
    <w:uiPriority w:val="99"/>
    <w:qFormat/>
    <w:rsid w:val="00222E1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22E1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22E1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22E1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22E1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22E14"/>
    <w:pPr>
      <w:widowControl w:val="0"/>
      <w:spacing w:line="276" w:lineRule="atLeast"/>
    </w:pPr>
    <w:rPr>
      <w:color w:val="auto"/>
    </w:rPr>
  </w:style>
  <w:style w:type="paragraph" w:customStyle="1" w:styleId="CM34">
    <w:name w:val="CM34"/>
    <w:basedOn w:val="Default"/>
    <w:next w:val="Default"/>
    <w:uiPriority w:val="99"/>
    <w:qFormat/>
    <w:rsid w:val="00222E14"/>
    <w:pPr>
      <w:widowControl w:val="0"/>
    </w:pPr>
    <w:rPr>
      <w:color w:val="auto"/>
    </w:rPr>
  </w:style>
  <w:style w:type="paragraph" w:customStyle="1" w:styleId="CM56">
    <w:name w:val="CM56"/>
    <w:basedOn w:val="Default"/>
    <w:next w:val="Default"/>
    <w:uiPriority w:val="99"/>
    <w:qFormat/>
    <w:rsid w:val="00222E14"/>
    <w:pPr>
      <w:widowControl w:val="0"/>
    </w:pPr>
    <w:rPr>
      <w:rFonts w:eastAsia="Calibri"/>
      <w:color w:val="auto"/>
    </w:rPr>
  </w:style>
  <w:style w:type="paragraph" w:customStyle="1" w:styleId="CM58">
    <w:name w:val="CM58"/>
    <w:basedOn w:val="Default"/>
    <w:next w:val="Default"/>
    <w:uiPriority w:val="99"/>
    <w:qFormat/>
    <w:rsid w:val="00222E14"/>
    <w:pPr>
      <w:widowControl w:val="0"/>
    </w:pPr>
    <w:rPr>
      <w:rFonts w:eastAsia="Calibri"/>
      <w:color w:val="auto"/>
    </w:rPr>
  </w:style>
  <w:style w:type="paragraph" w:customStyle="1" w:styleId="CM57">
    <w:name w:val="CM57"/>
    <w:basedOn w:val="Default"/>
    <w:next w:val="Default"/>
    <w:uiPriority w:val="99"/>
    <w:qFormat/>
    <w:rsid w:val="00222E14"/>
    <w:pPr>
      <w:widowControl w:val="0"/>
    </w:pPr>
    <w:rPr>
      <w:rFonts w:eastAsia="Calibri"/>
      <w:color w:val="auto"/>
    </w:rPr>
  </w:style>
  <w:style w:type="paragraph" w:customStyle="1" w:styleId="CM1">
    <w:name w:val="CM1"/>
    <w:basedOn w:val="Default"/>
    <w:next w:val="Default"/>
    <w:uiPriority w:val="99"/>
    <w:qFormat/>
    <w:rsid w:val="00222E14"/>
    <w:pPr>
      <w:widowControl w:val="0"/>
    </w:pPr>
    <w:rPr>
      <w:rFonts w:eastAsia="Calibri"/>
      <w:color w:val="auto"/>
    </w:rPr>
  </w:style>
  <w:style w:type="paragraph" w:customStyle="1" w:styleId="CM49">
    <w:name w:val="CM49"/>
    <w:basedOn w:val="Default"/>
    <w:next w:val="Default"/>
    <w:uiPriority w:val="99"/>
    <w:qFormat/>
    <w:rsid w:val="00222E14"/>
    <w:pPr>
      <w:widowControl w:val="0"/>
    </w:pPr>
    <w:rPr>
      <w:rFonts w:eastAsia="Calibri"/>
      <w:color w:val="auto"/>
    </w:rPr>
  </w:style>
  <w:style w:type="paragraph" w:customStyle="1" w:styleId="CM41">
    <w:name w:val="CM41"/>
    <w:basedOn w:val="Default"/>
    <w:next w:val="Default"/>
    <w:uiPriority w:val="99"/>
    <w:qFormat/>
    <w:rsid w:val="00222E14"/>
    <w:pPr>
      <w:widowControl w:val="0"/>
    </w:pPr>
    <w:rPr>
      <w:rFonts w:eastAsia="Calibri"/>
      <w:color w:val="auto"/>
    </w:rPr>
  </w:style>
  <w:style w:type="paragraph" w:customStyle="1" w:styleId="3rdOrderPara">
    <w:name w:val="3rd Order Para"/>
    <w:basedOn w:val="Default"/>
    <w:next w:val="Default"/>
    <w:uiPriority w:val="99"/>
    <w:qFormat/>
    <w:rsid w:val="00222E14"/>
    <w:pPr>
      <w:widowControl w:val="0"/>
    </w:pPr>
    <w:rPr>
      <w:rFonts w:eastAsia="Calibri"/>
      <w:color w:val="auto"/>
    </w:rPr>
  </w:style>
  <w:style w:type="paragraph" w:customStyle="1" w:styleId="2ndOrderPara">
    <w:name w:val="2nd Order Para"/>
    <w:basedOn w:val="Default"/>
    <w:next w:val="Default"/>
    <w:uiPriority w:val="99"/>
    <w:qFormat/>
    <w:rsid w:val="00222E14"/>
    <w:pPr>
      <w:widowControl w:val="0"/>
    </w:pPr>
    <w:rPr>
      <w:rFonts w:eastAsia="Calibri"/>
      <w:color w:val="auto"/>
    </w:rPr>
  </w:style>
  <w:style w:type="paragraph" w:customStyle="1" w:styleId="Normal-SIGN2">
    <w:name w:val="Normal-SIGN2"/>
    <w:basedOn w:val="Default"/>
    <w:next w:val="Default"/>
    <w:uiPriority w:val="99"/>
    <w:qFormat/>
    <w:rsid w:val="00222E14"/>
    <w:pPr>
      <w:widowControl w:val="0"/>
    </w:pPr>
    <w:rPr>
      <w:rFonts w:eastAsia="Calibri"/>
      <w:color w:val="auto"/>
    </w:rPr>
  </w:style>
  <w:style w:type="paragraph" w:customStyle="1" w:styleId="Normal-SIGN1">
    <w:name w:val="Normal-SIGN1"/>
    <w:basedOn w:val="Default"/>
    <w:next w:val="Default"/>
    <w:uiPriority w:val="99"/>
    <w:qFormat/>
    <w:rsid w:val="00222E14"/>
    <w:pPr>
      <w:widowControl w:val="0"/>
    </w:pPr>
    <w:rPr>
      <w:rFonts w:eastAsia="Calibri"/>
      <w:color w:val="auto"/>
    </w:rPr>
  </w:style>
  <w:style w:type="paragraph" w:customStyle="1" w:styleId="CM3">
    <w:name w:val="CM3"/>
    <w:basedOn w:val="Default"/>
    <w:next w:val="Default"/>
    <w:uiPriority w:val="99"/>
    <w:qFormat/>
    <w:rsid w:val="00222E14"/>
    <w:pPr>
      <w:widowControl w:val="0"/>
      <w:spacing w:line="553" w:lineRule="atLeast"/>
    </w:pPr>
    <w:rPr>
      <w:rFonts w:eastAsia="Calibri"/>
      <w:color w:val="auto"/>
    </w:rPr>
  </w:style>
  <w:style w:type="paragraph" w:customStyle="1" w:styleId="CM33">
    <w:name w:val="CM33"/>
    <w:basedOn w:val="Default"/>
    <w:next w:val="Default"/>
    <w:uiPriority w:val="99"/>
    <w:qFormat/>
    <w:rsid w:val="00222E14"/>
    <w:pPr>
      <w:widowControl w:val="0"/>
    </w:pPr>
    <w:rPr>
      <w:rFonts w:eastAsia="Calibri"/>
      <w:color w:val="auto"/>
    </w:rPr>
  </w:style>
  <w:style w:type="paragraph" w:customStyle="1" w:styleId="CM37">
    <w:name w:val="CM37"/>
    <w:basedOn w:val="Default"/>
    <w:next w:val="Default"/>
    <w:uiPriority w:val="99"/>
    <w:qFormat/>
    <w:rsid w:val="00222E14"/>
    <w:pPr>
      <w:widowControl w:val="0"/>
    </w:pPr>
    <w:rPr>
      <w:rFonts w:eastAsia="Calibri"/>
      <w:color w:val="auto"/>
    </w:rPr>
  </w:style>
  <w:style w:type="paragraph" w:customStyle="1" w:styleId="CM7">
    <w:name w:val="CM7"/>
    <w:basedOn w:val="Default"/>
    <w:next w:val="Default"/>
    <w:uiPriority w:val="99"/>
    <w:qFormat/>
    <w:rsid w:val="00222E14"/>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222E14"/>
    <w:rPr>
      <w:rFonts w:eastAsia="Times New Roman"/>
      <w:sz w:val="14"/>
      <w:szCs w:val="20"/>
    </w:rPr>
  </w:style>
  <w:style w:type="paragraph" w:customStyle="1" w:styleId="Brief-Card">
    <w:name w:val="Brief - Card"/>
    <w:basedOn w:val="Normal"/>
    <w:uiPriority w:val="99"/>
    <w:qFormat/>
    <w:rsid w:val="00222E14"/>
    <w:rPr>
      <w:rFonts w:eastAsia="Times New Roman"/>
    </w:rPr>
  </w:style>
  <w:style w:type="paragraph" w:customStyle="1" w:styleId="Pa2">
    <w:name w:val="Pa2"/>
    <w:basedOn w:val="Default"/>
    <w:next w:val="Default"/>
    <w:uiPriority w:val="99"/>
    <w:qFormat/>
    <w:rsid w:val="00222E1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22E1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22E1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22E1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22E14"/>
    <w:pPr>
      <w:widowControl w:val="0"/>
    </w:pPr>
    <w:rPr>
      <w:rFonts w:ascii="Arial Black" w:hAnsi="Arial Black"/>
      <w:color w:val="auto"/>
    </w:rPr>
  </w:style>
  <w:style w:type="paragraph" w:customStyle="1" w:styleId="Cover1">
    <w:name w:val="Cover 1"/>
    <w:basedOn w:val="Normal"/>
    <w:next w:val="Normal"/>
    <w:uiPriority w:val="99"/>
    <w:qFormat/>
    <w:rsid w:val="00222E1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22E1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22E14"/>
    <w:pPr>
      <w:widowControl w:val="0"/>
    </w:pPr>
    <w:rPr>
      <w:color w:val="auto"/>
    </w:rPr>
  </w:style>
  <w:style w:type="paragraph" w:customStyle="1" w:styleId="Pa11">
    <w:name w:val="Pa11"/>
    <w:basedOn w:val="Normal"/>
    <w:next w:val="Normal"/>
    <w:uiPriority w:val="99"/>
    <w:qFormat/>
    <w:rsid w:val="00222E1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22E1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222E1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22E14"/>
    <w:pPr>
      <w:widowControl w:val="0"/>
    </w:pPr>
    <w:rPr>
      <w:rFonts w:eastAsia="Calibri"/>
      <w:color w:val="auto"/>
    </w:rPr>
  </w:style>
  <w:style w:type="paragraph" w:customStyle="1" w:styleId="CM5">
    <w:name w:val="CM5"/>
    <w:basedOn w:val="Default"/>
    <w:next w:val="Default"/>
    <w:uiPriority w:val="99"/>
    <w:qFormat/>
    <w:rsid w:val="00222E14"/>
    <w:pPr>
      <w:widowControl w:val="0"/>
      <w:spacing w:line="553" w:lineRule="atLeast"/>
    </w:pPr>
    <w:rPr>
      <w:rFonts w:eastAsia="Calibri"/>
      <w:color w:val="auto"/>
    </w:rPr>
  </w:style>
  <w:style w:type="paragraph" w:customStyle="1" w:styleId="CM28">
    <w:name w:val="CM28"/>
    <w:basedOn w:val="Default"/>
    <w:next w:val="Default"/>
    <w:uiPriority w:val="99"/>
    <w:qFormat/>
    <w:rsid w:val="00222E14"/>
    <w:pPr>
      <w:widowControl w:val="0"/>
    </w:pPr>
    <w:rPr>
      <w:rFonts w:eastAsia="Calibri"/>
      <w:color w:val="auto"/>
    </w:rPr>
  </w:style>
  <w:style w:type="paragraph" w:customStyle="1" w:styleId="CM8">
    <w:name w:val="CM8"/>
    <w:basedOn w:val="Default"/>
    <w:next w:val="Default"/>
    <w:uiPriority w:val="99"/>
    <w:qFormat/>
    <w:rsid w:val="00222E14"/>
    <w:pPr>
      <w:widowControl w:val="0"/>
    </w:pPr>
    <w:rPr>
      <w:rFonts w:eastAsia="Calibri"/>
      <w:color w:val="auto"/>
    </w:rPr>
  </w:style>
  <w:style w:type="paragraph" w:customStyle="1" w:styleId="CM6">
    <w:name w:val="CM6"/>
    <w:basedOn w:val="Default"/>
    <w:next w:val="Default"/>
    <w:uiPriority w:val="99"/>
    <w:qFormat/>
    <w:rsid w:val="00222E14"/>
    <w:pPr>
      <w:widowControl w:val="0"/>
      <w:spacing w:line="553" w:lineRule="atLeast"/>
    </w:pPr>
    <w:rPr>
      <w:rFonts w:eastAsia="Calibri"/>
      <w:color w:val="auto"/>
    </w:rPr>
  </w:style>
  <w:style w:type="paragraph" w:customStyle="1" w:styleId="CM22">
    <w:name w:val="CM22"/>
    <w:basedOn w:val="Default"/>
    <w:next w:val="Default"/>
    <w:uiPriority w:val="99"/>
    <w:qFormat/>
    <w:rsid w:val="00222E14"/>
    <w:pPr>
      <w:widowControl w:val="0"/>
    </w:pPr>
    <w:rPr>
      <w:rFonts w:eastAsia="Calibri"/>
      <w:color w:val="auto"/>
    </w:rPr>
  </w:style>
  <w:style w:type="paragraph" w:customStyle="1" w:styleId="DoubleUnderlined">
    <w:name w:val="Double Underlined"/>
    <w:basedOn w:val="Heading2"/>
    <w:autoRedefine/>
    <w:uiPriority w:val="99"/>
    <w:qFormat/>
    <w:rsid w:val="00222E14"/>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22E1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22E1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22E1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22E1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22E1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22E14"/>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222E1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22E1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22E14"/>
  </w:style>
  <w:style w:type="paragraph" w:customStyle="1" w:styleId="StyleUnderliningTimesNewRomanBoldNounderlineKernat16">
    <w:name w:val="Style Underlining + Times New Roman Bold No underline Kern at 16..."/>
    <w:basedOn w:val="Normal"/>
    <w:uiPriority w:val="99"/>
    <w:qFormat/>
    <w:rsid w:val="00222E1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22E14"/>
    <w:rPr>
      <w:rFonts w:eastAsia="Times New Roman"/>
      <w:b/>
      <w:bCs/>
      <w:kern w:val="32"/>
      <w:sz w:val="32"/>
      <w:szCs w:val="32"/>
    </w:rPr>
  </w:style>
  <w:style w:type="paragraph" w:customStyle="1" w:styleId="StyleBoldUnderliningKernat16pt">
    <w:name w:val="Style Bold Underlining + Kern at 16 pt"/>
    <w:uiPriority w:val="99"/>
    <w:qFormat/>
    <w:rsid w:val="00222E1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22E14"/>
    <w:pPr>
      <w:keepLines w:val="0"/>
      <w:pageBreakBefore w:val="0"/>
      <w:suppressAutoHyphens/>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222E14"/>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222E14"/>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222E1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22E14"/>
    <w:pPr>
      <w:ind w:left="400"/>
    </w:pPr>
    <w:rPr>
      <w:rFonts w:eastAsia="Times New Roman"/>
      <w:szCs w:val="20"/>
    </w:rPr>
  </w:style>
  <w:style w:type="paragraph" w:customStyle="1" w:styleId="Paste">
    <w:name w:val="Paste"/>
    <w:basedOn w:val="Normal"/>
    <w:uiPriority w:val="99"/>
    <w:qFormat/>
    <w:rsid w:val="00222E14"/>
    <w:rPr>
      <w:rFonts w:ascii="Arial Narrow" w:eastAsia="Times New Roman" w:hAnsi="Arial Narrow"/>
      <w:szCs w:val="20"/>
      <w:lang w:val="x-none" w:eastAsia="x-none"/>
    </w:rPr>
  </w:style>
  <w:style w:type="character" w:customStyle="1" w:styleId="UnderlineStyleChar">
    <w:name w:val="Underline Style Char"/>
    <w:link w:val="UnderlineStyle0"/>
    <w:locked/>
    <w:rsid w:val="00222E14"/>
    <w:rPr>
      <w:rFonts w:ascii="Georgia" w:eastAsia="Times New Roman" w:hAnsi="Georgia"/>
      <w:b/>
      <w:u w:val="single"/>
    </w:rPr>
  </w:style>
  <w:style w:type="paragraph" w:customStyle="1" w:styleId="UnderlineStyle0">
    <w:name w:val="Underline Style"/>
    <w:basedOn w:val="Normal"/>
    <w:link w:val="UnderlineStyleChar"/>
    <w:qFormat/>
    <w:rsid w:val="00222E14"/>
    <w:rPr>
      <w:rFonts w:ascii="Georgia" w:eastAsia="Times New Roman" w:hAnsi="Georgia"/>
      <w:b/>
      <w:sz w:val="24"/>
      <w:u w:val="single"/>
    </w:rPr>
  </w:style>
  <w:style w:type="paragraph" w:customStyle="1" w:styleId="Normalization">
    <w:name w:val="Normalization"/>
    <w:basedOn w:val="Normal"/>
    <w:uiPriority w:val="99"/>
    <w:qFormat/>
    <w:rsid w:val="00222E14"/>
    <w:rPr>
      <w:rFonts w:eastAsia="Times New Roman"/>
      <w:sz w:val="18"/>
    </w:rPr>
  </w:style>
  <w:style w:type="paragraph" w:customStyle="1" w:styleId="BreifTitle">
    <w:name w:val="Breif Title"/>
    <w:basedOn w:val="Normal"/>
    <w:autoRedefine/>
    <w:uiPriority w:val="99"/>
    <w:qFormat/>
    <w:rsid w:val="00222E1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222E1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22E1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22E14"/>
    <w:rPr>
      <w:rFonts w:eastAsia="Times New Roman"/>
      <w:color w:val="333333"/>
    </w:rPr>
  </w:style>
  <w:style w:type="paragraph" w:customStyle="1" w:styleId="StyleTagandCiteFranklinGothicDemi">
    <w:name w:val="Style Tag and Cite + Franklin Gothic Demi"/>
    <w:basedOn w:val="Normal"/>
    <w:autoRedefine/>
    <w:uiPriority w:val="99"/>
    <w:qFormat/>
    <w:rsid w:val="00222E1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22E14"/>
    <w:rPr>
      <w:bCs/>
    </w:rPr>
  </w:style>
  <w:style w:type="paragraph" w:customStyle="1" w:styleId="tagCharCharCharCharCharCharChar">
    <w:name w:val="tag Char Char Char Char Char Char Char"/>
    <w:basedOn w:val="Normal"/>
    <w:uiPriority w:val="99"/>
    <w:qFormat/>
    <w:rsid w:val="00222E14"/>
    <w:rPr>
      <w:rFonts w:eastAsia="Times New Roman"/>
      <w:b/>
      <w:sz w:val="24"/>
      <w:szCs w:val="20"/>
    </w:rPr>
  </w:style>
  <w:style w:type="paragraph" w:customStyle="1" w:styleId="title-bold-medium">
    <w:name w:val="title-bold-medium"/>
    <w:basedOn w:val="Normal"/>
    <w:uiPriority w:val="99"/>
    <w:qFormat/>
    <w:rsid w:val="00222E1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22E14"/>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222E14"/>
    <w:rPr>
      <w:rFonts w:ascii="Arial Narrow" w:eastAsia="Times New Roman" w:hAnsi="Arial Narrow"/>
      <w:b/>
      <w:sz w:val="24"/>
    </w:rPr>
  </w:style>
  <w:style w:type="paragraph" w:customStyle="1" w:styleId="BLOCKTITLE1">
    <w:name w:val="BLOCK TITLE"/>
    <w:basedOn w:val="Heading1"/>
    <w:uiPriority w:val="99"/>
    <w:qFormat/>
    <w:rsid w:val="00222E1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22E14"/>
    <w:pPr>
      <w:widowControl w:val="0"/>
      <w:autoSpaceDE w:val="0"/>
      <w:autoSpaceDN w:val="0"/>
      <w:adjustRightInd w:val="0"/>
    </w:pPr>
    <w:rPr>
      <w:sz w:val="24"/>
      <w:szCs w:val="20"/>
    </w:rPr>
  </w:style>
  <w:style w:type="paragraph" w:customStyle="1" w:styleId="BriefTitle1">
    <w:name w:val="Brief Title 1"/>
    <w:basedOn w:val="Normal"/>
    <w:uiPriority w:val="99"/>
    <w:qFormat/>
    <w:rsid w:val="00222E14"/>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222E1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22E1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22E1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22E14"/>
    <w:pPr>
      <w:spacing w:before="100" w:beforeAutospacing="1" w:after="100" w:afterAutospacing="1"/>
    </w:pPr>
    <w:rPr>
      <w:rFonts w:eastAsia="Times New Roman"/>
    </w:rPr>
  </w:style>
  <w:style w:type="paragraph" w:customStyle="1" w:styleId="ToRead">
    <w:name w:val="To Read"/>
    <w:basedOn w:val="Normal"/>
    <w:uiPriority w:val="99"/>
    <w:qFormat/>
    <w:rsid w:val="00222E14"/>
    <w:pPr>
      <w:ind w:left="720"/>
    </w:pPr>
    <w:rPr>
      <w:rFonts w:ascii="Verdana" w:eastAsia="Times New Roman" w:hAnsi="Verdana"/>
      <w:b/>
      <w:u w:val="single"/>
    </w:rPr>
  </w:style>
  <w:style w:type="paragraph" w:customStyle="1" w:styleId="Style1">
    <w:name w:val="Style 1"/>
    <w:basedOn w:val="Normal"/>
    <w:uiPriority w:val="99"/>
    <w:qFormat/>
    <w:rsid w:val="00222E14"/>
    <w:pPr>
      <w:widowControl w:val="0"/>
      <w:ind w:firstLine="216"/>
    </w:pPr>
    <w:rPr>
      <w:rFonts w:eastAsia="Times New Roman"/>
      <w:noProof/>
      <w:color w:val="000000"/>
      <w:szCs w:val="20"/>
    </w:rPr>
  </w:style>
  <w:style w:type="paragraph" w:customStyle="1" w:styleId="Style40">
    <w:name w:val="Style 4"/>
    <w:basedOn w:val="Normal"/>
    <w:uiPriority w:val="99"/>
    <w:qFormat/>
    <w:rsid w:val="00222E1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22E1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22E1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22E14"/>
    <w:pPr>
      <w:ind w:left="1660"/>
    </w:pPr>
  </w:style>
  <w:style w:type="paragraph" w:customStyle="1" w:styleId="PageNumber1">
    <w:name w:val="Page Number1"/>
    <w:basedOn w:val="Normal"/>
    <w:next w:val="Normal"/>
    <w:uiPriority w:val="99"/>
    <w:qFormat/>
    <w:rsid w:val="00222E14"/>
    <w:rPr>
      <w:rFonts w:eastAsia="Times New Roman"/>
    </w:rPr>
  </w:style>
  <w:style w:type="paragraph" w:customStyle="1" w:styleId="Card1">
    <w:name w:val="Card1"/>
    <w:uiPriority w:val="99"/>
    <w:qFormat/>
    <w:rsid w:val="00222E1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22E1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222E14"/>
    <w:pPr>
      <w:ind w:left="288" w:right="288"/>
    </w:pPr>
    <w:rPr>
      <w:rFonts w:eastAsia="Times New Roman"/>
    </w:rPr>
  </w:style>
  <w:style w:type="paragraph" w:customStyle="1" w:styleId="CaseListNormal">
    <w:name w:val="Case List Normal"/>
    <w:basedOn w:val="Normal"/>
    <w:uiPriority w:val="99"/>
    <w:qFormat/>
    <w:rsid w:val="00222E14"/>
    <w:rPr>
      <w:rFonts w:ascii="Times" w:eastAsia="Times New Roman" w:hAnsi="Times"/>
      <w:szCs w:val="26"/>
    </w:rPr>
  </w:style>
  <w:style w:type="paragraph" w:customStyle="1" w:styleId="Body">
    <w:name w:val="Body"/>
    <w:basedOn w:val="Normal"/>
    <w:uiPriority w:val="99"/>
    <w:qFormat/>
    <w:rsid w:val="00222E14"/>
    <w:pPr>
      <w:outlineLvl w:val="3"/>
    </w:pPr>
    <w:rPr>
      <w:rFonts w:eastAsia="Times New Roman"/>
      <w:szCs w:val="20"/>
    </w:rPr>
  </w:style>
  <w:style w:type="paragraph" w:customStyle="1" w:styleId="3text">
    <w:name w:val="3text"/>
    <w:basedOn w:val="Normal"/>
    <w:uiPriority w:val="99"/>
    <w:qFormat/>
    <w:rsid w:val="00222E14"/>
    <w:pPr>
      <w:spacing w:before="100" w:beforeAutospacing="1" w:after="100" w:afterAutospacing="1"/>
    </w:pPr>
    <w:rPr>
      <w:rFonts w:eastAsia="Times New Roman"/>
      <w:sz w:val="24"/>
    </w:rPr>
  </w:style>
  <w:style w:type="paragraph" w:customStyle="1" w:styleId="TimesNewRoman12">
    <w:name w:val="TimesNewRoman12"/>
    <w:uiPriority w:val="99"/>
    <w:qFormat/>
    <w:rsid w:val="00222E1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22E1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22E1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22E14"/>
    <w:rPr>
      <w:rFonts w:eastAsia="Times New Roman"/>
      <w:color w:val="000000"/>
      <w:sz w:val="18"/>
    </w:rPr>
  </w:style>
  <w:style w:type="paragraph" w:customStyle="1" w:styleId="text1">
    <w:name w:val="text1"/>
    <w:basedOn w:val="Normal"/>
    <w:autoRedefine/>
    <w:uiPriority w:val="99"/>
    <w:qFormat/>
    <w:rsid w:val="00222E14"/>
    <w:rPr>
      <w:rFonts w:eastAsia="Times New Roman"/>
      <w:szCs w:val="20"/>
    </w:rPr>
  </w:style>
  <w:style w:type="paragraph" w:customStyle="1" w:styleId="RepeatBlockHeading">
    <w:name w:val="Repeat Block Heading"/>
    <w:basedOn w:val="Normal"/>
    <w:autoRedefine/>
    <w:uiPriority w:val="99"/>
    <w:qFormat/>
    <w:rsid w:val="00222E14"/>
    <w:pPr>
      <w:jc w:val="center"/>
    </w:pPr>
    <w:rPr>
      <w:rFonts w:eastAsia="Times New Roman"/>
      <w:b/>
      <w:smallCaps/>
      <w:color w:val="000000"/>
      <w:sz w:val="24"/>
      <w:u w:val="thick"/>
    </w:rPr>
  </w:style>
  <w:style w:type="paragraph" w:customStyle="1" w:styleId="story-headline">
    <w:name w:val="story-headline"/>
    <w:basedOn w:val="Normal"/>
    <w:uiPriority w:val="99"/>
    <w:qFormat/>
    <w:rsid w:val="00222E14"/>
    <w:pPr>
      <w:spacing w:before="72" w:after="72"/>
    </w:pPr>
    <w:rPr>
      <w:rFonts w:eastAsia="Times New Roman"/>
      <w:b/>
      <w:bCs/>
      <w:sz w:val="26"/>
      <w:szCs w:val="26"/>
    </w:rPr>
  </w:style>
  <w:style w:type="paragraph" w:customStyle="1" w:styleId="story-body">
    <w:name w:val="story-body"/>
    <w:basedOn w:val="Normal"/>
    <w:uiPriority w:val="99"/>
    <w:qFormat/>
    <w:rsid w:val="00222E14"/>
    <w:pPr>
      <w:spacing w:before="100" w:beforeAutospacing="1" w:after="100" w:afterAutospacing="1"/>
    </w:pPr>
    <w:rPr>
      <w:rFonts w:eastAsia="Times New Roman"/>
    </w:rPr>
  </w:style>
  <w:style w:type="paragraph" w:customStyle="1" w:styleId="story-dateline">
    <w:name w:val="story-dateline"/>
    <w:basedOn w:val="Normal"/>
    <w:uiPriority w:val="99"/>
    <w:qFormat/>
    <w:rsid w:val="00222E14"/>
    <w:rPr>
      <w:rFonts w:eastAsia="Times New Roman"/>
      <w:b/>
      <w:bCs/>
    </w:rPr>
  </w:style>
  <w:style w:type="paragraph" w:customStyle="1" w:styleId="TextofCards">
    <w:name w:val="Text of Cards"/>
    <w:basedOn w:val="Normal"/>
    <w:uiPriority w:val="99"/>
    <w:qFormat/>
    <w:rsid w:val="00222E14"/>
    <w:rPr>
      <w:rFonts w:eastAsia="Times New Roman"/>
      <w:color w:val="000000"/>
      <w:spacing w:val="6"/>
      <w:szCs w:val="23"/>
    </w:rPr>
  </w:style>
  <w:style w:type="paragraph" w:customStyle="1" w:styleId="Corpotesto">
    <w:name w:val="Corpo testo"/>
    <w:basedOn w:val="Normal"/>
    <w:uiPriority w:val="99"/>
    <w:qFormat/>
    <w:rsid w:val="00222E1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22E14"/>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22E14"/>
    <w:rPr>
      <w:rFonts w:eastAsia="Times New Roman" w:cs="Calibri"/>
      <w:b/>
      <w:bCs/>
    </w:rPr>
  </w:style>
  <w:style w:type="paragraph" w:customStyle="1" w:styleId="inside-copy">
    <w:name w:val="inside-copy"/>
    <w:basedOn w:val="Normal"/>
    <w:uiPriority w:val="99"/>
    <w:qFormat/>
    <w:rsid w:val="00222E1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22E1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22E1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22E14"/>
    <w:rPr>
      <w:rFonts w:ascii="Arial" w:hAnsi="Arial"/>
      <w:b w:val="0"/>
      <w:caps w:val="0"/>
      <w:sz w:val="20"/>
    </w:rPr>
  </w:style>
  <w:style w:type="paragraph" w:customStyle="1" w:styleId="ProjectTitleLine">
    <w:name w:val="Project Title Line"/>
    <w:basedOn w:val="Normal"/>
    <w:next w:val="Normal"/>
    <w:autoRedefine/>
    <w:uiPriority w:val="99"/>
    <w:qFormat/>
    <w:rsid w:val="00222E14"/>
    <w:pPr>
      <w:jc w:val="center"/>
    </w:pPr>
    <w:rPr>
      <w:rFonts w:eastAsia="Times New Roman"/>
      <w:caps/>
      <w:szCs w:val="20"/>
    </w:rPr>
  </w:style>
  <w:style w:type="paragraph" w:customStyle="1" w:styleId="LanguageStrike">
    <w:name w:val="Language Strike"/>
    <w:basedOn w:val="Normal"/>
    <w:next w:val="Normal"/>
    <w:uiPriority w:val="99"/>
    <w:qFormat/>
    <w:rsid w:val="00222E14"/>
    <w:rPr>
      <w:rFonts w:ascii="Arial Narrow" w:eastAsia="Times New Roman" w:hAnsi="Arial Narrow"/>
      <w:strike/>
    </w:rPr>
  </w:style>
  <w:style w:type="paragraph" w:customStyle="1" w:styleId="NormalVerdana">
    <w:name w:val="Normal + Verdana"/>
    <w:aliases w:val="10 pt,White,Normal + Arial"/>
    <w:basedOn w:val="Normal"/>
    <w:uiPriority w:val="99"/>
    <w:qFormat/>
    <w:rsid w:val="00222E14"/>
    <w:rPr>
      <w:rFonts w:eastAsia="Times New Roman"/>
      <w:szCs w:val="20"/>
      <w:u w:val="single"/>
    </w:rPr>
  </w:style>
  <w:style w:type="paragraph" w:customStyle="1" w:styleId="Normal10pt">
    <w:name w:val="Normal + 10 pt"/>
    <w:basedOn w:val="Normal"/>
    <w:uiPriority w:val="99"/>
    <w:qFormat/>
    <w:rsid w:val="00222E14"/>
    <w:rPr>
      <w:rFonts w:eastAsia="Times New Roman"/>
      <w:szCs w:val="20"/>
    </w:rPr>
  </w:style>
  <w:style w:type="paragraph" w:customStyle="1" w:styleId="cardChar1Char">
    <w:name w:val="card Char1 Char"/>
    <w:basedOn w:val="Normal"/>
    <w:uiPriority w:val="99"/>
    <w:qFormat/>
    <w:rsid w:val="00222E14"/>
    <w:pPr>
      <w:ind w:left="288" w:right="288"/>
    </w:pPr>
    <w:rPr>
      <w:rFonts w:eastAsia="Times New Roman"/>
      <w:szCs w:val="20"/>
    </w:rPr>
  </w:style>
  <w:style w:type="paragraph" w:customStyle="1" w:styleId="CM12">
    <w:name w:val="CM12"/>
    <w:basedOn w:val="Default"/>
    <w:next w:val="Default"/>
    <w:uiPriority w:val="99"/>
    <w:qFormat/>
    <w:rsid w:val="00222E1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22E14"/>
    <w:pPr>
      <w:widowControl w:val="0"/>
      <w:spacing w:after="480"/>
    </w:pPr>
    <w:rPr>
      <w:rFonts w:ascii="Granjon LT Std" w:hAnsi="Granjon LT Std"/>
      <w:color w:val="auto"/>
    </w:rPr>
  </w:style>
  <w:style w:type="paragraph" w:customStyle="1" w:styleId="CM10">
    <w:name w:val="CM10"/>
    <w:basedOn w:val="Default"/>
    <w:next w:val="Default"/>
    <w:uiPriority w:val="99"/>
    <w:qFormat/>
    <w:rsid w:val="00222E14"/>
    <w:pPr>
      <w:widowControl w:val="0"/>
      <w:spacing w:line="320" w:lineRule="atLeast"/>
    </w:pPr>
    <w:rPr>
      <w:rFonts w:ascii="Granjon LT Std" w:hAnsi="Granjon LT Std"/>
      <w:color w:val="auto"/>
    </w:rPr>
  </w:style>
  <w:style w:type="paragraph" w:customStyle="1" w:styleId="bold">
    <w:name w:val="bold"/>
    <w:basedOn w:val="Normal"/>
    <w:uiPriority w:val="99"/>
    <w:qFormat/>
    <w:rsid w:val="00222E1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22E14"/>
    <w:rPr>
      <w:rFonts w:ascii="Arial Narrow" w:eastAsia="Times New Roman" w:hAnsi="Arial Narrow"/>
      <w:strike/>
      <w:szCs w:val="20"/>
    </w:rPr>
  </w:style>
  <w:style w:type="paragraph" w:customStyle="1" w:styleId="textbodyblack">
    <w:name w:val="textbodyblack"/>
    <w:basedOn w:val="Normal"/>
    <w:uiPriority w:val="99"/>
    <w:qFormat/>
    <w:rsid w:val="00222E1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22E1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222E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222E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22E1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22E14"/>
    <w:rPr>
      <w:rFonts w:ascii="Georgia" w:eastAsia="Times New Roman" w:hAnsi="Georgia"/>
      <w:b/>
      <w:bCs/>
      <w:szCs w:val="16"/>
      <w:u w:val="single"/>
    </w:rPr>
  </w:style>
  <w:style w:type="paragraph" w:customStyle="1" w:styleId="CiteCorrected">
    <w:name w:val="Cite Corrected"/>
    <w:basedOn w:val="Normal"/>
    <w:link w:val="CiteCorrectedChar"/>
    <w:qFormat/>
    <w:rsid w:val="00222E14"/>
    <w:rPr>
      <w:rFonts w:ascii="Georgia" w:eastAsia="Times New Roman" w:hAnsi="Georgia"/>
      <w:b/>
      <w:bCs/>
      <w:sz w:val="24"/>
      <w:szCs w:val="16"/>
      <w:u w:val="single"/>
    </w:rPr>
  </w:style>
  <w:style w:type="character" w:customStyle="1" w:styleId="CardText2Char">
    <w:name w:val="Card Text 2 Char"/>
    <w:basedOn w:val="CardText1Char"/>
    <w:link w:val="CardText2"/>
    <w:locked/>
    <w:rsid w:val="00222E14"/>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222E1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222E14"/>
    <w:pPr>
      <w:ind w:left="288"/>
    </w:pPr>
    <w:rPr>
      <w:rFonts w:eastAsia="SimSun"/>
      <w:szCs w:val="20"/>
      <w:lang w:eastAsia="zh-CN"/>
    </w:rPr>
  </w:style>
  <w:style w:type="paragraph" w:customStyle="1" w:styleId="story-body-text">
    <w:name w:val="story-body-text"/>
    <w:basedOn w:val="Normal"/>
    <w:uiPriority w:val="99"/>
    <w:qFormat/>
    <w:rsid w:val="00222E1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22E1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22E14"/>
    <w:rPr>
      <w:u w:val="single"/>
    </w:rPr>
  </w:style>
  <w:style w:type="paragraph" w:customStyle="1" w:styleId="StyleCardText11ptUnderline">
    <w:name w:val="Style Card Text + 11 pt Underline"/>
    <w:link w:val="StyleCardText11ptUnderlineChar"/>
    <w:qFormat/>
    <w:rsid w:val="00222E14"/>
    <w:pPr>
      <w:spacing w:after="160" w:line="252" w:lineRule="auto"/>
    </w:pPr>
    <w:rPr>
      <w:u w:val="single"/>
    </w:rPr>
  </w:style>
  <w:style w:type="character" w:customStyle="1" w:styleId="StyleMinimizedText11ptChar">
    <w:name w:val="Style Minimized Text + 11 pt Char"/>
    <w:basedOn w:val="DefaultParagraphFont"/>
    <w:link w:val="StyleMinimizedText11pt"/>
    <w:locked/>
    <w:rsid w:val="00222E14"/>
    <w:rPr>
      <w:rFonts w:ascii="Georgia" w:hAnsi="Georgia"/>
      <w:sz w:val="16"/>
    </w:rPr>
  </w:style>
  <w:style w:type="paragraph" w:customStyle="1" w:styleId="StyleMinimizedText11pt">
    <w:name w:val="Style Minimized Text + 11 pt"/>
    <w:basedOn w:val="Normal"/>
    <w:link w:val="StyleMinimizedText11ptChar"/>
    <w:qFormat/>
    <w:rsid w:val="00222E14"/>
    <w:rPr>
      <w:rFonts w:ascii="Georgia" w:hAnsi="Georgia"/>
      <w:sz w:val="16"/>
    </w:rPr>
  </w:style>
  <w:style w:type="character" w:customStyle="1" w:styleId="StyleMinimizedText11pt1Char">
    <w:name w:val="Style Minimized Text + 11 pt1 Char"/>
    <w:basedOn w:val="DefaultParagraphFont"/>
    <w:link w:val="StyleMinimizedText11pt1"/>
    <w:locked/>
    <w:rsid w:val="00222E14"/>
    <w:rPr>
      <w:rFonts w:ascii="Georgia" w:hAnsi="Georgia"/>
      <w:sz w:val="16"/>
    </w:rPr>
  </w:style>
  <w:style w:type="paragraph" w:customStyle="1" w:styleId="StyleMinimizedText11pt1">
    <w:name w:val="Style Minimized Text + 11 pt1"/>
    <w:basedOn w:val="Normal"/>
    <w:link w:val="StyleMinimizedText11pt1Char"/>
    <w:qFormat/>
    <w:rsid w:val="00222E14"/>
    <w:rPr>
      <w:rFonts w:ascii="Georgia" w:hAnsi="Georgia"/>
      <w:sz w:val="16"/>
    </w:rPr>
  </w:style>
  <w:style w:type="character" w:customStyle="1" w:styleId="Debate-CardSmalltextF2Char">
    <w:name w:val="Debate- Card Small text F2 Char"/>
    <w:link w:val="Debate-CardSmalltextF2"/>
    <w:locked/>
    <w:rsid w:val="00222E14"/>
    <w:rPr>
      <w:rFonts w:ascii="Arial Narrow" w:hAnsi="Arial Narrow"/>
      <w:sz w:val="16"/>
    </w:rPr>
  </w:style>
  <w:style w:type="paragraph" w:customStyle="1" w:styleId="Debate-CardSmalltextF2">
    <w:name w:val="Debate- Card Small text F2"/>
    <w:basedOn w:val="Normal"/>
    <w:next w:val="Normal"/>
    <w:link w:val="Debate-CardSmalltextF2Char"/>
    <w:qFormat/>
    <w:rsid w:val="00222E1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22E14"/>
    <w:rPr>
      <w:rFonts w:ascii="Arial Narrow" w:hAnsi="Arial Narrow"/>
      <w:b/>
      <w:sz w:val="18"/>
      <w:u w:val="single"/>
    </w:rPr>
  </w:style>
  <w:style w:type="paragraph" w:customStyle="1" w:styleId="Debate-EmphasizedText-F5">
    <w:name w:val="Debate- Emphasized Text- F5"/>
    <w:basedOn w:val="Normal"/>
    <w:link w:val="Debate-EmphasizedText-F5Char"/>
    <w:qFormat/>
    <w:rsid w:val="00222E1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22E1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22E1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22E1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22E14"/>
    <w:rPr>
      <w:rFonts w:ascii="Times New Roman" w:eastAsia="Times New Roman" w:hAnsi="Times New Roman" w:cs="Calibri"/>
      <w:sz w:val="16"/>
    </w:rPr>
  </w:style>
  <w:style w:type="paragraph" w:customStyle="1" w:styleId="emactive">
    <w:name w:val="emactive"/>
    <w:basedOn w:val="Normal"/>
    <w:uiPriority w:val="99"/>
    <w:qFormat/>
    <w:rsid w:val="00222E14"/>
    <w:pPr>
      <w:spacing w:before="100" w:beforeAutospacing="1" w:after="100" w:afterAutospacing="1"/>
    </w:pPr>
    <w:rPr>
      <w:rFonts w:eastAsia="Times New Roman"/>
      <w:sz w:val="24"/>
    </w:rPr>
  </w:style>
  <w:style w:type="paragraph" w:customStyle="1" w:styleId="emready">
    <w:name w:val="emready"/>
    <w:basedOn w:val="Normal"/>
    <w:uiPriority w:val="99"/>
    <w:qFormat/>
    <w:rsid w:val="00222E1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22E1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22E14"/>
    <w:rPr>
      <w:rFonts w:ascii="Georgia" w:eastAsia="Times New Roman" w:hAnsi="Georgia" w:cs="Times New Roman"/>
      <w:b/>
      <w:sz w:val="24"/>
      <w:u w:val="single"/>
    </w:rPr>
  </w:style>
  <w:style w:type="character" w:customStyle="1" w:styleId="CardHighlightChar">
    <w:name w:val="Card Highlight Char"/>
    <w:link w:val="CardHighlight"/>
    <w:locked/>
    <w:rsid w:val="00222E1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22E14"/>
    <w:pPr>
      <w:shd w:val="clear" w:color="auto" w:fill="66FFFF"/>
    </w:pPr>
    <w:rPr>
      <w:rFonts w:eastAsia="Calibri" w:cs="Calibri"/>
      <w:sz w:val="24"/>
      <w:u w:val="single"/>
    </w:rPr>
  </w:style>
  <w:style w:type="character" w:customStyle="1" w:styleId="BlockHeaderHiddenChar">
    <w:name w:val="Block Header Hidden Char"/>
    <w:link w:val="BlockHeaderHidden"/>
    <w:locked/>
    <w:rsid w:val="00222E1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22E1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22E14"/>
    <w:pPr>
      <w:spacing w:before="100" w:beforeAutospacing="1" w:after="100" w:afterAutospacing="1"/>
    </w:pPr>
    <w:rPr>
      <w:rFonts w:eastAsia="Times New Roman"/>
      <w:sz w:val="24"/>
    </w:rPr>
  </w:style>
  <w:style w:type="paragraph" w:customStyle="1" w:styleId="norma">
    <w:name w:val="norma"/>
    <w:basedOn w:val="Heading3"/>
    <w:uiPriority w:val="99"/>
    <w:qFormat/>
    <w:rsid w:val="00222E14"/>
    <w:rPr>
      <w:rFonts w:eastAsia="MS Gothic" w:cs="Arial"/>
      <w:sz w:val="24"/>
    </w:rPr>
  </w:style>
  <w:style w:type="paragraph" w:customStyle="1" w:styleId="nromal">
    <w:name w:val="nromal"/>
    <w:basedOn w:val="Normal"/>
    <w:uiPriority w:val="99"/>
    <w:qFormat/>
    <w:rsid w:val="00222E14"/>
    <w:pPr>
      <w:keepNext/>
      <w:keepLines/>
      <w:spacing w:before="200"/>
      <w:outlineLvl w:val="3"/>
    </w:pPr>
    <w:rPr>
      <w:rFonts w:eastAsia="Times New Roman" w:cs="Cambria"/>
      <w:b/>
      <w:iCs/>
    </w:rPr>
  </w:style>
  <w:style w:type="paragraph" w:customStyle="1" w:styleId="natural">
    <w:name w:val="natural"/>
    <w:basedOn w:val="Normal"/>
    <w:uiPriority w:val="99"/>
    <w:qFormat/>
    <w:rsid w:val="00222E14"/>
    <w:pPr>
      <w:keepNext/>
      <w:keepLines/>
      <w:spacing w:before="200"/>
      <w:outlineLvl w:val="3"/>
    </w:pPr>
    <w:rPr>
      <w:rFonts w:eastAsia="Times New Roman"/>
      <w:b/>
      <w:iCs/>
    </w:rPr>
  </w:style>
  <w:style w:type="paragraph" w:customStyle="1" w:styleId="nroaml">
    <w:name w:val="nroaml"/>
    <w:basedOn w:val="Normal"/>
    <w:uiPriority w:val="99"/>
    <w:qFormat/>
    <w:rsid w:val="00222E14"/>
    <w:pPr>
      <w:keepNext/>
      <w:keepLines/>
      <w:spacing w:before="200"/>
      <w:outlineLvl w:val="3"/>
    </w:pPr>
    <w:rPr>
      <w:rFonts w:eastAsia="Times New Roman"/>
      <w:b/>
      <w:iCs/>
    </w:rPr>
  </w:style>
  <w:style w:type="paragraph" w:customStyle="1" w:styleId="noraml">
    <w:name w:val="noraml"/>
    <w:basedOn w:val="Normal"/>
    <w:uiPriority w:val="99"/>
    <w:qFormat/>
    <w:rsid w:val="00222E1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22E14"/>
    <w:rPr>
      <w:rFonts w:ascii="Georgia" w:eastAsia="Calibri" w:hAnsi="Georgia"/>
      <w:sz w:val="16"/>
      <w:szCs w:val="16"/>
    </w:rPr>
  </w:style>
  <w:style w:type="paragraph" w:customStyle="1" w:styleId="SmallSizeParagraph">
    <w:name w:val="Small Size Paragraph"/>
    <w:basedOn w:val="Normal"/>
    <w:link w:val="SmallSizeParagraphChar"/>
    <w:qFormat/>
    <w:rsid w:val="00222E14"/>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22E1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22E14"/>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bdr w:val="single" w:sz="4" w:space="0" w:color="auto" w:frame="1"/>
    </w:rPr>
  </w:style>
  <w:style w:type="character" w:customStyle="1" w:styleId="LanguageEditingChar">
    <w:name w:val="Language Editing Char"/>
    <w:link w:val="LanguageEditing"/>
    <w:locked/>
    <w:rsid w:val="00222E1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22E14"/>
    <w:rPr>
      <w:rFonts w:ascii="Times New Roman" w:eastAsia="Times New Roman" w:hAnsi="Times New Roman" w:cs="Times New Roman"/>
      <w:strike/>
      <w:sz w:val="20"/>
    </w:rPr>
  </w:style>
  <w:style w:type="character" w:customStyle="1" w:styleId="CardT1Char">
    <w:name w:val="CardT1 Char"/>
    <w:link w:val="CardT1"/>
    <w:locked/>
    <w:rsid w:val="00222E14"/>
    <w:rPr>
      <w:rFonts w:ascii="Arial" w:eastAsia="Calibri" w:hAnsi="Arial" w:cs="Arial"/>
      <w:kern w:val="2"/>
      <w:sz w:val="14"/>
      <w:szCs w:val="14"/>
      <w:lang w:eastAsia="zh-TW"/>
    </w:rPr>
  </w:style>
  <w:style w:type="paragraph" w:customStyle="1" w:styleId="CardT1">
    <w:name w:val="CardT1"/>
    <w:basedOn w:val="Normal"/>
    <w:link w:val="CardT1Char"/>
    <w:qFormat/>
    <w:rsid w:val="00222E1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22E1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22E1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22E14"/>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222E14"/>
    <w:rPr>
      <w:rFonts w:eastAsia="MS Mincho"/>
      <w:b/>
      <w:sz w:val="24"/>
      <w:u w:val="single"/>
    </w:rPr>
  </w:style>
  <w:style w:type="paragraph" w:customStyle="1" w:styleId="2909F619802848F09E01365C32F34654">
    <w:name w:val="2909F619802848F09E01365C32F34654"/>
    <w:uiPriority w:val="99"/>
    <w:qFormat/>
    <w:rsid w:val="00222E1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22E14"/>
    <w:rPr>
      <w:rFonts w:ascii="Georgia" w:eastAsia="Calibri" w:hAnsi="Georgia"/>
      <w:u w:val="single"/>
      <w:lang w:val="x-none" w:eastAsia="zh-CN"/>
    </w:rPr>
  </w:style>
  <w:style w:type="paragraph" w:customStyle="1" w:styleId="UnderlineS">
    <w:name w:val="Underline S"/>
    <w:basedOn w:val="Normal"/>
    <w:link w:val="UnderlineSChar"/>
    <w:qFormat/>
    <w:rsid w:val="00222E14"/>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22E14"/>
    <w:rPr>
      <w:rFonts w:ascii="Georgia" w:eastAsia="SimSun" w:hAnsi="Georgia"/>
      <w:sz w:val="12"/>
    </w:rPr>
  </w:style>
  <w:style w:type="paragraph" w:customStyle="1" w:styleId="Ununderlined">
    <w:name w:val="Ununderlined"/>
    <w:basedOn w:val="Normal"/>
    <w:link w:val="UnunderlinedChar"/>
    <w:qFormat/>
    <w:rsid w:val="00222E14"/>
    <w:rPr>
      <w:rFonts w:ascii="Georgia" w:eastAsia="SimSun" w:hAnsi="Georgia"/>
      <w:sz w:val="12"/>
    </w:rPr>
  </w:style>
  <w:style w:type="character" w:customStyle="1" w:styleId="HighlightingChar">
    <w:name w:val="Highlighting Char"/>
    <w:link w:val="Highlighting"/>
    <w:locked/>
    <w:rsid w:val="00222E14"/>
    <w:rPr>
      <w:rFonts w:ascii="Georgia" w:eastAsia="SimSun" w:hAnsi="Georgia"/>
      <w:u w:val="thick"/>
    </w:rPr>
  </w:style>
  <w:style w:type="paragraph" w:customStyle="1" w:styleId="Highlighting">
    <w:name w:val="Highlighting"/>
    <w:basedOn w:val="Normal"/>
    <w:link w:val="HighlightingChar"/>
    <w:autoRedefine/>
    <w:qFormat/>
    <w:rsid w:val="00222E14"/>
    <w:rPr>
      <w:rFonts w:ascii="Georgia" w:eastAsia="SimSun" w:hAnsi="Georgia"/>
      <w:sz w:val="24"/>
      <w:u w:val="thick"/>
    </w:rPr>
  </w:style>
  <w:style w:type="character" w:customStyle="1" w:styleId="CITEChar">
    <w:name w:val="CITE Char"/>
    <w:link w:val="CITE"/>
    <w:locked/>
    <w:rsid w:val="00222E14"/>
    <w:rPr>
      <w:rFonts w:ascii="Arial" w:eastAsia="Times New Roman" w:hAnsi="Arial" w:cs="Arial"/>
      <w:iCs/>
      <w:smallCaps/>
      <w:sz w:val="20"/>
      <w:szCs w:val="20"/>
      <w:u w:val="double"/>
    </w:rPr>
  </w:style>
  <w:style w:type="paragraph" w:customStyle="1" w:styleId="CITE">
    <w:name w:val="CITE"/>
    <w:basedOn w:val="Heading2"/>
    <w:link w:val="CITEChar"/>
    <w:autoRedefine/>
    <w:qFormat/>
    <w:rsid w:val="00222E14"/>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222E14"/>
    <w:pPr>
      <w:spacing w:before="100" w:beforeAutospacing="1" w:after="100" w:afterAutospacing="1"/>
    </w:pPr>
    <w:rPr>
      <w:rFonts w:eastAsia="Times New Roman"/>
      <w:sz w:val="24"/>
      <w:lang w:eastAsia="zh-CN"/>
    </w:rPr>
  </w:style>
  <w:style w:type="paragraph" w:customStyle="1" w:styleId="Analytics">
    <w:name w:val="Analytics"/>
    <w:basedOn w:val="Normal"/>
    <w:uiPriority w:val="99"/>
    <w:qFormat/>
    <w:rsid w:val="00222E14"/>
    <w:rPr>
      <w:rFonts w:eastAsia="Calibri"/>
      <w:b/>
      <w:sz w:val="24"/>
    </w:rPr>
  </w:style>
  <w:style w:type="paragraph" w:customStyle="1" w:styleId="D345FF3D873148C5AE3FBF3267827368">
    <w:name w:val="D345FF3D873148C5AE3FBF3267827368"/>
    <w:uiPriority w:val="99"/>
    <w:qFormat/>
    <w:rsid w:val="00222E1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22E1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22E14"/>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22E1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22E14"/>
    <w:rPr>
      <w:b/>
      <w:sz w:val="28"/>
    </w:rPr>
  </w:style>
  <w:style w:type="character" w:customStyle="1" w:styleId="SourcenameChar">
    <w:name w:val="Source name Char"/>
    <w:link w:val="Sourcename"/>
    <w:locked/>
    <w:rsid w:val="00222E1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22E14"/>
    <w:rPr>
      <w:b/>
      <w:bCs/>
      <w:sz w:val="20"/>
    </w:rPr>
  </w:style>
  <w:style w:type="character" w:customStyle="1" w:styleId="underlinedcardChar">
    <w:name w:val="underlined card Char"/>
    <w:link w:val="underlinedcard0"/>
    <w:locked/>
    <w:rsid w:val="00222E1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22E14"/>
    <w:rPr>
      <w:sz w:val="24"/>
      <w:u w:val="single"/>
    </w:rPr>
  </w:style>
  <w:style w:type="paragraph" w:customStyle="1" w:styleId="FullText">
    <w:name w:val="Full Text"/>
    <w:basedOn w:val="Normal"/>
    <w:uiPriority w:val="99"/>
    <w:qFormat/>
    <w:rsid w:val="00222E14"/>
    <w:rPr>
      <w:rFonts w:eastAsia="Times New Roman"/>
    </w:rPr>
  </w:style>
  <w:style w:type="character" w:customStyle="1" w:styleId="TextUnderlineChar">
    <w:name w:val="Text Underline Char"/>
    <w:link w:val="TextUnderline"/>
    <w:locked/>
    <w:rsid w:val="00222E1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22E14"/>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22E1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22E14"/>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22E1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22E14"/>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22E14"/>
    <w:pPr>
      <w:spacing w:before="240"/>
      <w:outlineLvl w:val="2"/>
    </w:pPr>
    <w:rPr>
      <w:rFonts w:eastAsia="Times New Roman"/>
      <w:b/>
    </w:rPr>
  </w:style>
  <w:style w:type="character" w:customStyle="1" w:styleId="CiteCardChar">
    <w:name w:val="Cite_Card Char"/>
    <w:link w:val="CiteCard0"/>
    <w:locked/>
    <w:rsid w:val="00222E14"/>
    <w:rPr>
      <w:rFonts w:ascii="Times New Roman" w:eastAsia="Times New Roman" w:hAnsi="Times New Roman" w:cs="Arial"/>
      <w:bCs/>
      <w:sz w:val="20"/>
      <w:szCs w:val="20"/>
    </w:rPr>
  </w:style>
  <w:style w:type="paragraph" w:customStyle="1" w:styleId="CiteCard0">
    <w:name w:val="Cite_Card"/>
    <w:link w:val="CiteCardChar"/>
    <w:qFormat/>
    <w:rsid w:val="00222E1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22E14"/>
    <w:pPr>
      <w:widowControl w:val="0"/>
    </w:pPr>
    <w:rPr>
      <w:rFonts w:eastAsia="MS Mincho"/>
      <w:color w:val="auto"/>
    </w:rPr>
  </w:style>
  <w:style w:type="paragraph" w:customStyle="1" w:styleId="dropcap">
    <w:name w:val="dropcap"/>
    <w:basedOn w:val="Normal"/>
    <w:uiPriority w:val="99"/>
    <w:qFormat/>
    <w:rsid w:val="00222E1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22E14"/>
    <w:rPr>
      <w:rFonts w:ascii="Georgia" w:eastAsia="Times New Roman" w:hAnsi="Georgia" w:cs="Calibri"/>
      <w:u w:val="single"/>
    </w:rPr>
  </w:style>
  <w:style w:type="paragraph" w:customStyle="1" w:styleId="StyleStyle49pt6">
    <w:name w:val="Style Style4 + 9 pt6"/>
    <w:basedOn w:val="Style4"/>
    <w:link w:val="StyleStyle49pt6Char"/>
    <w:qFormat/>
    <w:rsid w:val="00222E14"/>
    <w:rPr>
      <w:rFonts w:ascii="Georgia" w:hAnsi="Georgia"/>
    </w:rPr>
  </w:style>
  <w:style w:type="character" w:customStyle="1" w:styleId="UnderlineCharCharCharCharChar">
    <w:name w:val="Underline Char Char Char Char Char"/>
    <w:link w:val="UnderlineCharCharCharChar"/>
    <w:locked/>
    <w:rsid w:val="00222E1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22E1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22E1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22E14"/>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22E1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22E14"/>
    <w:rPr>
      <w:rFonts w:ascii="Georgia" w:hAnsi="Georgia" w:cs="Calibri"/>
      <w:b/>
      <w:bCs/>
      <w:sz w:val="24"/>
      <w:u w:val="single"/>
    </w:rPr>
  </w:style>
  <w:style w:type="character" w:customStyle="1" w:styleId="DebatenoramlChar">
    <w:name w:val="Debatenoraml Char"/>
    <w:link w:val="Debatenoraml"/>
    <w:locked/>
    <w:rsid w:val="00222E14"/>
    <w:rPr>
      <w:rFonts w:ascii="Times New Roman" w:hAnsi="Times New Roman" w:cs="Times New Roman"/>
    </w:rPr>
  </w:style>
  <w:style w:type="paragraph" w:customStyle="1" w:styleId="Debatenoraml">
    <w:name w:val="Debatenoraml"/>
    <w:basedOn w:val="NoSpacing"/>
    <w:link w:val="DebatenoramlChar"/>
    <w:qFormat/>
    <w:rsid w:val="00222E14"/>
    <w:pPr>
      <w:spacing w:before="0" w:line="240" w:lineRule="auto"/>
    </w:pPr>
    <w:rPr>
      <w:rFonts w:ascii="Times New Roman" w:hAnsi="Times New Roman" w:cs="Times New Roman"/>
    </w:rPr>
  </w:style>
  <w:style w:type="paragraph" w:customStyle="1" w:styleId="SynergyTag">
    <w:name w:val="SynergyTag"/>
    <w:basedOn w:val="Normal"/>
    <w:uiPriority w:val="99"/>
    <w:qFormat/>
    <w:rsid w:val="00222E14"/>
    <w:rPr>
      <w:rFonts w:eastAsia="Calibri"/>
      <w:b/>
    </w:rPr>
  </w:style>
  <w:style w:type="character" w:customStyle="1" w:styleId="QualsChar">
    <w:name w:val="Quals Char"/>
    <w:link w:val="Quals"/>
    <w:locked/>
    <w:rsid w:val="00222E14"/>
    <w:rPr>
      <w:rFonts w:ascii="Georgia" w:eastAsia="Calibri" w:hAnsi="Georgia"/>
      <w:sz w:val="18"/>
    </w:rPr>
  </w:style>
  <w:style w:type="paragraph" w:customStyle="1" w:styleId="Quals">
    <w:name w:val="Quals"/>
    <w:basedOn w:val="Normal"/>
    <w:link w:val="QualsChar"/>
    <w:qFormat/>
    <w:rsid w:val="00222E14"/>
    <w:rPr>
      <w:rFonts w:ascii="Georgia" w:eastAsia="Calibri" w:hAnsi="Georgia"/>
      <w:sz w:val="18"/>
    </w:rPr>
  </w:style>
  <w:style w:type="paragraph" w:customStyle="1" w:styleId="times">
    <w:name w:val="times"/>
    <w:basedOn w:val="Normal"/>
    <w:uiPriority w:val="99"/>
    <w:qFormat/>
    <w:rsid w:val="00222E14"/>
    <w:pPr>
      <w:spacing w:before="100" w:beforeAutospacing="1" w:after="100" w:afterAutospacing="1"/>
    </w:pPr>
    <w:rPr>
      <w:rFonts w:eastAsia="Times New Roman"/>
      <w:sz w:val="24"/>
    </w:rPr>
  </w:style>
  <w:style w:type="paragraph" w:customStyle="1" w:styleId="BodyA">
    <w:name w:val="Body A"/>
    <w:uiPriority w:val="99"/>
    <w:qFormat/>
    <w:rsid w:val="00222E14"/>
    <w:rPr>
      <w:rFonts w:ascii="Helvetica" w:eastAsia="ヒラギノ角ゴ Pro W3" w:hAnsi="Helvetica" w:cs="Times New Roman"/>
      <w:color w:val="000000"/>
      <w:szCs w:val="20"/>
    </w:rPr>
  </w:style>
  <w:style w:type="character" w:customStyle="1" w:styleId="StarredChar">
    <w:name w:val="Starred Char"/>
    <w:link w:val="Starred"/>
    <w:locked/>
    <w:rsid w:val="00222E14"/>
    <w:rPr>
      <w:rFonts w:ascii="Georgia" w:eastAsia="Times New Roman" w:hAnsi="Georgia"/>
      <w:b/>
      <w:caps/>
      <w:szCs w:val="28"/>
      <w:u w:val="single"/>
    </w:rPr>
  </w:style>
  <w:style w:type="paragraph" w:customStyle="1" w:styleId="Starred">
    <w:name w:val="Starred"/>
    <w:basedOn w:val="Normal"/>
    <w:link w:val="StarredChar"/>
    <w:qFormat/>
    <w:rsid w:val="00222E14"/>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22E14"/>
    <w:rPr>
      <w:rFonts w:ascii="Georgia" w:eastAsia="Times New Roman" w:hAnsi="Georgia"/>
      <w:b/>
      <w:caps/>
      <w:szCs w:val="28"/>
      <w:u w:val="single"/>
    </w:rPr>
  </w:style>
  <w:style w:type="paragraph" w:customStyle="1" w:styleId="NotStarred">
    <w:name w:val="NotStarred"/>
    <w:basedOn w:val="Normal"/>
    <w:link w:val="NotStarredChar"/>
    <w:qFormat/>
    <w:rsid w:val="00222E14"/>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222E1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22E14"/>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222E14"/>
    <w:rPr>
      <w:rFonts w:ascii="Georgia" w:eastAsia="Calibri" w:hAnsi="Georgia"/>
      <w:b/>
    </w:rPr>
  </w:style>
  <w:style w:type="paragraph" w:customStyle="1" w:styleId="H4Tag">
    <w:name w:val="H4 (Tag)"/>
    <w:basedOn w:val="Normal"/>
    <w:link w:val="H4TagChar1"/>
    <w:qFormat/>
    <w:rsid w:val="00222E14"/>
    <w:rPr>
      <w:rFonts w:ascii="Georgia" w:eastAsia="Calibri" w:hAnsi="Georgia"/>
      <w:b/>
      <w:sz w:val="24"/>
    </w:rPr>
  </w:style>
  <w:style w:type="paragraph" w:customStyle="1" w:styleId="CM25">
    <w:name w:val="CM25"/>
    <w:basedOn w:val="Default"/>
    <w:next w:val="Default"/>
    <w:uiPriority w:val="99"/>
    <w:qFormat/>
    <w:rsid w:val="00222E1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22E14"/>
    <w:rPr>
      <w:rFonts w:ascii="Georgia" w:hAnsi="Georgia"/>
      <w:b/>
    </w:rPr>
  </w:style>
  <w:style w:type="paragraph" w:customStyle="1" w:styleId="Debate-CardTagandCite-F6">
    <w:name w:val="Debate- Card Tag and Cite- F6"/>
    <w:basedOn w:val="Normal"/>
    <w:link w:val="Debate-CardTagandCite-F6Char"/>
    <w:qFormat/>
    <w:rsid w:val="00222E14"/>
    <w:pPr>
      <w:contextualSpacing/>
    </w:pPr>
    <w:rPr>
      <w:rFonts w:ascii="Georgia" w:hAnsi="Georgia"/>
      <w:b/>
      <w:sz w:val="24"/>
    </w:rPr>
  </w:style>
  <w:style w:type="character" w:customStyle="1" w:styleId="CardtextChar4">
    <w:name w:val="Card text Char"/>
    <w:link w:val="Cardtext3"/>
    <w:locked/>
    <w:rsid w:val="00222E14"/>
    <w:rPr>
      <w:rFonts w:ascii="Arial Narrow" w:hAnsi="Arial Narrow"/>
      <w:u w:val="single"/>
    </w:rPr>
  </w:style>
  <w:style w:type="paragraph" w:customStyle="1" w:styleId="Cardtext3">
    <w:name w:val="Card text"/>
    <w:link w:val="CardtextChar4"/>
    <w:qFormat/>
    <w:rsid w:val="00222E14"/>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22E14"/>
    <w:rPr>
      <w:rFonts w:ascii="Georgia" w:eastAsia="Times New Roman" w:hAnsi="Georgia"/>
      <w:b/>
      <w:szCs w:val="28"/>
      <w:u w:val="single"/>
    </w:rPr>
  </w:style>
  <w:style w:type="paragraph" w:customStyle="1" w:styleId="NewHeading2">
    <w:name w:val="NewHeading2"/>
    <w:basedOn w:val="Normal"/>
    <w:link w:val="NewHeading2Char"/>
    <w:qFormat/>
    <w:rsid w:val="00222E14"/>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22E1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22E14"/>
    <w:rPr>
      <w:rFonts w:eastAsia="Calibri"/>
    </w:rPr>
  </w:style>
  <w:style w:type="paragraph" w:customStyle="1" w:styleId="TagLine">
    <w:name w:val="Tag Line"/>
    <w:basedOn w:val="Normal"/>
    <w:next w:val="FullText"/>
    <w:uiPriority w:val="99"/>
    <w:qFormat/>
    <w:rsid w:val="00222E14"/>
    <w:rPr>
      <w:rFonts w:ascii="Arial Narrow" w:eastAsia="Times New Roman" w:hAnsi="Arial Narrow"/>
      <w:b/>
      <w:sz w:val="28"/>
    </w:rPr>
  </w:style>
  <w:style w:type="paragraph" w:customStyle="1" w:styleId="Card6pt">
    <w:name w:val="Card 6pt"/>
    <w:basedOn w:val="Normal"/>
    <w:uiPriority w:val="99"/>
    <w:qFormat/>
    <w:rsid w:val="00222E14"/>
    <w:pPr>
      <w:ind w:left="288" w:right="288"/>
    </w:pPr>
    <w:rPr>
      <w:rFonts w:eastAsia="Calibri"/>
      <w:color w:val="000000"/>
      <w:sz w:val="12"/>
      <w:szCs w:val="20"/>
    </w:rPr>
  </w:style>
  <w:style w:type="character" w:customStyle="1" w:styleId="FullCiteChar">
    <w:name w:val="Full Cite Char"/>
    <w:link w:val="FullCite"/>
    <w:locked/>
    <w:rsid w:val="00222E14"/>
    <w:rPr>
      <w:rFonts w:ascii="Garamond" w:eastAsia="Calibri" w:hAnsi="Garamond"/>
    </w:rPr>
  </w:style>
  <w:style w:type="paragraph" w:customStyle="1" w:styleId="FullCite">
    <w:name w:val="Full Cite"/>
    <w:basedOn w:val="Normal"/>
    <w:next w:val="Normal"/>
    <w:link w:val="FullCiteChar"/>
    <w:qFormat/>
    <w:rsid w:val="00222E14"/>
    <w:rPr>
      <w:rFonts w:ascii="Garamond" w:eastAsia="Calibri" w:hAnsi="Garamond"/>
      <w:sz w:val="24"/>
    </w:rPr>
  </w:style>
  <w:style w:type="character" w:customStyle="1" w:styleId="StyleCardStyleBlackUnderlineChar">
    <w:name w:val="Style Card Style + Black Underline Char"/>
    <w:link w:val="StyleCardStyleBlackUnderline"/>
    <w:locked/>
    <w:rsid w:val="00222E1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22E14"/>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22E14"/>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22E14"/>
    <w:rPr>
      <w:rFonts w:ascii="Century Gothic" w:eastAsia="Times New Roman" w:hAnsi="Century Gothic"/>
    </w:rPr>
  </w:style>
  <w:style w:type="character" w:customStyle="1" w:styleId="StylecardThickunderlineChar">
    <w:name w:val="Style card + Thick underline Char"/>
    <w:link w:val="StylecardThickunderline"/>
    <w:locked/>
    <w:rsid w:val="00222E1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22E14"/>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22E1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22E14"/>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222E14"/>
    <w:pPr>
      <w:spacing w:after="200" w:line="276" w:lineRule="auto"/>
    </w:pPr>
    <w:rPr>
      <w:rFonts w:eastAsia="Calibri"/>
      <w:color w:val="auto"/>
      <w:sz w:val="22"/>
    </w:rPr>
  </w:style>
  <w:style w:type="paragraph" w:customStyle="1" w:styleId="font-null">
    <w:name w:val="font-null"/>
    <w:basedOn w:val="Normal"/>
    <w:uiPriority w:val="99"/>
    <w:qFormat/>
    <w:rsid w:val="00222E14"/>
    <w:pPr>
      <w:spacing w:before="100" w:beforeAutospacing="1" w:after="100" w:afterAutospacing="1"/>
    </w:pPr>
    <w:rPr>
      <w:rFonts w:eastAsia="Times New Roman"/>
      <w:sz w:val="24"/>
    </w:rPr>
  </w:style>
  <w:style w:type="paragraph" w:customStyle="1" w:styleId="rteindent1">
    <w:name w:val="rteindent1"/>
    <w:basedOn w:val="Normal"/>
    <w:uiPriority w:val="99"/>
    <w:qFormat/>
    <w:rsid w:val="00222E1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22E1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22E1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22E1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22E1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22E14"/>
    <w:pPr>
      <w:spacing w:before="100" w:beforeAutospacing="1" w:after="100" w:afterAutospacing="1"/>
    </w:pPr>
    <w:rPr>
      <w:rFonts w:eastAsia="Times New Roman"/>
      <w:sz w:val="24"/>
    </w:rPr>
  </w:style>
  <w:style w:type="paragraph" w:customStyle="1" w:styleId="class">
    <w:name w:val="class"/>
    <w:basedOn w:val="Normal"/>
    <w:uiPriority w:val="99"/>
    <w:qFormat/>
    <w:rsid w:val="00222E14"/>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222E1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22E1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22E1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22E1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22E1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22E1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22E1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22E14"/>
    <w:rPr>
      <w:rFonts w:ascii="Georgia" w:eastAsia="SimSun" w:hAnsi="Georgia" w:cstheme="minorBidi"/>
      <w:b/>
      <w:bCs/>
    </w:rPr>
  </w:style>
  <w:style w:type="paragraph" w:customStyle="1" w:styleId="summary">
    <w:name w:val="summary"/>
    <w:basedOn w:val="Normal"/>
    <w:uiPriority w:val="99"/>
    <w:qFormat/>
    <w:rsid w:val="00222E14"/>
    <w:pPr>
      <w:spacing w:before="100" w:beforeAutospacing="1" w:after="100" w:afterAutospacing="1"/>
    </w:pPr>
    <w:rPr>
      <w:rFonts w:eastAsia="Times New Roman"/>
      <w:sz w:val="24"/>
    </w:rPr>
  </w:style>
  <w:style w:type="paragraph" w:customStyle="1" w:styleId="Caption2">
    <w:name w:val="Caption2"/>
    <w:basedOn w:val="Normal"/>
    <w:uiPriority w:val="99"/>
    <w:qFormat/>
    <w:rsid w:val="00222E1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22E1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22E14"/>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22E14"/>
    <w:pPr>
      <w:jc w:val="center"/>
    </w:pPr>
    <w:rPr>
      <w:rFonts w:ascii="Book Antiqua" w:eastAsia="Times New Roman" w:hAnsi="Book Antiqua"/>
      <w:b/>
      <w:sz w:val="28"/>
    </w:rPr>
  </w:style>
  <w:style w:type="character" w:customStyle="1" w:styleId="LittleChar">
    <w:name w:val="Little Char"/>
    <w:link w:val="Little"/>
    <w:locked/>
    <w:rsid w:val="00222E14"/>
    <w:rPr>
      <w:rFonts w:ascii="Garamond" w:eastAsia="Times New Roman" w:hAnsi="Garamond" w:cs="Calibri"/>
    </w:rPr>
  </w:style>
  <w:style w:type="paragraph" w:customStyle="1" w:styleId="Little">
    <w:name w:val="Little"/>
    <w:basedOn w:val="Normal"/>
    <w:next w:val="Normal"/>
    <w:link w:val="LittleChar"/>
    <w:qFormat/>
    <w:rsid w:val="00222E14"/>
    <w:pPr>
      <w:ind w:left="288"/>
    </w:pPr>
    <w:rPr>
      <w:rFonts w:ascii="Garamond" w:eastAsia="Times New Roman" w:hAnsi="Garamond" w:cs="Calibri"/>
      <w:sz w:val="24"/>
    </w:rPr>
  </w:style>
  <w:style w:type="paragraph" w:customStyle="1" w:styleId="AAAcard">
    <w:name w:val="AAAcard"/>
    <w:basedOn w:val="Normal"/>
    <w:uiPriority w:val="99"/>
    <w:qFormat/>
    <w:rsid w:val="00222E14"/>
    <w:pPr>
      <w:ind w:left="288" w:right="288"/>
    </w:pPr>
    <w:rPr>
      <w:rFonts w:eastAsia="Times New Roman"/>
    </w:rPr>
  </w:style>
  <w:style w:type="paragraph" w:customStyle="1" w:styleId="Caption3">
    <w:name w:val="Caption3"/>
    <w:basedOn w:val="Normal"/>
    <w:uiPriority w:val="99"/>
    <w:qFormat/>
    <w:rsid w:val="00222E14"/>
    <w:pPr>
      <w:spacing w:before="100" w:beforeAutospacing="1" w:after="100" w:afterAutospacing="1"/>
    </w:pPr>
    <w:rPr>
      <w:rFonts w:eastAsia="Times New Roman"/>
      <w:sz w:val="24"/>
    </w:rPr>
  </w:style>
  <w:style w:type="paragraph" w:customStyle="1" w:styleId="body-12-5">
    <w:name w:val="body-12-5"/>
    <w:basedOn w:val="Normal"/>
    <w:uiPriority w:val="99"/>
    <w:qFormat/>
    <w:rsid w:val="00222E14"/>
    <w:pPr>
      <w:spacing w:before="100" w:beforeAutospacing="1" w:after="100" w:afterAutospacing="1"/>
    </w:pPr>
    <w:rPr>
      <w:rFonts w:eastAsia="Times New Roman"/>
      <w:sz w:val="24"/>
    </w:rPr>
  </w:style>
  <w:style w:type="paragraph" w:customStyle="1" w:styleId="infuse">
    <w:name w:val="infuse"/>
    <w:basedOn w:val="Normal"/>
    <w:uiPriority w:val="99"/>
    <w:qFormat/>
    <w:rsid w:val="00222E14"/>
    <w:pPr>
      <w:spacing w:before="100" w:beforeAutospacing="1" w:after="100" w:afterAutospacing="1"/>
    </w:pPr>
    <w:rPr>
      <w:rFonts w:eastAsia="Times New Roman"/>
      <w:sz w:val="24"/>
    </w:rPr>
  </w:style>
  <w:style w:type="paragraph" w:customStyle="1" w:styleId="fontreg">
    <w:name w:val="font_reg"/>
    <w:basedOn w:val="Normal"/>
    <w:uiPriority w:val="99"/>
    <w:qFormat/>
    <w:rsid w:val="00222E14"/>
    <w:pPr>
      <w:spacing w:before="100" w:beforeAutospacing="1" w:after="100" w:afterAutospacing="1"/>
    </w:pPr>
    <w:rPr>
      <w:rFonts w:eastAsia="Times New Roman"/>
      <w:sz w:val="24"/>
    </w:rPr>
  </w:style>
  <w:style w:type="paragraph" w:customStyle="1" w:styleId="CITEF3">
    <w:name w:val="CITE F3"/>
    <w:uiPriority w:val="99"/>
    <w:qFormat/>
    <w:rsid w:val="00222E1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22E1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22E1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22E1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22E14"/>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222E14"/>
    <w:pPr>
      <w:ind w:left="144"/>
    </w:pPr>
    <w:rPr>
      <w:rFonts w:ascii="Cambria" w:eastAsia="Calibri" w:hAnsi="Cambria"/>
      <w:sz w:val="24"/>
    </w:rPr>
  </w:style>
  <w:style w:type="paragraph" w:customStyle="1" w:styleId="FreeFormA">
    <w:name w:val="Free Form A"/>
    <w:autoRedefine/>
    <w:uiPriority w:val="99"/>
    <w:qFormat/>
    <w:rsid w:val="00222E1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22E1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22E1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22E14"/>
    <w:rPr>
      <w:rFonts w:ascii="Times New Roman" w:eastAsia="Times New Roman" w:hAnsi="Times New Roman" w:cs="Times New Roman"/>
      <w:sz w:val="10"/>
    </w:rPr>
  </w:style>
  <w:style w:type="paragraph" w:customStyle="1" w:styleId="subheader">
    <w:name w:val="subheader"/>
    <w:basedOn w:val="Normal"/>
    <w:uiPriority w:val="99"/>
    <w:qFormat/>
    <w:rsid w:val="00222E1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22E14"/>
    <w:pPr>
      <w:spacing w:before="100" w:beforeAutospacing="1" w:after="100" w:afterAutospacing="1"/>
    </w:pPr>
    <w:rPr>
      <w:rFonts w:eastAsia="Times New Roman"/>
      <w:sz w:val="24"/>
    </w:rPr>
  </w:style>
  <w:style w:type="paragraph" w:customStyle="1" w:styleId="more">
    <w:name w:val="more"/>
    <w:basedOn w:val="Normal"/>
    <w:uiPriority w:val="99"/>
    <w:qFormat/>
    <w:rsid w:val="00222E14"/>
    <w:pPr>
      <w:spacing w:before="100" w:beforeAutospacing="1" w:after="100" w:afterAutospacing="1"/>
    </w:pPr>
    <w:rPr>
      <w:rFonts w:eastAsia="Times New Roman"/>
      <w:sz w:val="24"/>
    </w:rPr>
  </w:style>
  <w:style w:type="paragraph" w:customStyle="1" w:styleId="story">
    <w:name w:val="story"/>
    <w:basedOn w:val="Normal"/>
    <w:uiPriority w:val="99"/>
    <w:qFormat/>
    <w:rsid w:val="00222E14"/>
    <w:pPr>
      <w:spacing w:before="100" w:beforeAutospacing="1" w:after="100" w:afterAutospacing="1"/>
    </w:pPr>
    <w:rPr>
      <w:rFonts w:eastAsia="Times New Roman"/>
      <w:sz w:val="24"/>
    </w:rPr>
  </w:style>
  <w:style w:type="paragraph" w:customStyle="1" w:styleId="H1numbered">
    <w:name w:val="H1 numbered"/>
    <w:basedOn w:val="Normal"/>
    <w:uiPriority w:val="99"/>
    <w:qFormat/>
    <w:rsid w:val="00222E14"/>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22E14"/>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22E1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22E1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22E1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22E1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22E1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22E14"/>
    <w:pPr>
      <w:widowControl w:val="0"/>
      <w:spacing w:after="63"/>
    </w:pPr>
    <w:rPr>
      <w:rFonts w:ascii="Arial" w:hAnsi="Arial"/>
      <w:color w:val="auto"/>
    </w:rPr>
  </w:style>
  <w:style w:type="paragraph" w:customStyle="1" w:styleId="CM35">
    <w:name w:val="CM35"/>
    <w:basedOn w:val="Default"/>
    <w:next w:val="Default"/>
    <w:uiPriority w:val="99"/>
    <w:qFormat/>
    <w:rsid w:val="00222E1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22E1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22E1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22E1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22E1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22E14"/>
    <w:rPr>
      <w:rFonts w:ascii="Georgia" w:hAnsi="Georgia"/>
      <w:sz w:val="24"/>
      <w:szCs w:val="24"/>
      <w:lang w:val="x-none" w:eastAsia="x-none"/>
    </w:rPr>
  </w:style>
  <w:style w:type="character" w:customStyle="1" w:styleId="StyleCards11ptUnderlineChar">
    <w:name w:val="Style Cards + 11 pt Underline Char"/>
    <w:link w:val="StyleCards11ptUnderline"/>
    <w:locked/>
    <w:rsid w:val="00222E1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22E14"/>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222E1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22E14"/>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22E1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22E14"/>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22E1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22E14"/>
    <w:rPr>
      <w:rFonts w:ascii="Georgia" w:hAnsi="Georgia" w:cstheme="minorBidi"/>
      <w:lang w:val="x-none" w:eastAsia="x-none"/>
    </w:rPr>
  </w:style>
  <w:style w:type="character" w:customStyle="1" w:styleId="NormalFontChar">
    <w:name w:val="Normal Font Char"/>
    <w:link w:val="NormalFont"/>
    <w:locked/>
    <w:rsid w:val="00222E14"/>
    <w:rPr>
      <w:rFonts w:ascii="Times New Roman" w:eastAsia="Times New Roman" w:hAnsi="Times New Roman" w:cs="Times New Roman"/>
      <w:sz w:val="20"/>
      <w:szCs w:val="20"/>
    </w:rPr>
  </w:style>
  <w:style w:type="paragraph" w:customStyle="1" w:styleId="NormalFont">
    <w:name w:val="Normal Font"/>
    <w:link w:val="NormalFontChar"/>
    <w:qFormat/>
    <w:rsid w:val="00222E14"/>
    <w:rPr>
      <w:rFonts w:ascii="Times New Roman" w:eastAsia="Times New Roman" w:hAnsi="Times New Roman" w:cs="Times New Roman"/>
      <w:sz w:val="20"/>
      <w:szCs w:val="20"/>
    </w:rPr>
  </w:style>
  <w:style w:type="paragraph" w:customStyle="1" w:styleId="StyleSmall11pt">
    <w:name w:val="Style Small + 11 pt"/>
    <w:uiPriority w:val="99"/>
    <w:qFormat/>
    <w:rsid w:val="00222E1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22E1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22E14"/>
    <w:rPr>
      <w:u w:val="single"/>
      <w:lang w:val="x-none" w:eastAsia="x-none"/>
    </w:rPr>
  </w:style>
  <w:style w:type="character" w:customStyle="1" w:styleId="StyleNormalFont11ptBoldUnderlineChar">
    <w:name w:val="Style Normal Font + 11 pt Bold Underline Char"/>
    <w:link w:val="StyleNormalFont11ptBoldUnderline"/>
    <w:locked/>
    <w:rsid w:val="00222E1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22E14"/>
    <w:rPr>
      <w:b/>
      <w:bCs/>
      <w:u w:val="single"/>
      <w:lang w:val="x-none" w:eastAsia="x-none"/>
    </w:rPr>
  </w:style>
  <w:style w:type="paragraph" w:customStyle="1" w:styleId="Smallfont0">
    <w:name w:val="Smallfont"/>
    <w:basedOn w:val="Normal"/>
    <w:uiPriority w:val="99"/>
    <w:qFormat/>
    <w:rsid w:val="00222E14"/>
    <w:rPr>
      <w:rFonts w:eastAsia="Times New Roman"/>
      <w:sz w:val="15"/>
    </w:rPr>
  </w:style>
  <w:style w:type="paragraph" w:customStyle="1" w:styleId="formatvorlage2">
    <w:name w:val="formatvorlage2"/>
    <w:basedOn w:val="Normal"/>
    <w:uiPriority w:val="99"/>
    <w:qFormat/>
    <w:rsid w:val="00222E1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22E1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22E14"/>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222E1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22E14"/>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222E1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22E14"/>
    <w:pPr>
      <w:ind w:left="144"/>
    </w:pPr>
    <w:rPr>
      <w:rFonts w:ascii="Georgia" w:eastAsia="Times New Roman" w:hAnsi="Georgia"/>
      <w:sz w:val="24"/>
      <w:lang w:val="x-none" w:eastAsia="x-none"/>
    </w:rPr>
  </w:style>
  <w:style w:type="paragraph" w:customStyle="1" w:styleId="deck">
    <w:name w:val="deck"/>
    <w:basedOn w:val="Normal"/>
    <w:uiPriority w:val="99"/>
    <w:qFormat/>
    <w:rsid w:val="00222E14"/>
    <w:pPr>
      <w:spacing w:before="100" w:beforeAutospacing="1" w:after="100" w:afterAutospacing="1"/>
    </w:pPr>
    <w:rPr>
      <w:rFonts w:eastAsia="Times New Roman"/>
      <w:sz w:val="24"/>
    </w:rPr>
  </w:style>
  <w:style w:type="paragraph" w:customStyle="1" w:styleId="i1">
    <w:name w:val="i1"/>
    <w:basedOn w:val="Normal"/>
    <w:uiPriority w:val="99"/>
    <w:qFormat/>
    <w:rsid w:val="00222E14"/>
    <w:pPr>
      <w:spacing w:before="100" w:beforeAutospacing="1" w:after="100" w:afterAutospacing="1"/>
    </w:pPr>
    <w:rPr>
      <w:rFonts w:eastAsia="Times New Roman"/>
      <w:sz w:val="24"/>
    </w:rPr>
  </w:style>
  <w:style w:type="paragraph" w:customStyle="1" w:styleId="question">
    <w:name w:val="question"/>
    <w:basedOn w:val="Normal"/>
    <w:uiPriority w:val="99"/>
    <w:qFormat/>
    <w:rsid w:val="00222E14"/>
    <w:pPr>
      <w:spacing w:before="100" w:beforeAutospacing="1" w:after="100" w:afterAutospacing="1"/>
    </w:pPr>
    <w:rPr>
      <w:rFonts w:eastAsia="Times New Roman"/>
      <w:sz w:val="24"/>
    </w:rPr>
  </w:style>
  <w:style w:type="paragraph" w:customStyle="1" w:styleId="bodycopy">
    <w:name w:val="bodycopy"/>
    <w:basedOn w:val="Normal"/>
    <w:uiPriority w:val="99"/>
    <w:qFormat/>
    <w:rsid w:val="00222E14"/>
    <w:pPr>
      <w:spacing w:before="100" w:beforeAutospacing="1" w:after="100" w:afterAutospacing="1"/>
    </w:pPr>
    <w:rPr>
      <w:rFonts w:eastAsia="Times New Roman"/>
      <w:sz w:val="24"/>
    </w:rPr>
  </w:style>
  <w:style w:type="character" w:customStyle="1" w:styleId="FifthChar">
    <w:name w:val="Fifth Char"/>
    <w:link w:val="Fifth"/>
    <w:locked/>
    <w:rsid w:val="00222E14"/>
    <w:rPr>
      <w:rFonts w:ascii="Calibri" w:eastAsia="Calibri" w:hAnsi="Calibri" w:cs="Calibri"/>
    </w:rPr>
  </w:style>
  <w:style w:type="paragraph" w:customStyle="1" w:styleId="Fifth">
    <w:name w:val="Fifth"/>
    <w:basedOn w:val="Normal"/>
    <w:link w:val="FifthChar"/>
    <w:qFormat/>
    <w:rsid w:val="00222E14"/>
    <w:rPr>
      <w:rFonts w:eastAsia="Calibri" w:cs="Calibri"/>
      <w:sz w:val="24"/>
    </w:rPr>
  </w:style>
  <w:style w:type="paragraph" w:customStyle="1" w:styleId="NoteLevel22">
    <w:name w:val="Note Level 22"/>
    <w:basedOn w:val="Normal"/>
    <w:next w:val="Normal"/>
    <w:uiPriority w:val="99"/>
    <w:qFormat/>
    <w:rsid w:val="00222E14"/>
    <w:pPr>
      <w:keepNext/>
      <w:ind w:left="288" w:right="288"/>
    </w:pPr>
    <w:rPr>
      <w:rFonts w:eastAsia="MS Gothic"/>
      <w:szCs w:val="20"/>
    </w:rPr>
  </w:style>
  <w:style w:type="paragraph" w:customStyle="1" w:styleId="wp-caption-text">
    <w:name w:val="wp-caption-text"/>
    <w:basedOn w:val="Normal"/>
    <w:uiPriority w:val="99"/>
    <w:qFormat/>
    <w:rsid w:val="00222E14"/>
    <w:pPr>
      <w:spacing w:before="100" w:beforeAutospacing="1" w:after="100" w:afterAutospacing="1"/>
    </w:pPr>
    <w:rPr>
      <w:rFonts w:eastAsia="Times New Roman"/>
      <w:sz w:val="24"/>
    </w:rPr>
  </w:style>
  <w:style w:type="paragraph" w:customStyle="1" w:styleId="svarticle">
    <w:name w:val="svarticle"/>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22E1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22E14"/>
    <w:pPr>
      <w:spacing w:before="100" w:beforeAutospacing="1" w:after="100" w:afterAutospacing="1"/>
    </w:pPr>
  </w:style>
  <w:style w:type="paragraph" w:customStyle="1" w:styleId="description">
    <w:name w:val="description"/>
    <w:basedOn w:val="Normal"/>
    <w:uiPriority w:val="99"/>
    <w:qFormat/>
    <w:rsid w:val="00222E14"/>
    <w:pPr>
      <w:spacing w:before="100" w:beforeAutospacing="1" w:after="100" w:afterAutospacing="1"/>
    </w:pPr>
  </w:style>
  <w:style w:type="paragraph" w:customStyle="1" w:styleId="graf">
    <w:name w:val="graf"/>
    <w:basedOn w:val="Normal"/>
    <w:uiPriority w:val="99"/>
    <w:qFormat/>
    <w:rsid w:val="00222E14"/>
    <w:pPr>
      <w:spacing w:before="100" w:beforeAutospacing="1" w:after="100" w:afterAutospacing="1"/>
    </w:pPr>
  </w:style>
  <w:style w:type="paragraph" w:customStyle="1" w:styleId="column">
    <w:name w:val="column"/>
    <w:basedOn w:val="Normal"/>
    <w:uiPriority w:val="99"/>
    <w:qFormat/>
    <w:rsid w:val="00222E14"/>
    <w:pPr>
      <w:spacing w:before="100" w:beforeAutospacing="1" w:after="100" w:afterAutospacing="1"/>
    </w:pPr>
  </w:style>
  <w:style w:type="paragraph" w:customStyle="1" w:styleId="recirc-container">
    <w:name w:val="recirc-container"/>
    <w:basedOn w:val="Normal"/>
    <w:uiPriority w:val="99"/>
    <w:qFormat/>
    <w:rsid w:val="00222E14"/>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22E1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22E1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22E14"/>
    <w:pPr>
      <w:spacing w:before="100" w:beforeAutospacing="1" w:after="100" w:afterAutospacing="1"/>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222E14"/>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222E14"/>
    <w:rPr>
      <w:rFonts w:cs="Calibri"/>
      <w:sz w:val="24"/>
    </w:rPr>
  </w:style>
  <w:style w:type="character" w:customStyle="1" w:styleId="analyticChar0">
    <w:name w:val="analytic Char"/>
    <w:basedOn w:val="DefaultParagraphFont"/>
    <w:link w:val="analytic0"/>
    <w:uiPriority w:val="4"/>
    <w:locked/>
    <w:rsid w:val="00222E14"/>
    <w:rPr>
      <w:rFonts w:ascii="Calibri" w:hAnsi="Calibri" w:cs="Calibri"/>
      <w:b/>
      <w:sz w:val="20"/>
    </w:rPr>
  </w:style>
  <w:style w:type="paragraph" w:customStyle="1" w:styleId="analytic0">
    <w:name w:val="analytic"/>
    <w:basedOn w:val="Normal"/>
    <w:link w:val="analyticChar0"/>
    <w:uiPriority w:val="4"/>
    <w:qFormat/>
    <w:rsid w:val="00222E14"/>
    <w:pPr>
      <w:spacing w:before="120"/>
    </w:pPr>
    <w:rPr>
      <w:rFonts w:cs="Calibri"/>
      <w:b/>
      <w:sz w:val="20"/>
    </w:rPr>
  </w:style>
  <w:style w:type="paragraph" w:customStyle="1" w:styleId="speakable">
    <w:name w:val="speakable"/>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g-body">
    <w:name w:val="g-body"/>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22E14"/>
    <w:pPr>
      <w:spacing w:before="100" w:beforeAutospacing="1" w:after="100" w:afterAutospacing="1"/>
    </w:pPr>
    <w:rPr>
      <w:sz w:val="24"/>
    </w:rPr>
  </w:style>
  <w:style w:type="paragraph" w:customStyle="1" w:styleId="style41">
    <w:name w:val="style4"/>
    <w:basedOn w:val="Normal"/>
    <w:uiPriority w:val="99"/>
    <w:qFormat/>
    <w:rsid w:val="00222E14"/>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22E14"/>
    <w:pPr>
      <w:spacing w:before="100" w:beforeAutospacing="1" w:after="100" w:afterAutospacing="1"/>
    </w:pPr>
    <w:rPr>
      <w:rFonts w:ascii="Times New Roman" w:hAnsi="Times New Roman"/>
      <w:sz w:val="24"/>
    </w:rPr>
  </w:style>
  <w:style w:type="paragraph" w:customStyle="1" w:styleId="optext">
    <w:name w:val="optext"/>
    <w:basedOn w:val="Normal"/>
    <w:uiPriority w:val="99"/>
    <w:qFormat/>
    <w:rsid w:val="00222E14"/>
    <w:pPr>
      <w:spacing w:before="100" w:beforeAutospacing="1" w:after="100" w:afterAutospacing="1"/>
    </w:pPr>
    <w:rPr>
      <w:rFonts w:ascii="Times New Roman" w:hAnsi="Times New Roman"/>
      <w:sz w:val="24"/>
    </w:rPr>
  </w:style>
  <w:style w:type="paragraph" w:customStyle="1" w:styleId="useless">
    <w:name w:val="useless"/>
    <w:basedOn w:val="Normal"/>
    <w:uiPriority w:val="99"/>
    <w:qFormat/>
    <w:rsid w:val="00222E14"/>
    <w:rPr>
      <w:rFonts w:ascii="Times New Roman" w:eastAsia="Times New Roman" w:hAnsi="Times New Roman"/>
      <w:sz w:val="12"/>
    </w:rPr>
  </w:style>
  <w:style w:type="character" w:customStyle="1" w:styleId="ALLCAPSChar">
    <w:name w:val="ALL CAPS Char"/>
    <w:basedOn w:val="DefaultParagraphFont"/>
    <w:link w:val="ALLCAPS"/>
    <w:locked/>
    <w:rsid w:val="00222E14"/>
    <w:rPr>
      <w:rFonts w:ascii="Times New Roman" w:eastAsia="Times New Roman" w:hAnsi="Times New Roman" w:cs="Calibri"/>
      <w:b/>
      <w:caps/>
    </w:rPr>
  </w:style>
  <w:style w:type="paragraph" w:customStyle="1" w:styleId="ALLCAPS">
    <w:name w:val="ALL CAPS"/>
    <w:basedOn w:val="Normal"/>
    <w:link w:val="ALLCAPSChar"/>
    <w:qFormat/>
    <w:rsid w:val="00222E14"/>
    <w:rPr>
      <w:rFonts w:ascii="Times New Roman" w:eastAsia="Times New Roman" w:hAnsi="Times New Roman" w:cs="Calibri"/>
      <w:b/>
      <w:caps/>
      <w:sz w:val="24"/>
    </w:rPr>
  </w:style>
  <w:style w:type="character" w:customStyle="1" w:styleId="TagCharCharCharCharCharCharCharChar">
    <w:name w:val="Tag Char Char Char Char Char Char Char Char"/>
    <w:basedOn w:val="DefaultParagraphFont"/>
    <w:link w:val="TagCharCharCharCharCharCharChar0"/>
    <w:locked/>
    <w:rsid w:val="00222E14"/>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222E14"/>
    <w:rPr>
      <w:rFonts w:ascii="Times New Roman" w:eastAsia="Times New Roman" w:hAnsi="Times New Roman" w:cs="Calibri"/>
      <w:b/>
      <w:sz w:val="24"/>
    </w:rPr>
  </w:style>
  <w:style w:type="paragraph" w:customStyle="1" w:styleId="CiteTag">
    <w:name w:val="Cite/Tag"/>
    <w:basedOn w:val="Normal"/>
    <w:uiPriority w:val="99"/>
    <w:qFormat/>
    <w:rsid w:val="00222E14"/>
    <w:rPr>
      <w:rFonts w:ascii="Times New Roman" w:eastAsia="Cambria" w:hAnsi="Times New Roman"/>
      <w:b/>
    </w:rPr>
  </w:style>
  <w:style w:type="character" w:customStyle="1" w:styleId="SpacerChar">
    <w:name w:val="Spacer Char"/>
    <w:basedOn w:val="DefaultParagraphFont"/>
    <w:link w:val="Spacer"/>
    <w:uiPriority w:val="4"/>
    <w:locked/>
    <w:rsid w:val="00222E14"/>
    <w:rPr>
      <w:rFonts w:ascii="Calibri" w:eastAsiaTheme="majorEastAsia" w:hAnsi="Calibri" w:cstheme="majorBidi"/>
      <w:b/>
      <w:szCs w:val="32"/>
    </w:rPr>
  </w:style>
  <w:style w:type="paragraph" w:customStyle="1" w:styleId="Spacer">
    <w:name w:val="Spacer"/>
    <w:basedOn w:val="Heading1"/>
    <w:link w:val="SpacerChar"/>
    <w:autoRedefine/>
    <w:uiPriority w:val="4"/>
    <w:qFormat/>
    <w:rsid w:val="00222E14"/>
    <w:pPr>
      <w:pBdr>
        <w:top w:val="none" w:sz="0" w:space="0" w:color="auto"/>
        <w:left w:val="none" w:sz="0" w:space="0" w:color="auto"/>
        <w:bottom w:val="none" w:sz="0" w:space="0" w:color="auto"/>
        <w:right w:val="none" w:sz="0" w:space="0" w:color="auto"/>
      </w:pBdr>
    </w:pPr>
    <w:rPr>
      <w:bCs w:val="0"/>
      <w:sz w:val="24"/>
    </w:rPr>
  </w:style>
  <w:style w:type="paragraph" w:customStyle="1" w:styleId="msonormal0">
    <w:name w:val="msonormal"/>
    <w:basedOn w:val="Normal"/>
    <w:uiPriority w:val="99"/>
    <w:qFormat/>
    <w:rsid w:val="00222E14"/>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uiPriority w:val="99"/>
    <w:qFormat/>
    <w:rsid w:val="00222E14"/>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222E14"/>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222E14"/>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222E14"/>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222E14"/>
    <w:pPr>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222E14"/>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222E14"/>
    <w:pPr>
      <w:suppressAutoHyphens/>
    </w:pPr>
    <w:rPr>
      <w:rFonts w:ascii="Cambria" w:eastAsia="Cambria" w:hAnsi="Cambria" w:cs="Cambria"/>
      <w:spacing w:val="-3"/>
      <w:sz w:val="24"/>
      <w:szCs w:val="20"/>
    </w:rPr>
  </w:style>
  <w:style w:type="paragraph" w:customStyle="1" w:styleId="pagetools">
    <w:name w:val="pagetools"/>
    <w:basedOn w:val="Normal"/>
    <w:uiPriority w:val="99"/>
    <w:qFormat/>
    <w:rsid w:val="00222E14"/>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222E14"/>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222E14"/>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222E14"/>
    <w:pPr>
      <w:spacing w:before="100" w:beforeAutospacing="1" w:after="100" w:afterAutospacing="1"/>
    </w:pPr>
    <w:rPr>
      <w:sz w:val="24"/>
    </w:rPr>
  </w:style>
  <w:style w:type="paragraph" w:customStyle="1" w:styleId="StyleNormalWeb10pt">
    <w:name w:val="Style Normal (Web) + 10 pt"/>
    <w:basedOn w:val="NormalWeb"/>
    <w:next w:val="Normal"/>
    <w:uiPriority w:val="99"/>
    <w:qFormat/>
    <w:rsid w:val="00222E14"/>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222E14"/>
    <w:rPr>
      <w:b/>
    </w:rPr>
  </w:style>
  <w:style w:type="paragraph" w:customStyle="1" w:styleId="DefinitionTerm">
    <w:name w:val="Definition Term"/>
    <w:basedOn w:val="Normal"/>
    <w:next w:val="Normal"/>
    <w:uiPriority w:val="99"/>
    <w:qFormat/>
    <w:rsid w:val="00222E14"/>
    <w:pPr>
      <w:snapToGrid w:val="0"/>
    </w:pPr>
    <w:rPr>
      <w:sz w:val="24"/>
    </w:rPr>
  </w:style>
  <w:style w:type="paragraph" w:customStyle="1" w:styleId="StyleHeading1Heading1Char1ALEXHeadingHeading1CharChar">
    <w:name w:val="Style Heading 1Heading 1 Char1ALEXHeadingHeading 1 CharChar + ..."/>
    <w:basedOn w:val="Heading1"/>
    <w:uiPriority w:val="99"/>
    <w:qFormat/>
    <w:rsid w:val="00222E14"/>
    <w:pPr>
      <w:spacing w:after="60"/>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222E14"/>
    <w:pPr>
      <w:autoSpaceDE w:val="0"/>
      <w:autoSpaceDN w:val="0"/>
      <w:adjustRightInd w:val="0"/>
      <w:ind w:left="432" w:right="432"/>
      <w:jc w:val="both"/>
    </w:pPr>
    <w:rPr>
      <w:sz w:val="24"/>
      <w:u w:val="thick"/>
    </w:rPr>
  </w:style>
  <w:style w:type="paragraph" w:customStyle="1" w:styleId="UnderlinedEvidence">
    <w:name w:val="Underlined Evidence"/>
    <w:basedOn w:val="Normal"/>
    <w:autoRedefine/>
    <w:uiPriority w:val="99"/>
    <w:qFormat/>
    <w:rsid w:val="00222E14"/>
    <w:rPr>
      <w:rFonts w:ascii="Symbol" w:hAnsi="Symbol"/>
      <w:sz w:val="21"/>
      <w:szCs w:val="21"/>
      <w:u w:val="thick"/>
    </w:rPr>
  </w:style>
  <w:style w:type="paragraph" w:customStyle="1" w:styleId="Cite8">
    <w:name w:val="Cite8"/>
    <w:basedOn w:val="Normal"/>
    <w:autoRedefine/>
    <w:uiPriority w:val="99"/>
    <w:qFormat/>
    <w:rsid w:val="00222E14"/>
    <w:rPr>
      <w:rFonts w:ascii="Trebuchet MS" w:eastAsia="Verdana" w:hAnsi="Trebuchet MS" w:cs="Cambria"/>
    </w:rPr>
  </w:style>
  <w:style w:type="paragraph" w:customStyle="1" w:styleId="8font">
    <w:name w:val="8font"/>
    <w:basedOn w:val="Normal"/>
    <w:next w:val="Normal"/>
    <w:autoRedefine/>
    <w:uiPriority w:val="99"/>
    <w:qFormat/>
    <w:rsid w:val="00222E14"/>
    <w:rPr>
      <w:rFonts w:eastAsia="Cambria Math" w:cs="Cambria"/>
      <w:szCs w:val="16"/>
    </w:rPr>
  </w:style>
  <w:style w:type="paragraph" w:customStyle="1" w:styleId="notes-source-hasnotes">
    <w:name w:val="notes-source-hasnotes"/>
    <w:basedOn w:val="Normal"/>
    <w:uiPriority w:val="99"/>
    <w:qFormat/>
    <w:rsid w:val="00222E14"/>
    <w:pPr>
      <w:spacing w:before="100" w:beforeAutospacing="1" w:after="100" w:afterAutospacing="1"/>
    </w:pPr>
    <w:rPr>
      <w:rFonts w:ascii="Tahoma" w:hAnsi="Tahoma"/>
      <w:szCs w:val="20"/>
    </w:rPr>
  </w:style>
  <w:style w:type="paragraph" w:customStyle="1" w:styleId="articlemeta">
    <w:name w:val="articlemeta"/>
    <w:basedOn w:val="Normal"/>
    <w:uiPriority w:val="99"/>
    <w:qFormat/>
    <w:rsid w:val="00222E14"/>
    <w:pPr>
      <w:spacing w:before="100" w:beforeAutospacing="1" w:after="100" w:afterAutospacing="1"/>
    </w:pPr>
    <w:rPr>
      <w:rFonts w:ascii="Tahoma" w:hAnsi="Tahoma"/>
      <w:szCs w:val="20"/>
    </w:rPr>
  </w:style>
  <w:style w:type="paragraph" w:customStyle="1" w:styleId="noindent0">
    <w:name w:val="no_indent"/>
    <w:basedOn w:val="Normal"/>
    <w:uiPriority w:val="99"/>
    <w:qFormat/>
    <w:rsid w:val="00222E14"/>
    <w:pPr>
      <w:spacing w:before="100" w:beforeAutospacing="1" w:after="100" w:afterAutospacing="1"/>
    </w:pPr>
    <w:rPr>
      <w:rFonts w:ascii="Tahoma" w:hAnsi="Tahoma"/>
      <w:szCs w:val="20"/>
    </w:rPr>
  </w:style>
  <w:style w:type="paragraph" w:customStyle="1" w:styleId="left">
    <w:name w:val="left"/>
    <w:basedOn w:val="Normal"/>
    <w:uiPriority w:val="99"/>
    <w:qFormat/>
    <w:rsid w:val="00222E14"/>
    <w:pPr>
      <w:spacing w:before="100" w:beforeAutospacing="1" w:after="100" w:afterAutospacing="1"/>
    </w:pPr>
    <w:rPr>
      <w:rFonts w:ascii="Tahoma" w:hAnsi="Tahoma"/>
      <w:szCs w:val="20"/>
    </w:rPr>
  </w:style>
  <w:style w:type="paragraph" w:customStyle="1" w:styleId="right">
    <w:name w:val="right"/>
    <w:basedOn w:val="Normal"/>
    <w:uiPriority w:val="99"/>
    <w:qFormat/>
    <w:rsid w:val="00222E14"/>
    <w:pPr>
      <w:spacing w:before="100" w:beforeAutospacing="1" w:after="100" w:afterAutospacing="1"/>
    </w:pPr>
    <w:rPr>
      <w:rFonts w:ascii="Tahoma" w:hAnsi="Tahoma"/>
      <w:szCs w:val="20"/>
    </w:rPr>
  </w:style>
  <w:style w:type="paragraph" w:customStyle="1" w:styleId="creditpostedmodified">
    <w:name w:val="credit_posted_modified"/>
    <w:basedOn w:val="Normal"/>
    <w:uiPriority w:val="99"/>
    <w:qFormat/>
    <w:rsid w:val="00222E14"/>
    <w:pPr>
      <w:spacing w:before="100" w:beforeAutospacing="1" w:after="100" w:afterAutospacing="1"/>
    </w:pPr>
    <w:rPr>
      <w:rFonts w:ascii="Tahoma" w:hAnsi="Tahoma"/>
      <w:szCs w:val="20"/>
    </w:rPr>
  </w:style>
  <w:style w:type="paragraph" w:customStyle="1" w:styleId="hs-text-container">
    <w:name w:val="hs-text-container"/>
    <w:basedOn w:val="Normal"/>
    <w:uiPriority w:val="99"/>
    <w:qFormat/>
    <w:rsid w:val="00222E14"/>
    <w:pPr>
      <w:spacing w:before="100" w:beforeAutospacing="1" w:after="100" w:afterAutospacing="1"/>
    </w:pPr>
    <w:rPr>
      <w:rFonts w:ascii="Tahoma" w:hAnsi="Tahoma"/>
      <w:szCs w:val="20"/>
    </w:rPr>
  </w:style>
  <w:style w:type="paragraph" w:customStyle="1" w:styleId="entry-meta">
    <w:name w:val="entry-meta"/>
    <w:basedOn w:val="Normal"/>
    <w:uiPriority w:val="99"/>
    <w:qFormat/>
    <w:rsid w:val="00222E14"/>
    <w:pPr>
      <w:spacing w:before="100" w:beforeAutospacing="1" w:after="100" w:afterAutospacing="1"/>
    </w:pPr>
    <w:rPr>
      <w:rFonts w:ascii="Tahoma" w:hAnsi="Tahoma"/>
      <w:szCs w:val="20"/>
    </w:rPr>
  </w:style>
  <w:style w:type="paragraph" w:customStyle="1" w:styleId="Pa10">
    <w:name w:val="Pa10"/>
    <w:basedOn w:val="Default"/>
    <w:next w:val="Default"/>
    <w:uiPriority w:val="99"/>
    <w:qFormat/>
    <w:rsid w:val="00222E1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222E14"/>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222E14"/>
    <w:pPr>
      <w:spacing w:before="100" w:beforeAutospacing="1" w:after="100" w:afterAutospacing="1"/>
    </w:pPr>
    <w:rPr>
      <w:rFonts w:ascii="Tahoma" w:hAnsi="Tahoma"/>
      <w:szCs w:val="20"/>
    </w:rPr>
  </w:style>
  <w:style w:type="paragraph" w:customStyle="1" w:styleId="aff">
    <w:name w:val="aff"/>
    <w:basedOn w:val="Normal"/>
    <w:uiPriority w:val="99"/>
    <w:qFormat/>
    <w:rsid w:val="00222E14"/>
    <w:pPr>
      <w:spacing w:before="100" w:beforeAutospacing="1" w:after="100" w:afterAutospacing="1"/>
    </w:pPr>
    <w:rPr>
      <w:rFonts w:ascii="Tahoma" w:hAnsi="Tahoma"/>
      <w:szCs w:val="20"/>
    </w:rPr>
  </w:style>
  <w:style w:type="paragraph" w:customStyle="1" w:styleId="permalinkable">
    <w:name w:val="permalinkable"/>
    <w:basedOn w:val="Normal"/>
    <w:uiPriority w:val="99"/>
    <w:qFormat/>
    <w:rsid w:val="00222E14"/>
    <w:pPr>
      <w:spacing w:before="100" w:beforeAutospacing="1" w:after="100" w:afterAutospacing="1"/>
    </w:pPr>
    <w:rPr>
      <w:rFonts w:ascii="Tahoma" w:hAnsi="Tahoma"/>
      <w:szCs w:val="20"/>
    </w:rPr>
  </w:style>
  <w:style w:type="paragraph" w:customStyle="1" w:styleId="sbyline">
    <w:name w:val="sbyline"/>
    <w:basedOn w:val="Normal"/>
    <w:uiPriority w:val="99"/>
    <w:qFormat/>
    <w:rsid w:val="00222E14"/>
    <w:pPr>
      <w:spacing w:before="100" w:beforeAutospacing="1" w:after="100" w:afterAutospacing="1"/>
    </w:pPr>
    <w:rPr>
      <w:rFonts w:ascii="Tahoma" w:hAnsi="Tahoma"/>
      <w:szCs w:val="20"/>
    </w:rPr>
  </w:style>
  <w:style w:type="paragraph" w:customStyle="1" w:styleId="promotion-tag-p">
    <w:name w:val="promotion-tag-p"/>
    <w:basedOn w:val="Normal"/>
    <w:uiPriority w:val="99"/>
    <w:qFormat/>
    <w:rsid w:val="00222E14"/>
    <w:pPr>
      <w:spacing w:before="100" w:beforeAutospacing="1" w:after="100" w:afterAutospacing="1"/>
    </w:pPr>
    <w:rPr>
      <w:rFonts w:ascii="Tahoma" w:hAnsi="Tahoma"/>
      <w:szCs w:val="20"/>
    </w:rPr>
  </w:style>
  <w:style w:type="paragraph" w:customStyle="1" w:styleId="heading">
    <w:name w:val="heading"/>
    <w:basedOn w:val="Normal"/>
    <w:uiPriority w:val="99"/>
    <w:qFormat/>
    <w:rsid w:val="00222E14"/>
    <w:pPr>
      <w:spacing w:before="100" w:beforeAutospacing="1" w:after="100" w:afterAutospacing="1"/>
    </w:pPr>
    <w:rPr>
      <w:rFonts w:ascii="Tahoma" w:hAnsi="Tahoma"/>
      <w:szCs w:val="20"/>
    </w:rPr>
  </w:style>
  <w:style w:type="paragraph" w:customStyle="1" w:styleId="Document">
    <w:name w:val="_Document"/>
    <w:basedOn w:val="Default"/>
    <w:next w:val="Default"/>
    <w:uiPriority w:val="99"/>
    <w:qFormat/>
    <w:rsid w:val="00222E1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222E1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222E14"/>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222E14"/>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222E14"/>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222E14"/>
    <w:pPr>
      <w:spacing w:before="100" w:beforeAutospacing="1" w:after="100" w:afterAutospacing="1"/>
    </w:pPr>
    <w:rPr>
      <w:rFonts w:ascii="Tahoma" w:hAnsi="Tahoma"/>
      <w:szCs w:val="20"/>
    </w:rPr>
  </w:style>
  <w:style w:type="paragraph" w:customStyle="1" w:styleId="Pa8">
    <w:name w:val="Pa8"/>
    <w:basedOn w:val="Default"/>
    <w:next w:val="Default"/>
    <w:uiPriority w:val="99"/>
    <w:qFormat/>
    <w:rsid w:val="00222E1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222E14"/>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222E14"/>
    <w:pPr>
      <w:spacing w:before="100" w:beforeAutospacing="1" w:after="100" w:afterAutospacing="1"/>
    </w:pPr>
    <w:rPr>
      <w:rFonts w:ascii="Tahoma" w:hAnsi="Tahoma"/>
      <w:szCs w:val="20"/>
    </w:rPr>
  </w:style>
  <w:style w:type="character" w:customStyle="1" w:styleId="BoldUnderlineChar2Char">
    <w:name w:val="BoldUnderline Char2 Char"/>
    <w:link w:val="BoldUnderlineChar2"/>
    <w:locked/>
    <w:rsid w:val="00222E14"/>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222E14"/>
    <w:rPr>
      <w:rFonts w:ascii="Times New Roman" w:eastAsia="Times New Roman" w:hAnsi="Times New Roman" w:cs="Times New Roman"/>
      <w:b/>
      <w:sz w:val="20"/>
      <w:u w:val="single"/>
    </w:rPr>
  </w:style>
  <w:style w:type="character" w:customStyle="1" w:styleId="UnderlineCardChar">
    <w:name w:val="UnderlineCard Char"/>
    <w:link w:val="UnderlineCard"/>
    <w:locked/>
    <w:rsid w:val="00222E14"/>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222E14"/>
    <w:pPr>
      <w:keepNext w:val="0"/>
      <w:keepLines w:val="0"/>
      <w:spacing w:before="0"/>
      <w:jc w:val="left"/>
      <w:outlineLvl w:val="9"/>
    </w:pPr>
    <w:rPr>
      <w:rFonts w:eastAsia="Calibri" w:cs="Times New Roman"/>
      <w:b w:val="0"/>
      <w:sz w:val="20"/>
      <w:szCs w:val="20"/>
      <w:lang w:val="x-none" w:eastAsia="x-none"/>
    </w:rPr>
  </w:style>
  <w:style w:type="paragraph" w:customStyle="1" w:styleId="Cardd">
    <w:name w:val="Cardd"/>
    <w:basedOn w:val="Normal"/>
    <w:uiPriority w:val="4"/>
    <w:qFormat/>
    <w:rsid w:val="00222E14"/>
    <w:pPr>
      <w:ind w:left="288" w:right="288"/>
    </w:pPr>
  </w:style>
  <w:style w:type="paragraph" w:customStyle="1" w:styleId="document0">
    <w:name w:val="document"/>
    <w:basedOn w:val="Normal"/>
    <w:uiPriority w:val="99"/>
    <w:qFormat/>
    <w:rsid w:val="00222E14"/>
    <w:pPr>
      <w:spacing w:before="100" w:beforeAutospacing="1" w:after="100" w:afterAutospacing="1"/>
    </w:pPr>
    <w:rPr>
      <w:rFonts w:eastAsia="Times New Roman"/>
    </w:rPr>
  </w:style>
  <w:style w:type="paragraph" w:customStyle="1" w:styleId="Shrink6">
    <w:name w:val="Shrink 6"/>
    <w:basedOn w:val="Normal"/>
    <w:uiPriority w:val="99"/>
    <w:qFormat/>
    <w:rsid w:val="00222E14"/>
    <w:rPr>
      <w:rFonts w:eastAsia="Calibri" w:cs="Times New Roman"/>
      <w:sz w:val="12"/>
    </w:rPr>
  </w:style>
  <w:style w:type="character" w:customStyle="1" w:styleId="BriefTitleWorksChar">
    <w:name w:val="Brief Title Works Char"/>
    <w:basedOn w:val="DefaultParagraphFont"/>
    <w:link w:val="BriefTitleWorks"/>
    <w:locked/>
    <w:rsid w:val="00222E14"/>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222E1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kern w:val="32"/>
      <w:sz w:val="24"/>
      <w:u w:val="single"/>
    </w:rPr>
  </w:style>
  <w:style w:type="paragraph" w:customStyle="1" w:styleId="conintrotext">
    <w:name w:val="conintrotext"/>
    <w:basedOn w:val="Normal"/>
    <w:uiPriority w:val="99"/>
    <w:qFormat/>
    <w:rsid w:val="00222E14"/>
    <w:pPr>
      <w:spacing w:before="100" w:beforeAutospacing="1" w:after="100" w:afterAutospacing="1"/>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22E14"/>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22E14"/>
    <w:rPr>
      <w:rFonts w:ascii="MS Mincho" w:eastAsia="MS Mincho" w:hAnsi="MS Mincho"/>
      <w:b/>
      <w:sz w:val="24"/>
      <w:u w:val="single"/>
    </w:rPr>
  </w:style>
  <w:style w:type="paragraph" w:customStyle="1" w:styleId="assert">
    <w:name w:val="assert"/>
    <w:basedOn w:val="Normal"/>
    <w:uiPriority w:val="99"/>
    <w:qFormat/>
    <w:rsid w:val="00222E14"/>
    <w:pPr>
      <w:spacing w:before="100" w:beforeAutospacing="1" w:after="100" w:afterAutospacing="1"/>
    </w:pPr>
    <w:rPr>
      <w:rFonts w:eastAsia="Times New Roman"/>
      <w:sz w:val="24"/>
    </w:rPr>
  </w:style>
  <w:style w:type="paragraph" w:customStyle="1" w:styleId="Default1">
    <w:name w:val="Default1"/>
    <w:basedOn w:val="Default"/>
    <w:next w:val="Default"/>
    <w:uiPriority w:val="99"/>
    <w:qFormat/>
    <w:rsid w:val="00222E14"/>
    <w:rPr>
      <w:color w:val="auto"/>
    </w:rPr>
  </w:style>
  <w:style w:type="paragraph" w:customStyle="1" w:styleId="center">
    <w:name w:val="center"/>
    <w:basedOn w:val="Normal"/>
    <w:uiPriority w:val="99"/>
    <w:qFormat/>
    <w:rsid w:val="00222E14"/>
    <w:pPr>
      <w:spacing w:before="100" w:beforeAutospacing="1" w:after="100" w:afterAutospacing="1"/>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22E14"/>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22E14"/>
    <w:rPr>
      <w:rFonts w:ascii="MS Mincho" w:eastAsia="MS Mincho" w:hAnsi="MS Mincho"/>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22E14"/>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22E14"/>
    <w:rPr>
      <w:rFonts w:ascii="MS Mincho" w:eastAsia="MS Mincho" w:hAnsi="MS Mincho"/>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22E14"/>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22E14"/>
    <w:rPr>
      <w:rFonts w:ascii="MS Mincho" w:eastAsia="MS Mincho" w:hAnsi="MS Mincho"/>
      <w:b/>
      <w:sz w:val="24"/>
      <w:u w:val="single"/>
    </w:rPr>
  </w:style>
  <w:style w:type="character" w:customStyle="1" w:styleId="CardBodyChar">
    <w:name w:val="Card Body Char"/>
    <w:link w:val="CardBody"/>
    <w:locked/>
    <w:rsid w:val="00222E14"/>
    <w:rPr>
      <w:rFonts w:ascii="Calibri" w:eastAsia="Times New Roman" w:hAnsi="Calibri" w:cs="Calibri"/>
    </w:rPr>
  </w:style>
  <w:style w:type="paragraph" w:customStyle="1" w:styleId="CardBody">
    <w:name w:val="Card Body"/>
    <w:basedOn w:val="Normal"/>
    <w:link w:val="CardBodyChar"/>
    <w:qFormat/>
    <w:rsid w:val="00222E14"/>
    <w:rPr>
      <w:rFonts w:eastAsia="Times New Roman" w:cs="Calibri"/>
      <w:sz w:val="24"/>
    </w:rPr>
  </w:style>
  <w:style w:type="character" w:customStyle="1" w:styleId="StyleBoldandUnderlineChar11ptBorderSinglesolidlineChar">
    <w:name w:val="Style Bold and Underline Char + 11 pt Border: : (Single solid line... Char"/>
    <w:link w:val="StyleBoldandUnderlineChar11ptBorderSinglesolidline"/>
    <w:locked/>
    <w:rsid w:val="00222E14"/>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22E14"/>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222E14"/>
    <w:pPr>
      <w:ind w:left="288" w:right="288"/>
    </w:pPr>
  </w:style>
  <w:style w:type="character" w:customStyle="1" w:styleId="StyleStyle4ArialNarrow9ptChar">
    <w:name w:val="Style Style4 + Arial Narrow 9 pt Char"/>
    <w:link w:val="StyleStyle4ArialNarrow9pt"/>
    <w:locked/>
    <w:rsid w:val="00222E14"/>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222E14"/>
    <w:rPr>
      <w:rFonts w:eastAsia="Times New Roman" w:cs="Calibri"/>
      <w:sz w:val="24"/>
      <w:u w:val="single"/>
    </w:rPr>
  </w:style>
  <w:style w:type="character" w:customStyle="1" w:styleId="StyleStyle4ArialNarrow9ptBoldChar">
    <w:name w:val="Style Style4 + Arial Narrow 9 pt Bold Char"/>
    <w:link w:val="StyleStyle4ArialNarrow9ptBold"/>
    <w:locked/>
    <w:rsid w:val="00222E14"/>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222E14"/>
    <w:rPr>
      <w:rFonts w:eastAsia="Times New Roman" w:cs="Calibri"/>
      <w:b/>
      <w:bCs/>
      <w:sz w:val="24"/>
      <w:u w:val="single"/>
    </w:rPr>
  </w:style>
  <w:style w:type="character" w:customStyle="1" w:styleId="HiddenBlockHeaderChar">
    <w:name w:val="Hidden Block Header Char"/>
    <w:link w:val="HiddenBlockHeader"/>
    <w:locked/>
    <w:rsid w:val="00222E14"/>
    <w:rPr>
      <w:rFonts w:ascii="Times New Roman" w:eastAsia="Times New Roman" w:hAnsi="Times New Roman" w:cs="Times New Roman"/>
      <w:b/>
      <w:sz w:val="28"/>
    </w:rPr>
  </w:style>
  <w:style w:type="paragraph" w:customStyle="1" w:styleId="HiddenBlockHeader">
    <w:name w:val="Hidden Block Header"/>
    <w:basedOn w:val="BlockHeadings"/>
    <w:next w:val="Nothing"/>
    <w:link w:val="HiddenBlockHeaderChar"/>
    <w:qFormat/>
    <w:rsid w:val="00222E14"/>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222E14"/>
    <w:rPr>
      <w:rFonts w:ascii="Calibri" w:eastAsia="Times New Roman" w:hAnsi="Calibri" w:cs="Calibri"/>
      <w:b/>
      <w:u w:val="single"/>
      <w:lang w:val="x-none" w:eastAsia="x-none"/>
    </w:rPr>
  </w:style>
  <w:style w:type="paragraph" w:customStyle="1" w:styleId="Third">
    <w:name w:val="Third"/>
    <w:basedOn w:val="Normal"/>
    <w:link w:val="ThirdChar"/>
    <w:qFormat/>
    <w:rsid w:val="00222E14"/>
    <w:rPr>
      <w:rFonts w:eastAsia="Times New Roman" w:cs="Calibri"/>
      <w:b/>
      <w:sz w:val="24"/>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222E14"/>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ink w:val="DebateUnderlineBoldChar"/>
    <w:locked/>
    <w:rsid w:val="00222E14"/>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222E14"/>
    <w:pPr>
      <w:jc w:val="both"/>
    </w:pPr>
    <w:rPr>
      <w:rFonts w:eastAsia="Times New Roman" w:cs="Calibri"/>
      <w:b/>
      <w:sz w:val="24"/>
      <w:u w:val="thick"/>
    </w:rPr>
  </w:style>
  <w:style w:type="character" w:customStyle="1" w:styleId="bloctitlesChar">
    <w:name w:val="bloc titles Char"/>
    <w:link w:val="bloctitles"/>
    <w:locked/>
    <w:rsid w:val="00222E14"/>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222E14"/>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bCs w:val="0"/>
      <w:sz w:val="28"/>
      <w:u w:val="single"/>
    </w:rPr>
  </w:style>
  <w:style w:type="paragraph" w:customStyle="1" w:styleId="CiteSmallText">
    <w:name w:val="Cite Small Text"/>
    <w:basedOn w:val="Normal"/>
    <w:uiPriority w:val="99"/>
    <w:qFormat/>
    <w:rsid w:val="00222E14"/>
    <w:pPr>
      <w:widowControl w:val="0"/>
      <w:spacing w:after="200"/>
    </w:pPr>
    <w:rPr>
      <w:rFonts w:ascii="Helvetica Neue" w:hAnsi="Helvetica Neue"/>
      <w:b/>
      <w:sz w:val="18"/>
    </w:rPr>
  </w:style>
  <w:style w:type="character" w:customStyle="1" w:styleId="Cards1CharCharChar">
    <w:name w:val="Cards1 Char Char Char"/>
    <w:link w:val="Cards1CharChar"/>
    <w:locked/>
    <w:rsid w:val="00222E14"/>
    <w:rPr>
      <w:rFonts w:ascii="Calibri" w:hAnsi="Calibri" w:cs="Calibri"/>
      <w:lang w:val="x-none"/>
    </w:rPr>
  </w:style>
  <w:style w:type="paragraph" w:customStyle="1" w:styleId="Cards1CharChar">
    <w:name w:val="Cards1 Char Char"/>
    <w:basedOn w:val="Normal"/>
    <w:link w:val="Cards1CharCharChar"/>
    <w:qFormat/>
    <w:rsid w:val="00222E14"/>
    <w:pPr>
      <w:autoSpaceDE w:val="0"/>
      <w:autoSpaceDN w:val="0"/>
      <w:adjustRightInd w:val="0"/>
      <w:ind w:left="432" w:right="432"/>
      <w:jc w:val="both"/>
    </w:pPr>
    <w:rPr>
      <w:rFonts w:cs="Calibri"/>
      <w:sz w:val="24"/>
      <w:lang w:val="x-none"/>
    </w:rPr>
  </w:style>
  <w:style w:type="character" w:customStyle="1" w:styleId="UnderlineCharCharCharCharCharCharCharChar">
    <w:name w:val="Underline Char Char Char Char Char Char Char Char"/>
    <w:link w:val="UnderlineCharCharCharCharCharCharChar"/>
    <w:locked/>
    <w:rsid w:val="00222E14"/>
    <w:rPr>
      <w:u w:val="single"/>
    </w:rPr>
  </w:style>
  <w:style w:type="paragraph" w:customStyle="1" w:styleId="UnderlineCharCharCharCharCharCharChar">
    <w:name w:val="Underline Char Char Char Char Char Char Char"/>
    <w:basedOn w:val="Normal"/>
    <w:link w:val="UnderlineCharCharCharCharCharCharCharChar"/>
    <w:qFormat/>
    <w:rsid w:val="00222E14"/>
    <w:rPr>
      <w:rFonts w:asciiTheme="minorHAnsi" w:hAnsiTheme="minorHAnsi"/>
      <w:sz w:val="24"/>
      <w:u w:val="single"/>
    </w:rPr>
  </w:style>
  <w:style w:type="character" w:customStyle="1" w:styleId="CitesCharCharChar">
    <w:name w:val="Cites Char Char Char"/>
    <w:link w:val="CitesCharChar"/>
    <w:locked/>
    <w:rsid w:val="00222E14"/>
    <w:rPr>
      <w:rFonts w:ascii="Times New Roman" w:eastAsia="Times New Roman" w:hAnsi="Times New Roman" w:cs="Times New Roman"/>
      <w:sz w:val="20"/>
    </w:rPr>
  </w:style>
  <w:style w:type="paragraph" w:customStyle="1" w:styleId="CitesCharChar">
    <w:name w:val="Cites Char Char"/>
    <w:next w:val="Normal"/>
    <w:link w:val="CitesCharCharChar"/>
    <w:qFormat/>
    <w:rsid w:val="00222E14"/>
    <w:pPr>
      <w:widowControl w:val="0"/>
      <w:jc w:val="both"/>
      <w:outlineLvl w:val="2"/>
    </w:pPr>
    <w:rPr>
      <w:rFonts w:ascii="Times New Roman" w:eastAsia="Times New Roman" w:hAnsi="Times New Roman" w:cs="Times New Roman"/>
      <w:sz w:val="20"/>
    </w:rPr>
  </w:style>
  <w:style w:type="character" w:customStyle="1" w:styleId="SwagChar">
    <w:name w:val="Swag Char"/>
    <w:link w:val="Swag"/>
    <w:locked/>
    <w:rsid w:val="00222E14"/>
    <w:rPr>
      <w:rFonts w:ascii="Calibri" w:hAnsi="Calibri" w:cs="Calibri"/>
      <w:color w:val="0000FF"/>
      <w:sz w:val="12"/>
      <w:u w:val="single"/>
    </w:rPr>
  </w:style>
  <w:style w:type="paragraph" w:customStyle="1" w:styleId="Swag">
    <w:name w:val="Swag"/>
    <w:basedOn w:val="Normal"/>
    <w:link w:val="SwagChar"/>
    <w:qFormat/>
    <w:rsid w:val="00222E14"/>
    <w:rPr>
      <w:rFonts w:cs="Calibri"/>
      <w:color w:val="0000FF"/>
      <w:sz w:val="12"/>
      <w:u w:val="single"/>
    </w:rPr>
  </w:style>
  <w:style w:type="character" w:customStyle="1" w:styleId="StyleUnderlineTimesNewRoman1Char">
    <w:name w:val="Style Underline + Times New Roman1 Char"/>
    <w:link w:val="StyleUnderlineTimesNewRoman1"/>
    <w:locked/>
    <w:rsid w:val="00222E14"/>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22E14"/>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22E14"/>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22E14"/>
    <w:pPr>
      <w:spacing w:after="200" w:line="276" w:lineRule="auto"/>
    </w:pPr>
    <w:rPr>
      <w:rFonts w:ascii="Calibri" w:eastAsia="Times New Roman" w:hAnsi="Calibri" w:cs="Times New Roman"/>
      <w:b/>
      <w:bCs/>
      <w:u w:val="single"/>
    </w:rPr>
  </w:style>
  <w:style w:type="character" w:customStyle="1" w:styleId="StyleStyleCardTextLeft-075Right0Char">
    <w:name w:val="Style Style Card Text + Left:  -0.75&quot; + Right:  0&quot; Char"/>
    <w:link w:val="StyleStyleCardTextLeft-075Right0"/>
    <w:locked/>
    <w:rsid w:val="00222E14"/>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222E14"/>
    <w:rPr>
      <w:rFonts w:ascii="Garamond" w:eastAsia="MS Mincho" w:hAnsi="Garamond" w:cs="Calibri"/>
      <w:sz w:val="24"/>
    </w:rPr>
  </w:style>
  <w:style w:type="paragraph" w:customStyle="1" w:styleId="subhead10">
    <w:name w:val="subhead1"/>
    <w:basedOn w:val="Normal"/>
    <w:uiPriority w:val="99"/>
    <w:qFormat/>
    <w:rsid w:val="00222E14"/>
    <w:pPr>
      <w:spacing w:before="100" w:beforeAutospacing="1" w:after="100" w:afterAutospacing="1"/>
    </w:pPr>
    <w:rPr>
      <w:rFonts w:eastAsia="Times New Roman"/>
      <w:sz w:val="24"/>
    </w:rPr>
  </w:style>
  <w:style w:type="paragraph" w:customStyle="1" w:styleId="abstract">
    <w:name w:val="abstract"/>
    <w:basedOn w:val="Normal"/>
    <w:uiPriority w:val="99"/>
    <w:qFormat/>
    <w:rsid w:val="00222E14"/>
    <w:pPr>
      <w:spacing w:before="100" w:beforeAutospacing="1" w:after="100" w:afterAutospacing="1"/>
    </w:pPr>
    <w:rPr>
      <w:rFonts w:eastAsia="Times New Roman"/>
      <w:sz w:val="24"/>
    </w:rPr>
  </w:style>
  <w:style w:type="character" w:customStyle="1" w:styleId="StyleUnderlineChar11ptBold2Char">
    <w:name w:val="Style Underline Char + 11 pt Bold2 Char"/>
    <w:link w:val="StyleUnderlineChar11ptBold2"/>
    <w:locked/>
    <w:rsid w:val="00222E14"/>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222E14"/>
    <w:rPr>
      <w:rFonts w:eastAsia="Times New Roman" w:cs="Calibri"/>
      <w:b/>
      <w:bCs/>
      <w:sz w:val="24"/>
      <w:u w:val="single"/>
    </w:rPr>
  </w:style>
  <w:style w:type="character" w:customStyle="1" w:styleId="StyleStyleUnderlineTimesNewRoman11ptChar">
    <w:name w:val="Style Style Underline + Times New Roman + 11 pt Char"/>
    <w:link w:val="StyleStyleUnderlineTimesNewRoman11pt"/>
    <w:locked/>
    <w:rsid w:val="00222E14"/>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222E14"/>
    <w:rPr>
      <w:rFonts w:eastAsia="Times New Roman" w:cs="Calibr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222E14"/>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22E14"/>
    <w:rPr>
      <w:rFonts w:eastAsia="Times New Roman" w:cs="Calibri"/>
      <w:sz w:val="24"/>
      <w:u w:val="single"/>
    </w:rPr>
  </w:style>
  <w:style w:type="character" w:customStyle="1" w:styleId="Citation1Char">
    <w:name w:val="Citation1 Char"/>
    <w:link w:val="Citation1"/>
    <w:locked/>
    <w:rsid w:val="00222E14"/>
    <w:rPr>
      <w:rFonts w:ascii="Georgia" w:hAnsi="Georgia"/>
      <w:b/>
      <w:u w:val="single"/>
    </w:rPr>
  </w:style>
  <w:style w:type="paragraph" w:customStyle="1" w:styleId="Citation1">
    <w:name w:val="Citation1"/>
    <w:basedOn w:val="Normal"/>
    <w:link w:val="Citation1Char"/>
    <w:qFormat/>
    <w:rsid w:val="00222E14"/>
    <w:rPr>
      <w:rFonts w:ascii="Georgia" w:hAnsi="Georgia"/>
      <w:b/>
      <w:sz w:val="24"/>
      <w:u w:val="single"/>
    </w:rPr>
  </w:style>
  <w:style w:type="character" w:customStyle="1" w:styleId="TaglineChar">
    <w:name w:val="Tagline Char"/>
    <w:link w:val="Tagline0"/>
    <w:locked/>
    <w:rsid w:val="00222E14"/>
    <w:rPr>
      <w:rFonts w:ascii="Georgia" w:hAnsi="Georgia"/>
      <w:b/>
    </w:rPr>
  </w:style>
  <w:style w:type="paragraph" w:customStyle="1" w:styleId="Tagline0">
    <w:name w:val="Tagline"/>
    <w:basedOn w:val="Normal"/>
    <w:link w:val="TaglineChar"/>
    <w:qFormat/>
    <w:rsid w:val="00222E14"/>
    <w:rPr>
      <w:rFonts w:ascii="Georgia" w:hAnsi="Georgia"/>
      <w:b/>
      <w:sz w:val="24"/>
    </w:rPr>
  </w:style>
  <w:style w:type="character" w:customStyle="1" w:styleId="NothingCharChar">
    <w:name w:val="Nothing Char Char"/>
    <w:link w:val="NothingCharCharChar"/>
    <w:locked/>
    <w:rsid w:val="00222E14"/>
  </w:style>
  <w:style w:type="paragraph" w:customStyle="1" w:styleId="NothingCharCharChar">
    <w:name w:val="Nothing Char Char Char"/>
    <w:link w:val="NothingCharChar"/>
    <w:qFormat/>
    <w:rsid w:val="00222E14"/>
    <w:pPr>
      <w:jc w:val="both"/>
    </w:pPr>
  </w:style>
  <w:style w:type="paragraph" w:customStyle="1" w:styleId="StyleLeft021">
    <w:name w:val="Style Left:  0.2&quot;1"/>
    <w:basedOn w:val="Normal"/>
    <w:uiPriority w:val="99"/>
    <w:qFormat/>
    <w:rsid w:val="00222E14"/>
    <w:pPr>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22E14"/>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22E14"/>
    <w:pPr>
      <w:pBdr>
        <w:top w:val="single" w:sz="4" w:space="0" w:color="auto"/>
        <w:left w:val="single" w:sz="4" w:space="0" w:color="auto"/>
        <w:bottom w:val="single" w:sz="4" w:space="0" w:color="auto"/>
        <w:right w:val="single" w:sz="4" w:space="0" w:color="auto"/>
      </w:pBdr>
    </w:pPr>
    <w:rPr>
      <w:rFonts w:eastAsia="Times New Roman" w:cs="Calibr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22E14"/>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22E14"/>
    <w:pPr>
      <w:pBdr>
        <w:top w:val="single" w:sz="4" w:space="0" w:color="auto"/>
        <w:left w:val="single" w:sz="4" w:space="0" w:color="auto"/>
        <w:bottom w:val="single" w:sz="4" w:space="0" w:color="auto"/>
        <w:right w:val="single" w:sz="4" w:space="0" w:color="auto"/>
      </w:pBdr>
    </w:pPr>
    <w:rPr>
      <w:rFonts w:eastAsia="Times New Roman" w:cs="Calibri"/>
      <w:sz w:val="24"/>
      <w:u w:val="single"/>
      <w:bdr w:val="single" w:sz="4" w:space="0" w:color="auto" w:frame="1"/>
    </w:rPr>
  </w:style>
  <w:style w:type="paragraph" w:customStyle="1" w:styleId="BlockTitle20">
    <w:name w:val="Block Title #2"/>
    <w:basedOn w:val="Normal"/>
    <w:uiPriority w:val="99"/>
    <w:qFormat/>
    <w:rsid w:val="00222E14"/>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222E14"/>
    <w:rPr>
      <w:b/>
    </w:rPr>
  </w:style>
  <w:style w:type="paragraph" w:customStyle="1" w:styleId="date-comments">
    <w:name w:val="date-comments"/>
    <w:basedOn w:val="Normal"/>
    <w:uiPriority w:val="99"/>
    <w:qFormat/>
    <w:rsid w:val="00222E14"/>
    <w:pPr>
      <w:spacing w:before="100" w:beforeAutospacing="1" w:after="100" w:afterAutospacing="1"/>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222E14"/>
    <w:pPr>
      <w:widowControl w:val="0"/>
      <w:jc w:val="both"/>
      <w:outlineLvl w:val="1"/>
    </w:pPr>
    <w:rPr>
      <w:rFonts w:ascii="Times New Roman" w:eastAsia="Times New Roman" w:hAnsi="Times New Roman" w:cs="Times New Roman"/>
      <w:b/>
    </w:rPr>
  </w:style>
  <w:style w:type="paragraph" w:customStyle="1" w:styleId="003Cite">
    <w:name w:val="003Cite"/>
    <w:basedOn w:val="Normal"/>
    <w:uiPriority w:val="99"/>
    <w:qFormat/>
    <w:rsid w:val="00222E14"/>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222E14"/>
    <w:rPr>
      <w:rFonts w:ascii="Calibri" w:hAnsi="Calibri" w:cs="Calibri"/>
      <w:b/>
      <w:color w:val="000000"/>
      <w:u w:val="single"/>
    </w:rPr>
  </w:style>
  <w:style w:type="paragraph" w:customStyle="1" w:styleId="NormalBold">
    <w:name w:val="Normal + Bold"/>
    <w:aliases w:val="Double Underline"/>
    <w:basedOn w:val="Normal"/>
    <w:link w:val="NormalBoldChar"/>
    <w:qFormat/>
    <w:rsid w:val="00222E14"/>
    <w:pPr>
      <w:jc w:val="both"/>
    </w:pPr>
    <w:rPr>
      <w:rFonts w:cs="Calibri"/>
      <w:b/>
      <w:color w:val="000000"/>
      <w:sz w:val="24"/>
      <w:u w:val="single"/>
    </w:rPr>
  </w:style>
  <w:style w:type="character" w:customStyle="1" w:styleId="StyleCards12ptThickunderlineChar2">
    <w:name w:val="Style Cards + 12 pt Thick underline Char2"/>
    <w:link w:val="StyleCards12ptThickunderline"/>
    <w:locked/>
    <w:rsid w:val="00222E14"/>
    <w:rPr>
      <w:rFonts w:ascii="Times New Roman" w:eastAsia="Times New Roman" w:hAnsi="Times New Roman" w:cs="Times New Roman"/>
      <w:u w:val="thick"/>
      <w:lang w:val="x-none" w:eastAsia="x-none"/>
    </w:rPr>
  </w:style>
  <w:style w:type="paragraph" w:customStyle="1" w:styleId="StyleCards12ptThickunderline">
    <w:name w:val="Style Cards + 12 pt Thick underline"/>
    <w:basedOn w:val="Normal"/>
    <w:link w:val="StyleCards12ptThickunderlineChar2"/>
    <w:qFormat/>
    <w:rsid w:val="00222E14"/>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222E14"/>
    <w:rPr>
      <w:rFonts w:ascii="Times New Roman" w:eastAsia="Times New Roman" w:hAnsi="Times New Roman" w:cs="Times New Roman"/>
      <w:b/>
      <w:u w:val="single"/>
      <w:lang w:val="x-none" w:eastAsia="x-none"/>
    </w:rPr>
  </w:style>
  <w:style w:type="paragraph" w:customStyle="1" w:styleId="NormalUnderline0">
    <w:name w:val="Normal + Underline"/>
    <w:basedOn w:val="Normal"/>
    <w:link w:val="NormalUnderlineChar0"/>
    <w:qFormat/>
    <w:rsid w:val="00222E14"/>
    <w:pPr>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222E14"/>
    <w:rPr>
      <w:rFonts w:ascii="Calibri" w:hAnsi="Calibri" w:cs="Calibri"/>
    </w:rPr>
  </w:style>
  <w:style w:type="paragraph" w:customStyle="1" w:styleId="DateTime">
    <w:name w:val="DateTime"/>
    <w:basedOn w:val="Normal"/>
    <w:link w:val="DateTimeChar"/>
    <w:autoRedefine/>
    <w:uiPriority w:val="4"/>
    <w:qFormat/>
    <w:rsid w:val="00222E14"/>
    <w:rPr>
      <w:rFonts w:cs="Calibri"/>
      <w:sz w:val="24"/>
    </w:rPr>
  </w:style>
  <w:style w:type="character" w:customStyle="1" w:styleId="LectureChar">
    <w:name w:val="Lecture Char"/>
    <w:basedOn w:val="DateTimeChar"/>
    <w:link w:val="Lecture"/>
    <w:uiPriority w:val="4"/>
    <w:locked/>
    <w:rsid w:val="00222E14"/>
    <w:rPr>
      <w:rFonts w:ascii="Arial" w:hAnsi="Arial" w:cs="Arial"/>
      <w:spacing w:val="-10"/>
    </w:rPr>
  </w:style>
  <w:style w:type="paragraph" w:customStyle="1" w:styleId="Lecture">
    <w:name w:val="Lecture"/>
    <w:next w:val="BodyText"/>
    <w:link w:val="LectureChar"/>
    <w:autoRedefine/>
    <w:uiPriority w:val="4"/>
    <w:qFormat/>
    <w:rsid w:val="00222E14"/>
    <w:pPr>
      <w:spacing w:line="256" w:lineRule="auto"/>
      <w:outlineLvl w:val="5"/>
    </w:pPr>
    <w:rPr>
      <w:rFonts w:ascii="Arial" w:hAnsi="Arial" w:cs="Arial"/>
      <w:spacing w:val="-10"/>
    </w:rPr>
  </w:style>
  <w:style w:type="character" w:styleId="FootnoteReference">
    <w:name w:val="footnote reference"/>
    <w:semiHidden/>
    <w:unhideWhenUsed/>
    <w:rsid w:val="00222E14"/>
    <w:rPr>
      <w:vertAlign w:val="superscript"/>
    </w:rPr>
  </w:style>
  <w:style w:type="character" w:styleId="CommentReference">
    <w:name w:val="annotation reference"/>
    <w:basedOn w:val="DefaultParagraphFont"/>
    <w:uiPriority w:val="99"/>
    <w:semiHidden/>
    <w:unhideWhenUsed/>
    <w:rsid w:val="00222E14"/>
    <w:rPr>
      <w:sz w:val="16"/>
      <w:szCs w:val="16"/>
    </w:rPr>
  </w:style>
  <w:style w:type="character" w:styleId="EndnoteReference">
    <w:name w:val="endnote reference"/>
    <w:semiHidden/>
    <w:unhideWhenUsed/>
    <w:rsid w:val="00222E14"/>
    <w:rPr>
      <w:vertAlign w:val="baseline"/>
    </w:rPr>
  </w:style>
  <w:style w:type="character" w:styleId="PlaceholderText">
    <w:name w:val="Placeholder Text"/>
    <w:basedOn w:val="DefaultParagraphFont"/>
    <w:uiPriority w:val="99"/>
    <w:semiHidden/>
    <w:rsid w:val="00222E14"/>
    <w:rPr>
      <w:color w:val="808080"/>
    </w:rPr>
  </w:style>
  <w:style w:type="character" w:styleId="SubtleEmphasis">
    <w:name w:val="Subtle Emphasis"/>
    <w:uiPriority w:val="19"/>
    <w:qFormat/>
    <w:rsid w:val="00222E14"/>
    <w:rPr>
      <w:rFonts w:ascii="Georgia" w:hAnsi="Georgia" w:hint="default"/>
      <w:i/>
      <w:iCs/>
      <w:color w:val="808080"/>
    </w:rPr>
  </w:style>
  <w:style w:type="character" w:customStyle="1" w:styleId="Heading7Char1">
    <w:name w:val="Heading 7 Char1"/>
    <w:basedOn w:val="DefaultParagraphFont"/>
    <w:semiHidden/>
    <w:rsid w:val="00222E1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22E1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22E14"/>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222E14"/>
    <w:rPr>
      <w:u w:val="single"/>
    </w:rPr>
  </w:style>
  <w:style w:type="character" w:customStyle="1" w:styleId="DocumentMapChar1">
    <w:name w:val="Document Map Char1"/>
    <w:basedOn w:val="DefaultParagraphFont"/>
    <w:uiPriority w:val="99"/>
    <w:semiHidden/>
    <w:rsid w:val="00222E14"/>
    <w:rPr>
      <w:rFonts w:ascii="Segoe UI" w:hAnsi="Segoe UI" w:cs="Segoe UI"/>
      <w:sz w:val="16"/>
      <w:szCs w:val="16"/>
    </w:rPr>
  </w:style>
  <w:style w:type="paragraph" w:styleId="BalloonText">
    <w:name w:val="Balloon Text"/>
    <w:basedOn w:val="Normal"/>
    <w:link w:val="BalloonTextChar"/>
    <w:uiPriority w:val="99"/>
    <w:semiHidden/>
    <w:unhideWhenUsed/>
    <w:rsid w:val="00222E14"/>
    <w:rPr>
      <w:rFonts w:ascii="Tahoma" w:hAnsi="Tahoma" w:cs="Tahoma"/>
      <w:sz w:val="24"/>
      <w:szCs w:val="16"/>
    </w:rPr>
  </w:style>
  <w:style w:type="character" w:customStyle="1" w:styleId="BalloonTextChar1">
    <w:name w:val="Balloon Text Char1"/>
    <w:basedOn w:val="DefaultParagraphFont"/>
    <w:uiPriority w:val="99"/>
    <w:semiHidden/>
    <w:rsid w:val="00222E14"/>
    <w:rPr>
      <w:rFonts w:ascii="Times New Roman" w:hAnsi="Times New Roman" w:cs="Times New Roman"/>
      <w:sz w:val="18"/>
      <w:szCs w:val="18"/>
    </w:rPr>
  </w:style>
  <w:style w:type="paragraph" w:styleId="Header">
    <w:name w:val="header"/>
    <w:basedOn w:val="Normal"/>
    <w:link w:val="HeaderChar"/>
    <w:uiPriority w:val="99"/>
    <w:semiHidden/>
    <w:unhideWhenUsed/>
    <w:qFormat/>
    <w:rsid w:val="00222E14"/>
    <w:pPr>
      <w:tabs>
        <w:tab w:val="center" w:pos="4680"/>
        <w:tab w:val="right" w:pos="9360"/>
      </w:tabs>
    </w:pPr>
    <w:rPr>
      <w:rFonts w:cs="Calibri"/>
      <w:sz w:val="24"/>
    </w:rPr>
  </w:style>
  <w:style w:type="character" w:customStyle="1" w:styleId="HeaderChar1">
    <w:name w:val="Header Char1"/>
    <w:basedOn w:val="DefaultParagraphFont"/>
    <w:uiPriority w:val="99"/>
    <w:semiHidden/>
    <w:rsid w:val="00222E14"/>
    <w:rPr>
      <w:rFonts w:ascii="Calibri" w:hAnsi="Calibri"/>
      <w:sz w:val="22"/>
    </w:rPr>
  </w:style>
  <w:style w:type="paragraph" w:styleId="Footer">
    <w:name w:val="footer"/>
    <w:basedOn w:val="Normal"/>
    <w:link w:val="FooterChar"/>
    <w:uiPriority w:val="99"/>
    <w:semiHidden/>
    <w:unhideWhenUsed/>
    <w:rsid w:val="00222E14"/>
    <w:pPr>
      <w:tabs>
        <w:tab w:val="center" w:pos="4680"/>
        <w:tab w:val="right" w:pos="9360"/>
      </w:tabs>
    </w:pPr>
    <w:rPr>
      <w:rFonts w:cs="Calibri"/>
      <w:sz w:val="24"/>
    </w:rPr>
  </w:style>
  <w:style w:type="character" w:customStyle="1" w:styleId="FooterChar1">
    <w:name w:val="Footer Char1"/>
    <w:basedOn w:val="DefaultParagraphFont"/>
    <w:uiPriority w:val="99"/>
    <w:semiHidden/>
    <w:rsid w:val="00222E14"/>
    <w:rPr>
      <w:rFonts w:ascii="Calibri" w:hAnsi="Calibri"/>
      <w:sz w:val="22"/>
    </w:rPr>
  </w:style>
  <w:style w:type="character" w:customStyle="1" w:styleId="m4841727538114946087gmail-styleunderline">
    <w:name w:val="m_4841727538114946087gmail-styleunderline"/>
    <w:basedOn w:val="DefaultParagraphFont"/>
    <w:rsid w:val="00222E14"/>
  </w:style>
  <w:style w:type="character" w:customStyle="1" w:styleId="Mention1">
    <w:name w:val="Mention1"/>
    <w:basedOn w:val="DefaultParagraphFont"/>
    <w:uiPriority w:val="99"/>
    <w:semiHidden/>
    <w:rsid w:val="00222E14"/>
    <w:rPr>
      <w:color w:val="2B579A"/>
      <w:shd w:val="clear" w:color="auto" w:fill="E6E6E6"/>
    </w:rPr>
  </w:style>
  <w:style w:type="character" w:customStyle="1" w:styleId="UnresolvedMention1">
    <w:name w:val="Unresolved Mention1"/>
    <w:basedOn w:val="DefaultParagraphFont"/>
    <w:uiPriority w:val="99"/>
    <w:rsid w:val="00222E14"/>
    <w:rPr>
      <w:color w:val="808080"/>
      <w:shd w:val="clear" w:color="auto" w:fill="E6E6E6"/>
    </w:rPr>
  </w:style>
  <w:style w:type="character" w:customStyle="1" w:styleId="Author-Date">
    <w:name w:val="Author-Date"/>
    <w:qFormat/>
    <w:rsid w:val="00222E14"/>
    <w:rPr>
      <w:b/>
      <w:bCs w:val="0"/>
      <w:sz w:val="24"/>
    </w:rPr>
  </w:style>
  <w:style w:type="character" w:customStyle="1" w:styleId="cardChar">
    <w:name w:val="card Char"/>
    <w:aliases w:val="Bold Cite Char Char,Speed Cite Char"/>
    <w:basedOn w:val="DefaultParagraphFont"/>
    <w:rsid w:val="00222E14"/>
    <w:rPr>
      <w:rFonts w:ascii="Calibri" w:hAnsi="Calibri" w:cs="Calibri" w:hint="default"/>
      <w:u w:val="single"/>
    </w:rPr>
  </w:style>
  <w:style w:type="character" w:customStyle="1" w:styleId="term">
    <w:name w:val="term"/>
    <w:basedOn w:val="DefaultParagraphFont"/>
    <w:rsid w:val="00222E14"/>
  </w:style>
  <w:style w:type="character" w:customStyle="1" w:styleId="Style1Char">
    <w:name w:val="Style1 Char"/>
    <w:rsid w:val="00222E14"/>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222E14"/>
    <w:rPr>
      <w:rFonts w:ascii="Times New Roman" w:hAnsi="Times New Roman" w:cs="Times New Roman" w:hint="default"/>
      <w:sz w:val="20"/>
      <w:u w:val="single"/>
    </w:rPr>
  </w:style>
  <w:style w:type="character" w:customStyle="1" w:styleId="byline">
    <w:name w:val="byline"/>
    <w:basedOn w:val="DefaultParagraphFont"/>
    <w:rsid w:val="00222E14"/>
  </w:style>
  <w:style w:type="character" w:customStyle="1" w:styleId="Style11ptUnderline">
    <w:name w:val="Style 11 pt Underline"/>
    <w:rsid w:val="00222E14"/>
    <w:rPr>
      <w:sz w:val="20"/>
      <w:u w:val="single"/>
    </w:rPr>
  </w:style>
  <w:style w:type="character" w:customStyle="1" w:styleId="Style11ptBoldUnderline">
    <w:name w:val="Style 11 pt Bold Underline"/>
    <w:rsid w:val="00222E14"/>
    <w:rPr>
      <w:b/>
      <w:bCs/>
      <w:sz w:val="20"/>
      <w:u w:val="single"/>
    </w:rPr>
  </w:style>
  <w:style w:type="character" w:customStyle="1" w:styleId="Style11pt">
    <w:name w:val="Style 11 pt"/>
    <w:rsid w:val="00222E14"/>
    <w:rPr>
      <w:sz w:val="20"/>
    </w:rPr>
  </w:style>
  <w:style w:type="character" w:customStyle="1" w:styleId="Emphasis2">
    <w:name w:val="Emphasis2"/>
    <w:basedOn w:val="DefaultParagraphFont"/>
    <w:rsid w:val="00222E14"/>
    <w:rPr>
      <w:rFonts w:ascii="Franklin Gothic Heavy" w:hAnsi="Franklin Gothic Heavy" w:hint="default"/>
      <w:iCs/>
      <w:u w:val="single"/>
    </w:rPr>
  </w:style>
  <w:style w:type="character" w:customStyle="1" w:styleId="CardsChar">
    <w:name w:val="Cards Char"/>
    <w:locked/>
    <w:rsid w:val="00222E14"/>
    <w:rPr>
      <w:rFonts w:ascii="Times New Roman" w:eastAsia="Times New Roman" w:hAnsi="Times New Roman" w:cs="Times New Roman" w:hint="default"/>
      <w:sz w:val="20"/>
      <w:szCs w:val="24"/>
    </w:rPr>
  </w:style>
  <w:style w:type="character" w:customStyle="1" w:styleId="pmterms1">
    <w:name w:val="pmterms1"/>
    <w:basedOn w:val="DefaultParagraphFont"/>
    <w:rsid w:val="00222E14"/>
  </w:style>
  <w:style w:type="character" w:customStyle="1" w:styleId="hilite1">
    <w:name w:val="hilite1"/>
    <w:basedOn w:val="DefaultParagraphFont"/>
    <w:rsid w:val="00222E14"/>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222E14"/>
    <w:rPr>
      <w:rFonts w:ascii="Times New Roman" w:hAnsi="Times New Roman" w:cs="Times New Roman" w:hint="default"/>
      <w:sz w:val="20"/>
      <w:szCs w:val="24"/>
      <w:u w:val="thick"/>
    </w:rPr>
  </w:style>
  <w:style w:type="character" w:customStyle="1" w:styleId="blue">
    <w:name w:val="blue"/>
    <w:basedOn w:val="DefaultParagraphFont"/>
    <w:rsid w:val="00222E14"/>
    <w:rPr>
      <w:rFonts w:ascii="Times New Roman" w:hAnsi="Times New Roman" w:cs="Times New Roman" w:hint="default"/>
    </w:rPr>
  </w:style>
  <w:style w:type="character" w:customStyle="1" w:styleId="standardcontent">
    <w:name w:val="standardcontent"/>
    <w:basedOn w:val="DefaultParagraphFont"/>
    <w:rsid w:val="00222E14"/>
  </w:style>
  <w:style w:type="character" w:customStyle="1" w:styleId="storyby">
    <w:name w:val="storyby"/>
    <w:basedOn w:val="DefaultParagraphFont"/>
    <w:rsid w:val="00222E14"/>
  </w:style>
  <w:style w:type="character" w:customStyle="1" w:styleId="CiteCharChar">
    <w:name w:val="Cite Char Char"/>
    <w:basedOn w:val="DefaultParagraphFont"/>
    <w:rsid w:val="00222E14"/>
    <w:rPr>
      <w:rFonts w:ascii="Cambria" w:hAnsi="Cambria" w:cs="Times New Roman" w:hint="default"/>
      <w:b/>
      <w:bCs/>
      <w:sz w:val="26"/>
      <w:szCs w:val="26"/>
    </w:rPr>
  </w:style>
  <w:style w:type="character" w:customStyle="1" w:styleId="CardCharChar1">
    <w:name w:val="Card Char Char1"/>
    <w:basedOn w:val="DefaultParagraphFont"/>
    <w:rsid w:val="00222E14"/>
    <w:rPr>
      <w:rFonts w:ascii="Times New Roman" w:hAnsi="Times New Roman" w:cs="Times New Roman" w:hint="default"/>
      <w:b/>
      <w:bCs/>
      <w:sz w:val="28"/>
      <w:szCs w:val="28"/>
    </w:rPr>
  </w:style>
  <w:style w:type="character" w:customStyle="1" w:styleId="CitesChar">
    <w:name w:val="Cites Char"/>
    <w:locked/>
    <w:rsid w:val="00222E14"/>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222E14"/>
  </w:style>
  <w:style w:type="character" w:customStyle="1" w:styleId="hit">
    <w:name w:val="hit"/>
    <w:basedOn w:val="DefaultParagraphFont"/>
    <w:rsid w:val="00222E14"/>
    <w:rPr>
      <w:rFonts w:ascii="Times New Roman" w:hAnsi="Times New Roman" w:cs="Times New Roman" w:hint="default"/>
    </w:rPr>
  </w:style>
  <w:style w:type="character" w:customStyle="1" w:styleId="CircleChar1">
    <w:name w:val="Circle Char1"/>
    <w:basedOn w:val="DefaultParagraphFont"/>
    <w:rsid w:val="00222E14"/>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222E14"/>
  </w:style>
  <w:style w:type="character" w:customStyle="1" w:styleId="hit1">
    <w:name w:val="hit1"/>
    <w:basedOn w:val="DefaultParagraphFont"/>
    <w:rsid w:val="00222E14"/>
    <w:rPr>
      <w:b/>
      <w:bCs/>
      <w:color w:val="CC0033"/>
    </w:rPr>
  </w:style>
  <w:style w:type="character" w:customStyle="1" w:styleId="upper">
    <w:name w:val="upper"/>
    <w:basedOn w:val="DefaultParagraphFont"/>
    <w:rsid w:val="00222E14"/>
  </w:style>
  <w:style w:type="character" w:customStyle="1" w:styleId="Author">
    <w:name w:val="Author"/>
    <w:aliases w:val="Style Date"/>
    <w:basedOn w:val="DefaultParagraphFont"/>
    <w:qFormat/>
    <w:rsid w:val="00222E14"/>
    <w:rPr>
      <w:b/>
      <w:bCs w:val="0"/>
      <w:sz w:val="24"/>
    </w:rPr>
  </w:style>
  <w:style w:type="character" w:customStyle="1" w:styleId="SmallFont7pt">
    <w:name w:val="Small Font (7 pt)"/>
    <w:basedOn w:val="DefaultParagraphFont"/>
    <w:rsid w:val="00222E14"/>
    <w:rPr>
      <w:sz w:val="14"/>
    </w:rPr>
  </w:style>
  <w:style w:type="character" w:customStyle="1" w:styleId="SmallText-New">
    <w:name w:val="Small Text - New"/>
    <w:basedOn w:val="DefaultParagraphFont"/>
    <w:rsid w:val="00222E14"/>
    <w:rPr>
      <w:rFonts w:ascii="Arial Narrow" w:hAnsi="Arial Narrow" w:hint="default"/>
      <w:sz w:val="14"/>
    </w:rPr>
  </w:style>
  <w:style w:type="character" w:customStyle="1" w:styleId="Underlined-New">
    <w:name w:val="Underlined - New"/>
    <w:basedOn w:val="DefaultParagraphFont"/>
    <w:rsid w:val="00222E14"/>
    <w:rPr>
      <w:rFonts w:ascii="Arial Narrow" w:hAnsi="Arial Narrow" w:hint="default"/>
      <w:sz w:val="16"/>
      <w:u w:val="single"/>
    </w:rPr>
  </w:style>
  <w:style w:type="character" w:customStyle="1" w:styleId="Boxing">
    <w:name w:val="Boxing"/>
    <w:basedOn w:val="DefaultParagraphFont"/>
    <w:rsid w:val="00222E14"/>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222E14"/>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222E14"/>
    <w:rPr>
      <w:rFonts w:ascii="Arial" w:hAnsi="Arial" w:cs="Arial" w:hint="default"/>
      <w:bCs/>
      <w:szCs w:val="26"/>
      <w:u w:val="single"/>
      <w:lang w:val="en-US" w:eastAsia="en-US" w:bidi="ar-SA"/>
    </w:rPr>
  </w:style>
  <w:style w:type="character" w:customStyle="1" w:styleId="qlabel">
    <w:name w:val="q_label"/>
    <w:basedOn w:val="DefaultParagraphFont"/>
    <w:rsid w:val="00222E14"/>
  </w:style>
  <w:style w:type="character" w:customStyle="1" w:styleId="alabel">
    <w:name w:val="a_label"/>
    <w:basedOn w:val="DefaultParagraphFont"/>
    <w:rsid w:val="00222E14"/>
  </w:style>
  <w:style w:type="character" w:customStyle="1" w:styleId="Style1Char1">
    <w:name w:val="Style1 Char1"/>
    <w:basedOn w:val="DefaultParagraphFont"/>
    <w:rsid w:val="00222E14"/>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222E14"/>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222E14"/>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222E14"/>
    <w:rPr>
      <w:rFonts w:ascii="Times New Roman" w:eastAsia="Times New Roman" w:hAnsi="Times New Roman" w:cs="Times New Roman" w:hint="default"/>
      <w:szCs w:val="24"/>
    </w:rPr>
  </w:style>
  <w:style w:type="character" w:customStyle="1" w:styleId="reduce2">
    <w:name w:val="reduce2"/>
    <w:basedOn w:val="DefaultParagraphFont"/>
    <w:rsid w:val="00222E14"/>
    <w:rPr>
      <w:rFonts w:ascii="Arial" w:hAnsi="Arial" w:cs="Arial" w:hint="default"/>
      <w:color w:val="000000"/>
      <w:sz w:val="10"/>
      <w:szCs w:val="22"/>
    </w:rPr>
  </w:style>
  <w:style w:type="character" w:customStyle="1" w:styleId="Heading3CharCharCharChar2">
    <w:name w:val="Heading 3 Char Char Char Char2"/>
    <w:basedOn w:val="DefaultParagraphFont"/>
    <w:rsid w:val="00222E14"/>
    <w:rPr>
      <w:rFonts w:ascii="Arial" w:hAnsi="Arial" w:cs="Arial" w:hint="default"/>
      <w:bCs/>
      <w:szCs w:val="26"/>
      <w:u w:val="single"/>
      <w:lang w:val="en-US" w:eastAsia="en-US" w:bidi="ar-SA"/>
    </w:rPr>
  </w:style>
  <w:style w:type="character" w:customStyle="1" w:styleId="underline20">
    <w:name w:val="underline2"/>
    <w:basedOn w:val="DefaultParagraphFont"/>
    <w:rsid w:val="00222E14"/>
    <w:rPr>
      <w:u w:val="single"/>
    </w:rPr>
  </w:style>
  <w:style w:type="character" w:customStyle="1" w:styleId="Style11ptUnderlineBorderSinglesolidlineAuto05pt">
    <w:name w:val="Style 11 pt Underline Border: : (Single solid line Auto  0.5 pt..."/>
    <w:rsid w:val="00222E14"/>
    <w:rPr>
      <w:sz w:val="20"/>
      <w:u w:val="single"/>
      <w:bdr w:val="single" w:sz="4" w:space="0" w:color="auto" w:frame="1"/>
    </w:rPr>
  </w:style>
  <w:style w:type="character" w:customStyle="1" w:styleId="inside-head">
    <w:name w:val="inside-head"/>
    <w:basedOn w:val="DefaultParagraphFont"/>
    <w:rsid w:val="00222E14"/>
  </w:style>
  <w:style w:type="character" w:customStyle="1" w:styleId="7TimesNewRoman">
    <w:name w:val="7 Times New Roman"/>
    <w:rsid w:val="00222E14"/>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222E14"/>
  </w:style>
  <w:style w:type="character" w:customStyle="1" w:styleId="officialsbureau">
    <w:name w:val="official_s_bureau"/>
    <w:basedOn w:val="DefaultParagraphFont"/>
    <w:rsid w:val="00222E14"/>
  </w:style>
  <w:style w:type="character" w:customStyle="1" w:styleId="StyleStyle11ptBoldUnderlineBorderSinglesolidlineAuto">
    <w:name w:val="Style Style 11 pt Bold Underline Border: : (Single solid line Auto ..."/>
    <w:basedOn w:val="DefaultParagraphFont"/>
    <w:rsid w:val="00222E14"/>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222E14"/>
    <w:pPr>
      <w:widowControl w:val="0"/>
    </w:pPr>
    <w:rPr>
      <w:rFonts w:eastAsia="Times New Roman" w:cs="Calibri"/>
      <w:iCs/>
      <w:color w:val="000000"/>
      <w:sz w:val="24"/>
      <w:lang w:bidi="en-US"/>
    </w:rPr>
  </w:style>
  <w:style w:type="character" w:customStyle="1" w:styleId="QuoteChar1">
    <w:name w:val="Quote Char1"/>
    <w:basedOn w:val="DefaultParagraphFont"/>
    <w:uiPriority w:val="29"/>
    <w:rsid w:val="00222E14"/>
    <w:rPr>
      <w:rFonts w:ascii="Calibri" w:hAnsi="Calibri"/>
      <w:i/>
      <w:iCs/>
      <w:color w:val="404040" w:themeColor="text1" w:themeTint="BF"/>
      <w:sz w:val="22"/>
    </w:rPr>
  </w:style>
  <w:style w:type="character" w:customStyle="1" w:styleId="ital-inline">
    <w:name w:val="ital-inline"/>
    <w:basedOn w:val="DefaultParagraphFont"/>
    <w:rsid w:val="00222E14"/>
  </w:style>
  <w:style w:type="character" w:customStyle="1" w:styleId="underlineChar">
    <w:name w:val="underline Char"/>
    <w:basedOn w:val="DefaultParagraphFont"/>
    <w:rsid w:val="00222E14"/>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222E14"/>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222E14"/>
    <w:rPr>
      <w:sz w:val="20"/>
      <w:u w:val="single"/>
    </w:rPr>
  </w:style>
  <w:style w:type="paragraph" w:styleId="BodyTextIndent2">
    <w:name w:val="Body Text Indent 2"/>
    <w:basedOn w:val="Normal"/>
    <w:link w:val="BodyTextIndent2Char"/>
    <w:semiHidden/>
    <w:unhideWhenUsed/>
    <w:rsid w:val="00222E14"/>
    <w:pPr>
      <w:spacing w:after="120" w:line="480" w:lineRule="auto"/>
      <w:ind w:left="360"/>
    </w:pPr>
    <w:rPr>
      <w:rFonts w:cs="Calibri"/>
      <w:sz w:val="24"/>
    </w:rPr>
  </w:style>
  <w:style w:type="character" w:customStyle="1" w:styleId="BodyTextIndent2Char1">
    <w:name w:val="Body Text Indent 2 Char1"/>
    <w:basedOn w:val="DefaultParagraphFont"/>
    <w:semiHidden/>
    <w:rsid w:val="00222E14"/>
    <w:rPr>
      <w:rFonts w:ascii="Calibri" w:hAnsi="Calibri"/>
      <w:sz w:val="22"/>
    </w:rPr>
  </w:style>
  <w:style w:type="paragraph" w:styleId="BodyTextIndent3">
    <w:name w:val="Body Text Indent 3"/>
    <w:basedOn w:val="Normal"/>
    <w:link w:val="BodyTextIndent3Char"/>
    <w:uiPriority w:val="99"/>
    <w:semiHidden/>
    <w:unhideWhenUsed/>
    <w:rsid w:val="00222E14"/>
    <w:pPr>
      <w:spacing w:after="120"/>
      <w:ind w:left="360"/>
    </w:pPr>
    <w:rPr>
      <w:rFonts w:cs="Calibri"/>
      <w:sz w:val="24"/>
      <w:szCs w:val="16"/>
    </w:rPr>
  </w:style>
  <w:style w:type="character" w:customStyle="1" w:styleId="BodyTextIndent3Char1">
    <w:name w:val="Body Text Indent 3 Char1"/>
    <w:basedOn w:val="DefaultParagraphFont"/>
    <w:uiPriority w:val="99"/>
    <w:semiHidden/>
    <w:rsid w:val="00222E14"/>
    <w:rPr>
      <w:rFonts w:ascii="Calibri" w:hAnsi="Calibri"/>
      <w:sz w:val="16"/>
      <w:szCs w:val="16"/>
    </w:rPr>
  </w:style>
  <w:style w:type="paragraph" w:styleId="BodyText2">
    <w:name w:val="Body Text 2"/>
    <w:basedOn w:val="Normal"/>
    <w:link w:val="BodyText2Char"/>
    <w:semiHidden/>
    <w:unhideWhenUsed/>
    <w:rsid w:val="00222E14"/>
    <w:pPr>
      <w:spacing w:after="120" w:line="480" w:lineRule="auto"/>
    </w:pPr>
    <w:rPr>
      <w:rFonts w:cs="Calibri"/>
      <w:sz w:val="24"/>
    </w:rPr>
  </w:style>
  <w:style w:type="character" w:customStyle="1" w:styleId="BodyText2Char1">
    <w:name w:val="Body Text 2 Char1"/>
    <w:basedOn w:val="DefaultParagraphFont"/>
    <w:semiHidden/>
    <w:rsid w:val="00222E14"/>
    <w:rPr>
      <w:rFonts w:ascii="Calibri" w:hAnsi="Calibri"/>
      <w:sz w:val="22"/>
    </w:rPr>
  </w:style>
  <w:style w:type="paragraph" w:styleId="BodyTextIndent">
    <w:name w:val="Body Text Indent"/>
    <w:basedOn w:val="Normal"/>
    <w:link w:val="BodyTextIndentChar"/>
    <w:uiPriority w:val="99"/>
    <w:semiHidden/>
    <w:unhideWhenUsed/>
    <w:rsid w:val="00222E14"/>
    <w:pPr>
      <w:spacing w:after="120"/>
      <w:ind w:left="360"/>
    </w:pPr>
    <w:rPr>
      <w:rFonts w:cs="Calibri"/>
      <w:sz w:val="24"/>
    </w:rPr>
  </w:style>
  <w:style w:type="character" w:customStyle="1" w:styleId="BodyTextIndentChar1">
    <w:name w:val="Body Text Indent Char1"/>
    <w:basedOn w:val="DefaultParagraphFont"/>
    <w:uiPriority w:val="99"/>
    <w:semiHidden/>
    <w:rsid w:val="00222E14"/>
    <w:rPr>
      <w:rFonts w:ascii="Calibri" w:hAnsi="Calibri"/>
      <w:sz w:val="22"/>
    </w:rPr>
  </w:style>
  <w:style w:type="paragraph" w:styleId="BodyText3">
    <w:name w:val="Body Text 3"/>
    <w:basedOn w:val="Normal"/>
    <w:link w:val="BodyText3Char"/>
    <w:semiHidden/>
    <w:unhideWhenUsed/>
    <w:rsid w:val="00222E14"/>
    <w:pPr>
      <w:spacing w:after="120"/>
    </w:pPr>
    <w:rPr>
      <w:rFonts w:cs="Calibri"/>
      <w:sz w:val="24"/>
      <w:szCs w:val="16"/>
    </w:rPr>
  </w:style>
  <w:style w:type="character" w:customStyle="1" w:styleId="BodyText3Char1">
    <w:name w:val="Body Text 3 Char1"/>
    <w:basedOn w:val="DefaultParagraphFont"/>
    <w:semiHidden/>
    <w:rsid w:val="00222E14"/>
    <w:rPr>
      <w:rFonts w:ascii="Calibri" w:hAnsi="Calibri"/>
      <w:sz w:val="16"/>
      <w:szCs w:val="16"/>
    </w:rPr>
  </w:style>
  <w:style w:type="character" w:customStyle="1" w:styleId="StyleBold">
    <w:name w:val="Style Bold"/>
    <w:basedOn w:val="DefaultParagraphFont"/>
    <w:uiPriority w:val="9"/>
    <w:semiHidden/>
    <w:rsid w:val="00222E14"/>
    <w:rPr>
      <w:b/>
      <w:bCs/>
    </w:rPr>
  </w:style>
  <w:style w:type="character" w:customStyle="1" w:styleId="body-text">
    <w:name w:val="body-text"/>
    <w:basedOn w:val="DefaultParagraphFont"/>
    <w:rsid w:val="00222E14"/>
  </w:style>
  <w:style w:type="character" w:customStyle="1" w:styleId="globalcontentbody">
    <w:name w:val="globalcontentbody"/>
    <w:basedOn w:val="DefaultParagraphFont"/>
    <w:rsid w:val="00222E14"/>
  </w:style>
  <w:style w:type="character" w:customStyle="1" w:styleId="term1">
    <w:name w:val="term1"/>
    <w:basedOn w:val="DefaultParagraphFont"/>
    <w:rsid w:val="00222E14"/>
    <w:rPr>
      <w:b/>
      <w:bCs/>
    </w:rPr>
  </w:style>
  <w:style w:type="character" w:customStyle="1" w:styleId="Styleterm111ptUnderline">
    <w:name w:val="Style term1 + 11 pt Underline"/>
    <w:basedOn w:val="term1"/>
    <w:rsid w:val="00222E14"/>
    <w:rPr>
      <w:b/>
      <w:bCs/>
      <w:sz w:val="20"/>
      <w:u w:val="single"/>
    </w:rPr>
  </w:style>
  <w:style w:type="character" w:customStyle="1" w:styleId="Styleunderline11ptBold">
    <w:name w:val="Style underline + 11 pt Bold"/>
    <w:basedOn w:val="underline"/>
    <w:rsid w:val="00222E14"/>
    <w:rPr>
      <w:rFonts w:ascii="Times New Roman" w:hAnsi="Times New Roman" w:cs="Times New Roman" w:hint="default"/>
      <w:b/>
      <w:bCs/>
      <w:sz w:val="20"/>
      <w:u w:val="single"/>
    </w:rPr>
  </w:style>
  <w:style w:type="character" w:customStyle="1" w:styleId="Style9pt">
    <w:name w:val="Style 9 pt"/>
    <w:basedOn w:val="DefaultParagraphFont"/>
    <w:rsid w:val="00222E14"/>
    <w:rPr>
      <w:rFonts w:ascii="Times New Roman" w:hAnsi="Times New Roman" w:cs="Times New Roman" w:hint="default"/>
      <w:sz w:val="20"/>
    </w:rPr>
  </w:style>
  <w:style w:type="character" w:customStyle="1" w:styleId="CharChar11">
    <w:name w:val="Char Char11"/>
    <w:basedOn w:val="DefaultParagraphFont"/>
    <w:rsid w:val="00222E14"/>
    <w:rPr>
      <w:rFonts w:ascii="Arial" w:hAnsi="Arial" w:cs="Arial" w:hint="default"/>
      <w:bCs/>
      <w:szCs w:val="26"/>
      <w:u w:val="single"/>
      <w:lang w:val="en-US" w:eastAsia="en-US" w:bidi="ar-SA"/>
    </w:rPr>
  </w:style>
  <w:style w:type="character" w:customStyle="1" w:styleId="authorbio">
    <w:name w:val="authorbio"/>
    <w:basedOn w:val="DefaultParagraphFont"/>
    <w:rsid w:val="00222E14"/>
  </w:style>
  <w:style w:type="character" w:customStyle="1" w:styleId="a">
    <w:name w:val="a"/>
    <w:basedOn w:val="DefaultParagraphFont"/>
    <w:rsid w:val="00222E14"/>
  </w:style>
  <w:style w:type="character" w:customStyle="1" w:styleId="StyleStyleUnderline411pt">
    <w:name w:val="Style Style Underline4 + 11 pt"/>
    <w:basedOn w:val="DefaultParagraphFont"/>
    <w:rsid w:val="00222E14"/>
    <w:rPr>
      <w:sz w:val="20"/>
      <w:u w:val="single"/>
    </w:rPr>
  </w:style>
  <w:style w:type="character" w:customStyle="1" w:styleId="StyleStyleUnderline411ptBold">
    <w:name w:val="Style Style Underline4 + 11 pt Bold"/>
    <w:basedOn w:val="DefaultParagraphFont"/>
    <w:rsid w:val="00222E14"/>
    <w:rPr>
      <w:b/>
      <w:bCs/>
      <w:sz w:val="20"/>
      <w:u w:val="single"/>
    </w:rPr>
  </w:style>
  <w:style w:type="character" w:customStyle="1" w:styleId="StyleStyleUnderline311pt">
    <w:name w:val="Style Style Underline3 + 11 pt"/>
    <w:basedOn w:val="DefaultParagraphFont"/>
    <w:rsid w:val="00222E14"/>
    <w:rPr>
      <w:sz w:val="20"/>
      <w:u w:val="single"/>
    </w:rPr>
  </w:style>
  <w:style w:type="character" w:customStyle="1" w:styleId="StyleStyleUnderline311ptBold">
    <w:name w:val="Style Style Underline3 + 11 pt Bold"/>
    <w:basedOn w:val="DefaultParagraphFont"/>
    <w:rsid w:val="00222E14"/>
    <w:rPr>
      <w:b/>
      <w:bCs/>
      <w:sz w:val="20"/>
      <w:u w:val="single"/>
    </w:rPr>
  </w:style>
  <w:style w:type="character" w:customStyle="1" w:styleId="StyleUnderline3">
    <w:name w:val="Style Underline3"/>
    <w:basedOn w:val="DefaultParagraphFont"/>
    <w:rsid w:val="00222E14"/>
    <w:rPr>
      <w:u w:val="single"/>
    </w:rPr>
  </w:style>
  <w:style w:type="character" w:customStyle="1" w:styleId="StyleUnderline4">
    <w:name w:val="Style Underline4"/>
    <w:basedOn w:val="DefaultParagraphFont"/>
    <w:rsid w:val="00222E14"/>
    <w:rPr>
      <w:u w:val="single"/>
    </w:rPr>
  </w:style>
  <w:style w:type="character" w:customStyle="1" w:styleId="CardsFont12pt0">
    <w:name w:val="Cards + Font 12pt"/>
    <w:basedOn w:val="DefaultParagraphFont"/>
    <w:rsid w:val="00222E14"/>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222E14"/>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222E14"/>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222E14"/>
  </w:style>
  <w:style w:type="character" w:customStyle="1" w:styleId="part-of-speech">
    <w:name w:val="part-of-speech"/>
    <w:basedOn w:val="DefaultParagraphFont"/>
    <w:rsid w:val="00222E14"/>
  </w:style>
  <w:style w:type="character" w:customStyle="1" w:styleId="sep">
    <w:name w:val="sep"/>
    <w:basedOn w:val="DefaultParagraphFont"/>
    <w:rsid w:val="00222E14"/>
  </w:style>
  <w:style w:type="character" w:customStyle="1" w:styleId="pron">
    <w:name w:val="pron"/>
    <w:basedOn w:val="DefaultParagraphFont"/>
    <w:rsid w:val="00222E14"/>
  </w:style>
  <w:style w:type="character" w:customStyle="1" w:styleId="CharChar3">
    <w:name w:val="Char Char3"/>
    <w:basedOn w:val="DefaultParagraphFont"/>
    <w:rsid w:val="00222E14"/>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222E14"/>
    <w:rPr>
      <w:b/>
      <w:bCs w:val="0"/>
      <w:u w:val="single"/>
      <w:lang w:val="en-US" w:eastAsia="en-US" w:bidi="ar-SA"/>
    </w:rPr>
  </w:style>
  <w:style w:type="character" w:customStyle="1" w:styleId="StyleUnderlineCharChar111pt">
    <w:name w:val="Style Underline Char Char1 + 11 pt"/>
    <w:basedOn w:val="DefaultParagraphFont"/>
    <w:rsid w:val="00222E14"/>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222E14"/>
    <w:rPr>
      <w:sz w:val="22"/>
      <w:u w:val="single"/>
    </w:rPr>
  </w:style>
  <w:style w:type="character" w:customStyle="1" w:styleId="StyleUnderlineCharChar111ptBorderSinglesolidlineA">
    <w:name w:val="Style Underline Char Char1 + 11 pt Border: : (Single solid line A..."/>
    <w:basedOn w:val="DefaultParagraphFont"/>
    <w:rsid w:val="00222E14"/>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222E14"/>
    <w:rPr>
      <w:b w:val="0"/>
      <w:bCs/>
      <w:sz w:val="20"/>
      <w:u w:val="single"/>
      <w:lang w:val="en-US" w:eastAsia="en-US" w:bidi="ar-SA"/>
    </w:rPr>
  </w:style>
  <w:style w:type="character" w:customStyle="1" w:styleId="Styleunderline9pt0">
    <w:name w:val="Style underline + 9 pt"/>
    <w:basedOn w:val="underline"/>
    <w:rsid w:val="00222E14"/>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22E14"/>
    <w:rPr>
      <w:rFonts w:ascii="Times New Roman" w:hAnsi="Times New Roman" w:cs="Times New Roman" w:hint="default"/>
      <w:sz w:val="20"/>
    </w:rPr>
  </w:style>
  <w:style w:type="character" w:customStyle="1" w:styleId="Styleunderline9pt1">
    <w:name w:val="Style underline + 9 pt1"/>
    <w:basedOn w:val="underline"/>
    <w:rsid w:val="00222E14"/>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222E14"/>
    <w:rPr>
      <w:b/>
      <w:bCs/>
      <w:noProof w:val="0"/>
      <w:sz w:val="20"/>
      <w:u w:val="single"/>
      <w:lang w:val="en-US" w:eastAsia="en-US" w:bidi="ar-SA"/>
    </w:rPr>
  </w:style>
  <w:style w:type="character" w:customStyle="1" w:styleId="Hyperlink23">
    <w:name w:val="Hyperlink23"/>
    <w:basedOn w:val="DefaultParagraphFont"/>
    <w:rsid w:val="00222E14"/>
    <w:rPr>
      <w:color w:val="3300CC"/>
      <w:u w:val="single"/>
    </w:rPr>
  </w:style>
  <w:style w:type="character" w:customStyle="1" w:styleId="StyleunderlineArialNarrow9ptBold">
    <w:name w:val="Style underline + Arial Narrow 9 pt Bold"/>
    <w:basedOn w:val="underline"/>
    <w:rsid w:val="00222E14"/>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222E14"/>
    <w:rPr>
      <w:noProof w:val="0"/>
      <w:u w:val="single"/>
      <w:lang w:val="en-US" w:eastAsia="en-US" w:bidi="ar-SA"/>
    </w:rPr>
  </w:style>
  <w:style w:type="character" w:customStyle="1" w:styleId="CardTextChar1">
    <w:name w:val="Card Text Char1"/>
    <w:basedOn w:val="DefaultParagraphFont"/>
    <w:rsid w:val="00222E14"/>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222E14"/>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222E14"/>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22E14"/>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222E14"/>
    <w:rPr>
      <w:rFonts w:ascii="Arial" w:hAnsi="Arial" w:cs="Arial" w:hint="default"/>
      <w:bCs/>
      <w:szCs w:val="26"/>
      <w:u w:val="single"/>
      <w:lang w:val="en-US" w:eastAsia="en-US" w:bidi="ar-SA"/>
    </w:rPr>
  </w:style>
  <w:style w:type="character" w:customStyle="1" w:styleId="UnderlineBold">
    <w:name w:val="Underline + Bold"/>
    <w:uiPriority w:val="1"/>
    <w:qFormat/>
    <w:rsid w:val="00222E14"/>
    <w:rPr>
      <w:b/>
      <w:bCs w:val="0"/>
      <w:sz w:val="20"/>
      <w:u w:val="single"/>
    </w:rPr>
  </w:style>
  <w:style w:type="character" w:customStyle="1" w:styleId="AUnterdline">
    <w:name w:val="AUnterdline"/>
    <w:rsid w:val="00222E14"/>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222E14"/>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222E14"/>
  </w:style>
  <w:style w:type="character" w:customStyle="1" w:styleId="StyleUnderline1">
    <w:name w:val="Style Underline1"/>
    <w:basedOn w:val="DefaultParagraphFont"/>
    <w:rsid w:val="00222E14"/>
    <w:rPr>
      <w:rFonts w:ascii="Times New Roman" w:hAnsi="Times New Roman" w:cs="Times New Roman" w:hint="default"/>
      <w:sz w:val="20"/>
      <w:u w:val="single"/>
    </w:rPr>
  </w:style>
  <w:style w:type="character" w:customStyle="1" w:styleId="DontRead">
    <w:name w:val="Don't Read"/>
    <w:qFormat/>
    <w:rsid w:val="00222E14"/>
    <w:rPr>
      <w:rFonts w:ascii="Times New Roman" w:hAnsi="Times New Roman" w:cs="Times New Roman" w:hint="default"/>
      <w:sz w:val="16"/>
    </w:rPr>
  </w:style>
  <w:style w:type="character" w:customStyle="1" w:styleId="Style11ptUnderline3">
    <w:name w:val="Style 11 pt Underline3"/>
    <w:rsid w:val="00222E14"/>
    <w:rPr>
      <w:sz w:val="20"/>
      <w:u w:val="single"/>
    </w:rPr>
  </w:style>
  <w:style w:type="character" w:customStyle="1" w:styleId="27">
    <w:name w:val="27"/>
    <w:rsid w:val="00222E14"/>
    <w:rPr>
      <w:rFonts w:ascii="Arial" w:hAnsi="Arial" w:cs="Arial" w:hint="default"/>
      <w:bCs/>
      <w:sz w:val="20"/>
      <w:u w:val="single"/>
      <w:lang w:val="en-US" w:eastAsia="en-US" w:bidi="ar-SA"/>
    </w:rPr>
  </w:style>
  <w:style w:type="character" w:customStyle="1" w:styleId="2">
    <w:name w:val="2"/>
    <w:rsid w:val="00222E14"/>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222E14"/>
    <w:rPr>
      <w:sz w:val="20"/>
      <w:u w:val="single"/>
    </w:rPr>
  </w:style>
  <w:style w:type="character" w:customStyle="1" w:styleId="Style9ptBoldUnderline5">
    <w:name w:val="Style 9 pt Bold Underline5"/>
    <w:basedOn w:val="DefaultParagraphFont"/>
    <w:rsid w:val="00222E14"/>
    <w:rPr>
      <w:b/>
      <w:bCs/>
      <w:sz w:val="20"/>
      <w:u w:val="single"/>
    </w:rPr>
  </w:style>
  <w:style w:type="character" w:customStyle="1" w:styleId="CharChar114">
    <w:name w:val="Char Char114"/>
    <w:basedOn w:val="DefaultParagraphFont"/>
    <w:rsid w:val="00222E14"/>
    <w:rPr>
      <w:rFonts w:ascii="Arial" w:hAnsi="Arial" w:cs="Arial" w:hint="default"/>
      <w:bCs/>
      <w:szCs w:val="26"/>
      <w:u w:val="single"/>
      <w:lang w:val="en-US" w:eastAsia="en-US" w:bidi="ar-SA"/>
    </w:rPr>
  </w:style>
  <w:style w:type="character" w:customStyle="1" w:styleId="CharChar113">
    <w:name w:val="Char Char113"/>
    <w:basedOn w:val="DefaultParagraphFont"/>
    <w:rsid w:val="00222E14"/>
    <w:rPr>
      <w:rFonts w:ascii="Arial" w:hAnsi="Arial" w:cs="Arial" w:hint="default"/>
      <w:bCs/>
      <w:szCs w:val="26"/>
      <w:u w:val="single"/>
      <w:lang w:val="en-US" w:eastAsia="en-US" w:bidi="ar-SA"/>
    </w:rPr>
  </w:style>
  <w:style w:type="character" w:customStyle="1" w:styleId="CharChar112">
    <w:name w:val="Char Char112"/>
    <w:basedOn w:val="DefaultParagraphFont"/>
    <w:rsid w:val="00222E14"/>
    <w:rPr>
      <w:rFonts w:ascii="Arial" w:hAnsi="Arial" w:cs="Arial" w:hint="default"/>
      <w:bCs/>
      <w:szCs w:val="26"/>
      <w:u w:val="single"/>
      <w:lang w:val="en-US" w:eastAsia="en-US" w:bidi="ar-SA"/>
    </w:rPr>
  </w:style>
  <w:style w:type="character" w:customStyle="1" w:styleId="ssl0">
    <w:name w:val="ss_l0"/>
    <w:basedOn w:val="DefaultParagraphFont"/>
    <w:rsid w:val="00222E14"/>
  </w:style>
  <w:style w:type="paragraph" w:styleId="CommentSubject">
    <w:name w:val="annotation subject"/>
    <w:basedOn w:val="CommentText"/>
    <w:next w:val="CommentText"/>
    <w:link w:val="CommentSubjectChar"/>
    <w:semiHidden/>
    <w:unhideWhenUsed/>
    <w:rsid w:val="00222E14"/>
    <w:rPr>
      <w:rFonts w:ascii="Times New Roman" w:hAnsi="Times New Roman" w:cs="Times New Roman"/>
      <w:b/>
      <w:bCs/>
    </w:rPr>
  </w:style>
  <w:style w:type="character" w:customStyle="1" w:styleId="CommentSubjectChar1">
    <w:name w:val="Comment Subject Char1"/>
    <w:basedOn w:val="CommentTextChar1"/>
    <w:uiPriority w:val="99"/>
    <w:semiHidden/>
    <w:rsid w:val="00222E14"/>
    <w:rPr>
      <w:rFonts w:ascii="Calibri" w:hAnsi="Calibri"/>
      <w:b/>
      <w:bCs/>
      <w:sz w:val="20"/>
      <w:szCs w:val="20"/>
    </w:rPr>
  </w:style>
  <w:style w:type="character" w:customStyle="1" w:styleId="zoomme">
    <w:name w:val="zoomme"/>
    <w:basedOn w:val="DefaultParagraphFont"/>
    <w:rsid w:val="00222E14"/>
  </w:style>
  <w:style w:type="character" w:customStyle="1" w:styleId="Date1">
    <w:name w:val="Date1"/>
    <w:basedOn w:val="DefaultParagraphFont"/>
    <w:rsid w:val="00222E14"/>
  </w:style>
  <w:style w:type="character" w:customStyle="1" w:styleId="classauthor">
    <w:name w:val="class=&quot;author&quot;"/>
    <w:basedOn w:val="DefaultParagraphFont"/>
    <w:rsid w:val="00222E14"/>
  </w:style>
  <w:style w:type="character" w:customStyle="1" w:styleId="BoldUnderlineChar0">
    <w:name w:val="Bold Underline Char"/>
    <w:rsid w:val="00222E14"/>
    <w:rPr>
      <w:rFonts w:ascii="Times New Roman" w:eastAsia="Times New Roman" w:hAnsi="Times New Roman" w:cs="Times New Roman" w:hint="default"/>
      <w:b/>
      <w:bCs/>
      <w:szCs w:val="24"/>
      <w:u w:val="single"/>
    </w:rPr>
  </w:style>
  <w:style w:type="character" w:customStyle="1" w:styleId="texto1">
    <w:name w:val="texto1"/>
    <w:rsid w:val="00222E14"/>
  </w:style>
  <w:style w:type="character" w:customStyle="1" w:styleId="apple-style-span">
    <w:name w:val="apple-style-span"/>
    <w:rsid w:val="00222E14"/>
  </w:style>
  <w:style w:type="character" w:customStyle="1" w:styleId="gray">
    <w:name w:val="gray"/>
    <w:basedOn w:val="DefaultParagraphFont"/>
    <w:rsid w:val="00222E14"/>
  </w:style>
  <w:style w:type="character" w:customStyle="1" w:styleId="Styleunderline11ptBorderSinglesolidlineAuto05p">
    <w:name w:val="Style underline + 11 pt Border: : (Single solid line Auto  0.5 p..."/>
    <w:rsid w:val="00222E14"/>
    <w:rPr>
      <w:sz w:val="20"/>
      <w:u w:val="single"/>
      <w:bdr w:val="single" w:sz="4" w:space="0" w:color="auto" w:frame="1"/>
    </w:rPr>
  </w:style>
  <w:style w:type="character" w:customStyle="1" w:styleId="CardText-Underlined">
    <w:name w:val="Card Text - Underlined"/>
    <w:rsid w:val="00222E14"/>
    <w:rPr>
      <w:b/>
      <w:bCs w:val="0"/>
      <w:sz w:val="20"/>
      <w:u w:val="single"/>
    </w:rPr>
  </w:style>
  <w:style w:type="character" w:customStyle="1" w:styleId="Style11ptItalicUnderline">
    <w:name w:val="Style 11 pt Italic Underline"/>
    <w:basedOn w:val="DefaultParagraphFont"/>
    <w:rsid w:val="00222E14"/>
    <w:rPr>
      <w:i/>
      <w:iCs/>
      <w:sz w:val="20"/>
      <w:u w:val="single"/>
    </w:rPr>
  </w:style>
  <w:style w:type="character" w:customStyle="1" w:styleId="Style11ptItalic">
    <w:name w:val="Style 11 pt Italic"/>
    <w:basedOn w:val="DefaultParagraphFont"/>
    <w:rsid w:val="00222E14"/>
    <w:rPr>
      <w:rFonts w:ascii="Times New Roman" w:hAnsi="Times New Roman" w:cs="Times New Roman" w:hint="default"/>
      <w:i/>
      <w:iCs/>
      <w:sz w:val="20"/>
    </w:rPr>
  </w:style>
  <w:style w:type="character" w:customStyle="1" w:styleId="hdr">
    <w:name w:val="hdr"/>
    <w:basedOn w:val="DefaultParagraphFont"/>
    <w:rsid w:val="00222E14"/>
  </w:style>
  <w:style w:type="character" w:customStyle="1" w:styleId="Style9ptUnderline6">
    <w:name w:val="Style 9 pt Underline6"/>
    <w:basedOn w:val="DefaultParagraphFont"/>
    <w:rsid w:val="00222E14"/>
    <w:rPr>
      <w:sz w:val="20"/>
      <w:u w:val="single"/>
    </w:rPr>
  </w:style>
  <w:style w:type="character" w:customStyle="1" w:styleId="ct-with-fmlt">
    <w:name w:val="ct-with-fmlt"/>
    <w:basedOn w:val="DefaultParagraphFont"/>
    <w:rsid w:val="00222E14"/>
  </w:style>
  <w:style w:type="character" w:customStyle="1" w:styleId="newscontent">
    <w:name w:val="newscontent"/>
    <w:rsid w:val="00222E14"/>
  </w:style>
  <w:style w:type="character" w:customStyle="1" w:styleId="StyleUnderlinePatternClearYellow">
    <w:name w:val="Style Underline Pattern: Clear (Yellow)"/>
    <w:basedOn w:val="DefaultParagraphFont"/>
    <w:rsid w:val="00222E14"/>
    <w:rPr>
      <w:u w:val="single"/>
      <w:shd w:val="clear" w:color="auto" w:fill="00FF00"/>
    </w:rPr>
  </w:style>
  <w:style w:type="character" w:customStyle="1" w:styleId="StyleBoldUnderline1">
    <w:name w:val="Style Bold Underline1"/>
    <w:basedOn w:val="DefaultParagraphFont"/>
    <w:rsid w:val="00222E14"/>
    <w:rPr>
      <w:b w:val="0"/>
      <w:bCs/>
      <w:u w:val="single"/>
    </w:rPr>
  </w:style>
  <w:style w:type="character" w:customStyle="1" w:styleId="date-display-single">
    <w:name w:val="date-display-single"/>
    <w:basedOn w:val="DefaultParagraphFont"/>
    <w:rsid w:val="00222E14"/>
  </w:style>
  <w:style w:type="character" w:customStyle="1" w:styleId="StyleunderlineBold">
    <w:name w:val="Style underline + Bold"/>
    <w:basedOn w:val="underline"/>
    <w:rsid w:val="00222E14"/>
    <w:rPr>
      <w:rFonts w:ascii="Times New Roman" w:hAnsi="Times New Roman" w:cs="Times New Roman" w:hint="default"/>
      <w:bCs/>
      <w:sz w:val="20"/>
      <w:u w:val="single"/>
    </w:rPr>
  </w:style>
  <w:style w:type="character" w:customStyle="1" w:styleId="Style10ptUnderline">
    <w:name w:val="Style 10 pt Underline"/>
    <w:basedOn w:val="DefaultParagraphFont"/>
    <w:rsid w:val="00222E14"/>
    <w:rPr>
      <w:sz w:val="20"/>
      <w:u w:val="single"/>
    </w:rPr>
  </w:style>
  <w:style w:type="character" w:customStyle="1" w:styleId="slug-pub-date">
    <w:name w:val="slug-pub-date"/>
    <w:basedOn w:val="DefaultParagraphFont"/>
    <w:rsid w:val="00222E14"/>
  </w:style>
  <w:style w:type="character" w:customStyle="1" w:styleId="slug-vol">
    <w:name w:val="slug-vol"/>
    <w:basedOn w:val="DefaultParagraphFont"/>
    <w:rsid w:val="00222E14"/>
  </w:style>
  <w:style w:type="character" w:customStyle="1" w:styleId="slug-issue">
    <w:name w:val="slug-issue"/>
    <w:basedOn w:val="DefaultParagraphFont"/>
    <w:rsid w:val="00222E14"/>
  </w:style>
  <w:style w:type="character" w:customStyle="1" w:styleId="slug-pages">
    <w:name w:val="slug-pages"/>
    <w:basedOn w:val="DefaultParagraphFont"/>
    <w:rsid w:val="00222E1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22E14"/>
    <w:rPr>
      <w:b/>
      <w:bCs/>
      <w:strike w:val="0"/>
      <w:dstrike w:val="0"/>
      <w:sz w:val="24"/>
      <w:u w:val="none"/>
      <w:effect w:val="none"/>
    </w:rPr>
  </w:style>
  <w:style w:type="character" w:customStyle="1" w:styleId="tagchar">
    <w:name w:val="tagchar"/>
    <w:basedOn w:val="DefaultParagraphFont"/>
    <w:rsid w:val="00222E14"/>
  </w:style>
  <w:style w:type="character" w:customStyle="1" w:styleId="pmterms11">
    <w:name w:val="pmterms11"/>
    <w:basedOn w:val="DefaultParagraphFont"/>
    <w:rsid w:val="00222E14"/>
    <w:rPr>
      <w:b/>
      <w:bCs/>
      <w:i w:val="0"/>
      <w:iCs w:val="0"/>
      <w:color w:val="000000"/>
    </w:rPr>
  </w:style>
  <w:style w:type="character" w:customStyle="1" w:styleId="StyleUnderlineChar9ptBold">
    <w:name w:val="Style Underline Char + 9 pt Bold"/>
    <w:basedOn w:val="DefaultParagraphFont"/>
    <w:rsid w:val="00222E14"/>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222E14"/>
    <w:rPr>
      <w:sz w:val="20"/>
    </w:rPr>
  </w:style>
  <w:style w:type="character" w:customStyle="1" w:styleId="UnderlineChar5Char">
    <w:name w:val="Underline Char5 Char"/>
    <w:basedOn w:val="DefaultParagraphFont"/>
    <w:rsid w:val="00222E14"/>
    <w:rPr>
      <w:szCs w:val="24"/>
      <w:u w:val="single"/>
      <w:lang w:val="en-US" w:eastAsia="en-US" w:bidi="ar-SA"/>
    </w:rPr>
  </w:style>
  <w:style w:type="character" w:customStyle="1" w:styleId="BoldandUnderlineChar2Char1">
    <w:name w:val="Bold and Underline Char2 Char1"/>
    <w:basedOn w:val="DefaultParagraphFont"/>
    <w:rsid w:val="00222E14"/>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22E14"/>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22E14"/>
    <w:rPr>
      <w:szCs w:val="24"/>
      <w:u w:val="single"/>
      <w:lang w:val="en-US" w:eastAsia="en-US" w:bidi="ar-SA"/>
    </w:rPr>
  </w:style>
  <w:style w:type="character" w:customStyle="1" w:styleId="UnderlineChar1">
    <w:name w:val="Underline Char1"/>
    <w:basedOn w:val="DefaultParagraphFont"/>
    <w:rsid w:val="00222E14"/>
    <w:rPr>
      <w:szCs w:val="24"/>
      <w:u w:val="single"/>
      <w:lang w:val="en-US" w:eastAsia="en-US" w:bidi="ar-SA"/>
    </w:rPr>
  </w:style>
  <w:style w:type="character" w:customStyle="1" w:styleId="BoldandUnderlineChar1Char2Char">
    <w:name w:val="Bold and Underline Char1 Char2 Char"/>
    <w:basedOn w:val="DefaultParagraphFont"/>
    <w:rsid w:val="00222E14"/>
    <w:rPr>
      <w:b/>
      <w:bCs w:val="0"/>
      <w:szCs w:val="24"/>
      <w:u w:val="single"/>
      <w:lang w:val="en-US" w:eastAsia="en-US" w:bidi="ar-SA"/>
    </w:rPr>
  </w:style>
  <w:style w:type="character" w:customStyle="1" w:styleId="Style12ptBoldUnderline1">
    <w:name w:val="Style 12 pt Bold Underline1"/>
    <w:basedOn w:val="DefaultParagraphFont"/>
    <w:rsid w:val="00222E14"/>
    <w:rPr>
      <w:b/>
      <w:bCs/>
      <w:sz w:val="24"/>
      <w:u w:val="single"/>
    </w:rPr>
  </w:style>
  <w:style w:type="character" w:customStyle="1" w:styleId="StyleEmphasisArial12ptBoldNotItalic">
    <w:name w:val="Style Emphasis + Arial 12 pt Bold Not Italic"/>
    <w:basedOn w:val="Emphasis"/>
    <w:rsid w:val="00222E14"/>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222E14"/>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222E14"/>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222E14"/>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222E14"/>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222E14"/>
    <w:rPr>
      <w:rFonts w:ascii="Arial" w:hAnsi="Arial" w:cs="Arial" w:hint="default"/>
      <w:b/>
      <w:bCs/>
      <w:iCs/>
      <w:sz w:val="24"/>
      <w:szCs w:val="28"/>
      <w:lang w:val="en-US" w:eastAsia="en-US" w:bidi="ar-SA"/>
    </w:rPr>
  </w:style>
  <w:style w:type="character" w:customStyle="1" w:styleId="underline1">
    <w:name w:val="underline1"/>
    <w:basedOn w:val="DefaultParagraphFont"/>
    <w:rsid w:val="00222E14"/>
    <w:rPr>
      <w:u w:val="single"/>
    </w:rPr>
  </w:style>
  <w:style w:type="character" w:customStyle="1" w:styleId="author0">
    <w:name w:val="author"/>
    <w:basedOn w:val="DefaultParagraphFont"/>
    <w:rsid w:val="00222E14"/>
    <w:rPr>
      <w:rFonts w:ascii="Times New Roman" w:hAnsi="Times New Roman" w:cs="Times New Roman" w:hint="default"/>
      <w:b/>
      <w:bCs w:val="0"/>
      <w:sz w:val="24"/>
    </w:rPr>
  </w:style>
  <w:style w:type="character" w:customStyle="1" w:styleId="FontStyle291">
    <w:name w:val="Font Style291"/>
    <w:basedOn w:val="DefaultParagraphFont"/>
    <w:uiPriority w:val="99"/>
    <w:rsid w:val="00222E14"/>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222E14"/>
    <w:rPr>
      <w:b/>
      <w:bCs/>
      <w:sz w:val="20"/>
      <w:u w:val="single"/>
      <w:bdr w:val="single" w:sz="4" w:space="0" w:color="auto" w:frame="1"/>
    </w:rPr>
  </w:style>
  <w:style w:type="character" w:customStyle="1" w:styleId="EmphasizeThis">
    <w:name w:val="EmphasizeThis"/>
    <w:rsid w:val="00222E14"/>
    <w:rPr>
      <w:rFonts w:ascii="Georgia" w:hAnsi="Georgia" w:hint="default"/>
      <w:b/>
      <w:bCs w:val="0"/>
      <w:iCs/>
      <w:sz w:val="24"/>
      <w:u w:val="thick"/>
    </w:rPr>
  </w:style>
  <w:style w:type="character" w:customStyle="1" w:styleId="bhl">
    <w:name w:val="bhl"/>
    <w:basedOn w:val="DefaultParagraphFont"/>
    <w:rsid w:val="00222E14"/>
  </w:style>
  <w:style w:type="character" w:customStyle="1" w:styleId="CardTextUnderlinedChar">
    <w:name w:val="Card Text Underlined Char"/>
    <w:basedOn w:val="DefaultParagraphFont"/>
    <w:rsid w:val="00222E14"/>
    <w:rPr>
      <w:rFonts w:ascii="Georgia" w:eastAsia="Times New Roman" w:hAnsi="Georgia" w:hint="default"/>
      <w:sz w:val="22"/>
      <w:u w:val="single"/>
      <w:lang w:eastAsia="zh-CN"/>
    </w:rPr>
  </w:style>
  <w:style w:type="character" w:customStyle="1" w:styleId="addmd">
    <w:name w:val="addmd"/>
    <w:basedOn w:val="DefaultParagraphFont"/>
    <w:rsid w:val="00222E1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22E14"/>
    <w:rPr>
      <w:rFonts w:ascii="Arial" w:hAnsi="Arial" w:cs="Arial" w:hint="default"/>
      <w:b/>
      <w:bCs w:val="0"/>
      <w:sz w:val="26"/>
    </w:rPr>
  </w:style>
  <w:style w:type="paragraph" w:styleId="FootnoteText">
    <w:name w:val="footnote text"/>
    <w:basedOn w:val="Normal"/>
    <w:link w:val="FootnoteTextChar"/>
    <w:semiHidden/>
    <w:unhideWhenUsed/>
    <w:rsid w:val="00222E14"/>
    <w:rPr>
      <w:rFonts w:eastAsia="Calibri" w:cs="Calibri"/>
      <w:sz w:val="24"/>
      <w:szCs w:val="20"/>
      <w:lang w:eastAsia="zh-CN"/>
    </w:rPr>
  </w:style>
  <w:style w:type="character" w:customStyle="1" w:styleId="FootnoteTextChar1">
    <w:name w:val="Footnote Text Char1"/>
    <w:basedOn w:val="DefaultParagraphFont"/>
    <w:semiHidden/>
    <w:rsid w:val="00222E14"/>
    <w:rPr>
      <w:rFonts w:ascii="Calibri" w:hAnsi="Calibri"/>
      <w:sz w:val="20"/>
      <w:szCs w:val="20"/>
    </w:rPr>
  </w:style>
  <w:style w:type="character" w:customStyle="1" w:styleId="UnderlinedTextCharChar">
    <w:name w:val="Underlined Text Char Char"/>
    <w:basedOn w:val="DefaultParagraphFont"/>
    <w:rsid w:val="00222E14"/>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222E14"/>
    <w:rPr>
      <w:b/>
      <w:bCs/>
      <w:sz w:val="24"/>
    </w:rPr>
  </w:style>
  <w:style w:type="character" w:customStyle="1" w:styleId="CardText1Char">
    <w:name w:val="Card Text 1 Char"/>
    <w:rsid w:val="00222E14"/>
    <w:rPr>
      <w:rFonts w:ascii="Georgia" w:hAnsi="Georgia" w:hint="default"/>
      <w:color w:val="000000"/>
      <w:sz w:val="22"/>
      <w:szCs w:val="22"/>
      <w:u w:val="single"/>
    </w:rPr>
  </w:style>
  <w:style w:type="character" w:customStyle="1" w:styleId="BoldUnderlining">
    <w:name w:val="Bold Underlining"/>
    <w:rsid w:val="00222E14"/>
    <w:rPr>
      <w:u w:val="single"/>
    </w:rPr>
  </w:style>
  <w:style w:type="character" w:customStyle="1" w:styleId="Intemphasis">
    <w:name w:val="Intemphasis"/>
    <w:uiPriority w:val="1"/>
    <w:qFormat/>
    <w:rsid w:val="00222E14"/>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222E14"/>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222E14"/>
    <w:rPr>
      <w:color w:val="3300CC"/>
      <w:u w:val="single"/>
    </w:rPr>
  </w:style>
  <w:style w:type="character" w:customStyle="1" w:styleId="highlight2">
    <w:name w:val="highlight2"/>
    <w:rsid w:val="00222E14"/>
    <w:rPr>
      <w:rFonts w:ascii="Arial" w:hAnsi="Arial" w:cs="Arial" w:hint="default"/>
      <w:b/>
      <w:bCs w:val="0"/>
      <w:sz w:val="19"/>
      <w:u w:val="thick"/>
      <w:bdr w:val="none" w:sz="0" w:space="0" w:color="auto" w:frame="1"/>
    </w:rPr>
  </w:style>
  <w:style w:type="character" w:customStyle="1" w:styleId="citation">
    <w:name w:val="citation"/>
    <w:basedOn w:val="DefaultParagraphFont"/>
    <w:rsid w:val="00222E14"/>
  </w:style>
  <w:style w:type="character" w:customStyle="1" w:styleId="il">
    <w:name w:val="il"/>
    <w:basedOn w:val="DefaultParagraphFont"/>
    <w:rsid w:val="00222E14"/>
  </w:style>
  <w:style w:type="character" w:customStyle="1" w:styleId="commentstext">
    <w:name w:val="comments_text"/>
    <w:uiPriority w:val="99"/>
    <w:rsid w:val="00222E14"/>
    <w:rPr>
      <w:rFonts w:ascii="Times New Roman" w:hAnsi="Times New Roman" w:cs="Times New Roman" w:hint="default"/>
    </w:rPr>
  </w:style>
  <w:style w:type="character" w:customStyle="1" w:styleId="articletext">
    <w:name w:val="articletext"/>
    <w:basedOn w:val="DefaultParagraphFont"/>
    <w:rsid w:val="00222E14"/>
  </w:style>
  <w:style w:type="character" w:customStyle="1" w:styleId="grey10">
    <w:name w:val="grey10"/>
    <w:basedOn w:val="DefaultParagraphFont"/>
    <w:rsid w:val="00222E14"/>
  </w:style>
  <w:style w:type="character" w:customStyle="1" w:styleId="navy13bd">
    <w:name w:val="navy13bd"/>
    <w:basedOn w:val="DefaultParagraphFont"/>
    <w:rsid w:val="00222E14"/>
  </w:style>
  <w:style w:type="character" w:customStyle="1" w:styleId="Style9ptUnderline2">
    <w:name w:val="Style 9 pt Underline2"/>
    <w:basedOn w:val="DefaultParagraphFont"/>
    <w:rsid w:val="00222E14"/>
    <w:rPr>
      <w:sz w:val="20"/>
      <w:u w:val="single"/>
    </w:rPr>
  </w:style>
  <w:style w:type="character" w:customStyle="1" w:styleId="Style9ptBoldUnderline1">
    <w:name w:val="Style 9 pt Bold Underline1"/>
    <w:basedOn w:val="DefaultParagraphFont"/>
    <w:rsid w:val="00222E14"/>
    <w:rPr>
      <w:b/>
      <w:bCs/>
      <w:sz w:val="20"/>
      <w:u w:val="single"/>
    </w:rPr>
  </w:style>
  <w:style w:type="character" w:customStyle="1" w:styleId="TagsCharChar">
    <w:name w:val="Tags Char Char"/>
    <w:basedOn w:val="DefaultParagraphFont"/>
    <w:rsid w:val="00222E14"/>
    <w:rPr>
      <w:rFonts w:ascii="SimSun" w:eastAsia="SimSun" w:hAnsi="SimSun" w:hint="eastAsia"/>
      <w:b/>
      <w:bCs w:val="0"/>
      <w:sz w:val="24"/>
      <w:lang w:val="en-US" w:eastAsia="zh-CN" w:bidi="ar-SA"/>
    </w:rPr>
  </w:style>
  <w:style w:type="character" w:customStyle="1" w:styleId="Style11ptThickunderline">
    <w:name w:val="Style 11 pt Thick underline"/>
    <w:rsid w:val="00222E14"/>
    <w:rPr>
      <w:rFonts w:ascii="Times New Roman" w:hAnsi="Times New Roman" w:cs="Times New Roman" w:hint="default"/>
      <w:sz w:val="20"/>
      <w:u w:val="single"/>
    </w:rPr>
  </w:style>
  <w:style w:type="character" w:customStyle="1" w:styleId="Style11ptBoldThickunderline">
    <w:name w:val="Style 11 pt Bold Thick underline"/>
    <w:rsid w:val="00222E14"/>
    <w:rPr>
      <w:rFonts w:ascii="Times New Roman" w:hAnsi="Times New Roman" w:cs="Times New Roman" w:hint="default"/>
      <w:b/>
      <w:bCs/>
      <w:sz w:val="20"/>
      <w:u w:val="single"/>
    </w:rPr>
  </w:style>
  <w:style w:type="character" w:customStyle="1" w:styleId="CharChar5">
    <w:name w:val="Char Char5"/>
    <w:rsid w:val="00222E14"/>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222E14"/>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222E14"/>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222E14"/>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22E14"/>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222E14"/>
  </w:style>
  <w:style w:type="character" w:customStyle="1" w:styleId="CharChar4">
    <w:name w:val="Char Char4"/>
    <w:basedOn w:val="DefaultParagraphFont"/>
    <w:rsid w:val="00222E14"/>
    <w:rPr>
      <w:rFonts w:ascii="Arial" w:hAnsi="Arial" w:cs="Arial" w:hint="default"/>
      <w:b/>
      <w:bCs/>
      <w:iCs/>
      <w:szCs w:val="28"/>
      <w:lang w:val="en-US" w:eastAsia="en-US" w:bidi="ar-SA"/>
    </w:rPr>
  </w:style>
  <w:style w:type="character" w:customStyle="1" w:styleId="yshortcuts">
    <w:name w:val="yshortcuts"/>
    <w:basedOn w:val="DefaultParagraphFont"/>
    <w:rsid w:val="00222E14"/>
  </w:style>
  <w:style w:type="paragraph" w:styleId="PlainText">
    <w:name w:val="Plain Text"/>
    <w:basedOn w:val="Normal"/>
    <w:link w:val="PlainTextChar"/>
    <w:semiHidden/>
    <w:unhideWhenUsed/>
    <w:rsid w:val="00222E14"/>
    <w:rPr>
      <w:rFonts w:ascii="Courier New" w:eastAsia="Times New Roman" w:hAnsi="Courier New" w:cs="Courier New"/>
      <w:sz w:val="24"/>
      <w:szCs w:val="20"/>
    </w:rPr>
  </w:style>
  <w:style w:type="character" w:customStyle="1" w:styleId="PlainTextChar1">
    <w:name w:val="Plain Text Char1"/>
    <w:basedOn w:val="DefaultParagraphFont"/>
    <w:semiHidden/>
    <w:rsid w:val="00222E14"/>
    <w:rPr>
      <w:rFonts w:ascii="Consolas" w:hAnsi="Consolas" w:cs="Consolas"/>
      <w:sz w:val="21"/>
      <w:szCs w:val="21"/>
    </w:rPr>
  </w:style>
  <w:style w:type="character" w:customStyle="1" w:styleId="senselabelstart">
    <w:name w:val="sense_label start"/>
    <w:basedOn w:val="DefaultParagraphFont"/>
    <w:rsid w:val="00222E14"/>
  </w:style>
  <w:style w:type="character" w:customStyle="1" w:styleId="sensecontent">
    <w:name w:val="sense_content"/>
    <w:basedOn w:val="DefaultParagraphFont"/>
    <w:rsid w:val="00222E14"/>
  </w:style>
  <w:style w:type="character" w:customStyle="1" w:styleId="vi">
    <w:name w:val="vi"/>
    <w:basedOn w:val="DefaultParagraphFont"/>
    <w:rsid w:val="00222E14"/>
  </w:style>
  <w:style w:type="character" w:customStyle="1" w:styleId="italic">
    <w:name w:val="italic"/>
    <w:basedOn w:val="DefaultParagraphFont"/>
    <w:rsid w:val="00222E14"/>
  </w:style>
  <w:style w:type="character" w:customStyle="1" w:styleId="st">
    <w:name w:val="st"/>
    <w:basedOn w:val="DefaultParagraphFont"/>
    <w:rsid w:val="00222E14"/>
  </w:style>
  <w:style w:type="character" w:customStyle="1" w:styleId="caps-label">
    <w:name w:val="caps-label"/>
    <w:basedOn w:val="DefaultParagraphFont"/>
    <w:rsid w:val="00222E14"/>
  </w:style>
  <w:style w:type="character" w:customStyle="1" w:styleId="wikiexternallink">
    <w:name w:val="wikiexternallink"/>
    <w:basedOn w:val="DefaultParagraphFont"/>
    <w:rsid w:val="00222E14"/>
  </w:style>
  <w:style w:type="character" w:customStyle="1" w:styleId="wikigeneratedlinkcontent">
    <w:name w:val="wikigeneratedlinkcontent"/>
    <w:basedOn w:val="DefaultParagraphFont"/>
    <w:rsid w:val="00222E14"/>
  </w:style>
  <w:style w:type="character" w:customStyle="1" w:styleId="aqj">
    <w:name w:val="aqj"/>
    <w:basedOn w:val="DefaultParagraphFont"/>
    <w:rsid w:val="00222E14"/>
  </w:style>
  <w:style w:type="character" w:customStyle="1" w:styleId="StyleStyleBoldUnderlineIntenseEmphasisUnderlineapple-style-s">
    <w:name w:val="Style Style Bold UnderlineIntense EmphasisUnderlineapple-style-s..."/>
    <w:basedOn w:val="DefaultParagraphFont"/>
    <w:rsid w:val="00222E14"/>
    <w:rPr>
      <w:b w:val="0"/>
      <w:bCs w:val="0"/>
      <w:sz w:val="22"/>
      <w:u w:val="single"/>
      <w:bdr w:val="none" w:sz="0" w:space="0" w:color="auto" w:frame="1"/>
    </w:rPr>
  </w:style>
  <w:style w:type="character" w:customStyle="1" w:styleId="Boxed">
    <w:name w:val="Boxed"/>
    <w:qFormat/>
    <w:rsid w:val="00222E14"/>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222E14"/>
    <w:rPr>
      <w:rFonts w:ascii="Arial" w:hAnsi="Arial" w:cs="Arial" w:hint="default"/>
      <w:b w:val="0"/>
      <w:bCs/>
      <w:sz w:val="20"/>
      <w:u w:val="single"/>
    </w:rPr>
  </w:style>
  <w:style w:type="character" w:customStyle="1" w:styleId="story-author">
    <w:name w:val="story-author"/>
    <w:basedOn w:val="DefaultParagraphFont"/>
    <w:rsid w:val="00222E14"/>
  </w:style>
  <w:style w:type="character" w:customStyle="1" w:styleId="institution">
    <w:name w:val="institution"/>
    <w:basedOn w:val="DefaultParagraphFont"/>
    <w:rsid w:val="00222E14"/>
  </w:style>
  <w:style w:type="character" w:customStyle="1" w:styleId="abodyblack3">
    <w:name w:val="abodyblack3"/>
    <w:basedOn w:val="DefaultParagraphFont"/>
    <w:rsid w:val="00222E14"/>
  </w:style>
  <w:style w:type="character" w:customStyle="1" w:styleId="CharacterStyle1">
    <w:name w:val="Character Style 1"/>
    <w:rsid w:val="00222E14"/>
    <w:rPr>
      <w:sz w:val="20"/>
      <w:szCs w:val="20"/>
    </w:rPr>
  </w:style>
  <w:style w:type="character" w:customStyle="1" w:styleId="FontStyle177">
    <w:name w:val="Font Style177"/>
    <w:basedOn w:val="DefaultParagraphFont"/>
    <w:uiPriority w:val="99"/>
    <w:rsid w:val="00222E14"/>
    <w:rPr>
      <w:rFonts w:ascii="Times New Roman" w:hAnsi="Times New Roman" w:cs="Times New Roman" w:hint="default"/>
      <w:sz w:val="20"/>
      <w:szCs w:val="20"/>
    </w:rPr>
  </w:style>
  <w:style w:type="character" w:customStyle="1" w:styleId="FontStyle173">
    <w:name w:val="Font Style173"/>
    <w:basedOn w:val="DefaultParagraphFont"/>
    <w:uiPriority w:val="99"/>
    <w:rsid w:val="00222E14"/>
    <w:rPr>
      <w:rFonts w:ascii="Times New Roman" w:hAnsi="Times New Roman" w:cs="Times New Roman" w:hint="default"/>
      <w:sz w:val="14"/>
      <w:szCs w:val="14"/>
    </w:rPr>
  </w:style>
  <w:style w:type="character" w:customStyle="1" w:styleId="FontStyle151">
    <w:name w:val="Font Style151"/>
    <w:basedOn w:val="DefaultParagraphFont"/>
    <w:uiPriority w:val="99"/>
    <w:rsid w:val="00222E14"/>
    <w:rPr>
      <w:rFonts w:ascii="Arial Narrow" w:hAnsi="Arial Narrow" w:cs="Arial Narrow" w:hint="default"/>
      <w:b/>
      <w:bCs/>
      <w:sz w:val="12"/>
      <w:szCs w:val="12"/>
    </w:rPr>
  </w:style>
  <w:style w:type="character" w:customStyle="1" w:styleId="FontStyle156">
    <w:name w:val="Font Style156"/>
    <w:basedOn w:val="DefaultParagraphFont"/>
    <w:uiPriority w:val="99"/>
    <w:rsid w:val="00222E14"/>
    <w:rPr>
      <w:rFonts w:ascii="Arial Narrow" w:hAnsi="Arial Narrow" w:cs="Arial Narrow" w:hint="default"/>
      <w:sz w:val="8"/>
      <w:szCs w:val="8"/>
    </w:rPr>
  </w:style>
  <w:style w:type="character" w:customStyle="1" w:styleId="FontStyle160">
    <w:name w:val="Font Style160"/>
    <w:basedOn w:val="DefaultParagraphFont"/>
    <w:uiPriority w:val="99"/>
    <w:rsid w:val="00222E14"/>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222E14"/>
    <w:rPr>
      <w:rFonts w:ascii="Times New Roman" w:hAnsi="Times New Roman" w:cs="Times New Roman" w:hint="default"/>
      <w:sz w:val="18"/>
      <w:szCs w:val="18"/>
    </w:rPr>
  </w:style>
  <w:style w:type="character" w:customStyle="1" w:styleId="FontStyle168">
    <w:name w:val="Font Style168"/>
    <w:basedOn w:val="DefaultParagraphFont"/>
    <w:uiPriority w:val="99"/>
    <w:rsid w:val="00222E14"/>
    <w:rPr>
      <w:rFonts w:ascii="Times New Roman" w:hAnsi="Times New Roman" w:cs="Times New Roman" w:hint="default"/>
      <w:sz w:val="12"/>
      <w:szCs w:val="12"/>
    </w:rPr>
  </w:style>
  <w:style w:type="character" w:customStyle="1" w:styleId="FontStyle176">
    <w:name w:val="Font Style176"/>
    <w:basedOn w:val="DefaultParagraphFont"/>
    <w:uiPriority w:val="99"/>
    <w:rsid w:val="00222E14"/>
    <w:rPr>
      <w:rFonts w:ascii="Times New Roman" w:hAnsi="Times New Roman" w:cs="Times New Roman" w:hint="default"/>
      <w:sz w:val="16"/>
      <w:szCs w:val="16"/>
    </w:rPr>
  </w:style>
  <w:style w:type="character" w:customStyle="1" w:styleId="f">
    <w:name w:val="f"/>
    <w:basedOn w:val="DefaultParagraphFont"/>
    <w:rsid w:val="00222E14"/>
  </w:style>
  <w:style w:type="character" w:customStyle="1" w:styleId="TagsChar2">
    <w:name w:val="Tags Char2"/>
    <w:rsid w:val="00222E14"/>
    <w:rPr>
      <w:b/>
      <w:bCs w:val="0"/>
      <w:sz w:val="24"/>
    </w:rPr>
  </w:style>
  <w:style w:type="character" w:customStyle="1" w:styleId="FontStyle172">
    <w:name w:val="Font Style172"/>
    <w:basedOn w:val="DefaultParagraphFont"/>
    <w:uiPriority w:val="99"/>
    <w:rsid w:val="00222E14"/>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222E14"/>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222E14"/>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222E14"/>
    <w:rPr>
      <w:rFonts w:ascii="Times New Roman" w:hAnsi="Times New Roman" w:cs="Times New Roman" w:hint="default"/>
      <w:sz w:val="10"/>
      <w:szCs w:val="10"/>
    </w:rPr>
  </w:style>
  <w:style w:type="character" w:customStyle="1" w:styleId="FontStyle174">
    <w:name w:val="Font Style174"/>
    <w:basedOn w:val="DefaultParagraphFont"/>
    <w:uiPriority w:val="99"/>
    <w:rsid w:val="00222E14"/>
    <w:rPr>
      <w:rFonts w:ascii="Arial Narrow" w:hAnsi="Arial Narrow" w:cs="Arial Narrow" w:hint="default"/>
      <w:b/>
      <w:bCs/>
      <w:sz w:val="18"/>
      <w:szCs w:val="18"/>
    </w:rPr>
  </w:style>
  <w:style w:type="character" w:customStyle="1" w:styleId="FontStyle169">
    <w:name w:val="Font Style169"/>
    <w:basedOn w:val="DefaultParagraphFont"/>
    <w:uiPriority w:val="99"/>
    <w:rsid w:val="00222E14"/>
    <w:rPr>
      <w:rFonts w:ascii="Times New Roman" w:hAnsi="Times New Roman" w:cs="Times New Roman" w:hint="default"/>
      <w:sz w:val="12"/>
      <w:szCs w:val="12"/>
    </w:rPr>
  </w:style>
  <w:style w:type="character" w:customStyle="1" w:styleId="FontStyle139">
    <w:name w:val="Font Style139"/>
    <w:basedOn w:val="DefaultParagraphFont"/>
    <w:uiPriority w:val="99"/>
    <w:rsid w:val="00222E14"/>
    <w:rPr>
      <w:rFonts w:ascii="Times New Roman" w:hAnsi="Times New Roman" w:cs="Times New Roman" w:hint="default"/>
      <w:b/>
      <w:bCs/>
      <w:sz w:val="18"/>
      <w:szCs w:val="18"/>
    </w:rPr>
  </w:style>
  <w:style w:type="character" w:customStyle="1" w:styleId="ssl01">
    <w:name w:val="ss_l01"/>
    <w:rsid w:val="00222E14"/>
    <w:rPr>
      <w:color w:val="000000"/>
      <w:sz w:val="32"/>
      <w:szCs w:val="32"/>
    </w:rPr>
  </w:style>
  <w:style w:type="character" w:customStyle="1" w:styleId="TitleChar2">
    <w:name w:val="Title Char2"/>
    <w:basedOn w:val="DefaultParagraphFont"/>
    <w:uiPriority w:val="10"/>
    <w:qFormat/>
    <w:locked/>
    <w:rsid w:val="00222E14"/>
    <w:rPr>
      <w:b/>
      <w:bCs/>
      <w:u w:val="single"/>
    </w:rPr>
  </w:style>
  <w:style w:type="character" w:customStyle="1" w:styleId="allocatoragentsleft">
    <w:name w:val="al_locatoragentsleft"/>
    <w:basedOn w:val="DefaultParagraphFont"/>
    <w:rsid w:val="00222E14"/>
  </w:style>
  <w:style w:type="character" w:customStyle="1" w:styleId="caps">
    <w:name w:val="caps"/>
    <w:basedOn w:val="DefaultParagraphFont"/>
    <w:rsid w:val="00222E14"/>
  </w:style>
  <w:style w:type="character" w:customStyle="1" w:styleId="UnderlinesCharChar">
    <w:name w:val="Underlines Char Char"/>
    <w:basedOn w:val="DefaultParagraphFont"/>
    <w:rsid w:val="00222E14"/>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222E14"/>
    <w:rPr>
      <w:rFonts w:ascii="Times New Roman" w:hAnsi="Times New Roman" w:cs="Times New Roman" w:hint="default"/>
      <w:sz w:val="20"/>
      <w:szCs w:val="24"/>
      <w:u w:val="thick"/>
    </w:rPr>
  </w:style>
  <w:style w:type="character" w:customStyle="1" w:styleId="tagChar1">
    <w:name w:val="tag Char1"/>
    <w:basedOn w:val="DefaultParagraphFont"/>
    <w:rsid w:val="00222E14"/>
    <w:rPr>
      <w:b/>
      <w:bCs w:val="0"/>
      <w:noProof w:val="0"/>
      <w:sz w:val="24"/>
      <w:lang w:val="en-US" w:eastAsia="en-US" w:bidi="ar-SA"/>
    </w:rPr>
  </w:style>
  <w:style w:type="character" w:customStyle="1" w:styleId="tagChar2">
    <w:name w:val="tag Char2"/>
    <w:basedOn w:val="DefaultParagraphFont"/>
    <w:qFormat/>
    <w:rsid w:val="00222E14"/>
    <w:rPr>
      <w:b/>
      <w:bCs w:val="0"/>
      <w:noProof w:val="0"/>
      <w:sz w:val="24"/>
      <w:lang w:val="en-US" w:eastAsia="en-US" w:bidi="ar-SA"/>
    </w:rPr>
  </w:style>
  <w:style w:type="character" w:customStyle="1" w:styleId="Taggin-New">
    <w:name w:val="Taggin - New"/>
    <w:basedOn w:val="DefaultParagraphFont"/>
    <w:rsid w:val="00222E14"/>
    <w:rPr>
      <w:rFonts w:ascii="Arial Narrow" w:hAnsi="Arial Narrow" w:hint="default"/>
      <w:b/>
      <w:bCs w:val="0"/>
      <w:sz w:val="22"/>
    </w:rPr>
  </w:style>
  <w:style w:type="character" w:customStyle="1" w:styleId="Boxing-New">
    <w:name w:val="Boxing - New"/>
    <w:basedOn w:val="DefaultParagraphFont"/>
    <w:rsid w:val="00222E14"/>
    <w:rPr>
      <w:rFonts w:ascii="Arial Narrow" w:hAnsi="Arial Narrow" w:hint="default"/>
      <w:strike w:val="0"/>
      <w:dstrike w:val="0"/>
      <w:sz w:val="16"/>
      <w:u w:val="none"/>
      <w:effect w:val="none"/>
      <w:bdr w:val="single" w:sz="4" w:space="0" w:color="auto" w:frame="1"/>
    </w:rPr>
  </w:style>
  <w:style w:type="character" w:customStyle="1" w:styleId="ilad">
    <w:name w:val="il_ad"/>
    <w:rsid w:val="00222E14"/>
  </w:style>
  <w:style w:type="character" w:customStyle="1" w:styleId="CardUnderlined">
    <w:name w:val="Card Underlined"/>
    <w:basedOn w:val="DefaultParagraphFont"/>
    <w:rsid w:val="00222E14"/>
    <w:rPr>
      <w:rFonts w:ascii="Garamond" w:hAnsi="Garamond" w:hint="default"/>
      <w:sz w:val="22"/>
      <w:szCs w:val="24"/>
      <w:u w:val="single"/>
      <w:lang w:val="en-US" w:eastAsia="en-US" w:bidi="ar-SA"/>
    </w:rPr>
  </w:style>
  <w:style w:type="character" w:customStyle="1" w:styleId="pagetitle">
    <w:name w:val="pagetitle"/>
    <w:basedOn w:val="DefaultParagraphFont"/>
    <w:rsid w:val="00222E14"/>
  </w:style>
  <w:style w:type="character" w:customStyle="1" w:styleId="StyleUnderlineCharChar9ptBold1">
    <w:name w:val="Style Underline Char Char + 9 pt Bold1"/>
    <w:rsid w:val="00222E14"/>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22E14"/>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222E14"/>
    <w:rPr>
      <w:b/>
      <w:bCs/>
      <w:sz w:val="20"/>
      <w:u w:val="single"/>
    </w:rPr>
  </w:style>
  <w:style w:type="character" w:customStyle="1" w:styleId="StyleUnderlineChar1Bold">
    <w:name w:val="Style Underline Char1 + Bold"/>
    <w:rsid w:val="00222E14"/>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222E14"/>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222E14"/>
    <w:rPr>
      <w:color w:val="000000"/>
      <w:sz w:val="20"/>
      <w:u w:val="single"/>
    </w:rPr>
  </w:style>
  <w:style w:type="character" w:customStyle="1" w:styleId="Style11ptBlack">
    <w:name w:val="Style 11 pt Black"/>
    <w:basedOn w:val="DefaultParagraphFont"/>
    <w:rsid w:val="00222E14"/>
    <w:rPr>
      <w:color w:val="000000"/>
      <w:sz w:val="20"/>
    </w:rPr>
  </w:style>
  <w:style w:type="character" w:customStyle="1" w:styleId="StyleUnderlineCharTimesBold">
    <w:name w:val="Style Underline Char + Times Bold"/>
    <w:basedOn w:val="DefaultParagraphFont"/>
    <w:rsid w:val="00222E14"/>
    <w:rPr>
      <w:rFonts w:ascii="Times" w:hAnsi="Times" w:cs="Times" w:hint="default"/>
      <w:b w:val="0"/>
      <w:bCs/>
      <w:sz w:val="20"/>
      <w:u w:val="single"/>
    </w:rPr>
  </w:style>
  <w:style w:type="character" w:customStyle="1" w:styleId="blubigktbiz">
    <w:name w:val="blubigktbiz"/>
    <w:rsid w:val="00222E14"/>
  </w:style>
  <w:style w:type="character" w:customStyle="1" w:styleId="Style4CharChar">
    <w:name w:val="Style4 Char Char"/>
    <w:basedOn w:val="DefaultParagraphFont"/>
    <w:rsid w:val="00222E14"/>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22E14"/>
    <w:rPr>
      <w:rFonts w:ascii="Arial" w:hAnsi="Arial" w:cs="Arial" w:hint="default"/>
      <w:b/>
      <w:bCs/>
      <w:i/>
      <w:iCs/>
      <w:sz w:val="24"/>
    </w:rPr>
  </w:style>
  <w:style w:type="character" w:customStyle="1" w:styleId="super">
    <w:name w:val="super"/>
    <w:rsid w:val="00222E14"/>
  </w:style>
  <w:style w:type="character" w:customStyle="1" w:styleId="text30">
    <w:name w:val="text30"/>
    <w:rsid w:val="00222E14"/>
  </w:style>
  <w:style w:type="character" w:customStyle="1" w:styleId="uppercase">
    <w:name w:val="uppercase"/>
    <w:rsid w:val="00222E14"/>
  </w:style>
  <w:style w:type="character" w:customStyle="1" w:styleId="bodytext0">
    <w:name w:val="bodytext"/>
    <w:rsid w:val="00222E14"/>
  </w:style>
  <w:style w:type="character" w:customStyle="1" w:styleId="entry-title">
    <w:name w:val="entry-title"/>
    <w:rsid w:val="00222E14"/>
  </w:style>
  <w:style w:type="character" w:customStyle="1" w:styleId="Style6pt">
    <w:name w:val="Style 6 pt"/>
    <w:basedOn w:val="DefaultParagraphFont"/>
    <w:qFormat/>
    <w:rsid w:val="00222E14"/>
    <w:rPr>
      <w:sz w:val="12"/>
    </w:rPr>
  </w:style>
  <w:style w:type="character" w:customStyle="1" w:styleId="CiteCharCharCharCharCharChar">
    <w:name w:val="Cite Char Char Char Char Char Char"/>
    <w:basedOn w:val="DefaultParagraphFont"/>
    <w:rsid w:val="00222E14"/>
    <w:rPr>
      <w:b/>
      <w:bCs w:val="0"/>
      <w:noProof w:val="0"/>
      <w:sz w:val="22"/>
      <w:szCs w:val="24"/>
      <w:u w:val="single"/>
      <w:lang w:val="en-US" w:eastAsia="en-US" w:bidi="ar-SA"/>
    </w:rPr>
  </w:style>
  <w:style w:type="character" w:customStyle="1" w:styleId="mainbody1">
    <w:name w:val="mainbody1"/>
    <w:basedOn w:val="DefaultParagraphFont"/>
    <w:rsid w:val="00222E14"/>
    <w:rPr>
      <w:rFonts w:ascii="Verdana" w:hAnsi="Verdana" w:hint="default"/>
      <w:color w:val="000000"/>
      <w:sz w:val="22"/>
      <w:szCs w:val="22"/>
    </w:rPr>
  </w:style>
  <w:style w:type="character" w:customStyle="1" w:styleId="ssl4">
    <w:name w:val="ss_l4"/>
    <w:basedOn w:val="DefaultParagraphFont"/>
    <w:rsid w:val="00222E14"/>
  </w:style>
  <w:style w:type="character" w:customStyle="1" w:styleId="cit-first-element">
    <w:name w:val="cit-first-element"/>
    <w:basedOn w:val="DefaultParagraphFont"/>
    <w:rsid w:val="00222E14"/>
  </w:style>
  <w:style w:type="character" w:customStyle="1" w:styleId="title1">
    <w:name w:val="title1"/>
    <w:basedOn w:val="DefaultParagraphFont"/>
    <w:rsid w:val="00222E14"/>
  </w:style>
  <w:style w:type="character" w:customStyle="1" w:styleId="StyleThickunderline1">
    <w:name w:val="Style Thick underline1"/>
    <w:basedOn w:val="DefaultParagraphFont"/>
    <w:rsid w:val="00222E14"/>
    <w:rPr>
      <w:u w:val="single"/>
    </w:rPr>
  </w:style>
  <w:style w:type="character" w:customStyle="1" w:styleId="UnderlineBold0">
    <w:name w:val="Underline Bold"/>
    <w:uiPriority w:val="6"/>
    <w:qFormat/>
    <w:rsid w:val="00222E14"/>
    <w:rPr>
      <w:b/>
      <w:bCs w:val="0"/>
      <w:sz w:val="20"/>
      <w:u w:val="single"/>
    </w:rPr>
  </w:style>
  <w:style w:type="character" w:customStyle="1" w:styleId="UnderlineChar0">
    <w:name w:val="UnderlineChar"/>
    <w:rsid w:val="00222E14"/>
    <w:rPr>
      <w:sz w:val="24"/>
      <w:u w:val="single"/>
    </w:rPr>
  </w:style>
  <w:style w:type="character" w:customStyle="1" w:styleId="foreground">
    <w:name w:val="foreground"/>
    <w:basedOn w:val="DefaultParagraphFont"/>
    <w:rsid w:val="00222E14"/>
  </w:style>
  <w:style w:type="character" w:customStyle="1" w:styleId="postby">
    <w:name w:val="post_by"/>
    <w:basedOn w:val="DefaultParagraphFont"/>
    <w:rsid w:val="00222E14"/>
  </w:style>
  <w:style w:type="character" w:customStyle="1" w:styleId="Style11ptBorderSinglesolidlineAuto05ptLinewidth">
    <w:name w:val="Style 11 pt Border: : (Single solid line Auto  0.5 pt Line width)"/>
    <w:rsid w:val="00222E14"/>
    <w:rPr>
      <w:sz w:val="20"/>
      <w:bdr w:val="single" w:sz="4" w:space="0" w:color="auto" w:frame="1"/>
    </w:rPr>
  </w:style>
  <w:style w:type="character" w:customStyle="1" w:styleId="StyleUnderlineChar9ptBorderSinglesolidlineAuto0">
    <w:name w:val="Style Underline Char + 9 pt Border: : (Single solid line Auto  0..."/>
    <w:rsid w:val="00222E14"/>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22E1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22E1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22E1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22E14"/>
    <w:rPr>
      <w:sz w:val="20"/>
      <w:szCs w:val="24"/>
      <w:u w:val="single"/>
      <w:bdr w:val="single" w:sz="4" w:space="0" w:color="auto" w:frame="1"/>
      <w:lang w:val="en-US" w:eastAsia="en-US" w:bidi="ar-SA"/>
    </w:rPr>
  </w:style>
  <w:style w:type="character" w:customStyle="1" w:styleId="StyleLatinGaramondUnderline">
    <w:name w:val="Style (Latin) Garamond Underline"/>
    <w:rsid w:val="00222E14"/>
    <w:rPr>
      <w:rFonts w:ascii="Times New Roman" w:hAnsi="Times New Roman" w:cs="Times New Roman" w:hint="default"/>
      <w:sz w:val="20"/>
      <w:u w:val="single"/>
    </w:rPr>
  </w:style>
  <w:style w:type="character" w:customStyle="1" w:styleId="StyleLatinGaramond">
    <w:name w:val="Style (Latin) Garamond"/>
    <w:rsid w:val="00222E14"/>
    <w:rPr>
      <w:rFonts w:ascii="Times New Roman" w:hAnsi="Times New Roman" w:cs="Times New Roman" w:hint="default"/>
      <w:sz w:val="20"/>
    </w:rPr>
  </w:style>
  <w:style w:type="character" w:customStyle="1" w:styleId="styletimesnewroman12ptbold0">
    <w:name w:val="styletimesnewroman12ptbold"/>
    <w:basedOn w:val="DefaultParagraphFont"/>
    <w:rsid w:val="00222E14"/>
  </w:style>
  <w:style w:type="character" w:customStyle="1" w:styleId="CharCharCharCharChar">
    <w:name w:val="Char Char Char Char Char"/>
    <w:aliases w:val="Char Char Char Char,Char Char Char Char Char Char Char1,Heading 2 Char1 Char Char Char Char Char Char"/>
    <w:basedOn w:val="DefaultParagraphFont"/>
    <w:rsid w:val="00222E14"/>
    <w:rPr>
      <w:rFonts w:ascii="Arial" w:hAnsi="Arial" w:cs="Arial" w:hint="default"/>
      <w:b/>
      <w:bCs/>
      <w:iCs/>
      <w:sz w:val="24"/>
      <w:szCs w:val="28"/>
      <w:lang w:val="en-US" w:eastAsia="en-US" w:bidi="ar-SA"/>
    </w:rPr>
  </w:style>
  <w:style w:type="character" w:customStyle="1" w:styleId="mainheading">
    <w:name w:val="mainheading"/>
    <w:basedOn w:val="DefaultParagraphFont"/>
    <w:rsid w:val="00222E14"/>
  </w:style>
  <w:style w:type="character" w:customStyle="1" w:styleId="StyleUnderlineChar9ptChar">
    <w:name w:val="Style Underline Char + 9 pt Char"/>
    <w:basedOn w:val="UnderlineCharChar"/>
    <w:rsid w:val="00222E14"/>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222E14"/>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222E14"/>
    <w:rPr>
      <w:rFonts w:ascii="Times New Roman" w:hAnsi="Times New Roman" w:cs="Times New Roman" w:hint="default"/>
      <w:b/>
      <w:bCs w:val="0"/>
      <w:sz w:val="20"/>
    </w:rPr>
  </w:style>
  <w:style w:type="character" w:customStyle="1" w:styleId="stylestylebold12pt">
    <w:name w:val="stylestylebold12pt"/>
    <w:basedOn w:val="DefaultParagraphFont"/>
    <w:rsid w:val="00222E14"/>
  </w:style>
  <w:style w:type="character" w:customStyle="1" w:styleId="styleboldunderline">
    <w:name w:val="styleboldunderline"/>
    <w:basedOn w:val="DefaultParagraphFont"/>
    <w:rsid w:val="00222E14"/>
  </w:style>
  <w:style w:type="character" w:customStyle="1" w:styleId="box">
    <w:name w:val="box"/>
    <w:basedOn w:val="DefaultParagraphFont"/>
    <w:rsid w:val="00222E1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22E14"/>
    <w:rPr>
      <w:rFonts w:ascii="Arial Narrow" w:hAnsi="Arial Narrow" w:cs="Arial Narrow" w:hint="default"/>
      <w:sz w:val="18"/>
      <w:szCs w:val="18"/>
    </w:rPr>
  </w:style>
  <w:style w:type="character" w:customStyle="1" w:styleId="FontStyle14">
    <w:name w:val="Font Style14"/>
    <w:basedOn w:val="DefaultParagraphFont"/>
    <w:uiPriority w:val="99"/>
    <w:rsid w:val="00222E1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22E14"/>
    <w:rPr>
      <w:rFonts w:ascii="Arial Narrow" w:hAnsi="Arial Narrow" w:cs="Arial Narrow" w:hint="default"/>
      <w:b/>
      <w:bCs/>
      <w:sz w:val="10"/>
      <w:szCs w:val="10"/>
    </w:rPr>
  </w:style>
  <w:style w:type="character" w:customStyle="1" w:styleId="CardTagandCiteChar">
    <w:name w:val="Card Tag and Cite Char"/>
    <w:basedOn w:val="DefaultParagraphFont"/>
    <w:rsid w:val="00222E14"/>
    <w:rPr>
      <w:rFonts w:ascii="Arial Narrow" w:hAnsi="Arial Narrow" w:hint="default"/>
      <w:b/>
      <w:bCs w:val="0"/>
      <w:noProof w:val="0"/>
      <w:sz w:val="26"/>
      <w:szCs w:val="24"/>
      <w:lang w:val="en-US" w:eastAsia="en-US" w:bidi="ar-SA"/>
    </w:rPr>
  </w:style>
  <w:style w:type="character" w:customStyle="1" w:styleId="SmallText0">
    <w:name w:val="SmallText"/>
    <w:rsid w:val="00222E14"/>
    <w:rPr>
      <w:color w:val="000000"/>
    </w:rPr>
  </w:style>
  <w:style w:type="character" w:customStyle="1" w:styleId="CitesChar1">
    <w:name w:val="Cites Char1"/>
    <w:basedOn w:val="DefaultParagraphFont"/>
    <w:rsid w:val="00222E14"/>
    <w:rPr>
      <w:b/>
      <w:bCs w:val="0"/>
      <w:szCs w:val="24"/>
      <w:u w:val="single"/>
      <w:lang w:val="en-US" w:eastAsia="en-US" w:bidi="ar-SA"/>
    </w:rPr>
  </w:style>
  <w:style w:type="character" w:customStyle="1" w:styleId="CardUnderlinedChar">
    <w:name w:val="Card Underlined Char"/>
    <w:basedOn w:val="DefaultParagraphFont"/>
    <w:rsid w:val="00222E14"/>
    <w:rPr>
      <w:rFonts w:ascii="Arial Narrow" w:hAnsi="Arial Narrow" w:hint="default"/>
      <w:sz w:val="22"/>
      <w:szCs w:val="24"/>
      <w:u w:val="single"/>
      <w:lang w:val="en-US" w:eastAsia="en-US" w:bidi="ar-SA"/>
    </w:rPr>
  </w:style>
  <w:style w:type="character" w:customStyle="1" w:styleId="underline3">
    <w:name w:val="underline3"/>
    <w:basedOn w:val="underline20"/>
    <w:rsid w:val="00222E14"/>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222E14"/>
  </w:style>
  <w:style w:type="character" w:customStyle="1" w:styleId="itxtrst">
    <w:name w:val="itxtrst"/>
    <w:rsid w:val="00222E14"/>
  </w:style>
  <w:style w:type="character" w:customStyle="1" w:styleId="A-Underlining">
    <w:name w:val="A-Underlining"/>
    <w:basedOn w:val="DefaultParagraphFont"/>
    <w:rsid w:val="00222E14"/>
    <w:rPr>
      <w:rFonts w:ascii="Garamond" w:hAnsi="Garamond" w:hint="default"/>
      <w:color w:val="auto"/>
      <w:sz w:val="24"/>
      <w:u w:val="single"/>
    </w:rPr>
  </w:style>
  <w:style w:type="character" w:customStyle="1" w:styleId="StyleUnderlineBold0">
    <w:name w:val="Style Underline + Bold"/>
    <w:rsid w:val="00222E14"/>
    <w:rPr>
      <w:b/>
      <w:bCs/>
      <w:u w:val="single"/>
    </w:rPr>
  </w:style>
  <w:style w:type="character" w:customStyle="1" w:styleId="Underline-Highlighted">
    <w:name w:val="Underline-Highlighted"/>
    <w:uiPriority w:val="1"/>
    <w:qFormat/>
    <w:rsid w:val="00222E1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22E14"/>
  </w:style>
  <w:style w:type="character" w:customStyle="1" w:styleId="newsmain">
    <w:name w:val="news_main"/>
    <w:basedOn w:val="DefaultParagraphFont"/>
    <w:rsid w:val="00222E14"/>
  </w:style>
  <w:style w:type="character" w:customStyle="1" w:styleId="vitstoryheadline">
    <w:name w:val="vitstoryheadline"/>
    <w:rsid w:val="00222E14"/>
  </w:style>
  <w:style w:type="character" w:customStyle="1" w:styleId="AuthorDate0">
    <w:name w:val="Author Date"/>
    <w:rsid w:val="00222E14"/>
    <w:rPr>
      <w:b/>
      <w:bCs w:val="0"/>
      <w:sz w:val="24"/>
      <w:u w:val="thick"/>
    </w:rPr>
  </w:style>
  <w:style w:type="character" w:customStyle="1" w:styleId="red">
    <w:name w:val="red"/>
    <w:basedOn w:val="DefaultParagraphFont"/>
    <w:rsid w:val="00222E14"/>
  </w:style>
  <w:style w:type="character" w:customStyle="1" w:styleId="at">
    <w:name w:val="at"/>
    <w:rsid w:val="00222E14"/>
  </w:style>
  <w:style w:type="character" w:customStyle="1" w:styleId="org">
    <w:name w:val="org"/>
    <w:rsid w:val="00222E14"/>
  </w:style>
  <w:style w:type="character" w:customStyle="1" w:styleId="pnumber">
    <w:name w:val="pnumber"/>
    <w:rsid w:val="00222E14"/>
  </w:style>
  <w:style w:type="character" w:customStyle="1" w:styleId="ital">
    <w:name w:val="ital"/>
    <w:rsid w:val="00222E14"/>
  </w:style>
  <w:style w:type="character" w:customStyle="1" w:styleId="orgdiv">
    <w:name w:val="orgdiv"/>
    <w:rsid w:val="00222E14"/>
  </w:style>
  <w:style w:type="character" w:customStyle="1" w:styleId="orgname">
    <w:name w:val="orgname"/>
    <w:rsid w:val="00222E14"/>
  </w:style>
  <w:style w:type="character" w:customStyle="1" w:styleId="city">
    <w:name w:val="city"/>
    <w:rsid w:val="00222E14"/>
  </w:style>
  <w:style w:type="character" w:customStyle="1" w:styleId="state">
    <w:name w:val="state"/>
    <w:rsid w:val="00222E14"/>
  </w:style>
  <w:style w:type="character" w:customStyle="1" w:styleId="country">
    <w:name w:val="country"/>
    <w:rsid w:val="00222E14"/>
  </w:style>
  <w:style w:type="character" w:customStyle="1" w:styleId="articletitle">
    <w:name w:val="articletitle"/>
    <w:rsid w:val="00222E14"/>
    <w:rPr>
      <w:rFonts w:ascii="Times New Roman" w:hAnsi="Times New Roman" w:cs="Times New Roman" w:hint="default"/>
    </w:rPr>
  </w:style>
  <w:style w:type="character" w:customStyle="1" w:styleId="6pointChar">
    <w:name w:val="6 point Char"/>
    <w:rsid w:val="00222E14"/>
    <w:rPr>
      <w:rFonts w:ascii="Times New Roman" w:hAnsi="Times New Roman" w:cs="Times New Roman" w:hint="default"/>
      <w:sz w:val="12"/>
      <w:lang w:val="en-US" w:eastAsia="en-US"/>
    </w:rPr>
  </w:style>
  <w:style w:type="character" w:customStyle="1" w:styleId="StyleThickunderline">
    <w:name w:val="Style Thick underline"/>
    <w:qFormat/>
    <w:rsid w:val="00222E14"/>
    <w:rPr>
      <w:u w:val="thick"/>
    </w:rPr>
  </w:style>
  <w:style w:type="character" w:customStyle="1" w:styleId="Box0">
    <w:name w:val="Box!"/>
    <w:rsid w:val="00222E14"/>
    <w:rPr>
      <w:rFonts w:ascii="Garamond" w:hAnsi="Garamond" w:hint="default"/>
      <w:sz w:val="24"/>
      <w:u w:val="single"/>
      <w:bdr w:val="single" w:sz="4" w:space="0" w:color="auto" w:frame="1"/>
    </w:rPr>
  </w:style>
  <w:style w:type="character" w:customStyle="1" w:styleId="citechar0">
    <w:name w:val="citechar"/>
    <w:basedOn w:val="DefaultParagraphFont"/>
    <w:rsid w:val="00222E14"/>
  </w:style>
  <w:style w:type="character" w:customStyle="1" w:styleId="underlinechar2">
    <w:name w:val="underlinechar"/>
    <w:basedOn w:val="DefaultParagraphFont"/>
    <w:rsid w:val="00222E14"/>
  </w:style>
  <w:style w:type="character" w:customStyle="1" w:styleId="CardUnderlineChar">
    <w:name w:val="Card Underline Char"/>
    <w:rsid w:val="00222E14"/>
    <w:rPr>
      <w:szCs w:val="24"/>
      <w:u w:val="single"/>
      <w:lang w:val="en-US" w:eastAsia="en-US" w:bidi="ar-SA"/>
    </w:rPr>
  </w:style>
  <w:style w:type="character" w:customStyle="1" w:styleId="tagciteChar0">
    <w:name w:val="tag/cite Char"/>
    <w:basedOn w:val="DefaultParagraphFont"/>
    <w:rsid w:val="00222E14"/>
    <w:rPr>
      <w:b/>
      <w:bCs w:val="0"/>
      <w:sz w:val="24"/>
      <w:lang w:val="en-US" w:eastAsia="en-US" w:bidi="ar-SA"/>
    </w:rPr>
  </w:style>
  <w:style w:type="character" w:customStyle="1" w:styleId="8pointChar">
    <w:name w:val="8 point Char"/>
    <w:basedOn w:val="DefaultParagraphFont"/>
    <w:rsid w:val="00222E14"/>
    <w:rPr>
      <w:sz w:val="16"/>
      <w:lang w:val="en-US" w:eastAsia="en-US" w:bidi="ar-SA"/>
    </w:rPr>
  </w:style>
  <w:style w:type="character" w:customStyle="1" w:styleId="BoldText12pt">
    <w:name w:val="Bold Text 12 pt"/>
    <w:rsid w:val="00222E1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22E14"/>
  </w:style>
  <w:style w:type="character" w:customStyle="1" w:styleId="tagCharChar">
    <w:name w:val="tag Char Char"/>
    <w:rsid w:val="00222E14"/>
    <w:rPr>
      <w:b/>
      <w:bCs w:val="0"/>
      <w:sz w:val="24"/>
      <w:lang w:val="en-US" w:eastAsia="en-US" w:bidi="ar-SA"/>
    </w:rPr>
  </w:style>
  <w:style w:type="character" w:customStyle="1" w:styleId="Mention11">
    <w:name w:val="Mention11"/>
    <w:basedOn w:val="DefaultParagraphFont"/>
    <w:uiPriority w:val="99"/>
    <w:semiHidden/>
    <w:rsid w:val="00222E14"/>
    <w:rPr>
      <w:color w:val="2B579A"/>
      <w:shd w:val="clear" w:color="auto" w:fill="E6E6E6"/>
    </w:rPr>
  </w:style>
  <w:style w:type="character" w:customStyle="1" w:styleId="Emph">
    <w:name w:val="Emph"/>
    <w:basedOn w:val="DefaultParagraphFont"/>
    <w:uiPriority w:val="1"/>
    <w:qFormat/>
    <w:rsid w:val="00222E14"/>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222E14"/>
  </w:style>
  <w:style w:type="character" w:customStyle="1" w:styleId="Mention2">
    <w:name w:val="Mention2"/>
    <w:basedOn w:val="DefaultParagraphFont"/>
    <w:uiPriority w:val="99"/>
    <w:semiHidden/>
    <w:rsid w:val="00222E14"/>
    <w:rPr>
      <w:color w:val="2B579A"/>
      <w:shd w:val="clear" w:color="auto" w:fill="E6E6E6"/>
    </w:rPr>
  </w:style>
  <w:style w:type="character" w:customStyle="1" w:styleId="m-8793234324905335251gmail-style13ptbold">
    <w:name w:val="m_-8793234324905335251gmail-style13ptbold"/>
    <w:basedOn w:val="DefaultParagraphFont"/>
    <w:rsid w:val="00222E14"/>
  </w:style>
  <w:style w:type="character" w:customStyle="1" w:styleId="m3965771245576658108gmail-styleunderline">
    <w:name w:val="m_3965771245576658108gmail-styleunderline"/>
    <w:basedOn w:val="DefaultParagraphFont"/>
    <w:rsid w:val="00222E14"/>
  </w:style>
  <w:style w:type="paragraph" w:styleId="EndnoteText">
    <w:name w:val="endnote text"/>
    <w:basedOn w:val="Normal"/>
    <w:link w:val="EndnoteTextChar"/>
    <w:semiHidden/>
    <w:unhideWhenUsed/>
    <w:rsid w:val="00222E14"/>
    <w:rPr>
      <w:rFonts w:ascii="Georgia" w:eastAsia="Times New Roman" w:hAnsi="Georgia"/>
      <w:sz w:val="24"/>
      <w:szCs w:val="20"/>
    </w:rPr>
  </w:style>
  <w:style w:type="character" w:customStyle="1" w:styleId="EndnoteTextChar1">
    <w:name w:val="Endnote Text Char1"/>
    <w:basedOn w:val="DefaultParagraphFont"/>
    <w:semiHidden/>
    <w:rsid w:val="00222E14"/>
    <w:rPr>
      <w:rFonts w:ascii="Calibri" w:hAnsi="Calibri"/>
      <w:sz w:val="20"/>
      <w:szCs w:val="20"/>
    </w:rPr>
  </w:style>
  <w:style w:type="paragraph" w:styleId="BodyTextFirstIndent">
    <w:name w:val="Body Text First Indent"/>
    <w:basedOn w:val="BodyText"/>
    <w:link w:val="BodyTextFirstIndentChar"/>
    <w:semiHidden/>
    <w:unhideWhenUsed/>
    <w:rsid w:val="00222E14"/>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222E14"/>
    <w:rPr>
      <w:rFonts w:ascii="Calibri" w:hAnsi="Calibri"/>
      <w:sz w:val="22"/>
    </w:rPr>
  </w:style>
  <w:style w:type="character" w:customStyle="1" w:styleId="tagCharCharChar">
    <w:name w:val="tag Char Char Char"/>
    <w:locked/>
    <w:rsid w:val="00222E14"/>
    <w:rPr>
      <w:rFonts w:ascii="Arial" w:eastAsia="Times New Roman" w:hAnsi="Arial" w:cs="Arial" w:hint="default"/>
      <w:b/>
      <w:bCs w:val="0"/>
      <w:sz w:val="24"/>
    </w:rPr>
  </w:style>
  <w:style w:type="character" w:customStyle="1" w:styleId="cardchar00">
    <w:name w:val="cardchar0"/>
    <w:basedOn w:val="DefaultParagraphFont"/>
    <w:rsid w:val="00222E14"/>
  </w:style>
  <w:style w:type="character" w:customStyle="1" w:styleId="UnderlineNon-bold">
    <w:name w:val="Underline Non - bold"/>
    <w:rsid w:val="00222E14"/>
    <w:rPr>
      <w:rFonts w:ascii="Times New Roman" w:hAnsi="Times New Roman" w:cs="Times New Roman" w:hint="default"/>
      <w:iCs/>
      <w:sz w:val="22"/>
      <w:u w:val="single"/>
    </w:rPr>
  </w:style>
  <w:style w:type="character" w:customStyle="1" w:styleId="Heading5Char2">
    <w:name w:val="Heading 5 Char2"/>
    <w:rsid w:val="00222E14"/>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222E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22E14"/>
    <w:rPr>
      <w:rFonts w:ascii="Arial" w:hAnsi="Arial" w:cs="Arial"/>
      <w:vanish/>
      <w:sz w:val="16"/>
      <w:szCs w:val="16"/>
    </w:rPr>
  </w:style>
  <w:style w:type="character" w:customStyle="1" w:styleId="z-TopofFormChar1">
    <w:name w:val="z-Top of Form Char1"/>
    <w:basedOn w:val="DefaultParagraphFont"/>
    <w:uiPriority w:val="99"/>
    <w:rsid w:val="00222E14"/>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222E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22E14"/>
    <w:rPr>
      <w:rFonts w:ascii="Arial" w:hAnsi="Arial" w:cs="Arial"/>
      <w:vanish/>
      <w:sz w:val="16"/>
      <w:szCs w:val="16"/>
    </w:rPr>
  </w:style>
  <w:style w:type="character" w:customStyle="1" w:styleId="z-BottomofFormChar1">
    <w:name w:val="z-Bottom of Form Char1"/>
    <w:basedOn w:val="DefaultParagraphFont"/>
    <w:uiPriority w:val="99"/>
    <w:rsid w:val="00222E14"/>
    <w:rPr>
      <w:rFonts w:ascii="Arial" w:hAnsi="Arial" w:cs="Arial" w:hint="default"/>
      <w:vanish/>
      <w:webHidden w:val="0"/>
      <w:sz w:val="16"/>
      <w:szCs w:val="16"/>
      <w:specVanish w:val="0"/>
    </w:rPr>
  </w:style>
  <w:style w:type="character" w:customStyle="1" w:styleId="Style2CharChar">
    <w:name w:val="Style2 Char Char"/>
    <w:rsid w:val="00222E14"/>
    <w:rPr>
      <w:u w:val="thick"/>
      <w:lang w:val="en-US" w:eastAsia="en-US" w:bidi="ar-SA"/>
    </w:rPr>
  </w:style>
  <w:style w:type="character" w:customStyle="1" w:styleId="authordate1">
    <w:name w:val="authordate"/>
    <w:rsid w:val="00222E14"/>
  </w:style>
  <w:style w:type="character" w:customStyle="1" w:styleId="underline0">
    <w:name w:val="%underline"/>
    <w:rsid w:val="00222E14"/>
    <w:rPr>
      <w:rFonts w:ascii="Times New Roman" w:hAnsi="Times New Roman" w:cs="Times New Roman" w:hint="default"/>
      <w:strike w:val="0"/>
      <w:dstrike w:val="0"/>
      <w:sz w:val="16"/>
      <w:u w:val="none"/>
      <w:effect w:val="none"/>
    </w:rPr>
  </w:style>
  <w:style w:type="character" w:customStyle="1" w:styleId="AUNDERLINE0">
    <w:name w:val="AUNDERLINE"/>
    <w:qFormat/>
    <w:rsid w:val="00222E14"/>
    <w:rPr>
      <w:rFonts w:ascii="Times New Roman" w:hAnsi="Times New Roman" w:cs="Times New Roman" w:hint="default"/>
      <w:sz w:val="20"/>
      <w:u w:val="single"/>
    </w:rPr>
  </w:style>
  <w:style w:type="character" w:customStyle="1" w:styleId="UnderlinedCharChar">
    <w:name w:val="Underlined Char Char"/>
    <w:rsid w:val="00222E14"/>
    <w:rPr>
      <w:rFonts w:ascii="Garamond" w:hAnsi="Garamond" w:hint="default"/>
      <w:szCs w:val="28"/>
      <w:u w:val="single"/>
      <w:lang w:val="en-US" w:eastAsia="en-US" w:bidi="ar-SA"/>
    </w:rPr>
  </w:style>
  <w:style w:type="character" w:customStyle="1" w:styleId="slug-doi">
    <w:name w:val="slug-doi"/>
    <w:basedOn w:val="DefaultParagraphFont"/>
    <w:rsid w:val="00222E14"/>
  </w:style>
  <w:style w:type="character" w:customStyle="1" w:styleId="af">
    <w:name w:val="af"/>
    <w:basedOn w:val="DefaultParagraphFont"/>
    <w:rsid w:val="00222E14"/>
  </w:style>
  <w:style w:type="character" w:customStyle="1" w:styleId="ab">
    <w:name w:val="ab"/>
    <w:basedOn w:val="DefaultParagraphFont"/>
    <w:rsid w:val="00222E14"/>
  </w:style>
  <w:style w:type="character" w:customStyle="1" w:styleId="em">
    <w:name w:val="em"/>
    <w:basedOn w:val="DefaultParagraphFont"/>
    <w:rsid w:val="00222E14"/>
  </w:style>
  <w:style w:type="character" w:customStyle="1" w:styleId="au">
    <w:name w:val="au"/>
    <w:basedOn w:val="DefaultParagraphFont"/>
    <w:rsid w:val="00222E14"/>
  </w:style>
  <w:style w:type="character" w:customStyle="1" w:styleId="ti">
    <w:name w:val="ti"/>
    <w:basedOn w:val="DefaultParagraphFont"/>
    <w:rsid w:val="00222E14"/>
  </w:style>
  <w:style w:type="character" w:customStyle="1" w:styleId="subheadblue">
    <w:name w:val="subhead_blue"/>
    <w:basedOn w:val="DefaultParagraphFont"/>
    <w:rsid w:val="00222E14"/>
  </w:style>
  <w:style w:type="character" w:customStyle="1" w:styleId="affiliation">
    <w:name w:val="affiliation"/>
    <w:basedOn w:val="DefaultParagraphFont"/>
    <w:rsid w:val="00222E14"/>
  </w:style>
  <w:style w:type="character" w:customStyle="1" w:styleId="slug-doi-wrapper">
    <w:name w:val="slug-doi-wrapper"/>
    <w:basedOn w:val="DefaultParagraphFont"/>
    <w:rsid w:val="00222E14"/>
  </w:style>
  <w:style w:type="character" w:customStyle="1" w:styleId="slug-metadata-noteahead-of-print">
    <w:name w:val="slug-metadata-note ahead-of-print"/>
    <w:basedOn w:val="DefaultParagraphFont"/>
    <w:rsid w:val="00222E14"/>
  </w:style>
  <w:style w:type="character" w:customStyle="1" w:styleId="slug-ahead-of-print-date">
    <w:name w:val="slug-ahead-of-print-date"/>
    <w:basedOn w:val="DefaultParagraphFont"/>
    <w:rsid w:val="00222E14"/>
  </w:style>
  <w:style w:type="character" w:customStyle="1" w:styleId="medium-bold">
    <w:name w:val="medium-bold"/>
    <w:basedOn w:val="DefaultParagraphFont"/>
    <w:rsid w:val="00222E14"/>
  </w:style>
  <w:style w:type="character" w:customStyle="1" w:styleId="updated-short-citation">
    <w:name w:val="updated-short-citation"/>
    <w:basedOn w:val="DefaultParagraphFont"/>
    <w:rsid w:val="00222E14"/>
  </w:style>
  <w:style w:type="character" w:customStyle="1" w:styleId="goohl0">
    <w:name w:val="goohl0"/>
    <w:basedOn w:val="DefaultParagraphFont"/>
    <w:rsid w:val="00222E14"/>
  </w:style>
  <w:style w:type="character" w:customStyle="1" w:styleId="CharChar6">
    <w:name w:val="Char Char6"/>
    <w:rsid w:val="00222E14"/>
    <w:rPr>
      <w:rFonts w:ascii="Arial" w:hAnsi="Arial" w:cs="Arial" w:hint="default"/>
      <w:bCs/>
      <w:sz w:val="16"/>
      <w:szCs w:val="26"/>
      <w:lang w:val="en-US" w:eastAsia="en-US" w:bidi="ar-SA"/>
    </w:rPr>
  </w:style>
  <w:style w:type="character" w:customStyle="1" w:styleId="TagCharChar1">
    <w:name w:val="Tag Char Char1"/>
    <w:rsid w:val="00222E14"/>
    <w:rPr>
      <w:b/>
      <w:bCs w:val="0"/>
      <w:sz w:val="24"/>
      <w:szCs w:val="24"/>
      <w:lang w:val="en-US" w:eastAsia="en-US" w:bidi="ar-SA"/>
    </w:rPr>
  </w:style>
  <w:style w:type="character" w:customStyle="1" w:styleId="12TimesNewRoman">
    <w:name w:val="12 Times New Roman"/>
    <w:rsid w:val="00222E1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22E1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22E14"/>
    <w:rPr>
      <w:rFonts w:ascii="Times New Roman" w:hAnsi="Times New Roman" w:cs="Times New Roman" w:hint="default"/>
      <w:strike w:val="0"/>
      <w:dstrike w:val="0"/>
      <w:sz w:val="14"/>
      <w:u w:val="none"/>
      <w:effect w:val="none"/>
    </w:rPr>
  </w:style>
  <w:style w:type="character" w:customStyle="1" w:styleId="F8-UnderlineBold">
    <w:name w:val="F8 - Underline/Bold"/>
    <w:rsid w:val="00222E14"/>
    <w:rPr>
      <w:rFonts w:ascii="Times New Roman" w:hAnsi="Times New Roman" w:cs="Times New Roman" w:hint="default"/>
      <w:b/>
      <w:bCs w:val="0"/>
      <w:sz w:val="20"/>
      <w:u w:val="single"/>
    </w:rPr>
  </w:style>
  <w:style w:type="character" w:customStyle="1" w:styleId="F7-SmallFont">
    <w:name w:val="F7 - Small Font"/>
    <w:rsid w:val="00222E14"/>
    <w:rPr>
      <w:rFonts w:ascii="Times New Roman" w:hAnsi="Times New Roman" w:cs="Times New Roman" w:hint="default"/>
      <w:sz w:val="14"/>
    </w:rPr>
  </w:style>
  <w:style w:type="character" w:customStyle="1" w:styleId="Brief-Bold">
    <w:name w:val="Brief - Bold"/>
    <w:rsid w:val="00222E14"/>
    <w:rPr>
      <w:rFonts w:ascii="Times New Roman" w:hAnsi="Times New Roman" w:cs="Times New Roman" w:hint="default"/>
      <w:b/>
      <w:bCs w:val="0"/>
    </w:rPr>
  </w:style>
  <w:style w:type="character" w:customStyle="1" w:styleId="Card-Underline">
    <w:name w:val="Card - Underline"/>
    <w:rsid w:val="00222E14"/>
    <w:rPr>
      <w:rFonts w:ascii="Times New Roman" w:hAnsi="Times New Roman" w:cs="Times New Roman" w:hint="default"/>
      <w:u w:val="single"/>
    </w:rPr>
  </w:style>
  <w:style w:type="character" w:customStyle="1" w:styleId="beriefunderline">
    <w:name w:val="berief = underline"/>
    <w:rsid w:val="00222E14"/>
    <w:rPr>
      <w:rFonts w:ascii="Times New Roman" w:eastAsia="Times New Roman" w:hAnsi="Times New Roman" w:cs="Times New Roman" w:hint="default"/>
      <w:sz w:val="20"/>
      <w:u w:val="single"/>
    </w:rPr>
  </w:style>
  <w:style w:type="character" w:customStyle="1" w:styleId="BoldText10pt">
    <w:name w:val="Bold Text 10 pt"/>
    <w:rsid w:val="00222E1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22E14"/>
    <w:rPr>
      <w:i/>
      <w:iCs w:val="0"/>
    </w:rPr>
  </w:style>
  <w:style w:type="character" w:customStyle="1" w:styleId="eoeaheader">
    <w:name w:val="eoea_header"/>
    <w:basedOn w:val="DefaultParagraphFont"/>
    <w:rsid w:val="00222E14"/>
  </w:style>
  <w:style w:type="character" w:customStyle="1" w:styleId="SC4208902">
    <w:name w:val="SC.4.208902"/>
    <w:rsid w:val="00222E14"/>
    <w:rPr>
      <w:rFonts w:ascii="Century" w:hAnsi="Century" w:cs="Century" w:hint="default"/>
      <w:color w:val="000000"/>
      <w:sz w:val="22"/>
      <w:szCs w:val="22"/>
    </w:rPr>
  </w:style>
  <w:style w:type="character" w:customStyle="1" w:styleId="SC4208915">
    <w:name w:val="SC.4.208915"/>
    <w:rsid w:val="00222E14"/>
    <w:rPr>
      <w:rFonts w:ascii="Century" w:hAnsi="Century" w:cs="Century" w:hint="default"/>
      <w:color w:val="000000"/>
      <w:sz w:val="13"/>
      <w:szCs w:val="13"/>
    </w:rPr>
  </w:style>
  <w:style w:type="character" w:customStyle="1" w:styleId="SC273764">
    <w:name w:val="SC.2.73764"/>
    <w:rsid w:val="00222E14"/>
    <w:rPr>
      <w:rFonts w:ascii="Century" w:hAnsi="Century" w:cs="Century" w:hint="default"/>
      <w:color w:val="000000"/>
      <w:sz w:val="72"/>
      <w:szCs w:val="72"/>
    </w:rPr>
  </w:style>
  <w:style w:type="character" w:customStyle="1" w:styleId="SC273779">
    <w:name w:val="SC.2.73779"/>
    <w:rsid w:val="00222E14"/>
    <w:rPr>
      <w:rFonts w:ascii="Century" w:hAnsi="Century" w:cs="Century" w:hint="default"/>
      <w:color w:val="000000"/>
      <w:sz w:val="40"/>
      <w:szCs w:val="40"/>
    </w:rPr>
  </w:style>
  <w:style w:type="character" w:customStyle="1" w:styleId="SC273763">
    <w:name w:val="SC.2.73763"/>
    <w:rsid w:val="00222E14"/>
    <w:rPr>
      <w:rFonts w:ascii="Century" w:hAnsi="Century" w:cs="Century" w:hint="default"/>
      <w:b/>
      <w:bCs/>
      <w:color w:val="000000"/>
    </w:rPr>
  </w:style>
  <w:style w:type="character" w:customStyle="1" w:styleId="SC4208910">
    <w:name w:val="SC.4.208910"/>
    <w:rsid w:val="00222E14"/>
    <w:rPr>
      <w:rFonts w:ascii="Century" w:hAnsi="Century" w:cs="Century" w:hint="default"/>
      <w:color w:val="000000"/>
      <w:sz w:val="28"/>
      <w:szCs w:val="28"/>
    </w:rPr>
  </w:style>
  <w:style w:type="character" w:customStyle="1" w:styleId="SC4208911">
    <w:name w:val="SC.4.208911"/>
    <w:rsid w:val="00222E14"/>
    <w:rPr>
      <w:rFonts w:ascii="Century" w:hAnsi="Century" w:cs="Century" w:hint="default"/>
      <w:color w:val="000000"/>
    </w:rPr>
  </w:style>
  <w:style w:type="character" w:customStyle="1" w:styleId="articlesubtitle">
    <w:name w:val="article_sub_title"/>
    <w:basedOn w:val="DefaultParagraphFont"/>
    <w:rsid w:val="00222E14"/>
  </w:style>
  <w:style w:type="character" w:customStyle="1" w:styleId="newsdate2">
    <w:name w:val="news_date2"/>
    <w:basedOn w:val="DefaultParagraphFont"/>
    <w:rsid w:val="00222E14"/>
  </w:style>
  <w:style w:type="character" w:customStyle="1" w:styleId="readarticleheader">
    <w:name w:val="readarticleheader"/>
    <w:basedOn w:val="DefaultParagraphFont"/>
    <w:rsid w:val="00222E14"/>
  </w:style>
  <w:style w:type="character" w:customStyle="1" w:styleId="UnderlineChar20">
    <w:name w:val="Underline Char2"/>
    <w:rsid w:val="00222E14"/>
    <w:rPr>
      <w:rFonts w:ascii="Trebuchet MS" w:hAnsi="Trebuchet MS" w:hint="default"/>
      <w:u w:val="thick"/>
      <w:lang w:val="en-US" w:eastAsia="zh-CN" w:bidi="ar-SA"/>
    </w:rPr>
  </w:style>
  <w:style w:type="character" w:customStyle="1" w:styleId="BoldUnderliningChar">
    <w:name w:val="Bold Underlining Char"/>
    <w:rsid w:val="00222E14"/>
    <w:rPr>
      <w:rFonts w:ascii="Arial Narrow" w:eastAsia="Times New Roman" w:hAnsi="Arial Narrow" w:hint="default"/>
      <w:b/>
      <w:bCs w:val="0"/>
      <w:szCs w:val="24"/>
      <w:u w:val="single"/>
      <w:lang w:val="en-GB" w:eastAsia="en-US" w:bidi="ar-SA"/>
    </w:rPr>
  </w:style>
  <w:style w:type="character" w:customStyle="1" w:styleId="medium-normal1">
    <w:name w:val="medium-normal1"/>
    <w:rsid w:val="00222E14"/>
    <w:rPr>
      <w:rFonts w:ascii="Arial" w:hAnsi="Arial" w:cs="Arial" w:hint="default"/>
      <w:b w:val="0"/>
      <w:bCs w:val="0"/>
      <w:i w:val="0"/>
      <w:iCs w:val="0"/>
      <w:sz w:val="20"/>
      <w:szCs w:val="20"/>
    </w:rPr>
  </w:style>
  <w:style w:type="character" w:customStyle="1" w:styleId="UnderlinedCardChar0">
    <w:name w:val="Underlined Card Char"/>
    <w:rsid w:val="00222E14"/>
    <w:rPr>
      <w:rFonts w:ascii="Palatino Linotype" w:hAnsi="Palatino Linotype" w:hint="default"/>
      <w:u w:val="single"/>
      <w:lang w:val="en-US" w:eastAsia="en-US" w:bidi="ar-SA"/>
    </w:rPr>
  </w:style>
  <w:style w:type="character" w:customStyle="1" w:styleId="char">
    <w:name w:val="char"/>
    <w:basedOn w:val="DefaultParagraphFont"/>
    <w:rsid w:val="00222E14"/>
  </w:style>
  <w:style w:type="character" w:customStyle="1" w:styleId="UnderlineCharCharCharCharCharChar">
    <w:name w:val="Underline Char Char Char Char Char Char"/>
    <w:rsid w:val="00222E14"/>
    <w:rPr>
      <w:rFonts w:ascii="Arial Narrow" w:hAnsi="Arial Narrow" w:hint="default"/>
      <w:szCs w:val="24"/>
      <w:u w:val="single"/>
      <w:lang w:val="en-US" w:eastAsia="en-US" w:bidi="ar-SA"/>
    </w:rPr>
  </w:style>
  <w:style w:type="character" w:customStyle="1" w:styleId="klink">
    <w:name w:val="klink"/>
    <w:basedOn w:val="DefaultParagraphFont"/>
    <w:rsid w:val="00222E14"/>
  </w:style>
  <w:style w:type="character" w:customStyle="1" w:styleId="date10">
    <w:name w:val="date1"/>
    <w:basedOn w:val="DefaultParagraphFont"/>
    <w:rsid w:val="00222E14"/>
  </w:style>
  <w:style w:type="character" w:customStyle="1" w:styleId="bolding1">
    <w:name w:val="bolding1"/>
    <w:rsid w:val="00222E14"/>
    <w:rPr>
      <w:b/>
      <w:bCs/>
    </w:rPr>
  </w:style>
  <w:style w:type="character" w:customStyle="1" w:styleId="bookoptions1">
    <w:name w:val="book_options1"/>
    <w:rsid w:val="00222E14"/>
    <w:rPr>
      <w:b/>
      <w:bCs/>
      <w:color w:val="333366"/>
    </w:rPr>
  </w:style>
  <w:style w:type="character" w:customStyle="1" w:styleId="descriptionblock">
    <w:name w:val="description block"/>
    <w:basedOn w:val="DefaultParagraphFont"/>
    <w:rsid w:val="00222E14"/>
  </w:style>
  <w:style w:type="character" w:customStyle="1" w:styleId="detailsboxblock">
    <w:name w:val="detailsbox block"/>
    <w:basedOn w:val="DefaultParagraphFont"/>
    <w:rsid w:val="00222E14"/>
  </w:style>
  <w:style w:type="character" w:customStyle="1" w:styleId="Char3">
    <w:name w:val="Char3"/>
    <w:rsid w:val="00222E14"/>
    <w:rPr>
      <w:rFonts w:ascii="Arial" w:hAnsi="Arial" w:cs="Arial" w:hint="default"/>
      <w:bCs/>
      <w:u w:val="thick"/>
      <w:lang w:val="en-US" w:eastAsia="en-US" w:bidi="ar-SA"/>
    </w:rPr>
  </w:style>
  <w:style w:type="character" w:customStyle="1" w:styleId="texto11">
    <w:name w:val="texto11"/>
    <w:rsid w:val="00222E14"/>
    <w:rPr>
      <w:rFonts w:ascii="Arial" w:hAnsi="Arial" w:cs="Arial" w:hint="default"/>
      <w:b w:val="0"/>
      <w:bCs w:val="0"/>
      <w:i w:val="0"/>
      <w:iCs w:val="0"/>
      <w:caps w:val="0"/>
      <w:color w:val="000000"/>
      <w:sz w:val="26"/>
      <w:szCs w:val="26"/>
    </w:rPr>
  </w:style>
  <w:style w:type="character" w:customStyle="1" w:styleId="CardTagChar">
    <w:name w:val="Card Tag Char"/>
    <w:rsid w:val="00222E14"/>
    <w:rPr>
      <w:rFonts w:ascii="Arial Narrow" w:hAnsi="Arial Narrow" w:hint="default"/>
      <w:b/>
      <w:bCs w:val="0"/>
      <w:sz w:val="24"/>
      <w:szCs w:val="24"/>
      <w:lang w:val="en-US" w:eastAsia="en-US" w:bidi="ar-SA"/>
    </w:rPr>
  </w:style>
  <w:style w:type="character" w:customStyle="1" w:styleId="DebateCiteCharCharChar">
    <w:name w:val="Debate Cite Char Char Char"/>
    <w:rsid w:val="00222E14"/>
    <w:rPr>
      <w:b/>
      <w:bCs w:val="0"/>
      <w:sz w:val="32"/>
      <w:szCs w:val="32"/>
      <w:lang w:val="en-US" w:eastAsia="en-US" w:bidi="ar-SA"/>
    </w:rPr>
  </w:style>
  <w:style w:type="character" w:customStyle="1" w:styleId="TagChar3">
    <w:name w:val="Tag Char3"/>
    <w:rsid w:val="00222E14"/>
    <w:rPr>
      <w:rFonts w:ascii="Palatino Linotype" w:hAnsi="Palatino Linotype" w:hint="default"/>
      <w:b/>
      <w:bCs w:val="0"/>
      <w:sz w:val="24"/>
      <w:szCs w:val="24"/>
      <w:lang w:val="en-US" w:eastAsia="en-US" w:bidi="ar-SA"/>
    </w:rPr>
  </w:style>
  <w:style w:type="character" w:customStyle="1" w:styleId="Style10ptBold">
    <w:name w:val="Style 10 pt Bold"/>
    <w:rsid w:val="00222E14"/>
    <w:rPr>
      <w:b/>
      <w:bCs/>
      <w:sz w:val="20"/>
    </w:rPr>
  </w:style>
  <w:style w:type="character" w:customStyle="1" w:styleId="text9">
    <w:name w:val="text9"/>
    <w:basedOn w:val="DefaultParagraphFont"/>
    <w:rsid w:val="00222E14"/>
  </w:style>
  <w:style w:type="character" w:customStyle="1" w:styleId="text21">
    <w:name w:val="text21"/>
    <w:basedOn w:val="DefaultParagraphFont"/>
    <w:rsid w:val="00222E14"/>
  </w:style>
  <w:style w:type="character" w:customStyle="1" w:styleId="text19">
    <w:name w:val="text19"/>
    <w:basedOn w:val="DefaultParagraphFont"/>
    <w:rsid w:val="00222E14"/>
  </w:style>
  <w:style w:type="character" w:customStyle="1" w:styleId="term2">
    <w:name w:val="term2"/>
    <w:rsid w:val="00222E14"/>
    <w:rPr>
      <w:b/>
      <w:bCs/>
    </w:rPr>
  </w:style>
  <w:style w:type="character" w:customStyle="1" w:styleId="pmterms12">
    <w:name w:val="pmterms12"/>
    <w:rsid w:val="00222E14"/>
    <w:rPr>
      <w:b/>
      <w:bCs/>
      <w:i w:val="0"/>
      <w:iCs w:val="0"/>
      <w:color w:val="000000"/>
    </w:rPr>
  </w:style>
  <w:style w:type="character" w:customStyle="1" w:styleId="ToReadChar">
    <w:name w:val="To Read Char"/>
    <w:rsid w:val="00222E14"/>
    <w:rPr>
      <w:rFonts w:ascii="Verdana" w:hAnsi="Verdana" w:hint="default"/>
      <w:b/>
      <w:bCs w:val="0"/>
      <w:szCs w:val="24"/>
      <w:u w:val="single"/>
      <w:lang w:val="en-US" w:eastAsia="en-US" w:bidi="ar-SA"/>
    </w:rPr>
  </w:style>
  <w:style w:type="character" w:customStyle="1" w:styleId="ToReadCharChar">
    <w:name w:val="To Read Char Char"/>
    <w:rsid w:val="00222E14"/>
    <w:rPr>
      <w:rFonts w:ascii="Verdana" w:hAnsi="Verdana" w:hint="default"/>
      <w:b/>
      <w:bCs w:val="0"/>
      <w:szCs w:val="24"/>
      <w:u w:val="single"/>
      <w:lang w:val="en-US" w:eastAsia="en-US" w:bidi="ar-SA"/>
    </w:rPr>
  </w:style>
  <w:style w:type="character" w:customStyle="1" w:styleId="bio">
    <w:name w:val="bio"/>
    <w:basedOn w:val="DefaultParagraphFont"/>
    <w:rsid w:val="00222E14"/>
  </w:style>
  <w:style w:type="character" w:customStyle="1" w:styleId="storytextstyle">
    <w:name w:val="storytextstyle"/>
    <w:basedOn w:val="DefaultParagraphFont"/>
    <w:rsid w:val="00222E14"/>
  </w:style>
  <w:style w:type="character" w:customStyle="1" w:styleId="cardunderlinedCharChar">
    <w:name w:val="card underlined Char Char"/>
    <w:rsid w:val="00222E14"/>
    <w:rPr>
      <w:rFonts w:ascii="Arial" w:hAnsi="Arial" w:cs="Arial" w:hint="default"/>
      <w:sz w:val="22"/>
      <w:szCs w:val="24"/>
      <w:u w:val="single"/>
      <w:lang w:val="en-US" w:eastAsia="en-US" w:bidi="ar-SA"/>
    </w:rPr>
  </w:style>
  <w:style w:type="character" w:customStyle="1" w:styleId="Style2Char0">
    <w:name w:val="Style2 Char"/>
    <w:rsid w:val="00222E14"/>
    <w:rPr>
      <w:rFonts w:ascii="Book Antiqua" w:hAnsi="Book Antiqua" w:hint="default"/>
      <w:u w:val="thick"/>
      <w:lang w:val="en-US" w:eastAsia="en-US" w:bidi="ar-SA"/>
    </w:rPr>
  </w:style>
  <w:style w:type="character" w:customStyle="1" w:styleId="Style2Char1">
    <w:name w:val="Style2 Char1"/>
    <w:rsid w:val="00222E14"/>
    <w:rPr>
      <w:rFonts w:ascii="Book Antiqua" w:hAnsi="Book Antiqua" w:hint="default"/>
      <w:szCs w:val="24"/>
      <w:u w:val="thick"/>
      <w:lang w:val="en-US" w:eastAsia="en-US" w:bidi="ar-SA"/>
    </w:rPr>
  </w:style>
  <w:style w:type="character" w:customStyle="1" w:styleId="articlehead21">
    <w:name w:val="articlehead21"/>
    <w:rsid w:val="00222E14"/>
    <w:rPr>
      <w:rFonts w:ascii="Arial" w:hAnsi="Arial" w:cs="Arial" w:hint="default"/>
      <w:b/>
      <w:bCs/>
      <w:color w:val="660000"/>
      <w:sz w:val="20"/>
      <w:szCs w:val="20"/>
    </w:rPr>
  </w:style>
  <w:style w:type="character" w:customStyle="1" w:styleId="TagCiteChar1">
    <w:name w:val="Tag/Cite Char1"/>
    <w:rsid w:val="00222E14"/>
    <w:rPr>
      <w:b/>
      <w:bCs w:val="0"/>
      <w:lang w:val="en-US" w:eastAsia="en-US" w:bidi="ar-SA"/>
    </w:rPr>
  </w:style>
  <w:style w:type="character" w:customStyle="1" w:styleId="goohl2">
    <w:name w:val="goohl2"/>
    <w:basedOn w:val="DefaultParagraphFont"/>
    <w:rsid w:val="00222E14"/>
  </w:style>
  <w:style w:type="character" w:customStyle="1" w:styleId="CardCharChar0">
    <w:name w:val="Card Char Char"/>
    <w:rsid w:val="00222E14"/>
    <w:rPr>
      <w:lang w:val="en-US" w:eastAsia="en-US" w:bidi="ar-SA"/>
    </w:rPr>
  </w:style>
  <w:style w:type="character" w:customStyle="1" w:styleId="BriefTitle1Char">
    <w:name w:val="Brief Title 1 Char"/>
    <w:rsid w:val="00222E14"/>
    <w:rPr>
      <w:b/>
      <w:bCs w:val="0"/>
      <w:u w:val="single"/>
      <w:lang w:val="en-US" w:eastAsia="en-US" w:bidi="ar-SA"/>
    </w:rPr>
  </w:style>
  <w:style w:type="character" w:customStyle="1" w:styleId="TagCiteCharChar">
    <w:name w:val="Tag/Cite Char Char"/>
    <w:rsid w:val="00222E14"/>
    <w:rPr>
      <w:b/>
      <w:bCs w:val="0"/>
      <w:lang w:val="en-US" w:eastAsia="en-US" w:bidi="ar-SA"/>
    </w:rPr>
  </w:style>
  <w:style w:type="character" w:customStyle="1" w:styleId="btx">
    <w:name w:val="btx"/>
    <w:basedOn w:val="DefaultParagraphFont"/>
    <w:rsid w:val="00222E14"/>
  </w:style>
  <w:style w:type="character" w:customStyle="1" w:styleId="CardChar1">
    <w:name w:val="Card Char1"/>
    <w:rsid w:val="00222E14"/>
    <w:rPr>
      <w:lang w:val="en-US" w:eastAsia="en-US" w:bidi="ar-SA"/>
    </w:rPr>
  </w:style>
  <w:style w:type="character" w:customStyle="1" w:styleId="prodgeneral1">
    <w:name w:val="prodgeneral1"/>
    <w:rsid w:val="00222E14"/>
    <w:rPr>
      <w:rFonts w:ascii="Verdana" w:hAnsi="Verdana" w:hint="default"/>
      <w:b w:val="0"/>
      <w:bCs w:val="0"/>
      <w:caps w:val="0"/>
      <w:color w:val="000000"/>
      <w:spacing w:val="0"/>
      <w:sz w:val="16"/>
      <w:szCs w:val="16"/>
    </w:rPr>
  </w:style>
  <w:style w:type="character" w:customStyle="1" w:styleId="summary1">
    <w:name w:val="summary1"/>
    <w:rsid w:val="00222E14"/>
    <w:rPr>
      <w:rFonts w:ascii="Arial" w:hAnsi="Arial" w:cs="Arial" w:hint="default"/>
      <w:sz w:val="18"/>
      <w:szCs w:val="18"/>
    </w:rPr>
  </w:style>
  <w:style w:type="character" w:customStyle="1" w:styleId="text3">
    <w:name w:val="text3"/>
    <w:basedOn w:val="DefaultParagraphFont"/>
    <w:rsid w:val="00222E14"/>
  </w:style>
  <w:style w:type="character" w:customStyle="1" w:styleId="cardtextsmallChar">
    <w:name w:val="card text small Char"/>
    <w:rsid w:val="00222E14"/>
    <w:rPr>
      <w:rFonts w:ascii="Arial Narrow" w:hAnsi="Arial Narrow" w:hint="default"/>
      <w:sz w:val="16"/>
      <w:szCs w:val="24"/>
      <w:lang w:val="en-US" w:eastAsia="en-US" w:bidi="ar-SA"/>
    </w:rPr>
  </w:style>
  <w:style w:type="character" w:customStyle="1" w:styleId="countrytitle1">
    <w:name w:val="countrytitle1"/>
    <w:rsid w:val="00222E14"/>
    <w:rPr>
      <w:rFonts w:ascii="Verdana" w:hAnsi="Verdana" w:hint="default"/>
      <w:b/>
      <w:bCs/>
      <w:color w:val="293643"/>
      <w:sz w:val="24"/>
      <w:szCs w:val="24"/>
    </w:rPr>
  </w:style>
  <w:style w:type="character" w:customStyle="1" w:styleId="storyheader1">
    <w:name w:val="storyheader1"/>
    <w:rsid w:val="00222E14"/>
    <w:rPr>
      <w:rFonts w:ascii="Verdana" w:hAnsi="Verdana" w:hint="default"/>
      <w:b/>
      <w:bCs/>
      <w:color w:val="000000"/>
      <w:sz w:val="21"/>
      <w:szCs w:val="21"/>
    </w:rPr>
  </w:style>
  <w:style w:type="character" w:customStyle="1" w:styleId="cardunderlinedChar0">
    <w:name w:val="card underlined Char"/>
    <w:rsid w:val="00222E14"/>
    <w:rPr>
      <w:rFonts w:ascii="Arial" w:hAnsi="Arial" w:cs="Arial" w:hint="default"/>
      <w:sz w:val="22"/>
      <w:szCs w:val="24"/>
      <w:u w:val="single"/>
      <w:lang w:val="en-US" w:eastAsia="en-US" w:bidi="ar-SA"/>
    </w:rPr>
  </w:style>
  <w:style w:type="character" w:customStyle="1" w:styleId="article1">
    <w:name w:val="article1"/>
    <w:rsid w:val="00222E14"/>
    <w:rPr>
      <w:rFonts w:ascii="Verdana" w:hAnsi="Verdana" w:hint="default"/>
      <w:color w:val="333333"/>
      <w:sz w:val="16"/>
      <w:szCs w:val="16"/>
    </w:rPr>
  </w:style>
  <w:style w:type="character" w:customStyle="1" w:styleId="story-posted-date1">
    <w:name w:val="story-posted-date1"/>
    <w:rsid w:val="00222E1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22E1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22E14"/>
  </w:style>
  <w:style w:type="character" w:customStyle="1" w:styleId="textmedium">
    <w:name w:val="textmedium"/>
    <w:basedOn w:val="DefaultParagraphFont"/>
    <w:rsid w:val="00222E14"/>
  </w:style>
  <w:style w:type="character" w:customStyle="1" w:styleId="citation10">
    <w:name w:val="citation1"/>
    <w:rsid w:val="00222E14"/>
    <w:rPr>
      <w:rFonts w:ascii="Verdana" w:hAnsi="Verdana" w:hint="default"/>
      <w:sz w:val="17"/>
      <w:szCs w:val="17"/>
    </w:rPr>
  </w:style>
  <w:style w:type="character" w:customStyle="1" w:styleId="hithighlite">
    <w:name w:val="hithighlite"/>
    <w:basedOn w:val="DefaultParagraphFont"/>
    <w:rsid w:val="00222E14"/>
  </w:style>
  <w:style w:type="character" w:customStyle="1" w:styleId="articlecontent">
    <w:name w:val="articlecontent"/>
    <w:basedOn w:val="DefaultParagraphFont"/>
    <w:rsid w:val="00222E14"/>
  </w:style>
  <w:style w:type="character" w:customStyle="1" w:styleId="fource1">
    <w:name w:val="fource1"/>
    <w:rsid w:val="00222E14"/>
    <w:rPr>
      <w:sz w:val="34"/>
      <w:szCs w:val="34"/>
    </w:rPr>
  </w:style>
  <w:style w:type="character" w:customStyle="1" w:styleId="LanguageStrikeChar">
    <w:name w:val="Language Strike Char"/>
    <w:rsid w:val="00222E14"/>
    <w:rPr>
      <w:rFonts w:ascii="Arial Narrow" w:hAnsi="Arial Narrow" w:hint="default"/>
      <w:strike/>
      <w:szCs w:val="24"/>
      <w:lang w:val="en-US" w:eastAsia="en-US" w:bidi="ar-SA"/>
    </w:rPr>
  </w:style>
  <w:style w:type="character" w:customStyle="1" w:styleId="normal11">
    <w:name w:val="normal1"/>
    <w:basedOn w:val="DefaultParagraphFont"/>
    <w:rsid w:val="00222E14"/>
  </w:style>
  <w:style w:type="character" w:customStyle="1" w:styleId="ds">
    <w:name w:val="ds"/>
    <w:basedOn w:val="DefaultParagraphFont"/>
    <w:rsid w:val="00222E14"/>
  </w:style>
  <w:style w:type="character" w:customStyle="1" w:styleId="UnderliningChar1">
    <w:name w:val="Underlining Char1"/>
    <w:rsid w:val="00222E14"/>
    <w:rPr>
      <w:rFonts w:ascii="Arial Narrow" w:hAnsi="Arial Narrow" w:hint="default"/>
      <w:szCs w:val="24"/>
      <w:u w:val="single"/>
      <w:lang w:val="en-US" w:eastAsia="en-US" w:bidi="ar-SA"/>
    </w:rPr>
  </w:style>
  <w:style w:type="character" w:customStyle="1" w:styleId="UnderliningChar2">
    <w:name w:val="Underlining Char2"/>
    <w:rsid w:val="00222E14"/>
    <w:rPr>
      <w:rFonts w:ascii="Arial Narrow" w:hAnsi="Arial Narrow" w:hint="default"/>
      <w:szCs w:val="24"/>
      <w:u w:val="single"/>
      <w:lang w:val="en-US" w:eastAsia="en-US" w:bidi="ar-SA"/>
    </w:rPr>
  </w:style>
  <w:style w:type="character" w:customStyle="1" w:styleId="MicroTextChar1">
    <w:name w:val="MicroText Char1"/>
    <w:rsid w:val="00222E14"/>
    <w:rPr>
      <w:rFonts w:ascii="Arial Narrow" w:hAnsi="Arial Narrow" w:hint="default"/>
      <w:sz w:val="12"/>
      <w:szCs w:val="24"/>
      <w:lang w:val="en-US" w:eastAsia="en-US" w:bidi="ar-SA"/>
    </w:rPr>
  </w:style>
  <w:style w:type="character" w:customStyle="1" w:styleId="DefaultPara">
    <w:name w:val="Default Para"/>
    <w:rsid w:val="00222E14"/>
    <w:rPr>
      <w:sz w:val="20"/>
    </w:rPr>
  </w:style>
  <w:style w:type="character" w:customStyle="1" w:styleId="SYSHYPERTEXT">
    <w:name w:val="SYS_HYPERTEXT"/>
    <w:rsid w:val="00222E14"/>
    <w:rPr>
      <w:color w:val="0000FF"/>
      <w:u w:val="single"/>
    </w:rPr>
  </w:style>
  <w:style w:type="character" w:customStyle="1" w:styleId="Hyperlink1">
    <w:name w:val="Hyperlink1"/>
    <w:rsid w:val="00222E1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22E1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22E14"/>
    <w:rPr>
      <w:rFonts w:ascii="Arial Narrow" w:hAnsi="Arial Narrow" w:hint="default"/>
      <w:noProof w:val="0"/>
      <w:szCs w:val="24"/>
      <w:u w:val="single"/>
      <w:lang w:val="en-US" w:eastAsia="en-US" w:bidi="ar-SA"/>
    </w:rPr>
  </w:style>
  <w:style w:type="character" w:customStyle="1" w:styleId="BlockHeading1Char">
    <w:name w:val="Block Heading 1 Char"/>
    <w:rsid w:val="00222E1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22E14"/>
    <w:rPr>
      <w:b/>
      <w:bCs w:val="0"/>
      <w:sz w:val="24"/>
      <w:szCs w:val="24"/>
      <w:u w:val="single"/>
      <w:lang w:val="en-US" w:eastAsia="en-US" w:bidi="ar-SA"/>
    </w:rPr>
  </w:style>
  <w:style w:type="character" w:customStyle="1" w:styleId="StyleTagTimesNewRomanChar">
    <w:name w:val="Style Tag + Times New Roman Char"/>
    <w:rsid w:val="00222E1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22E14"/>
    <w:rPr>
      <w:rFonts w:ascii="Arial Narrow" w:hAnsi="Arial Narrow" w:cs="Arial" w:hint="default"/>
      <w:b/>
      <w:bCs/>
      <w:iCs/>
      <w:sz w:val="24"/>
      <w:szCs w:val="28"/>
      <w:lang w:val="en-US" w:eastAsia="en-US" w:bidi="ar-SA"/>
    </w:rPr>
  </w:style>
  <w:style w:type="character" w:customStyle="1" w:styleId="UnderliningCharChar">
    <w:name w:val="Underlining Char Char"/>
    <w:rsid w:val="00222E14"/>
    <w:rPr>
      <w:rFonts w:ascii="Arial Narrow" w:hAnsi="Arial Narrow" w:hint="default"/>
      <w:szCs w:val="24"/>
      <w:u w:val="single"/>
      <w:lang w:val="en-US" w:eastAsia="en-US" w:bidi="ar-SA"/>
    </w:rPr>
  </w:style>
  <w:style w:type="character" w:customStyle="1" w:styleId="StyleArialNarrow12ptBold">
    <w:name w:val="Style Arial Narrow 12 pt Bold"/>
    <w:rsid w:val="00222E14"/>
    <w:rPr>
      <w:rFonts w:ascii="Arial Narrow" w:hAnsi="Arial Narrow" w:hint="default"/>
      <w:b/>
      <w:bCs/>
      <w:sz w:val="24"/>
    </w:rPr>
  </w:style>
  <w:style w:type="character" w:customStyle="1" w:styleId="Style1CharChar">
    <w:name w:val="Style1 Char Char"/>
    <w:rsid w:val="00222E1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22E1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22E14"/>
    <w:rPr>
      <w:noProof w:val="0"/>
      <w:u w:val="single"/>
      <w:lang w:val="en-US" w:eastAsia="en-US" w:bidi="ar-SA"/>
    </w:rPr>
  </w:style>
  <w:style w:type="character" w:customStyle="1" w:styleId="UnderlinedCharChar1">
    <w:name w:val="Underlined Char Char1"/>
    <w:rsid w:val="00222E14"/>
    <w:rPr>
      <w:rFonts w:ascii="Bell MT" w:eastAsia="Times New Roman" w:hAnsi="Bell MT" w:hint="default"/>
      <w:bCs/>
      <w:iCs/>
      <w:sz w:val="22"/>
      <w:u w:val="single"/>
    </w:rPr>
  </w:style>
  <w:style w:type="character" w:customStyle="1" w:styleId="Heading2CharChar2">
    <w:name w:val="Heading 2 Char Char2"/>
    <w:rsid w:val="00222E14"/>
    <w:rPr>
      <w:rFonts w:ascii="Arial" w:hAnsi="Arial" w:cs="Arial" w:hint="default"/>
      <w:b/>
      <w:bCs/>
      <w:iCs/>
      <w:sz w:val="22"/>
      <w:szCs w:val="28"/>
      <w:lang w:val="en-US" w:eastAsia="en-US" w:bidi="ar-SA"/>
    </w:rPr>
  </w:style>
  <w:style w:type="character" w:customStyle="1" w:styleId="doctitle">
    <w:name w:val="doctitle"/>
    <w:rsid w:val="00222E14"/>
  </w:style>
  <w:style w:type="character" w:customStyle="1" w:styleId="cardtext-underlined0">
    <w:name w:val="card text- underlined"/>
    <w:rsid w:val="00222E14"/>
    <w:rPr>
      <w:rFonts w:ascii="Garamond" w:hAnsi="Garamond" w:hint="default"/>
      <w:u w:val="single"/>
    </w:rPr>
  </w:style>
  <w:style w:type="character" w:customStyle="1" w:styleId="BodyText1">
    <w:name w:val="Body Text1"/>
    <w:basedOn w:val="DefaultParagraphFont"/>
    <w:rsid w:val="00222E1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22E14"/>
  </w:style>
  <w:style w:type="character" w:customStyle="1" w:styleId="BriefTitleChar">
    <w:name w:val="Brief Title Char"/>
    <w:basedOn w:val="DefaultParagraphFont"/>
    <w:rsid w:val="00222E14"/>
    <w:rPr>
      <w:b/>
      <w:bCs w:val="0"/>
      <w:sz w:val="24"/>
      <w:szCs w:val="24"/>
      <w:u w:val="single"/>
      <w:lang w:val="en-US" w:eastAsia="en-US" w:bidi="ar-SA"/>
    </w:rPr>
  </w:style>
  <w:style w:type="character" w:customStyle="1" w:styleId="BriefTitle2Char">
    <w:name w:val="Brief Title 2 Char"/>
    <w:basedOn w:val="BriefTitleChar"/>
    <w:rsid w:val="00222E1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22E1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22E14"/>
    <w:rPr>
      <w:rFonts w:ascii="Georgia" w:hAnsi="Georgia" w:hint="default"/>
      <w:b/>
      <w:bCs w:val="0"/>
      <w:sz w:val="24"/>
    </w:rPr>
  </w:style>
  <w:style w:type="character" w:customStyle="1" w:styleId="Emphasis20">
    <w:name w:val="Emphasis 2"/>
    <w:uiPriority w:val="1"/>
    <w:qFormat/>
    <w:rsid w:val="00222E1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22E14"/>
    <w:rPr>
      <w:rFonts w:ascii="AGaramond" w:hAnsi="AGaramond" w:cs="AGaramond" w:hint="default"/>
      <w:color w:val="211D1E"/>
      <w:sz w:val="14"/>
      <w:szCs w:val="14"/>
    </w:rPr>
  </w:style>
  <w:style w:type="character" w:customStyle="1" w:styleId="CharacterStyle2">
    <w:name w:val="Character Style 2"/>
    <w:uiPriority w:val="99"/>
    <w:rsid w:val="00222E14"/>
    <w:rPr>
      <w:sz w:val="20"/>
      <w:szCs w:val="20"/>
    </w:rPr>
  </w:style>
  <w:style w:type="character" w:customStyle="1" w:styleId="cross-head">
    <w:name w:val="cross-head"/>
    <w:rsid w:val="00222E14"/>
  </w:style>
  <w:style w:type="character" w:customStyle="1" w:styleId="dateline">
    <w:name w:val="dateline"/>
    <w:rsid w:val="00222E14"/>
  </w:style>
  <w:style w:type="character" w:customStyle="1" w:styleId="Subtitle1">
    <w:name w:val="Subtitle1"/>
    <w:rsid w:val="00222E14"/>
  </w:style>
  <w:style w:type="character" w:customStyle="1" w:styleId="metaorigin">
    <w:name w:val="meta_origin"/>
    <w:rsid w:val="00222E14"/>
  </w:style>
  <w:style w:type="character" w:customStyle="1" w:styleId="mandelbrotrefrag">
    <w:name w:val="mandelbrot_refrag"/>
    <w:rsid w:val="00222E14"/>
  </w:style>
  <w:style w:type="character" w:customStyle="1" w:styleId="eminfo">
    <w:name w:val="eminfo"/>
    <w:rsid w:val="00222E14"/>
  </w:style>
  <w:style w:type="character" w:customStyle="1" w:styleId="emhighlight">
    <w:name w:val="emhighlight"/>
    <w:rsid w:val="00222E14"/>
  </w:style>
  <w:style w:type="character" w:customStyle="1" w:styleId="name">
    <w:name w:val="name"/>
    <w:rsid w:val="00222E14"/>
  </w:style>
  <w:style w:type="character" w:customStyle="1" w:styleId="tkrname">
    <w:name w:val="tkrname"/>
    <w:rsid w:val="00222E14"/>
  </w:style>
  <w:style w:type="character" w:customStyle="1" w:styleId="tkrchange">
    <w:name w:val="tkrchange"/>
    <w:rsid w:val="00222E14"/>
  </w:style>
  <w:style w:type="character" w:customStyle="1" w:styleId="source-org">
    <w:name w:val="source-org"/>
    <w:rsid w:val="00222E14"/>
  </w:style>
  <w:style w:type="character" w:customStyle="1" w:styleId="updated">
    <w:name w:val="updated"/>
    <w:rsid w:val="00222E14"/>
  </w:style>
  <w:style w:type="character" w:customStyle="1" w:styleId="last">
    <w:name w:val="last"/>
    <w:rsid w:val="00222E14"/>
  </w:style>
  <w:style w:type="character" w:customStyle="1" w:styleId="Style11ptBoldUnderline1">
    <w:name w:val="Style 11 pt Bold Underline1"/>
    <w:rsid w:val="00222E14"/>
    <w:rPr>
      <w:b/>
      <w:bCs/>
      <w:sz w:val="20"/>
      <w:u w:val="single"/>
    </w:rPr>
  </w:style>
  <w:style w:type="character" w:customStyle="1" w:styleId="StyleStyleunderlineBold11pt">
    <w:name w:val="Style Style underline + Bold + 11 pt"/>
    <w:rsid w:val="00222E14"/>
    <w:rPr>
      <w:bCs/>
      <w:sz w:val="20"/>
      <w:u w:val="single"/>
    </w:rPr>
  </w:style>
  <w:style w:type="character" w:customStyle="1" w:styleId="StyleunderlineAsianTimesNewRomanBold">
    <w:name w:val="Style underline + (Asian) Times New Roman Bold"/>
    <w:rsid w:val="00222E1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22E14"/>
    <w:rPr>
      <w:b/>
      <w:bCs/>
      <w:sz w:val="20"/>
      <w:u w:val="single"/>
      <w:bdr w:val="single" w:sz="4" w:space="0" w:color="auto" w:frame="1"/>
    </w:rPr>
  </w:style>
  <w:style w:type="character" w:customStyle="1" w:styleId="A5">
    <w:name w:val="A5"/>
    <w:uiPriority w:val="99"/>
    <w:rsid w:val="00222E14"/>
    <w:rPr>
      <w:rFonts w:ascii="Times New Roman" w:hAnsi="Times New Roman" w:cs="Times New Roman" w:hint="default"/>
      <w:color w:val="000000"/>
      <w:sz w:val="13"/>
      <w:szCs w:val="13"/>
    </w:rPr>
  </w:style>
  <w:style w:type="character" w:customStyle="1" w:styleId="quotepeekbase">
    <w:name w:val="quotepeekbase"/>
    <w:rsid w:val="00222E14"/>
  </w:style>
  <w:style w:type="character" w:customStyle="1" w:styleId="cardChar10">
    <w:name w:val="card Char1"/>
    <w:rsid w:val="00222E14"/>
    <w:rPr>
      <w:rFonts w:ascii="Calibri" w:eastAsia="Calibri" w:hAnsi="Calibri" w:cs="Calibri" w:hint="default"/>
      <w:sz w:val="24"/>
      <w:szCs w:val="22"/>
      <w:lang w:val="x-none" w:eastAsia="x-none"/>
    </w:rPr>
  </w:style>
  <w:style w:type="character" w:customStyle="1" w:styleId="NormalCard">
    <w:name w:val="Normal Card"/>
    <w:uiPriority w:val="1"/>
    <w:qFormat/>
    <w:rsid w:val="00222E14"/>
    <w:rPr>
      <w:rFonts w:ascii="Times New Roman" w:hAnsi="Times New Roman" w:cs="Times New Roman" w:hint="default"/>
      <w:sz w:val="24"/>
    </w:rPr>
  </w:style>
  <w:style w:type="character" w:customStyle="1" w:styleId="HighlightedUnderline0">
    <w:name w:val="Highlighted Underline"/>
    <w:uiPriority w:val="1"/>
    <w:qFormat/>
    <w:rsid w:val="00222E1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22E14"/>
    <w:rPr>
      <w:rFonts w:ascii="Times New Roman" w:hAnsi="Times New Roman" w:cs="Times New Roman" w:hint="default"/>
      <w:sz w:val="16"/>
      <w:szCs w:val="16"/>
    </w:rPr>
  </w:style>
  <w:style w:type="character" w:customStyle="1" w:styleId="timebox">
    <w:name w:val="timebox"/>
    <w:rsid w:val="00222E14"/>
  </w:style>
  <w:style w:type="character" w:customStyle="1" w:styleId="Heading2Subtext">
    <w:name w:val="Heading 2 Subtext"/>
    <w:rsid w:val="00222E14"/>
    <w:rPr>
      <w:rFonts w:ascii="Times New Roman" w:hAnsi="Times New Roman" w:cs="Times New Roman" w:hint="default"/>
      <w:sz w:val="16"/>
    </w:rPr>
  </w:style>
  <w:style w:type="character" w:customStyle="1" w:styleId="-SmallText-">
    <w:name w:val="-Small Text-"/>
    <w:rsid w:val="00222E14"/>
    <w:rPr>
      <w:rFonts w:ascii="Garamond" w:hAnsi="Garamond" w:hint="default"/>
      <w:sz w:val="16"/>
    </w:rPr>
  </w:style>
  <w:style w:type="character" w:customStyle="1" w:styleId="label">
    <w:name w:val="label"/>
    <w:rsid w:val="00222E14"/>
  </w:style>
  <w:style w:type="character" w:customStyle="1" w:styleId="BoldUnderlineCharChar">
    <w:name w:val="BoldUnderline Char Char"/>
    <w:rsid w:val="00222E1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22E14"/>
  </w:style>
  <w:style w:type="character" w:customStyle="1" w:styleId="FontStyle477">
    <w:name w:val="Font Style477"/>
    <w:basedOn w:val="DefaultParagraphFont"/>
    <w:uiPriority w:val="99"/>
    <w:rsid w:val="00222E14"/>
    <w:rPr>
      <w:rFonts w:ascii="Times New Roman" w:hAnsi="Times New Roman" w:cs="Times New Roman" w:hint="default"/>
      <w:sz w:val="18"/>
      <w:szCs w:val="18"/>
    </w:rPr>
  </w:style>
  <w:style w:type="character" w:customStyle="1" w:styleId="FontStyle505">
    <w:name w:val="Font Style505"/>
    <w:basedOn w:val="DefaultParagraphFont"/>
    <w:uiPriority w:val="99"/>
    <w:rsid w:val="00222E14"/>
    <w:rPr>
      <w:rFonts w:ascii="Times New Roman" w:hAnsi="Times New Roman" w:cs="Times New Roman" w:hint="default"/>
      <w:sz w:val="18"/>
      <w:szCs w:val="18"/>
    </w:rPr>
  </w:style>
  <w:style w:type="character" w:customStyle="1" w:styleId="FontStyle514">
    <w:name w:val="Font Style514"/>
    <w:basedOn w:val="DefaultParagraphFont"/>
    <w:uiPriority w:val="99"/>
    <w:rsid w:val="00222E14"/>
    <w:rPr>
      <w:rFonts w:ascii="Times New Roman" w:hAnsi="Times New Roman" w:cs="Times New Roman" w:hint="default"/>
      <w:sz w:val="14"/>
      <w:szCs w:val="14"/>
    </w:rPr>
  </w:style>
  <w:style w:type="character" w:customStyle="1" w:styleId="FontStyle500">
    <w:name w:val="Font Style500"/>
    <w:basedOn w:val="DefaultParagraphFont"/>
    <w:uiPriority w:val="99"/>
    <w:rsid w:val="00222E14"/>
    <w:rPr>
      <w:rFonts w:ascii="Times New Roman" w:hAnsi="Times New Roman" w:cs="Times New Roman" w:hint="default"/>
      <w:b/>
      <w:bCs/>
      <w:sz w:val="16"/>
      <w:szCs w:val="16"/>
    </w:rPr>
  </w:style>
  <w:style w:type="character" w:customStyle="1" w:styleId="CardCite1">
    <w:name w:val="CardCite1"/>
    <w:qFormat/>
    <w:rsid w:val="00222E1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22E1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22E14"/>
    <w:rPr>
      <w:rFonts w:ascii="Times New Roman" w:hAnsi="Times New Roman" w:cs="Times New Roman" w:hint="default"/>
      <w:b/>
      <w:bCs/>
      <w:sz w:val="22"/>
      <w:szCs w:val="22"/>
    </w:rPr>
  </w:style>
  <w:style w:type="character" w:customStyle="1" w:styleId="CharacterStyle3">
    <w:name w:val="Character Style 3"/>
    <w:uiPriority w:val="99"/>
    <w:rsid w:val="00222E14"/>
    <w:rPr>
      <w:rFonts w:ascii="Bookman Old Style" w:hAnsi="Bookman Old Style" w:cs="Bookman Old Style" w:hint="default"/>
      <w:spacing w:val="-5"/>
      <w:sz w:val="18"/>
      <w:szCs w:val="18"/>
    </w:rPr>
  </w:style>
  <w:style w:type="character" w:customStyle="1" w:styleId="Style8pt1">
    <w:name w:val="Style 8 pt1"/>
    <w:rsid w:val="00222E14"/>
    <w:rPr>
      <w:rFonts w:ascii="Georgia" w:hAnsi="Georgia" w:hint="default"/>
      <w:sz w:val="16"/>
    </w:rPr>
  </w:style>
  <w:style w:type="character" w:customStyle="1" w:styleId="UnderlineStyleChar7">
    <w:name w:val="Underline Style Char7"/>
    <w:rsid w:val="00222E14"/>
    <w:rPr>
      <w:rFonts w:ascii="Garamond" w:hAnsi="Garamond" w:hint="default"/>
      <w:sz w:val="22"/>
      <w:szCs w:val="24"/>
      <w:u w:val="single"/>
      <w:lang w:val="en-US" w:eastAsia="en-US" w:bidi="ar-SA"/>
    </w:rPr>
  </w:style>
  <w:style w:type="character" w:customStyle="1" w:styleId="StyleArial6ptBold">
    <w:name w:val="Style Arial 6 pt Bold"/>
    <w:rsid w:val="00222E14"/>
    <w:rPr>
      <w:rFonts w:ascii="Arial" w:hAnsi="Arial" w:cs="Arial" w:hint="default"/>
      <w:bCs/>
      <w:sz w:val="12"/>
    </w:rPr>
  </w:style>
  <w:style w:type="character" w:customStyle="1" w:styleId="Heading2Char5">
    <w:name w:val="Heading 2 Char5"/>
    <w:rsid w:val="00222E14"/>
    <w:rPr>
      <w:rFonts w:ascii="Garamond" w:hAnsi="Garamond" w:cs="Arial" w:hint="default"/>
      <w:b/>
      <w:bCs/>
      <w:iCs/>
      <w:sz w:val="24"/>
      <w:szCs w:val="28"/>
      <w:lang w:val="en-US" w:eastAsia="en-US" w:bidi="ar-SA"/>
    </w:rPr>
  </w:style>
  <w:style w:type="character" w:customStyle="1" w:styleId="TagGreg">
    <w:name w:val="TagGreg"/>
    <w:uiPriority w:val="1"/>
    <w:qFormat/>
    <w:rsid w:val="00222E14"/>
    <w:rPr>
      <w:b/>
      <w:bCs w:val="0"/>
      <w:sz w:val="24"/>
    </w:rPr>
  </w:style>
  <w:style w:type="character" w:customStyle="1" w:styleId="StyleDebateUnderline10pt">
    <w:name w:val="Style Debate Underline + 10 pt"/>
    <w:rsid w:val="00222E14"/>
    <w:rPr>
      <w:rFonts w:ascii="Times New Roman" w:hAnsi="Times New Roman" w:cs="Times New Roman" w:hint="default"/>
      <w:sz w:val="20"/>
      <w:szCs w:val="20"/>
      <w:u w:val="single"/>
    </w:rPr>
  </w:style>
  <w:style w:type="character" w:customStyle="1" w:styleId="underlinedCharChar0">
    <w:name w:val="underlined Char Char"/>
    <w:locked/>
    <w:rsid w:val="00222E14"/>
    <w:rPr>
      <w:u w:val="single"/>
    </w:rPr>
  </w:style>
  <w:style w:type="character" w:customStyle="1" w:styleId="SourceBold">
    <w:name w:val="Source Bold"/>
    <w:rsid w:val="00222E14"/>
    <w:rPr>
      <w:rFonts w:ascii="Arial Narrow" w:hAnsi="Arial Narrow" w:hint="default"/>
      <w:b/>
      <w:bCs w:val="0"/>
      <w:strike w:val="0"/>
      <w:dstrike w:val="0"/>
      <w:sz w:val="24"/>
      <w:u w:val="none"/>
      <w:effect w:val="none"/>
    </w:rPr>
  </w:style>
  <w:style w:type="character" w:customStyle="1" w:styleId="2xBoldUnderline">
    <w:name w:val="2x_Bold_Underline"/>
    <w:rsid w:val="00222E14"/>
    <w:rPr>
      <w:b/>
      <w:bCs/>
      <w:sz w:val="24"/>
      <w:u w:val="thick"/>
    </w:rPr>
  </w:style>
  <w:style w:type="character" w:customStyle="1" w:styleId="Dottedunderline">
    <w:name w:val="Dotted underline"/>
    <w:rsid w:val="00222E14"/>
    <w:rPr>
      <w:u w:val="dotted"/>
    </w:rPr>
  </w:style>
  <w:style w:type="character" w:customStyle="1" w:styleId="readChar">
    <w:name w:val="read Char"/>
    <w:rsid w:val="00222E14"/>
    <w:rPr>
      <w:szCs w:val="22"/>
      <w:u w:val="single"/>
      <w:lang w:val="en-US" w:eastAsia="en-US" w:bidi="ar-SA"/>
    </w:rPr>
  </w:style>
  <w:style w:type="character" w:customStyle="1" w:styleId="underlining0">
    <w:name w:val="underlining"/>
    <w:rsid w:val="00222E14"/>
    <w:rPr>
      <w:u w:val="single"/>
    </w:rPr>
  </w:style>
  <w:style w:type="character" w:customStyle="1" w:styleId="btitle">
    <w:name w:val="btitle"/>
    <w:rsid w:val="00222E14"/>
  </w:style>
  <w:style w:type="character" w:customStyle="1" w:styleId="green">
    <w:name w:val="green"/>
    <w:rsid w:val="00222E14"/>
  </w:style>
  <w:style w:type="character" w:customStyle="1" w:styleId="BodyText20">
    <w:name w:val="Body Text2"/>
    <w:rsid w:val="00222E1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22E1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22E1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22E1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22E1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22E1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22E1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22E14"/>
    <w:rPr>
      <w:rFonts w:ascii="Sylfaen" w:hAnsi="Sylfaen" w:cs="Sylfaen" w:hint="default"/>
      <w:i/>
      <w:iCs/>
      <w:strike w:val="0"/>
      <w:dstrike w:val="0"/>
      <w:sz w:val="19"/>
      <w:szCs w:val="19"/>
      <w:u w:val="none"/>
      <w:effect w:val="none"/>
      <w:shd w:val="clear" w:color="auto" w:fill="FFFFFF"/>
    </w:rPr>
  </w:style>
  <w:style w:type="character" w:customStyle="1" w:styleId="1">
    <w:name w:val="1"/>
    <w:rsid w:val="00222E14"/>
    <w:rPr>
      <w:rFonts w:ascii="Arial" w:hAnsi="Arial" w:cs="Arial" w:hint="default"/>
      <w:bCs/>
      <w:sz w:val="20"/>
      <w:u w:val="single"/>
      <w:lang w:val="en-US" w:eastAsia="en-US" w:bidi="ar-SA"/>
    </w:rPr>
  </w:style>
  <w:style w:type="character" w:customStyle="1" w:styleId="CharChar31">
    <w:name w:val="Char Char31"/>
    <w:rsid w:val="00222E14"/>
    <w:rPr>
      <w:rFonts w:ascii="Arial" w:hAnsi="Arial" w:cs="Arial" w:hint="default"/>
      <w:b/>
      <w:bCs/>
      <w:iCs/>
      <w:lang w:val="en-US" w:eastAsia="en-US" w:bidi="ar-SA"/>
    </w:rPr>
  </w:style>
  <w:style w:type="character" w:customStyle="1" w:styleId="Subtitle2">
    <w:name w:val="Subtitle2"/>
    <w:rsid w:val="00222E14"/>
  </w:style>
  <w:style w:type="character" w:customStyle="1" w:styleId="drop">
    <w:name w:val="drop"/>
    <w:rsid w:val="00222E14"/>
  </w:style>
  <w:style w:type="character" w:customStyle="1" w:styleId="bioline">
    <w:name w:val="bioline"/>
    <w:rsid w:val="00222E14"/>
  </w:style>
  <w:style w:type="character" w:customStyle="1" w:styleId="articletitle0">
    <w:name w:val="article_title"/>
    <w:rsid w:val="00222E14"/>
  </w:style>
  <w:style w:type="character" w:customStyle="1" w:styleId="A4">
    <w:name w:val="A4"/>
    <w:uiPriority w:val="99"/>
    <w:rsid w:val="00222E14"/>
    <w:rPr>
      <w:color w:val="000000"/>
    </w:rPr>
  </w:style>
  <w:style w:type="character" w:customStyle="1" w:styleId="s2">
    <w:name w:val="s2"/>
    <w:rsid w:val="00222E14"/>
  </w:style>
  <w:style w:type="character" w:customStyle="1" w:styleId="s4">
    <w:name w:val="s4"/>
    <w:rsid w:val="00222E14"/>
  </w:style>
  <w:style w:type="character" w:customStyle="1" w:styleId="s5">
    <w:name w:val="s5"/>
    <w:rsid w:val="00222E14"/>
  </w:style>
  <w:style w:type="character" w:customStyle="1" w:styleId="cap">
    <w:name w:val="cap"/>
    <w:rsid w:val="00222E14"/>
  </w:style>
  <w:style w:type="character" w:customStyle="1" w:styleId="rightsnotice">
    <w:name w:val="rightsnotice"/>
    <w:rsid w:val="00222E14"/>
  </w:style>
  <w:style w:type="character" w:customStyle="1" w:styleId="Caption1">
    <w:name w:val="Caption1"/>
    <w:rsid w:val="00222E14"/>
  </w:style>
  <w:style w:type="character" w:customStyle="1" w:styleId="credit">
    <w:name w:val="credit"/>
    <w:rsid w:val="00222E14"/>
  </w:style>
  <w:style w:type="character" w:customStyle="1" w:styleId="scaps">
    <w:name w:val="scaps"/>
    <w:rsid w:val="00222E14"/>
  </w:style>
  <w:style w:type="character" w:customStyle="1" w:styleId="current-article">
    <w:name w:val="current-article"/>
    <w:rsid w:val="00222E14"/>
  </w:style>
  <w:style w:type="character" w:customStyle="1" w:styleId="related-current-indicator">
    <w:name w:val="related-current-indicator"/>
    <w:rsid w:val="00222E14"/>
  </w:style>
  <w:style w:type="character" w:customStyle="1" w:styleId="bylclear">
    <w:name w:val="bylclear"/>
    <w:rsid w:val="00222E14"/>
  </w:style>
  <w:style w:type="character" w:customStyle="1" w:styleId="timestamp">
    <w:name w:val="timestamp"/>
    <w:rsid w:val="00222E14"/>
  </w:style>
  <w:style w:type="character" w:customStyle="1" w:styleId="comments">
    <w:name w:val="comments"/>
    <w:rsid w:val="00222E14"/>
  </w:style>
  <w:style w:type="character" w:customStyle="1" w:styleId="essaytext">
    <w:name w:val="essaytext"/>
    <w:rsid w:val="00222E14"/>
  </w:style>
  <w:style w:type="character" w:customStyle="1" w:styleId="username">
    <w:name w:val="username"/>
    <w:rsid w:val="00222E14"/>
  </w:style>
  <w:style w:type="character" w:customStyle="1" w:styleId="toplinks">
    <w:name w:val="toplinks"/>
    <w:rsid w:val="00222E14"/>
  </w:style>
  <w:style w:type="character" w:customStyle="1" w:styleId="A3">
    <w:name w:val="A3"/>
    <w:uiPriority w:val="99"/>
    <w:rsid w:val="00222E14"/>
    <w:rPr>
      <w:rFonts w:ascii="Perpetua" w:hAnsi="Perpetua" w:cs="Perpetua" w:hint="default"/>
      <w:color w:val="000000"/>
      <w:sz w:val="15"/>
      <w:szCs w:val="15"/>
    </w:rPr>
  </w:style>
  <w:style w:type="character" w:customStyle="1" w:styleId="see">
    <w:name w:val="see"/>
    <w:rsid w:val="00222E14"/>
  </w:style>
  <w:style w:type="character" w:customStyle="1" w:styleId="first-letter">
    <w:name w:val="first-letter"/>
    <w:rsid w:val="00222E14"/>
  </w:style>
  <w:style w:type="character" w:customStyle="1" w:styleId="focusparagraph">
    <w:name w:val="focusparagraph"/>
    <w:rsid w:val="00222E14"/>
  </w:style>
  <w:style w:type="character" w:customStyle="1" w:styleId="lightblue">
    <w:name w:val="lightblue"/>
    <w:rsid w:val="00222E14"/>
  </w:style>
  <w:style w:type="character" w:customStyle="1" w:styleId="StyleUnderlineCharChar9pt">
    <w:name w:val="Style Underline Char Char + 9 pt"/>
    <w:rsid w:val="00222E1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22E14"/>
  </w:style>
  <w:style w:type="character" w:customStyle="1" w:styleId="Title10">
    <w:name w:val="Title1"/>
    <w:rsid w:val="00222E14"/>
  </w:style>
  <w:style w:type="character" w:customStyle="1" w:styleId="BoldandUnderlineCharCharCharChar">
    <w:name w:val="Bold and Underline Char Char Char Char"/>
    <w:rsid w:val="00222E14"/>
    <w:rPr>
      <w:b/>
      <w:bCs w:val="0"/>
      <w:noProof w:val="0"/>
      <w:u w:val="single"/>
      <w:lang w:val="en-US" w:eastAsia="en-US" w:bidi="ar-SA"/>
    </w:rPr>
  </w:style>
  <w:style w:type="character" w:customStyle="1" w:styleId="FontStyle29">
    <w:name w:val="Font Style29"/>
    <w:uiPriority w:val="99"/>
    <w:rsid w:val="00222E14"/>
    <w:rPr>
      <w:rFonts w:ascii="Arial" w:hAnsi="Arial" w:cs="Arial" w:hint="default"/>
      <w:sz w:val="14"/>
      <w:szCs w:val="14"/>
    </w:rPr>
  </w:style>
  <w:style w:type="character" w:customStyle="1" w:styleId="CardsUnderlined">
    <w:name w:val="Cards Underlined"/>
    <w:rsid w:val="00222E14"/>
    <w:rPr>
      <w:rFonts w:ascii="Helvetica" w:hAnsi="Helvetica" w:cs="Helvetica" w:hint="default"/>
      <w:sz w:val="22"/>
      <w:szCs w:val="24"/>
      <w:u w:val="thick"/>
    </w:rPr>
  </w:style>
  <w:style w:type="character" w:customStyle="1" w:styleId="titles">
    <w:name w:val="titles"/>
    <w:rsid w:val="00222E14"/>
  </w:style>
  <w:style w:type="character" w:customStyle="1" w:styleId="articletext0">
    <w:name w:val="article_text"/>
    <w:rsid w:val="00222E14"/>
  </w:style>
  <w:style w:type="character" w:customStyle="1" w:styleId="contentauthor">
    <w:name w:val="contentauthor"/>
    <w:rsid w:val="00222E14"/>
  </w:style>
  <w:style w:type="character" w:customStyle="1" w:styleId="subarticleheader">
    <w:name w:val="subarticleheader"/>
    <w:rsid w:val="00222E14"/>
  </w:style>
  <w:style w:type="character" w:customStyle="1" w:styleId="spelle">
    <w:name w:val="spelle"/>
    <w:rsid w:val="00222E14"/>
  </w:style>
  <w:style w:type="character" w:customStyle="1" w:styleId="grame">
    <w:name w:val="grame"/>
    <w:rsid w:val="00222E14"/>
  </w:style>
  <w:style w:type="character" w:customStyle="1" w:styleId="newstitle1">
    <w:name w:val="newstitle1"/>
    <w:rsid w:val="00222E14"/>
  </w:style>
  <w:style w:type="character" w:customStyle="1" w:styleId="copy">
    <w:name w:val="copy"/>
    <w:rsid w:val="00222E14"/>
  </w:style>
  <w:style w:type="character" w:customStyle="1" w:styleId="topheadline">
    <w:name w:val="topheadline"/>
    <w:rsid w:val="00222E14"/>
  </w:style>
  <w:style w:type="character" w:customStyle="1" w:styleId="Stylereduce27pt">
    <w:name w:val="Style reduce2 + 7 pt"/>
    <w:rsid w:val="00222E14"/>
    <w:rPr>
      <w:rFonts w:ascii="Times New Roman" w:hAnsi="Times New Roman" w:cs="Arial" w:hint="default"/>
      <w:color w:val="000000"/>
      <w:sz w:val="14"/>
      <w:szCs w:val="22"/>
    </w:rPr>
  </w:style>
  <w:style w:type="character" w:customStyle="1" w:styleId="srtitle">
    <w:name w:val="srtitle"/>
    <w:rsid w:val="00222E14"/>
  </w:style>
  <w:style w:type="character" w:customStyle="1" w:styleId="st1">
    <w:name w:val="st1"/>
    <w:rsid w:val="00222E14"/>
  </w:style>
  <w:style w:type="character" w:customStyle="1" w:styleId="StyleStyleGaramond">
    <w:name w:val="Style Style Garamond +"/>
    <w:rsid w:val="00222E14"/>
    <w:rPr>
      <w:rFonts w:ascii="Garamond" w:hAnsi="Garamond" w:cs="Times New Roman" w:hint="default"/>
      <w:sz w:val="20"/>
    </w:rPr>
  </w:style>
  <w:style w:type="character" w:customStyle="1" w:styleId="quotechar0">
    <w:name w:val="quotechar"/>
    <w:rsid w:val="00222E14"/>
  </w:style>
  <w:style w:type="character" w:customStyle="1" w:styleId="boldunderline0">
    <w:name w:val="boldunderline"/>
    <w:rsid w:val="00222E14"/>
  </w:style>
  <w:style w:type="character" w:customStyle="1" w:styleId="A8">
    <w:name w:val="A8"/>
    <w:rsid w:val="00222E14"/>
    <w:rPr>
      <w:rFonts w:ascii="Scala" w:hAnsi="Scala" w:cs="Scala" w:hint="default"/>
      <w:color w:val="000000"/>
      <w:sz w:val="15"/>
      <w:szCs w:val="15"/>
    </w:rPr>
  </w:style>
  <w:style w:type="character" w:customStyle="1" w:styleId="A0">
    <w:name w:val="A0"/>
    <w:uiPriority w:val="99"/>
    <w:rsid w:val="00222E14"/>
    <w:rPr>
      <w:rFonts w:ascii="Scala" w:hAnsi="Scala" w:cs="Scala" w:hint="default"/>
      <w:color w:val="000000"/>
      <w:sz w:val="16"/>
      <w:szCs w:val="16"/>
    </w:rPr>
  </w:style>
  <w:style w:type="character" w:customStyle="1" w:styleId="Date11">
    <w:name w:val="Date11"/>
    <w:rsid w:val="00222E14"/>
  </w:style>
  <w:style w:type="character" w:customStyle="1" w:styleId="Boxout">
    <w:name w:val="Box out"/>
    <w:uiPriority w:val="1"/>
    <w:qFormat/>
    <w:rsid w:val="00222E14"/>
    <w:rPr>
      <w:rFonts w:ascii="Tahoma" w:hAnsi="Tahoma" w:cs="Tahoma" w:hint="default"/>
      <w:b/>
      <w:bCs w:val="0"/>
      <w:sz w:val="20"/>
      <w:u w:val="single"/>
      <w:bdr w:val="none" w:sz="0" w:space="0" w:color="auto" w:frame="1"/>
      <w:shd w:val="clear" w:color="auto" w:fill="A9E8F5"/>
    </w:rPr>
  </w:style>
  <w:style w:type="character" w:customStyle="1" w:styleId="metad">
    <w:name w:val="metad"/>
    <w:rsid w:val="00222E14"/>
  </w:style>
  <w:style w:type="character" w:customStyle="1" w:styleId="sifr-alternate">
    <w:name w:val="sifr-alternate"/>
    <w:rsid w:val="00222E14"/>
  </w:style>
  <w:style w:type="character" w:customStyle="1" w:styleId="justify1">
    <w:name w:val="justify1"/>
    <w:rsid w:val="00222E14"/>
  </w:style>
  <w:style w:type="character" w:customStyle="1" w:styleId="artbody1">
    <w:name w:val="art_body1"/>
    <w:rsid w:val="00222E14"/>
    <w:rPr>
      <w:rFonts w:ascii="Arial" w:hAnsi="Arial" w:cs="Arial" w:hint="default"/>
    </w:rPr>
  </w:style>
  <w:style w:type="character" w:customStyle="1" w:styleId="A1">
    <w:name w:val="A1"/>
    <w:uiPriority w:val="99"/>
    <w:rsid w:val="00222E14"/>
    <w:rPr>
      <w:rFonts w:ascii="Book Antiqua" w:hAnsi="Book Antiqua" w:cs="Book Antiqua" w:hint="default"/>
      <w:color w:val="221E1F"/>
      <w:sz w:val="22"/>
      <w:szCs w:val="22"/>
    </w:rPr>
  </w:style>
  <w:style w:type="character" w:customStyle="1" w:styleId="reality">
    <w:name w:val="reality"/>
    <w:rsid w:val="00222E14"/>
  </w:style>
  <w:style w:type="character" w:customStyle="1" w:styleId="text2">
    <w:name w:val="text2"/>
    <w:rsid w:val="00222E14"/>
  </w:style>
  <w:style w:type="character" w:customStyle="1" w:styleId="StyleUnderlineChar2CharChar11pt">
    <w:name w:val="Style Underline Char2 Char Char + 11 pt"/>
    <w:rsid w:val="00222E14"/>
    <w:rPr>
      <w:rFonts w:ascii="Times New Roman" w:hAnsi="Times New Roman" w:cs="Times New Roman" w:hint="default"/>
      <w:sz w:val="20"/>
      <w:u w:val="single"/>
    </w:rPr>
  </w:style>
  <w:style w:type="character" w:customStyle="1" w:styleId="StyleStyleBoldUnderline11pt">
    <w:name w:val="Style Style Bold Underline + 11 pt"/>
    <w:rsid w:val="00222E14"/>
    <w:rPr>
      <w:b/>
      <w:bCs/>
      <w:sz w:val="20"/>
      <w:u w:val="single"/>
    </w:rPr>
  </w:style>
  <w:style w:type="character" w:customStyle="1" w:styleId="articlehead2">
    <w:name w:val="articlehead2"/>
    <w:rsid w:val="00222E14"/>
  </w:style>
  <w:style w:type="character" w:customStyle="1" w:styleId="pronset">
    <w:name w:val="pronset"/>
    <w:rsid w:val="00222E14"/>
  </w:style>
  <w:style w:type="character" w:customStyle="1" w:styleId="prondelim">
    <w:name w:val="prondelim"/>
    <w:rsid w:val="00222E14"/>
  </w:style>
  <w:style w:type="character" w:customStyle="1" w:styleId="prontoggle">
    <w:name w:val="pron_toggle"/>
    <w:rsid w:val="00222E14"/>
  </w:style>
  <w:style w:type="character" w:customStyle="1" w:styleId="boldface">
    <w:name w:val="boldface"/>
    <w:rsid w:val="00222E14"/>
  </w:style>
  <w:style w:type="character" w:customStyle="1" w:styleId="secondary-bf">
    <w:name w:val="secondary-bf"/>
    <w:rsid w:val="00222E14"/>
  </w:style>
  <w:style w:type="table" w:styleId="ColorfulGrid-Accent1">
    <w:name w:val="Colorful Grid Accent 1"/>
    <w:basedOn w:val="TableNormal"/>
    <w:link w:val="ColorfulGrid-Accent1Char"/>
    <w:uiPriority w:val="29"/>
    <w:semiHidden/>
    <w:unhideWhenUsed/>
    <w:rsid w:val="00222E14"/>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222E14"/>
    <w:rPr>
      <w:rFonts w:ascii="Times New Roman" w:hAnsi="Times New Roman" w:cs="Times New Roman" w:hint="default"/>
      <w:iCs/>
      <w:color w:val="000000"/>
      <w:sz w:val="16"/>
    </w:rPr>
  </w:style>
  <w:style w:type="character" w:customStyle="1" w:styleId="Boxout0">
    <w:name w:val="Boxout"/>
    <w:uiPriority w:val="1"/>
    <w:qFormat/>
    <w:rsid w:val="00222E1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22E14"/>
  </w:style>
  <w:style w:type="character" w:customStyle="1" w:styleId="pg">
    <w:name w:val="pg"/>
    <w:rsid w:val="00222E14"/>
  </w:style>
  <w:style w:type="character" w:customStyle="1" w:styleId="detailtitle">
    <w:name w:val="detailtitle"/>
    <w:rsid w:val="00222E14"/>
  </w:style>
  <w:style w:type="character" w:customStyle="1" w:styleId="storydate">
    <w:name w:val="storydate"/>
    <w:rsid w:val="00222E14"/>
  </w:style>
  <w:style w:type="character" w:customStyle="1" w:styleId="preloadwrap">
    <w:name w:val="preloadwrap"/>
    <w:rsid w:val="00222E14"/>
  </w:style>
  <w:style w:type="character" w:customStyle="1" w:styleId="creditwrap">
    <w:name w:val="creditwrap"/>
    <w:rsid w:val="00222E14"/>
  </w:style>
  <w:style w:type="character" w:customStyle="1" w:styleId="DefaultChar1">
    <w:name w:val="Default Char1"/>
    <w:rsid w:val="00222E14"/>
    <w:rPr>
      <w:noProof w:val="0"/>
      <w:color w:val="000000"/>
      <w:lang w:val="en-US" w:eastAsia="en-US" w:bidi="ar-SA"/>
    </w:rPr>
  </w:style>
  <w:style w:type="character" w:customStyle="1" w:styleId="textunderlineChar0">
    <w:name w:val="text underline Char"/>
    <w:rsid w:val="00222E14"/>
    <w:rPr>
      <w:sz w:val="24"/>
      <w:szCs w:val="22"/>
      <w:u w:val="thick"/>
      <w:lang w:val="en-US" w:eastAsia="en-US" w:bidi="ar-SA"/>
    </w:rPr>
  </w:style>
  <w:style w:type="character" w:customStyle="1" w:styleId="BoldChar">
    <w:name w:val="Bold Char"/>
    <w:rsid w:val="00222E14"/>
    <w:rPr>
      <w:rFonts w:ascii="Times New Roman" w:eastAsia="Times New Roman" w:hAnsi="Times New Roman" w:cs="Times New Roman" w:hint="default"/>
      <w:b/>
      <w:bCs w:val="0"/>
      <w:szCs w:val="24"/>
    </w:rPr>
  </w:style>
  <w:style w:type="character" w:customStyle="1" w:styleId="pmterms31">
    <w:name w:val="pmterms31"/>
    <w:rsid w:val="00222E14"/>
    <w:rPr>
      <w:b/>
      <w:bCs/>
      <w:i w:val="0"/>
      <w:iCs w:val="0"/>
      <w:color w:val="000000"/>
    </w:rPr>
  </w:style>
  <w:style w:type="character" w:customStyle="1" w:styleId="copyrightdescription">
    <w:name w:val="copyrightdescription"/>
    <w:rsid w:val="00222E14"/>
  </w:style>
  <w:style w:type="character" w:customStyle="1" w:styleId="ft01">
    <w:name w:val="ft01"/>
    <w:rsid w:val="00222E14"/>
    <w:rPr>
      <w:rFonts w:ascii="Times" w:hAnsi="Times" w:cs="Times" w:hint="default"/>
      <w:color w:val="000000"/>
      <w:sz w:val="14"/>
      <w:szCs w:val="14"/>
    </w:rPr>
  </w:style>
  <w:style w:type="character" w:customStyle="1" w:styleId="ft11">
    <w:name w:val="ft11"/>
    <w:rsid w:val="00222E14"/>
    <w:rPr>
      <w:rFonts w:ascii="Times" w:hAnsi="Times" w:cs="Times" w:hint="default"/>
      <w:color w:val="000000"/>
      <w:sz w:val="17"/>
      <w:szCs w:val="17"/>
    </w:rPr>
  </w:style>
  <w:style w:type="character" w:customStyle="1" w:styleId="ft21">
    <w:name w:val="ft21"/>
    <w:rsid w:val="00222E14"/>
    <w:rPr>
      <w:rFonts w:ascii="Times" w:hAnsi="Times" w:cs="Times" w:hint="default"/>
      <w:color w:val="000000"/>
      <w:sz w:val="15"/>
      <w:szCs w:val="15"/>
    </w:rPr>
  </w:style>
  <w:style w:type="character" w:customStyle="1" w:styleId="ft31">
    <w:name w:val="ft31"/>
    <w:rsid w:val="00222E14"/>
    <w:rPr>
      <w:rFonts w:ascii="Times" w:hAnsi="Times" w:cs="Times" w:hint="default"/>
      <w:color w:val="000000"/>
      <w:sz w:val="15"/>
      <w:szCs w:val="15"/>
    </w:rPr>
  </w:style>
  <w:style w:type="character" w:customStyle="1" w:styleId="dquo">
    <w:name w:val="dquo"/>
    <w:rsid w:val="00222E14"/>
  </w:style>
  <w:style w:type="character" w:customStyle="1" w:styleId="caps2">
    <w:name w:val="caps2"/>
    <w:rsid w:val="00222E14"/>
  </w:style>
  <w:style w:type="character" w:customStyle="1" w:styleId="CardsFont12ptCharCharCharChar">
    <w:name w:val="Cards + Font: 12 pt Char Char Char Char"/>
    <w:rsid w:val="00222E14"/>
    <w:rPr>
      <w:sz w:val="24"/>
      <w:szCs w:val="24"/>
      <w:u w:val="thick"/>
      <w:lang w:val="en-US" w:eastAsia="en-US" w:bidi="ar-SA"/>
    </w:rPr>
  </w:style>
  <w:style w:type="character" w:customStyle="1" w:styleId="ccs">
    <w:name w:val="c cs"/>
    <w:rsid w:val="00222E14"/>
  </w:style>
  <w:style w:type="character" w:customStyle="1" w:styleId="UnderlinedEvChar">
    <w:name w:val="Underlined Ev Char"/>
    <w:rsid w:val="00222E14"/>
    <w:rPr>
      <w:rFonts w:ascii="Times New Roman" w:eastAsia="Times New Roman" w:hAnsi="Times New Roman" w:cs="Times New Roman" w:hint="default"/>
      <w:szCs w:val="24"/>
      <w:u w:val="single"/>
    </w:rPr>
  </w:style>
  <w:style w:type="character" w:customStyle="1" w:styleId="dropshadow">
    <w:name w:val="dropshadow"/>
    <w:rsid w:val="00222E14"/>
  </w:style>
  <w:style w:type="character" w:customStyle="1" w:styleId="d05ws">
    <w:name w:val="d05ws"/>
    <w:rsid w:val="00222E14"/>
  </w:style>
  <w:style w:type="character" w:customStyle="1" w:styleId="rzibod">
    <w:name w:val="rzibod"/>
    <w:rsid w:val="00222E14"/>
  </w:style>
  <w:style w:type="character" w:customStyle="1" w:styleId="StyleBold1">
    <w:name w:val="Style Bold1"/>
    <w:rsid w:val="00222E14"/>
    <w:rPr>
      <w:rFonts w:ascii="Georgia" w:hAnsi="Georgia" w:hint="default"/>
      <w:b/>
      <w:bCs/>
      <w:sz w:val="22"/>
    </w:rPr>
  </w:style>
  <w:style w:type="character" w:customStyle="1" w:styleId="headertext">
    <w:name w:val="headertext"/>
    <w:rsid w:val="00222E14"/>
  </w:style>
  <w:style w:type="character" w:customStyle="1" w:styleId="endnote-reference">
    <w:name w:val="endnote-reference"/>
    <w:rsid w:val="00222E14"/>
  </w:style>
  <w:style w:type="character" w:customStyle="1" w:styleId="officialsname">
    <w:name w:val="official_s_name"/>
    <w:rsid w:val="00222E14"/>
  </w:style>
  <w:style w:type="character" w:customStyle="1" w:styleId="audience">
    <w:name w:val="audience"/>
    <w:rsid w:val="00222E14"/>
  </w:style>
  <w:style w:type="character" w:customStyle="1" w:styleId="A7">
    <w:name w:val="A7"/>
    <w:uiPriority w:val="99"/>
    <w:rsid w:val="00222E14"/>
    <w:rPr>
      <w:rFonts w:ascii="Myriad Pro" w:hAnsi="Myriad Pro" w:cs="Myriad Pro" w:hint="default"/>
      <w:color w:val="0066B1"/>
      <w:sz w:val="22"/>
      <w:szCs w:val="22"/>
    </w:rPr>
  </w:style>
  <w:style w:type="character" w:customStyle="1" w:styleId="normalchar">
    <w:name w:val="normal__char"/>
    <w:rsid w:val="00222E14"/>
  </w:style>
  <w:style w:type="character" w:customStyle="1" w:styleId="hyperlink002cheading0020100200028block0020title0029char">
    <w:name w:val="hyperlink_002cheading_00201_0020_0028block_0020title_0029__char"/>
    <w:rsid w:val="00222E14"/>
  </w:style>
  <w:style w:type="character" w:customStyle="1" w:styleId="underline002cstyle0020bold0020underlinechar">
    <w:name w:val="underline_002cstyle_0020bold_0020underline__char"/>
    <w:rsid w:val="00222E14"/>
  </w:style>
  <w:style w:type="character" w:customStyle="1" w:styleId="copyboldblack">
    <w:name w:val="copyboldblack"/>
    <w:rsid w:val="00222E14"/>
  </w:style>
  <w:style w:type="character" w:customStyle="1" w:styleId="copybold">
    <w:name w:val="copybold"/>
    <w:rsid w:val="00222E14"/>
  </w:style>
  <w:style w:type="character" w:customStyle="1" w:styleId="author-date0">
    <w:name w:val="author-date"/>
    <w:rsid w:val="00222E14"/>
  </w:style>
  <w:style w:type="character" w:customStyle="1" w:styleId="hidden">
    <w:name w:val="hidden"/>
    <w:rsid w:val="00222E14"/>
  </w:style>
  <w:style w:type="character" w:customStyle="1" w:styleId="articlebegin">
    <w:name w:val="articlebegin"/>
    <w:rsid w:val="00222E14"/>
  </w:style>
  <w:style w:type="character" w:customStyle="1" w:styleId="mediaoverlay">
    <w:name w:val="mediaoverlay"/>
    <w:rsid w:val="00222E14"/>
  </w:style>
  <w:style w:type="character" w:customStyle="1" w:styleId="blogcaption">
    <w:name w:val="blog_caption"/>
    <w:rsid w:val="00222E14"/>
  </w:style>
  <w:style w:type="character" w:customStyle="1" w:styleId="commnet-abuzz">
    <w:name w:val="commnet-abuzz"/>
    <w:rsid w:val="00222E14"/>
  </w:style>
  <w:style w:type="character" w:customStyle="1" w:styleId="fbconnectbuttontext">
    <w:name w:val="fbconnectbutton_text"/>
    <w:rsid w:val="00222E14"/>
  </w:style>
  <w:style w:type="character" w:customStyle="1" w:styleId="fbsharecountinner">
    <w:name w:val="fb_share_count_inner"/>
    <w:rsid w:val="00222E14"/>
  </w:style>
  <w:style w:type="character" w:customStyle="1" w:styleId="stbuttontext">
    <w:name w:val="stbuttontext"/>
    <w:rsid w:val="00222E14"/>
  </w:style>
  <w:style w:type="character" w:customStyle="1" w:styleId="source">
    <w:name w:val="source"/>
    <w:rsid w:val="00222E14"/>
  </w:style>
  <w:style w:type="character" w:customStyle="1" w:styleId="pubdate">
    <w:name w:val="pubdate"/>
    <w:rsid w:val="00222E14"/>
  </w:style>
  <w:style w:type="character" w:customStyle="1" w:styleId="grey">
    <w:name w:val="grey"/>
    <w:rsid w:val="00222E14"/>
  </w:style>
  <w:style w:type="character" w:customStyle="1" w:styleId="postdate">
    <w:name w:val="post_date"/>
    <w:rsid w:val="00222E14"/>
  </w:style>
  <w:style w:type="character" w:customStyle="1" w:styleId="bdx">
    <w:name w:val="bdx"/>
    <w:rsid w:val="00222E14"/>
  </w:style>
  <w:style w:type="character" w:customStyle="1" w:styleId="bdl">
    <w:name w:val="bdl"/>
    <w:rsid w:val="00222E14"/>
  </w:style>
  <w:style w:type="character" w:customStyle="1" w:styleId="breadcrumbitemcurrent">
    <w:name w:val="breadcrumbitemcurrent"/>
    <w:rsid w:val="00222E14"/>
  </w:style>
  <w:style w:type="character" w:customStyle="1" w:styleId="bbl">
    <w:name w:val="bbl"/>
    <w:rsid w:val="00222E14"/>
  </w:style>
  <w:style w:type="character" w:customStyle="1" w:styleId="Date2">
    <w:name w:val="Date2"/>
    <w:rsid w:val="00222E14"/>
  </w:style>
  <w:style w:type="character" w:customStyle="1" w:styleId="company">
    <w:name w:val="company"/>
    <w:rsid w:val="00222E14"/>
  </w:style>
  <w:style w:type="character" w:customStyle="1" w:styleId="itxtnewhookspan">
    <w:name w:val="itxtnewhookspan"/>
    <w:rsid w:val="00222E14"/>
  </w:style>
  <w:style w:type="character" w:customStyle="1" w:styleId="gstxthlt">
    <w:name w:val="gstxt_hlt"/>
    <w:rsid w:val="00222E14"/>
  </w:style>
  <w:style w:type="character" w:customStyle="1" w:styleId="SubtleEmphasis1">
    <w:name w:val="Subtle Emphasis1"/>
    <w:uiPriority w:val="19"/>
    <w:qFormat/>
    <w:rsid w:val="00222E14"/>
    <w:rPr>
      <w:rFonts w:ascii="Times New Roman" w:hAnsi="Times New Roman" w:cs="Times New Roman" w:hint="default"/>
      <w:b/>
      <w:bCs w:val="0"/>
      <w:iCs/>
      <w:color w:val="auto"/>
      <w:sz w:val="22"/>
    </w:rPr>
  </w:style>
  <w:style w:type="character" w:customStyle="1" w:styleId="StyleBoldRed">
    <w:name w:val="Style Bold Red"/>
    <w:rsid w:val="00222E14"/>
    <w:rPr>
      <w:b/>
      <w:bCs/>
      <w:color w:val="auto"/>
    </w:rPr>
  </w:style>
  <w:style w:type="character" w:customStyle="1" w:styleId="StyleTimesNewRoman8pt">
    <w:name w:val="Style Times New Roman 8 pt"/>
    <w:rsid w:val="00222E14"/>
    <w:rPr>
      <w:rFonts w:ascii="Georgia" w:hAnsi="Georgia" w:hint="default"/>
      <w:sz w:val="16"/>
    </w:rPr>
  </w:style>
  <w:style w:type="character" w:customStyle="1" w:styleId="StyleStyle7pt8pt">
    <w:name w:val="Style Style 7 pt + 8 pt"/>
    <w:rsid w:val="00222E14"/>
    <w:rPr>
      <w:sz w:val="16"/>
    </w:rPr>
  </w:style>
  <w:style w:type="character" w:customStyle="1" w:styleId="StyleStyleThickunderlineBold1">
    <w:name w:val="Style Style Thick underline + Bold1"/>
    <w:rsid w:val="00222E14"/>
    <w:rPr>
      <w:b/>
      <w:bCs/>
      <w:u w:val="thick"/>
    </w:rPr>
  </w:style>
  <w:style w:type="character" w:customStyle="1" w:styleId="StyleUnderline2">
    <w:name w:val="Style Underline2"/>
    <w:rsid w:val="00222E14"/>
    <w:rPr>
      <w:u w:val="single"/>
    </w:rPr>
  </w:style>
  <w:style w:type="character" w:customStyle="1" w:styleId="ShrinkText">
    <w:name w:val="Shrink Text"/>
    <w:rsid w:val="00222E14"/>
    <w:rPr>
      <w:sz w:val="16"/>
    </w:rPr>
  </w:style>
  <w:style w:type="character" w:customStyle="1" w:styleId="smallcaps">
    <w:name w:val="smallcaps"/>
    <w:rsid w:val="00222E14"/>
  </w:style>
  <w:style w:type="character" w:customStyle="1" w:styleId="goldbldtext">
    <w:name w:val="goldbldtext"/>
    <w:rsid w:val="00222E14"/>
  </w:style>
  <w:style w:type="character" w:customStyle="1" w:styleId="cardshighlight0">
    <w:name w:val="cardshighlight"/>
    <w:rsid w:val="00222E14"/>
  </w:style>
  <w:style w:type="character" w:customStyle="1" w:styleId="cardsfont12pt1">
    <w:name w:val="cardsfont12pt"/>
    <w:rsid w:val="00222E14"/>
  </w:style>
  <w:style w:type="character" w:customStyle="1" w:styleId="ft1">
    <w:name w:val="ft1"/>
    <w:rsid w:val="00222E14"/>
  </w:style>
  <w:style w:type="character" w:customStyle="1" w:styleId="ft6">
    <w:name w:val="ft6"/>
    <w:rsid w:val="00222E14"/>
  </w:style>
  <w:style w:type="character" w:customStyle="1" w:styleId="kicker">
    <w:name w:val="kicker"/>
    <w:rsid w:val="00222E14"/>
  </w:style>
  <w:style w:type="character" w:customStyle="1" w:styleId="backcontent">
    <w:name w:val="backcontent"/>
    <w:rsid w:val="00222E14"/>
  </w:style>
  <w:style w:type="character" w:customStyle="1" w:styleId="daystmp">
    <w:name w:val="daystmp"/>
    <w:rsid w:val="00222E14"/>
  </w:style>
  <w:style w:type="character" w:customStyle="1" w:styleId="cardsfont12ptchar">
    <w:name w:val="cardsfont12ptchar"/>
    <w:rsid w:val="00222E14"/>
  </w:style>
  <w:style w:type="character" w:customStyle="1" w:styleId="gal">
    <w:name w:val="gal"/>
    <w:rsid w:val="00222E14"/>
  </w:style>
  <w:style w:type="character" w:customStyle="1" w:styleId="submitted">
    <w:name w:val="submitted"/>
    <w:rsid w:val="00222E14"/>
  </w:style>
  <w:style w:type="character" w:customStyle="1" w:styleId="imagedateline">
    <w:name w:val="image_dateline"/>
    <w:rsid w:val="00222E14"/>
  </w:style>
  <w:style w:type="character" w:customStyle="1" w:styleId="authordatecharchar">
    <w:name w:val="authordatecharchar"/>
    <w:rsid w:val="00222E14"/>
  </w:style>
  <w:style w:type="character" w:customStyle="1" w:styleId="style1char0">
    <w:name w:val="style1char"/>
    <w:rsid w:val="00222E14"/>
  </w:style>
  <w:style w:type="character" w:customStyle="1" w:styleId="tagcharchar0">
    <w:name w:val="tagcharchar"/>
    <w:rsid w:val="00222E14"/>
  </w:style>
  <w:style w:type="character" w:customStyle="1" w:styleId="underlinedcharchar2">
    <w:name w:val="underlinedcharchar"/>
    <w:rsid w:val="00222E14"/>
  </w:style>
  <w:style w:type="character" w:customStyle="1" w:styleId="BoxedChar">
    <w:name w:val="Boxed Char"/>
    <w:rsid w:val="00222E14"/>
    <w:rPr>
      <w:rFonts w:ascii="Arial Narrow" w:hAnsi="Arial Narrow" w:hint="default"/>
      <w:b/>
      <w:bCs w:val="0"/>
      <w:sz w:val="18"/>
      <w:bdr w:val="single" w:sz="6" w:space="0" w:color="auto" w:frame="1"/>
    </w:rPr>
  </w:style>
  <w:style w:type="character" w:customStyle="1" w:styleId="Style11ptUnderline2">
    <w:name w:val="Style 11 pt Underline2"/>
    <w:rsid w:val="00222E14"/>
    <w:rPr>
      <w:sz w:val="20"/>
      <w:u w:val="single"/>
    </w:rPr>
  </w:style>
  <w:style w:type="character" w:customStyle="1" w:styleId="Style11ptBoldUnderline2">
    <w:name w:val="Style 11 pt Bold Underline2"/>
    <w:rsid w:val="00222E14"/>
    <w:rPr>
      <w:b/>
      <w:bCs/>
      <w:sz w:val="20"/>
      <w:u w:val="single"/>
    </w:rPr>
  </w:style>
  <w:style w:type="character" w:customStyle="1" w:styleId="nw">
    <w:name w:val="nw"/>
    <w:rsid w:val="00222E14"/>
  </w:style>
  <w:style w:type="character" w:customStyle="1" w:styleId="Styleunderline11ptBoldBorderSinglesolidlineAuto">
    <w:name w:val="Style underline + 11 pt Bold Border: : (Single solid line Auto ..."/>
    <w:rsid w:val="00222E14"/>
    <w:rPr>
      <w:b/>
      <w:bCs/>
      <w:sz w:val="20"/>
      <w:u w:val="single"/>
      <w:bdr w:val="single" w:sz="4" w:space="0" w:color="auto" w:frame="1"/>
    </w:rPr>
  </w:style>
  <w:style w:type="character" w:customStyle="1" w:styleId="cardCharCharChar1">
    <w:name w:val="card Char Char Char1"/>
    <w:rsid w:val="00222E14"/>
    <w:rPr>
      <w:lang w:val="en-US" w:eastAsia="en-US" w:bidi="ar-SA"/>
    </w:rPr>
  </w:style>
  <w:style w:type="character" w:customStyle="1" w:styleId="authors1">
    <w:name w:val="authors1"/>
    <w:rsid w:val="00222E14"/>
    <w:rPr>
      <w:rFonts w:ascii="Verdana" w:hAnsi="Verdana" w:hint="default"/>
      <w:b/>
      <w:bCs/>
      <w:color w:val="006699"/>
      <w:sz w:val="20"/>
      <w:szCs w:val="20"/>
    </w:rPr>
  </w:style>
  <w:style w:type="character" w:customStyle="1" w:styleId="headlinesectionlarge">
    <w:name w:val="headline_section_large"/>
    <w:rsid w:val="00222E14"/>
  </w:style>
  <w:style w:type="character" w:customStyle="1" w:styleId="Styleunderline11ptBlack">
    <w:name w:val="Style underline + 11 pt Black"/>
    <w:rsid w:val="00222E14"/>
    <w:rPr>
      <w:color w:val="000000"/>
      <w:sz w:val="20"/>
      <w:u w:val="single"/>
    </w:rPr>
  </w:style>
  <w:style w:type="character" w:customStyle="1" w:styleId="Styleunderline11ptBoldBlack">
    <w:name w:val="Style underline + 11 pt Bold Black"/>
    <w:rsid w:val="00222E14"/>
    <w:rPr>
      <w:b/>
      <w:bCs/>
      <w:color w:val="000000"/>
      <w:sz w:val="20"/>
      <w:u w:val="single"/>
    </w:rPr>
  </w:style>
  <w:style w:type="character" w:customStyle="1" w:styleId="Style11ptBoldBlackUnderline">
    <w:name w:val="Style 11 pt Bold Black Underline"/>
    <w:rsid w:val="00222E14"/>
    <w:rPr>
      <w:b/>
      <w:bCs/>
      <w:color w:val="000000"/>
      <w:sz w:val="20"/>
      <w:u w:val="single"/>
    </w:rPr>
  </w:style>
  <w:style w:type="character" w:customStyle="1" w:styleId="Style11ptBoldBlackUnderlineBorderSinglesolidline">
    <w:name w:val="Style 11 pt Bold Black Underline Border: : (Single solid line ..."/>
    <w:rsid w:val="00222E14"/>
    <w:rPr>
      <w:b/>
      <w:bCs/>
      <w:color w:val="000000"/>
      <w:sz w:val="20"/>
      <w:u w:val="single"/>
      <w:bdr w:val="single" w:sz="4" w:space="0" w:color="auto" w:frame="1"/>
    </w:rPr>
  </w:style>
  <w:style w:type="character" w:customStyle="1" w:styleId="StyleLatinMeridien-Italic11ptItalicUnderline">
    <w:name w:val="Style (Latin) Meridien-Italic 11 pt Italic Underline"/>
    <w:rsid w:val="00222E14"/>
    <w:rPr>
      <w:rFonts w:ascii="Meridien-Italic" w:hAnsi="Meridien-Italic" w:hint="default"/>
      <w:i/>
      <w:iCs/>
      <w:sz w:val="20"/>
      <w:u w:val="single"/>
    </w:rPr>
  </w:style>
  <w:style w:type="character" w:customStyle="1" w:styleId="Citation-AuthorDate">
    <w:name w:val="Citation - Author/Date"/>
    <w:rsid w:val="00222E14"/>
    <w:rPr>
      <w:b/>
      <w:bCs w:val="0"/>
      <w:smallCaps/>
      <w:sz w:val="24"/>
      <w:u w:val="single"/>
    </w:rPr>
  </w:style>
  <w:style w:type="character" w:customStyle="1" w:styleId="underlinestylechar0">
    <w:name w:val="underlinestylechar"/>
    <w:rsid w:val="00222E14"/>
  </w:style>
  <w:style w:type="character" w:customStyle="1" w:styleId="highlight">
    <w:name w:val="highlight"/>
    <w:rsid w:val="00222E14"/>
  </w:style>
  <w:style w:type="character" w:customStyle="1" w:styleId="DottedUnderline0">
    <w:name w:val="Dotted Underline"/>
    <w:rsid w:val="00222E14"/>
    <w:rPr>
      <w:rFonts w:ascii="Times New Roman" w:hAnsi="Times New Roman" w:cs="Times New Roman" w:hint="default"/>
      <w:sz w:val="20"/>
      <w:u w:val="dottedHeavy"/>
    </w:rPr>
  </w:style>
  <w:style w:type="character" w:customStyle="1" w:styleId="titleauthoretc">
    <w:name w:val="titleauthoretc"/>
    <w:rsid w:val="00222E14"/>
  </w:style>
  <w:style w:type="character" w:customStyle="1" w:styleId="labeltext">
    <w:name w:val="labeltext"/>
    <w:rsid w:val="00222E14"/>
  </w:style>
  <w:style w:type="character" w:customStyle="1" w:styleId="viewlink">
    <w:name w:val="viewlink"/>
    <w:rsid w:val="00222E14"/>
  </w:style>
  <w:style w:type="character" w:customStyle="1" w:styleId="share">
    <w:name w:val="share"/>
    <w:rsid w:val="00222E14"/>
  </w:style>
  <w:style w:type="character" w:customStyle="1" w:styleId="inlinkchart">
    <w:name w:val="inlink_chart"/>
    <w:rsid w:val="00222E14"/>
  </w:style>
  <w:style w:type="character" w:customStyle="1" w:styleId="underLight">
    <w:name w:val="underLight"/>
    <w:uiPriority w:val="1"/>
    <w:qFormat/>
    <w:rsid w:val="00222E1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22E14"/>
  </w:style>
  <w:style w:type="character" w:customStyle="1" w:styleId="author-rss">
    <w:name w:val="author-rss"/>
    <w:rsid w:val="00222E14"/>
  </w:style>
  <w:style w:type="character" w:customStyle="1" w:styleId="fbsharecountwrapper">
    <w:name w:val="fb_share_count_wrapper"/>
    <w:rsid w:val="00222E14"/>
  </w:style>
  <w:style w:type="character" w:customStyle="1" w:styleId="fbbuttontext">
    <w:name w:val="fb_button_text"/>
    <w:rsid w:val="00222E14"/>
  </w:style>
  <w:style w:type="character" w:customStyle="1" w:styleId="hw">
    <w:name w:val="hw"/>
    <w:rsid w:val="00222E14"/>
  </w:style>
  <w:style w:type="character" w:customStyle="1" w:styleId="linktotop">
    <w:name w:val="linktotop"/>
    <w:rsid w:val="00222E14"/>
  </w:style>
  <w:style w:type="character" w:customStyle="1" w:styleId="maintextbldleft">
    <w:name w:val="maintextbldleft"/>
    <w:rsid w:val="00222E14"/>
  </w:style>
  <w:style w:type="character" w:customStyle="1" w:styleId="maintextleft">
    <w:name w:val="maintextleft"/>
    <w:rsid w:val="00222E14"/>
  </w:style>
  <w:style w:type="character" w:customStyle="1" w:styleId="descriptionstyle1block">
    <w:name w:val="description style1 block"/>
    <w:rsid w:val="00222E14"/>
  </w:style>
  <w:style w:type="character" w:customStyle="1" w:styleId="gutter-right-1">
    <w:name w:val="gutter-right-1"/>
    <w:basedOn w:val="DefaultParagraphFont"/>
    <w:rsid w:val="00222E14"/>
  </w:style>
  <w:style w:type="character" w:customStyle="1" w:styleId="ssl3">
    <w:name w:val="ss_l3"/>
    <w:rsid w:val="00222E14"/>
  </w:style>
  <w:style w:type="character" w:customStyle="1" w:styleId="FontStyle39">
    <w:name w:val="Font Style39"/>
    <w:uiPriority w:val="99"/>
    <w:rsid w:val="00222E14"/>
    <w:rPr>
      <w:rFonts w:ascii="Constantia" w:hAnsi="Constantia" w:cs="Constantia" w:hint="default"/>
      <w:b/>
      <w:bCs/>
      <w:sz w:val="18"/>
      <w:szCs w:val="18"/>
    </w:rPr>
  </w:style>
  <w:style w:type="character" w:customStyle="1" w:styleId="6">
    <w:name w:val="6"/>
    <w:rsid w:val="00222E14"/>
    <w:rPr>
      <w:rFonts w:ascii="Arial" w:hAnsi="Arial" w:cs="Arial" w:hint="default"/>
      <w:bCs/>
      <w:sz w:val="20"/>
      <w:u w:val="single"/>
      <w:lang w:val="en-US" w:eastAsia="en-US" w:bidi="ar-SA"/>
    </w:rPr>
  </w:style>
  <w:style w:type="character" w:customStyle="1" w:styleId="Header11">
    <w:name w:val="Header11"/>
    <w:rsid w:val="00222E14"/>
  </w:style>
  <w:style w:type="character" w:customStyle="1" w:styleId="posa">
    <w:name w:val="pos(a)"/>
    <w:basedOn w:val="DefaultParagraphFont"/>
    <w:rsid w:val="00222E14"/>
  </w:style>
  <w:style w:type="character" w:customStyle="1" w:styleId="u-hiddeninnarrowenv">
    <w:name w:val="u-hiddeninnarrowenv"/>
    <w:basedOn w:val="DefaultParagraphFont"/>
    <w:rsid w:val="00222E14"/>
  </w:style>
  <w:style w:type="character" w:customStyle="1" w:styleId="followbutton-bird">
    <w:name w:val="followbutton-bird"/>
    <w:basedOn w:val="DefaultParagraphFont"/>
    <w:rsid w:val="00222E14"/>
  </w:style>
  <w:style w:type="character" w:customStyle="1" w:styleId="tweetauthor-name">
    <w:name w:val="tweetauthor-name"/>
    <w:basedOn w:val="DefaultParagraphFont"/>
    <w:rsid w:val="00222E14"/>
  </w:style>
  <w:style w:type="character" w:customStyle="1" w:styleId="tweetauthor-verifiedbadge">
    <w:name w:val="tweetauthor-verifiedbadge"/>
    <w:basedOn w:val="DefaultParagraphFont"/>
    <w:rsid w:val="00222E14"/>
  </w:style>
  <w:style w:type="character" w:customStyle="1" w:styleId="tweetauthor-screenname">
    <w:name w:val="tweetauthor-screenname"/>
    <w:basedOn w:val="DefaultParagraphFont"/>
    <w:rsid w:val="00222E14"/>
  </w:style>
  <w:style w:type="character" w:customStyle="1" w:styleId="u-hiddenvisually">
    <w:name w:val="u-hiddenvisually"/>
    <w:basedOn w:val="DefaultParagraphFont"/>
    <w:rsid w:val="00222E14"/>
  </w:style>
  <w:style w:type="character" w:customStyle="1" w:styleId="tweetaction-stat">
    <w:name w:val="tweetaction-stat"/>
    <w:basedOn w:val="DefaultParagraphFont"/>
    <w:rsid w:val="00222E14"/>
  </w:style>
  <w:style w:type="character" w:customStyle="1" w:styleId="related">
    <w:name w:val="related"/>
    <w:basedOn w:val="DefaultParagraphFont"/>
    <w:rsid w:val="00222E14"/>
  </w:style>
  <w:style w:type="character" w:customStyle="1" w:styleId="related-content">
    <w:name w:val="related-content"/>
    <w:basedOn w:val="DefaultParagraphFont"/>
    <w:rsid w:val="00222E14"/>
  </w:style>
  <w:style w:type="character" w:customStyle="1" w:styleId="name-of-author">
    <w:name w:val="name-of-author"/>
    <w:basedOn w:val="DefaultParagraphFont"/>
    <w:rsid w:val="00222E14"/>
  </w:style>
  <w:style w:type="character" w:customStyle="1" w:styleId="first-name">
    <w:name w:val="first-name"/>
    <w:basedOn w:val="DefaultParagraphFont"/>
    <w:rsid w:val="00222E14"/>
  </w:style>
  <w:style w:type="character" w:customStyle="1" w:styleId="last-name">
    <w:name w:val="last-name"/>
    <w:basedOn w:val="DefaultParagraphFont"/>
    <w:rsid w:val="00222E14"/>
  </w:style>
  <w:style w:type="character" w:customStyle="1" w:styleId="caption10">
    <w:name w:val="caption1"/>
    <w:basedOn w:val="DefaultParagraphFont"/>
    <w:rsid w:val="00222E14"/>
  </w:style>
  <w:style w:type="character" w:customStyle="1" w:styleId="recirc-text">
    <w:name w:val="&quot;recirc-text”"/>
    <w:basedOn w:val="DefaultParagraphFont"/>
    <w:rsid w:val="00222E14"/>
  </w:style>
  <w:style w:type="character" w:customStyle="1" w:styleId="video-icon">
    <w:name w:val="video-icon"/>
    <w:basedOn w:val="DefaultParagraphFont"/>
    <w:rsid w:val="00222E14"/>
  </w:style>
  <w:style w:type="character" w:customStyle="1" w:styleId="powa-shot-play-btn-text">
    <w:name w:val="powa-shot-play-btn-text"/>
    <w:basedOn w:val="DefaultParagraphFont"/>
    <w:rsid w:val="00222E14"/>
  </w:style>
  <w:style w:type="character" w:customStyle="1" w:styleId="powa-shot-click">
    <w:name w:val="powa-shot-click"/>
    <w:basedOn w:val="DefaultParagraphFont"/>
    <w:rsid w:val="00222E14"/>
  </w:style>
  <w:style w:type="character" w:customStyle="1" w:styleId="wpv-blurb">
    <w:name w:val="wpv-blurb"/>
    <w:basedOn w:val="DefaultParagraphFont"/>
    <w:rsid w:val="00222E14"/>
  </w:style>
  <w:style w:type="character" w:customStyle="1" w:styleId="pb-caption">
    <w:name w:val="pb-caption"/>
    <w:basedOn w:val="DefaultParagraphFont"/>
    <w:rsid w:val="00222E14"/>
  </w:style>
  <w:style w:type="character" w:customStyle="1" w:styleId="HeaderChar3">
    <w:name w:val="Header Char3"/>
    <w:basedOn w:val="DefaultParagraphFont"/>
    <w:uiPriority w:val="99"/>
    <w:semiHidden/>
    <w:rsid w:val="00222E14"/>
    <w:rPr>
      <w:rFonts w:ascii="Calibri" w:hAnsi="Calibri" w:cs="Calibri" w:hint="default"/>
    </w:rPr>
  </w:style>
  <w:style w:type="character" w:customStyle="1" w:styleId="FontStyle220">
    <w:name w:val="Font Style220"/>
    <w:basedOn w:val="DefaultParagraphFont"/>
    <w:uiPriority w:val="99"/>
    <w:rsid w:val="00222E14"/>
    <w:rPr>
      <w:rFonts w:ascii="Candara" w:hAnsi="Candara" w:cs="Candara" w:hint="default"/>
      <w:i/>
      <w:iCs/>
      <w:sz w:val="18"/>
      <w:szCs w:val="18"/>
    </w:rPr>
  </w:style>
  <w:style w:type="character" w:customStyle="1" w:styleId="FontStyle290">
    <w:name w:val="Font Style290"/>
    <w:basedOn w:val="DefaultParagraphFont"/>
    <w:uiPriority w:val="99"/>
    <w:rsid w:val="00222E1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22E14"/>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222E14"/>
  </w:style>
  <w:style w:type="character" w:customStyle="1" w:styleId="overlay">
    <w:name w:val="overlay"/>
    <w:basedOn w:val="DefaultParagraphFont"/>
    <w:rsid w:val="00222E14"/>
  </w:style>
  <w:style w:type="character" w:customStyle="1" w:styleId="copyright">
    <w:name w:val="copyright"/>
    <w:basedOn w:val="DefaultParagraphFont"/>
    <w:rsid w:val="00222E14"/>
  </w:style>
  <w:style w:type="character" w:customStyle="1" w:styleId="TagCharCharCharChar">
    <w:name w:val="Tag Char Char Char Char"/>
    <w:basedOn w:val="DefaultParagraphFont"/>
    <w:rsid w:val="00222E14"/>
    <w:rPr>
      <w:rFonts w:ascii="Calibri" w:hAnsi="Calibri" w:cs="Calibri" w:hint="default"/>
      <w:b/>
      <w:bCs w:val="0"/>
      <w:sz w:val="24"/>
    </w:rPr>
  </w:style>
  <w:style w:type="character" w:customStyle="1" w:styleId="adtext">
    <w:name w:val="adtext"/>
    <w:basedOn w:val="DefaultParagraphFont"/>
    <w:rsid w:val="00222E14"/>
  </w:style>
  <w:style w:type="character" w:customStyle="1" w:styleId="UL-Bold">
    <w:name w:val="UL-Bold"/>
    <w:basedOn w:val="DefaultParagraphFont"/>
    <w:rsid w:val="00222E14"/>
    <w:rPr>
      <w:u w:val="thick"/>
    </w:rPr>
  </w:style>
  <w:style w:type="character" w:customStyle="1" w:styleId="UL-None">
    <w:name w:val="UL-None"/>
    <w:basedOn w:val="DefaultParagraphFont"/>
    <w:rsid w:val="00222E14"/>
    <w:rPr>
      <w:strike w:val="0"/>
      <w:dstrike w:val="0"/>
      <w:u w:val="none"/>
      <w:effect w:val="none"/>
    </w:rPr>
  </w:style>
  <w:style w:type="character" w:customStyle="1" w:styleId="gl">
    <w:name w:val="gl"/>
    <w:basedOn w:val="DefaultParagraphFont"/>
    <w:rsid w:val="00222E14"/>
  </w:style>
  <w:style w:type="character" w:customStyle="1" w:styleId="qu730rj69h">
    <w:name w:val="qu730rj69h"/>
    <w:basedOn w:val="DefaultParagraphFont"/>
    <w:rsid w:val="00222E14"/>
  </w:style>
  <w:style w:type="character" w:customStyle="1" w:styleId="lmy74qr12z">
    <w:name w:val="lmy74qr12z"/>
    <w:basedOn w:val="DefaultParagraphFont"/>
    <w:rsid w:val="00222E14"/>
  </w:style>
  <w:style w:type="character" w:customStyle="1" w:styleId="icr880">
    <w:name w:val="icr880"/>
    <w:basedOn w:val="DefaultParagraphFont"/>
    <w:rsid w:val="00222E14"/>
  </w:style>
  <w:style w:type="character" w:customStyle="1" w:styleId="hx23q54">
    <w:name w:val="hx23q54"/>
    <w:basedOn w:val="DefaultParagraphFont"/>
    <w:rsid w:val="00222E14"/>
  </w:style>
  <w:style w:type="character" w:customStyle="1" w:styleId="m-5348258726587825636gmail-style13ptbold">
    <w:name w:val="m_-5348258726587825636gmail-style13ptbold"/>
    <w:basedOn w:val="DefaultParagraphFont"/>
    <w:rsid w:val="00222E14"/>
  </w:style>
  <w:style w:type="character" w:customStyle="1" w:styleId="m-5348258726587825636gmail-styleunderline">
    <w:name w:val="m_-5348258726587825636gmail-styleunderline"/>
    <w:basedOn w:val="DefaultParagraphFont"/>
    <w:rsid w:val="00222E14"/>
  </w:style>
  <w:style w:type="character" w:customStyle="1" w:styleId="UnderlineCharChar1">
    <w:name w:val="Underline Char Char1"/>
    <w:basedOn w:val="DefaultParagraphFont"/>
    <w:rsid w:val="00222E14"/>
    <w:rPr>
      <w:u w:val="single"/>
      <w:lang w:val="en-US" w:eastAsia="en-US" w:bidi="ar-SA"/>
    </w:rPr>
  </w:style>
  <w:style w:type="character" w:customStyle="1" w:styleId="m4385445901877740177gmail-styleunderline">
    <w:name w:val="m_4385445901877740177gmail-styleunderline"/>
    <w:basedOn w:val="DefaultParagraphFont"/>
    <w:rsid w:val="00222E14"/>
  </w:style>
  <w:style w:type="character" w:customStyle="1" w:styleId="CardsFont12ptCharChar">
    <w:name w:val="Cards + Font: 12 pt Char Char"/>
    <w:basedOn w:val="DefaultParagraphFont"/>
    <w:rsid w:val="00222E14"/>
    <w:rPr>
      <w:sz w:val="24"/>
      <w:szCs w:val="24"/>
      <w:u w:val="thick"/>
      <w:lang w:val="en-US" w:eastAsia="en-US" w:bidi="ar-SA"/>
    </w:rPr>
  </w:style>
  <w:style w:type="character" w:customStyle="1" w:styleId="NothingChar1">
    <w:name w:val="Nothing Char1"/>
    <w:basedOn w:val="DefaultParagraphFont"/>
    <w:rsid w:val="00222E14"/>
    <w:rPr>
      <w:lang w:val="en-US" w:eastAsia="en-US" w:bidi="ar-SA"/>
    </w:rPr>
  </w:style>
  <w:style w:type="character" w:customStyle="1" w:styleId="DDIUnderline">
    <w:name w:val="DDI Underline"/>
    <w:qFormat/>
    <w:rsid w:val="00222E14"/>
    <w:rPr>
      <w:rFonts w:ascii="Times New Roman" w:hAnsi="Times New Roman" w:cs="Times New Roman" w:hint="default"/>
      <w:sz w:val="24"/>
      <w:u w:val="single"/>
    </w:rPr>
  </w:style>
  <w:style w:type="character" w:customStyle="1" w:styleId="Char1">
    <w:name w:val="Char1"/>
    <w:basedOn w:val="DefaultParagraphFont"/>
    <w:rsid w:val="00222E14"/>
    <w:rPr>
      <w:rFonts w:ascii="Arial" w:hAnsi="Arial" w:cs="Arial" w:hint="default"/>
      <w:b/>
      <w:bCs/>
      <w:iCs/>
      <w:sz w:val="24"/>
      <w:szCs w:val="28"/>
      <w:lang w:val="en-US" w:eastAsia="en-US" w:bidi="ar-SA"/>
    </w:rPr>
  </w:style>
  <w:style w:type="character" w:customStyle="1" w:styleId="10ptnotbold">
    <w:name w:val="10ptnotbold"/>
    <w:basedOn w:val="DefaultParagraphFont"/>
    <w:rsid w:val="00222E14"/>
    <w:rPr>
      <w:sz w:val="20"/>
    </w:rPr>
  </w:style>
  <w:style w:type="character" w:customStyle="1" w:styleId="Cites-AuthorDate">
    <w:name w:val="Cites-Author/Date"/>
    <w:rsid w:val="00222E14"/>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222E14"/>
  </w:style>
  <w:style w:type="character" w:customStyle="1" w:styleId="m489902567989944824gmail-styleunderline">
    <w:name w:val="m_489902567989944824gmail-styleunderline"/>
    <w:basedOn w:val="DefaultParagraphFont"/>
    <w:rsid w:val="00222E14"/>
  </w:style>
  <w:style w:type="character" w:customStyle="1" w:styleId="UnresolvedMention2">
    <w:name w:val="Unresolved Mention2"/>
    <w:basedOn w:val="DefaultParagraphFont"/>
    <w:uiPriority w:val="99"/>
    <w:semiHidden/>
    <w:rsid w:val="00222E14"/>
    <w:rPr>
      <w:color w:val="808080"/>
      <w:shd w:val="clear" w:color="auto" w:fill="E6E6E6"/>
    </w:rPr>
  </w:style>
  <w:style w:type="character" w:customStyle="1" w:styleId="swauthor">
    <w:name w:val="sw_author"/>
    <w:rsid w:val="00222E14"/>
  </w:style>
  <w:style w:type="character" w:customStyle="1" w:styleId="UnderlineCharChar3">
    <w:name w:val="Underline Char Char3"/>
    <w:rsid w:val="00222E14"/>
    <w:rPr>
      <w:szCs w:val="24"/>
      <w:u w:val="single"/>
      <w:lang w:val="en-US" w:eastAsia="en-US" w:bidi="ar-SA"/>
    </w:rPr>
  </w:style>
  <w:style w:type="character" w:customStyle="1" w:styleId="tl8wme">
    <w:name w:val="tl8wme"/>
    <w:basedOn w:val="DefaultParagraphFont"/>
    <w:rsid w:val="00222E14"/>
  </w:style>
  <w:style w:type="character" w:customStyle="1" w:styleId="Mention3">
    <w:name w:val="Mention3"/>
    <w:basedOn w:val="DefaultParagraphFont"/>
    <w:uiPriority w:val="99"/>
    <w:semiHidden/>
    <w:rsid w:val="00222E14"/>
    <w:rPr>
      <w:color w:val="2B579A"/>
      <w:shd w:val="clear" w:color="auto" w:fill="E6E6E6"/>
    </w:rPr>
  </w:style>
  <w:style w:type="character" w:customStyle="1" w:styleId="m-5251091010484660064gmail-style13ptbold">
    <w:name w:val="m_-5251091010484660064gmail-style13ptbold"/>
    <w:basedOn w:val="DefaultParagraphFont"/>
    <w:rsid w:val="00222E14"/>
  </w:style>
  <w:style w:type="character" w:customStyle="1" w:styleId="m-5251091010484660064gmail-styleunderline">
    <w:name w:val="m_-5251091010484660064gmail-styleunderline"/>
    <w:basedOn w:val="DefaultParagraphFont"/>
    <w:rsid w:val="00222E14"/>
  </w:style>
  <w:style w:type="character" w:customStyle="1" w:styleId="tablecaption">
    <w:name w:val="tablecaption"/>
    <w:basedOn w:val="DefaultParagraphFont"/>
    <w:rsid w:val="00222E14"/>
  </w:style>
  <w:style w:type="character" w:customStyle="1" w:styleId="StyleLatinHelvetica105ptBlack">
    <w:name w:val="Style (Latin) Helvetica 10.5 pt Black"/>
    <w:basedOn w:val="DefaultParagraphFont"/>
    <w:rsid w:val="00222E14"/>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222E14"/>
  </w:style>
  <w:style w:type="character" w:customStyle="1" w:styleId="m-413333960618644972gmail-styleunderline">
    <w:name w:val="m_-413333960618644972gmail-styleunderline"/>
    <w:basedOn w:val="DefaultParagraphFont"/>
    <w:rsid w:val="00222E14"/>
  </w:style>
  <w:style w:type="character" w:customStyle="1" w:styleId="m8314098763611656848gmail-stylestylebold12pt">
    <w:name w:val="m_8314098763611656848gmail-stylestylebold12pt"/>
    <w:basedOn w:val="DefaultParagraphFont"/>
    <w:rsid w:val="00222E14"/>
  </w:style>
  <w:style w:type="character" w:customStyle="1" w:styleId="m8314098763611656848gmail-styleboldunderline">
    <w:name w:val="m_8314098763611656848gmail-styleboldunderline"/>
    <w:basedOn w:val="DefaultParagraphFont"/>
    <w:rsid w:val="00222E14"/>
  </w:style>
  <w:style w:type="character" w:customStyle="1" w:styleId="BlockTitleCharChar">
    <w:name w:val="Block Title Char Char"/>
    <w:rsid w:val="00222E14"/>
    <w:rPr>
      <w:rFonts w:ascii="Georgia" w:eastAsia="Times New Roman" w:hAnsi="Georgia" w:cs="Arial" w:hint="default"/>
      <w:b/>
      <w:bCs/>
      <w:kern w:val="32"/>
      <w:sz w:val="28"/>
      <w:szCs w:val="32"/>
    </w:rPr>
  </w:style>
  <w:style w:type="character" w:customStyle="1" w:styleId="SmallChar0">
    <w:name w:val="Small Char"/>
    <w:qFormat/>
    <w:rsid w:val="00222E14"/>
    <w:rPr>
      <w:rFonts w:ascii="Arial Narrow" w:hAnsi="Arial Narrow" w:cs="Times New Roman" w:hint="default"/>
      <w:color w:val="000000"/>
      <w:sz w:val="16"/>
    </w:rPr>
  </w:style>
  <w:style w:type="character" w:customStyle="1" w:styleId="CiteReal0">
    <w:name w:val="CiteReal"/>
    <w:uiPriority w:val="1"/>
    <w:qFormat/>
    <w:rsid w:val="00222E14"/>
    <w:rPr>
      <w:rFonts w:ascii="Arial" w:hAnsi="Arial" w:cs="Arial" w:hint="default"/>
      <w:b/>
      <w:bCs w:val="0"/>
      <w:sz w:val="24"/>
      <w:u w:val="single"/>
    </w:rPr>
  </w:style>
  <w:style w:type="character" w:customStyle="1" w:styleId="dropcap1">
    <w:name w:val="dropcap1"/>
    <w:rsid w:val="00222E14"/>
  </w:style>
  <w:style w:type="character" w:customStyle="1" w:styleId="FontStyle72">
    <w:name w:val="Font Style72"/>
    <w:uiPriority w:val="99"/>
    <w:rsid w:val="00222E14"/>
    <w:rPr>
      <w:rFonts w:ascii="Cambria" w:hAnsi="Cambria" w:cs="Cambria" w:hint="default"/>
      <w:sz w:val="16"/>
      <w:szCs w:val="16"/>
    </w:rPr>
  </w:style>
  <w:style w:type="character" w:customStyle="1" w:styleId="FontStyle73">
    <w:name w:val="Font Style73"/>
    <w:uiPriority w:val="99"/>
    <w:rsid w:val="00222E14"/>
    <w:rPr>
      <w:rFonts w:ascii="Cambria" w:hAnsi="Cambria" w:cs="Cambria" w:hint="default"/>
      <w:i/>
      <w:iCs/>
      <w:sz w:val="16"/>
      <w:szCs w:val="16"/>
    </w:rPr>
  </w:style>
  <w:style w:type="character" w:customStyle="1" w:styleId="UnderlinestyleChar2">
    <w:name w:val="Underline style Char2"/>
    <w:rsid w:val="00222E14"/>
    <w:rPr>
      <w:sz w:val="22"/>
      <w:szCs w:val="24"/>
      <w:u w:val="single"/>
      <w:lang w:val="en-US" w:eastAsia="en-US" w:bidi="ar-SA"/>
    </w:rPr>
  </w:style>
  <w:style w:type="character" w:customStyle="1" w:styleId="FontStyle49">
    <w:name w:val="Font Style49"/>
    <w:uiPriority w:val="99"/>
    <w:rsid w:val="00222E14"/>
    <w:rPr>
      <w:rFonts w:ascii="Cambria" w:hAnsi="Cambria" w:cs="Cambria" w:hint="default"/>
      <w:sz w:val="20"/>
      <w:szCs w:val="20"/>
    </w:rPr>
  </w:style>
  <w:style w:type="character" w:customStyle="1" w:styleId="FontStyle50">
    <w:name w:val="Font Style50"/>
    <w:uiPriority w:val="99"/>
    <w:rsid w:val="00222E14"/>
    <w:rPr>
      <w:rFonts w:ascii="Cambria" w:hAnsi="Cambria" w:cs="Cambria" w:hint="default"/>
      <w:b/>
      <w:bCs/>
      <w:sz w:val="20"/>
      <w:szCs w:val="20"/>
    </w:rPr>
  </w:style>
  <w:style w:type="character" w:customStyle="1" w:styleId="kn">
    <w:name w:val="kn"/>
    <w:basedOn w:val="DefaultParagraphFont"/>
    <w:rsid w:val="00222E14"/>
  </w:style>
  <w:style w:type="character" w:customStyle="1" w:styleId="StyleStyleUnderlineUnderlineStyleBoldUnderlineIntenseEmphas">
    <w:name w:val="Style Style UnderlineUnderlineStyle Bold UnderlineIntense Emphas..."/>
    <w:basedOn w:val="DefaultParagraphFont"/>
    <w:rsid w:val="00222E14"/>
    <w:rPr>
      <w:b/>
      <w:bCs/>
      <w:sz w:val="26"/>
      <w:u w:val="single"/>
    </w:rPr>
  </w:style>
  <w:style w:type="character" w:customStyle="1" w:styleId="articoloinside">
    <w:name w:val="articolo_inside"/>
    <w:rsid w:val="00222E14"/>
  </w:style>
  <w:style w:type="character" w:customStyle="1" w:styleId="desc">
    <w:name w:val="desc"/>
    <w:basedOn w:val="DefaultParagraphFont"/>
    <w:rsid w:val="00222E14"/>
  </w:style>
  <w:style w:type="character" w:customStyle="1" w:styleId="job">
    <w:name w:val="job"/>
    <w:basedOn w:val="DefaultParagraphFont"/>
    <w:rsid w:val="00222E14"/>
  </w:style>
  <w:style w:type="character" w:customStyle="1" w:styleId="publisher">
    <w:name w:val="publisher"/>
    <w:basedOn w:val="DefaultParagraphFont"/>
    <w:rsid w:val="00222E14"/>
  </w:style>
  <w:style w:type="character" w:customStyle="1" w:styleId="pubyear">
    <w:name w:val="pubyear"/>
    <w:basedOn w:val="DefaultParagraphFont"/>
    <w:rsid w:val="00222E14"/>
  </w:style>
  <w:style w:type="character" w:customStyle="1" w:styleId="pubcity">
    <w:name w:val="pubcity"/>
    <w:basedOn w:val="DefaultParagraphFont"/>
    <w:rsid w:val="00222E14"/>
  </w:style>
  <w:style w:type="character" w:customStyle="1" w:styleId="bodycontentlink">
    <w:name w:val="bodycontentlink"/>
    <w:basedOn w:val="DefaultParagraphFont"/>
    <w:rsid w:val="00222E14"/>
  </w:style>
  <w:style w:type="character" w:customStyle="1" w:styleId="ecdate">
    <w:name w:val="ec_date"/>
    <w:basedOn w:val="DefaultParagraphFont"/>
    <w:rsid w:val="00222E14"/>
    <w:rPr>
      <w:rFonts w:ascii="Symbol" w:hAnsi="Symbol" w:hint="default"/>
      <w:sz w:val="20"/>
      <w:szCs w:val="20"/>
      <w:shd w:val="clear" w:color="auto" w:fill="FFFFFF"/>
    </w:rPr>
  </w:style>
  <w:style w:type="character" w:customStyle="1" w:styleId="hittermhilite">
    <w:name w:val="hittermhilite"/>
    <w:basedOn w:val="DefaultParagraphFont"/>
    <w:rsid w:val="00222E14"/>
  </w:style>
  <w:style w:type="character" w:customStyle="1" w:styleId="articleheadline">
    <w:name w:val="articleheadline"/>
    <w:basedOn w:val="DefaultParagraphFont"/>
    <w:rsid w:val="00222E14"/>
  </w:style>
  <w:style w:type="character" w:customStyle="1" w:styleId="u-byline">
    <w:name w:val="u-byline"/>
    <w:basedOn w:val="DefaultParagraphFont"/>
    <w:rsid w:val="00222E14"/>
  </w:style>
  <w:style w:type="character" w:customStyle="1" w:styleId="articlebya">
    <w:name w:val="articleby_a"/>
    <w:basedOn w:val="DefaultParagraphFont"/>
    <w:rsid w:val="00222E14"/>
  </w:style>
  <w:style w:type="character" w:customStyle="1" w:styleId="popupwinby">
    <w:name w:val="popupwinby"/>
    <w:basedOn w:val="DefaultParagraphFont"/>
    <w:rsid w:val="00222E14"/>
  </w:style>
  <w:style w:type="character" w:customStyle="1" w:styleId="storyheader">
    <w:name w:val="storyheader"/>
    <w:basedOn w:val="DefaultParagraphFont"/>
    <w:rsid w:val="00222E14"/>
  </w:style>
  <w:style w:type="character" w:customStyle="1" w:styleId="marron">
    <w:name w:val="marron"/>
    <w:basedOn w:val="DefaultParagraphFont"/>
    <w:rsid w:val="00222E14"/>
  </w:style>
  <w:style w:type="character" w:customStyle="1" w:styleId="StyleNormalWeb10ptChar">
    <w:name w:val="Style Normal (Web) + 10 pt Char"/>
    <w:basedOn w:val="DefaultParagraphFont"/>
    <w:rsid w:val="00222E14"/>
    <w:rPr>
      <w:szCs w:val="24"/>
      <w:lang w:val="en-US" w:eastAsia="en-US" w:bidi="ar-SA"/>
    </w:rPr>
  </w:style>
  <w:style w:type="character" w:customStyle="1" w:styleId="Style3CharChar">
    <w:name w:val="Style3 Char Char"/>
    <w:basedOn w:val="DefaultParagraphFont"/>
    <w:rsid w:val="00222E14"/>
    <w:rPr>
      <w:rFonts w:ascii="Trebuchet MS" w:hAnsi="Trebuchet MS" w:hint="default"/>
      <w:b/>
      <w:bCs w:val="0"/>
      <w:sz w:val="22"/>
      <w:szCs w:val="24"/>
      <w:lang w:val="en-US" w:eastAsia="en-US" w:bidi="ar-SA"/>
    </w:rPr>
  </w:style>
  <w:style w:type="character" w:customStyle="1" w:styleId="NormalChar0">
    <w:name w:val="Normal Char"/>
    <w:basedOn w:val="DefaultParagraphFont"/>
    <w:rsid w:val="00222E14"/>
    <w:rPr>
      <w:lang w:eastAsia="en-US"/>
    </w:rPr>
  </w:style>
  <w:style w:type="character" w:customStyle="1" w:styleId="BoldUnderlineChar3">
    <w:name w:val="Bold + Underline Char"/>
    <w:basedOn w:val="DefaultParagraphFont"/>
    <w:rsid w:val="00222E14"/>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222E14"/>
  </w:style>
  <w:style w:type="character" w:customStyle="1" w:styleId="CharacterStyle7">
    <w:name w:val="Character Style 7"/>
    <w:rsid w:val="00222E14"/>
    <w:rPr>
      <w:rFonts w:ascii="Trebuchet MS" w:hAnsi="Trebuchet MS" w:cs="Trebuchet MS" w:hint="default"/>
      <w:sz w:val="20"/>
      <w:szCs w:val="20"/>
      <w:u w:val="single"/>
    </w:rPr>
  </w:style>
  <w:style w:type="character" w:customStyle="1" w:styleId="StyleStyle4Char">
    <w:name w:val="Style Style4 + Char"/>
    <w:basedOn w:val="DefaultParagraphFont"/>
    <w:rsid w:val="00222E14"/>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222E14"/>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222E14"/>
    <w:rPr>
      <w:rFonts w:ascii="Symbol" w:hAnsi="Symbol" w:hint="default"/>
      <w:sz w:val="21"/>
      <w:szCs w:val="21"/>
      <w:u w:val="thick"/>
      <w:lang w:val="en-US" w:eastAsia="en-US" w:bidi="ar-SA"/>
    </w:rPr>
  </w:style>
  <w:style w:type="character" w:customStyle="1" w:styleId="NoterefInText">
    <w:name w:val="_NoterefInText"/>
    <w:uiPriority w:val="99"/>
    <w:rsid w:val="00222E14"/>
    <w:rPr>
      <w:rFonts w:ascii="AKDPE C+ Utopia" w:hAnsi="AKDPE C+ Utopia" w:cs="AKDPE C+ Utopia" w:hint="default"/>
      <w:color w:val="000000"/>
    </w:rPr>
  </w:style>
  <w:style w:type="character" w:customStyle="1" w:styleId="postauthor">
    <w:name w:val="postauthor"/>
    <w:basedOn w:val="DefaultParagraphFont"/>
    <w:rsid w:val="00222E14"/>
  </w:style>
  <w:style w:type="character" w:customStyle="1" w:styleId="span">
    <w:name w:val="span"/>
    <w:basedOn w:val="DefaultParagraphFont"/>
    <w:rsid w:val="00222E14"/>
  </w:style>
  <w:style w:type="character" w:customStyle="1" w:styleId="maintitle">
    <w:name w:val="maintitle"/>
    <w:basedOn w:val="DefaultParagraphFont"/>
    <w:rsid w:val="00222E14"/>
  </w:style>
  <w:style w:type="character" w:customStyle="1" w:styleId="thirdparty-logo">
    <w:name w:val="thirdparty-logo"/>
    <w:basedOn w:val="DefaultParagraphFont"/>
    <w:rsid w:val="00222E14"/>
  </w:style>
  <w:style w:type="character" w:customStyle="1" w:styleId="posted">
    <w:name w:val="posted"/>
    <w:basedOn w:val="DefaultParagraphFont"/>
    <w:rsid w:val="00222E14"/>
  </w:style>
  <w:style w:type="character" w:customStyle="1" w:styleId="ticker">
    <w:name w:val="ticker"/>
    <w:basedOn w:val="DefaultParagraphFont"/>
    <w:rsid w:val="00222E14"/>
  </w:style>
  <w:style w:type="character" w:customStyle="1" w:styleId="vcard">
    <w:name w:val="vcard"/>
    <w:basedOn w:val="DefaultParagraphFont"/>
    <w:rsid w:val="00222E14"/>
  </w:style>
  <w:style w:type="character" w:customStyle="1" w:styleId="print-footnote">
    <w:name w:val="print-footnote"/>
    <w:basedOn w:val="DefaultParagraphFont"/>
    <w:rsid w:val="00222E14"/>
  </w:style>
  <w:style w:type="character" w:customStyle="1" w:styleId="datestring">
    <w:name w:val="datestring"/>
    <w:basedOn w:val="DefaultParagraphFont"/>
    <w:rsid w:val="00222E14"/>
  </w:style>
  <w:style w:type="character" w:customStyle="1" w:styleId="email">
    <w:name w:val="email"/>
    <w:basedOn w:val="DefaultParagraphFont"/>
    <w:rsid w:val="00222E14"/>
  </w:style>
  <w:style w:type="character" w:customStyle="1" w:styleId="gptad">
    <w:name w:val="gptad"/>
    <w:basedOn w:val="DefaultParagraphFont"/>
    <w:rsid w:val="00222E14"/>
  </w:style>
  <w:style w:type="character" w:customStyle="1" w:styleId="creditline">
    <w:name w:val="creditline"/>
    <w:basedOn w:val="DefaultParagraphFont"/>
    <w:rsid w:val="00222E14"/>
  </w:style>
  <w:style w:type="character" w:customStyle="1" w:styleId="grd">
    <w:name w:val="grd"/>
    <w:basedOn w:val="DefaultParagraphFont"/>
    <w:rsid w:val="00222E14"/>
  </w:style>
  <w:style w:type="character" w:customStyle="1" w:styleId="created">
    <w:name w:val="created"/>
    <w:basedOn w:val="DefaultParagraphFont"/>
    <w:rsid w:val="00222E14"/>
  </w:style>
  <w:style w:type="character" w:customStyle="1" w:styleId="changed">
    <w:name w:val="changed"/>
    <w:basedOn w:val="DefaultParagraphFont"/>
    <w:rsid w:val="00222E14"/>
  </w:style>
  <w:style w:type="character" w:customStyle="1" w:styleId="article-author-name">
    <w:name w:val="article-author-name"/>
    <w:basedOn w:val="DefaultParagraphFont"/>
    <w:rsid w:val="00222E14"/>
  </w:style>
  <w:style w:type="character" w:customStyle="1" w:styleId="bioexcerpt">
    <w:name w:val="bio_excerpt"/>
    <w:basedOn w:val="DefaultParagraphFont"/>
    <w:rsid w:val="00222E14"/>
  </w:style>
  <w:style w:type="character" w:customStyle="1" w:styleId="commentcount">
    <w:name w:val="comment_count"/>
    <w:basedOn w:val="DefaultParagraphFont"/>
    <w:rsid w:val="00222E14"/>
  </w:style>
  <w:style w:type="character" w:customStyle="1" w:styleId="searchtermshighlighted">
    <w:name w:val="searchtermshighlighted"/>
    <w:basedOn w:val="DefaultParagraphFont"/>
    <w:rsid w:val="00222E14"/>
  </w:style>
  <w:style w:type="character" w:customStyle="1" w:styleId="contributornametrigger">
    <w:name w:val="contributornametrigger"/>
    <w:basedOn w:val="DefaultParagraphFont"/>
    <w:rsid w:val="00222E14"/>
  </w:style>
  <w:style w:type="character" w:customStyle="1" w:styleId="bylinepipe">
    <w:name w:val="bylinepipe"/>
    <w:basedOn w:val="DefaultParagraphFont"/>
    <w:rsid w:val="00222E14"/>
  </w:style>
  <w:style w:type="character" w:customStyle="1" w:styleId="lucenesearchresulturlb">
    <w:name w:val="lucene_search_result_url_b"/>
    <w:basedOn w:val="DefaultParagraphFont"/>
    <w:rsid w:val="00222E14"/>
  </w:style>
  <w:style w:type="character" w:customStyle="1" w:styleId="faculty-title">
    <w:name w:val="faculty-title"/>
    <w:basedOn w:val="DefaultParagraphFont"/>
    <w:rsid w:val="00222E14"/>
  </w:style>
  <w:style w:type="character" w:customStyle="1" w:styleId="count">
    <w:name w:val="count"/>
    <w:basedOn w:val="DefaultParagraphFont"/>
    <w:rsid w:val="00222E14"/>
  </w:style>
  <w:style w:type="character" w:customStyle="1" w:styleId="volume">
    <w:name w:val="volume"/>
    <w:basedOn w:val="DefaultParagraphFont"/>
    <w:rsid w:val="00222E14"/>
  </w:style>
  <w:style w:type="character" w:customStyle="1" w:styleId="issue">
    <w:name w:val="issue"/>
    <w:basedOn w:val="DefaultParagraphFont"/>
    <w:rsid w:val="00222E14"/>
  </w:style>
  <w:style w:type="character" w:customStyle="1" w:styleId="pages">
    <w:name w:val="pages"/>
    <w:basedOn w:val="DefaultParagraphFont"/>
    <w:rsid w:val="00222E14"/>
  </w:style>
  <w:style w:type="character" w:customStyle="1" w:styleId="field-content">
    <w:name w:val="field-content"/>
    <w:basedOn w:val="DefaultParagraphFont"/>
    <w:rsid w:val="00222E14"/>
  </w:style>
  <w:style w:type="character" w:customStyle="1" w:styleId="person">
    <w:name w:val="person"/>
    <w:basedOn w:val="DefaultParagraphFont"/>
    <w:rsid w:val="00222E14"/>
  </w:style>
  <w:style w:type="character" w:customStyle="1" w:styleId="corresponding">
    <w:name w:val="corresponding"/>
    <w:basedOn w:val="DefaultParagraphFont"/>
    <w:rsid w:val="00222E14"/>
  </w:style>
  <w:style w:type="character" w:customStyle="1" w:styleId="entry-date">
    <w:name w:val="entry-date"/>
    <w:basedOn w:val="DefaultParagraphFont"/>
    <w:rsid w:val="00222E14"/>
  </w:style>
  <w:style w:type="character" w:customStyle="1" w:styleId="post-time">
    <w:name w:val="post-time"/>
    <w:basedOn w:val="DefaultParagraphFont"/>
    <w:rsid w:val="00222E14"/>
  </w:style>
  <w:style w:type="character" w:customStyle="1" w:styleId="post-category">
    <w:name w:val="post-category"/>
    <w:basedOn w:val="DefaultParagraphFont"/>
    <w:rsid w:val="00222E14"/>
  </w:style>
  <w:style w:type="character" w:customStyle="1" w:styleId="post-author">
    <w:name w:val="post-author"/>
    <w:basedOn w:val="DefaultParagraphFont"/>
    <w:rsid w:val="00222E14"/>
  </w:style>
  <w:style w:type="character" w:customStyle="1" w:styleId="A10">
    <w:name w:val="A10"/>
    <w:uiPriority w:val="99"/>
    <w:rsid w:val="00222E14"/>
    <w:rPr>
      <w:rFonts w:ascii="MS Mincho" w:eastAsia="MS Mincho" w:hAnsi="MS Mincho" w:cs="MS Mincho" w:hint="eastAsia"/>
      <w:color w:val="000000"/>
      <w:sz w:val="11"/>
      <w:szCs w:val="11"/>
    </w:rPr>
  </w:style>
  <w:style w:type="character" w:customStyle="1" w:styleId="A9">
    <w:name w:val="A9"/>
    <w:uiPriority w:val="99"/>
    <w:rsid w:val="00222E14"/>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222E14"/>
  </w:style>
  <w:style w:type="character" w:customStyle="1" w:styleId="entry-author">
    <w:name w:val="entry-author"/>
    <w:basedOn w:val="DefaultParagraphFont"/>
    <w:rsid w:val="00222E14"/>
  </w:style>
  <w:style w:type="character" w:customStyle="1" w:styleId="entry-author-name">
    <w:name w:val="entry-author-name"/>
    <w:basedOn w:val="DefaultParagraphFont"/>
    <w:rsid w:val="00222E14"/>
  </w:style>
  <w:style w:type="character" w:customStyle="1" w:styleId="arial11">
    <w:name w:val="arial_11"/>
    <w:basedOn w:val="DefaultParagraphFont"/>
    <w:rsid w:val="00222E14"/>
  </w:style>
  <w:style w:type="character" w:customStyle="1" w:styleId="contrib-degrees">
    <w:name w:val="contrib-degrees"/>
    <w:basedOn w:val="DefaultParagraphFont"/>
    <w:rsid w:val="00222E14"/>
  </w:style>
  <w:style w:type="character" w:customStyle="1" w:styleId="contrib-on-behalf-of">
    <w:name w:val="contrib-on-behalf-of"/>
    <w:basedOn w:val="DefaultParagraphFont"/>
    <w:rsid w:val="00222E14"/>
  </w:style>
  <w:style w:type="character" w:customStyle="1" w:styleId="pubtime">
    <w:name w:val="pubtime"/>
    <w:basedOn w:val="DefaultParagraphFont"/>
    <w:rsid w:val="00222E14"/>
  </w:style>
  <w:style w:type="character" w:customStyle="1" w:styleId="time">
    <w:name w:val="time"/>
    <w:basedOn w:val="DefaultParagraphFont"/>
    <w:rsid w:val="00222E14"/>
  </w:style>
  <w:style w:type="character" w:customStyle="1" w:styleId="fbcommentscount">
    <w:name w:val="fb_comments_count"/>
    <w:basedOn w:val="DefaultParagraphFont"/>
    <w:rsid w:val="00222E14"/>
  </w:style>
  <w:style w:type="character" w:customStyle="1" w:styleId="stsharethiscustom">
    <w:name w:val="st_sharethis_custom"/>
    <w:basedOn w:val="DefaultParagraphFont"/>
    <w:rsid w:val="00222E14"/>
  </w:style>
  <w:style w:type="character" w:customStyle="1" w:styleId="post-date">
    <w:name w:val="post-date"/>
    <w:basedOn w:val="DefaultParagraphFont"/>
    <w:rsid w:val="00222E14"/>
  </w:style>
  <w:style w:type="character" w:customStyle="1" w:styleId="link-external">
    <w:name w:val="link-external"/>
    <w:basedOn w:val="DefaultParagraphFont"/>
    <w:rsid w:val="00222E14"/>
  </w:style>
  <w:style w:type="character" w:customStyle="1" w:styleId="articleauthor">
    <w:name w:val="article_author"/>
    <w:basedOn w:val="DefaultParagraphFont"/>
    <w:rsid w:val="00222E14"/>
  </w:style>
  <w:style w:type="character" w:customStyle="1" w:styleId="articleissue">
    <w:name w:val="article_issue"/>
    <w:basedOn w:val="DefaultParagraphFont"/>
    <w:rsid w:val="00222E14"/>
  </w:style>
  <w:style w:type="character" w:customStyle="1" w:styleId="a-size-large">
    <w:name w:val="a-size-large"/>
    <w:basedOn w:val="DefaultParagraphFont"/>
    <w:rsid w:val="00222E14"/>
  </w:style>
  <w:style w:type="character" w:customStyle="1" w:styleId="a-size-medium">
    <w:name w:val="a-size-medium"/>
    <w:basedOn w:val="DefaultParagraphFont"/>
    <w:rsid w:val="00222E14"/>
  </w:style>
  <w:style w:type="character" w:customStyle="1" w:styleId="contribution">
    <w:name w:val="contribution"/>
    <w:basedOn w:val="DefaultParagraphFont"/>
    <w:rsid w:val="00222E14"/>
  </w:style>
  <w:style w:type="character" w:customStyle="1" w:styleId="a-color-secondary">
    <w:name w:val="a-color-secondary"/>
    <w:basedOn w:val="DefaultParagraphFont"/>
    <w:rsid w:val="00222E14"/>
  </w:style>
  <w:style w:type="character" w:customStyle="1" w:styleId="ui-author">
    <w:name w:val="ui-author"/>
    <w:basedOn w:val="DefaultParagraphFont"/>
    <w:rsid w:val="00222E14"/>
  </w:style>
  <w:style w:type="character" w:customStyle="1" w:styleId="ui-staffline">
    <w:name w:val="ui-staffline"/>
    <w:basedOn w:val="DefaultParagraphFont"/>
    <w:rsid w:val="00222E14"/>
  </w:style>
  <w:style w:type="character" w:customStyle="1" w:styleId="value">
    <w:name w:val="value"/>
    <w:basedOn w:val="DefaultParagraphFont"/>
    <w:rsid w:val="00222E14"/>
  </w:style>
  <w:style w:type="character" w:customStyle="1" w:styleId="specialissuelabel">
    <w:name w:val="specialissuelabel"/>
    <w:basedOn w:val="DefaultParagraphFont"/>
    <w:rsid w:val="00222E14"/>
  </w:style>
  <w:style w:type="character" w:customStyle="1" w:styleId="referencediv">
    <w:name w:val="referencediv"/>
    <w:basedOn w:val="DefaultParagraphFont"/>
    <w:rsid w:val="00222E14"/>
  </w:style>
  <w:style w:type="character" w:customStyle="1" w:styleId="wp-smiley">
    <w:name w:val="wp-smiley"/>
    <w:basedOn w:val="DefaultParagraphFont"/>
    <w:rsid w:val="00222E14"/>
  </w:style>
  <w:style w:type="character" w:customStyle="1" w:styleId="meta-prep">
    <w:name w:val="meta-prep"/>
    <w:basedOn w:val="DefaultParagraphFont"/>
    <w:rsid w:val="00222E14"/>
  </w:style>
  <w:style w:type="character" w:customStyle="1" w:styleId="artjournal">
    <w:name w:val="art_journal"/>
    <w:basedOn w:val="DefaultParagraphFont"/>
    <w:rsid w:val="00222E14"/>
  </w:style>
  <w:style w:type="character" w:customStyle="1" w:styleId="artdatevolumeissuepart">
    <w:name w:val="art_datevolumeissuepart"/>
    <w:basedOn w:val="DefaultParagraphFont"/>
    <w:rsid w:val="00222E14"/>
  </w:style>
  <w:style w:type="character" w:customStyle="1" w:styleId="artpages">
    <w:name w:val="art_pages"/>
    <w:basedOn w:val="DefaultParagraphFont"/>
    <w:rsid w:val="00222E14"/>
  </w:style>
  <w:style w:type="character" w:customStyle="1" w:styleId="singlehighlightclass">
    <w:name w:val="single_highlight_class"/>
    <w:basedOn w:val="DefaultParagraphFont"/>
    <w:rsid w:val="00222E14"/>
  </w:style>
  <w:style w:type="character" w:customStyle="1" w:styleId="degree">
    <w:name w:val="degree"/>
    <w:basedOn w:val="DefaultParagraphFont"/>
    <w:rsid w:val="00222E14"/>
  </w:style>
  <w:style w:type="character" w:customStyle="1" w:styleId="major">
    <w:name w:val="major"/>
    <w:basedOn w:val="DefaultParagraphFont"/>
    <w:rsid w:val="00222E14"/>
  </w:style>
  <w:style w:type="character" w:customStyle="1" w:styleId="authors">
    <w:name w:val="authors"/>
    <w:basedOn w:val="DefaultParagraphFont"/>
    <w:rsid w:val="00222E14"/>
  </w:style>
  <w:style w:type="character" w:customStyle="1" w:styleId="views">
    <w:name w:val="views"/>
    <w:basedOn w:val="DefaultParagraphFont"/>
    <w:rsid w:val="00222E14"/>
  </w:style>
  <w:style w:type="character" w:customStyle="1" w:styleId="stmainservices">
    <w:name w:val="stmainservices"/>
    <w:basedOn w:val="DefaultParagraphFont"/>
    <w:rsid w:val="00222E14"/>
  </w:style>
  <w:style w:type="character" w:customStyle="1" w:styleId="stbubblehcount">
    <w:name w:val="stbubble_hcount"/>
    <w:basedOn w:val="DefaultParagraphFont"/>
    <w:rsid w:val="00222E14"/>
  </w:style>
  <w:style w:type="character" w:customStyle="1" w:styleId="article-date">
    <w:name w:val="article-date"/>
    <w:basedOn w:val="DefaultParagraphFont"/>
    <w:rsid w:val="00222E14"/>
  </w:style>
  <w:style w:type="character" w:customStyle="1" w:styleId="article-author">
    <w:name w:val="article-author"/>
    <w:basedOn w:val="DefaultParagraphFont"/>
    <w:rsid w:val="00222E14"/>
  </w:style>
  <w:style w:type="character" w:customStyle="1" w:styleId="tolocaltime">
    <w:name w:val="tolocaltime"/>
    <w:basedOn w:val="DefaultParagraphFont"/>
    <w:rsid w:val="00222E14"/>
  </w:style>
  <w:style w:type="character" w:customStyle="1" w:styleId="pb-byline">
    <w:name w:val="pb-byline"/>
    <w:basedOn w:val="DefaultParagraphFont"/>
    <w:rsid w:val="00222E14"/>
  </w:style>
  <w:style w:type="character" w:customStyle="1" w:styleId="pb-timestamp">
    <w:name w:val="pb-timestamp"/>
    <w:basedOn w:val="DefaultParagraphFont"/>
    <w:rsid w:val="00222E14"/>
  </w:style>
  <w:style w:type="character" w:customStyle="1" w:styleId="posted-on">
    <w:name w:val="posted-on"/>
    <w:basedOn w:val="DefaultParagraphFont"/>
    <w:rsid w:val="00222E14"/>
  </w:style>
  <w:style w:type="character" w:customStyle="1" w:styleId="even">
    <w:name w:val="even"/>
    <w:basedOn w:val="DefaultParagraphFont"/>
    <w:rsid w:val="00222E14"/>
  </w:style>
  <w:style w:type="character" w:customStyle="1" w:styleId="view-count">
    <w:name w:val="view-count"/>
    <w:basedOn w:val="DefaultParagraphFont"/>
    <w:rsid w:val="00222E14"/>
  </w:style>
  <w:style w:type="character" w:customStyle="1" w:styleId="tChar">
    <w:name w:val="t Char"/>
    <w:rsid w:val="00222E14"/>
    <w:rPr>
      <w:rFonts w:ascii="Georgia" w:eastAsia="Times New Roman" w:hAnsi="Georgia" w:cs="Calibri" w:hint="default"/>
      <w:b/>
      <w:bCs w:val="0"/>
      <w:lang w:val="x-none" w:eastAsia="x-none"/>
    </w:rPr>
  </w:style>
  <w:style w:type="character" w:customStyle="1" w:styleId="UnderlineCharChar4">
    <w:name w:val="Underline Char Char4"/>
    <w:rsid w:val="00222E14"/>
    <w:rPr>
      <w:szCs w:val="24"/>
      <w:u w:val="single"/>
      <w:lang w:val="en-US" w:eastAsia="en-US" w:bidi="ar-SA"/>
    </w:rPr>
  </w:style>
  <w:style w:type="character" w:customStyle="1" w:styleId="BoldUnderlineCharChar3">
    <w:name w:val="BoldUnderline Char Char3"/>
    <w:rsid w:val="00222E14"/>
    <w:rPr>
      <w:b/>
      <w:bCs w:val="0"/>
      <w:szCs w:val="24"/>
      <w:u w:val="single"/>
      <w:lang w:val="en-US" w:eastAsia="en-US" w:bidi="ar-SA"/>
    </w:rPr>
  </w:style>
  <w:style w:type="character" w:customStyle="1" w:styleId="BoldUnderlineCharChar2">
    <w:name w:val="BoldUnderline Char Char2"/>
    <w:rsid w:val="00222E14"/>
    <w:rPr>
      <w:b/>
      <w:bCs w:val="0"/>
      <w:szCs w:val="24"/>
      <w:u w:val="single"/>
      <w:lang w:val="en-US" w:eastAsia="en-US" w:bidi="ar-SA"/>
    </w:rPr>
  </w:style>
  <w:style w:type="character" w:customStyle="1" w:styleId="5Notunderlined">
    <w:name w:val="5 Not underlined"/>
    <w:rsid w:val="00222E14"/>
    <w:rPr>
      <w:rFonts w:ascii="Times New Roman" w:hAnsi="Times New Roman" w:cs="Times New Roman" w:hint="default"/>
      <w:sz w:val="16"/>
    </w:rPr>
  </w:style>
  <w:style w:type="character" w:customStyle="1" w:styleId="volume-issue">
    <w:name w:val="volume-issue"/>
    <w:rsid w:val="00222E14"/>
    <w:rPr>
      <w:rFonts w:ascii="Times New Roman" w:hAnsi="Times New Roman" w:cs="Times New Roman" w:hint="default"/>
    </w:rPr>
  </w:style>
  <w:style w:type="character" w:customStyle="1" w:styleId="i">
    <w:name w:val="i"/>
    <w:basedOn w:val="DefaultParagraphFont"/>
    <w:uiPriority w:val="99"/>
    <w:rsid w:val="00222E14"/>
  </w:style>
  <w:style w:type="character" w:customStyle="1" w:styleId="storytext">
    <w:name w:val="storytext"/>
    <w:basedOn w:val="DefaultParagraphFont"/>
    <w:rsid w:val="00222E14"/>
  </w:style>
  <w:style w:type="character" w:customStyle="1" w:styleId="heading3char0">
    <w:name w:val="heading3char"/>
    <w:rsid w:val="00222E14"/>
  </w:style>
  <w:style w:type="character" w:customStyle="1" w:styleId="boldness1">
    <w:name w:val="boldness1"/>
    <w:rsid w:val="00222E14"/>
  </w:style>
  <w:style w:type="character" w:customStyle="1" w:styleId="Heading3CharCharCharChar">
    <w:name w:val="Heading 3 Char Char Char Char"/>
    <w:basedOn w:val="DefaultParagraphFont"/>
    <w:rsid w:val="00222E14"/>
    <w:rPr>
      <w:rFonts w:ascii="Arial" w:hAnsi="Arial" w:cs="Arial" w:hint="default"/>
      <w:bCs/>
      <w:szCs w:val="26"/>
      <w:u w:val="single"/>
      <w:lang w:val="en-US" w:eastAsia="en-US" w:bidi="ar-SA"/>
    </w:rPr>
  </w:style>
  <w:style w:type="character" w:customStyle="1" w:styleId="current-selection">
    <w:name w:val="current-selection"/>
    <w:basedOn w:val="DefaultParagraphFont"/>
    <w:rsid w:val="00222E14"/>
  </w:style>
  <w:style w:type="character" w:customStyle="1" w:styleId="a2">
    <w:name w:val="_"/>
    <w:basedOn w:val="DefaultParagraphFont"/>
    <w:rsid w:val="00222E14"/>
  </w:style>
  <w:style w:type="character" w:customStyle="1" w:styleId="messagecontent">
    <w:name w:val="message_content"/>
    <w:rsid w:val="00222E14"/>
  </w:style>
  <w:style w:type="character" w:customStyle="1" w:styleId="StyleUnderlineChar">
    <w:name w:val="Style Underline Char"/>
    <w:basedOn w:val="DefaultParagraphFont"/>
    <w:rsid w:val="00222E14"/>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222E14"/>
    <w:rPr>
      <w:rFonts w:ascii="Verdana" w:hAnsi="Verdana" w:hint="default"/>
      <w:color w:val="000000"/>
      <w:sz w:val="16"/>
      <w:szCs w:val="16"/>
    </w:rPr>
  </w:style>
  <w:style w:type="character" w:customStyle="1" w:styleId="Heading3CharCharCharChar1">
    <w:name w:val="Heading 3 Char Char Char Char1"/>
    <w:rsid w:val="00222E14"/>
    <w:rPr>
      <w:rFonts w:ascii="Arial" w:hAnsi="Arial" w:cs="Arial" w:hint="default"/>
      <w:bCs/>
      <w:szCs w:val="26"/>
      <w:u w:val="single"/>
      <w:lang w:val="en-US" w:eastAsia="en-US" w:bidi="ar-SA"/>
    </w:rPr>
  </w:style>
  <w:style w:type="character" w:customStyle="1" w:styleId="comment-body">
    <w:name w:val="comment-body"/>
    <w:rsid w:val="00222E14"/>
  </w:style>
  <w:style w:type="character" w:customStyle="1" w:styleId="UnderlineCharCharChar1">
    <w:name w:val="Underline Char Char Char1"/>
    <w:rsid w:val="00222E14"/>
    <w:rPr>
      <w:u w:val="single"/>
      <w:lang w:val="en-US" w:eastAsia="en-US" w:bidi="ar-SA"/>
    </w:rPr>
  </w:style>
  <w:style w:type="character" w:customStyle="1" w:styleId="mw-headline">
    <w:name w:val="mw-headline"/>
    <w:rsid w:val="00222E14"/>
  </w:style>
  <w:style w:type="character" w:customStyle="1" w:styleId="flagicon">
    <w:name w:val="flagicon"/>
    <w:rsid w:val="00222E14"/>
  </w:style>
  <w:style w:type="character" w:customStyle="1" w:styleId="apturelink">
    <w:name w:val="apturelink"/>
    <w:rsid w:val="00222E14"/>
  </w:style>
  <w:style w:type="character" w:customStyle="1" w:styleId="apturelinkicon">
    <w:name w:val="apturelinkicon"/>
    <w:rsid w:val="00222E14"/>
  </w:style>
  <w:style w:type="character" w:customStyle="1" w:styleId="UnderlineChar1Char">
    <w:name w:val="Underline Char1 Char"/>
    <w:rsid w:val="00222E14"/>
    <w:rPr>
      <w:rFonts w:ascii="Calibri" w:eastAsia="MS Mincho" w:hAnsi="Calibri" w:cs="Calibri" w:hint="default"/>
      <w:szCs w:val="20"/>
      <w:u w:val="single"/>
    </w:rPr>
  </w:style>
  <w:style w:type="character" w:customStyle="1" w:styleId="ptitleinside">
    <w:name w:val="p_title_inside"/>
    <w:rsid w:val="00222E14"/>
  </w:style>
  <w:style w:type="character" w:customStyle="1" w:styleId="Heading1CharChar1">
    <w:name w:val="Heading 1 Char Char1"/>
    <w:rsid w:val="00222E14"/>
    <w:rPr>
      <w:rFonts w:ascii="Arial" w:hAnsi="Arial" w:cs="Arial" w:hint="default"/>
      <w:b/>
      <w:bCs/>
      <w:szCs w:val="32"/>
      <w:lang w:val="en-US" w:eastAsia="en-US" w:bidi="ar-SA"/>
    </w:rPr>
  </w:style>
  <w:style w:type="character" w:customStyle="1" w:styleId="StyleUnderlineCharChar9ptBold">
    <w:name w:val="Style Underline Char Char + 9 pt Bold"/>
    <w:rsid w:val="00222E14"/>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222E14"/>
    <w:rPr>
      <w:rFonts w:ascii="Times New Roman" w:hAnsi="Times New Roman" w:cs="Times New Roman" w:hint="default"/>
      <w:b/>
      <w:bCs/>
      <w:noProof w:val="0"/>
      <w:sz w:val="20"/>
      <w:u w:val="single"/>
    </w:rPr>
  </w:style>
  <w:style w:type="character" w:customStyle="1" w:styleId="StyleUnderlineCharChar19pt">
    <w:name w:val="Style Underline Char Char1 + 9 pt"/>
    <w:rsid w:val="00222E14"/>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22E14"/>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222E14"/>
    <w:rPr>
      <w:rFonts w:ascii="Georgia" w:eastAsia="Times New Roman" w:hAnsi="Georgia" w:hint="default"/>
      <w:b/>
      <w:bCs w:val="0"/>
      <w:smallCaps/>
      <w:sz w:val="24"/>
      <w:szCs w:val="24"/>
      <w:u w:val="single"/>
    </w:rPr>
  </w:style>
  <w:style w:type="character" w:customStyle="1" w:styleId="CardTextCharChar">
    <w:name w:val="Card Text Char Char"/>
    <w:rsid w:val="00222E14"/>
    <w:rPr>
      <w:rFonts w:ascii="Times New Roman" w:eastAsia="Times New Roman" w:hAnsi="Times New Roman" w:cs="Times New Roman" w:hint="default"/>
      <w:sz w:val="20"/>
      <w:szCs w:val="20"/>
    </w:rPr>
  </w:style>
  <w:style w:type="character" w:customStyle="1" w:styleId="citeChar1">
    <w:name w:val="cite Char"/>
    <w:locked/>
    <w:rsid w:val="00222E14"/>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222E14"/>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222E14"/>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222E14"/>
    <w:rPr>
      <w:i/>
      <w:iCs/>
      <w:sz w:val="20"/>
      <w:u w:val="single"/>
    </w:rPr>
  </w:style>
  <w:style w:type="character" w:customStyle="1" w:styleId="HIGHLIGHT0">
    <w:name w:val="HIGHLIGHT"/>
    <w:uiPriority w:val="1"/>
    <w:rsid w:val="00222E14"/>
    <w:rPr>
      <w:rFonts w:ascii="Times New Roman" w:hAnsi="Times New Roman" w:cs="Times New Roman" w:hint="default"/>
      <w:sz w:val="24"/>
      <w:u w:val="single"/>
      <w:bdr w:val="none" w:sz="0" w:space="0" w:color="auto" w:frame="1"/>
    </w:rPr>
  </w:style>
  <w:style w:type="character" w:customStyle="1" w:styleId="CardsCharChar">
    <w:name w:val="Cards Char Char"/>
    <w:rsid w:val="00222E14"/>
    <w:rPr>
      <w:rFonts w:ascii="Times New Roman" w:eastAsia="Times New Roman" w:hAnsi="Times New Roman" w:cs="Times New Roman" w:hint="default"/>
      <w:szCs w:val="24"/>
    </w:rPr>
  </w:style>
  <w:style w:type="character" w:customStyle="1" w:styleId="article-record-publication-volume-issue">
    <w:name w:val="article-record-publication-volume-issue"/>
    <w:rsid w:val="00222E14"/>
  </w:style>
  <w:style w:type="character" w:customStyle="1" w:styleId="resultbodyblack">
    <w:name w:val="resultbodyblack"/>
    <w:rsid w:val="00222E14"/>
    <w:rPr>
      <w:rFonts w:ascii="Times New Roman" w:hAnsi="Times New Roman" w:cs="Times New Roman" w:hint="default"/>
    </w:rPr>
  </w:style>
  <w:style w:type="character" w:customStyle="1" w:styleId="3TagCite">
    <w:name w:val="3 Tag/Cite"/>
    <w:rsid w:val="00222E14"/>
    <w:rPr>
      <w:rFonts w:ascii="Times New Roman" w:hAnsi="Times New Roman" w:cs="Times New Roman" w:hint="default"/>
      <w:b/>
      <w:bCs w:val="0"/>
    </w:rPr>
  </w:style>
  <w:style w:type="character" w:customStyle="1" w:styleId="4Qualifications">
    <w:name w:val="4 Qualifications"/>
    <w:rsid w:val="00222E14"/>
    <w:rPr>
      <w:rFonts w:ascii="Times New Roman" w:hAnsi="Times New Roman" w:cs="Times New Roman" w:hint="default"/>
      <w:sz w:val="19"/>
    </w:rPr>
  </w:style>
  <w:style w:type="character" w:customStyle="1" w:styleId="6Underlined">
    <w:name w:val="6 Underlined"/>
    <w:rsid w:val="00222E14"/>
    <w:rPr>
      <w:rFonts w:ascii="Times New Roman" w:hAnsi="Times New Roman" w:cs="Times New Roman" w:hint="default"/>
      <w:b/>
      <w:bCs w:val="0"/>
      <w:sz w:val="21"/>
      <w:u w:val="single"/>
    </w:rPr>
  </w:style>
  <w:style w:type="character" w:customStyle="1" w:styleId="nohighlighting">
    <w:name w:val="no highlighting"/>
    <w:rsid w:val="00222E14"/>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222E14"/>
    <w:rPr>
      <w:rFonts w:ascii="Cambria" w:hAnsi="Cambria" w:hint="default"/>
      <w:sz w:val="21"/>
      <w:u w:val="single"/>
    </w:rPr>
  </w:style>
  <w:style w:type="character" w:customStyle="1" w:styleId="CharChar61">
    <w:name w:val="Char Char61"/>
    <w:rsid w:val="00222E14"/>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222E14"/>
    <w:pPr>
      <w:tabs>
        <w:tab w:val="num" w:pos="360"/>
      </w:tabs>
      <w:ind w:left="360" w:hanging="360"/>
      <w:contextualSpacing/>
    </w:pPr>
    <w:rPr>
      <w:rFonts w:eastAsia="Calibri" w:cs="Calibri"/>
      <w:sz w:val="24"/>
    </w:rPr>
  </w:style>
  <w:style w:type="character" w:customStyle="1" w:styleId="styledate">
    <w:name w:val="styledate"/>
    <w:rsid w:val="00222E14"/>
  </w:style>
  <w:style w:type="character" w:customStyle="1" w:styleId="BoldandUnderlineChar1">
    <w:name w:val="Bold and Underline Char1"/>
    <w:rsid w:val="00222E14"/>
    <w:rPr>
      <w:b/>
      <w:bCs w:val="0"/>
      <w:szCs w:val="24"/>
      <w:u w:val="single"/>
      <w:lang w:val="en-US" w:eastAsia="en-US" w:bidi="ar-SA"/>
    </w:rPr>
  </w:style>
  <w:style w:type="character" w:customStyle="1" w:styleId="BoldandUnderlineChar1Char2">
    <w:name w:val="Bold and Underline Char1 Char2"/>
    <w:rsid w:val="00222E14"/>
    <w:rPr>
      <w:b/>
      <w:bCs w:val="0"/>
      <w:szCs w:val="24"/>
      <w:u w:val="single"/>
      <w:lang w:val="en-US" w:eastAsia="en-US" w:bidi="ar-SA"/>
    </w:rPr>
  </w:style>
  <w:style w:type="character" w:customStyle="1" w:styleId="BoldandUnderlineCharChar1">
    <w:name w:val="Bold and Underline Char Char1"/>
    <w:rsid w:val="00222E14"/>
    <w:rPr>
      <w:b/>
      <w:bCs w:val="0"/>
      <w:szCs w:val="24"/>
      <w:u w:val="single"/>
      <w:lang w:val="en-US" w:eastAsia="en-US" w:bidi="ar-SA"/>
    </w:rPr>
  </w:style>
  <w:style w:type="character" w:customStyle="1" w:styleId="BoldandUnderlineChar6">
    <w:name w:val="Bold and Underline Char6"/>
    <w:rsid w:val="00222E14"/>
    <w:rPr>
      <w:b/>
      <w:bCs w:val="0"/>
      <w:szCs w:val="24"/>
      <w:u w:val="single"/>
      <w:lang w:val="en-US" w:eastAsia="en-US" w:bidi="ar-SA"/>
    </w:rPr>
  </w:style>
  <w:style w:type="character" w:customStyle="1" w:styleId="title-link-wrapper">
    <w:name w:val="title-link-wrapper"/>
    <w:rsid w:val="00222E14"/>
  </w:style>
  <w:style w:type="character" w:customStyle="1" w:styleId="medium-font">
    <w:name w:val="medium-font"/>
    <w:rsid w:val="00222E14"/>
  </w:style>
  <w:style w:type="character" w:customStyle="1" w:styleId="ReallySamllTextChar">
    <w:name w:val="ReallySamllText Char"/>
    <w:rsid w:val="00222E14"/>
    <w:rPr>
      <w:sz w:val="12"/>
      <w:szCs w:val="24"/>
      <w:lang w:val="en-US" w:eastAsia="en-US" w:bidi="ar-SA"/>
    </w:rPr>
  </w:style>
  <w:style w:type="character" w:customStyle="1" w:styleId="style10">
    <w:name w:val="style1"/>
    <w:rsid w:val="00222E14"/>
  </w:style>
  <w:style w:type="character" w:customStyle="1" w:styleId="pmtermsel">
    <w:name w:val="pmtermsel"/>
    <w:rsid w:val="00222E14"/>
  </w:style>
  <w:style w:type="character" w:customStyle="1" w:styleId="showipapr">
    <w:name w:val="show_ipapr"/>
    <w:rsid w:val="00222E14"/>
  </w:style>
  <w:style w:type="character" w:customStyle="1" w:styleId="dnindex">
    <w:name w:val="dnindex"/>
    <w:rsid w:val="00222E14"/>
  </w:style>
  <w:style w:type="character" w:customStyle="1" w:styleId="23">
    <w:name w:val="23"/>
    <w:rsid w:val="00222E14"/>
    <w:rPr>
      <w:rFonts w:ascii="Times New Roman" w:hAnsi="Times New Roman" w:cs="Arial" w:hint="default"/>
      <w:bCs/>
      <w:sz w:val="20"/>
      <w:u w:val="single"/>
      <w:lang w:val="en-US" w:eastAsia="en-US" w:bidi="ar-SA"/>
    </w:rPr>
  </w:style>
  <w:style w:type="character" w:customStyle="1" w:styleId="33">
    <w:name w:val="33"/>
    <w:rsid w:val="00222E14"/>
    <w:rPr>
      <w:rFonts w:ascii="Times New Roman" w:hAnsi="Times New Roman" w:cs="Arial" w:hint="default"/>
      <w:b/>
      <w:bCs/>
      <w:sz w:val="20"/>
      <w:u w:val="single"/>
      <w:lang w:val="en-US" w:eastAsia="en-US" w:bidi="ar-SA"/>
    </w:rPr>
  </w:style>
  <w:style w:type="character" w:customStyle="1" w:styleId="55">
    <w:name w:val="55"/>
    <w:rsid w:val="00222E14"/>
    <w:rPr>
      <w:rFonts w:ascii="Arial" w:hAnsi="Arial" w:cs="Arial" w:hint="default"/>
      <w:bCs/>
      <w:sz w:val="20"/>
      <w:u w:val="single"/>
      <w:lang w:val="en-US" w:eastAsia="en-US" w:bidi="ar-SA"/>
    </w:rPr>
  </w:style>
  <w:style w:type="character" w:customStyle="1" w:styleId="authoraffil">
    <w:name w:val="authoraffil"/>
    <w:rsid w:val="00222E14"/>
  </w:style>
  <w:style w:type="character" w:customStyle="1" w:styleId="CharChar8">
    <w:name w:val="Char Char8"/>
    <w:rsid w:val="00222E14"/>
    <w:rPr>
      <w:rFonts w:ascii="Georgia" w:eastAsia="Times New Roman" w:hAnsi="Georgia" w:hint="default"/>
      <w:b/>
      <w:bCs/>
      <w:sz w:val="30"/>
      <w:szCs w:val="28"/>
      <w:u w:val="single"/>
    </w:rPr>
  </w:style>
  <w:style w:type="character" w:customStyle="1" w:styleId="FontStyle13">
    <w:name w:val="Font Style13"/>
    <w:uiPriority w:val="99"/>
    <w:rsid w:val="00222E14"/>
    <w:rPr>
      <w:rFonts w:ascii="Constantia" w:hAnsi="Constantia" w:cs="Constantia" w:hint="default"/>
      <w:sz w:val="18"/>
      <w:szCs w:val="18"/>
    </w:rPr>
  </w:style>
  <w:style w:type="character" w:customStyle="1" w:styleId="TagsCharCharCharChar">
    <w:name w:val="Tags Char Char Char Char"/>
    <w:rsid w:val="00222E14"/>
    <w:rPr>
      <w:rFonts w:ascii="Times New Roman" w:eastAsia="Times New Roman" w:hAnsi="Times New Roman" w:cs="Times New Roman" w:hint="default"/>
      <w:b/>
      <w:bCs w:val="0"/>
      <w:sz w:val="24"/>
      <w:szCs w:val="24"/>
    </w:rPr>
  </w:style>
  <w:style w:type="character" w:customStyle="1" w:styleId="boldcitationChar">
    <w:name w:val="bold citation Char"/>
    <w:rsid w:val="00222E14"/>
    <w:rPr>
      <w:rFonts w:ascii="Arial" w:hAnsi="Arial" w:cs="Arial" w:hint="default"/>
      <w:b/>
      <w:bCs w:val="0"/>
      <w:sz w:val="28"/>
      <w:szCs w:val="24"/>
      <w:u w:val="thick"/>
      <w:lang w:val="en-US" w:eastAsia="en-US" w:bidi="ar-SA"/>
    </w:rPr>
  </w:style>
  <w:style w:type="character" w:customStyle="1" w:styleId="BoldunderlineChar4">
    <w:name w:val="Bold/underline Char"/>
    <w:rsid w:val="00222E14"/>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22E14"/>
  </w:style>
  <w:style w:type="character" w:customStyle="1" w:styleId="boldciteChar1">
    <w:name w:val="bold cite Char1"/>
    <w:rsid w:val="00222E14"/>
    <w:rPr>
      <w:b/>
      <w:bCs w:val="0"/>
      <w:sz w:val="28"/>
      <w:u w:val="thick" w:color="000000"/>
    </w:rPr>
  </w:style>
  <w:style w:type="character" w:customStyle="1" w:styleId="tagCharCharChar1">
    <w:name w:val="tag Char Char Char1"/>
    <w:rsid w:val="00222E14"/>
    <w:rPr>
      <w:b/>
      <w:bCs w:val="0"/>
      <w:sz w:val="24"/>
      <w:lang w:val="en-US" w:eastAsia="en-US" w:bidi="ar-SA"/>
    </w:rPr>
  </w:style>
  <w:style w:type="character" w:customStyle="1" w:styleId="underlinecardChar0">
    <w:name w:val="underline card Char"/>
    <w:rsid w:val="00222E14"/>
    <w:rPr>
      <w:rFonts w:ascii="Arial" w:hAnsi="Arial" w:cs="Arial" w:hint="default"/>
      <w:sz w:val="18"/>
      <w:szCs w:val="24"/>
      <w:u w:val="single"/>
      <w:lang w:val="en-US" w:eastAsia="en-US" w:bidi="ar-SA"/>
    </w:rPr>
  </w:style>
  <w:style w:type="character" w:customStyle="1" w:styleId="articleauthor0">
    <w:name w:val="articleauthor"/>
    <w:rsid w:val="00222E14"/>
  </w:style>
  <w:style w:type="character" w:customStyle="1" w:styleId="bodysubtoc">
    <w:name w:val="bodysubtoc"/>
    <w:rsid w:val="00222E14"/>
  </w:style>
  <w:style w:type="character" w:customStyle="1" w:styleId="lefttitlesmaller">
    <w:name w:val="lefttitlesmaller"/>
    <w:rsid w:val="00222E14"/>
  </w:style>
  <w:style w:type="character" w:customStyle="1" w:styleId="mb">
    <w:name w:val="mb"/>
    <w:rsid w:val="00222E14"/>
  </w:style>
  <w:style w:type="character" w:customStyle="1" w:styleId="submitted-date">
    <w:name w:val="submitted-date"/>
    <w:rsid w:val="00222E14"/>
  </w:style>
  <w:style w:type="character" w:customStyle="1" w:styleId="submitted-time">
    <w:name w:val="submitted-time"/>
    <w:rsid w:val="00222E14"/>
  </w:style>
  <w:style w:type="character" w:customStyle="1" w:styleId="A20">
    <w:name w:val="A2"/>
    <w:uiPriority w:val="99"/>
    <w:rsid w:val="00222E14"/>
    <w:rPr>
      <w:rFonts w:ascii="Sabon LT Std" w:hAnsi="Sabon LT Std" w:cs="Sabon LT Std" w:hint="default"/>
      <w:color w:val="000000"/>
      <w:sz w:val="15"/>
      <w:szCs w:val="15"/>
    </w:rPr>
  </w:style>
  <w:style w:type="character" w:customStyle="1" w:styleId="searchword">
    <w:name w:val="searchword"/>
    <w:rsid w:val="00222E14"/>
  </w:style>
  <w:style w:type="character" w:customStyle="1" w:styleId="FontStyle19">
    <w:name w:val="Font Style19"/>
    <w:basedOn w:val="DefaultParagraphFont"/>
    <w:uiPriority w:val="99"/>
    <w:rsid w:val="00222E14"/>
    <w:rPr>
      <w:rFonts w:ascii="Times New Roman" w:hAnsi="Times New Roman" w:cs="Times New Roman" w:hint="default"/>
      <w:sz w:val="18"/>
      <w:szCs w:val="18"/>
    </w:rPr>
  </w:style>
  <w:style w:type="character" w:customStyle="1" w:styleId="bylines">
    <w:name w:val="bylines"/>
    <w:basedOn w:val="DefaultParagraphFont"/>
    <w:rsid w:val="00222E14"/>
  </w:style>
  <w:style w:type="character" w:customStyle="1" w:styleId="StyleStyleBoldUnderlineUnderlineIntenseEmphasis1apple-style-2">
    <w:name w:val="Style Style Bold UnderlineUnderlineIntense Emphasis1apple-style-...2"/>
    <w:basedOn w:val="DefaultParagraphFont"/>
    <w:rsid w:val="00222E14"/>
    <w:rPr>
      <w:b w:val="0"/>
      <w:bCs/>
      <w:sz w:val="22"/>
      <w:u w:val="single"/>
    </w:rPr>
  </w:style>
  <w:style w:type="character" w:customStyle="1" w:styleId="FontStyle57">
    <w:name w:val="Font Style57"/>
    <w:rsid w:val="00222E14"/>
    <w:rPr>
      <w:rFonts w:ascii="Georgia" w:hAnsi="Georgia" w:cs="Georgia" w:hint="default"/>
      <w:b/>
      <w:bCs/>
      <w:sz w:val="14"/>
      <w:szCs w:val="14"/>
    </w:rPr>
  </w:style>
  <w:style w:type="character" w:customStyle="1" w:styleId="FontStyle89">
    <w:name w:val="Font Style89"/>
    <w:rsid w:val="00222E14"/>
    <w:rPr>
      <w:rFonts w:ascii="Times New Roman" w:hAnsi="Times New Roman" w:cs="Times New Roman" w:hint="default"/>
      <w:b/>
      <w:bCs/>
      <w:smallCaps/>
      <w:spacing w:val="40"/>
      <w:sz w:val="16"/>
      <w:szCs w:val="16"/>
    </w:rPr>
  </w:style>
  <w:style w:type="character" w:customStyle="1" w:styleId="style3Char0">
    <w:name w:val="style 3 Char"/>
    <w:rsid w:val="00222E14"/>
    <w:rPr>
      <w:sz w:val="18"/>
      <w:szCs w:val="24"/>
      <w:lang w:val="en-US" w:eastAsia="en-US" w:bidi="ar-SA"/>
    </w:rPr>
  </w:style>
  <w:style w:type="character" w:customStyle="1" w:styleId="BlockHeadingsChar1">
    <w:name w:val="Block Headings Char1"/>
    <w:rsid w:val="00222E14"/>
    <w:rPr>
      <w:b/>
      <w:bCs w:val="0"/>
      <w:caps/>
    </w:rPr>
  </w:style>
  <w:style w:type="character" w:customStyle="1" w:styleId="Longcite">
    <w:name w:val="Longcite"/>
    <w:rsid w:val="00222E14"/>
    <w:rPr>
      <w:sz w:val="16"/>
    </w:rPr>
  </w:style>
  <w:style w:type="character" w:customStyle="1" w:styleId="FontStyle170">
    <w:name w:val="Font Style170"/>
    <w:uiPriority w:val="99"/>
    <w:rsid w:val="00222E14"/>
    <w:rPr>
      <w:rFonts w:ascii="Bookman Old Style" w:hAnsi="Bookman Old Style" w:cs="Bookman Old Style" w:hint="default"/>
      <w:sz w:val="16"/>
      <w:szCs w:val="16"/>
    </w:rPr>
  </w:style>
  <w:style w:type="character" w:customStyle="1" w:styleId="FontStyle17">
    <w:name w:val="Font Style17"/>
    <w:uiPriority w:val="99"/>
    <w:rsid w:val="00222E14"/>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222E14"/>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222E14"/>
  </w:style>
  <w:style w:type="character" w:customStyle="1" w:styleId="m-8559461887574130099gmail-styleunderline">
    <w:name w:val="m_-8559461887574130099gmail-styleunderline"/>
    <w:basedOn w:val="DefaultParagraphFont"/>
    <w:rsid w:val="00222E14"/>
  </w:style>
  <w:style w:type="table" w:styleId="TableGrid">
    <w:name w:val="Table Grid"/>
    <w:basedOn w:val="TableNormal"/>
    <w:rsid w:val="00222E14"/>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222E14"/>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222E14"/>
    <w:pPr>
      <w:ind w:left="400"/>
    </w:pPr>
    <w:rPr>
      <w:rFonts w:eastAsia="Times New Roman"/>
      <w:szCs w:val="20"/>
    </w:rPr>
  </w:style>
  <w:style w:type="paragraph" w:styleId="TOC4">
    <w:name w:val="toc 4"/>
    <w:basedOn w:val="Normal"/>
    <w:next w:val="Normal"/>
    <w:autoRedefine/>
    <w:semiHidden/>
    <w:unhideWhenUsed/>
    <w:rsid w:val="00222E14"/>
    <w:pPr>
      <w:ind w:left="600"/>
    </w:pPr>
    <w:rPr>
      <w:rFonts w:eastAsia="Times New Roman"/>
      <w:szCs w:val="20"/>
    </w:rPr>
  </w:style>
  <w:style w:type="paragraph" w:styleId="TOC5">
    <w:name w:val="toc 5"/>
    <w:basedOn w:val="Normal"/>
    <w:next w:val="Normal"/>
    <w:autoRedefine/>
    <w:semiHidden/>
    <w:unhideWhenUsed/>
    <w:rsid w:val="00222E14"/>
    <w:pPr>
      <w:ind w:left="800"/>
    </w:pPr>
    <w:rPr>
      <w:rFonts w:eastAsia="Times New Roman"/>
      <w:szCs w:val="20"/>
    </w:rPr>
  </w:style>
  <w:style w:type="paragraph" w:styleId="TOC6">
    <w:name w:val="toc 6"/>
    <w:basedOn w:val="Normal"/>
    <w:next w:val="Normal"/>
    <w:autoRedefine/>
    <w:semiHidden/>
    <w:unhideWhenUsed/>
    <w:rsid w:val="00222E14"/>
    <w:pPr>
      <w:ind w:left="1000"/>
    </w:pPr>
    <w:rPr>
      <w:rFonts w:eastAsia="Times New Roman"/>
      <w:szCs w:val="20"/>
    </w:rPr>
  </w:style>
  <w:style w:type="paragraph" w:styleId="TOC7">
    <w:name w:val="toc 7"/>
    <w:basedOn w:val="Normal"/>
    <w:next w:val="Normal"/>
    <w:autoRedefine/>
    <w:semiHidden/>
    <w:unhideWhenUsed/>
    <w:rsid w:val="00222E14"/>
    <w:pPr>
      <w:ind w:left="1200"/>
    </w:pPr>
    <w:rPr>
      <w:rFonts w:eastAsia="Times New Roman"/>
      <w:szCs w:val="20"/>
    </w:rPr>
  </w:style>
  <w:style w:type="paragraph" w:styleId="TOC8">
    <w:name w:val="toc 8"/>
    <w:basedOn w:val="Normal"/>
    <w:next w:val="Normal"/>
    <w:autoRedefine/>
    <w:semiHidden/>
    <w:unhideWhenUsed/>
    <w:rsid w:val="00222E14"/>
    <w:pPr>
      <w:ind w:left="1400"/>
    </w:pPr>
    <w:rPr>
      <w:rFonts w:eastAsia="Times New Roman"/>
      <w:szCs w:val="20"/>
    </w:rPr>
  </w:style>
  <w:style w:type="paragraph" w:styleId="TOC9">
    <w:name w:val="toc 9"/>
    <w:basedOn w:val="Normal"/>
    <w:next w:val="Normal"/>
    <w:autoRedefine/>
    <w:semiHidden/>
    <w:unhideWhenUsed/>
    <w:rsid w:val="00222E14"/>
    <w:pPr>
      <w:ind w:left="1600"/>
    </w:pPr>
    <w:rPr>
      <w:rFonts w:eastAsia="Times New Roman"/>
      <w:sz w:val="20"/>
      <w:lang w:bidi="en-US"/>
    </w:rPr>
  </w:style>
  <w:style w:type="paragraph" w:styleId="NormalIndent">
    <w:name w:val="Normal Indent"/>
    <w:basedOn w:val="Normal"/>
    <w:semiHidden/>
    <w:unhideWhenUsed/>
    <w:rsid w:val="00222E14"/>
    <w:pPr>
      <w:ind w:left="720"/>
    </w:pPr>
    <w:rPr>
      <w:rFonts w:eastAsia="Times New Roman"/>
      <w:szCs w:val="20"/>
    </w:rPr>
  </w:style>
  <w:style w:type="paragraph" w:styleId="Caption">
    <w:name w:val="caption"/>
    <w:basedOn w:val="Normal"/>
    <w:next w:val="Normal"/>
    <w:semiHidden/>
    <w:unhideWhenUsed/>
    <w:qFormat/>
    <w:rsid w:val="00222E14"/>
    <w:rPr>
      <w:rFonts w:eastAsia="Times New Roman"/>
      <w:b/>
      <w:bCs/>
      <w:sz w:val="18"/>
      <w:szCs w:val="18"/>
      <w:lang w:bidi="en-US"/>
    </w:rPr>
  </w:style>
  <w:style w:type="paragraph" w:styleId="EnvelopeAddress">
    <w:name w:val="envelope address"/>
    <w:basedOn w:val="Normal"/>
    <w:semiHidden/>
    <w:unhideWhenUsed/>
    <w:rsid w:val="00222E14"/>
    <w:pPr>
      <w:framePr w:w="7920" w:h="1980" w:hSpace="180" w:wrap="auto" w:hAnchor="page" w:xAlign="center" w:yAlign="bottom"/>
      <w:ind w:left="2880"/>
    </w:pPr>
    <w:rPr>
      <w:rFonts w:eastAsia="Times New Roman"/>
      <w:sz w:val="28"/>
    </w:rPr>
  </w:style>
  <w:style w:type="paragraph" w:styleId="EnvelopeReturn">
    <w:name w:val="envelope return"/>
    <w:basedOn w:val="Normal"/>
    <w:semiHidden/>
    <w:unhideWhenUsed/>
    <w:rsid w:val="00222E14"/>
    <w:rPr>
      <w:rFonts w:eastAsia="Times New Roman"/>
      <w:sz w:val="24"/>
      <w:szCs w:val="20"/>
    </w:rPr>
  </w:style>
  <w:style w:type="paragraph" w:styleId="List">
    <w:name w:val="List"/>
    <w:basedOn w:val="Normal"/>
    <w:uiPriority w:val="99"/>
    <w:semiHidden/>
    <w:unhideWhenUsed/>
    <w:rsid w:val="00222E14"/>
    <w:pPr>
      <w:contextualSpacing/>
    </w:pPr>
    <w:rPr>
      <w:rFonts w:eastAsia="Calibri"/>
    </w:rPr>
  </w:style>
  <w:style w:type="paragraph" w:styleId="BlockText">
    <w:name w:val="Block Text"/>
    <w:basedOn w:val="Normal"/>
    <w:semiHidden/>
    <w:unhideWhenUsed/>
    <w:rsid w:val="00222E14"/>
    <w:pPr>
      <w:ind w:left="229" w:right="229"/>
    </w:pPr>
    <w:rPr>
      <w:rFonts w:ascii="Verdana" w:eastAsia="Times New Roman" w:hAnsi="Verdana"/>
      <w:szCs w:val="20"/>
    </w:rPr>
  </w:style>
  <w:style w:type="paragraph" w:styleId="Revision">
    <w:name w:val="Revision"/>
    <w:uiPriority w:val="99"/>
    <w:semiHidden/>
    <w:rsid w:val="00222E14"/>
    <w:rPr>
      <w:rFonts w:ascii="Arial Narrow" w:eastAsia="SimSun" w:hAnsi="Arial Narrow" w:cs="Calibri"/>
      <w:sz w:val="20"/>
      <w:szCs w:val="22"/>
    </w:rPr>
  </w:style>
  <w:style w:type="paragraph" w:styleId="TOCHeading">
    <w:name w:val="TOC Heading"/>
    <w:basedOn w:val="Heading1"/>
    <w:next w:val="Normal"/>
    <w:uiPriority w:val="39"/>
    <w:semiHidden/>
    <w:unhideWhenUsed/>
    <w:qFormat/>
    <w:rsid w:val="00222E1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222E14"/>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thebulletin.org/space-weapons-and-risk-nuclear-exchanges8346" TargetMode="External"/><Relationship Id="rId26"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9" Type="http://schemas.openxmlformats.org/officeDocument/2006/relationships/hyperlink" Target="http://people.su.se/~jolso/HS-texter/shaltthou.pdf" TargetMode="External"/><Relationship Id="rId21"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4" Type="http://schemas.openxmlformats.org/officeDocument/2006/relationships/hyperlink" Target="https://ratical.org/radiation/NuclearExtinction/StarrNuclearWinterOct09.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alert.com/space-junk-accidents-could-trigger-armed-conflict-expert-warns" TargetMode="External"/><Relationship Id="rId20"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2" Type="http://schemas.openxmlformats.org/officeDocument/2006/relationships/hyperlink" Target="http://www.psr.org/" TargetMode="External"/><Relationship Id="rId37" Type="http://schemas.openxmlformats.org/officeDocument/2006/relationships/hyperlink" Target="https://www.ncbi.nlm.nih.gov/pmc/articles/PMC6446569/" TargetMode="External"/><Relationship Id="rId40" Type="http://schemas.openxmlformats.org/officeDocument/2006/relationships/hyperlink" Target="https://www.files.ethz.ch/isn/111193/Taking%20Sovereignty%20Out%20of%20This%20World.pdf" TargetMode="Externa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8"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6" Type="http://schemas.openxmlformats.org/officeDocument/2006/relationships/hyperlink" Target="https://www2.ucar.edu/atmosnews/just-published/3995/nuclear-war-and-ultraviolet-radiation"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moonstruckpodcast.com/" TargetMode="External"/><Relationship Id="rId31"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7"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0"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5" Type="http://schemas.openxmlformats.org/officeDocument/2006/relationships/hyperlink" Target="http://climate.envsci.rutgers.edu/pdf/RobockToonSAD.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baen.com/living_without_satellites" TargetMode="External"/><Relationship Id="rId25"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3" Type="http://schemas.openxmlformats.org/officeDocument/2006/relationships/hyperlink" Target="https://ratical.org/radiation/NuclearExtinction/StevenStarr022815.html" TargetMode="External"/><Relationship Id="rId38"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28</Pages>
  <Words>20585</Words>
  <Characters>117335</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2022-01-14T21:34:00Z</dcterms:created>
  <dcterms:modified xsi:type="dcterms:W3CDTF">2022-01-15T14:57:00Z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