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E712E" w14:textId="77777777" w:rsidR="00AD053A" w:rsidRDefault="00AD053A" w:rsidP="00AD053A">
      <w:pPr>
        <w:pStyle w:val="Heading3"/>
      </w:pPr>
      <w:proofErr w:type="spellStart"/>
      <w:r>
        <w:t>fw</w:t>
      </w:r>
      <w:proofErr w:type="spellEnd"/>
    </w:p>
    <w:p w14:paraId="19D8E913" w14:textId="69D7C360" w:rsidR="00AD053A" w:rsidRDefault="00AD053A" w:rsidP="00AD053A">
      <w:pPr>
        <w:pStyle w:val="Heading4"/>
        <w:rPr>
          <w:u w:val="single"/>
        </w:rPr>
      </w:pPr>
      <w:r>
        <w:rPr>
          <w:u w:val="single"/>
        </w:rPr>
        <w:t xml:space="preserve">Ethics must begin </w:t>
      </w:r>
      <w:proofErr w:type="spellStart"/>
      <w:r>
        <w:rPr>
          <w:u w:val="single"/>
        </w:rPr>
        <w:t>apriori</w:t>
      </w:r>
      <w:proofErr w:type="spellEnd"/>
      <w:r>
        <w:rPr>
          <w:u w:val="single"/>
        </w:rPr>
        <w:t>,</w:t>
      </w:r>
    </w:p>
    <w:p w14:paraId="31723EF1" w14:textId="77777777" w:rsidR="00AD053A" w:rsidRPr="003E4733" w:rsidRDefault="00AD053A" w:rsidP="00AD053A">
      <w:pPr>
        <w:pStyle w:val="Heading4"/>
      </w:pP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6E57082" w14:textId="77777777" w:rsidR="00AD053A" w:rsidRDefault="00AD053A" w:rsidP="00AD053A">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2B19CD3F" w14:textId="77777777" w:rsidR="00AD053A" w:rsidRPr="004535D0" w:rsidRDefault="00AD053A" w:rsidP="00AD053A">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7E3AF33" w14:textId="77777777" w:rsidR="00AD053A" w:rsidRPr="00A850AC" w:rsidRDefault="00AD053A" w:rsidP="00AD053A">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14C4EBAE" w14:textId="77777777" w:rsidR="00AD053A" w:rsidRPr="00925D23" w:rsidRDefault="00AD053A" w:rsidP="00AD053A">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619235DF" w14:textId="77777777" w:rsidR="00AD053A" w:rsidRPr="005B0098" w:rsidRDefault="00AD053A" w:rsidP="00AD053A">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412986AD" w14:textId="77777777" w:rsidR="00AD053A" w:rsidRPr="00D6474F" w:rsidRDefault="00AD053A" w:rsidP="00AD053A">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71206C71" w14:textId="77777777" w:rsidR="00AD053A" w:rsidRPr="005B0098" w:rsidRDefault="00AD053A" w:rsidP="00AD053A">
      <w:pPr>
        <w:pStyle w:val="Heading4"/>
        <w:spacing w:line="240" w:lineRule="auto"/>
        <w:rPr>
          <w:rFonts w:cs="Calibri"/>
          <w:color w:val="000000" w:themeColor="text1"/>
        </w:rPr>
      </w:pPr>
      <w:r w:rsidRPr="005B0098">
        <w:rPr>
          <w:rFonts w:cs="Calibri"/>
          <w:color w:val="000000" w:themeColor="text1"/>
        </w:rPr>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03ED23D7" w14:textId="77777777" w:rsidR="00AD053A" w:rsidRPr="005B0098" w:rsidRDefault="00AD053A" w:rsidP="00AD053A">
      <w:pPr>
        <w:pStyle w:val="Heading4"/>
        <w:spacing w:before="2" w:after="2" w:line="240" w:lineRule="auto"/>
        <w:rPr>
          <w:rFonts w:cs="Calibri"/>
          <w:color w:val="000000" w:themeColor="text1"/>
        </w:rPr>
      </w:pPr>
      <w:r w:rsidRPr="005B0098">
        <w:rPr>
          <w:rFonts w:cs="Calibri"/>
          <w:color w:val="000000" w:themeColor="text1"/>
        </w:rPr>
        <w:lastRenderedPageBreak/>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3B849B17" w14:textId="77777777" w:rsidR="00AD053A" w:rsidRDefault="00AD053A" w:rsidP="00AD053A">
      <w:pPr>
        <w:pStyle w:val="Heading4"/>
      </w:pPr>
      <w:r w:rsidRPr="005B0098">
        <w:rPr>
          <w:rFonts w:cs="Calibri"/>
        </w:rPr>
        <w:t xml:space="preserve">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w:t>
      </w:r>
      <w:proofErr w:type="gramStart"/>
      <w:r w:rsidRPr="005B0098">
        <w:rPr>
          <w:rFonts w:cs="Calibri"/>
        </w:rPr>
        <w:t>make a decisio</w:t>
      </w:r>
      <w:r>
        <w:rPr>
          <w:rFonts w:cs="Calibri"/>
        </w:rPr>
        <w:t>n</w:t>
      </w:r>
      <w:proofErr w:type="gramEnd"/>
      <w:r>
        <w:rPr>
          <w:rFonts w:cs="Calibri"/>
        </w:rPr>
        <w:t>.</w:t>
      </w:r>
      <w:r w:rsidRPr="00D6474F">
        <w:t xml:space="preserve"> </w:t>
      </w:r>
    </w:p>
    <w:p w14:paraId="693E8CBB" w14:textId="77777777" w:rsidR="00AD053A" w:rsidRPr="00CE11B7" w:rsidRDefault="00AD053A" w:rsidP="00AD053A">
      <w:pPr>
        <w:pStyle w:val="Heading4"/>
      </w:pPr>
      <w:r>
        <w:t xml:space="preserve">[B] </w:t>
      </w:r>
      <w:r w:rsidRPr="00CE11B7">
        <w:t>Only universalizable reason can effectively explain the perspectives of agents – that’s the best method for combatting oppression</w:t>
      </w:r>
      <w:r>
        <w:t>.</w:t>
      </w:r>
    </w:p>
    <w:p w14:paraId="1FA9D7CC" w14:textId="77777777" w:rsidR="00AD053A" w:rsidRPr="00426666" w:rsidRDefault="00AD053A" w:rsidP="00AD053A">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1C87C3C" w14:textId="77777777" w:rsidR="00AD053A" w:rsidRDefault="00AD053A" w:rsidP="00AD053A">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w:t>
      </w:r>
      <w:r w:rsidRPr="00CE11B7">
        <w:rPr>
          <w:rFonts w:asciiTheme="majorHAnsi" w:hAnsiTheme="majorHAnsi" w:cstheme="majorHAnsi"/>
          <w:sz w:val="16"/>
        </w:rPr>
        <w:lastRenderedPageBreak/>
        <w:t xml:space="preserve">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B0B6976" w14:textId="35157C07" w:rsidR="00AD053A" w:rsidRDefault="00AD053A" w:rsidP="00AD053A">
      <w:pPr>
        <w:pStyle w:val="Heading3"/>
      </w:pPr>
    </w:p>
    <w:p w14:paraId="7AA5256F" w14:textId="1135E128" w:rsidR="00AD053A" w:rsidRDefault="00AD053A" w:rsidP="00AD053A">
      <w:pPr>
        <w:pStyle w:val="Heading3"/>
      </w:pPr>
      <w:r>
        <w:lastRenderedPageBreak/>
        <w:t>1AC – Plan</w:t>
      </w:r>
    </w:p>
    <w:p w14:paraId="2C9A0C09" w14:textId="77777777" w:rsidR="00AD053A" w:rsidRPr="002429C8" w:rsidRDefault="00AD053A" w:rsidP="00AD053A">
      <w:pPr>
        <w:pStyle w:val="Heading4"/>
        <w:rPr>
          <w:bCs w:val="0"/>
        </w:rPr>
      </w:pPr>
      <w:r w:rsidRPr="002429C8">
        <w:t>Plan – The appropriation of outer space through the production of space debris by private entities is unjust.</w:t>
      </w:r>
    </w:p>
    <w:p w14:paraId="2CCC80B9" w14:textId="77777777" w:rsidR="00AD053A" w:rsidRDefault="00AD053A" w:rsidP="00AD053A"/>
    <w:p w14:paraId="3C730FAD" w14:textId="77777777" w:rsidR="00AD053A" w:rsidRPr="002429C8" w:rsidRDefault="00AD053A" w:rsidP="00AD053A">
      <w:pPr>
        <w:pStyle w:val="Heading4"/>
        <w:rPr>
          <w:bCs w:val="0"/>
        </w:rPr>
      </w:pPr>
      <w:r w:rsidRPr="002429C8">
        <w:t xml:space="preserve">Revising the Outer Space Treaty </w:t>
      </w:r>
      <w:r w:rsidRPr="002429C8">
        <w:rPr>
          <w:u w:val="single"/>
        </w:rPr>
        <w:t>curbs</w:t>
      </w:r>
      <w:r w:rsidRPr="002429C8">
        <w:t xml:space="preserve"> the impact of space debris – </w:t>
      </w:r>
      <w:r w:rsidRPr="002429C8">
        <w:rPr>
          <w:u w:val="single"/>
        </w:rPr>
        <w:t>timeframe is crucial</w:t>
      </w:r>
      <w:r w:rsidRPr="002429C8">
        <w:t>.</w:t>
      </w:r>
    </w:p>
    <w:p w14:paraId="252D2ADA" w14:textId="77777777" w:rsidR="00AD053A" w:rsidRDefault="00AD053A" w:rsidP="00AD053A">
      <w:r>
        <w:rPr>
          <w:rStyle w:val="Style13ptBold"/>
        </w:rPr>
        <w:t>Shah 20</w:t>
      </w:r>
      <w:r>
        <w:t xml:space="preserve"> – </w:t>
      </w:r>
      <w:proofErr w:type="spellStart"/>
      <w:r>
        <w:t>Sachin</w:t>
      </w:r>
      <w:proofErr w:type="spellEnd"/>
      <w:r>
        <w:t xml:space="preserve">, 8/30/20, [“Aug 30 The International Legal Regulation of </w:t>
      </w:r>
      <w:r w:rsidRPr="002429C8">
        <w:t xml:space="preserve">Space Debris,” CORNELL UNDERGRADUATE LAW &amp; SOCIETY REVIEW, Administrative, Policy, Technology, </w:t>
      </w:r>
      <w:hyperlink r:id="rId9" w:history="1">
        <w:r w:rsidRPr="002429C8">
          <w:t>https://www.culsr.org/articles/the-international-legal-regulation-of-space-debris</w:t>
        </w:r>
      </w:hyperlink>
      <w:r w:rsidRPr="002429C8">
        <w:t>] Justin</w:t>
      </w:r>
    </w:p>
    <w:p w14:paraId="50D1C037" w14:textId="77777777" w:rsidR="00AD053A" w:rsidRDefault="00AD053A" w:rsidP="00AD053A">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w:t>
      </w:r>
      <w:r>
        <w:rPr>
          <w:highlight w:val="green"/>
          <w:u w:val="single"/>
        </w:rPr>
        <w:t xml:space="preserve">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highlight w:val="green"/>
          <w:u w:val="single"/>
        </w:rPr>
        <w:t>, for</w:t>
      </w:r>
      <w:r>
        <w:rPr>
          <w:u w:val="single"/>
        </w:rPr>
        <w:t xml:space="preserve"> their right to </w:t>
      </w:r>
      <w:r>
        <w:rPr>
          <w:highlight w:val="green"/>
          <w:u w:val="single"/>
        </w:rPr>
        <w:t>space</w:t>
      </w:r>
      <w:r>
        <w:rPr>
          <w:u w:val="single"/>
        </w:rPr>
        <w:t xml:space="preserve"> as it </w:t>
      </w:r>
      <w:r>
        <w:rPr>
          <w:highlight w:val="green"/>
          <w:u w:val="single"/>
        </w:rPr>
        <w:t xml:space="preserve">is </w:t>
      </w:r>
      <w:r>
        <w:rPr>
          <w:u w:val="single"/>
        </w:rPr>
        <w:t xml:space="preserve">a </w:t>
      </w:r>
      <w:r>
        <w:rPr>
          <w:rStyle w:val="Emphasis"/>
          <w:highlight w:val="green"/>
        </w:rPr>
        <w:t xml:space="preserve">limited </w:t>
      </w:r>
      <w:r>
        <w:rPr>
          <w:rStyle w:val="Emphasis"/>
        </w:rPr>
        <w:t>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19C7E1B6" w14:textId="77777777" w:rsidR="00AD053A" w:rsidRDefault="00AD053A" w:rsidP="00AD053A">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Outer Space Treaty</w:t>
      </w:r>
      <w:r>
        <w:rPr>
          <w:u w:val="single"/>
        </w:rPr>
        <w:t xml:space="preserve">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states that 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w:t>
      </w:r>
      <w:r>
        <w:rPr>
          <w:rStyle w:val="Emphasis"/>
          <w:highlight w:val="green"/>
        </w:rPr>
        <w:t>interests of</w:t>
      </w:r>
      <w:r>
        <w:rPr>
          <w:rStyle w:val="Emphasis"/>
        </w:rPr>
        <w:t xml:space="preserve">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highlight w:val="green"/>
        </w:rPr>
        <w:t>harmful contamination</w:t>
      </w:r>
      <w:r>
        <w:rPr>
          <w:u w:val="single"/>
        </w:rPr>
        <w:t>.”</w:t>
      </w:r>
      <w:r>
        <w:rPr>
          <w:sz w:val="16"/>
        </w:rPr>
        <w:t xml:space="preserve"> [4] Many </w:t>
      </w:r>
      <w:r>
        <w:rPr>
          <w:highlight w:val="green"/>
          <w:u w:val="single"/>
        </w:rPr>
        <w:t>scholars believe</w:t>
      </w:r>
      <w:r>
        <w:rPr>
          <w:u w:val="single"/>
        </w:rPr>
        <w:t xml:space="preserve"> that </w:t>
      </w:r>
      <w:r>
        <w:rPr>
          <w:highlight w:val="green"/>
          <w:u w:val="single"/>
        </w:rPr>
        <w:t xml:space="preserve">conducting activities </w:t>
      </w:r>
      <w:proofErr w:type="gramStart"/>
      <w:r>
        <w:rPr>
          <w:highlight w:val="green"/>
          <w:u w:val="single"/>
        </w:rPr>
        <w:t>with regard to</w:t>
      </w:r>
      <w:proofErr w:type="gramEnd"/>
      <w:r>
        <w:rPr>
          <w:u w:val="single"/>
        </w:rPr>
        <w:t xml:space="preserve"> other </w:t>
      </w:r>
      <w:r>
        <w:rPr>
          <w:highlight w:val="green"/>
          <w:u w:val="single"/>
        </w:rPr>
        <w:t xml:space="preserve">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w:t>
      </w:r>
      <w:r>
        <w:rPr>
          <w:u w:val="single"/>
        </w:rPr>
        <w:lastRenderedPageBreak/>
        <w:t xml:space="preserve">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242AD3E4" w14:textId="77777777" w:rsidR="00AD053A" w:rsidRDefault="00AD053A" w:rsidP="00AD053A">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w:t>
      </w:r>
      <w:r>
        <w:rPr>
          <w:highlight w:val="green"/>
          <w:u w:val="single"/>
        </w:rPr>
        <w:t>imprecise language</w:t>
      </w:r>
      <w:r>
        <w:rPr>
          <w:u w:val="single"/>
        </w:rPr>
        <w:t xml:space="preserve"> of the Treaty </w:t>
      </w:r>
      <w:r>
        <w:rPr>
          <w:highlight w:val="green"/>
          <w:u w:val="single"/>
        </w:rPr>
        <w:t xml:space="preserve">leaves </w:t>
      </w:r>
      <w:proofErr w:type="gramStart"/>
      <w:r>
        <w:rPr>
          <w:rStyle w:val="Emphasis"/>
          <w:highlight w:val="green"/>
        </w:rPr>
        <w:t>unclear</w:t>
      </w:r>
      <w:proofErr w:type="gramEnd"/>
      <w:r>
        <w:rPr>
          <w:rStyle w:val="Emphasis"/>
        </w:rPr>
        <w:t xml:space="preserve"> the </w:t>
      </w:r>
      <w:r>
        <w:rPr>
          <w:rStyle w:val="Emphasis"/>
          <w:highlight w:val="green"/>
        </w:rPr>
        <w:t>definition of space debris</w:t>
      </w:r>
      <w:r>
        <w:rPr>
          <w:rStyle w:val="Emphasis"/>
        </w:rPr>
        <w:t>,</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w:t>
      </w:r>
      <w:proofErr w:type="spellStart"/>
      <w:r>
        <w:rPr>
          <w:sz w:val="16"/>
        </w:rPr>
        <w:t>Patchen</w:t>
      </w:r>
      <w:proofErr w:type="spellEnd"/>
      <w:r>
        <w:rPr>
          <w:sz w:val="16"/>
        </w:rPr>
        <w:t xml:space="preserve"> uses the UN Space Debris Mitigation Guidelines’ definition of space debris along with the fact that space debris is non-functional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w:t>
      </w:r>
      <w:proofErr w:type="gramStart"/>
      <w:r>
        <w:rPr>
          <w:u w:val="single"/>
        </w:rPr>
        <w:t xml:space="preserve">in order </w:t>
      </w:r>
      <w:r>
        <w:rPr>
          <w:highlight w:val="green"/>
          <w:u w:val="single"/>
        </w:rPr>
        <w:t>to</w:t>
      </w:r>
      <w:proofErr w:type="gramEnd"/>
      <w:r>
        <w:rPr>
          <w:highlight w:val="green"/>
          <w:u w:val="single"/>
        </w:rPr>
        <w:t xml:space="preserve">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1A0FA454" w14:textId="77777777" w:rsidR="00AD053A" w:rsidRDefault="00AD053A" w:rsidP="00AD053A">
      <w:pPr>
        <w:rPr>
          <w:sz w:val="16"/>
        </w:rPr>
      </w:pPr>
      <w:r>
        <w:rPr>
          <w:sz w:val="16"/>
        </w:rPr>
        <w:t xml:space="preserve">Due to the Treaty’s weakness, </w:t>
      </w:r>
      <w:r>
        <w:rPr>
          <w:highlight w:val="green"/>
          <w:u w:val="single"/>
        </w:rPr>
        <w:t>many</w:t>
      </w:r>
      <w:r>
        <w:rPr>
          <w:u w:val="single"/>
        </w:rPr>
        <w:t xml:space="preserve"> of the </w:t>
      </w:r>
      <w:proofErr w:type="gramStart"/>
      <w:r>
        <w:rPr>
          <w:u w:val="single"/>
        </w:rPr>
        <w:t xml:space="preserve">aforementioned </w:t>
      </w:r>
      <w:r>
        <w:rPr>
          <w:highlight w:val="green"/>
          <w:u w:val="single"/>
        </w:rPr>
        <w:t>scholars</w:t>
      </w:r>
      <w:proofErr w:type="gramEnd"/>
      <w:r>
        <w:rPr>
          <w:highlight w:val="green"/>
          <w:u w:val="single"/>
        </w:rPr>
        <w:t xml:space="preserve">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highlight w:val="green"/>
          <w:u w:val="single"/>
        </w:rPr>
        <w:t>, increasing</w:t>
      </w:r>
      <w:r>
        <w:rPr>
          <w:u w:val="single"/>
        </w:rPr>
        <w:t xml:space="preserve"> its </w:t>
      </w:r>
      <w:r>
        <w:rPr>
          <w:rStyle w:val="Emphasis"/>
        </w:rPr>
        <w:t xml:space="preserve">technology-specific </w:t>
      </w:r>
      <w:r>
        <w:rPr>
          <w:rStyle w:val="Emphasis"/>
          <w:highlight w:val="green"/>
        </w:rPr>
        <w:t>language</w:t>
      </w:r>
      <w:r>
        <w:rPr>
          <w:highlight w:val="green"/>
          <w:u w:val="single"/>
        </w:rPr>
        <w:t xml:space="preserve"> to combat </w:t>
      </w:r>
      <w:r>
        <w:rPr>
          <w:rStyle w:val="Emphasis"/>
          <w:highlight w:val="green"/>
        </w:rPr>
        <w:t>space debris</w:t>
      </w:r>
      <w:r>
        <w:rPr>
          <w:rStyle w:val="Emphasis"/>
        </w:rPr>
        <w:t xml:space="preserve">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w:t>
      </w:r>
      <w:proofErr w:type="gramStart"/>
      <w:r>
        <w:rPr>
          <w:sz w:val="16"/>
        </w:rPr>
        <w:t>in order to</w:t>
      </w:r>
      <w:proofErr w:type="gramEnd"/>
      <w:r>
        <w:rPr>
          <w:sz w:val="16"/>
        </w:rPr>
        <w:t xml:space="preserve"> de-escalate an imminent arms race and incentivize them to mitigate their debris. [10] Believing that one convention or treaty would be insufficient, N. </w:t>
      </w:r>
      <w:proofErr w:type="spellStart"/>
      <w:r>
        <w:rPr>
          <w:sz w:val="16"/>
        </w:rPr>
        <w:t>Jasentuliyana</w:t>
      </w:r>
      <w:proofErr w:type="spellEnd"/>
      <w:r>
        <w:rPr>
          <w:sz w:val="16"/>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Pr>
          <w:sz w:val="16"/>
        </w:rPr>
        <w:t>for the amount of</w:t>
      </w:r>
      <w:proofErr w:type="gramEnd"/>
      <w:r>
        <w:rPr>
          <w:sz w:val="16"/>
        </w:rPr>
        <w:t xml:space="preserve"> space debris produced, international laws guiding the actions of private companies’ activities may also provide an answer, as will be discussed in greater detail below.</w:t>
      </w:r>
    </w:p>
    <w:p w14:paraId="651FDD77" w14:textId="77777777" w:rsidR="00AD053A" w:rsidRDefault="00AD053A" w:rsidP="00AD053A">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 xml:space="preserve">sending of 42,000 </w:t>
      </w:r>
      <w:proofErr w:type="spellStart"/>
      <w:r>
        <w:rPr>
          <w:u w:val="single"/>
        </w:rPr>
        <w:t>Starlink</w:t>
      </w:r>
      <w:proofErr w:type="spellEnd"/>
      <w:r>
        <w:rPr>
          <w:u w:val="single"/>
        </w:rPr>
        <w:t xml:space="preserve">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w:t>
      </w:r>
      <w:proofErr w:type="gramStart"/>
      <w:r>
        <w:rPr>
          <w:rStyle w:val="Emphasis"/>
        </w:rPr>
        <w:t xml:space="preserve">in order </w:t>
      </w:r>
      <w:r>
        <w:rPr>
          <w:rStyle w:val="Emphasis"/>
          <w:highlight w:val="green"/>
        </w:rPr>
        <w:t>to</w:t>
      </w:r>
      <w:proofErr w:type="gramEnd"/>
      <w:r>
        <w:rPr>
          <w:rStyle w:val="Emphasis"/>
          <w:highlight w:val="green"/>
        </w:rPr>
        <w:t xml:space="preserve"> maximize </w:t>
      </w:r>
      <w:r>
        <w:rPr>
          <w:rStyle w:val="Emphasis"/>
        </w:rPr>
        <w:t xml:space="preserve">their </w:t>
      </w:r>
      <w:r>
        <w:rPr>
          <w:rStyle w:val="Emphasis"/>
          <w:highlight w:val="green"/>
        </w:rPr>
        <w:t>profit</w:t>
      </w:r>
      <w:r>
        <w:rPr>
          <w:rStyle w:val="Emphasis"/>
        </w:rPr>
        <w:t>, which is their primary objective</w:t>
      </w:r>
      <w:r>
        <w:rPr>
          <w:sz w:val="16"/>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w:t>
      </w:r>
      <w:r>
        <w:rPr>
          <w:sz w:val="16"/>
        </w:rPr>
        <w:lastRenderedPageBreak/>
        <w:t xml:space="preserve">space law experts alike have called for a legal delay to the ITU’s decision on </w:t>
      </w:r>
      <w:proofErr w:type="gramStart"/>
      <w:r>
        <w:rPr>
          <w:sz w:val="16"/>
        </w:rPr>
        <w:t>whether or not</w:t>
      </w:r>
      <w:proofErr w:type="gramEnd"/>
      <w:r>
        <w:rPr>
          <w:sz w:val="16"/>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12800BDB" w14:textId="77777777" w:rsidR="00AD053A" w:rsidRDefault="00AD053A" w:rsidP="00AD053A"/>
    <w:p w14:paraId="55537A11" w14:textId="77777777" w:rsidR="00AD053A" w:rsidRPr="002429C8" w:rsidRDefault="00AD053A" w:rsidP="00AD053A">
      <w:pPr>
        <w:pStyle w:val="Heading4"/>
        <w:rPr>
          <w:bCs w:val="0"/>
        </w:rPr>
      </w:pPr>
      <w:r w:rsidRPr="002429C8">
        <w:t xml:space="preserve">Private entities are </w:t>
      </w:r>
      <w:r w:rsidRPr="002429C8">
        <w:rPr>
          <w:u w:val="single"/>
        </w:rPr>
        <w:t>non-governmental</w:t>
      </w:r>
      <w:r w:rsidRPr="002429C8">
        <w:t>.</w:t>
      </w:r>
    </w:p>
    <w:p w14:paraId="7E7ED023" w14:textId="77777777" w:rsidR="00AD053A" w:rsidRDefault="00AD053A" w:rsidP="00AD053A">
      <w:r>
        <w:rPr>
          <w:rStyle w:val="Style13ptBold"/>
        </w:rPr>
        <w:t>Dunk 11</w:t>
      </w:r>
      <w:r>
        <w:t xml:space="preserve"> – Frans G. von der Dunk, 2011, [“The Origins of </w:t>
      </w:r>
      <w:proofErr w:type="spellStart"/>
      <w:r>
        <w:t>Authorisation</w:t>
      </w:r>
      <w:proofErr w:type="spellEnd"/>
      <w:r>
        <w:t>: Article VI of the Outer Space Treaty and International Space Law,” University of Nebraska] Justin</w:t>
      </w:r>
    </w:p>
    <w:p w14:paraId="6203D97B" w14:textId="77777777" w:rsidR="00AD053A" w:rsidRDefault="00AD053A" w:rsidP="00AD053A">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w:t>
      </w:r>
      <w:proofErr w:type="gramStart"/>
      <w:r>
        <w:rPr>
          <w:sz w:val="16"/>
        </w:rPr>
        <w:t>actually conduct</w:t>
      </w:r>
      <w:proofErr w:type="gramEnd"/>
      <w:r>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8BB2CCF" w14:textId="77777777" w:rsidR="00AD053A" w:rsidRDefault="00AD053A" w:rsidP="00AD053A">
      <w:pPr>
        <w:rPr>
          <w:sz w:val="16"/>
        </w:rPr>
      </w:pPr>
    </w:p>
    <w:p w14:paraId="4FB2D4F8" w14:textId="77777777" w:rsidR="00AD053A" w:rsidRPr="002429C8" w:rsidRDefault="00AD053A" w:rsidP="00AD053A">
      <w:pPr>
        <w:pStyle w:val="Heading4"/>
        <w:rPr>
          <w:bCs w:val="0"/>
        </w:rPr>
      </w:pPr>
      <w:r w:rsidRPr="002429C8">
        <w:t xml:space="preserve">Removal efforts are </w:t>
      </w:r>
      <w:r w:rsidRPr="002429C8">
        <w:rPr>
          <w:u w:val="single"/>
        </w:rPr>
        <w:t>complements</w:t>
      </w:r>
      <w:r w:rsidRPr="002429C8">
        <w:t xml:space="preserve"> to the plan </w:t>
      </w:r>
      <w:r w:rsidRPr="002429C8">
        <w:rPr>
          <w:u w:val="single"/>
        </w:rPr>
        <w:t>not</w:t>
      </w:r>
      <w:r w:rsidRPr="002429C8">
        <w:t xml:space="preserve"> the silver bullet.</w:t>
      </w:r>
    </w:p>
    <w:p w14:paraId="1AA10AC8" w14:textId="77777777" w:rsidR="00AD053A" w:rsidRDefault="00AD053A" w:rsidP="00AD053A">
      <w:r>
        <w:t xml:space="preserve">Rada </w:t>
      </w:r>
      <w:r>
        <w:rPr>
          <w:rStyle w:val="Style13ptBold"/>
        </w:rPr>
        <w:t>Popova 18</w:t>
      </w:r>
      <w:r>
        <w:t xml:space="preserve">, European Space Agency Project Co-Manager and PhD Faculty of Law @ </w:t>
      </w:r>
      <w:proofErr w:type="spellStart"/>
      <w:r>
        <w:t>Universitat</w:t>
      </w:r>
      <w:proofErr w:type="spellEnd"/>
      <w:r>
        <w:t xml:space="preserve"> </w:t>
      </w:r>
      <w:proofErr w:type="spellStart"/>
      <w:r>
        <w:t>zu</w:t>
      </w:r>
      <w:proofErr w:type="spellEnd"/>
      <w:r>
        <w:t xml:space="preserve"> Koln, “The Legal Framework for Space Debris Remediation as a Tool for Sustainability in Outer Space,” </w:t>
      </w:r>
      <w:r>
        <w:rPr>
          <w:i/>
        </w:rPr>
        <w:t>Aerospace</w:t>
      </w:r>
      <w:r>
        <w:t>, MDPI, doi:10.3390/aerospace5020055 *</w:t>
      </w:r>
      <w:proofErr w:type="spellStart"/>
      <w:r>
        <w:t>adr</w:t>
      </w:r>
      <w:proofErr w:type="spellEnd"/>
      <w:r>
        <w:t xml:space="preserve"> = active debris removal, **</w:t>
      </w:r>
      <w:proofErr w:type="spellStart"/>
      <w:r>
        <w:t>sdr</w:t>
      </w:r>
      <w:proofErr w:type="spellEnd"/>
      <w:r>
        <w:t xml:space="preserve"> = space debris remediation, **OOS = on orbit servicing</w:t>
      </w:r>
    </w:p>
    <w:p w14:paraId="2F276895" w14:textId="77777777" w:rsidR="00AD053A" w:rsidRDefault="00AD053A" w:rsidP="00AD053A">
      <w:pPr>
        <w:rPr>
          <w:sz w:val="8"/>
        </w:rPr>
      </w:pPr>
      <w:r>
        <w:rPr>
          <w:rStyle w:val="StyleUnderline"/>
        </w:rPr>
        <w:t xml:space="preserve">In outer space, </w:t>
      </w:r>
      <w:r>
        <w:rPr>
          <w:rStyle w:val="Emphasis"/>
          <w:highlight w:val="green"/>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Pr>
          <w:sz w:val="8"/>
        </w:rPr>
        <w:t>defragmentations</w:t>
      </w:r>
      <w:proofErr w:type="spellEnd"/>
      <w:r>
        <w:rPr>
          <w:sz w:val="8"/>
        </w:rPr>
        <w:t xml:space="preserve"> [5]. </w:t>
      </w:r>
      <w:proofErr w:type="gramStart"/>
      <w:r>
        <w:rPr>
          <w:sz w:val="8"/>
        </w:rPr>
        <w:t>As a consequence of</w:t>
      </w:r>
      <w:proofErr w:type="gramEnd"/>
      <w:r>
        <w:rPr>
          <w:sz w:val="8"/>
        </w:rPr>
        <w:t xml:space="preserve">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highlight w:val="green"/>
        </w:rPr>
        <w:t>This is 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 xml:space="preserve">describing the fact that </w:t>
      </w:r>
      <w:r>
        <w:rPr>
          <w:rStyle w:val="StyleUnderline"/>
          <w:highlight w:val="green"/>
        </w:rPr>
        <w:t xml:space="preserve">collisions </w:t>
      </w:r>
      <w:r>
        <w:rPr>
          <w:rStyle w:val="StyleUnderline"/>
        </w:rPr>
        <w:t>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w:t>
      </w:r>
      <w:proofErr w:type="gramStart"/>
      <w:r>
        <w:rPr>
          <w:sz w:val="8"/>
        </w:rPr>
        <w:t>In the near future</w:t>
      </w:r>
      <w:proofErr w:type="gramEnd"/>
      <w:r>
        <w:rPr>
          <w:sz w:val="8"/>
        </w:rPr>
        <w:t xml:space="preserve">, </w:t>
      </w:r>
      <w:r>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Pr>
          <w:rStyle w:val="StyleUnderline"/>
        </w:rPr>
        <w:t>manoeuvring</w:t>
      </w:r>
      <w:proofErr w:type="spellEnd"/>
      <w:r>
        <w:rPr>
          <w:rStyle w:val="StyleUnderline"/>
        </w:rPr>
        <w:t xml:space="preserve">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 xml:space="preserve">Sun-synchronous orbits where atmospheric drag is non-existent; and (2) the compact mass of objects below 500 kg which suggests low-thrust electrical </w:t>
      </w:r>
      <w:r>
        <w:rPr>
          <w:rStyle w:val="StyleUnderline"/>
        </w:rPr>
        <w:lastRenderedPageBreak/>
        <w:t xml:space="preserve">propulsions for orbital </w:t>
      </w:r>
      <w:proofErr w:type="spellStart"/>
      <w:r>
        <w:rPr>
          <w:rStyle w:val="StyleUnderline"/>
        </w:rPr>
        <w:t>manoeuvers</w:t>
      </w:r>
      <w:proofErr w:type="spellEnd"/>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Pr>
          <w:sz w:val="8"/>
        </w:rPr>
        <w:t>Globalstar</w:t>
      </w:r>
      <w:proofErr w:type="spellEnd"/>
      <w:r>
        <w:rPr>
          <w:sz w:val="8"/>
        </w:rPr>
        <w:t xml:space="preserve"> and </w:t>
      </w:r>
      <w:proofErr w:type="spellStart"/>
      <w:r>
        <w:rPr>
          <w:sz w:val="8"/>
        </w:rPr>
        <w:t>Orbcomm</w:t>
      </w:r>
      <w:proofErr w:type="spellEnd"/>
      <w:r>
        <w:rPr>
          <w:sz w:val="8"/>
        </w:rPr>
        <w:t xml:space="preserve"> made it into orbit. Keeping in mind that </w:t>
      </w:r>
      <w:r>
        <w:rPr>
          <w:rStyle w:val="StyleUnderline"/>
        </w:rPr>
        <w:t xml:space="preserve">approximately 1000 active satellites are in LEO today, with the announced </w:t>
      </w:r>
      <w:proofErr w:type="spellStart"/>
      <w:r>
        <w:rPr>
          <w:rStyle w:val="StyleUnderline"/>
        </w:rPr>
        <w:t>OneWeb</w:t>
      </w:r>
      <w:proofErr w:type="spellEnd"/>
      <w:r>
        <w:rPr>
          <w:rStyle w:val="StyleUnderline"/>
        </w:rPr>
        <w:t xml:space="preserve">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proofErr w:type="spellStart"/>
      <w:r>
        <w:rPr>
          <w:rStyle w:val="StyleUnderline"/>
        </w:rPr>
        <w:t>manoeuvring</w:t>
      </w:r>
      <w:proofErr w:type="spellEnd"/>
      <w:r>
        <w:rPr>
          <w:rStyle w:val="StyleUnderline"/>
        </w:rPr>
        <w:t xml:space="preserve"> may not be feasible, e.g., due to restricted time for reaction or lack of </w:t>
      </w:r>
      <w:proofErr w:type="spellStart"/>
      <w:r>
        <w:rPr>
          <w:rStyle w:val="StyleUnderline"/>
        </w:rPr>
        <w:t>manoeuvring</w:t>
      </w:r>
      <w:proofErr w:type="spellEnd"/>
      <w:r>
        <w:rPr>
          <w:rStyle w:val="StyleUnderline"/>
        </w:rPr>
        <w:t xml:space="preserve">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w:t>
      </w:r>
      <w:proofErr w:type="gramStart"/>
      <w:r>
        <w:rPr>
          <w:sz w:val="8"/>
        </w:rPr>
        <w:t>All of</w:t>
      </w:r>
      <w:proofErr w:type="gramEnd"/>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 over time</w:t>
      </w:r>
      <w:r>
        <w:rPr>
          <w:rStyle w:val="StyleUnderline"/>
        </w:rPr>
        <w:t>.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 xml:space="preserve">the following mechanisms are considered vital to mitigate the debris population to a sustainable level: (1) post-mission disposal; (2) passivation; </w:t>
      </w:r>
      <w:proofErr w:type="gramStart"/>
      <w:r>
        <w:rPr>
          <w:rStyle w:val="StyleUnderline"/>
        </w:rPr>
        <w:t>and,</w:t>
      </w:r>
      <w:proofErr w:type="gramEnd"/>
      <w:r>
        <w:rPr>
          <w:rStyle w:val="StyleUnderline"/>
        </w:rPr>
        <w:t xml:space="preserve">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w:t>
      </w:r>
      <w:proofErr w:type="gramStart"/>
      <w:r>
        <w:rPr>
          <w:sz w:val="8"/>
        </w:rPr>
        <w:t>are in compliance with</w:t>
      </w:r>
      <w:proofErr w:type="gramEnd"/>
      <w:r>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w:t>
      </w:r>
      <w:r>
        <w:rPr>
          <w:rStyle w:val="StyleUnderline"/>
          <w:highlight w:val="green"/>
        </w:rPr>
        <w:t>the debris growth</w:t>
      </w:r>
      <w:r>
        <w:rPr>
          <w:rStyle w:val="StyleUnderline"/>
        </w:rPr>
        <w:t xml:space="preserve"> in LEO </w:t>
      </w:r>
      <w:r>
        <w:rPr>
          <w:rStyle w:val="StyleUnderline"/>
          <w:highlight w:val="green"/>
        </w:rPr>
        <w:t>is still likely to 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Pr>
          <w:sz w:val="8"/>
        </w:rPr>
        <w:t>on the one hand,</w:t>
      </w:r>
      <w:proofErr w:type="gramEnd"/>
      <w:r>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Pr>
          <w:sz w:val="8"/>
        </w:rPr>
        <w:t>as a means to</w:t>
      </w:r>
      <w:proofErr w:type="gramEnd"/>
      <w:r>
        <w:rPr>
          <w:sz w:val="8"/>
        </w:rPr>
        <w:t xml:space="preserve"> carry out space activities should be preserved not only in the short-term perspective, but on a long-term basis as the dependency of humans on outer space will only grow in the future. </w:t>
      </w:r>
      <w:proofErr w:type="gramStart"/>
      <w:r>
        <w:rPr>
          <w:sz w:val="8"/>
        </w:rPr>
        <w:t>As a consequence</w:t>
      </w:r>
      <w:proofErr w:type="gramEnd"/>
      <w:r>
        <w:rPr>
          <w:sz w:val="8"/>
        </w:rPr>
        <w:t>,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 xml:space="preserve">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Pr>
          <w:sz w:val="8"/>
        </w:rPr>
        <w:t>and also</w:t>
      </w:r>
      <w:proofErr w:type="gramEnd"/>
      <w:r>
        <w:rPr>
          <w:sz w:val="8"/>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Pr>
          <w:sz w:val="8"/>
        </w:rPr>
        <w:t>iuris</w:t>
      </w:r>
      <w:proofErr w:type="spellEnd"/>
      <w:r>
        <w:rPr>
          <w:sz w:val="8"/>
        </w:rPr>
        <w:t xml:space="preserve"> </w:t>
      </w:r>
      <w:proofErr w:type="spellStart"/>
      <w:r>
        <w:rPr>
          <w:sz w:val="8"/>
        </w:rPr>
        <w:t>spatialis</w:t>
      </w:r>
      <w:proofErr w:type="spellEnd"/>
      <w:r>
        <w:rPr>
          <w:sz w:val="8"/>
        </w:rPr>
        <w:t xml:space="preserve">. Such as, inter alia, the common benefit clause (Art. I para 1 OST), Art. III OST and Article 2 UN Charter, Art. IV para 1 OST, Art. VII </w:t>
      </w:r>
      <w:proofErr w:type="gramStart"/>
      <w:r>
        <w:rPr>
          <w:sz w:val="8"/>
        </w:rPr>
        <w:t>OST</w:t>
      </w:r>
      <w:proofErr w:type="gramEnd"/>
      <w:r>
        <w:rPr>
          <w:sz w:val="8"/>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Pr>
          <w:sz w:val="8"/>
        </w:rPr>
        <w:t>on the basis of</w:t>
      </w:r>
      <w:proofErr w:type="gramEnd"/>
      <w:r>
        <w:rPr>
          <w:sz w:val="8"/>
        </w:rPr>
        <w:t xml:space="preserve"> responsibility towards future generations, which is reiterated by the specific nature of outer space as a global common. ●</w:t>
      </w:r>
      <w:r>
        <w:rPr>
          <w:sz w:val="8"/>
        </w:rPr>
        <w:t> </w:t>
      </w:r>
      <w:r>
        <w:rPr>
          <w:sz w:val="8"/>
        </w:rPr>
        <w:t xml:space="preserve">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Pr>
          <w:sz w:val="8"/>
        </w:rPr>
        <w:t>space-faring</w:t>
      </w:r>
      <w:proofErr w:type="gramEnd"/>
      <w:r>
        <w:rPr>
          <w:sz w:val="8"/>
        </w:rPr>
        <w:t xml:space="preserve"> or developing countries) and all generations (present and future) in the use and exploration of outer space and celestial bodies [36]. ●</w:t>
      </w:r>
      <w:r>
        <w:rPr>
          <w:sz w:val="8"/>
        </w:rPr>
        <w:t> </w:t>
      </w:r>
      <w:r>
        <w:rPr>
          <w:sz w:val="8"/>
        </w:rPr>
        <w:t xml:space="preserve">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Pr>
          <w:sz w:val="8"/>
        </w:rPr>
        <w:t>particular status</w:t>
      </w:r>
      <w:proofErr w:type="gramEnd"/>
      <w:r>
        <w:rPr>
          <w:sz w:val="8"/>
        </w:rPr>
        <w:t xml:space="preserve"> of outer space as a domain which should be open and preserved for all states and generations. ●</w:t>
      </w:r>
      <w:r>
        <w:rPr>
          <w:sz w:val="8"/>
        </w:rPr>
        <w:t> </w:t>
      </w:r>
      <w:r>
        <w:rPr>
          <w:sz w:val="8"/>
        </w:rPr>
        <w:t xml:space="preserve">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Pr>
          <w:sz w:val="8"/>
        </w:rPr>
        <w:t>self-defence</w:t>
      </w:r>
      <w:proofErr w:type="spellEnd"/>
      <w:r>
        <w:rPr>
          <w:sz w:val="8"/>
        </w:rPr>
        <w:t xml:space="preserve">, Art. 51 UN Charter) [39]. This provision is relevant especially as e.g., anti-satellite testing and other military destructive activities can produce a considerable </w:t>
      </w:r>
      <w:proofErr w:type="gramStart"/>
      <w:r>
        <w:rPr>
          <w:sz w:val="8"/>
        </w:rPr>
        <w:t>amount</w:t>
      </w:r>
      <w:proofErr w:type="gramEnd"/>
      <w:r>
        <w:rPr>
          <w:sz w:val="8"/>
        </w:rPr>
        <w:t xml:space="preserve">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Pr>
          <w:sz w:val="8"/>
        </w:rPr>
        <w:t>and, in case</w:t>
      </w:r>
      <w:proofErr w:type="gramEnd"/>
      <w:r>
        <w:rPr>
          <w:sz w:val="8"/>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Pr>
          <w:sz w:val="8"/>
        </w:rPr>
        <w:t>erga</w:t>
      </w:r>
      <w:proofErr w:type="spellEnd"/>
      <w:r>
        <w:rPr>
          <w:sz w:val="8"/>
        </w:rPr>
        <w:t xml:space="preserve"> </w:t>
      </w:r>
      <w:proofErr w:type="spellStart"/>
      <w:r>
        <w:rPr>
          <w:sz w:val="8"/>
        </w:rPr>
        <w:t>omnes</w:t>
      </w:r>
      <w:proofErr w:type="spellEnd"/>
      <w:r>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w:t>
      </w:r>
      <w:r>
        <w:rPr>
          <w:sz w:val="8"/>
        </w:rPr>
        <w:lastRenderedPageBreak/>
        <w:t xml:space="preserve">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w:t>
      </w:r>
      <w:proofErr w:type="gramStart"/>
      <w:r>
        <w:rPr>
          <w:sz w:val="8"/>
        </w:rPr>
        <w:t>in order to</w:t>
      </w:r>
      <w:proofErr w:type="gramEnd"/>
      <w:r>
        <w:rPr>
          <w:sz w:val="8"/>
        </w:rPr>
        <w:t xml:space="preserve">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Pr>
          <w:sz w:val="8"/>
        </w:rPr>
        <w:t>practices</w:t>
      </w:r>
      <w:proofErr w:type="gramEnd"/>
      <w:r>
        <w:rPr>
          <w:sz w:val="8"/>
        </w:rPr>
        <w:t xml:space="preserve">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w:t>
      </w:r>
      <w:proofErr w:type="gramStart"/>
      <w:r>
        <w:rPr>
          <w:sz w:val="8"/>
        </w:rPr>
        <w:t>and also</w:t>
      </w:r>
      <w:proofErr w:type="gramEnd"/>
      <w:r>
        <w:rPr>
          <w:sz w:val="8"/>
        </w:rPr>
        <w:t xml:space="preserve"> fuel in the tanks. Passivation aims at the minimization of self-induced </w:t>
      </w:r>
      <w:proofErr w:type="gramStart"/>
      <w:r>
        <w:rPr>
          <w:sz w:val="8"/>
        </w:rPr>
        <w:t>break-ups</w:t>
      </w:r>
      <w:proofErr w:type="gramEnd"/>
      <w:r>
        <w:rPr>
          <w:sz w:val="8"/>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Pr>
          <w:sz w:val="8"/>
        </w:rPr>
        <w:t>aforementioned example</w:t>
      </w:r>
      <w:proofErr w:type="gramEnd"/>
      <w:r>
        <w:rPr>
          <w:sz w:val="8"/>
        </w:rPr>
        <w:t xml:space="preserv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Mitigation can indeed 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Pr>
          <w:sz w:val="8"/>
        </w:rPr>
        <w:t xml:space="preserve">. For example, in </w:t>
      </w:r>
      <w:r>
        <w:rPr>
          <w:rStyle w:val="StyleUnderline"/>
        </w:rPr>
        <w:t xml:space="preserve">LEO </w:t>
      </w:r>
      <w:r>
        <w:rPr>
          <w:rStyle w:val="StyleUnderline"/>
          <w:highlight w:val="green"/>
        </w:rPr>
        <w:t>mitigation measures can only slow down the pace of 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15E3F260" w14:textId="77777777" w:rsidR="00AD053A" w:rsidRDefault="00AD053A" w:rsidP="00AD053A"/>
    <w:p w14:paraId="46D2D423" w14:textId="2D842ABB" w:rsidR="00AD053A" w:rsidRDefault="00AD053A" w:rsidP="00AD053A">
      <w:pPr>
        <w:pStyle w:val="Heading3"/>
      </w:pPr>
      <w:r>
        <w:lastRenderedPageBreak/>
        <w:t>Offense</w:t>
      </w:r>
    </w:p>
    <w:p w14:paraId="27A7A6D1" w14:textId="3757A426" w:rsidR="00AD053A" w:rsidRDefault="00AD053A" w:rsidP="00AD053A">
      <w:pPr>
        <w:pStyle w:val="Heading4"/>
      </w:pPr>
      <w:r>
        <w:t>[</w:t>
      </w:r>
      <w:r w:rsidR="00CB07E9">
        <w:t>1</w:t>
      </w:r>
      <w:r>
        <w:t xml:space="preserve">] Extending neoliberal polices in space violate universal law through continued injustice. </w:t>
      </w:r>
    </w:p>
    <w:p w14:paraId="65B75A85" w14:textId="77777777" w:rsidR="00AD053A" w:rsidRDefault="00AD053A" w:rsidP="00AD053A">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46187BCE" w14:textId="77777777" w:rsidR="00AD053A" w:rsidRDefault="00AD053A" w:rsidP="00AD053A">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34525F5C" w14:textId="77777777" w:rsidR="00AD053A" w:rsidRDefault="00AD053A" w:rsidP="00AD053A"/>
    <w:p w14:paraId="572117E0" w14:textId="354B0FE8" w:rsidR="00AD053A" w:rsidRDefault="00AD053A" w:rsidP="00AD053A">
      <w:pPr>
        <w:pStyle w:val="Heading4"/>
      </w:pPr>
      <w:r>
        <w:t>[</w:t>
      </w:r>
      <w:r w:rsidR="00CB07E9">
        <w:t>2</w:t>
      </w:r>
      <w:r>
        <w:t xml:space="preserve">] The categorical imperative rejects states and companies desires to profit </w:t>
      </w:r>
      <w:proofErr w:type="gramStart"/>
      <w:r>
        <w:t>off of</w:t>
      </w:r>
      <w:proofErr w:type="gramEnd"/>
      <w:r>
        <w:t xml:space="preserve"> space for themselves. </w:t>
      </w:r>
    </w:p>
    <w:p w14:paraId="2B9DC2D8" w14:textId="77777777" w:rsidR="00AD053A" w:rsidRDefault="00AD053A" w:rsidP="00AD053A">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16FD6700" w14:textId="42680BF8" w:rsidR="00AD053A" w:rsidRPr="00AD053A" w:rsidRDefault="00AD053A" w:rsidP="00AD053A">
      <w:pPr>
        <w:rPr>
          <w:b/>
          <w:iCs/>
          <w:u w:val="single"/>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lastRenderedPageBreak/>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12651723" w14:textId="002F9FCD" w:rsidR="00AD053A" w:rsidRDefault="00AD053A" w:rsidP="00AD053A">
      <w:pPr>
        <w:pStyle w:val="Heading4"/>
      </w:pPr>
      <w:r>
        <w:t>[</w:t>
      </w:r>
      <w:r w:rsidR="00CB07E9">
        <w:t>3</w:t>
      </w:r>
      <w:r>
        <w:t>] Promise breaking – private entities appropriating space violates articles 2 and 4 of the OST</w:t>
      </w:r>
    </w:p>
    <w:p w14:paraId="4B354CAA" w14:textId="77777777" w:rsidR="00AD053A" w:rsidRPr="00F61F5F" w:rsidRDefault="00AD053A" w:rsidP="00AD053A">
      <w:proofErr w:type="spellStart"/>
      <w:r>
        <w:rPr>
          <w:rStyle w:val="Style13ptBold"/>
        </w:rPr>
        <w:t>Wisaeus</w:t>
      </w:r>
      <w:proofErr w:type="spellEnd"/>
      <w:r>
        <w:rPr>
          <w:rStyle w:val="Style13ptBold"/>
        </w:rPr>
        <w:t xml:space="preserve"> 17 </w:t>
      </w:r>
      <w:r w:rsidRPr="00F61F5F">
        <w:t xml:space="preserve">Per </w:t>
      </w:r>
      <w:proofErr w:type="spellStart"/>
      <w:r w:rsidRPr="00F61F5F">
        <w:t>Wisaeus</w:t>
      </w:r>
      <w:proofErr w:type="spellEnd"/>
      <w:r w:rsidRPr="00F61F5F">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10" w:history="1">
        <w:r w:rsidRPr="00EC1464">
          <w:rPr>
            <w:rStyle w:val="Hyperlink"/>
          </w:rPr>
          <w:t>https://lup.lub.lu.se/student-papers/record/8930484/file/8933833.pdf</w:t>
        </w:r>
      </w:hyperlink>
      <w:r>
        <w:t xml:space="preserve"> SJMS</w:t>
      </w:r>
    </w:p>
    <w:p w14:paraId="56CB0360" w14:textId="77777777" w:rsidR="00AD053A" w:rsidRPr="007327FF" w:rsidRDefault="00AD053A" w:rsidP="00AD053A">
      <w:pPr>
        <w:rPr>
          <w:sz w:val="16"/>
        </w:rPr>
      </w:pPr>
      <w:r w:rsidRPr="007327FF">
        <w:rPr>
          <w:sz w:val="16"/>
        </w:rPr>
        <w:t xml:space="preserve">3.5 </w:t>
      </w:r>
      <w:r w:rsidRPr="004F3E86">
        <w:rPr>
          <w:rStyle w:val="Emphasis"/>
        </w:rPr>
        <w:t>Appropriation of space</w:t>
      </w:r>
      <w:r w:rsidRPr="007327FF">
        <w:rPr>
          <w:sz w:val="16"/>
        </w:rPr>
        <w:t xml:space="preserve"> </w:t>
      </w:r>
      <w:proofErr w:type="gramStart"/>
      <w:r w:rsidRPr="007327FF">
        <w:rPr>
          <w:sz w:val="16"/>
        </w:rPr>
        <w:t>The</w:t>
      </w:r>
      <w:proofErr w:type="gramEnd"/>
      <w:r w:rsidRPr="007327FF">
        <w:rPr>
          <w:sz w:val="16"/>
        </w:rPr>
        <w:t xml:space="preserve"> word appropriation is used in Article II OST but it does not exist consensus nor an exact definition of its meaning. </w:t>
      </w:r>
      <w:r w:rsidRPr="004F3E86">
        <w:rPr>
          <w:rStyle w:val="Emphasis"/>
        </w:rPr>
        <w:t xml:space="preserve">Traditionally, </w:t>
      </w:r>
      <w:r w:rsidRPr="001647AA">
        <w:rPr>
          <w:rStyle w:val="Emphasis"/>
          <w:highlight w:val="green"/>
        </w:rPr>
        <w:t>appropriation</w:t>
      </w:r>
      <w:r w:rsidRPr="004F3E86">
        <w:rPr>
          <w:rStyle w:val="Emphasis"/>
        </w:rPr>
        <w:t xml:space="preserve"> have had the </w:t>
      </w:r>
      <w:r w:rsidRPr="001647AA">
        <w:rPr>
          <w:rStyle w:val="Emphasis"/>
          <w:highlight w:val="green"/>
        </w:rPr>
        <w:t>meaning</w:t>
      </w:r>
      <w:r w:rsidRPr="004F3E86">
        <w:rPr>
          <w:rStyle w:val="Emphasis"/>
        </w:rPr>
        <w:t xml:space="preserve"> of </w:t>
      </w:r>
      <w:r w:rsidRPr="001647AA">
        <w:rPr>
          <w:rStyle w:val="Emphasis"/>
          <w:highlight w:val="green"/>
        </w:rPr>
        <w:t>taking control</w:t>
      </w:r>
      <w:r w:rsidRPr="004F3E86">
        <w:rPr>
          <w:rStyle w:val="Emphasis"/>
        </w:rPr>
        <w:t xml:space="preserve"> over an area </w:t>
      </w:r>
      <w:r w:rsidRPr="001647AA">
        <w:rPr>
          <w:rStyle w:val="Emphasis"/>
          <w:highlight w:val="green"/>
        </w:rPr>
        <w:t>to use it exclusively</w:t>
      </w:r>
      <w:r w:rsidRPr="004F3E86">
        <w:rPr>
          <w:rStyle w:val="Emphasis"/>
        </w:rPr>
        <w:t xml:space="preserve"> and with a long-term intention.</w:t>
      </w:r>
      <w:r w:rsidRPr="007327FF">
        <w:rPr>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4F3E86">
        <w:rPr>
          <w:rStyle w:val="Emphasis"/>
        </w:rPr>
        <w:t xml:space="preserve">The possibility to appropriate outer space has the problem of the difficulty of defining outer space due to the lack of landmarks. </w:t>
      </w:r>
      <w:r w:rsidRPr="001647AA">
        <w:rPr>
          <w:rStyle w:val="Emphasis"/>
          <w:highlight w:val="green"/>
        </w:rPr>
        <w:t>Article II OST</w:t>
      </w:r>
      <w:r w:rsidRPr="004F3E86">
        <w:rPr>
          <w:rStyle w:val="Emphasis"/>
        </w:rPr>
        <w:t xml:space="preserve"> and its </w:t>
      </w:r>
      <w:r w:rsidRPr="001647AA">
        <w:rPr>
          <w:rStyle w:val="Emphasis"/>
          <w:highlight w:val="green"/>
        </w:rPr>
        <w:t>prohibition of</w:t>
      </w:r>
      <w:r w:rsidRPr="004F3E86">
        <w:rPr>
          <w:rStyle w:val="Emphasis"/>
        </w:rPr>
        <w:t xml:space="preserve"> national </w:t>
      </w:r>
      <w:r w:rsidRPr="001647AA">
        <w:rPr>
          <w:rStyle w:val="Emphasis"/>
          <w:highlight w:val="green"/>
        </w:rPr>
        <w:t>appropriation</w:t>
      </w:r>
      <w:r w:rsidRPr="004F3E86">
        <w:rPr>
          <w:rStyle w:val="Emphasis"/>
        </w:rPr>
        <w:t xml:space="preserve"> is </w:t>
      </w:r>
      <w:r w:rsidRPr="001647AA">
        <w:rPr>
          <w:rStyle w:val="Emphasis"/>
          <w:highlight w:val="green"/>
        </w:rPr>
        <w:t>regarding outer space and celestial bodies.</w:t>
      </w:r>
      <w:r w:rsidRPr="007327FF">
        <w:rPr>
          <w:sz w:val="16"/>
        </w:rPr>
        <w:t xml:space="preserve"> As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4F3E86">
        <w:rPr>
          <w:rStyle w:val="Emphasis"/>
        </w:rPr>
        <w:t>A celestial body has the advantage of being tangible and possible to locate.</w:t>
      </w:r>
      <w:r w:rsidRPr="007327FF">
        <w:rPr>
          <w:sz w:val="16"/>
        </w:rPr>
        <w:t xml:space="preserve"> 130 Another aspect of the problem is the fact that space law is not clear on what constitutes a celestial body, which </w:t>
      </w:r>
      <w:proofErr w:type="gramStart"/>
      <w:r w:rsidRPr="007327FF">
        <w:rPr>
          <w:sz w:val="16"/>
        </w:rPr>
        <w:t>opens up</w:t>
      </w:r>
      <w:proofErr w:type="gramEnd"/>
      <w:r w:rsidRPr="007327FF">
        <w:rPr>
          <w:sz w:val="16"/>
        </w:rPr>
        <w:t xml:space="preserve"> for the possibility of circumventing the prohibition of Article II OST by appropriating asteroids or meteorites. This is, as much else in space law, not completely clear.131 As mentioned earlier, </w:t>
      </w:r>
      <w:r w:rsidRPr="004F3E86">
        <w:rPr>
          <w:rStyle w:val="Emphasis"/>
        </w:rPr>
        <w:t xml:space="preserve">it can be said that the </w:t>
      </w:r>
      <w:r w:rsidRPr="001647AA">
        <w:rPr>
          <w:rStyle w:val="Emphasis"/>
          <w:highlight w:val="green"/>
        </w:rPr>
        <w:t xml:space="preserve">UN claimed jurisdiction of </w:t>
      </w:r>
      <w:r w:rsidRPr="00CB07E9">
        <w:rPr>
          <w:rStyle w:val="Emphasis"/>
        </w:rPr>
        <w:t xml:space="preserve">the whole outer </w:t>
      </w:r>
      <w:r w:rsidRPr="001647AA">
        <w:rPr>
          <w:rStyle w:val="Emphasis"/>
          <w:highlight w:val="green"/>
        </w:rPr>
        <w:t xml:space="preserve">space </w:t>
      </w:r>
      <w:r w:rsidRPr="00CB07E9">
        <w:rPr>
          <w:rStyle w:val="Emphasis"/>
        </w:rPr>
        <w:t>with its declarations</w:t>
      </w:r>
      <w:r w:rsidRPr="004F3E86">
        <w:rPr>
          <w:rStyle w:val="Emphasis"/>
        </w:rPr>
        <w:t xml:space="preserve"> adopted </w:t>
      </w:r>
      <w:r w:rsidRPr="001647AA">
        <w:rPr>
          <w:rStyle w:val="Emphasis"/>
          <w:highlight w:val="green"/>
        </w:rPr>
        <w:t>in 1961 and 1963.</w:t>
      </w:r>
      <w:r w:rsidRPr="007327FF">
        <w:rPr>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w:t>
      </w:r>
      <w:r w:rsidRPr="004F3E86">
        <w:rPr>
          <w:rStyle w:val="Emphasis"/>
        </w:rPr>
        <w:t>it is only reasonable to limit the jurisdiction to our solar system.</w:t>
      </w:r>
      <w:r w:rsidRPr="007327FF">
        <w:rPr>
          <w:sz w:val="16"/>
        </w:rPr>
        <w:t xml:space="preserve">133 </w:t>
      </w:r>
      <w:r w:rsidRPr="004F3E86">
        <w:rPr>
          <w:rStyle w:val="Emphasis"/>
        </w:rPr>
        <w:t>Even this is a liberal limitation since the furthest a human made space object has travelled is outside our planet system.</w:t>
      </w:r>
      <w:r w:rsidRPr="007327FF">
        <w:rPr>
          <w:sz w:val="16"/>
        </w:rPr>
        <w:t xml:space="preserve">134 Therefore a starting point for appropriation would be to </w:t>
      </w:r>
      <w:proofErr w:type="gramStart"/>
      <w:r w:rsidRPr="007327FF">
        <w:rPr>
          <w:sz w:val="16"/>
        </w:rPr>
        <w:t>actually be</w:t>
      </w:r>
      <w:proofErr w:type="gramEnd"/>
      <w:r w:rsidRPr="007327FF">
        <w:rPr>
          <w:sz w:val="16"/>
        </w:rPr>
        <w:t xml:space="preserve"> able to physically access the object. </w:t>
      </w:r>
      <w:proofErr w:type="gramStart"/>
      <w:r w:rsidRPr="004F3E86">
        <w:rPr>
          <w:rStyle w:val="Emphasis"/>
        </w:rPr>
        <w:t>In order to</w:t>
      </w:r>
      <w:proofErr w:type="gramEnd"/>
      <w:r w:rsidRPr="004F3E86">
        <w:rPr>
          <w:rStyle w:val="Emphasis"/>
        </w:rPr>
        <w:t xml:space="preserve"> appropriate a celestial body in space one would have to be able to control it. </w:t>
      </w:r>
      <w:proofErr w:type="gramStart"/>
      <w:r w:rsidRPr="004F3E86">
        <w:rPr>
          <w:rStyle w:val="Emphasis"/>
        </w:rPr>
        <w:t>In order to</w:t>
      </w:r>
      <w:proofErr w:type="gramEnd"/>
      <w:r w:rsidRPr="004F3E86">
        <w:rPr>
          <w:rStyle w:val="Emphasis"/>
        </w:rPr>
        <w:t xml:space="preserve"> control a celestial body a starting point is to be able to reach it.</w:t>
      </w:r>
      <w:r w:rsidRPr="007327FF">
        <w:rPr>
          <w:sz w:val="16"/>
        </w:rPr>
        <w:t xml:space="preserve"> The conclusion is that </w:t>
      </w:r>
      <w:r w:rsidRPr="004F3E86">
        <w:rPr>
          <w:rStyle w:val="Emphasis"/>
        </w:rPr>
        <w:t xml:space="preserve">if one </w:t>
      </w:r>
      <w:proofErr w:type="gramStart"/>
      <w:r w:rsidRPr="004F3E86">
        <w:rPr>
          <w:rStyle w:val="Emphasis"/>
        </w:rPr>
        <w:t>is able to</w:t>
      </w:r>
      <w:proofErr w:type="gramEnd"/>
      <w:r w:rsidRPr="004F3E86">
        <w:rPr>
          <w:rStyle w:val="Emphasis"/>
        </w:rPr>
        <w:t xml:space="preserve"> both reach a part of outer space or a celestial body and define it and maintain a presence, one would be able to theoretically appropriate it. </w:t>
      </w:r>
      <w:r w:rsidRPr="007327FF">
        <w:rPr>
          <w:sz w:val="16"/>
        </w:rPr>
        <w:t xml:space="preserve">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7327FF">
        <w:rPr>
          <w:sz w:val="16"/>
        </w:rPr>
        <w:t>opened up</w:t>
      </w:r>
      <w:proofErr w:type="gramEnd"/>
      <w:r w:rsidRPr="007327FF">
        <w:rPr>
          <w:sz w:val="16"/>
        </w:rPr>
        <w:t xml:space="preserve">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w:t>
      </w:r>
      <w:r w:rsidRPr="004F3E86">
        <w:rPr>
          <w:rStyle w:val="Emphasis"/>
        </w:rPr>
        <w:t>Private and international appropriation</w:t>
      </w:r>
      <w:r w:rsidRPr="007327FF">
        <w:rPr>
          <w:sz w:val="16"/>
        </w:rPr>
        <w:t xml:space="preserve"> Whether one can decide if appropriation is allowed by OST is </w:t>
      </w:r>
      <w:r w:rsidRPr="007327FF">
        <w:rPr>
          <w:sz w:val="16"/>
        </w:rPr>
        <w:lastRenderedPageBreak/>
        <w:t xml:space="preserve">depending on what type of appropriation it is. </w:t>
      </w:r>
      <w:r w:rsidRPr="004F3E86">
        <w:rPr>
          <w:rStyle w:val="Emphasis"/>
        </w:rPr>
        <w:t xml:space="preserve">National appropriation refers to when a state claims and takes control over a celestial body, which is clearly prohibited by Article II OST. </w:t>
      </w:r>
      <w:r w:rsidRPr="007327FF">
        <w:rPr>
          <w:sz w:val="16"/>
        </w:rPr>
        <w:t xml:space="preserve">This option will not be further discussed </w:t>
      </w:r>
      <w:r w:rsidRPr="004F3E86">
        <w:rPr>
          <w:rStyle w:val="Emphasis"/>
        </w:rPr>
        <w:t>due to the clear language of OST. Private appropriation has the meaning of a private entity taking control over a celestial body.</w:t>
      </w:r>
      <w:r w:rsidRPr="007327FF">
        <w:rPr>
          <w:sz w:val="16"/>
        </w:rPr>
        <w:t xml:space="preserve">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7327FF">
        <w:rPr>
          <w:sz w:val="16"/>
        </w:rPr>
        <w:t>contrario</w:t>
      </w:r>
      <w:proofErr w:type="spellEnd"/>
      <w:r w:rsidRPr="007327FF">
        <w:rPr>
          <w:sz w:val="16"/>
        </w:rPr>
        <w:t xml:space="preserve"> </w:t>
      </w:r>
      <w:r w:rsidRPr="004F3E86">
        <w:rPr>
          <w:rStyle w:val="Emphasis"/>
        </w:rPr>
        <w:t xml:space="preserve">reading of </w:t>
      </w:r>
      <w:r w:rsidRPr="001647AA">
        <w:rPr>
          <w:rStyle w:val="Emphasis"/>
          <w:highlight w:val="green"/>
        </w:rPr>
        <w:t>Article II OST: Outer space</w:t>
      </w:r>
      <w:r w:rsidRPr="004F3E86">
        <w:rPr>
          <w:rStyle w:val="Emphasis"/>
        </w:rPr>
        <w:t xml:space="preserve">, including the Moon and other celestial bodies, </w:t>
      </w:r>
      <w:r w:rsidRPr="001647AA">
        <w:rPr>
          <w:rStyle w:val="Emphasis"/>
          <w:highlight w:val="green"/>
        </w:rPr>
        <w:t xml:space="preserve">is not subjected to </w:t>
      </w:r>
      <w:r w:rsidRPr="00CB07E9">
        <w:rPr>
          <w:rStyle w:val="Emphasis"/>
        </w:rPr>
        <w:t xml:space="preserve">national </w:t>
      </w:r>
      <w:r w:rsidRPr="001647AA">
        <w:rPr>
          <w:rStyle w:val="Emphasis"/>
          <w:highlight w:val="green"/>
        </w:rPr>
        <w:t>appropriation</w:t>
      </w:r>
      <w:r w:rsidRPr="004F3E86">
        <w:rPr>
          <w:rStyle w:val="Emphasis"/>
        </w:rPr>
        <w:t xml:space="preserve"> by claim of sovereignty, by means of use or occupation or </w:t>
      </w:r>
      <w:r w:rsidRPr="001647AA">
        <w:rPr>
          <w:rStyle w:val="Emphasis"/>
          <w:highlight w:val="green"/>
        </w:rPr>
        <w:t>by any means</w:t>
      </w:r>
      <w:r w:rsidRPr="004F3E86">
        <w:rPr>
          <w:rStyle w:val="Emphasis"/>
        </w:rPr>
        <w:t>.</w:t>
      </w:r>
      <w:r w:rsidRPr="007327FF">
        <w:rPr>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7327FF">
        <w:rPr>
          <w:sz w:val="16"/>
        </w:rPr>
        <w:t>opens up</w:t>
      </w:r>
      <w:proofErr w:type="gramEnd"/>
      <w:r w:rsidRPr="007327FF">
        <w:rPr>
          <w:sz w:val="16"/>
        </w:rPr>
        <w:t xml:space="preserve"> for the possibility of appropriation.135 3.5.2.1.1 </w:t>
      </w:r>
      <w:r w:rsidRPr="001647AA">
        <w:rPr>
          <w:rStyle w:val="Emphasis"/>
          <w:highlight w:val="green"/>
        </w:rPr>
        <w:t>Private appropriation</w:t>
      </w:r>
      <w:r w:rsidRPr="001647AA">
        <w:rPr>
          <w:rStyle w:val="Emphasis"/>
        </w:rPr>
        <w:t xml:space="preserve"> Those who favor private appropriation, such as Stephen </w:t>
      </w:r>
      <w:proofErr w:type="spellStart"/>
      <w:r w:rsidRPr="001647AA">
        <w:rPr>
          <w:rStyle w:val="Emphasis"/>
        </w:rPr>
        <w:t>Gorove</w:t>
      </w:r>
      <w:proofErr w:type="spellEnd"/>
      <w:r w:rsidRPr="001647AA">
        <w:rPr>
          <w:rStyle w:val="Emphasis"/>
        </w:rPr>
        <w:t>, come to the frank conclusion that a private entity could lawfully appropriate parts of space because of the lack of explicit prohibition.</w:t>
      </w:r>
      <w:r w:rsidRPr="007327FF">
        <w:rPr>
          <w:sz w:val="16"/>
        </w:rPr>
        <w:t xml:space="preserve">136 </w:t>
      </w:r>
      <w:r w:rsidRPr="001647AA">
        <w:rPr>
          <w:rStyle w:val="Emphasis"/>
        </w:rPr>
        <w:t xml:space="preserve">This loophole theory </w:t>
      </w:r>
      <w:r w:rsidRPr="001647AA">
        <w:rPr>
          <w:rStyle w:val="Emphasis"/>
          <w:highlight w:val="green"/>
        </w:rPr>
        <w:t xml:space="preserve">is rejected </w:t>
      </w:r>
      <w:r w:rsidRPr="00CB07E9">
        <w:rPr>
          <w:rStyle w:val="Emphasis"/>
        </w:rPr>
        <w:t>by most</w:t>
      </w:r>
      <w:r w:rsidRPr="001647AA">
        <w:rPr>
          <w:rStyle w:val="Emphasis"/>
        </w:rPr>
        <w:t xml:space="preserve"> authors, however.</w:t>
      </w:r>
      <w:r w:rsidRPr="007327FF">
        <w:rPr>
          <w:sz w:val="16"/>
        </w:rPr>
        <w:t xml:space="preserve"> 137 </w:t>
      </w:r>
      <w:r w:rsidRPr="001647AA">
        <w:rPr>
          <w:rStyle w:val="Emphasis"/>
        </w:rPr>
        <w:t xml:space="preserve">One major flaw in </w:t>
      </w:r>
      <w:proofErr w:type="spellStart"/>
      <w:r w:rsidRPr="001647AA">
        <w:rPr>
          <w:rStyle w:val="Emphasis"/>
        </w:rPr>
        <w:t>Gorove’s</w:t>
      </w:r>
      <w:proofErr w:type="spellEnd"/>
      <w:r w:rsidRPr="001647AA">
        <w:rPr>
          <w:rStyle w:val="Emphasis"/>
        </w:rPr>
        <w:t xml:space="preserve"> argumentation is the </w:t>
      </w:r>
      <w:r w:rsidRPr="00CB07E9">
        <w:rPr>
          <w:rStyle w:val="Emphasis"/>
        </w:rPr>
        <w:t xml:space="preserve">overlooking of </w:t>
      </w:r>
      <w:r w:rsidRPr="001647AA">
        <w:rPr>
          <w:rStyle w:val="Emphasis"/>
          <w:highlight w:val="green"/>
        </w:rPr>
        <w:t xml:space="preserve">Article VI </w:t>
      </w:r>
      <w:r w:rsidRPr="00CB07E9">
        <w:rPr>
          <w:rStyle w:val="Emphasis"/>
        </w:rPr>
        <w:t>OST.</w:t>
      </w:r>
      <w:r w:rsidRPr="001647AA">
        <w:rPr>
          <w:rStyle w:val="Emphasis"/>
        </w:rPr>
        <w:t xml:space="preserve"> Article VI OST </w:t>
      </w:r>
      <w:r w:rsidRPr="001647AA">
        <w:rPr>
          <w:rStyle w:val="Emphasis"/>
          <w:highlight w:val="green"/>
        </w:rPr>
        <w:t xml:space="preserve">prescribes </w:t>
      </w:r>
      <w:proofErr w:type="gramStart"/>
      <w:r w:rsidRPr="001647AA">
        <w:rPr>
          <w:rStyle w:val="Emphasis"/>
          <w:highlight w:val="green"/>
        </w:rPr>
        <w:t>that states</w:t>
      </w:r>
      <w:proofErr w:type="gramEnd"/>
      <w:r w:rsidRPr="001647AA">
        <w:rPr>
          <w:rStyle w:val="Emphasis"/>
          <w:highlight w:val="green"/>
        </w:rPr>
        <w:t xml:space="preserve"> have the responsibility for activities in</w:t>
      </w:r>
      <w:r w:rsidRPr="001647AA">
        <w:rPr>
          <w:rStyle w:val="Emphasis"/>
        </w:rPr>
        <w:t xml:space="preserve"> outer </w:t>
      </w:r>
      <w:r w:rsidRPr="001647AA">
        <w:rPr>
          <w:rStyle w:val="Emphasis"/>
          <w:highlight w:val="green"/>
        </w:rPr>
        <w:t>space</w:t>
      </w:r>
      <w:r w:rsidRPr="001647AA">
        <w:rPr>
          <w:rStyle w:val="Emphasis"/>
        </w:rPr>
        <w:t xml:space="preserve"> and other celestial bodies, including the Moon. Activities </w:t>
      </w:r>
      <w:r w:rsidRPr="001647AA">
        <w:rPr>
          <w:rStyle w:val="Emphasis"/>
          <w:highlight w:val="green"/>
        </w:rPr>
        <w:t>include</w:t>
      </w:r>
      <w:r w:rsidRPr="001647AA">
        <w:rPr>
          <w:rStyle w:val="Emphasis"/>
        </w:rPr>
        <w:t xml:space="preserve"> both activities made by governmental as well as </w:t>
      </w:r>
      <w:r w:rsidRPr="001647AA">
        <w:rPr>
          <w:rStyle w:val="Emphasis"/>
          <w:highlight w:val="green"/>
        </w:rPr>
        <w:t>non-governmental</w:t>
      </w:r>
      <w:r w:rsidRPr="001647AA">
        <w:rPr>
          <w:rStyle w:val="Emphasis"/>
        </w:rPr>
        <w:t xml:space="preserve"> organizations. </w:t>
      </w:r>
      <w:r w:rsidRPr="007327FF">
        <w:rPr>
          <w:sz w:val="16"/>
        </w:rPr>
        <w:t xml:space="preserve">Activities are not necessarily </w:t>
      </w:r>
      <w:proofErr w:type="gramStart"/>
      <w:r w:rsidRPr="007327FF">
        <w:rPr>
          <w:sz w:val="16"/>
        </w:rPr>
        <w:t>appropriation</w:t>
      </w:r>
      <w:proofErr w:type="gramEnd"/>
      <w:r w:rsidRPr="007327FF">
        <w:rPr>
          <w:sz w:val="16"/>
        </w:rPr>
        <w:t xml:space="preserve"> but it could be, see discussion in 3.4 Freedom of exploration, use and access. </w:t>
      </w:r>
      <w:r w:rsidRPr="001647AA">
        <w:rPr>
          <w:rStyle w:val="Emphasis"/>
        </w:rPr>
        <w:t xml:space="preserve">As mentioned earlier, the OST does not bind private entities per se, but </w:t>
      </w:r>
      <w:r w:rsidRPr="001647AA">
        <w:rPr>
          <w:rStyle w:val="Emphasis"/>
          <w:highlight w:val="green"/>
        </w:rPr>
        <w:t>private entities</w:t>
      </w:r>
      <w:r w:rsidRPr="001647AA">
        <w:rPr>
          <w:rStyle w:val="Emphasis"/>
        </w:rPr>
        <w:t xml:space="preserve"> are forced to </w:t>
      </w:r>
      <w:r w:rsidRPr="001647AA">
        <w:rPr>
          <w:rStyle w:val="Emphasis"/>
          <w:highlight w:val="green"/>
        </w:rPr>
        <w:t>obey</w:t>
      </w:r>
      <w:r w:rsidRPr="001647AA">
        <w:rPr>
          <w:rStyle w:val="Emphasis"/>
        </w:rPr>
        <w:t xml:space="preserve"> the </w:t>
      </w:r>
      <w:r w:rsidRPr="001647AA">
        <w:rPr>
          <w:rStyle w:val="Emphasis"/>
          <w:highlight w:val="green"/>
        </w:rPr>
        <w:t>OST</w:t>
      </w:r>
      <w:r w:rsidRPr="001647AA">
        <w:rPr>
          <w:rStyle w:val="Emphasis"/>
        </w:rPr>
        <w:t xml:space="preserve"> </w:t>
      </w:r>
      <w:proofErr w:type="gramStart"/>
      <w:r w:rsidRPr="001647AA">
        <w:rPr>
          <w:rStyle w:val="Emphasis"/>
        </w:rPr>
        <w:t>due to the fact that</w:t>
      </w:r>
      <w:proofErr w:type="gramEnd"/>
      <w:r w:rsidRPr="001647AA">
        <w:rPr>
          <w:rStyle w:val="Emphasis"/>
        </w:rPr>
        <w:t xml:space="preserve"> a </w:t>
      </w:r>
      <w:r w:rsidRPr="001647AA">
        <w:rPr>
          <w:rStyle w:val="Emphasis"/>
          <w:highlight w:val="green"/>
        </w:rPr>
        <w:t>private entity is entitled to</w:t>
      </w:r>
      <w:r w:rsidRPr="001647AA">
        <w:rPr>
          <w:rStyle w:val="Emphasis"/>
        </w:rPr>
        <w:t xml:space="preserve"> the </w:t>
      </w:r>
      <w:r w:rsidRPr="001647AA">
        <w:rPr>
          <w:rStyle w:val="Emphasis"/>
          <w:highlight w:val="green"/>
        </w:rPr>
        <w:t>freedoms</w:t>
      </w:r>
      <w:r w:rsidRPr="001647AA">
        <w:rPr>
          <w:rStyle w:val="Emphasis"/>
        </w:rPr>
        <w:t xml:space="preserve"> set out in the OST </w:t>
      </w:r>
      <w:r w:rsidRPr="001647AA">
        <w:rPr>
          <w:rStyle w:val="Emphasis"/>
          <w:highlight w:val="green"/>
        </w:rPr>
        <w:t>via</w:t>
      </w:r>
      <w:r w:rsidRPr="001647AA">
        <w:rPr>
          <w:rStyle w:val="Emphasis"/>
        </w:rPr>
        <w:t xml:space="preserve"> its </w:t>
      </w:r>
      <w:r w:rsidRPr="001647AA">
        <w:rPr>
          <w:rStyle w:val="Emphasis"/>
          <w:highlight w:val="green"/>
        </w:rPr>
        <w:t>supervising government.</w:t>
      </w:r>
      <w:r w:rsidRPr="001647AA">
        <w:rPr>
          <w:rStyle w:val="Emphasis"/>
        </w:rPr>
        <w:t xml:space="preserve"> In theory, a private entity could appropriate </w:t>
      </w:r>
      <w:proofErr w:type="gramStart"/>
      <w:r w:rsidRPr="001647AA">
        <w:rPr>
          <w:rStyle w:val="Emphasis"/>
        </w:rPr>
        <w:t>i.e.</w:t>
      </w:r>
      <w:proofErr w:type="gramEnd"/>
      <w:r w:rsidRPr="001647AA">
        <w:rPr>
          <w:rStyle w:val="Emphasis"/>
        </w:rPr>
        <w:t xml:space="preserve"> a celestial body but </w:t>
      </w:r>
      <w:r w:rsidRPr="001647AA">
        <w:rPr>
          <w:rStyle w:val="Emphasis"/>
          <w:highlight w:val="green"/>
        </w:rPr>
        <w:t>its supervising state would be responsible for</w:t>
      </w:r>
      <w:r w:rsidRPr="001647AA">
        <w:rPr>
          <w:rStyle w:val="Emphasis"/>
        </w:rPr>
        <w:t xml:space="preserve"> it and would most probably prevent the </w:t>
      </w:r>
      <w:r w:rsidRPr="001647AA">
        <w:rPr>
          <w:rStyle w:val="Emphasis"/>
          <w:highlight w:val="green"/>
        </w:rPr>
        <w:t>appropriation</w:t>
      </w:r>
      <w:r w:rsidRPr="001647AA">
        <w:rPr>
          <w:rStyle w:val="Emphasis"/>
        </w:rPr>
        <w:t xml:space="preserve">. However, it would be </w:t>
      </w:r>
      <w:r w:rsidRPr="00CB07E9">
        <w:rPr>
          <w:rStyle w:val="Emphasis"/>
        </w:rPr>
        <w:t>too easy for states to circumvent the state-prohibition by licensing private companies</w:t>
      </w:r>
      <w:r w:rsidRPr="001647AA">
        <w:rPr>
          <w:rStyle w:val="Emphasis"/>
        </w:rPr>
        <w:t xml:space="preserve"> to appropriate space. Those arguing in favor of this position refer to Articles VI and VII of OST since these Articles proclaim that states are responsible for national activities in space.</w:t>
      </w:r>
      <w:r w:rsidRPr="007327FF">
        <w:rPr>
          <w:sz w:val="16"/>
        </w:rPr>
        <w:t xml:space="preserve"> 138 Even if OST should not be regarded as prohibiting private appropriation and a private appropriation took place an appropriation wouldn’t be able to stand for itself without any support of a state. </w:t>
      </w:r>
      <w:r w:rsidRPr="001647AA">
        <w:rPr>
          <w:rStyle w:val="Emphasis"/>
          <w:highlight w:val="green"/>
        </w:rPr>
        <w:t>Private property cannot exist without a state endorsing it.</w:t>
      </w:r>
      <w:r w:rsidRPr="001647AA">
        <w:rPr>
          <w:rStyle w:val="Emphasis"/>
        </w:rPr>
        <w:t xml:space="preserve"> Since at least one state would have to endorse the appropriation, Article II OST would once again be an obstacle for the appropriation.</w:t>
      </w:r>
      <w:r w:rsidRPr="007327FF">
        <w:rPr>
          <w:sz w:val="16"/>
        </w:rPr>
        <w:t>139</w:t>
      </w:r>
    </w:p>
    <w:p w14:paraId="743E8474" w14:textId="77777777" w:rsidR="00AD053A" w:rsidRDefault="00AD053A" w:rsidP="00AD053A"/>
    <w:p w14:paraId="03FBB9C9" w14:textId="77777777" w:rsidR="00AD053A" w:rsidRDefault="00AD053A" w:rsidP="00AD053A">
      <w:pPr>
        <w:pStyle w:val="Heading3"/>
      </w:pPr>
      <w:proofErr w:type="spellStart"/>
      <w:r>
        <w:lastRenderedPageBreak/>
        <w:t>Underview</w:t>
      </w:r>
      <w:proofErr w:type="spellEnd"/>
    </w:p>
    <w:p w14:paraId="6B12F489" w14:textId="3FA77ED5" w:rsidR="00AD053A" w:rsidRDefault="00AD053A" w:rsidP="00AD053A">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1</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1B739F">
        <w:rPr>
          <w:b/>
          <w:bCs/>
          <w:color w:val="000000" w:themeColor="text1"/>
          <w:sz w:val="26"/>
          <w:szCs w:val="26"/>
        </w:rPr>
        <w:t>whether or not</w:t>
      </w:r>
      <w:proofErr w:type="gramEnd"/>
      <w:r w:rsidRPr="001B739F">
        <w:rPr>
          <w:b/>
          <w:bCs/>
          <w:color w:val="000000" w:themeColor="text1"/>
          <w:sz w:val="26"/>
          <w:szCs w:val="26"/>
        </w:rPr>
        <w:t xml:space="preserve"> I could engage in theory in the first place</w:t>
      </w:r>
      <w:r>
        <w:rPr>
          <w:b/>
          <w:bCs/>
          <w:color w:val="000000" w:themeColor="text1"/>
          <w:sz w:val="26"/>
          <w:szCs w:val="26"/>
        </w:rPr>
        <w:t>.</w:t>
      </w:r>
      <w:r>
        <w:rPr>
          <w:b/>
          <w:bCs/>
          <w:color w:val="000000" w:themeColor="text1"/>
          <w:sz w:val="26"/>
          <w:szCs w:val="26"/>
        </w:rPr>
        <w:t xml:space="preserve"> 1ar theory is drop the debater, competing </w:t>
      </w:r>
      <w:proofErr w:type="spellStart"/>
      <w:r>
        <w:rPr>
          <w:b/>
          <w:bCs/>
          <w:color w:val="000000" w:themeColor="text1"/>
          <w:sz w:val="26"/>
          <w:szCs w:val="26"/>
        </w:rPr>
        <w:t>interps</w:t>
      </w:r>
      <w:proofErr w:type="spellEnd"/>
      <w:r>
        <w:rPr>
          <w:b/>
          <w:bCs/>
          <w:color w:val="000000" w:themeColor="text1"/>
          <w:sz w:val="26"/>
          <w:szCs w:val="26"/>
        </w:rPr>
        <w:t xml:space="preserve"> and the highest layer, the 1ar is too short to win both theory and substance.</w:t>
      </w:r>
      <w:r w:rsidRPr="001B739F">
        <w:rPr>
          <w:b/>
          <w:bCs/>
          <w:color w:val="000000" w:themeColor="text1"/>
          <w:sz w:val="26"/>
          <w:szCs w:val="26"/>
        </w:rPr>
        <w:t xml:space="preserve"> no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p>
    <w:p w14:paraId="513C2587" w14:textId="77777777" w:rsidR="00AD053A" w:rsidRDefault="00AD053A" w:rsidP="00AD053A">
      <w:pPr>
        <w:pStyle w:val="Heading4"/>
      </w:pPr>
      <w:r w:rsidRPr="00F279F1">
        <w:rPr>
          <w:u w:val="single"/>
        </w:rPr>
        <w:t>[</w:t>
      </w:r>
      <w:r>
        <w:rPr>
          <w:u w:val="single"/>
        </w:rPr>
        <w:t>2</w:t>
      </w:r>
      <w:r w:rsidRPr="00F279F1">
        <w:rPr>
          <w:u w:val="single"/>
        </w:rPr>
        <w:t xml:space="preserve">]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5228D838" w14:textId="77777777" w:rsidR="00AD053A" w:rsidRDefault="00AD053A" w:rsidP="00AD053A">
      <w:pPr>
        <w:pStyle w:val="Heading3"/>
      </w:pPr>
    </w:p>
    <w:p w14:paraId="1D6C4B98" w14:textId="7F5DF264" w:rsidR="00AD053A" w:rsidRDefault="00AD053A" w:rsidP="00AD053A">
      <w:pPr>
        <w:pStyle w:val="Heading3"/>
      </w:pPr>
      <w:proofErr w:type="spellStart"/>
      <w:r>
        <w:lastRenderedPageBreak/>
        <w:t>Underview</w:t>
      </w:r>
      <w:proofErr w:type="spellEnd"/>
      <w:r>
        <w:t xml:space="preserve"> 2</w:t>
      </w:r>
    </w:p>
    <w:p w14:paraId="6DBBCA7F" w14:textId="77777777" w:rsidR="00990AE2" w:rsidRPr="00936131" w:rsidRDefault="00990AE2" w:rsidP="00990AE2">
      <w:pPr>
        <w:pStyle w:val="Heading4"/>
      </w:pPr>
      <w:r>
        <w:t xml:space="preserve">The advantage is </w:t>
      </w:r>
      <w:r w:rsidRPr="00DA1231">
        <w:rPr>
          <w:u w:val="single"/>
        </w:rPr>
        <w:t>Debris</w:t>
      </w:r>
      <w:r>
        <w:t>:</w:t>
      </w:r>
    </w:p>
    <w:p w14:paraId="58544A45" w14:textId="77777777" w:rsidR="00990AE2" w:rsidRDefault="00990AE2" w:rsidP="00990AE2">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34B214B4" w14:textId="77777777" w:rsidR="00990AE2" w:rsidRPr="008F7C7F" w:rsidRDefault="00990AE2" w:rsidP="00990AE2">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1" w:history="1">
        <w:r w:rsidRPr="008E3DAC">
          <w:rPr>
            <w:rStyle w:val="Hyperlink"/>
          </w:rPr>
          <w:t>https://onezero.medium.com/get-ready-for-the-kessler-syndrome-to-wreck-outer-space-7f29cfe62c3e</w:t>
        </w:r>
      </w:hyperlink>
      <w:r>
        <w:t>] Justin</w:t>
      </w:r>
    </w:p>
    <w:p w14:paraId="2ED11CDA" w14:textId="77777777" w:rsidR="00990AE2" w:rsidRDefault="00990AE2" w:rsidP="00990AE2">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274C9A68" w14:textId="77777777" w:rsidR="00990AE2" w:rsidRDefault="00990AE2" w:rsidP="00990AE2"/>
    <w:p w14:paraId="40CC5F00" w14:textId="77777777" w:rsidR="00990AE2" w:rsidRDefault="00990AE2" w:rsidP="00990AE2">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7B6546F5" w14:textId="77777777" w:rsidR="00990AE2" w:rsidRPr="00A44E95" w:rsidRDefault="00990AE2" w:rsidP="00990AE2">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77601B8A" w14:textId="77777777" w:rsidR="00990AE2" w:rsidRPr="00BE0EC1" w:rsidRDefault="00990AE2" w:rsidP="00990AE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D0D64C2" w14:textId="77777777" w:rsidR="00990AE2" w:rsidRDefault="00990AE2" w:rsidP="00990AE2">
      <w:r w:rsidRPr="00A44E95">
        <w:rPr>
          <w:noProof/>
        </w:rPr>
        <w:drawing>
          <wp:inline distT="0" distB="0" distL="0" distR="0" wp14:anchorId="04461793" wp14:editId="10031BBA">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45DF4868" w14:textId="77777777" w:rsidR="00990AE2" w:rsidRPr="00FF4115" w:rsidRDefault="00990AE2" w:rsidP="00990AE2">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1E9A722" w14:textId="77777777" w:rsidR="00990AE2" w:rsidRDefault="00990AE2" w:rsidP="00990AE2"/>
    <w:p w14:paraId="1BBD85AA" w14:textId="77777777" w:rsidR="00990AE2" w:rsidRDefault="00990AE2" w:rsidP="00990AE2">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50BD9B15" w14:textId="77777777" w:rsidR="00990AE2" w:rsidRPr="00BB0026" w:rsidRDefault="00990AE2" w:rsidP="00990AE2">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3" w:history="1">
        <w:r w:rsidRPr="008E3DAC">
          <w:rPr>
            <w:rStyle w:val="Hyperlink"/>
          </w:rPr>
          <w:t>https://www.vox.com/2014/4/21/5625246/space-war-china-north-korea-iran</w:t>
        </w:r>
      </w:hyperlink>
      <w:r>
        <w:t>] Justin *Brackets added for ableist language</w:t>
      </w:r>
    </w:p>
    <w:p w14:paraId="14F343AE" w14:textId="77777777" w:rsidR="00990AE2" w:rsidRDefault="00990AE2" w:rsidP="00990AE2">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537835E3" w14:textId="77777777" w:rsidR="00990AE2" w:rsidRDefault="00990AE2" w:rsidP="00990AE2"/>
    <w:p w14:paraId="45B830D6" w14:textId="77777777" w:rsidR="00990AE2" w:rsidRPr="00635356" w:rsidRDefault="00990AE2" w:rsidP="00990AE2">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63666BF" w14:textId="77777777" w:rsidR="00990AE2" w:rsidRPr="00131706" w:rsidRDefault="00990AE2" w:rsidP="00990AE2">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t>
      </w:r>
      <w:r w:rsidRPr="00131706">
        <w:lastRenderedPageBreak/>
        <w:t xml:space="preserve">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30108188" w14:textId="77777777" w:rsidR="00990AE2" w:rsidRPr="001E0213" w:rsidRDefault="00990AE2" w:rsidP="00990AE2">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2B9CA8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onsolas">
    <w:panose1 w:val="020B0609020204030204"/>
    <w:charset w:val="00"/>
    <w:family w:val="modern"/>
    <w:pitch w:val="fixed"/>
    <w:sig w:usb0="E10002FF" w:usb1="4000FCFF" w:usb2="00000009"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B292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05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A47"/>
    <w:rsid w:val="00076094"/>
    <w:rsid w:val="00082205"/>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AE2"/>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53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7E9"/>
    <w:rsid w:val="00CC7A4E"/>
    <w:rsid w:val="00CD1359"/>
    <w:rsid w:val="00CD4C83"/>
    <w:rsid w:val="00CE631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F0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39337C"/>
  <w14:defaultImageDpi w14:val="300"/>
  <w15:docId w15:val="{BB7B13C8-0AEB-EE48-9B41-71EE65A56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053A"/>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AD05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9"/>
    <w:unhideWhenUsed/>
    <w:qFormat/>
    <w:rsid w:val="00AD05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Char,Char1 Char,First line:  0 cm,Char"/>
    <w:basedOn w:val="Normal"/>
    <w:next w:val="Normal"/>
    <w:link w:val="Heading3Char"/>
    <w:uiPriority w:val="9"/>
    <w:unhideWhenUsed/>
    <w:qFormat/>
    <w:rsid w:val="00AD05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D053A"/>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semiHidden/>
    <w:unhideWhenUsed/>
    <w:qFormat/>
    <w:rsid w:val="00AD053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AD053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AD053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AD053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AD053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D0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53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AD053A"/>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9"/>
    <w:rsid w:val="00AD053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9"/>
    <w:rsid w:val="00AD053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D05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053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D053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D05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053A"/>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Read,C"/>
    <w:basedOn w:val="DefaultParagraphFont"/>
    <w:link w:val="NoSpacing"/>
    <w:uiPriority w:val="99"/>
    <w:unhideWhenUsed/>
    <w:rsid w:val="00AD053A"/>
    <w:rPr>
      <w:color w:val="auto"/>
      <w:u w:val="none"/>
    </w:rPr>
  </w:style>
  <w:style w:type="paragraph" w:styleId="DocumentMap">
    <w:name w:val="Document Map"/>
    <w:basedOn w:val="Normal"/>
    <w:link w:val="DocumentMapChar"/>
    <w:uiPriority w:val="99"/>
    <w:semiHidden/>
    <w:unhideWhenUsed/>
    <w:rsid w:val="00AD05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053A"/>
    <w:rPr>
      <w:rFonts w:ascii="Lucida Grande" w:hAnsi="Lucida Grande" w:cs="Lucida Grande"/>
    </w:rPr>
  </w:style>
  <w:style w:type="character" w:customStyle="1" w:styleId="Heading5Char">
    <w:name w:val="Heading 5 Char"/>
    <w:aliases w:val="Text Char"/>
    <w:basedOn w:val="DefaultParagraphFont"/>
    <w:link w:val="Heading5"/>
    <w:semiHidden/>
    <w:rsid w:val="00AD053A"/>
    <w:rPr>
      <w:rFonts w:ascii="Cambria" w:eastAsia="Times New Roman" w:hAnsi="Cambria"/>
      <w:b/>
      <w:bCs/>
      <w:i/>
      <w:iCs/>
      <w:sz w:val="20"/>
      <w:lang w:bidi="en-US"/>
    </w:rPr>
  </w:style>
  <w:style w:type="character" w:customStyle="1" w:styleId="Heading6Char">
    <w:name w:val="Heading 6 Char"/>
    <w:basedOn w:val="DefaultParagraphFont"/>
    <w:link w:val="Heading6"/>
    <w:semiHidden/>
    <w:rsid w:val="00AD053A"/>
    <w:rPr>
      <w:rFonts w:ascii="Cambria" w:eastAsia="Times New Roman" w:hAnsi="Cambria"/>
      <w:b/>
      <w:bCs/>
      <w:i/>
      <w:iCs/>
      <w:sz w:val="20"/>
      <w:lang w:bidi="en-US"/>
    </w:rPr>
  </w:style>
  <w:style w:type="character" w:customStyle="1" w:styleId="Heading7Char">
    <w:name w:val="Heading 7 Char"/>
    <w:basedOn w:val="DefaultParagraphFont"/>
    <w:link w:val="Heading7"/>
    <w:semiHidden/>
    <w:rsid w:val="00AD053A"/>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AD053A"/>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AD053A"/>
    <w:rPr>
      <w:rFonts w:ascii="Cambria" w:eastAsia="Times New Roman" w:hAnsi="Cambria"/>
      <w:i/>
      <w:iCs/>
      <w:sz w:val="18"/>
      <w:szCs w:val="18"/>
      <w:lang w:bidi="en-US"/>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D053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D053A"/>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AD053A"/>
    <w:rPr>
      <w:rFonts w:asciiTheme="majorHAnsi" w:eastAsiaTheme="majorEastAsia" w:hAnsiTheme="majorHAnsi" w:cstheme="majorBidi"/>
      <w:color w:val="365F91"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AD053A"/>
    <w:rPr>
      <w:rFonts w:asciiTheme="majorHAnsi" w:eastAsiaTheme="majorEastAsia" w:hAnsiTheme="majorHAnsi" w:cstheme="majorBidi"/>
      <w:color w:val="365F91"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AD053A"/>
    <w:rPr>
      <w:rFonts w:asciiTheme="majorHAnsi" w:eastAsiaTheme="majorEastAsia" w:hAnsiTheme="majorHAnsi" w:cstheme="majorBidi"/>
      <w:color w:val="243F60" w:themeColor="accent1" w:themeShade="7F"/>
      <w:sz w:val="24"/>
      <w:szCs w:val="24"/>
    </w:rPr>
  </w:style>
  <w:style w:type="character" w:customStyle="1" w:styleId="Heading5Char1">
    <w:name w:val="Heading 5 Char1"/>
    <w:aliases w:val="Text Char1"/>
    <w:basedOn w:val="DefaultParagraphFont"/>
    <w:semiHidden/>
    <w:rsid w:val="00AD053A"/>
    <w:rPr>
      <w:rFonts w:asciiTheme="majorHAnsi" w:eastAsiaTheme="majorEastAsia" w:hAnsiTheme="majorHAnsi" w:cstheme="majorBidi" w:hint="default"/>
      <w:color w:val="365F91" w:themeColor="accent1" w:themeShade="BF"/>
      <w:sz w:val="22"/>
      <w:szCs w:val="22"/>
    </w:rPr>
  </w:style>
  <w:style w:type="paragraph" w:styleId="HTMLPreformatted">
    <w:name w:val="HTML Preformatted"/>
    <w:basedOn w:val="Normal"/>
    <w:link w:val="HTMLPreformattedChar"/>
    <w:semiHidden/>
    <w:unhideWhenUsed/>
    <w:rsid w:val="00AD0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AD053A"/>
    <w:rPr>
      <w:rFonts w:ascii="Courier New" w:eastAsia="Times New Roman" w:hAnsi="Courier New" w:cs="Courier New"/>
      <w:sz w:val="22"/>
      <w:szCs w:val="20"/>
    </w:rPr>
  </w:style>
  <w:style w:type="character" w:styleId="Strong">
    <w:name w:val="Strong"/>
    <w:aliases w:val="8 pt font,Citation Char Char1 Char Char Char Char Char,Cut,Small 1"/>
    <w:basedOn w:val="DefaultParagraphFont"/>
    <w:uiPriority w:val="22"/>
    <w:qFormat/>
    <w:rsid w:val="00AD053A"/>
    <w:rPr>
      <w:rFonts w:ascii="Times New Roman" w:hAnsi="Times New Roman" w:cs="Times New Roman" w:hint="default"/>
    </w:rPr>
  </w:style>
  <w:style w:type="character" w:styleId="HTMLTypewriter">
    <w:name w:val="HTML Typewriter"/>
    <w:basedOn w:val="DefaultParagraphFont"/>
    <w:semiHidden/>
    <w:unhideWhenUsed/>
    <w:rsid w:val="00AD053A"/>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AD053A"/>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AD053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bCs w:val="0"/>
      <w:sz w:val="24"/>
      <w:szCs w:val="24"/>
      <w:lang w:bidi="en-US"/>
    </w:rPr>
  </w:style>
  <w:style w:type="character" w:customStyle="1" w:styleId="FootnoteTextChar">
    <w:name w:val="Footnote Text Char"/>
    <w:basedOn w:val="DefaultParagraphFont"/>
    <w:link w:val="FootnoteText"/>
    <w:semiHidden/>
    <w:locked/>
    <w:rsid w:val="00AD053A"/>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AD053A"/>
    <w:rPr>
      <w:rFonts w:ascii="Calibri" w:hAnsi="Calibri" w:cs="Calibri"/>
      <w:szCs w:val="20"/>
    </w:rPr>
  </w:style>
  <w:style w:type="character" w:customStyle="1" w:styleId="HeaderChar">
    <w:name w:val="Header Char"/>
    <w:basedOn w:val="DefaultParagraphFont"/>
    <w:link w:val="Header"/>
    <w:uiPriority w:val="99"/>
    <w:semiHidden/>
    <w:locked/>
    <w:rsid w:val="00AD053A"/>
    <w:rPr>
      <w:rFonts w:ascii="Calibri" w:hAnsi="Calibri" w:cs="Calibri"/>
    </w:rPr>
  </w:style>
  <w:style w:type="character" w:customStyle="1" w:styleId="FooterChar">
    <w:name w:val="Footer Char"/>
    <w:basedOn w:val="DefaultParagraphFont"/>
    <w:link w:val="Footer"/>
    <w:uiPriority w:val="99"/>
    <w:semiHidden/>
    <w:locked/>
    <w:rsid w:val="00AD053A"/>
    <w:rPr>
      <w:rFonts w:ascii="Calibri" w:hAnsi="Calibri" w:cs="Calibri"/>
    </w:rPr>
  </w:style>
  <w:style w:type="character" w:customStyle="1" w:styleId="EndnoteTextChar">
    <w:name w:val="Endnote Text Char"/>
    <w:basedOn w:val="DefaultParagraphFont"/>
    <w:link w:val="EndnoteText"/>
    <w:semiHidden/>
    <w:locked/>
    <w:rsid w:val="00AD053A"/>
    <w:rPr>
      <w:rFonts w:ascii="Georgia" w:eastAsia="Times New Roman" w:hAnsi="Georgia"/>
      <w:szCs w:val="20"/>
    </w:rPr>
  </w:style>
  <w:style w:type="character" w:customStyle="1" w:styleId="ListBulletChar">
    <w:name w:val="List Bullet Char"/>
    <w:link w:val="ListBullet"/>
    <w:uiPriority w:val="99"/>
    <w:semiHidden/>
    <w:locked/>
    <w:rsid w:val="00AD053A"/>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AD053A"/>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AD053A"/>
    <w:pPr>
      <w:spacing w:line="256"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AD053A"/>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AD053A"/>
    <w:rPr>
      <w:rFonts w:ascii="Calibri" w:hAnsi="Calibri" w:cs="Calibri"/>
    </w:rPr>
  </w:style>
  <w:style w:type="character" w:customStyle="1" w:styleId="BodyTextIndentChar">
    <w:name w:val="Body Text Indent Char"/>
    <w:basedOn w:val="DefaultParagraphFont"/>
    <w:link w:val="BodyTextIndent"/>
    <w:uiPriority w:val="99"/>
    <w:semiHidden/>
    <w:locked/>
    <w:rsid w:val="00AD053A"/>
    <w:rPr>
      <w:rFonts w:ascii="Calibri" w:hAnsi="Calibri" w:cs="Calibri"/>
    </w:rPr>
  </w:style>
  <w:style w:type="character" w:customStyle="1" w:styleId="SubtitleChar">
    <w:name w:val="Subtitle Char"/>
    <w:aliases w:val="Underlined card text Char"/>
    <w:basedOn w:val="DefaultParagraphFont"/>
    <w:link w:val="Subtitle"/>
    <w:uiPriority w:val="99"/>
    <w:locked/>
    <w:rsid w:val="00AD053A"/>
    <w:rPr>
      <w:bCs/>
      <w:szCs w:val="26"/>
      <w:u w:val="single"/>
    </w:rPr>
  </w:style>
  <w:style w:type="paragraph" w:styleId="Subtitle">
    <w:name w:val="Subtitle"/>
    <w:aliases w:val="Underlined card text"/>
    <w:basedOn w:val="Normal"/>
    <w:next w:val="Normal"/>
    <w:link w:val="SubtitleChar"/>
    <w:uiPriority w:val="99"/>
    <w:qFormat/>
    <w:rsid w:val="00AD053A"/>
    <w:pPr>
      <w:spacing w:after="60" w:line="256" w:lineRule="auto"/>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99"/>
    <w:rsid w:val="00AD053A"/>
    <w:rPr>
      <w:color w:val="5A5A5A" w:themeColor="text1" w:themeTint="A5"/>
      <w:spacing w:val="15"/>
      <w:sz w:val="22"/>
      <w:szCs w:val="22"/>
    </w:rPr>
  </w:style>
  <w:style w:type="character" w:customStyle="1" w:styleId="DateChar">
    <w:name w:val="Date Char"/>
    <w:aliases w:val="date Char"/>
    <w:basedOn w:val="DefaultParagraphFont"/>
    <w:link w:val="Date"/>
    <w:uiPriority w:val="99"/>
    <w:semiHidden/>
    <w:locked/>
    <w:rsid w:val="00AD053A"/>
    <w:rPr>
      <w:rFonts w:ascii="Georgia" w:eastAsia="Times New Roman" w:hAnsi="Georgia"/>
    </w:rPr>
  </w:style>
  <w:style w:type="paragraph" w:styleId="Date">
    <w:name w:val="Date"/>
    <w:aliases w:val="date"/>
    <w:basedOn w:val="Normal"/>
    <w:next w:val="Normal"/>
    <w:link w:val="DateChar"/>
    <w:uiPriority w:val="99"/>
    <w:semiHidden/>
    <w:unhideWhenUsed/>
    <w:qFormat/>
    <w:rsid w:val="00AD053A"/>
    <w:pPr>
      <w:spacing w:line="256" w:lineRule="auto"/>
    </w:pPr>
    <w:rPr>
      <w:rFonts w:ascii="Georgia" w:eastAsia="Times New Roman" w:hAnsi="Georgia"/>
      <w:sz w:val="24"/>
    </w:rPr>
  </w:style>
  <w:style w:type="character" w:customStyle="1" w:styleId="DateChar1">
    <w:name w:val="Date Char1"/>
    <w:aliases w:val="date Char1"/>
    <w:basedOn w:val="DefaultParagraphFont"/>
    <w:uiPriority w:val="99"/>
    <w:semiHidden/>
    <w:rsid w:val="00AD053A"/>
    <w:rPr>
      <w:rFonts w:ascii="Calibri" w:hAnsi="Calibri"/>
      <w:sz w:val="22"/>
    </w:rPr>
  </w:style>
  <w:style w:type="paragraph" w:styleId="BodyText">
    <w:name w:val="Body Text"/>
    <w:basedOn w:val="Normal"/>
    <w:link w:val="BodyTextChar"/>
    <w:uiPriority w:val="99"/>
    <w:semiHidden/>
    <w:unhideWhenUsed/>
    <w:rsid w:val="00AD053A"/>
    <w:pPr>
      <w:spacing w:after="120" w:line="256" w:lineRule="auto"/>
    </w:pPr>
    <w:rPr>
      <w:rFonts w:cs="Calibri"/>
      <w:sz w:val="24"/>
    </w:rPr>
  </w:style>
  <w:style w:type="character" w:customStyle="1" w:styleId="BodyTextChar1">
    <w:name w:val="Body Text Char1"/>
    <w:basedOn w:val="DefaultParagraphFont"/>
    <w:uiPriority w:val="99"/>
    <w:semiHidden/>
    <w:rsid w:val="00AD053A"/>
    <w:rPr>
      <w:rFonts w:ascii="Calibri" w:hAnsi="Calibri"/>
      <w:sz w:val="22"/>
    </w:rPr>
  </w:style>
  <w:style w:type="character" w:customStyle="1" w:styleId="BodyTextFirstIndentChar">
    <w:name w:val="Body Text First Indent Char"/>
    <w:basedOn w:val="BodyTextChar"/>
    <w:link w:val="BodyTextFirstIndent"/>
    <w:semiHidden/>
    <w:locked/>
    <w:rsid w:val="00AD053A"/>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AD053A"/>
    <w:rPr>
      <w:rFonts w:ascii="Calibri" w:hAnsi="Calibri" w:cs="Calibri"/>
    </w:rPr>
  </w:style>
  <w:style w:type="character" w:customStyle="1" w:styleId="BodyText3Char">
    <w:name w:val="Body Text 3 Char"/>
    <w:basedOn w:val="DefaultParagraphFont"/>
    <w:link w:val="BodyText3"/>
    <w:semiHidden/>
    <w:locked/>
    <w:rsid w:val="00AD053A"/>
    <w:rPr>
      <w:rFonts w:ascii="Calibri" w:hAnsi="Calibri" w:cs="Calibri"/>
      <w:szCs w:val="16"/>
    </w:rPr>
  </w:style>
  <w:style w:type="character" w:customStyle="1" w:styleId="BodyTextIndent2Char">
    <w:name w:val="Body Text Indent 2 Char"/>
    <w:basedOn w:val="DefaultParagraphFont"/>
    <w:link w:val="BodyTextIndent2"/>
    <w:semiHidden/>
    <w:locked/>
    <w:rsid w:val="00AD053A"/>
    <w:rPr>
      <w:rFonts w:ascii="Calibri" w:hAnsi="Calibri" w:cs="Calibri"/>
    </w:rPr>
  </w:style>
  <w:style w:type="character" w:customStyle="1" w:styleId="BodyTextIndent3Char">
    <w:name w:val="Body Text Indent 3 Char"/>
    <w:basedOn w:val="DefaultParagraphFont"/>
    <w:link w:val="BodyTextIndent3"/>
    <w:uiPriority w:val="99"/>
    <w:semiHidden/>
    <w:locked/>
    <w:rsid w:val="00AD053A"/>
    <w:rPr>
      <w:rFonts w:ascii="Calibri" w:hAnsi="Calibri" w:cs="Calibri"/>
      <w:szCs w:val="16"/>
    </w:rPr>
  </w:style>
  <w:style w:type="character" w:customStyle="1" w:styleId="PlainTextChar">
    <w:name w:val="Plain Text Char"/>
    <w:basedOn w:val="DefaultParagraphFont"/>
    <w:link w:val="PlainText"/>
    <w:semiHidden/>
    <w:locked/>
    <w:rsid w:val="00AD053A"/>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AD053A"/>
    <w:pPr>
      <w:spacing w:line="256" w:lineRule="auto"/>
    </w:pPr>
    <w:rPr>
      <w:rFonts w:cs="Calibri"/>
      <w:sz w:val="24"/>
      <w:szCs w:val="20"/>
    </w:rPr>
  </w:style>
  <w:style w:type="character" w:customStyle="1" w:styleId="CommentTextChar1">
    <w:name w:val="Comment Text Char1"/>
    <w:basedOn w:val="DefaultParagraphFont"/>
    <w:uiPriority w:val="99"/>
    <w:semiHidden/>
    <w:rsid w:val="00AD053A"/>
    <w:rPr>
      <w:rFonts w:ascii="Calibri" w:hAnsi="Calibri"/>
      <w:sz w:val="20"/>
      <w:szCs w:val="20"/>
    </w:rPr>
  </w:style>
  <w:style w:type="character" w:customStyle="1" w:styleId="CommentSubjectChar">
    <w:name w:val="Comment Subject Char"/>
    <w:basedOn w:val="CommentTextChar"/>
    <w:link w:val="CommentSubject"/>
    <w:semiHidden/>
    <w:locked/>
    <w:rsid w:val="00AD053A"/>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AD053A"/>
    <w:rPr>
      <w:rFonts w:ascii="Tahoma" w:hAnsi="Tahoma" w:cs="Tahoma"/>
      <w:szCs w:val="16"/>
    </w:rPr>
  </w:style>
  <w:style w:type="paragraph" w:styleId="ListParagraph">
    <w:name w:val="List Paragraph"/>
    <w:aliases w:val="6 font"/>
    <w:basedOn w:val="Normal"/>
    <w:uiPriority w:val="99"/>
    <w:qFormat/>
    <w:rsid w:val="00AD053A"/>
    <w:pPr>
      <w:spacing w:line="256" w:lineRule="auto"/>
      <w:ind w:left="720"/>
      <w:contextualSpacing/>
    </w:pPr>
  </w:style>
  <w:style w:type="paragraph" w:customStyle="1" w:styleId="msolistparagraphcxspfirst">
    <w:name w:val="msolistparagraphcxspfirst"/>
    <w:basedOn w:val="Normal"/>
    <w:uiPriority w:val="99"/>
    <w:qFormat/>
    <w:rsid w:val="00AD053A"/>
    <w:pPr>
      <w:spacing w:before="100" w:beforeAutospacing="1" w:after="100" w:afterAutospacing="1" w:line="256" w:lineRule="auto"/>
    </w:pPr>
    <w:rPr>
      <w:rFonts w:eastAsia="Times New Roman"/>
      <w:sz w:val="24"/>
    </w:rPr>
  </w:style>
  <w:style w:type="paragraph" w:customStyle="1" w:styleId="msolistparagraphcxsplast">
    <w:name w:val="msolistparagraphcxsplast"/>
    <w:basedOn w:val="Normal"/>
    <w:uiPriority w:val="99"/>
    <w:qFormat/>
    <w:rsid w:val="00AD053A"/>
    <w:pPr>
      <w:spacing w:before="100" w:beforeAutospacing="1" w:after="100" w:afterAutospacing="1" w:line="256" w:lineRule="auto"/>
    </w:pPr>
    <w:rPr>
      <w:rFonts w:eastAsia="Times New Roman"/>
      <w:sz w:val="24"/>
    </w:rPr>
  </w:style>
  <w:style w:type="character" w:customStyle="1" w:styleId="QuoteChar">
    <w:name w:val="Quote Char"/>
    <w:basedOn w:val="DefaultParagraphFont"/>
    <w:link w:val="Quote"/>
    <w:uiPriority w:val="29"/>
    <w:locked/>
    <w:rsid w:val="00AD053A"/>
    <w:rPr>
      <w:rFonts w:ascii="Calibri" w:eastAsia="Times New Roman" w:hAnsi="Calibri" w:cs="Calibri"/>
      <w:iCs/>
      <w:color w:val="000000"/>
      <w:lang w:bidi="en-US"/>
    </w:rPr>
  </w:style>
  <w:style w:type="paragraph" w:customStyle="1" w:styleId="textbold">
    <w:name w:val="text bold"/>
    <w:basedOn w:val="Normal"/>
    <w:uiPriority w:val="20"/>
    <w:qFormat/>
    <w:rsid w:val="00AD053A"/>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AD053A"/>
    <w:pPr>
      <w:spacing w:before="100" w:beforeAutospacing="1" w:after="100" w:afterAutospacing="1" w:line="256" w:lineRule="auto"/>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AD053A"/>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AD053A"/>
    <w:rPr>
      <w:rFonts w:ascii="Calibri" w:hAnsi="Calibri" w:cs="Calibri"/>
      <w:b/>
    </w:rPr>
  </w:style>
  <w:style w:type="paragraph" w:customStyle="1" w:styleId="Analytic">
    <w:name w:val="Analytic"/>
    <w:basedOn w:val="Normal"/>
    <w:link w:val="AnalyticChar"/>
    <w:autoRedefine/>
    <w:qFormat/>
    <w:rsid w:val="00AD053A"/>
    <w:pPr>
      <w:spacing w:line="256" w:lineRule="auto"/>
    </w:pPr>
    <w:rPr>
      <w:rFonts w:cs="Calibri"/>
      <w:b/>
      <w:sz w:val="24"/>
    </w:rPr>
  </w:style>
  <w:style w:type="paragraph" w:customStyle="1" w:styleId="BreakTag">
    <w:name w:val="Break Tag"/>
    <w:basedOn w:val="Normal"/>
    <w:autoRedefine/>
    <w:uiPriority w:val="4"/>
    <w:qFormat/>
    <w:rsid w:val="00AD053A"/>
    <w:pPr>
      <w:spacing w:before="240" w:line="256" w:lineRule="auto"/>
    </w:pPr>
    <w:rPr>
      <w:b/>
      <w:sz w:val="26"/>
    </w:rPr>
  </w:style>
  <w:style w:type="character" w:customStyle="1" w:styleId="BreakBlockChar">
    <w:name w:val="Break Block Char"/>
    <w:basedOn w:val="DefaultParagraphFont"/>
    <w:link w:val="BreakBlock"/>
    <w:locked/>
    <w:rsid w:val="00AD053A"/>
    <w:rPr>
      <w:rFonts w:ascii="Arial Bold" w:hAnsi="Arial Bold" w:cs="Calibri"/>
      <w:b/>
      <w:caps/>
      <w:sz w:val="32"/>
      <w:u w:val="single"/>
    </w:rPr>
  </w:style>
  <w:style w:type="paragraph" w:customStyle="1" w:styleId="BreakBlock">
    <w:name w:val="Break Block"/>
    <w:basedOn w:val="Normal"/>
    <w:link w:val="BreakBlockChar"/>
    <w:autoRedefine/>
    <w:qFormat/>
    <w:rsid w:val="00AD053A"/>
    <w:pPr>
      <w:spacing w:before="240" w:line="256" w:lineRule="auto"/>
      <w:jc w:val="center"/>
    </w:pPr>
    <w:rPr>
      <w:rFonts w:ascii="Arial Bold" w:hAnsi="Arial Bold" w:cs="Calibri"/>
      <w:b/>
      <w:caps/>
      <w:sz w:val="32"/>
      <w:u w:val="single"/>
    </w:rPr>
  </w:style>
  <w:style w:type="character" w:customStyle="1" w:styleId="evidencetextChar1">
    <w:name w:val="evidence text Char1"/>
    <w:link w:val="evidencetext"/>
    <w:locked/>
    <w:rsid w:val="00AD053A"/>
    <w:rPr>
      <w:rFonts w:ascii="Calibri" w:hAnsi="Calibri" w:cs="Calibri"/>
      <w:color w:val="000000"/>
      <w:lang w:val="x-none" w:eastAsia="x-none"/>
    </w:rPr>
  </w:style>
  <w:style w:type="paragraph" w:customStyle="1" w:styleId="evidencetext">
    <w:name w:val="evidence text"/>
    <w:basedOn w:val="Normal"/>
    <w:link w:val="evidencetextChar1"/>
    <w:qFormat/>
    <w:rsid w:val="00AD053A"/>
    <w:pPr>
      <w:spacing w:line="256" w:lineRule="auto"/>
      <w:ind w:left="432" w:right="432"/>
    </w:pPr>
    <w:rPr>
      <w:rFonts w:cs="Calibri"/>
      <w:color w:val="000000"/>
      <w:sz w:val="24"/>
      <w:lang w:val="x-none" w:eastAsia="x-none"/>
    </w:rPr>
  </w:style>
  <w:style w:type="character" w:customStyle="1" w:styleId="NothingChar">
    <w:name w:val="Nothing Char"/>
    <w:basedOn w:val="DefaultParagraphFont"/>
    <w:link w:val="Nothing"/>
    <w:locked/>
    <w:rsid w:val="00AD053A"/>
    <w:rPr>
      <w:rFonts w:ascii="Times New Roman" w:eastAsia="Times New Roman" w:hAnsi="Times New Roman" w:cs="Times New Roman"/>
      <w:sz w:val="20"/>
    </w:rPr>
  </w:style>
  <w:style w:type="paragraph" w:customStyle="1" w:styleId="Nothing">
    <w:name w:val="Nothing"/>
    <w:link w:val="NothingChar"/>
    <w:qFormat/>
    <w:rsid w:val="00AD053A"/>
    <w:pPr>
      <w:jc w:val="both"/>
    </w:pPr>
    <w:rPr>
      <w:rFonts w:ascii="Times New Roman" w:eastAsia="Times New Roman" w:hAnsi="Times New Roman" w:cs="Times New Roman"/>
      <w:sz w:val="20"/>
    </w:rPr>
  </w:style>
  <w:style w:type="character" w:customStyle="1" w:styleId="Style4Char">
    <w:name w:val="Style4 Char"/>
    <w:link w:val="Style4"/>
    <w:locked/>
    <w:rsid w:val="00AD053A"/>
    <w:rPr>
      <w:rFonts w:ascii="Calibri" w:eastAsia="Times New Roman" w:hAnsi="Calibri" w:cs="Calibri"/>
      <w:u w:val="single"/>
    </w:rPr>
  </w:style>
  <w:style w:type="paragraph" w:customStyle="1" w:styleId="Style4">
    <w:name w:val="Style4"/>
    <w:basedOn w:val="Normal"/>
    <w:link w:val="Style4Char"/>
    <w:qFormat/>
    <w:rsid w:val="00AD053A"/>
    <w:pPr>
      <w:spacing w:line="256" w:lineRule="auto"/>
    </w:pPr>
    <w:rPr>
      <w:rFonts w:eastAsia="Times New Roman" w:cs="Calibri"/>
      <w:sz w:val="24"/>
      <w:u w:val="single"/>
    </w:rPr>
  </w:style>
  <w:style w:type="character" w:customStyle="1" w:styleId="Stylecard11ptChar">
    <w:name w:val="Style card + 11 pt Char"/>
    <w:link w:val="Stylecard11pt"/>
    <w:locked/>
    <w:rsid w:val="00AD053A"/>
    <w:rPr>
      <w:rFonts w:ascii="Calibri" w:eastAsia="SimSun" w:hAnsi="Calibri" w:cs="Calibri"/>
      <w:lang w:eastAsia="zh-CN"/>
    </w:rPr>
  </w:style>
  <w:style w:type="paragraph" w:customStyle="1" w:styleId="Stylecard11pt">
    <w:name w:val="Style card + 11 pt"/>
    <w:basedOn w:val="Normal"/>
    <w:link w:val="Stylecard11ptChar"/>
    <w:qFormat/>
    <w:rsid w:val="00AD053A"/>
    <w:pPr>
      <w:spacing w:line="256" w:lineRule="auto"/>
      <w:ind w:left="288" w:right="288"/>
    </w:pPr>
    <w:rPr>
      <w:rFonts w:eastAsia="SimSun" w:cs="Calibri"/>
      <w:sz w:val="24"/>
      <w:lang w:eastAsia="zh-CN"/>
    </w:rPr>
  </w:style>
  <w:style w:type="character" w:customStyle="1" w:styleId="MinimizeChar">
    <w:name w:val="Minimize Char"/>
    <w:link w:val="Minimize"/>
    <w:locked/>
    <w:rsid w:val="00AD053A"/>
    <w:rPr>
      <w:rFonts w:ascii="Calibri" w:hAnsi="Calibri" w:cs="Calibri"/>
      <w:color w:val="000000"/>
      <w:sz w:val="12"/>
      <w:szCs w:val="20"/>
    </w:rPr>
  </w:style>
  <w:style w:type="paragraph" w:customStyle="1" w:styleId="Minimize">
    <w:name w:val="Minimize"/>
    <w:basedOn w:val="Normal"/>
    <w:next w:val="Normal"/>
    <w:link w:val="MinimizeChar"/>
    <w:qFormat/>
    <w:rsid w:val="00AD053A"/>
    <w:pPr>
      <w:widowControl w:val="0"/>
      <w:autoSpaceDE w:val="0"/>
      <w:autoSpaceDN w:val="0"/>
      <w:adjustRightInd w:val="0"/>
      <w:spacing w:after="200" w:line="276" w:lineRule="auto"/>
      <w:ind w:left="288" w:right="288"/>
    </w:pPr>
    <w:rPr>
      <w:rFonts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AD053A"/>
    <w:rPr>
      <w:rFonts w:ascii="Arial" w:eastAsiaTheme="minorHAnsi" w:hAnsi="Arial" w:cs="Arial"/>
      <w:sz w:val="22"/>
      <w:szCs w:val="22"/>
      <w:u w:val="single"/>
    </w:rPr>
  </w:style>
  <w:style w:type="character" w:customStyle="1" w:styleId="cardtextChar">
    <w:name w:val="card text Char"/>
    <w:basedOn w:val="DefaultParagraphFont"/>
    <w:link w:val="cardtext"/>
    <w:locked/>
    <w:rsid w:val="00AD053A"/>
    <w:rPr>
      <w:rFonts w:ascii="Calibri" w:hAnsi="Calibri" w:cs="Calibri"/>
    </w:rPr>
  </w:style>
  <w:style w:type="paragraph" w:customStyle="1" w:styleId="cardtext">
    <w:name w:val="card text"/>
    <w:basedOn w:val="Normal"/>
    <w:link w:val="cardtextChar"/>
    <w:qFormat/>
    <w:rsid w:val="00AD053A"/>
    <w:pPr>
      <w:spacing w:line="256" w:lineRule="auto"/>
      <w:ind w:left="288" w:right="288"/>
    </w:pPr>
    <w:rPr>
      <w:rFonts w:cs="Calibri"/>
      <w:sz w:val="24"/>
    </w:rPr>
  </w:style>
  <w:style w:type="character" w:customStyle="1" w:styleId="StyleStyle411ptChar">
    <w:name w:val="Style Style4 + 11 pt Char"/>
    <w:basedOn w:val="DefaultParagraphFont"/>
    <w:link w:val="StyleStyle411pt"/>
    <w:locked/>
    <w:rsid w:val="00AD053A"/>
    <w:rPr>
      <w:rFonts w:ascii="Calibri" w:eastAsia="Times New Roman" w:hAnsi="Calibri" w:cs="Calibri"/>
      <w:u w:val="single"/>
    </w:rPr>
  </w:style>
  <w:style w:type="paragraph" w:customStyle="1" w:styleId="StyleStyle411pt">
    <w:name w:val="Style Style4 + 11 pt"/>
    <w:basedOn w:val="Normal"/>
    <w:link w:val="StyleStyle411ptChar"/>
    <w:qFormat/>
    <w:rsid w:val="00AD053A"/>
    <w:pPr>
      <w:spacing w:after="200" w:line="276" w:lineRule="auto"/>
    </w:pPr>
    <w:rPr>
      <w:rFonts w:eastAsia="Times New Roman" w:cs="Calibri"/>
      <w:sz w:val="24"/>
      <w:u w:val="single"/>
    </w:rPr>
  </w:style>
  <w:style w:type="character" w:customStyle="1" w:styleId="StyleStyle411ptBoldChar">
    <w:name w:val="Style Style4 + 11 pt Bold Char"/>
    <w:basedOn w:val="DefaultParagraphFont"/>
    <w:link w:val="StyleStyle411ptBold"/>
    <w:locked/>
    <w:rsid w:val="00AD053A"/>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AD053A"/>
    <w:pPr>
      <w:spacing w:line="256" w:lineRule="auto"/>
    </w:pPr>
    <w:rPr>
      <w:rFonts w:eastAsia="Times New Roman" w:cs="Calibri"/>
      <w:b/>
      <w:bCs/>
      <w:sz w:val="24"/>
      <w:u w:val="single"/>
    </w:rPr>
  </w:style>
  <w:style w:type="paragraph" w:customStyle="1" w:styleId="BlockTitle">
    <w:name w:val="Block Title"/>
    <w:basedOn w:val="Normal"/>
    <w:next w:val="Normal"/>
    <w:uiPriority w:val="99"/>
    <w:qFormat/>
    <w:rsid w:val="00AD053A"/>
    <w:pPr>
      <w:spacing w:after="120" w:line="256" w:lineRule="auto"/>
      <w:jc w:val="center"/>
      <w:outlineLvl w:val="0"/>
    </w:pPr>
    <w:rPr>
      <w:rFonts w:eastAsia="Times New Roman"/>
      <w:b/>
      <w:sz w:val="32"/>
      <w:szCs w:val="20"/>
      <w:u w:val="single"/>
    </w:rPr>
  </w:style>
  <w:style w:type="character" w:customStyle="1" w:styleId="CardsChar1">
    <w:name w:val="Cards Char1"/>
    <w:link w:val="Cards"/>
    <w:locked/>
    <w:rsid w:val="00AD053A"/>
    <w:rPr>
      <w:rFonts w:ascii="Calibri" w:eastAsia="Times New Roman" w:hAnsi="Calibri" w:cs="Times New Roman"/>
      <w:sz w:val="20"/>
      <w:szCs w:val="20"/>
    </w:rPr>
  </w:style>
  <w:style w:type="paragraph" w:customStyle="1" w:styleId="Cards">
    <w:name w:val="Cards"/>
    <w:basedOn w:val="Normal"/>
    <w:link w:val="CardsChar1"/>
    <w:qFormat/>
    <w:rsid w:val="00AD053A"/>
    <w:pPr>
      <w:autoSpaceDE w:val="0"/>
      <w:autoSpaceDN w:val="0"/>
      <w:adjustRightInd w:val="0"/>
      <w:spacing w:line="256" w:lineRule="auto"/>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AD053A"/>
    <w:rPr>
      <w:rFonts w:ascii="Times New Roman" w:eastAsia="Malgun Gothic" w:hAnsi="Times New Roman" w:cs="Times New Roman"/>
      <w:sz w:val="21"/>
      <w:u w:val="single"/>
    </w:rPr>
  </w:style>
  <w:style w:type="paragraph" w:customStyle="1" w:styleId="underlined">
    <w:name w:val="underlined"/>
    <w:next w:val="Normal"/>
    <w:link w:val="underlinedChar"/>
    <w:autoRedefine/>
    <w:qFormat/>
    <w:rsid w:val="00AD053A"/>
    <w:pPr>
      <w:contextualSpacing/>
    </w:pPr>
    <w:rPr>
      <w:rFonts w:ascii="Times New Roman" w:eastAsia="Malgun Gothic" w:hAnsi="Times New Roman" w:cs="Times New Roman"/>
      <w:sz w:val="21"/>
      <w:u w:val="single"/>
    </w:rPr>
  </w:style>
  <w:style w:type="character" w:customStyle="1" w:styleId="NormaltagChar">
    <w:name w:val="Normal tag Char"/>
    <w:basedOn w:val="DefaultParagraphFont"/>
    <w:link w:val="Normaltag"/>
    <w:uiPriority w:val="99"/>
    <w:locked/>
    <w:rsid w:val="00AD053A"/>
    <w:rPr>
      <w:rFonts w:ascii="Calibri" w:eastAsia="Times New Roman" w:hAnsi="Calibri" w:cs="Calibri"/>
      <w:b/>
      <w:szCs w:val="20"/>
    </w:rPr>
  </w:style>
  <w:style w:type="paragraph" w:customStyle="1" w:styleId="Normaltag">
    <w:name w:val="Normal tag"/>
    <w:basedOn w:val="Normal"/>
    <w:link w:val="NormaltagChar"/>
    <w:uiPriority w:val="99"/>
    <w:qFormat/>
    <w:rsid w:val="00AD053A"/>
    <w:pPr>
      <w:spacing w:line="256" w:lineRule="auto"/>
    </w:pPr>
    <w:rPr>
      <w:rFonts w:eastAsia="Times New Roman" w:cs="Calibri"/>
      <w:b/>
      <w:sz w:val="24"/>
      <w:szCs w:val="20"/>
    </w:rPr>
  </w:style>
  <w:style w:type="character" w:customStyle="1" w:styleId="Heading1Char3">
    <w:name w:val="Heading 1 Char3"/>
    <w:basedOn w:val="DefaultParagraphFont"/>
    <w:link w:val="cites"/>
    <w:locked/>
    <w:rsid w:val="00AD053A"/>
    <w:rPr>
      <w:rFonts w:ascii="Times New Roman" w:eastAsia="Malgun Gothic" w:hAnsi="Times New Roman" w:cs="Times New Roman"/>
      <w:b/>
      <w:u w:val="single"/>
    </w:rPr>
  </w:style>
  <w:style w:type="paragraph" w:customStyle="1" w:styleId="cites">
    <w:name w:val="cites"/>
    <w:link w:val="Heading1Char3"/>
    <w:autoRedefine/>
    <w:qFormat/>
    <w:rsid w:val="00AD053A"/>
    <w:pPr>
      <w:contextualSpacing/>
    </w:pPr>
    <w:rPr>
      <w:rFonts w:ascii="Times New Roman" w:eastAsia="Malgun Gothic" w:hAnsi="Times New Roman" w:cs="Times New Roman"/>
      <w:b/>
      <w:u w:val="single"/>
    </w:rPr>
  </w:style>
  <w:style w:type="character" w:customStyle="1" w:styleId="tinyChar">
    <w:name w:val="tiny Char"/>
    <w:basedOn w:val="DefaultParagraphFont"/>
    <w:link w:val="tiny"/>
    <w:locked/>
    <w:rsid w:val="00AD053A"/>
    <w:rPr>
      <w:rFonts w:ascii="Times New Roman" w:eastAsia="Malgun Gothic" w:hAnsi="Times New Roman" w:cs="Times New Roman"/>
      <w:sz w:val="12"/>
    </w:rPr>
  </w:style>
  <w:style w:type="paragraph" w:customStyle="1" w:styleId="tiny">
    <w:name w:val="tiny"/>
    <w:next w:val="Normal"/>
    <w:link w:val="tinyChar"/>
    <w:autoRedefine/>
    <w:qFormat/>
    <w:rsid w:val="00AD053A"/>
    <w:pPr>
      <w:contextualSpacing/>
    </w:pPr>
    <w:rPr>
      <w:rFonts w:ascii="Times New Roman" w:eastAsia="Malgun Gothic" w:hAnsi="Times New Roman" w:cs="Times New Roman"/>
      <w:sz w:val="12"/>
    </w:rPr>
  </w:style>
  <w:style w:type="paragraph" w:customStyle="1" w:styleId="BlockTitle2">
    <w:name w:val="Block Title2"/>
    <w:basedOn w:val="Normal"/>
    <w:next w:val="Normal"/>
    <w:uiPriority w:val="99"/>
    <w:qFormat/>
    <w:rsid w:val="00AD053A"/>
    <w:pPr>
      <w:spacing w:after="240" w:line="256" w:lineRule="auto"/>
      <w:jc w:val="center"/>
    </w:pPr>
    <w:rPr>
      <w:rFonts w:eastAsia="Times New Roman"/>
      <w:b/>
      <w:sz w:val="32"/>
      <w:u w:val="single"/>
      <w:lang w:bidi="en-US"/>
    </w:rPr>
  </w:style>
  <w:style w:type="paragraph" w:customStyle="1" w:styleId="TxBrp1">
    <w:name w:val="TxBr_p1"/>
    <w:basedOn w:val="Normal"/>
    <w:uiPriority w:val="99"/>
    <w:qFormat/>
    <w:rsid w:val="00AD053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AD053A"/>
    <w:pPr>
      <w:spacing w:before="100" w:beforeAutospacing="1" w:after="100" w:afterAutospacing="1" w:line="256" w:lineRule="auto"/>
    </w:pPr>
    <w:rPr>
      <w:rFonts w:eastAsia="Times New Roman"/>
      <w:lang w:bidi="en-US"/>
    </w:rPr>
  </w:style>
  <w:style w:type="character" w:customStyle="1" w:styleId="hatChar">
    <w:name w:val="hat Char"/>
    <w:basedOn w:val="DefaultParagraphFont"/>
    <w:link w:val="hat"/>
    <w:locked/>
    <w:rsid w:val="00AD053A"/>
    <w:rPr>
      <w:rFonts w:ascii="Calibri" w:eastAsia="Times New Roman" w:hAnsi="Calibri" w:cs="Calibri"/>
      <w:b/>
      <w:bCs/>
      <w:sz w:val="32"/>
      <w:u w:val="single"/>
      <w:lang w:bidi="en-US"/>
    </w:rPr>
  </w:style>
  <w:style w:type="paragraph" w:customStyle="1" w:styleId="hat">
    <w:name w:val="hat"/>
    <w:basedOn w:val="Normal"/>
    <w:next w:val="Normal"/>
    <w:link w:val="hatChar"/>
    <w:qFormat/>
    <w:rsid w:val="00AD053A"/>
    <w:pPr>
      <w:spacing w:before="240" w:after="240" w:line="256" w:lineRule="auto"/>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AD053A"/>
    <w:pPr>
      <w:spacing w:line="256" w:lineRule="auto"/>
      <w:ind w:left="144"/>
    </w:pPr>
    <w:rPr>
      <w:rFonts w:eastAsia="Times New Roman"/>
      <w:sz w:val="20"/>
      <w:lang w:bidi="en-US"/>
    </w:rPr>
  </w:style>
  <w:style w:type="paragraph" w:customStyle="1" w:styleId="Default">
    <w:name w:val="Default"/>
    <w:uiPriority w:val="99"/>
    <w:qFormat/>
    <w:rsid w:val="00AD053A"/>
    <w:pPr>
      <w:autoSpaceDE w:val="0"/>
      <w:autoSpaceDN w:val="0"/>
      <w:adjustRightInd w:val="0"/>
    </w:pPr>
    <w:rPr>
      <w:rFonts w:ascii="Times New Roman" w:eastAsia="Times New Roman" w:hAnsi="Times New Roman" w:cs="Times New Roman"/>
      <w:color w:val="000000"/>
    </w:rPr>
  </w:style>
  <w:style w:type="character" w:customStyle="1" w:styleId="CitesChar2">
    <w:name w:val="Cites Char2"/>
    <w:link w:val="Cites0"/>
    <w:locked/>
    <w:rsid w:val="00AD053A"/>
    <w:rPr>
      <w:rFonts w:ascii="Times New Roman" w:eastAsia="Times New Roman" w:hAnsi="Times New Roman" w:cs="Times New Roman"/>
      <w:b/>
      <w:bCs/>
      <w:sz w:val="20"/>
      <w:szCs w:val="20"/>
    </w:rPr>
  </w:style>
  <w:style w:type="paragraph" w:customStyle="1" w:styleId="Cites0">
    <w:name w:val="Cites"/>
    <w:basedOn w:val="Normal"/>
    <w:link w:val="CitesChar2"/>
    <w:qFormat/>
    <w:rsid w:val="00AD053A"/>
    <w:pPr>
      <w:widowControl w:val="0"/>
      <w:autoSpaceDE w:val="0"/>
      <w:autoSpaceDN w:val="0"/>
      <w:adjustRightInd w:val="0"/>
      <w:spacing w:line="256" w:lineRule="auto"/>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AD053A"/>
    <w:rPr>
      <w:rFonts w:ascii="Calibri" w:eastAsia="Calibri" w:hAnsi="Calibri" w:cs="Calibri"/>
      <w:szCs w:val="18"/>
    </w:rPr>
  </w:style>
  <w:style w:type="paragraph" w:customStyle="1" w:styleId="SmallFont">
    <w:name w:val="Small Font"/>
    <w:basedOn w:val="Normal"/>
    <w:link w:val="SmallFontChar"/>
    <w:qFormat/>
    <w:rsid w:val="00AD053A"/>
    <w:pPr>
      <w:spacing w:after="200" w:line="256" w:lineRule="auto"/>
      <w:jc w:val="both"/>
    </w:pPr>
    <w:rPr>
      <w:rFonts w:eastAsia="Calibri" w:cs="Calibri"/>
      <w:sz w:val="24"/>
      <w:szCs w:val="18"/>
    </w:rPr>
  </w:style>
  <w:style w:type="character" w:customStyle="1" w:styleId="BlockHeadingsChar">
    <w:name w:val="Block Headings Char"/>
    <w:link w:val="BlockHeadings"/>
    <w:locked/>
    <w:rsid w:val="00AD053A"/>
    <w:rPr>
      <w:rFonts w:ascii="Calibri" w:eastAsia="Times New Roman" w:hAnsi="Calibri" w:cs="Times New Roman"/>
      <w:b/>
      <w:sz w:val="20"/>
      <w:szCs w:val="20"/>
    </w:rPr>
  </w:style>
  <w:style w:type="paragraph" w:customStyle="1" w:styleId="BlockHeadings">
    <w:name w:val="Block Headings"/>
    <w:basedOn w:val="Normal"/>
    <w:link w:val="BlockHeadingsChar"/>
    <w:qFormat/>
    <w:rsid w:val="00AD053A"/>
    <w:pPr>
      <w:autoSpaceDE w:val="0"/>
      <w:autoSpaceDN w:val="0"/>
      <w:adjustRightInd w:val="0"/>
      <w:spacing w:line="256" w:lineRule="auto"/>
      <w:jc w:val="center"/>
      <w:outlineLvl w:val="0"/>
    </w:pPr>
    <w:rPr>
      <w:rFonts w:eastAsia="Times New Roman" w:cs="Times New Roman"/>
      <w:b/>
      <w:sz w:val="20"/>
      <w:szCs w:val="20"/>
    </w:rPr>
  </w:style>
  <w:style w:type="paragraph" w:customStyle="1" w:styleId="loose">
    <w:name w:val="loose"/>
    <w:basedOn w:val="Normal"/>
    <w:uiPriority w:val="99"/>
    <w:qFormat/>
    <w:rsid w:val="00AD053A"/>
    <w:pPr>
      <w:spacing w:before="210" w:line="256" w:lineRule="auto"/>
    </w:pPr>
    <w:rPr>
      <w:rFonts w:eastAsia="Times New Roman"/>
      <w:lang w:eastAsia="zh-CN" w:bidi="he-IL"/>
    </w:rPr>
  </w:style>
  <w:style w:type="paragraph" w:customStyle="1" w:styleId="UnderlinedText">
    <w:name w:val="Underlined Text"/>
    <w:basedOn w:val="Normal"/>
    <w:uiPriority w:val="99"/>
    <w:qFormat/>
    <w:rsid w:val="00AD053A"/>
    <w:pPr>
      <w:spacing w:line="256" w:lineRule="auto"/>
    </w:pPr>
    <w:rPr>
      <w:rFonts w:eastAsia="Times New Roman"/>
      <w:b/>
      <w:szCs w:val="20"/>
    </w:rPr>
  </w:style>
  <w:style w:type="character" w:customStyle="1" w:styleId="SmalltextChar">
    <w:name w:val="Small text Char"/>
    <w:aliases w:val="Quote1 Char1"/>
    <w:link w:val="Smalltext"/>
    <w:locked/>
    <w:rsid w:val="00AD053A"/>
    <w:rPr>
      <w:rFonts w:ascii="Arial Narrow" w:eastAsia="Times New Roman" w:hAnsi="Arial Narrow" w:cs="Calibri"/>
    </w:rPr>
  </w:style>
  <w:style w:type="paragraph" w:customStyle="1" w:styleId="Smalltext">
    <w:name w:val="Small text"/>
    <w:aliases w:val="Quote1,Quote11"/>
    <w:basedOn w:val="Normal"/>
    <w:link w:val="SmalltextChar"/>
    <w:qFormat/>
    <w:rsid w:val="00AD053A"/>
    <w:pPr>
      <w:spacing w:line="256" w:lineRule="auto"/>
    </w:pPr>
    <w:rPr>
      <w:rFonts w:ascii="Arial Narrow" w:eastAsia="Times New Roman" w:hAnsi="Arial Narrow" w:cs="Calibri"/>
      <w:sz w:val="24"/>
    </w:rPr>
  </w:style>
  <w:style w:type="character" w:customStyle="1" w:styleId="BoldUnderlineChar">
    <w:name w:val="BoldUnderline Char"/>
    <w:basedOn w:val="DefaultParagraphFont"/>
    <w:link w:val="BoldUnderline"/>
    <w:uiPriority w:val="99"/>
    <w:locked/>
    <w:rsid w:val="00AD053A"/>
    <w:rPr>
      <w:rFonts w:ascii="Times New Roman" w:eastAsia="Times New Roman" w:hAnsi="Times New Roman" w:cs="Times New Roman"/>
      <w:b/>
      <w:sz w:val="20"/>
      <w:u w:val="single"/>
    </w:rPr>
  </w:style>
  <w:style w:type="paragraph" w:customStyle="1" w:styleId="BoldUnderline">
    <w:name w:val="BoldUnderline"/>
    <w:link w:val="BoldUnderlineChar"/>
    <w:uiPriority w:val="99"/>
    <w:qFormat/>
    <w:rsid w:val="00AD053A"/>
    <w:rPr>
      <w:rFonts w:ascii="Times New Roman" w:eastAsia="Times New Roman" w:hAnsi="Times New Roman" w:cs="Times New Roman"/>
      <w:b/>
      <w:sz w:val="20"/>
      <w:u w:val="single"/>
    </w:rPr>
  </w:style>
  <w:style w:type="paragraph" w:customStyle="1" w:styleId="evidencetextChar">
    <w:name w:val="evidence text Char"/>
    <w:basedOn w:val="Normal"/>
    <w:uiPriority w:val="99"/>
    <w:qFormat/>
    <w:rsid w:val="00AD053A"/>
    <w:pPr>
      <w:spacing w:line="256" w:lineRule="auto"/>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AD053A"/>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AD053A"/>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AD053A"/>
    <w:rPr>
      <w:u w:val="single"/>
    </w:rPr>
  </w:style>
  <w:style w:type="paragraph" w:customStyle="1" w:styleId="UnderlineChar4">
    <w:name w:val="Underline Char4"/>
    <w:basedOn w:val="Normal"/>
    <w:link w:val="UnderlineChar4Char"/>
    <w:qFormat/>
    <w:rsid w:val="00AD053A"/>
    <w:pPr>
      <w:spacing w:line="256" w:lineRule="auto"/>
    </w:pPr>
    <w:rPr>
      <w:rFonts w:asciiTheme="minorHAnsi" w:hAnsiTheme="minorHAnsi"/>
      <w:sz w:val="24"/>
      <w:u w:val="single"/>
    </w:rPr>
  </w:style>
  <w:style w:type="character" w:customStyle="1" w:styleId="BoldandUnderlineChar3Char2">
    <w:name w:val="Bold and Underline Char3 Char2"/>
    <w:basedOn w:val="DefaultParagraphFont"/>
    <w:link w:val="BoldandUnderlineChar3"/>
    <w:locked/>
    <w:rsid w:val="00AD053A"/>
    <w:rPr>
      <w:b/>
      <w:u w:val="single"/>
    </w:rPr>
  </w:style>
  <w:style w:type="paragraph" w:customStyle="1" w:styleId="BoldandUnderlineChar3">
    <w:name w:val="Bold and Underline Char3"/>
    <w:basedOn w:val="Normal"/>
    <w:link w:val="BoldandUnderlineChar3Char2"/>
    <w:qFormat/>
    <w:rsid w:val="00AD053A"/>
    <w:pPr>
      <w:spacing w:line="256" w:lineRule="auto"/>
    </w:pPr>
    <w:rPr>
      <w:rFonts w:asciiTheme="minorHAnsi" w:hAnsiTheme="minorHAnsi"/>
      <w:b/>
      <w:sz w:val="24"/>
      <w:u w:val="single"/>
    </w:rPr>
  </w:style>
  <w:style w:type="character" w:customStyle="1" w:styleId="StyleUnderlineChar11ptChar">
    <w:name w:val="Style Underline Char + 11 pt Char"/>
    <w:basedOn w:val="DefaultParagraphFont"/>
    <w:link w:val="StyleUnderlineChar11pt"/>
    <w:locked/>
    <w:rsid w:val="00AD053A"/>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AD053A"/>
    <w:pPr>
      <w:spacing w:line="256" w:lineRule="auto"/>
    </w:pPr>
    <w:rPr>
      <w:rFonts w:eastAsia="Times New Roman" w:cs="Calibri"/>
      <w:sz w:val="24"/>
      <w:u w:val="single"/>
    </w:rPr>
  </w:style>
  <w:style w:type="character" w:customStyle="1" w:styleId="StyleUnderlineChar11ptBoldChar">
    <w:name w:val="Style Underline Char + 11 pt Bold Char"/>
    <w:basedOn w:val="DefaultParagraphFont"/>
    <w:link w:val="StyleUnderlineChar11ptBold"/>
    <w:locked/>
    <w:rsid w:val="00AD053A"/>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AD053A"/>
    <w:pPr>
      <w:spacing w:line="256" w:lineRule="auto"/>
    </w:pPr>
    <w:rPr>
      <w:rFonts w:eastAsia="Times New Roman" w:cs="Calibri"/>
      <w:b/>
      <w:bCs/>
      <w:sz w:val="24"/>
      <w:u w:val="single"/>
    </w:rPr>
  </w:style>
  <w:style w:type="character" w:customStyle="1" w:styleId="Style3Char">
    <w:name w:val="Style3 Char"/>
    <w:basedOn w:val="DefaultParagraphFont"/>
    <w:link w:val="Style3"/>
    <w:locked/>
    <w:rsid w:val="00AD053A"/>
    <w:rPr>
      <w:rFonts w:ascii="Arial Narrow" w:eastAsia="Times New Roman" w:hAnsi="Arial Narrow" w:cs="Calibri"/>
      <w:b/>
    </w:rPr>
  </w:style>
  <w:style w:type="paragraph" w:customStyle="1" w:styleId="Style3">
    <w:name w:val="Style3"/>
    <w:basedOn w:val="Normal"/>
    <w:link w:val="Style3Char"/>
    <w:qFormat/>
    <w:rsid w:val="00AD053A"/>
    <w:pPr>
      <w:spacing w:line="256" w:lineRule="auto"/>
    </w:pPr>
    <w:rPr>
      <w:rFonts w:ascii="Arial Narrow" w:eastAsia="Times New Roman" w:hAnsi="Arial Narrow" w:cs="Calibri"/>
      <w:b/>
      <w:sz w:val="24"/>
    </w:rPr>
  </w:style>
  <w:style w:type="character" w:customStyle="1" w:styleId="Stylecard11ptUnderlineChar">
    <w:name w:val="Style card + 11 pt Underline Char"/>
    <w:link w:val="Stylecard11ptUnderline"/>
    <w:locked/>
    <w:rsid w:val="00AD053A"/>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AD053A"/>
    <w:pPr>
      <w:spacing w:line="256" w:lineRule="auto"/>
      <w:ind w:left="288" w:right="288"/>
    </w:pPr>
    <w:rPr>
      <w:rFonts w:eastAsia="SimSun" w:cs="Calibri"/>
      <w:sz w:val="24"/>
      <w:u w:val="single"/>
      <w:lang w:eastAsia="zh-CN"/>
    </w:rPr>
  </w:style>
  <w:style w:type="character" w:customStyle="1" w:styleId="Stylecard11ptBoldUnderlineChar">
    <w:name w:val="Style card + 11 pt Bold Underline Char"/>
    <w:link w:val="Stylecard11ptBoldUnderline"/>
    <w:locked/>
    <w:rsid w:val="00AD053A"/>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AD053A"/>
    <w:pPr>
      <w:spacing w:line="256" w:lineRule="auto"/>
      <w:ind w:left="288" w:right="288"/>
    </w:pPr>
    <w:rPr>
      <w:rFonts w:eastAsia="SimSun" w:cs="Calibri"/>
      <w:b/>
      <w:bCs/>
      <w:sz w:val="24"/>
      <w:u w:val="single"/>
      <w:lang w:eastAsia="zh-CN"/>
    </w:rPr>
  </w:style>
  <w:style w:type="character" w:customStyle="1" w:styleId="StylecardLatinVerdana-BoldUnderlineChar">
    <w:name w:val="Style card + (Latin) Verdana-Bold Underline Char"/>
    <w:basedOn w:val="cardChar"/>
    <w:link w:val="StylecardLatinVerdana-BoldUnderline"/>
    <w:locked/>
    <w:rsid w:val="00AD053A"/>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AD053A"/>
    <w:pPr>
      <w:spacing w:line="256" w:lineRule="auto"/>
      <w:ind w:left="288" w:right="288"/>
    </w:pPr>
    <w:rPr>
      <w:rFonts w:eastAsia="SimSun" w:cs="Calibri"/>
      <w:sz w:val="24"/>
      <w:u w:val="single"/>
      <w:lang w:eastAsia="zh-CN"/>
    </w:rPr>
  </w:style>
  <w:style w:type="character" w:customStyle="1" w:styleId="StyleUnderlining11ptChar">
    <w:name w:val="Style Underlining + 11 pt Char"/>
    <w:basedOn w:val="DefaultParagraphFont"/>
    <w:link w:val="StyleUnderlining11pt"/>
    <w:locked/>
    <w:rsid w:val="00AD053A"/>
    <w:rPr>
      <w:rFonts w:ascii="Calibri" w:hAnsi="Calibri" w:cs="Calibri"/>
      <w:u w:val="single"/>
    </w:rPr>
  </w:style>
  <w:style w:type="paragraph" w:customStyle="1" w:styleId="StyleUnderlining11pt">
    <w:name w:val="Style Underlining + 11 pt"/>
    <w:basedOn w:val="Normal"/>
    <w:link w:val="StyleUnderlining11ptChar"/>
    <w:qFormat/>
    <w:rsid w:val="00AD053A"/>
    <w:pPr>
      <w:spacing w:line="256" w:lineRule="auto"/>
    </w:pPr>
    <w:rPr>
      <w:rFonts w:cs="Calibri"/>
      <w:sz w:val="24"/>
      <w:u w:val="single"/>
    </w:rPr>
  </w:style>
  <w:style w:type="character" w:customStyle="1" w:styleId="StyleCardText9ptChar">
    <w:name w:val="Style Card Text + 9 pt Char"/>
    <w:basedOn w:val="DefaultParagraphFont"/>
    <w:link w:val="StyleCardText9pt"/>
    <w:locked/>
    <w:rsid w:val="00AD053A"/>
    <w:rPr>
      <w:rFonts w:ascii="Calibri" w:eastAsia="Calibri" w:hAnsi="Calibri" w:cs="Calibri"/>
    </w:rPr>
  </w:style>
  <w:style w:type="paragraph" w:customStyle="1" w:styleId="StyleCardText9pt">
    <w:name w:val="Style Card Text + 9 pt"/>
    <w:basedOn w:val="Normal"/>
    <w:link w:val="StyleCardText9ptChar"/>
    <w:qFormat/>
    <w:rsid w:val="00AD053A"/>
    <w:pPr>
      <w:spacing w:after="200" w:line="256" w:lineRule="auto"/>
      <w:contextualSpacing/>
    </w:pPr>
    <w:rPr>
      <w:rFonts w:eastAsia="Calibri" w:cs="Calibri"/>
      <w:sz w:val="24"/>
    </w:rPr>
  </w:style>
  <w:style w:type="character" w:customStyle="1" w:styleId="UnderliningChar">
    <w:name w:val="Underlining Char"/>
    <w:basedOn w:val="DefaultParagraphFont"/>
    <w:link w:val="Underlining"/>
    <w:locked/>
    <w:rsid w:val="00AD053A"/>
    <w:rPr>
      <w:rFonts w:ascii="Arial Narrow" w:hAnsi="Arial Narrow" w:cs="Times New Roman"/>
      <w:u w:val="single"/>
    </w:rPr>
  </w:style>
  <w:style w:type="paragraph" w:customStyle="1" w:styleId="Underlining">
    <w:name w:val="Underlining"/>
    <w:basedOn w:val="Normal"/>
    <w:link w:val="UnderliningChar"/>
    <w:qFormat/>
    <w:rsid w:val="00AD053A"/>
    <w:pPr>
      <w:spacing w:line="256" w:lineRule="auto"/>
    </w:pPr>
    <w:rPr>
      <w:rFonts w:ascii="Arial Narrow" w:hAnsi="Arial Narrow" w:cs="Times New Roman"/>
      <w:sz w:val="24"/>
      <w:u w:val="single"/>
    </w:rPr>
  </w:style>
  <w:style w:type="character" w:customStyle="1" w:styleId="StyleStyle411ptBoldBorderSinglesolidlineAuto0Char">
    <w:name w:val="Style Style4 + 11 pt Bold Border: : (Single solid line Auto  0.... Char"/>
    <w:link w:val="StyleStyle411ptBoldBorderSinglesolidlineAuto0"/>
    <w:locked/>
    <w:rsid w:val="00AD053A"/>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D053A"/>
    <w:pPr>
      <w:pBdr>
        <w:top w:val="single" w:sz="4" w:space="0" w:color="auto"/>
        <w:left w:val="single" w:sz="4" w:space="0" w:color="auto"/>
        <w:bottom w:val="single" w:sz="4" w:space="0" w:color="auto"/>
        <w:right w:val="single" w:sz="4" w:space="0" w:color="auto"/>
      </w:pBdr>
      <w:spacing w:line="256" w:lineRule="auto"/>
    </w:pPr>
    <w:rPr>
      <w:rFonts w:eastAsia="Times New Roman" w:cs="Calibri"/>
      <w:b/>
      <w:bCs/>
      <w:sz w:val="24"/>
      <w:u w:val="single"/>
      <w:bdr w:val="single" w:sz="4" w:space="0" w:color="auto" w:frame="1"/>
    </w:rPr>
  </w:style>
  <w:style w:type="character" w:customStyle="1" w:styleId="StyleStyle112ptChar">
    <w:name w:val="Style Style1 + 12 pt Char"/>
    <w:basedOn w:val="DefaultParagraphFont"/>
    <w:link w:val="StyleStyle112pt"/>
    <w:locked/>
    <w:rsid w:val="00AD053A"/>
    <w:rPr>
      <w:rFonts w:ascii="Calibri" w:eastAsia="SimSun" w:hAnsi="Calibri" w:cs="Calibri"/>
      <w:u w:val="single"/>
      <w:lang w:eastAsia="zh-CN"/>
    </w:rPr>
  </w:style>
  <w:style w:type="paragraph" w:customStyle="1" w:styleId="StyleStyle112pt">
    <w:name w:val="Style Style1 + 12 pt"/>
    <w:basedOn w:val="Normal"/>
    <w:link w:val="StyleStyle112ptChar"/>
    <w:qFormat/>
    <w:rsid w:val="00AD053A"/>
    <w:pPr>
      <w:spacing w:line="256" w:lineRule="auto"/>
    </w:pPr>
    <w:rPr>
      <w:rFonts w:eastAsia="SimSun" w:cs="Calibri"/>
      <w:sz w:val="24"/>
      <w:u w:val="single"/>
      <w:lang w:eastAsia="zh-CN"/>
    </w:rPr>
  </w:style>
  <w:style w:type="character" w:customStyle="1" w:styleId="MinimizedTextChar">
    <w:name w:val="Minimized Text Char"/>
    <w:basedOn w:val="DefaultParagraphFont"/>
    <w:link w:val="MinimizedText"/>
    <w:locked/>
    <w:rsid w:val="00AD053A"/>
    <w:rPr>
      <w:rFonts w:ascii="Calibri" w:eastAsia="Times New Roman" w:hAnsi="Calibri" w:cs="Calibri"/>
    </w:rPr>
  </w:style>
  <w:style w:type="paragraph" w:customStyle="1" w:styleId="MinimizedText">
    <w:name w:val="Minimized Text"/>
    <w:basedOn w:val="Normal"/>
    <w:link w:val="MinimizedTextChar"/>
    <w:qFormat/>
    <w:rsid w:val="00AD053A"/>
    <w:pPr>
      <w:spacing w:line="256" w:lineRule="auto"/>
    </w:pPr>
    <w:rPr>
      <w:rFonts w:eastAsia="Times New Roman" w:cs="Calibri"/>
      <w:sz w:val="24"/>
    </w:rPr>
  </w:style>
  <w:style w:type="character" w:customStyle="1" w:styleId="StyleMinimizedTextArialNarrow10ptChar">
    <w:name w:val="Style Minimized Text + Arial Narrow 10 pt Char"/>
    <w:basedOn w:val="MinimizedTextChar"/>
    <w:link w:val="StyleMinimizedTextArialNarrow10pt"/>
    <w:locked/>
    <w:rsid w:val="00AD053A"/>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AD053A"/>
    <w:rPr>
      <w:sz w:val="20"/>
    </w:rPr>
  </w:style>
  <w:style w:type="character" w:customStyle="1" w:styleId="StyleUnderlineChar11ptBorderSinglesolidlineAutoChar">
    <w:name w:val="Style Underline Char + 11 pt Border: : (Single solid line Auto  ... Char"/>
    <w:link w:val="StyleUnderlineChar11ptBorderSinglesolidlineAuto"/>
    <w:locked/>
    <w:rsid w:val="00AD053A"/>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D053A"/>
    <w:pPr>
      <w:pBdr>
        <w:top w:val="single" w:sz="4" w:space="0" w:color="auto"/>
        <w:left w:val="single" w:sz="4" w:space="0" w:color="auto"/>
        <w:bottom w:val="single" w:sz="4" w:space="0" w:color="auto"/>
        <w:right w:val="single" w:sz="4" w:space="0" w:color="auto"/>
      </w:pBdr>
      <w:spacing w:line="256" w:lineRule="auto"/>
    </w:pPr>
    <w:rPr>
      <w:rFonts w:eastAsia="Times New Roman" w:cs="Calibri"/>
      <w:sz w:val="24"/>
      <w:u w:val="single"/>
      <w:bdr w:val="single" w:sz="4" w:space="0" w:color="auto" w:frame="1"/>
    </w:rPr>
  </w:style>
  <w:style w:type="character" w:customStyle="1" w:styleId="StyleStyle49pt3Char">
    <w:name w:val="Style Style4 + 9 pt3 Char"/>
    <w:basedOn w:val="Style4Char"/>
    <w:link w:val="StyleStyle49pt3"/>
    <w:locked/>
    <w:rsid w:val="00AD053A"/>
    <w:rPr>
      <w:rFonts w:ascii="Calibri" w:eastAsia="Times New Roman" w:hAnsi="Calibri" w:cs="Times New Roman"/>
      <w:u w:val="single"/>
    </w:rPr>
  </w:style>
  <w:style w:type="paragraph" w:customStyle="1" w:styleId="StyleStyle49pt3">
    <w:name w:val="Style Style4 + 9 pt3"/>
    <w:basedOn w:val="Style4"/>
    <w:link w:val="StyleStyle49pt3Char"/>
    <w:qFormat/>
    <w:rsid w:val="00AD053A"/>
    <w:rPr>
      <w:rFonts w:cs="Times New Roman"/>
    </w:rPr>
  </w:style>
  <w:style w:type="character" w:customStyle="1" w:styleId="StyleStyle4BoldChar">
    <w:name w:val="Style Style4 + Bold Char"/>
    <w:basedOn w:val="Style4Char"/>
    <w:link w:val="StyleStyle4Bold"/>
    <w:locked/>
    <w:rsid w:val="00AD053A"/>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AD053A"/>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AD053A"/>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D053A"/>
    <w:pPr>
      <w:pBdr>
        <w:top w:val="single" w:sz="4" w:space="0" w:color="auto"/>
        <w:left w:val="single" w:sz="4" w:space="0" w:color="auto"/>
        <w:bottom w:val="single" w:sz="4" w:space="0" w:color="auto"/>
        <w:right w:val="single" w:sz="4" w:space="0" w:color="auto"/>
      </w:pBdr>
      <w:spacing w:after="160" w:line="256" w:lineRule="auto"/>
    </w:pPr>
    <w:rPr>
      <w:rFonts w:ascii="Times New Roman" w:eastAsia="SimSun" w:hAnsi="Times New Roman" w:cs="Times New Roman"/>
      <w:sz w:val="20"/>
      <w:u w:val="single"/>
      <w:bdr w:val="single" w:sz="4" w:space="0" w:color="auto" w:frame="1"/>
      <w:lang w:eastAsia="zh-CN"/>
    </w:rPr>
  </w:style>
  <w:style w:type="character" w:customStyle="1" w:styleId="CircledChar">
    <w:name w:val="Circled Char"/>
    <w:basedOn w:val="CardTextChar0"/>
    <w:link w:val="Circled"/>
    <w:locked/>
    <w:rsid w:val="00AD053A"/>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AD053A"/>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AD053A"/>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AD053A"/>
    <w:pPr>
      <w:spacing w:line="256" w:lineRule="auto"/>
    </w:pPr>
    <w:rPr>
      <w:rFonts w:eastAsia="SimSun" w:cs="Calibr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D053A"/>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D053A"/>
    <w:pPr>
      <w:spacing w:line="256" w:lineRule="auto"/>
    </w:pPr>
    <w:rPr>
      <w:rFonts w:eastAsia="SimSun" w:cs="Calibri"/>
      <w:b/>
      <w:bCs/>
      <w:sz w:val="24"/>
      <w:u w:val="single"/>
    </w:rPr>
  </w:style>
  <w:style w:type="character" w:customStyle="1" w:styleId="StyleStyle411pt1Char">
    <w:name w:val="Style Style4 + 11 pt1 Char"/>
    <w:basedOn w:val="Style4Char"/>
    <w:link w:val="StyleStyle411pt1"/>
    <w:locked/>
    <w:rsid w:val="00AD053A"/>
    <w:rPr>
      <w:rFonts w:ascii="Calibri" w:eastAsia="Times New Roman" w:hAnsi="Calibri" w:cs="Times New Roman"/>
      <w:u w:val="single"/>
    </w:rPr>
  </w:style>
  <w:style w:type="paragraph" w:customStyle="1" w:styleId="StyleStyle411pt1">
    <w:name w:val="Style Style4 + 11 pt1"/>
    <w:basedOn w:val="Style4"/>
    <w:link w:val="StyleStyle411pt1Char"/>
    <w:qFormat/>
    <w:rsid w:val="00AD053A"/>
    <w:rPr>
      <w:rFonts w:cs="Times New Roman"/>
    </w:rPr>
  </w:style>
  <w:style w:type="character" w:customStyle="1" w:styleId="StyleBoldandUnderlineChar11ptChar">
    <w:name w:val="Style Bold and Underline Char + 11 pt Char"/>
    <w:basedOn w:val="BoldandUnderlineCharChar2"/>
    <w:link w:val="StyleBoldandUnderlineChar11pt"/>
    <w:locked/>
    <w:rsid w:val="00AD053A"/>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AD053A"/>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AD053A"/>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AD053A"/>
    <w:pPr>
      <w:spacing w:line="256" w:lineRule="auto"/>
    </w:pPr>
    <w:rPr>
      <w:rFonts w:eastAsia="Times New Roman" w:cs="Calibri"/>
      <w:sz w:val="24"/>
    </w:rPr>
  </w:style>
  <w:style w:type="character" w:customStyle="1" w:styleId="StyleBoldandUnderlineChar11ptNotBoldChar">
    <w:name w:val="Style Bold and Underline Char + 11 pt Not Bold Char"/>
    <w:basedOn w:val="BoldandUnderlineCharChar2"/>
    <w:link w:val="StyleBoldandUnderlineChar11ptNotBold"/>
    <w:locked/>
    <w:rsid w:val="00AD053A"/>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AD053A"/>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AD053A"/>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AD053A"/>
    <w:pPr>
      <w:spacing w:after="160" w:line="256" w:lineRule="auto"/>
    </w:pPr>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AD053A"/>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AD053A"/>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D053A"/>
    <w:rPr>
      <w:rFonts w:ascii="Calibri" w:eastAsia="Times New Roman" w:hAnsi="Calibri" w:cs="Calibri"/>
      <w:szCs w:val="20"/>
    </w:rPr>
  </w:style>
  <w:style w:type="paragraph" w:customStyle="1" w:styleId="cardCharChar">
    <w:name w:val="card Char Char"/>
    <w:basedOn w:val="Normal"/>
    <w:link w:val="cardCharCharChar"/>
    <w:qFormat/>
    <w:rsid w:val="00AD053A"/>
    <w:pPr>
      <w:spacing w:line="256" w:lineRule="auto"/>
      <w:ind w:left="288" w:right="288"/>
    </w:pPr>
    <w:rPr>
      <w:rFonts w:eastAsia="Times New Roman" w:cs="Calibri"/>
      <w:sz w:val="24"/>
      <w:szCs w:val="20"/>
    </w:rPr>
  </w:style>
  <w:style w:type="character" w:customStyle="1" w:styleId="StylecardCharCharArialNarrow9ptChar">
    <w:name w:val="Style card Char Char + Arial Narrow 9 pt Char"/>
    <w:basedOn w:val="cardCharCharChar"/>
    <w:link w:val="StylecardCharCharArialNarrow9pt"/>
    <w:locked/>
    <w:rsid w:val="00AD053A"/>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AD053A"/>
  </w:style>
  <w:style w:type="character" w:customStyle="1" w:styleId="StyleCardTextArialNarrow9ptChar">
    <w:name w:val="Style Card Text + Arial Narrow 9 pt Char"/>
    <w:basedOn w:val="CardTextChar1"/>
    <w:link w:val="StyleCardTextArialNarrow9pt"/>
    <w:locked/>
    <w:rsid w:val="00AD053A"/>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AD053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locked/>
    <w:rsid w:val="00AD053A"/>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D053A"/>
    <w:pPr>
      <w:spacing w:after="200" w:line="276" w:lineRule="auto"/>
    </w:pPr>
    <w:rPr>
      <w:rFonts w:ascii="Times New Roman" w:eastAsia="Times New Roman" w:hAnsi="Times New Roman" w:cs="Times New Roman"/>
      <w:sz w:val="20"/>
    </w:rPr>
  </w:style>
  <w:style w:type="character" w:customStyle="1" w:styleId="TextsmallChar">
    <w:name w:val="Textsmall Char"/>
    <w:basedOn w:val="DefaultParagraphFont"/>
    <w:link w:val="Textsmall"/>
    <w:locked/>
    <w:rsid w:val="00AD053A"/>
    <w:rPr>
      <w:rFonts w:ascii="Calibri" w:eastAsia="Times New Roman" w:hAnsi="Calibri" w:cs="Calibri"/>
    </w:rPr>
  </w:style>
  <w:style w:type="paragraph" w:customStyle="1" w:styleId="Textsmall">
    <w:name w:val="Textsmall"/>
    <w:basedOn w:val="Normal"/>
    <w:next w:val="Normal"/>
    <w:link w:val="TextsmallChar"/>
    <w:qFormat/>
    <w:rsid w:val="00AD053A"/>
    <w:pPr>
      <w:spacing w:line="256" w:lineRule="auto"/>
    </w:pPr>
    <w:rPr>
      <w:rFonts w:eastAsia="Times New Roman" w:cs="Calibri"/>
      <w:sz w:val="24"/>
    </w:rPr>
  </w:style>
  <w:style w:type="paragraph" w:customStyle="1" w:styleId="cardtextsmall">
    <w:name w:val="card text small"/>
    <w:basedOn w:val="Normal"/>
    <w:uiPriority w:val="99"/>
    <w:qFormat/>
    <w:rsid w:val="00AD053A"/>
    <w:pPr>
      <w:spacing w:line="256" w:lineRule="auto"/>
    </w:pPr>
    <w:rPr>
      <w:rFonts w:ascii="Arial Narrow" w:eastAsia="Times New Roman" w:hAnsi="Arial Narrow"/>
    </w:rPr>
  </w:style>
  <w:style w:type="character" w:customStyle="1" w:styleId="CardIndentedChar">
    <w:name w:val="Card (Indented) Char"/>
    <w:link w:val="CardIndented"/>
    <w:locked/>
    <w:rsid w:val="00AD053A"/>
    <w:rPr>
      <w:rFonts w:ascii="Calibri" w:hAnsi="Calibri" w:cs="Calibri"/>
    </w:rPr>
  </w:style>
  <w:style w:type="paragraph" w:customStyle="1" w:styleId="CardIndented">
    <w:name w:val="Card (Indented)"/>
    <w:basedOn w:val="Normal"/>
    <w:link w:val="CardIndentedChar"/>
    <w:qFormat/>
    <w:rsid w:val="00AD053A"/>
    <w:pPr>
      <w:spacing w:line="256" w:lineRule="auto"/>
      <w:ind w:left="288"/>
    </w:pPr>
    <w:rPr>
      <w:rFonts w:cs="Calibri"/>
      <w:sz w:val="24"/>
    </w:rPr>
  </w:style>
  <w:style w:type="character" w:customStyle="1" w:styleId="StyleStyle49pt10Char">
    <w:name w:val="Style Style4 + 9 pt10 Char"/>
    <w:basedOn w:val="Style4Char"/>
    <w:link w:val="StyleStyle49pt10"/>
    <w:locked/>
    <w:rsid w:val="00AD053A"/>
    <w:rPr>
      <w:rFonts w:ascii="Calibri" w:eastAsia="Times New Roman" w:hAnsi="Calibri" w:cs="Times New Roman"/>
      <w:u w:val="single"/>
    </w:rPr>
  </w:style>
  <w:style w:type="paragraph" w:customStyle="1" w:styleId="StyleStyle49pt10">
    <w:name w:val="Style Style4 + 9 pt10"/>
    <w:basedOn w:val="Style4"/>
    <w:link w:val="StyleStyle49pt10Char"/>
    <w:qFormat/>
    <w:rsid w:val="00AD053A"/>
    <w:rPr>
      <w:rFonts w:cs="Times New Roman"/>
    </w:rPr>
  </w:style>
  <w:style w:type="character" w:customStyle="1" w:styleId="StyleStyle49ptBold7Char">
    <w:name w:val="Style Style4 + 9 pt Bold7 Char"/>
    <w:link w:val="StyleStyle49ptBold7"/>
    <w:locked/>
    <w:rsid w:val="00AD053A"/>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AD053A"/>
    <w:rPr>
      <w:rFonts w:cs="Times New Roman"/>
      <w:b/>
      <w:bCs/>
    </w:rPr>
  </w:style>
  <w:style w:type="character" w:customStyle="1" w:styleId="NormalUnderlineChar">
    <w:name w:val="Normal Underline Char"/>
    <w:link w:val="NormalUnderline"/>
    <w:locked/>
    <w:rsid w:val="00AD053A"/>
    <w:rPr>
      <w:rFonts w:ascii="Calibri" w:eastAsia="Times New Roman" w:hAnsi="Calibri" w:cs="Calibri"/>
      <w:u w:val="single"/>
    </w:rPr>
  </w:style>
  <w:style w:type="paragraph" w:customStyle="1" w:styleId="NormalUnderline">
    <w:name w:val="Normal Underline"/>
    <w:basedOn w:val="Normal"/>
    <w:link w:val="NormalUnderlineChar"/>
    <w:qFormat/>
    <w:rsid w:val="00AD053A"/>
    <w:pPr>
      <w:spacing w:line="256" w:lineRule="auto"/>
      <w:ind w:left="288"/>
    </w:pPr>
    <w:rPr>
      <w:rFonts w:eastAsia="Times New Roman" w:cs="Calibri"/>
      <w:sz w:val="24"/>
      <w:u w:val="single"/>
    </w:rPr>
  </w:style>
  <w:style w:type="paragraph" w:customStyle="1" w:styleId="Underlinestyle">
    <w:name w:val="Underline style"/>
    <w:basedOn w:val="Normal"/>
    <w:uiPriority w:val="99"/>
    <w:qFormat/>
    <w:rsid w:val="00AD053A"/>
    <w:pPr>
      <w:spacing w:line="256" w:lineRule="auto"/>
    </w:pPr>
    <w:rPr>
      <w:rFonts w:eastAsia="Times New Roman"/>
      <w:u w:val="single"/>
    </w:rPr>
  </w:style>
  <w:style w:type="paragraph" w:customStyle="1" w:styleId="WW-Default1">
    <w:name w:val="WW-Default1"/>
    <w:basedOn w:val="Normal"/>
    <w:uiPriority w:val="99"/>
    <w:qFormat/>
    <w:rsid w:val="00AD053A"/>
    <w:pPr>
      <w:suppressAutoHyphens/>
      <w:spacing w:line="256" w:lineRule="auto"/>
    </w:pPr>
    <w:rPr>
      <w:rFonts w:eastAsia="Times New Roman"/>
      <w:b/>
      <w:bCs/>
      <w:szCs w:val="20"/>
      <w:lang w:eastAsia="ar-SA"/>
    </w:rPr>
  </w:style>
  <w:style w:type="paragraph" w:customStyle="1" w:styleId="Normal1">
    <w:name w:val="Normal1"/>
    <w:basedOn w:val="BodyText"/>
    <w:uiPriority w:val="99"/>
    <w:qFormat/>
    <w:rsid w:val="00AD053A"/>
  </w:style>
  <w:style w:type="character" w:customStyle="1" w:styleId="CardStyleChar">
    <w:name w:val="Card Style Char"/>
    <w:link w:val="CardStyle"/>
    <w:locked/>
    <w:rsid w:val="00AD053A"/>
    <w:rPr>
      <w:rFonts w:ascii="Calibri" w:eastAsia="Times New Roman" w:hAnsi="Calibri" w:cs="Calibri"/>
    </w:rPr>
  </w:style>
  <w:style w:type="paragraph" w:customStyle="1" w:styleId="CardStyle">
    <w:name w:val="Card Style"/>
    <w:basedOn w:val="Normal"/>
    <w:link w:val="CardStyleChar"/>
    <w:qFormat/>
    <w:rsid w:val="00AD053A"/>
    <w:pPr>
      <w:spacing w:line="256" w:lineRule="auto"/>
    </w:pPr>
    <w:rPr>
      <w:rFonts w:eastAsia="Times New Roman" w:cs="Calibri"/>
      <w:sz w:val="24"/>
    </w:rPr>
  </w:style>
  <w:style w:type="character" w:customStyle="1" w:styleId="citenon-boldChar">
    <w:name w:val="cite non-bold Char"/>
    <w:basedOn w:val="DefaultParagraphFont"/>
    <w:link w:val="citenon-bold"/>
    <w:locked/>
    <w:rsid w:val="00AD053A"/>
    <w:rPr>
      <w:rFonts w:ascii="Garamond" w:eastAsia="Times New Roman" w:hAnsi="Garamond" w:cs="Calibri"/>
      <w:szCs w:val="20"/>
    </w:rPr>
  </w:style>
  <w:style w:type="paragraph" w:customStyle="1" w:styleId="citenon-bold">
    <w:name w:val="cite non-bold"/>
    <w:basedOn w:val="Normal"/>
    <w:link w:val="citenon-boldChar"/>
    <w:qFormat/>
    <w:rsid w:val="00AD053A"/>
    <w:pPr>
      <w:spacing w:line="256" w:lineRule="auto"/>
    </w:pPr>
    <w:rPr>
      <w:rFonts w:ascii="Garamond" w:eastAsia="Times New Roman" w:hAnsi="Garamond" w:cs="Calibri"/>
      <w:sz w:val="24"/>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D053A"/>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D053A"/>
    <w:pPr>
      <w:keepLines w:val="0"/>
      <w:pageBreakBefore w:val="0"/>
      <w:spacing w:before="240" w:after="60" w:line="256" w:lineRule="auto"/>
      <w:jc w:val="left"/>
    </w:pPr>
    <w:rPr>
      <w:rFonts w:eastAsia="Times New Roman" w:cs="Arial"/>
      <w:sz w:val="24"/>
      <w:szCs w:val="28"/>
      <w:u w:val="none"/>
    </w:rPr>
  </w:style>
  <w:style w:type="paragraph" w:customStyle="1" w:styleId="Style23">
    <w:name w:val="Style23"/>
    <w:basedOn w:val="Normal"/>
    <w:uiPriority w:val="99"/>
    <w:qFormat/>
    <w:rsid w:val="00AD053A"/>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AD053A"/>
    <w:rPr>
      <w:rFonts w:ascii="Calibri" w:eastAsia="Calibri" w:hAnsi="Calibri" w:cs="Calibri"/>
      <w:b/>
    </w:rPr>
  </w:style>
  <w:style w:type="paragraph" w:customStyle="1" w:styleId="Tagtemplate">
    <w:name w:val="Tagtemplate"/>
    <w:basedOn w:val="Normal"/>
    <w:link w:val="TagtemplateChar"/>
    <w:autoRedefine/>
    <w:qFormat/>
    <w:rsid w:val="00AD053A"/>
    <w:pPr>
      <w:keepNext/>
      <w:keepLines/>
      <w:spacing w:line="256" w:lineRule="auto"/>
    </w:pPr>
    <w:rPr>
      <w:rFonts w:eastAsia="Calibri" w:cs="Calibri"/>
      <w:b/>
      <w:sz w:val="24"/>
    </w:rPr>
  </w:style>
  <w:style w:type="paragraph" w:customStyle="1" w:styleId="Citation-FirstLine">
    <w:name w:val="Citation - First Line"/>
    <w:basedOn w:val="Normal"/>
    <w:next w:val="Normal"/>
    <w:autoRedefine/>
    <w:uiPriority w:val="99"/>
    <w:qFormat/>
    <w:rsid w:val="00AD053A"/>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D053A"/>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AD053A"/>
    <w:pPr>
      <w:spacing w:after="120" w:line="256" w:lineRule="auto"/>
      <w:jc w:val="both"/>
    </w:pPr>
    <w:rPr>
      <w:rFonts w:ascii="Book Antiqua" w:eastAsia="Times New Roman" w:hAnsi="Book Antiqua" w:cs="Calibri"/>
      <w:sz w:val="24"/>
    </w:rPr>
  </w:style>
  <w:style w:type="paragraph" w:customStyle="1" w:styleId="TagCite">
    <w:name w:val="Tag/Cite"/>
    <w:basedOn w:val="Normal"/>
    <w:uiPriority w:val="99"/>
    <w:qFormat/>
    <w:rsid w:val="00AD053A"/>
    <w:pPr>
      <w:spacing w:line="256" w:lineRule="auto"/>
    </w:pPr>
    <w:rPr>
      <w:rFonts w:eastAsia="Times New Roman"/>
      <w:b/>
    </w:rPr>
  </w:style>
  <w:style w:type="character" w:customStyle="1" w:styleId="BoldandUnderlineChar">
    <w:name w:val="Bold and Underline Char"/>
    <w:basedOn w:val="DefaultParagraphFont"/>
    <w:link w:val="BoldandUnderline"/>
    <w:locked/>
    <w:rsid w:val="00AD053A"/>
    <w:rPr>
      <w:b/>
      <w:u w:val="single"/>
    </w:rPr>
  </w:style>
  <w:style w:type="paragraph" w:customStyle="1" w:styleId="BoldandUnderline">
    <w:name w:val="Bold and Underline"/>
    <w:basedOn w:val="Normal"/>
    <w:link w:val="BoldandUnderlineChar"/>
    <w:qFormat/>
    <w:rsid w:val="00AD053A"/>
    <w:pPr>
      <w:spacing w:line="256" w:lineRule="auto"/>
    </w:pPr>
    <w:rPr>
      <w:rFonts w:asciiTheme="minorHAnsi" w:hAnsiTheme="minorHAnsi"/>
      <w:b/>
      <w:sz w:val="24"/>
      <w:u w:val="single"/>
    </w:rPr>
  </w:style>
  <w:style w:type="character" w:customStyle="1" w:styleId="StyleStyle49ptBold3Char">
    <w:name w:val="Style Style4 + 9 pt Bold3 Char"/>
    <w:basedOn w:val="Style4Char"/>
    <w:link w:val="StyleStyle49ptBold3"/>
    <w:locked/>
    <w:rsid w:val="00AD053A"/>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AD053A"/>
    <w:rPr>
      <w:rFonts w:cs="Times New Roman"/>
      <w:b/>
      <w:bCs/>
    </w:rPr>
  </w:style>
  <w:style w:type="paragraph" w:customStyle="1" w:styleId="TagText">
    <w:name w:val="TagText"/>
    <w:basedOn w:val="Normal"/>
    <w:uiPriority w:val="99"/>
    <w:qFormat/>
    <w:rsid w:val="00AD053A"/>
    <w:pPr>
      <w:spacing w:line="256" w:lineRule="auto"/>
    </w:pPr>
    <w:rPr>
      <w:b/>
    </w:rPr>
  </w:style>
  <w:style w:type="character" w:customStyle="1" w:styleId="StyleStyle49ptChar">
    <w:name w:val="Style Style4 + 9 pt Char"/>
    <w:basedOn w:val="DefaultParagraphFont"/>
    <w:link w:val="StyleStyle49pt"/>
    <w:locked/>
    <w:rsid w:val="00AD053A"/>
    <w:rPr>
      <w:rFonts w:ascii="Calibri" w:eastAsia="Times New Roman" w:hAnsi="Calibri" w:cs="Calibri"/>
      <w:u w:val="single"/>
    </w:rPr>
  </w:style>
  <w:style w:type="paragraph" w:customStyle="1" w:styleId="StyleStyle49pt">
    <w:name w:val="Style Style4 + 9 pt"/>
    <w:basedOn w:val="Normal"/>
    <w:link w:val="StyleStyle49ptChar"/>
    <w:qFormat/>
    <w:rsid w:val="00AD053A"/>
    <w:pPr>
      <w:spacing w:line="256" w:lineRule="auto"/>
    </w:pPr>
    <w:rPr>
      <w:rFonts w:eastAsia="Times New Roman" w:cs="Calibri"/>
      <w:sz w:val="24"/>
      <w:u w:val="single"/>
    </w:rPr>
  </w:style>
  <w:style w:type="character" w:customStyle="1" w:styleId="StyleStyle49ptBoldChar">
    <w:name w:val="Style Style4 + 9 pt Bold Char"/>
    <w:basedOn w:val="DefaultParagraphFont"/>
    <w:link w:val="StyleStyle49ptBold"/>
    <w:locked/>
    <w:rsid w:val="00AD053A"/>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AD053A"/>
    <w:pPr>
      <w:spacing w:line="256" w:lineRule="auto"/>
    </w:pPr>
    <w:rPr>
      <w:rFonts w:eastAsia="Times New Roman" w:cs="Calibri"/>
      <w:b/>
      <w:bCs/>
      <w:sz w:val="24"/>
      <w:u w:val="single"/>
    </w:rPr>
  </w:style>
  <w:style w:type="character" w:customStyle="1" w:styleId="StyleStyle49ptBoldItalicChar">
    <w:name w:val="Style Style4 + 9 pt Bold Italic Char"/>
    <w:basedOn w:val="DefaultParagraphFont"/>
    <w:link w:val="StyleStyle49ptBoldItalic"/>
    <w:locked/>
    <w:rsid w:val="00AD053A"/>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AD053A"/>
    <w:pPr>
      <w:spacing w:line="256" w:lineRule="auto"/>
    </w:pPr>
    <w:rPr>
      <w:rFonts w:eastAsia="Times New Roman" w:cs="Calibri"/>
      <w:b/>
      <w:bCs/>
      <w:i/>
      <w:iCs/>
      <w:sz w:val="24"/>
      <w:u w:val="single"/>
    </w:rPr>
  </w:style>
  <w:style w:type="character" w:customStyle="1" w:styleId="StyleUnderlined11ptBoldChar">
    <w:name w:val="Style Underlined + 11 pt Bold Char"/>
    <w:basedOn w:val="DefaultParagraphFont"/>
    <w:link w:val="StyleUnderlined11ptBold"/>
    <w:locked/>
    <w:rsid w:val="00AD053A"/>
    <w:rPr>
      <w:rFonts w:ascii="Arial" w:eastAsia="Times New Roman" w:hAnsi="Arial" w:cs="Arial"/>
      <w:b/>
      <w:bCs/>
      <w:u w:val="single"/>
    </w:rPr>
  </w:style>
  <w:style w:type="paragraph" w:customStyle="1" w:styleId="StyleUnderlined11ptBold">
    <w:name w:val="Style Underlined + 11 pt Bold"/>
    <w:link w:val="StyleUnderlined11ptBoldChar"/>
    <w:qFormat/>
    <w:rsid w:val="00AD053A"/>
    <w:pPr>
      <w:spacing w:after="200" w:line="276" w:lineRule="auto"/>
    </w:pPr>
    <w:rPr>
      <w:rFonts w:ascii="Arial" w:eastAsia="Times New Roman" w:hAnsi="Arial" w:cs="Arial"/>
      <w:b/>
      <w:bCs/>
      <w:u w:val="single"/>
    </w:rPr>
  </w:style>
  <w:style w:type="character" w:customStyle="1" w:styleId="StyleUnderlined11ptChar">
    <w:name w:val="Style Underlined + 11 pt Char"/>
    <w:basedOn w:val="DefaultParagraphFont"/>
    <w:link w:val="StyleUnderlined11pt"/>
    <w:locked/>
    <w:rsid w:val="00AD053A"/>
    <w:rPr>
      <w:rFonts w:ascii="Arial" w:eastAsia="Times New Roman" w:hAnsi="Arial" w:cs="Arial"/>
      <w:u w:val="single"/>
    </w:rPr>
  </w:style>
  <w:style w:type="paragraph" w:customStyle="1" w:styleId="StyleUnderlined11pt">
    <w:name w:val="Style Underlined + 11 pt"/>
    <w:link w:val="StyleUnderlined11ptChar"/>
    <w:qFormat/>
    <w:rsid w:val="00AD053A"/>
    <w:pPr>
      <w:spacing w:after="200" w:line="276" w:lineRule="auto"/>
    </w:pPr>
    <w:rPr>
      <w:rFonts w:ascii="Arial" w:eastAsia="Times New Roman" w:hAnsi="Arial" w:cs="Arial"/>
      <w:u w:val="single"/>
    </w:rPr>
  </w:style>
  <w:style w:type="character" w:customStyle="1" w:styleId="StyleUnderlineChar11pt3Char">
    <w:name w:val="Style Underline Char + 11 pt3 Char"/>
    <w:basedOn w:val="UnderlineCharChar"/>
    <w:link w:val="StyleUnderlineChar11pt3"/>
    <w:locked/>
    <w:rsid w:val="00AD053A"/>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AD053A"/>
    <w:pPr>
      <w:spacing w:after="160" w:line="256" w:lineRule="auto"/>
    </w:pPr>
    <w:rPr>
      <w:rFonts w:ascii="Arial Narrow" w:eastAsia="Times New Roman" w:hAnsi="Arial Narrow" w:cs="Arial"/>
      <w:u w:val="single"/>
    </w:rPr>
  </w:style>
  <w:style w:type="paragraph" w:customStyle="1" w:styleId="Cite2">
    <w:name w:val="Cite 2"/>
    <w:basedOn w:val="Normal"/>
    <w:uiPriority w:val="99"/>
    <w:qFormat/>
    <w:rsid w:val="00AD053A"/>
    <w:pPr>
      <w:spacing w:line="256" w:lineRule="auto"/>
    </w:pPr>
    <w:rPr>
      <w:rFonts w:eastAsia="MS Mincho"/>
      <w:b/>
      <w:u w:val="single"/>
    </w:rPr>
  </w:style>
  <w:style w:type="paragraph" w:customStyle="1" w:styleId="cards0">
    <w:name w:val="cards"/>
    <w:basedOn w:val="Cites0"/>
    <w:uiPriority w:val="99"/>
    <w:qFormat/>
    <w:rsid w:val="00AD053A"/>
    <w:pPr>
      <w:widowControl/>
      <w:jc w:val="left"/>
    </w:pPr>
    <w:rPr>
      <w:szCs w:val="22"/>
    </w:rPr>
  </w:style>
  <w:style w:type="paragraph" w:customStyle="1" w:styleId="Tag2">
    <w:name w:val="Tag2"/>
    <w:basedOn w:val="Normal"/>
    <w:autoRedefine/>
    <w:uiPriority w:val="99"/>
    <w:qFormat/>
    <w:rsid w:val="00AD053A"/>
    <w:pPr>
      <w:spacing w:before="120" w:line="256" w:lineRule="auto"/>
    </w:pPr>
    <w:rPr>
      <w:b/>
      <w:sz w:val="26"/>
    </w:rPr>
  </w:style>
  <w:style w:type="character" w:customStyle="1" w:styleId="NormalTextChar">
    <w:name w:val="Normal Text Char"/>
    <w:link w:val="NormalText"/>
    <w:locked/>
    <w:rsid w:val="00AD053A"/>
    <w:rPr>
      <w:rFonts w:ascii="Calibri" w:eastAsia="Times New Roman" w:hAnsi="Calibri" w:cs="Calibri"/>
      <w:szCs w:val="26"/>
    </w:rPr>
  </w:style>
  <w:style w:type="paragraph" w:customStyle="1" w:styleId="NormalText">
    <w:name w:val="Normal Text"/>
    <w:basedOn w:val="Normal"/>
    <w:link w:val="NormalTextChar"/>
    <w:autoRedefine/>
    <w:qFormat/>
    <w:rsid w:val="00AD053A"/>
    <w:pPr>
      <w:spacing w:line="256" w:lineRule="auto"/>
      <w:jc w:val="both"/>
    </w:pPr>
    <w:rPr>
      <w:rFonts w:eastAsia="Times New Roman" w:cs="Calibri"/>
      <w:sz w:val="24"/>
      <w:szCs w:val="26"/>
    </w:rPr>
  </w:style>
  <w:style w:type="character" w:customStyle="1" w:styleId="LanguageChar">
    <w:name w:val="Language Char"/>
    <w:basedOn w:val="DefaultParagraphFont"/>
    <w:link w:val="Language"/>
    <w:locked/>
    <w:rsid w:val="00AD053A"/>
    <w:rPr>
      <w:rFonts w:ascii="Calibri" w:eastAsia="Times New Roman" w:hAnsi="Calibri" w:cs="Calibri"/>
      <w:strike/>
      <w:szCs w:val="20"/>
    </w:rPr>
  </w:style>
  <w:style w:type="paragraph" w:customStyle="1" w:styleId="Language">
    <w:name w:val="Language"/>
    <w:basedOn w:val="Normal"/>
    <w:link w:val="LanguageChar"/>
    <w:qFormat/>
    <w:rsid w:val="00AD053A"/>
    <w:pPr>
      <w:spacing w:line="256" w:lineRule="auto"/>
    </w:pPr>
    <w:rPr>
      <w:rFonts w:eastAsia="Times New Roman" w:cs="Calibri"/>
      <w:strike/>
      <w:sz w:val="24"/>
      <w:szCs w:val="20"/>
    </w:rPr>
  </w:style>
  <w:style w:type="character" w:customStyle="1" w:styleId="UnderlineChar3Char">
    <w:name w:val="Underline Char3 Char"/>
    <w:basedOn w:val="DefaultParagraphFont"/>
    <w:link w:val="UnderlineChar3"/>
    <w:locked/>
    <w:rsid w:val="00AD053A"/>
    <w:rPr>
      <w:rFonts w:ascii="Calibri" w:eastAsia="Times New Roman" w:hAnsi="Calibri" w:cs="Calibri"/>
      <w:u w:val="single"/>
    </w:rPr>
  </w:style>
  <w:style w:type="paragraph" w:customStyle="1" w:styleId="UnderlineChar3">
    <w:name w:val="Underline Char3"/>
    <w:basedOn w:val="Normal"/>
    <w:link w:val="UnderlineChar3Char"/>
    <w:qFormat/>
    <w:rsid w:val="00AD053A"/>
    <w:pPr>
      <w:spacing w:line="256" w:lineRule="auto"/>
    </w:pPr>
    <w:rPr>
      <w:rFonts w:eastAsia="Times New Roman" w:cs="Calibri"/>
      <w:sz w:val="24"/>
      <w:u w:val="single"/>
    </w:rPr>
  </w:style>
  <w:style w:type="character" w:customStyle="1" w:styleId="BoldandUnderlineChar3CharChar">
    <w:name w:val="Bold and Underline Char3 Char Char"/>
    <w:basedOn w:val="DefaultParagraphFont"/>
    <w:link w:val="BoldandUnderlineChar3Char"/>
    <w:locked/>
    <w:rsid w:val="00AD053A"/>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AD053A"/>
    <w:pPr>
      <w:spacing w:line="256" w:lineRule="auto"/>
    </w:pPr>
    <w:rPr>
      <w:rFonts w:eastAsia="Times New Roman" w:cs="Calibri"/>
      <w:b/>
      <w:sz w:val="24"/>
      <w:u w:val="single"/>
    </w:rPr>
  </w:style>
  <w:style w:type="character" w:customStyle="1" w:styleId="HotRouteChar0">
    <w:name w:val="Hot Route Char"/>
    <w:link w:val="HotRoute"/>
    <w:locked/>
    <w:rsid w:val="00AD053A"/>
    <w:rPr>
      <w:rFonts w:ascii="Calibri" w:eastAsia="Times New Roman" w:hAnsi="Calibri" w:cs="Calibri"/>
    </w:rPr>
  </w:style>
  <w:style w:type="paragraph" w:customStyle="1" w:styleId="HotRoute">
    <w:name w:val="Hot Route"/>
    <w:basedOn w:val="Normal"/>
    <w:link w:val="HotRouteChar0"/>
    <w:qFormat/>
    <w:rsid w:val="00AD053A"/>
    <w:pPr>
      <w:spacing w:line="256" w:lineRule="auto"/>
      <w:ind w:left="144"/>
    </w:pPr>
    <w:rPr>
      <w:rFonts w:eastAsia="Times New Roman" w:cs="Calibri"/>
      <w:sz w:val="24"/>
    </w:rPr>
  </w:style>
  <w:style w:type="paragraph" w:customStyle="1" w:styleId="Cardstyle0">
    <w:name w:val="Cardstyle"/>
    <w:basedOn w:val="Normal"/>
    <w:next w:val="Normal"/>
    <w:uiPriority w:val="99"/>
    <w:qFormat/>
    <w:rsid w:val="00AD053A"/>
    <w:pPr>
      <w:spacing w:line="256" w:lineRule="auto"/>
    </w:pPr>
    <w:rPr>
      <w:rFonts w:eastAsia="Times New Roman"/>
    </w:rPr>
  </w:style>
  <w:style w:type="character" w:customStyle="1" w:styleId="UnreadTextChar">
    <w:name w:val="Unread Text Char"/>
    <w:link w:val="UnreadText"/>
    <w:locked/>
    <w:rsid w:val="00AD053A"/>
    <w:rPr>
      <w:rFonts w:ascii="SimSun" w:eastAsia="SimSun" w:hAnsi="SimSun"/>
      <w:sz w:val="15"/>
      <w:lang w:eastAsia="zh-CN"/>
    </w:rPr>
  </w:style>
  <w:style w:type="paragraph" w:customStyle="1" w:styleId="UnreadText">
    <w:name w:val="Unread Text"/>
    <w:basedOn w:val="Normal"/>
    <w:next w:val="Normal"/>
    <w:link w:val="UnreadTextChar"/>
    <w:autoRedefine/>
    <w:qFormat/>
    <w:rsid w:val="00AD053A"/>
    <w:pPr>
      <w:spacing w:line="256" w:lineRule="auto"/>
      <w:ind w:left="360"/>
    </w:pPr>
    <w:rPr>
      <w:rFonts w:ascii="SimSun" w:eastAsia="SimSun" w:hAnsi="SimSun"/>
      <w:sz w:val="15"/>
      <w:lang w:eastAsia="zh-CN"/>
    </w:rPr>
  </w:style>
  <w:style w:type="character" w:customStyle="1" w:styleId="AuthorDateChar">
    <w:name w:val="AuthorDate Char"/>
    <w:basedOn w:val="DefaultParagraphFont"/>
    <w:link w:val="AuthorDate"/>
    <w:locked/>
    <w:rsid w:val="00AD053A"/>
    <w:rPr>
      <w:rFonts w:ascii="Times New Roman" w:eastAsia="Calibri" w:hAnsi="Times New Roman" w:cs="Times New Roman"/>
      <w:b/>
      <w:szCs w:val="20"/>
      <w:u w:val="single"/>
    </w:rPr>
  </w:style>
  <w:style w:type="paragraph" w:customStyle="1" w:styleId="AuthorDate">
    <w:name w:val="AuthorDate"/>
    <w:next w:val="Normal"/>
    <w:link w:val="AuthorDateChar"/>
    <w:qFormat/>
    <w:rsid w:val="00AD053A"/>
    <w:pPr>
      <w:widowControl w:val="0"/>
      <w:outlineLvl w:val="2"/>
    </w:pPr>
    <w:rPr>
      <w:rFonts w:ascii="Times New Roman" w:eastAsia="Calibri" w:hAnsi="Times New Roman" w:cs="Times New Roman"/>
      <w:b/>
      <w:szCs w:val="20"/>
      <w:u w:val="single"/>
    </w:rPr>
  </w:style>
  <w:style w:type="paragraph" w:customStyle="1" w:styleId="HotRoute0">
    <w:name w:val="Hot Route!"/>
    <w:basedOn w:val="Normal"/>
    <w:uiPriority w:val="99"/>
    <w:qFormat/>
    <w:rsid w:val="00AD053A"/>
    <w:pPr>
      <w:spacing w:line="256" w:lineRule="auto"/>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AD053A"/>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AD053A"/>
    <w:pPr>
      <w:spacing w:line="256" w:lineRule="auto"/>
    </w:pPr>
    <w:rPr>
      <w:rFonts w:eastAsia="Times New Roman" w:cs="Calibri"/>
      <w:sz w:val="24"/>
    </w:rPr>
  </w:style>
  <w:style w:type="character" w:customStyle="1" w:styleId="Cards1Char">
    <w:name w:val="Cards1 Char"/>
    <w:basedOn w:val="DefaultParagraphFont"/>
    <w:link w:val="Cards1"/>
    <w:locked/>
    <w:rsid w:val="00AD053A"/>
    <w:rPr>
      <w:rFonts w:ascii="Calibri" w:eastAsia="Times New Roman" w:hAnsi="Calibri" w:cs="Calibri"/>
      <w:u w:val="single"/>
    </w:rPr>
  </w:style>
  <w:style w:type="paragraph" w:customStyle="1" w:styleId="Cards1">
    <w:name w:val="Cards1"/>
    <w:basedOn w:val="Normal"/>
    <w:link w:val="Cards1Char"/>
    <w:qFormat/>
    <w:rsid w:val="00AD053A"/>
    <w:pPr>
      <w:spacing w:line="256" w:lineRule="auto"/>
      <w:ind w:left="288"/>
    </w:pPr>
    <w:rPr>
      <w:rFonts w:eastAsia="Times New Roman" w:cs="Calibri"/>
      <w:sz w:val="24"/>
      <w:u w:val="single"/>
    </w:rPr>
  </w:style>
  <w:style w:type="character" w:customStyle="1" w:styleId="StyleCardTextTimesNewRoman11ptUnderlineChar">
    <w:name w:val="Style Card Text + Times New Roman 11 pt Underline Char"/>
    <w:link w:val="StyleCardTextTimesNewRoman11ptUnderline"/>
    <w:locked/>
    <w:rsid w:val="00AD053A"/>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AD053A"/>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AD053A"/>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AD053A"/>
    <w:pPr>
      <w:spacing w:line="256" w:lineRule="auto"/>
      <w:ind w:left="288" w:right="288"/>
    </w:pPr>
    <w:rPr>
      <w:rFonts w:cs="Calibri"/>
      <w:color w:val="000000"/>
      <w:sz w:val="24"/>
      <w:u w:val="single"/>
      <w:lang w:eastAsia="ar-SA"/>
    </w:rPr>
  </w:style>
  <w:style w:type="paragraph" w:styleId="TOC1">
    <w:name w:val="toc 1"/>
    <w:basedOn w:val="Normal"/>
    <w:next w:val="Normal"/>
    <w:autoRedefine/>
    <w:uiPriority w:val="39"/>
    <w:semiHidden/>
    <w:unhideWhenUsed/>
    <w:rsid w:val="00AD053A"/>
    <w:pPr>
      <w:spacing w:before="120" w:after="120" w:line="256" w:lineRule="auto"/>
    </w:pPr>
    <w:rPr>
      <w:rFonts w:eastAsia="Times New Roman"/>
      <w:b/>
      <w:u w:val="single"/>
      <w:lang w:bidi="en-US"/>
    </w:rPr>
  </w:style>
  <w:style w:type="paragraph" w:customStyle="1" w:styleId="TagGA11">
    <w:name w:val="Tag GA 11"/>
    <w:basedOn w:val="TOC1"/>
    <w:uiPriority w:val="99"/>
    <w:qFormat/>
    <w:rsid w:val="00AD053A"/>
    <w:pPr>
      <w:spacing w:before="0" w:after="160"/>
    </w:pPr>
    <w:rPr>
      <w:rFonts w:eastAsia="Calibri"/>
      <w:u w:val="none"/>
      <w:lang w:bidi="ar-SA"/>
    </w:rPr>
  </w:style>
  <w:style w:type="paragraph" w:styleId="TOC2">
    <w:name w:val="toc 2"/>
    <w:basedOn w:val="Normal"/>
    <w:next w:val="Normal"/>
    <w:autoRedefine/>
    <w:uiPriority w:val="39"/>
    <w:semiHidden/>
    <w:unhideWhenUsed/>
    <w:rsid w:val="00AD053A"/>
    <w:pPr>
      <w:spacing w:line="256" w:lineRule="auto"/>
      <w:ind w:left="200"/>
    </w:pPr>
    <w:rPr>
      <w:rFonts w:eastAsia="Times New Roman"/>
      <w:sz w:val="20"/>
      <w:lang w:bidi="en-US"/>
    </w:rPr>
  </w:style>
  <w:style w:type="paragraph" w:customStyle="1" w:styleId="CiteCard">
    <w:name w:val="Cite/Card"/>
    <w:basedOn w:val="TOC2"/>
    <w:uiPriority w:val="99"/>
    <w:qFormat/>
    <w:rsid w:val="00AD053A"/>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AD053A"/>
    <w:rPr>
      <w:rFonts w:ascii="Calibri" w:hAnsi="Calibri" w:cs="Calibri"/>
      <w:szCs w:val="16"/>
    </w:rPr>
  </w:style>
  <w:style w:type="paragraph" w:customStyle="1" w:styleId="cardtext0">
    <w:name w:val="cardtext"/>
    <w:basedOn w:val="Normal"/>
    <w:link w:val="cardtextChar2"/>
    <w:qFormat/>
    <w:rsid w:val="00AD053A"/>
    <w:pPr>
      <w:spacing w:line="256" w:lineRule="auto"/>
      <w:ind w:left="288" w:right="288"/>
    </w:pPr>
    <w:rPr>
      <w:rFonts w:cs="Calibri"/>
      <w:sz w:val="24"/>
      <w:szCs w:val="16"/>
    </w:rPr>
  </w:style>
  <w:style w:type="character" w:customStyle="1" w:styleId="UnderlinedCardTextChar">
    <w:name w:val="Underlined Card Text Char"/>
    <w:link w:val="UnderlinedCardText"/>
    <w:locked/>
    <w:rsid w:val="00AD053A"/>
    <w:rPr>
      <w:rFonts w:ascii="Calibri" w:eastAsia="Calibri" w:hAnsi="Calibri" w:cs="Calibri"/>
      <w:u w:val="single"/>
    </w:rPr>
  </w:style>
  <w:style w:type="paragraph" w:customStyle="1" w:styleId="UnderlinedCardText">
    <w:name w:val="Underlined Card Text"/>
    <w:basedOn w:val="Normal"/>
    <w:link w:val="UnderlinedCardTextChar"/>
    <w:qFormat/>
    <w:rsid w:val="00AD053A"/>
    <w:pPr>
      <w:spacing w:after="200" w:line="256" w:lineRule="auto"/>
      <w:contextualSpacing/>
    </w:pPr>
    <w:rPr>
      <w:rFonts w:eastAsia="Calibri" w:cs="Calibri"/>
      <w:sz w:val="24"/>
      <w:u w:val="single"/>
    </w:rPr>
  </w:style>
  <w:style w:type="paragraph" w:customStyle="1" w:styleId="Tag12">
    <w:name w:val="Tag12"/>
    <w:basedOn w:val="Normal"/>
    <w:uiPriority w:val="99"/>
    <w:qFormat/>
    <w:rsid w:val="00AD053A"/>
    <w:pPr>
      <w:spacing w:line="256" w:lineRule="auto"/>
      <w:contextualSpacing/>
    </w:pPr>
    <w:rPr>
      <w:rFonts w:eastAsia="Cambria"/>
      <w:b/>
    </w:rPr>
  </w:style>
  <w:style w:type="paragraph" w:customStyle="1" w:styleId="Shrink8">
    <w:name w:val="Shrink8"/>
    <w:basedOn w:val="Normal"/>
    <w:uiPriority w:val="99"/>
    <w:qFormat/>
    <w:rsid w:val="00AD053A"/>
    <w:pPr>
      <w:spacing w:line="256" w:lineRule="auto"/>
    </w:pPr>
    <w:rPr>
      <w:rFonts w:eastAsia="Cambria"/>
    </w:rPr>
  </w:style>
  <w:style w:type="character" w:customStyle="1" w:styleId="UnderlineTextChar">
    <w:name w:val="Underline Text Char"/>
    <w:basedOn w:val="DefaultParagraphFont"/>
    <w:link w:val="UnderlineText"/>
    <w:locked/>
    <w:rsid w:val="00AD053A"/>
    <w:rPr>
      <w:rFonts w:ascii="Calibri" w:eastAsia="Times New Roman" w:hAnsi="Calibri" w:cs="Calibri"/>
      <w:u w:val="single"/>
    </w:rPr>
  </w:style>
  <w:style w:type="paragraph" w:customStyle="1" w:styleId="UnderlineText">
    <w:name w:val="Underline Text"/>
    <w:basedOn w:val="Normal"/>
    <w:link w:val="UnderlineTextChar"/>
    <w:qFormat/>
    <w:rsid w:val="00AD053A"/>
    <w:pPr>
      <w:spacing w:line="256" w:lineRule="auto"/>
      <w:ind w:left="288"/>
    </w:pPr>
    <w:rPr>
      <w:rFonts w:eastAsia="Times New Roman" w:cs="Calibri"/>
      <w:sz w:val="24"/>
      <w:u w:val="single"/>
    </w:rPr>
  </w:style>
  <w:style w:type="paragraph" w:customStyle="1" w:styleId="Heading42">
    <w:name w:val="Heading 42"/>
    <w:basedOn w:val="Normal"/>
    <w:uiPriority w:val="99"/>
    <w:qFormat/>
    <w:rsid w:val="00AD053A"/>
    <w:pPr>
      <w:spacing w:line="256" w:lineRule="auto"/>
    </w:pPr>
    <w:rPr>
      <w:rFonts w:eastAsia="Times New Roman"/>
    </w:rPr>
  </w:style>
  <w:style w:type="character" w:customStyle="1" w:styleId="DebateNormalChar">
    <w:name w:val="DebateNormal Char"/>
    <w:basedOn w:val="DefaultParagraphFont"/>
    <w:link w:val="DebateNormal"/>
    <w:locked/>
    <w:rsid w:val="00AD053A"/>
    <w:rPr>
      <w:rFonts w:ascii="Calibri" w:eastAsia="Calibri" w:hAnsi="Calibri" w:cs="Calibri"/>
      <w:szCs w:val="20"/>
    </w:rPr>
  </w:style>
  <w:style w:type="paragraph" w:customStyle="1" w:styleId="DebateNormal">
    <w:name w:val="DebateNormal"/>
    <w:basedOn w:val="Normal"/>
    <w:link w:val="DebateNormalChar"/>
    <w:qFormat/>
    <w:rsid w:val="00AD053A"/>
    <w:pPr>
      <w:spacing w:line="276" w:lineRule="auto"/>
    </w:pPr>
    <w:rPr>
      <w:rFonts w:eastAsia="Calibri" w:cs="Calibri"/>
      <w:sz w:val="24"/>
      <w:szCs w:val="20"/>
    </w:rPr>
  </w:style>
  <w:style w:type="character" w:customStyle="1" w:styleId="DebateEmphasisChar">
    <w:name w:val="DebateEmphasis Char"/>
    <w:basedOn w:val="DefaultParagraphFont"/>
    <w:link w:val="DebateEmphasis"/>
    <w:locked/>
    <w:rsid w:val="00AD053A"/>
    <w:rPr>
      <w:rFonts w:ascii="Calibri" w:eastAsia="Calibri" w:hAnsi="Calibri" w:cs="Calibri"/>
      <w:b/>
      <w:szCs w:val="20"/>
      <w:u w:val="single"/>
    </w:rPr>
  </w:style>
  <w:style w:type="paragraph" w:customStyle="1" w:styleId="DebateEmphasis">
    <w:name w:val="DebateEmphasis"/>
    <w:basedOn w:val="Normal"/>
    <w:link w:val="DebateEmphasisChar"/>
    <w:qFormat/>
    <w:rsid w:val="00AD053A"/>
    <w:pPr>
      <w:spacing w:line="276" w:lineRule="auto"/>
    </w:pPr>
    <w:rPr>
      <w:rFonts w:eastAsia="Calibri" w:cs="Calibri"/>
      <w:b/>
      <w:sz w:val="24"/>
      <w:szCs w:val="20"/>
      <w:u w:val="single"/>
    </w:rPr>
  </w:style>
  <w:style w:type="character" w:customStyle="1" w:styleId="NormalCiteChar">
    <w:name w:val="NormalCite Char"/>
    <w:basedOn w:val="DefaultParagraphFont"/>
    <w:link w:val="NormalCite"/>
    <w:locked/>
    <w:rsid w:val="00AD053A"/>
    <w:rPr>
      <w:rFonts w:ascii="Times New Roman" w:hAnsi="Times New Roman" w:cs="Times New Roman"/>
      <w:sz w:val="18"/>
    </w:rPr>
  </w:style>
  <w:style w:type="paragraph" w:customStyle="1" w:styleId="NormalCite">
    <w:name w:val="NormalCite"/>
    <w:link w:val="NormalCiteChar"/>
    <w:qFormat/>
    <w:rsid w:val="00AD053A"/>
    <w:rPr>
      <w:rFonts w:ascii="Times New Roman" w:hAnsi="Times New Roman" w:cs="Times New Roman"/>
      <w:sz w:val="18"/>
    </w:rPr>
  </w:style>
  <w:style w:type="paragraph" w:customStyle="1" w:styleId="cardCharCharCharChar">
    <w:name w:val="card Char Char Char Char"/>
    <w:basedOn w:val="Normal"/>
    <w:uiPriority w:val="99"/>
    <w:qFormat/>
    <w:rsid w:val="00AD053A"/>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uiPriority w:val="99"/>
    <w:qFormat/>
    <w:rsid w:val="00AD053A"/>
    <w:pPr>
      <w:spacing w:line="256" w:lineRule="auto"/>
    </w:pPr>
    <w:rPr>
      <w:rFonts w:ascii="Times" w:eastAsia="Times New Roman" w:hAnsi="Times"/>
    </w:rPr>
  </w:style>
  <w:style w:type="character" w:customStyle="1" w:styleId="CARDChar0">
    <w:name w:val="CARD Char"/>
    <w:basedOn w:val="DefaultParagraphFont"/>
    <w:link w:val="CARD"/>
    <w:locked/>
    <w:rsid w:val="00AD053A"/>
    <w:rPr>
      <w:rFonts w:ascii="Calibri" w:eastAsia="Times New Roman" w:hAnsi="Calibri" w:cs="Calibri"/>
      <w:u w:val="single"/>
    </w:rPr>
  </w:style>
  <w:style w:type="paragraph" w:customStyle="1" w:styleId="CARD">
    <w:name w:val="CARD"/>
    <w:basedOn w:val="Normal"/>
    <w:link w:val="CARDChar0"/>
    <w:qFormat/>
    <w:rsid w:val="00AD053A"/>
    <w:pPr>
      <w:spacing w:line="256" w:lineRule="auto"/>
    </w:pPr>
    <w:rPr>
      <w:rFonts w:eastAsia="Times New Roman" w:cs="Calibri"/>
      <w:sz w:val="24"/>
      <w:u w:val="single"/>
    </w:rPr>
  </w:style>
  <w:style w:type="paragraph" w:customStyle="1" w:styleId="Normal2">
    <w:name w:val="Normal2"/>
    <w:basedOn w:val="Normal"/>
    <w:uiPriority w:val="99"/>
    <w:qFormat/>
    <w:rsid w:val="00AD053A"/>
    <w:pPr>
      <w:spacing w:line="256" w:lineRule="auto"/>
    </w:pPr>
    <w:rPr>
      <w:rFonts w:eastAsia="Times New Roman"/>
    </w:rPr>
  </w:style>
  <w:style w:type="character" w:customStyle="1" w:styleId="UnderlineBoldIndentCharChar">
    <w:name w:val="Underline + Bold Indent Char Char"/>
    <w:link w:val="UnderlineBoldIndent"/>
    <w:locked/>
    <w:rsid w:val="00AD053A"/>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AD053A"/>
    <w:pPr>
      <w:autoSpaceDE w:val="0"/>
      <w:autoSpaceDN w:val="0"/>
      <w:adjustRightInd w:val="0"/>
      <w:spacing w:after="200" w:line="276" w:lineRule="auto"/>
      <w:ind w:left="288" w:right="288"/>
      <w:jc w:val="both"/>
    </w:pPr>
    <w:rPr>
      <w:rFonts w:eastAsia="Times New Roman" w:cs="Calibri"/>
      <w:sz w:val="24"/>
      <w:szCs w:val="20"/>
      <w:u w:val="thick"/>
    </w:rPr>
  </w:style>
  <w:style w:type="character" w:customStyle="1" w:styleId="StyleUnderlineBoldIndent11ptChar">
    <w:name w:val="Style Underline + Bold Indent + 11 pt Char"/>
    <w:link w:val="StyleUnderlineBoldIndent11pt"/>
    <w:locked/>
    <w:rsid w:val="00AD053A"/>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AD053A"/>
    <w:rPr>
      <w:u w:val="single"/>
    </w:rPr>
  </w:style>
  <w:style w:type="character" w:customStyle="1" w:styleId="StyleUnderlineBoldIndent11ptBoldChar">
    <w:name w:val="Style Underline + Bold Indent + 11 pt Bold Char"/>
    <w:link w:val="StyleUnderlineBoldIndent11ptBold"/>
    <w:locked/>
    <w:rsid w:val="00AD053A"/>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AD053A"/>
    <w:rPr>
      <w:b/>
      <w:bCs/>
      <w:u w:val="single"/>
    </w:rPr>
  </w:style>
  <w:style w:type="paragraph" w:customStyle="1" w:styleId="Normal20pt">
    <w:name w:val="Normal  + 20 pt"/>
    <w:basedOn w:val="Normal"/>
    <w:uiPriority w:val="6"/>
    <w:qFormat/>
    <w:rsid w:val="00AD053A"/>
    <w:pPr>
      <w:spacing w:line="256" w:lineRule="auto"/>
    </w:pPr>
    <w:rPr>
      <w:bCs/>
      <w:u w:val="single"/>
    </w:rPr>
  </w:style>
  <w:style w:type="paragraph" w:customStyle="1" w:styleId="author-name">
    <w:name w:val="author-name"/>
    <w:basedOn w:val="Normal"/>
    <w:uiPriority w:val="99"/>
    <w:qFormat/>
    <w:rsid w:val="00AD053A"/>
    <w:pPr>
      <w:spacing w:before="100" w:beforeAutospacing="1" w:after="100" w:afterAutospacing="1" w:line="256" w:lineRule="auto"/>
    </w:pPr>
    <w:rPr>
      <w:rFonts w:eastAsia="Times New Roman"/>
    </w:rPr>
  </w:style>
  <w:style w:type="paragraph" w:customStyle="1" w:styleId="author-credentials">
    <w:name w:val="author-credentials"/>
    <w:basedOn w:val="Normal"/>
    <w:uiPriority w:val="99"/>
    <w:qFormat/>
    <w:rsid w:val="00AD053A"/>
    <w:pPr>
      <w:spacing w:before="100" w:beforeAutospacing="1" w:after="100" w:afterAutospacing="1" w:line="256" w:lineRule="auto"/>
    </w:pPr>
    <w:rPr>
      <w:rFonts w:eastAsia="Times New Roman"/>
    </w:rPr>
  </w:style>
  <w:style w:type="character" w:customStyle="1" w:styleId="MicrotextChar">
    <w:name w:val="Microtext Char"/>
    <w:link w:val="Microtext"/>
    <w:locked/>
    <w:rsid w:val="00AD053A"/>
    <w:rPr>
      <w:rFonts w:ascii="Calibri" w:hAnsi="Calibri" w:cs="Calibri"/>
      <w:sz w:val="12"/>
    </w:rPr>
  </w:style>
  <w:style w:type="paragraph" w:customStyle="1" w:styleId="Microtext">
    <w:name w:val="Microtext"/>
    <w:basedOn w:val="Normal"/>
    <w:next w:val="Normal"/>
    <w:link w:val="MicrotextChar"/>
    <w:qFormat/>
    <w:rsid w:val="00AD053A"/>
    <w:pPr>
      <w:spacing w:line="256" w:lineRule="auto"/>
    </w:pPr>
    <w:rPr>
      <w:rFonts w:cs="Calibri"/>
      <w:sz w:val="12"/>
    </w:rPr>
  </w:style>
  <w:style w:type="character" w:customStyle="1" w:styleId="Style6Char">
    <w:name w:val="Style6 Char"/>
    <w:basedOn w:val="DefaultParagraphFont"/>
    <w:link w:val="Style6"/>
    <w:locked/>
    <w:rsid w:val="00AD053A"/>
    <w:rPr>
      <w:rFonts w:ascii="Calibri" w:hAnsi="Calibri" w:cs="Calibri"/>
      <w:b/>
    </w:rPr>
  </w:style>
  <w:style w:type="paragraph" w:customStyle="1" w:styleId="Style6">
    <w:name w:val="Style6"/>
    <w:basedOn w:val="Normal"/>
    <w:link w:val="Style6Char"/>
    <w:autoRedefine/>
    <w:qFormat/>
    <w:rsid w:val="00AD053A"/>
    <w:pPr>
      <w:spacing w:line="256" w:lineRule="auto"/>
    </w:pPr>
    <w:rPr>
      <w:rFonts w:cs="Calibri"/>
      <w:b/>
      <w:sz w:val="24"/>
    </w:rPr>
  </w:style>
  <w:style w:type="character" w:customStyle="1" w:styleId="Style11Char">
    <w:name w:val="Style11 Char"/>
    <w:basedOn w:val="DefaultParagraphFont"/>
    <w:link w:val="Style11"/>
    <w:locked/>
    <w:rsid w:val="00AD053A"/>
    <w:rPr>
      <w:rFonts w:ascii="Calibri" w:eastAsia="Times New Roman" w:hAnsi="Calibri" w:cs="Calibri"/>
      <w:b/>
      <w:szCs w:val="20"/>
      <w:u w:val="thick"/>
    </w:rPr>
  </w:style>
  <w:style w:type="paragraph" w:customStyle="1" w:styleId="Style11">
    <w:name w:val="Style11"/>
    <w:basedOn w:val="Normal"/>
    <w:link w:val="Style11Char"/>
    <w:qFormat/>
    <w:rsid w:val="00AD053A"/>
    <w:pPr>
      <w:spacing w:line="256" w:lineRule="auto"/>
    </w:pPr>
    <w:rPr>
      <w:rFonts w:eastAsia="Times New Roman" w:cs="Calibri"/>
      <w:b/>
      <w:sz w:val="24"/>
      <w:szCs w:val="20"/>
      <w:u w:val="thick"/>
    </w:rPr>
  </w:style>
  <w:style w:type="character" w:customStyle="1" w:styleId="Style12Char">
    <w:name w:val="Style12 Char"/>
    <w:basedOn w:val="DefaultParagraphFont"/>
    <w:link w:val="Style12"/>
    <w:locked/>
    <w:rsid w:val="00AD053A"/>
    <w:rPr>
      <w:rFonts w:ascii="Calibri" w:eastAsia="Times New Roman" w:hAnsi="Calibri" w:cs="Calibri"/>
      <w:b/>
      <w:u w:val="thick"/>
    </w:rPr>
  </w:style>
  <w:style w:type="paragraph" w:customStyle="1" w:styleId="Style12">
    <w:name w:val="Style12"/>
    <w:basedOn w:val="Normal"/>
    <w:link w:val="Style12Char"/>
    <w:qFormat/>
    <w:rsid w:val="00AD053A"/>
    <w:pPr>
      <w:spacing w:line="256" w:lineRule="auto"/>
    </w:pPr>
    <w:rPr>
      <w:rFonts w:eastAsia="Times New Roman" w:cs="Calibri"/>
      <w:b/>
      <w:sz w:val="24"/>
      <w:u w:val="thick"/>
    </w:rPr>
  </w:style>
  <w:style w:type="character" w:customStyle="1" w:styleId="ShrinkChar">
    <w:name w:val="Shrink Char"/>
    <w:link w:val="Shrink"/>
    <w:locked/>
    <w:rsid w:val="00AD053A"/>
    <w:rPr>
      <w:rFonts w:ascii="Garamond" w:eastAsia="Times New Roman" w:hAnsi="Garamond"/>
      <w:sz w:val="12"/>
    </w:rPr>
  </w:style>
  <w:style w:type="paragraph" w:customStyle="1" w:styleId="Shrink">
    <w:name w:val="Shrink"/>
    <w:link w:val="ShrinkChar"/>
    <w:qFormat/>
    <w:rsid w:val="00AD053A"/>
    <w:pPr>
      <w:ind w:left="288" w:right="288"/>
    </w:pPr>
    <w:rPr>
      <w:rFonts w:ascii="Garamond" w:eastAsia="Times New Roman" w:hAnsi="Garamond"/>
      <w:sz w:val="12"/>
    </w:rPr>
  </w:style>
  <w:style w:type="character" w:customStyle="1" w:styleId="blocktitleChar">
    <w:name w:val="block title Char"/>
    <w:link w:val="blocktitle0"/>
    <w:locked/>
    <w:rsid w:val="00AD053A"/>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AD053A"/>
    <w:pPr>
      <w:spacing w:after="240" w:line="256" w:lineRule="auto"/>
      <w:jc w:val="center"/>
      <w:outlineLvl w:val="0"/>
    </w:pPr>
    <w:rPr>
      <w:rFonts w:eastAsia="Calibri" w:cs="Calibri"/>
      <w:b/>
      <w:caps/>
      <w:sz w:val="28"/>
      <w:szCs w:val="28"/>
      <w:lang w:val="es-ES"/>
    </w:rPr>
  </w:style>
  <w:style w:type="paragraph" w:customStyle="1" w:styleId="type">
    <w:name w:val="type"/>
    <w:basedOn w:val="Normal"/>
    <w:uiPriority w:val="99"/>
    <w:qFormat/>
    <w:rsid w:val="00AD053A"/>
    <w:pPr>
      <w:spacing w:before="100" w:beforeAutospacing="1" w:after="100" w:afterAutospacing="1" w:line="256" w:lineRule="auto"/>
    </w:pPr>
    <w:rPr>
      <w:rFonts w:eastAsia="Times New Roman"/>
    </w:rPr>
  </w:style>
  <w:style w:type="character" w:customStyle="1" w:styleId="UnderlineChar2CharCharChar">
    <w:name w:val="Underline Char2 Char Char Char"/>
    <w:link w:val="UnderlineChar2CharChar"/>
    <w:locked/>
    <w:rsid w:val="00AD053A"/>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AD053A"/>
    <w:pPr>
      <w:spacing w:line="256" w:lineRule="auto"/>
    </w:pPr>
    <w:rPr>
      <w:rFonts w:eastAsia="MS Mincho" w:cs="Calibri"/>
      <w:sz w:val="24"/>
      <w:szCs w:val="20"/>
      <w:u w:val="single"/>
    </w:rPr>
  </w:style>
  <w:style w:type="paragraph" w:customStyle="1" w:styleId="Style14">
    <w:name w:val="Style14"/>
    <w:basedOn w:val="Normal"/>
    <w:uiPriority w:val="99"/>
    <w:qFormat/>
    <w:rsid w:val="00AD053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D053A"/>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AD053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D053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D053A"/>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AD053A"/>
    <w:rPr>
      <w:rFonts w:ascii="Calibri" w:eastAsia="Times New Roman" w:hAnsi="Calibri" w:cs="Calibri"/>
      <w:sz w:val="12"/>
    </w:rPr>
  </w:style>
  <w:style w:type="paragraph" w:customStyle="1" w:styleId="CardsFont6ptChar">
    <w:name w:val="Cards + Font: 6 pt Char"/>
    <w:basedOn w:val="Normal"/>
    <w:link w:val="CardsFont6ptCharChar"/>
    <w:qFormat/>
    <w:rsid w:val="00AD053A"/>
    <w:pPr>
      <w:autoSpaceDE w:val="0"/>
      <w:autoSpaceDN w:val="0"/>
      <w:adjustRightInd w:val="0"/>
      <w:spacing w:line="256" w:lineRule="auto"/>
      <w:ind w:left="432" w:right="432"/>
      <w:jc w:val="both"/>
    </w:pPr>
    <w:rPr>
      <w:rFonts w:eastAsia="Times New Roman" w:cs="Calibri"/>
      <w:sz w:val="12"/>
    </w:rPr>
  </w:style>
  <w:style w:type="paragraph" w:customStyle="1" w:styleId="Style18">
    <w:name w:val="Style18"/>
    <w:basedOn w:val="Normal"/>
    <w:uiPriority w:val="99"/>
    <w:qFormat/>
    <w:rsid w:val="00AD053A"/>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AD053A"/>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AD053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D053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D053A"/>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AD053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D053A"/>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AD053A"/>
    <w:pPr>
      <w:widowControl w:val="0"/>
      <w:suppressAutoHyphens/>
      <w:autoSpaceDN w:val="0"/>
    </w:pPr>
    <w:rPr>
      <w:rFonts w:ascii="Times New Roman" w:eastAsia="Lucida Sans Unicode" w:hAnsi="Times New Roman" w:cs="Mangal"/>
      <w:kern w:val="3"/>
      <w:lang w:eastAsia="zh-CN" w:bidi="hi-IN"/>
    </w:rPr>
  </w:style>
  <w:style w:type="character" w:customStyle="1" w:styleId="Cardnon-underlinedChar">
    <w:name w:val="Card non-underlined Char"/>
    <w:basedOn w:val="DefaultParagraphFont"/>
    <w:link w:val="Cardnon-underlined"/>
    <w:uiPriority w:val="99"/>
    <w:locked/>
    <w:rsid w:val="00AD053A"/>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AD053A"/>
    <w:pPr>
      <w:spacing w:line="256" w:lineRule="auto"/>
    </w:pPr>
    <w:rPr>
      <w:rFonts w:eastAsia="Times New Roman" w:cs="Calibri"/>
      <w:sz w:val="24"/>
      <w:szCs w:val="20"/>
    </w:rPr>
  </w:style>
  <w:style w:type="paragraph" w:customStyle="1" w:styleId="Carding">
    <w:name w:val="Carding"/>
    <w:basedOn w:val="Normal"/>
    <w:uiPriority w:val="99"/>
    <w:qFormat/>
    <w:rsid w:val="00AD053A"/>
    <w:pPr>
      <w:spacing w:line="256" w:lineRule="auto"/>
    </w:pPr>
    <w:rPr>
      <w:rFonts w:eastAsia="Times New Roman"/>
      <w:sz w:val="18"/>
    </w:rPr>
  </w:style>
  <w:style w:type="character" w:customStyle="1" w:styleId="CardsHighlightedChar">
    <w:name w:val="Cards Highlighted Char"/>
    <w:basedOn w:val="DefaultParagraphFont"/>
    <w:link w:val="CardsHighlighted"/>
    <w:locked/>
    <w:rsid w:val="00AD053A"/>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AD053A"/>
    <w:pPr>
      <w:shd w:val="clear" w:color="auto" w:fill="00FFFF"/>
    </w:pPr>
    <w:rPr>
      <w:rFonts w:ascii="Times New Roman" w:eastAsia="Calibri" w:hAnsi="Times New Roman" w:cs="Times New Roman"/>
      <w:szCs w:val="20"/>
      <w:u w:val="single"/>
    </w:rPr>
  </w:style>
  <w:style w:type="paragraph" w:customStyle="1" w:styleId="text">
    <w:name w:val="text"/>
    <w:basedOn w:val="Normal"/>
    <w:uiPriority w:val="99"/>
    <w:qFormat/>
    <w:rsid w:val="00AD053A"/>
    <w:pPr>
      <w:spacing w:before="100" w:beforeAutospacing="1" w:after="100" w:afterAutospacing="1" w:line="256" w:lineRule="auto"/>
    </w:pPr>
    <w:rPr>
      <w:rFonts w:eastAsia="Times New Roman"/>
    </w:rPr>
  </w:style>
  <w:style w:type="character" w:customStyle="1" w:styleId="StyleUnderline9ptChar">
    <w:name w:val="Style Underline + 9 pt Char"/>
    <w:basedOn w:val="DefaultParagraphFont"/>
    <w:link w:val="StyleUnderline9pt"/>
    <w:locked/>
    <w:rsid w:val="00AD053A"/>
    <w:rPr>
      <w:rFonts w:ascii="Arial" w:eastAsia="Times New Roman" w:hAnsi="Arial" w:cs="Times New Roman"/>
      <w:szCs w:val="20"/>
      <w:u w:val="single"/>
    </w:rPr>
  </w:style>
  <w:style w:type="paragraph" w:customStyle="1" w:styleId="StyleUnderline9pt">
    <w:name w:val="Style Underline + 9 pt"/>
    <w:link w:val="StyleUnderline9ptChar"/>
    <w:qFormat/>
    <w:rsid w:val="00AD053A"/>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AD053A"/>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AD053A"/>
    <w:pPr>
      <w:widowControl w:val="0"/>
      <w:spacing w:line="256" w:lineRule="auto"/>
      <w:ind w:left="288" w:right="288"/>
    </w:pPr>
    <w:rPr>
      <w:rFonts w:cs="Calibri"/>
      <w:kern w:val="32"/>
      <w:sz w:val="24"/>
      <w:szCs w:val="20"/>
      <w:u w:val="single"/>
      <w:lang w:eastAsia="ar-SA"/>
    </w:rPr>
  </w:style>
  <w:style w:type="paragraph" w:customStyle="1" w:styleId="NormalWeb8">
    <w:name w:val="Normal (Web)8"/>
    <w:basedOn w:val="Normal"/>
    <w:uiPriority w:val="99"/>
    <w:qFormat/>
    <w:rsid w:val="00AD053A"/>
    <w:pPr>
      <w:spacing w:before="100" w:beforeAutospacing="1" w:after="100" w:afterAutospacing="1" w:line="256" w:lineRule="auto"/>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D053A"/>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D053A"/>
  </w:style>
  <w:style w:type="character" w:customStyle="1" w:styleId="StyleNormalWeb11ptUnderlineChar">
    <w:name w:val="Style Normal (Web) + 11 pt Underline Char"/>
    <w:basedOn w:val="DefaultParagraphFont"/>
    <w:link w:val="StyleNormalWeb11ptUnderline"/>
    <w:locked/>
    <w:rsid w:val="00AD053A"/>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AD053A"/>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AD053A"/>
    <w:rPr>
      <w:rFonts w:ascii="Calibri" w:hAnsi="Calibri" w:cs="Calibri"/>
      <w:b/>
      <w:u w:val="single"/>
    </w:rPr>
  </w:style>
  <w:style w:type="paragraph" w:customStyle="1" w:styleId="Underline2">
    <w:name w:val="Underline2"/>
    <w:basedOn w:val="Normal"/>
    <w:link w:val="Underline2Char"/>
    <w:autoRedefine/>
    <w:uiPriority w:val="4"/>
    <w:qFormat/>
    <w:rsid w:val="00AD053A"/>
    <w:pPr>
      <w:spacing w:line="256" w:lineRule="auto"/>
    </w:pPr>
    <w:rPr>
      <w:rFonts w:cs="Calibri"/>
      <w:b/>
      <w:sz w:val="24"/>
      <w:u w:val="single"/>
    </w:rPr>
  </w:style>
  <w:style w:type="paragraph" w:customStyle="1" w:styleId="TableParagraph">
    <w:name w:val="Table Paragraph"/>
    <w:basedOn w:val="Normal"/>
    <w:uiPriority w:val="1"/>
    <w:qFormat/>
    <w:rsid w:val="00AD053A"/>
    <w:pPr>
      <w:widowControl w:val="0"/>
      <w:spacing w:line="256" w:lineRule="auto"/>
    </w:pPr>
  </w:style>
  <w:style w:type="character" w:customStyle="1" w:styleId="StyleCircled11ptChar">
    <w:name w:val="Style Circled + 11 pt Char"/>
    <w:link w:val="StyleCircled11pt"/>
    <w:locked/>
    <w:rsid w:val="00AD053A"/>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AD053A"/>
    <w:pPr>
      <w:spacing w:line="256" w:lineRule="auto"/>
    </w:pPr>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AD053A"/>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AD053A"/>
    <w:pPr>
      <w:spacing w:line="256" w:lineRule="auto"/>
    </w:pPr>
    <w:rPr>
      <w:rFonts w:ascii="Times" w:eastAsia="Times New Roman" w:hAnsi="Times" w:cs="Calibri"/>
      <w:sz w:val="20"/>
      <w:szCs w:val="28"/>
      <w:u w:val="single"/>
    </w:rPr>
  </w:style>
  <w:style w:type="paragraph" w:customStyle="1" w:styleId="cite20">
    <w:name w:val="cite2"/>
    <w:basedOn w:val="Normal"/>
    <w:uiPriority w:val="99"/>
    <w:qFormat/>
    <w:rsid w:val="00AD053A"/>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AD053A"/>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AD053A"/>
    <w:pPr>
      <w:spacing w:line="256" w:lineRule="auto"/>
    </w:pPr>
    <w:rPr>
      <w:rFonts w:eastAsia="Times New Roman" w:cs="Calibri"/>
      <w:b/>
      <w:sz w:val="24"/>
      <w:u w:val="single"/>
    </w:rPr>
  </w:style>
  <w:style w:type="character" w:customStyle="1" w:styleId="Reduce8ptCharChar">
    <w:name w:val="Reduce 8pt Char Char"/>
    <w:basedOn w:val="DefaultParagraphFont"/>
    <w:link w:val="Reduce8pt"/>
    <w:locked/>
    <w:rsid w:val="00AD053A"/>
    <w:rPr>
      <w:sz w:val="16"/>
    </w:rPr>
  </w:style>
  <w:style w:type="paragraph" w:customStyle="1" w:styleId="Reduce8pt">
    <w:name w:val="Reduce 8pt"/>
    <w:basedOn w:val="Normal"/>
    <w:link w:val="Reduce8ptCharChar"/>
    <w:qFormat/>
    <w:rsid w:val="00AD053A"/>
    <w:pPr>
      <w:autoSpaceDE w:val="0"/>
      <w:autoSpaceDN w:val="0"/>
      <w:adjustRightInd w:val="0"/>
      <w:spacing w:line="256" w:lineRule="auto"/>
      <w:jc w:val="both"/>
    </w:pPr>
    <w:rPr>
      <w:rFonts w:asciiTheme="minorHAnsi" w:hAnsiTheme="minorHAnsi"/>
      <w:sz w:val="16"/>
    </w:rPr>
  </w:style>
  <w:style w:type="character" w:customStyle="1" w:styleId="boldciteChar4">
    <w:name w:val="bold cite Char4"/>
    <w:link w:val="boldcite"/>
    <w:locked/>
    <w:rsid w:val="00AD053A"/>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AD053A"/>
    <w:pPr>
      <w:spacing w:line="256" w:lineRule="auto"/>
    </w:pPr>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AD053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AD053A"/>
    <w:pPr>
      <w:spacing w:line="256" w:lineRule="auto"/>
    </w:pPr>
    <w:rPr>
      <w:rFonts w:eastAsia="Calibri"/>
      <w:b/>
    </w:rPr>
  </w:style>
  <w:style w:type="character" w:customStyle="1" w:styleId="HeadingsBaseChar">
    <w:name w:val="Headings Base Char"/>
    <w:basedOn w:val="DefaultParagraphFont"/>
    <w:link w:val="HeadingsBase"/>
    <w:locked/>
    <w:rsid w:val="00AD053A"/>
    <w:rPr>
      <w:rFonts w:ascii="Times New Roman" w:hAnsi="Times New Roman" w:cs="Times New Roman"/>
      <w:b/>
      <w:sz w:val="32"/>
    </w:rPr>
  </w:style>
  <w:style w:type="paragraph" w:customStyle="1" w:styleId="HeadingsBase">
    <w:name w:val="Headings Base"/>
    <w:basedOn w:val="Normal"/>
    <w:link w:val="HeadingsBaseChar"/>
    <w:qFormat/>
    <w:rsid w:val="00AD053A"/>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uiPriority w:val="99"/>
    <w:qFormat/>
    <w:rsid w:val="00AD053A"/>
    <w:pPr>
      <w:suppressAutoHyphens/>
      <w:spacing w:before="20" w:after="120" w:line="256" w:lineRule="auto"/>
      <w:outlineLvl w:val="9"/>
    </w:pPr>
    <w:rPr>
      <w:rFonts w:eastAsia="Times New Roman" w:cs="Arial"/>
      <w:bCs w:val="0"/>
      <w:kern w:val="32"/>
      <w:szCs w:val="26"/>
    </w:rPr>
  </w:style>
  <w:style w:type="paragraph" w:customStyle="1" w:styleId="SchoolPaper">
    <w:name w:val="School Paper"/>
    <w:basedOn w:val="Normal"/>
    <w:uiPriority w:val="99"/>
    <w:qFormat/>
    <w:rsid w:val="00AD053A"/>
    <w:pPr>
      <w:spacing w:line="480" w:lineRule="auto"/>
      <w:ind w:firstLine="720"/>
    </w:pPr>
    <w:rPr>
      <w:rFonts w:eastAsia="Calibri"/>
    </w:rPr>
  </w:style>
  <w:style w:type="paragraph" w:customStyle="1" w:styleId="SchoolBlockQuote">
    <w:name w:val="School Block Quote"/>
    <w:basedOn w:val="SchoolPaper"/>
    <w:uiPriority w:val="99"/>
    <w:qFormat/>
    <w:rsid w:val="00AD053A"/>
  </w:style>
  <w:style w:type="paragraph" w:customStyle="1" w:styleId="SchoolWorksCited">
    <w:name w:val="School Works Cited"/>
    <w:basedOn w:val="SchoolPaper"/>
    <w:uiPriority w:val="99"/>
    <w:qFormat/>
    <w:rsid w:val="00AD053A"/>
  </w:style>
  <w:style w:type="paragraph" w:customStyle="1" w:styleId="BlockQuote">
    <w:name w:val="Block Quote"/>
    <w:basedOn w:val="Normal"/>
    <w:uiPriority w:val="99"/>
    <w:qFormat/>
    <w:rsid w:val="00AD053A"/>
    <w:pPr>
      <w:spacing w:line="256" w:lineRule="auto"/>
      <w:ind w:left="720" w:right="720"/>
    </w:pPr>
    <w:rPr>
      <w:rFonts w:eastAsia="Calibri"/>
    </w:rPr>
  </w:style>
  <w:style w:type="paragraph" w:customStyle="1" w:styleId="PaperBody">
    <w:name w:val="Paper Body"/>
    <w:basedOn w:val="Normal"/>
    <w:uiPriority w:val="99"/>
    <w:qFormat/>
    <w:rsid w:val="00AD053A"/>
    <w:pPr>
      <w:spacing w:line="480" w:lineRule="auto"/>
      <w:ind w:firstLine="720"/>
    </w:pPr>
    <w:rPr>
      <w:rFonts w:eastAsia="Calibri"/>
    </w:rPr>
  </w:style>
  <w:style w:type="paragraph" w:customStyle="1" w:styleId="PaperCitation">
    <w:name w:val="Paper Citation"/>
    <w:basedOn w:val="Normal"/>
    <w:uiPriority w:val="99"/>
    <w:qFormat/>
    <w:rsid w:val="00AD053A"/>
    <w:pPr>
      <w:spacing w:line="480" w:lineRule="auto"/>
      <w:ind w:left="720" w:hanging="720"/>
    </w:pPr>
    <w:rPr>
      <w:rFonts w:eastAsia="Calibri"/>
    </w:rPr>
  </w:style>
  <w:style w:type="paragraph" w:customStyle="1" w:styleId="WW-Default">
    <w:name w:val="WW-Default"/>
    <w:uiPriority w:val="99"/>
    <w:qFormat/>
    <w:rsid w:val="00AD053A"/>
    <w:pPr>
      <w:suppressAutoHyphens/>
    </w:pPr>
    <w:rPr>
      <w:rFonts w:ascii="Georgia" w:eastAsia="Calibri" w:hAnsi="Georgia" w:cs="Calibri"/>
      <w:sz w:val="22"/>
      <w:szCs w:val="22"/>
      <w:lang w:eastAsia="ar-SA"/>
    </w:rPr>
  </w:style>
  <w:style w:type="paragraph" w:customStyle="1" w:styleId="B-TagCite">
    <w:name w:val="B-TagCite"/>
    <w:uiPriority w:val="99"/>
    <w:qFormat/>
    <w:rsid w:val="00AD053A"/>
    <w:pPr>
      <w:keepNext/>
      <w:widowControl w:val="0"/>
      <w:tabs>
        <w:tab w:val="num" w:pos="0"/>
      </w:tabs>
      <w:suppressAutoHyphens/>
    </w:pPr>
    <w:rPr>
      <w:rFonts w:ascii="Garamond" w:eastAsia="MS Gothic" w:hAnsi="Garamond" w:cs="Times New Roman"/>
      <w:b/>
      <w:lang w:eastAsia="ar-SA"/>
    </w:rPr>
  </w:style>
  <w:style w:type="character" w:customStyle="1" w:styleId="MicroTextChar0">
    <w:name w:val="MicroText Char"/>
    <w:link w:val="MicroText0"/>
    <w:locked/>
    <w:rsid w:val="00AD053A"/>
    <w:rPr>
      <w:rFonts w:ascii="Arial Narrow" w:hAnsi="Arial Narrow"/>
      <w:sz w:val="12"/>
    </w:rPr>
  </w:style>
  <w:style w:type="paragraph" w:customStyle="1" w:styleId="MicroText0">
    <w:name w:val="MicroText"/>
    <w:basedOn w:val="Normal"/>
    <w:next w:val="Normal"/>
    <w:link w:val="MicroTextChar0"/>
    <w:qFormat/>
    <w:rsid w:val="00AD053A"/>
    <w:pPr>
      <w:spacing w:line="256" w:lineRule="auto"/>
    </w:pPr>
    <w:rPr>
      <w:rFonts w:ascii="Arial Narrow" w:hAnsi="Arial Narrow"/>
      <w:sz w:val="12"/>
    </w:rPr>
  </w:style>
  <w:style w:type="character" w:customStyle="1" w:styleId="Footnote2Char">
    <w:name w:val="Footnote2 Char"/>
    <w:link w:val="Footnote2"/>
    <w:locked/>
    <w:rsid w:val="00AD053A"/>
  </w:style>
  <w:style w:type="paragraph" w:customStyle="1" w:styleId="Footnote2">
    <w:name w:val="Footnote2"/>
    <w:basedOn w:val="Normal"/>
    <w:next w:val="Normal"/>
    <w:link w:val="Footnote2Char"/>
    <w:autoRedefine/>
    <w:qFormat/>
    <w:rsid w:val="00AD053A"/>
    <w:pPr>
      <w:spacing w:after="120" w:line="480" w:lineRule="auto"/>
    </w:pPr>
    <w:rPr>
      <w:rFonts w:asciiTheme="minorHAnsi" w:hAnsiTheme="minorHAnsi"/>
      <w:sz w:val="24"/>
    </w:rPr>
  </w:style>
  <w:style w:type="paragraph" w:customStyle="1" w:styleId="indent">
    <w:name w:val="indent"/>
    <w:basedOn w:val="Normal"/>
    <w:uiPriority w:val="99"/>
    <w:qFormat/>
    <w:rsid w:val="00AD053A"/>
    <w:pPr>
      <w:spacing w:before="100" w:beforeAutospacing="1" w:after="100" w:afterAutospacing="1" w:line="256" w:lineRule="auto"/>
    </w:pPr>
    <w:rPr>
      <w:rFonts w:eastAsia="Times New Roman"/>
    </w:rPr>
  </w:style>
  <w:style w:type="paragraph" w:customStyle="1" w:styleId="PageHeaderLine1">
    <w:name w:val="PageHeaderLine1"/>
    <w:basedOn w:val="Normal"/>
    <w:uiPriority w:val="99"/>
    <w:qFormat/>
    <w:rsid w:val="00AD053A"/>
    <w:pPr>
      <w:tabs>
        <w:tab w:val="right" w:pos="10800"/>
      </w:tabs>
      <w:spacing w:line="256" w:lineRule="auto"/>
    </w:pPr>
    <w:rPr>
      <w:rFonts w:eastAsia="Calibri"/>
      <w:b/>
    </w:rPr>
  </w:style>
  <w:style w:type="character" w:customStyle="1" w:styleId="PageHeaderLine2Char">
    <w:name w:val="PageHeaderLine2 Char"/>
    <w:link w:val="PageHeaderLine2"/>
    <w:locked/>
    <w:rsid w:val="00AD053A"/>
    <w:rPr>
      <w:rFonts w:ascii="Calibri" w:eastAsia="Calibri" w:hAnsi="Calibri" w:cs="Calibri"/>
      <w:b/>
    </w:rPr>
  </w:style>
  <w:style w:type="paragraph" w:customStyle="1" w:styleId="PageHeaderLine2">
    <w:name w:val="PageHeaderLine2"/>
    <w:basedOn w:val="Normal"/>
    <w:next w:val="Normal"/>
    <w:link w:val="PageHeaderLine2Char"/>
    <w:qFormat/>
    <w:rsid w:val="00AD053A"/>
    <w:pPr>
      <w:tabs>
        <w:tab w:val="right" w:pos="10800"/>
      </w:tabs>
      <w:spacing w:line="480" w:lineRule="auto"/>
    </w:pPr>
    <w:rPr>
      <w:rFonts w:eastAsia="Calibri" w:cs="Calibri"/>
      <w:b/>
      <w:sz w:val="24"/>
    </w:rPr>
  </w:style>
  <w:style w:type="character" w:customStyle="1" w:styleId="CardTextChar3">
    <w:name w:val="CardText Char"/>
    <w:basedOn w:val="DefaultParagraphFont"/>
    <w:link w:val="CardText1"/>
    <w:locked/>
    <w:rsid w:val="00AD053A"/>
    <w:rPr>
      <w:rFonts w:ascii="Times New Roman" w:hAnsi="Times New Roman" w:cs="Times New Roman"/>
      <w:sz w:val="20"/>
    </w:rPr>
  </w:style>
  <w:style w:type="paragraph" w:customStyle="1" w:styleId="CardText1">
    <w:name w:val="CardText"/>
    <w:basedOn w:val="Normal"/>
    <w:link w:val="CardTextChar3"/>
    <w:qFormat/>
    <w:rsid w:val="00AD053A"/>
    <w:pPr>
      <w:spacing w:line="256" w:lineRule="auto"/>
      <w:ind w:left="288"/>
    </w:pPr>
    <w:rPr>
      <w:rFonts w:ascii="Times New Roman" w:hAnsi="Times New Roman" w:cs="Times New Roman"/>
      <w:sz w:val="20"/>
    </w:rPr>
  </w:style>
  <w:style w:type="paragraph" w:customStyle="1" w:styleId="Emphasize">
    <w:name w:val="Emphasize"/>
    <w:basedOn w:val="Normal"/>
    <w:uiPriority w:val="7"/>
    <w:qFormat/>
    <w:rsid w:val="00AD053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AD053A"/>
    <w:rPr>
      <w:rFonts w:asciiTheme="majorHAnsi" w:hAnsiTheme="majorHAnsi" w:cs="Calibri"/>
      <w:b/>
      <w:sz w:val="28"/>
    </w:rPr>
  </w:style>
  <w:style w:type="paragraph" w:customStyle="1" w:styleId="FlashTag">
    <w:name w:val="FlashTag"/>
    <w:basedOn w:val="Normal"/>
    <w:link w:val="FlashTagChar"/>
    <w:autoRedefine/>
    <w:uiPriority w:val="4"/>
    <w:qFormat/>
    <w:rsid w:val="00AD053A"/>
    <w:pPr>
      <w:spacing w:line="256" w:lineRule="auto"/>
    </w:pPr>
    <w:rPr>
      <w:rFonts w:asciiTheme="majorHAnsi" w:hAnsiTheme="majorHAnsi" w:cs="Calibri"/>
      <w:b/>
      <w:sz w:val="28"/>
    </w:rPr>
  </w:style>
  <w:style w:type="paragraph" w:customStyle="1" w:styleId="Warrant">
    <w:name w:val="Warrant"/>
    <w:autoRedefine/>
    <w:uiPriority w:val="4"/>
    <w:qFormat/>
    <w:rsid w:val="00AD053A"/>
    <w:pPr>
      <w:spacing w:after="160" w:line="256" w:lineRule="auto"/>
      <w:ind w:left="720"/>
    </w:pPr>
    <w:rPr>
      <w:rFonts w:ascii="Calibri" w:eastAsiaTheme="minorHAnsi" w:hAnsi="Calibri" w:cs="Arial"/>
      <w:sz w:val="22"/>
      <w:szCs w:val="22"/>
    </w:rPr>
  </w:style>
  <w:style w:type="paragraph" w:customStyle="1" w:styleId="Header1">
    <w:name w:val="Header1"/>
    <w:aliases w:val="Header Char Char,Header Char Char Char Char Char Char Char Cha,Header Char2,Header Char1 Char,Char Char Char Cha"/>
    <w:basedOn w:val="Normal"/>
    <w:uiPriority w:val="99"/>
    <w:qFormat/>
    <w:rsid w:val="00AD053A"/>
    <w:pPr>
      <w:tabs>
        <w:tab w:val="center" w:pos="4680"/>
        <w:tab w:val="right" w:pos="9360"/>
      </w:tabs>
      <w:spacing w:line="256" w:lineRule="auto"/>
    </w:pPr>
  </w:style>
  <w:style w:type="paragraph" w:customStyle="1" w:styleId="CiteSpacing">
    <w:name w:val="Cite Spacing"/>
    <w:basedOn w:val="Normal"/>
    <w:uiPriority w:val="4"/>
    <w:qFormat/>
    <w:rsid w:val="00AD053A"/>
    <w:pPr>
      <w:spacing w:before="60" w:after="60" w:line="256" w:lineRule="auto"/>
      <w:contextualSpacing/>
    </w:pPr>
    <w:rPr>
      <w:rFonts w:ascii="Arial Narrow" w:hAnsi="Arial Narrow"/>
    </w:rPr>
  </w:style>
  <w:style w:type="paragraph" w:customStyle="1" w:styleId="Heading2-NotBold">
    <w:name w:val="Heading 2 - Not Bold"/>
    <w:basedOn w:val="Heading2"/>
    <w:autoRedefine/>
    <w:uiPriority w:val="99"/>
    <w:qFormat/>
    <w:rsid w:val="00AD053A"/>
    <w:pPr>
      <w:keepNext w:val="0"/>
      <w:keepLines w:val="0"/>
      <w:pageBreakBefore w:val="0"/>
      <w:spacing w:line="256" w:lineRule="auto"/>
      <w:jc w:val="left"/>
    </w:pPr>
    <w:rPr>
      <w:rFonts w:ascii="Garamond" w:eastAsia="Calibri" w:hAnsi="Garamond" w:cs="Times New Roman"/>
      <w:b w:val="0"/>
      <w:bCs w:val="0"/>
      <w:sz w:val="22"/>
      <w:u w:val="none"/>
    </w:rPr>
  </w:style>
  <w:style w:type="paragraph" w:customStyle="1" w:styleId="Heading2-Bold">
    <w:name w:val="Heading 2 - Bold"/>
    <w:basedOn w:val="Normal"/>
    <w:autoRedefine/>
    <w:uiPriority w:val="99"/>
    <w:qFormat/>
    <w:rsid w:val="00AD053A"/>
    <w:pPr>
      <w:spacing w:line="256" w:lineRule="auto"/>
    </w:pPr>
    <w:rPr>
      <w:rFonts w:ascii="Garamond" w:eastAsia="Calibri" w:hAnsi="Garamond"/>
      <w:b/>
    </w:rPr>
  </w:style>
  <w:style w:type="paragraph" w:customStyle="1" w:styleId="tag">
    <w:name w:val="%tag"/>
    <w:basedOn w:val="Normal"/>
    <w:next w:val="Normal"/>
    <w:uiPriority w:val="99"/>
    <w:qFormat/>
    <w:rsid w:val="00AD053A"/>
    <w:pPr>
      <w:spacing w:line="256" w:lineRule="auto"/>
    </w:pPr>
    <w:rPr>
      <w:rFonts w:ascii="Garamond" w:eastAsia="Calibri" w:hAnsi="Garamond"/>
      <w:bCs/>
      <w:sz w:val="18"/>
    </w:rPr>
  </w:style>
  <w:style w:type="character" w:customStyle="1" w:styleId="Style2Char">
    <w:name w:val="Style 2 Char"/>
    <w:link w:val="Style2"/>
    <w:uiPriority w:val="99"/>
    <w:locked/>
    <w:rsid w:val="00AD053A"/>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D053A"/>
    <w:pPr>
      <w:spacing w:line="256" w:lineRule="auto"/>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AD053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D053A"/>
    <w:pPr>
      <w:spacing w:line="256" w:lineRule="auto"/>
    </w:pPr>
    <w:rPr>
      <w:rFonts w:ascii="Garamond" w:eastAsia="Times New Roman" w:hAnsi="Garamond"/>
      <w:sz w:val="24"/>
      <w:szCs w:val="20"/>
      <w:u w:val="single"/>
      <w:lang w:val="x-none" w:eastAsia="x-none"/>
    </w:rPr>
  </w:style>
  <w:style w:type="character" w:customStyle="1" w:styleId="textsmallChar0">
    <w:name w:val="textsmall Char"/>
    <w:link w:val="textsmall0"/>
    <w:locked/>
    <w:rsid w:val="00AD053A"/>
    <w:rPr>
      <w:rFonts w:ascii="Georgia" w:eastAsia="Times New Roman" w:hAnsi="Georgia"/>
      <w:sz w:val="18"/>
      <w:szCs w:val="20"/>
      <w:lang w:val="x-none" w:eastAsia="x-none"/>
    </w:rPr>
  </w:style>
  <w:style w:type="paragraph" w:customStyle="1" w:styleId="textsmall0">
    <w:name w:val="textsmall"/>
    <w:basedOn w:val="Normal"/>
    <w:link w:val="textsmallChar0"/>
    <w:qFormat/>
    <w:rsid w:val="00AD053A"/>
    <w:pPr>
      <w:spacing w:line="256" w:lineRule="auto"/>
    </w:pPr>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D053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D053A"/>
    <w:pPr>
      <w:spacing w:after="200" w:line="256" w:lineRule="auto"/>
      <w:contextualSpacing/>
    </w:pPr>
    <w:rPr>
      <w:rFonts w:ascii="Arial Narrow" w:eastAsia="Calibri" w:hAnsi="Arial Narrow"/>
      <w:b/>
      <w:sz w:val="18"/>
      <w:u w:val="single"/>
      <w:lang w:val="x-none" w:eastAsia="x-none"/>
    </w:rPr>
  </w:style>
  <w:style w:type="character" w:customStyle="1" w:styleId="MicroChar">
    <w:name w:val="Micro Char"/>
    <w:link w:val="Micro"/>
    <w:locked/>
    <w:rsid w:val="00AD053A"/>
    <w:rPr>
      <w:rFonts w:ascii="Arial" w:eastAsia="Times New Roman" w:hAnsi="Arial" w:cs="Arial"/>
      <w:sz w:val="12"/>
    </w:rPr>
  </w:style>
  <w:style w:type="paragraph" w:customStyle="1" w:styleId="Micro">
    <w:name w:val="Micro"/>
    <w:basedOn w:val="Normal"/>
    <w:next w:val="Normal"/>
    <w:link w:val="MicroChar"/>
    <w:qFormat/>
    <w:rsid w:val="00AD053A"/>
    <w:pPr>
      <w:spacing w:line="256" w:lineRule="auto"/>
    </w:pPr>
    <w:rPr>
      <w:rFonts w:ascii="Arial" w:eastAsia="Times New Roman" w:hAnsi="Arial" w:cs="Arial"/>
      <w:sz w:val="12"/>
    </w:rPr>
  </w:style>
  <w:style w:type="character" w:customStyle="1" w:styleId="CardNotUnderlinedChar1">
    <w:name w:val="Card Not Underlined Char1"/>
    <w:link w:val="CardNotUnderlined"/>
    <w:locked/>
    <w:rsid w:val="00AD053A"/>
    <w:rPr>
      <w:rFonts w:ascii="Bell MT" w:eastAsia="Calibri" w:hAnsi="Bell MT"/>
      <w:szCs w:val="20"/>
    </w:rPr>
  </w:style>
  <w:style w:type="paragraph" w:customStyle="1" w:styleId="CardNotUnderlined">
    <w:name w:val="Card Not Underlined"/>
    <w:basedOn w:val="Normal"/>
    <w:link w:val="CardNotUnderlinedChar1"/>
    <w:autoRedefine/>
    <w:qFormat/>
    <w:rsid w:val="00AD053A"/>
    <w:pPr>
      <w:spacing w:line="256" w:lineRule="auto"/>
    </w:pPr>
    <w:rPr>
      <w:rFonts w:ascii="Bell MT" w:eastAsia="Calibri" w:hAnsi="Bell MT"/>
      <w:sz w:val="24"/>
      <w:szCs w:val="20"/>
    </w:rPr>
  </w:style>
  <w:style w:type="paragraph" w:customStyle="1" w:styleId="h-lead">
    <w:name w:val="h-lead"/>
    <w:basedOn w:val="Normal"/>
    <w:uiPriority w:val="99"/>
    <w:qFormat/>
    <w:rsid w:val="00AD053A"/>
    <w:pPr>
      <w:spacing w:before="100" w:beforeAutospacing="1" w:after="100" w:afterAutospacing="1" w:line="256" w:lineRule="auto"/>
    </w:pPr>
    <w:rPr>
      <w:rFonts w:eastAsia="Times New Roman"/>
      <w:sz w:val="24"/>
    </w:rPr>
  </w:style>
  <w:style w:type="paragraph" w:customStyle="1" w:styleId="intro">
    <w:name w:val="intro"/>
    <w:basedOn w:val="Normal"/>
    <w:uiPriority w:val="99"/>
    <w:qFormat/>
    <w:rsid w:val="00AD053A"/>
    <w:pPr>
      <w:spacing w:before="100" w:beforeAutospacing="1" w:after="100" w:afterAutospacing="1" w:line="256" w:lineRule="auto"/>
    </w:pPr>
    <w:rPr>
      <w:rFonts w:eastAsia="Times New Roman"/>
      <w:sz w:val="24"/>
    </w:rPr>
  </w:style>
  <w:style w:type="paragraph" w:customStyle="1" w:styleId="body-paragraph">
    <w:name w:val="body-paragraph"/>
    <w:basedOn w:val="Normal"/>
    <w:uiPriority w:val="99"/>
    <w:qFormat/>
    <w:rsid w:val="00AD053A"/>
    <w:pPr>
      <w:spacing w:before="100" w:beforeAutospacing="1" w:after="100" w:afterAutospacing="1" w:line="256" w:lineRule="auto"/>
    </w:pPr>
    <w:rPr>
      <w:rFonts w:eastAsia="Times New Roman"/>
      <w:sz w:val="24"/>
    </w:rPr>
  </w:style>
  <w:style w:type="character" w:customStyle="1" w:styleId="StyleHeading2TagHEADING2TagCite11ptChar">
    <w:name w:val="Style Heading 2TagHEADING 2Tag&amp;Cite + 11 pt Char"/>
    <w:link w:val="StyleHeading2TagHEADING2TagCite11pt"/>
    <w:locked/>
    <w:rsid w:val="00AD053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D053A"/>
    <w:pPr>
      <w:keepNext w:val="0"/>
      <w:keepLines w:val="0"/>
      <w:pageBreakBefore w:val="0"/>
      <w:widowControl w:val="0"/>
      <w:spacing w:before="60" w:after="60" w:line="256" w:lineRule="auto"/>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D053A"/>
    <w:pPr>
      <w:spacing w:line="256" w:lineRule="auto"/>
    </w:pPr>
    <w:rPr>
      <w:rFonts w:eastAsia="Calibri"/>
    </w:rPr>
  </w:style>
  <w:style w:type="paragraph" w:customStyle="1" w:styleId="F3-TagAuthor">
    <w:name w:val="F3 - Tag/Author"/>
    <w:basedOn w:val="Normal"/>
    <w:uiPriority w:val="99"/>
    <w:qFormat/>
    <w:rsid w:val="00AD053A"/>
    <w:pPr>
      <w:spacing w:line="256" w:lineRule="auto"/>
    </w:pPr>
    <w:rPr>
      <w:rFonts w:eastAsia="Times New Roman"/>
      <w:b/>
    </w:rPr>
  </w:style>
  <w:style w:type="paragraph" w:customStyle="1" w:styleId="F5-UnderlineNormal">
    <w:name w:val="F5 - Underline Normal"/>
    <w:basedOn w:val="Normal"/>
    <w:uiPriority w:val="99"/>
    <w:qFormat/>
    <w:rsid w:val="00AD053A"/>
    <w:pPr>
      <w:spacing w:line="256" w:lineRule="auto"/>
    </w:pPr>
    <w:rPr>
      <w:rFonts w:eastAsia="Calibri"/>
      <w:u w:val="single"/>
    </w:rPr>
  </w:style>
  <w:style w:type="paragraph" w:customStyle="1" w:styleId="Brief-PrimarySource">
    <w:name w:val="Brief - Primary Source"/>
    <w:basedOn w:val="Normal"/>
    <w:uiPriority w:val="99"/>
    <w:qFormat/>
    <w:rsid w:val="00AD053A"/>
    <w:pPr>
      <w:spacing w:line="256" w:lineRule="auto"/>
    </w:pPr>
    <w:rPr>
      <w:rFonts w:eastAsia="Times New Roman"/>
      <w:b/>
      <w:sz w:val="24"/>
      <w:u w:val="single"/>
    </w:rPr>
  </w:style>
  <w:style w:type="paragraph" w:customStyle="1" w:styleId="Brief-Underline">
    <w:name w:val="Brief - Underline"/>
    <w:basedOn w:val="Normal"/>
    <w:uiPriority w:val="99"/>
    <w:qFormat/>
    <w:rsid w:val="00AD053A"/>
    <w:pPr>
      <w:spacing w:line="256" w:lineRule="auto"/>
    </w:pPr>
    <w:rPr>
      <w:rFonts w:eastAsia="Times New Roman"/>
      <w:u w:val="single"/>
    </w:rPr>
  </w:style>
  <w:style w:type="paragraph" w:customStyle="1" w:styleId="Brief">
    <w:name w:val="Brief"/>
    <w:basedOn w:val="Brief-PrimarySource"/>
    <w:uiPriority w:val="99"/>
    <w:qFormat/>
    <w:rsid w:val="00AD053A"/>
    <w:rPr>
      <w:b w:val="0"/>
    </w:rPr>
  </w:style>
  <w:style w:type="paragraph" w:customStyle="1" w:styleId="CM2">
    <w:name w:val="CM2"/>
    <w:basedOn w:val="Normal"/>
    <w:next w:val="Normal"/>
    <w:uiPriority w:val="99"/>
    <w:qFormat/>
    <w:rsid w:val="00AD053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D053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D053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D053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D053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D053A"/>
    <w:pPr>
      <w:widowControl w:val="0"/>
      <w:spacing w:line="276" w:lineRule="atLeast"/>
    </w:pPr>
    <w:rPr>
      <w:color w:val="auto"/>
    </w:rPr>
  </w:style>
  <w:style w:type="paragraph" w:customStyle="1" w:styleId="CM34">
    <w:name w:val="CM34"/>
    <w:basedOn w:val="Default"/>
    <w:next w:val="Default"/>
    <w:uiPriority w:val="99"/>
    <w:qFormat/>
    <w:rsid w:val="00AD053A"/>
    <w:pPr>
      <w:widowControl w:val="0"/>
    </w:pPr>
    <w:rPr>
      <w:color w:val="auto"/>
    </w:rPr>
  </w:style>
  <w:style w:type="paragraph" w:customStyle="1" w:styleId="CM56">
    <w:name w:val="CM56"/>
    <w:basedOn w:val="Default"/>
    <w:next w:val="Default"/>
    <w:uiPriority w:val="99"/>
    <w:qFormat/>
    <w:rsid w:val="00AD053A"/>
    <w:pPr>
      <w:widowControl w:val="0"/>
    </w:pPr>
    <w:rPr>
      <w:rFonts w:eastAsia="Calibri"/>
      <w:color w:val="auto"/>
    </w:rPr>
  </w:style>
  <w:style w:type="paragraph" w:customStyle="1" w:styleId="CM58">
    <w:name w:val="CM58"/>
    <w:basedOn w:val="Default"/>
    <w:next w:val="Default"/>
    <w:uiPriority w:val="99"/>
    <w:qFormat/>
    <w:rsid w:val="00AD053A"/>
    <w:pPr>
      <w:widowControl w:val="0"/>
    </w:pPr>
    <w:rPr>
      <w:rFonts w:eastAsia="Calibri"/>
      <w:color w:val="auto"/>
    </w:rPr>
  </w:style>
  <w:style w:type="paragraph" w:customStyle="1" w:styleId="CM57">
    <w:name w:val="CM57"/>
    <w:basedOn w:val="Default"/>
    <w:next w:val="Default"/>
    <w:uiPriority w:val="99"/>
    <w:qFormat/>
    <w:rsid w:val="00AD053A"/>
    <w:pPr>
      <w:widowControl w:val="0"/>
    </w:pPr>
    <w:rPr>
      <w:rFonts w:eastAsia="Calibri"/>
      <w:color w:val="auto"/>
    </w:rPr>
  </w:style>
  <w:style w:type="paragraph" w:customStyle="1" w:styleId="CM1">
    <w:name w:val="CM1"/>
    <w:basedOn w:val="Default"/>
    <w:next w:val="Default"/>
    <w:uiPriority w:val="99"/>
    <w:qFormat/>
    <w:rsid w:val="00AD053A"/>
    <w:pPr>
      <w:widowControl w:val="0"/>
    </w:pPr>
    <w:rPr>
      <w:rFonts w:eastAsia="Calibri"/>
      <w:color w:val="auto"/>
    </w:rPr>
  </w:style>
  <w:style w:type="paragraph" w:customStyle="1" w:styleId="CM49">
    <w:name w:val="CM49"/>
    <w:basedOn w:val="Default"/>
    <w:next w:val="Default"/>
    <w:uiPriority w:val="99"/>
    <w:qFormat/>
    <w:rsid w:val="00AD053A"/>
    <w:pPr>
      <w:widowControl w:val="0"/>
    </w:pPr>
    <w:rPr>
      <w:rFonts w:eastAsia="Calibri"/>
      <w:color w:val="auto"/>
    </w:rPr>
  </w:style>
  <w:style w:type="paragraph" w:customStyle="1" w:styleId="CM41">
    <w:name w:val="CM41"/>
    <w:basedOn w:val="Default"/>
    <w:next w:val="Default"/>
    <w:uiPriority w:val="99"/>
    <w:qFormat/>
    <w:rsid w:val="00AD053A"/>
    <w:pPr>
      <w:widowControl w:val="0"/>
    </w:pPr>
    <w:rPr>
      <w:rFonts w:eastAsia="Calibri"/>
      <w:color w:val="auto"/>
    </w:rPr>
  </w:style>
  <w:style w:type="paragraph" w:customStyle="1" w:styleId="3rdOrderPara">
    <w:name w:val="3rd Order Para"/>
    <w:basedOn w:val="Default"/>
    <w:next w:val="Default"/>
    <w:uiPriority w:val="99"/>
    <w:qFormat/>
    <w:rsid w:val="00AD053A"/>
    <w:pPr>
      <w:widowControl w:val="0"/>
    </w:pPr>
    <w:rPr>
      <w:rFonts w:eastAsia="Calibri"/>
      <w:color w:val="auto"/>
    </w:rPr>
  </w:style>
  <w:style w:type="paragraph" w:customStyle="1" w:styleId="2ndOrderPara">
    <w:name w:val="2nd Order Para"/>
    <w:basedOn w:val="Default"/>
    <w:next w:val="Default"/>
    <w:uiPriority w:val="99"/>
    <w:qFormat/>
    <w:rsid w:val="00AD053A"/>
    <w:pPr>
      <w:widowControl w:val="0"/>
    </w:pPr>
    <w:rPr>
      <w:rFonts w:eastAsia="Calibri"/>
      <w:color w:val="auto"/>
    </w:rPr>
  </w:style>
  <w:style w:type="paragraph" w:customStyle="1" w:styleId="Normal-SIGN2">
    <w:name w:val="Normal-SIGN2"/>
    <w:basedOn w:val="Default"/>
    <w:next w:val="Default"/>
    <w:uiPriority w:val="99"/>
    <w:qFormat/>
    <w:rsid w:val="00AD053A"/>
    <w:pPr>
      <w:widowControl w:val="0"/>
    </w:pPr>
    <w:rPr>
      <w:rFonts w:eastAsia="Calibri"/>
      <w:color w:val="auto"/>
    </w:rPr>
  </w:style>
  <w:style w:type="paragraph" w:customStyle="1" w:styleId="Normal-SIGN1">
    <w:name w:val="Normal-SIGN1"/>
    <w:basedOn w:val="Default"/>
    <w:next w:val="Default"/>
    <w:uiPriority w:val="99"/>
    <w:qFormat/>
    <w:rsid w:val="00AD053A"/>
    <w:pPr>
      <w:widowControl w:val="0"/>
    </w:pPr>
    <w:rPr>
      <w:rFonts w:eastAsia="Calibri"/>
      <w:color w:val="auto"/>
    </w:rPr>
  </w:style>
  <w:style w:type="paragraph" w:customStyle="1" w:styleId="CM3">
    <w:name w:val="CM3"/>
    <w:basedOn w:val="Default"/>
    <w:next w:val="Default"/>
    <w:uiPriority w:val="99"/>
    <w:qFormat/>
    <w:rsid w:val="00AD053A"/>
    <w:pPr>
      <w:widowControl w:val="0"/>
      <w:spacing w:line="553" w:lineRule="atLeast"/>
    </w:pPr>
    <w:rPr>
      <w:rFonts w:eastAsia="Calibri"/>
      <w:color w:val="auto"/>
    </w:rPr>
  </w:style>
  <w:style w:type="paragraph" w:customStyle="1" w:styleId="CM33">
    <w:name w:val="CM33"/>
    <w:basedOn w:val="Default"/>
    <w:next w:val="Default"/>
    <w:uiPriority w:val="99"/>
    <w:qFormat/>
    <w:rsid w:val="00AD053A"/>
    <w:pPr>
      <w:widowControl w:val="0"/>
    </w:pPr>
    <w:rPr>
      <w:rFonts w:eastAsia="Calibri"/>
      <w:color w:val="auto"/>
    </w:rPr>
  </w:style>
  <w:style w:type="paragraph" w:customStyle="1" w:styleId="CM37">
    <w:name w:val="CM37"/>
    <w:basedOn w:val="Default"/>
    <w:next w:val="Default"/>
    <w:uiPriority w:val="99"/>
    <w:qFormat/>
    <w:rsid w:val="00AD053A"/>
    <w:pPr>
      <w:widowControl w:val="0"/>
    </w:pPr>
    <w:rPr>
      <w:rFonts w:eastAsia="Calibri"/>
      <w:color w:val="auto"/>
    </w:rPr>
  </w:style>
  <w:style w:type="paragraph" w:customStyle="1" w:styleId="CM7">
    <w:name w:val="CM7"/>
    <w:basedOn w:val="Default"/>
    <w:next w:val="Default"/>
    <w:uiPriority w:val="99"/>
    <w:qFormat/>
    <w:rsid w:val="00AD053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AD053A"/>
    <w:pPr>
      <w:spacing w:line="256" w:lineRule="auto"/>
    </w:pPr>
    <w:rPr>
      <w:rFonts w:eastAsia="Times New Roman"/>
      <w:sz w:val="14"/>
      <w:szCs w:val="20"/>
    </w:rPr>
  </w:style>
  <w:style w:type="paragraph" w:customStyle="1" w:styleId="Brief-Card">
    <w:name w:val="Brief - Card"/>
    <w:basedOn w:val="Normal"/>
    <w:uiPriority w:val="99"/>
    <w:qFormat/>
    <w:rsid w:val="00AD053A"/>
    <w:pPr>
      <w:spacing w:line="256" w:lineRule="auto"/>
    </w:pPr>
    <w:rPr>
      <w:rFonts w:eastAsia="Times New Roman"/>
    </w:rPr>
  </w:style>
  <w:style w:type="paragraph" w:customStyle="1" w:styleId="Pa2">
    <w:name w:val="Pa2"/>
    <w:basedOn w:val="Default"/>
    <w:next w:val="Default"/>
    <w:uiPriority w:val="99"/>
    <w:qFormat/>
    <w:rsid w:val="00AD053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D053A"/>
    <w:pPr>
      <w:widowControl w:val="0"/>
      <w:autoSpaceDE w:val="0"/>
      <w:autoSpaceDN w:val="0"/>
      <w:adjustRightInd w:val="0"/>
      <w:spacing w:line="256" w:lineRule="auto"/>
    </w:pPr>
    <w:rPr>
      <w:rFonts w:eastAsia="Times New Roman"/>
      <w:sz w:val="24"/>
    </w:rPr>
  </w:style>
  <w:style w:type="paragraph" w:customStyle="1" w:styleId="Normal10">
    <w:name w:val="Normal+1"/>
    <w:basedOn w:val="Normal"/>
    <w:next w:val="Normal"/>
    <w:uiPriority w:val="99"/>
    <w:qFormat/>
    <w:rsid w:val="00AD053A"/>
    <w:pPr>
      <w:widowControl w:val="0"/>
      <w:autoSpaceDE w:val="0"/>
      <w:autoSpaceDN w:val="0"/>
      <w:adjustRightInd w:val="0"/>
      <w:spacing w:line="256" w:lineRule="auto"/>
    </w:pPr>
    <w:rPr>
      <w:rFonts w:eastAsia="Times New Roman"/>
      <w:sz w:val="24"/>
    </w:rPr>
  </w:style>
  <w:style w:type="paragraph" w:customStyle="1" w:styleId="Heading23">
    <w:name w:val="Heading 2+3"/>
    <w:basedOn w:val="Normal"/>
    <w:next w:val="Normal"/>
    <w:uiPriority w:val="99"/>
    <w:qFormat/>
    <w:rsid w:val="00AD053A"/>
    <w:pPr>
      <w:widowControl w:val="0"/>
      <w:autoSpaceDE w:val="0"/>
      <w:autoSpaceDN w:val="0"/>
      <w:adjustRightInd w:val="0"/>
      <w:spacing w:line="256" w:lineRule="auto"/>
    </w:pPr>
    <w:rPr>
      <w:rFonts w:eastAsia="Times New Roman"/>
      <w:sz w:val="24"/>
    </w:rPr>
  </w:style>
  <w:style w:type="paragraph" w:customStyle="1" w:styleId="Normal5">
    <w:name w:val="Normal+5"/>
    <w:basedOn w:val="Default"/>
    <w:next w:val="Default"/>
    <w:uiPriority w:val="99"/>
    <w:qFormat/>
    <w:rsid w:val="00AD053A"/>
    <w:pPr>
      <w:widowControl w:val="0"/>
    </w:pPr>
    <w:rPr>
      <w:rFonts w:ascii="Arial Black" w:hAnsi="Arial Black"/>
      <w:color w:val="auto"/>
    </w:rPr>
  </w:style>
  <w:style w:type="paragraph" w:customStyle="1" w:styleId="Cover1">
    <w:name w:val="Cover 1"/>
    <w:basedOn w:val="Normal"/>
    <w:next w:val="Normal"/>
    <w:uiPriority w:val="99"/>
    <w:qFormat/>
    <w:rsid w:val="00AD053A"/>
    <w:pPr>
      <w:widowControl w:val="0"/>
      <w:autoSpaceDE w:val="0"/>
      <w:autoSpaceDN w:val="0"/>
      <w:adjustRightInd w:val="0"/>
      <w:spacing w:line="256" w:lineRule="auto"/>
    </w:pPr>
    <w:rPr>
      <w:rFonts w:eastAsia="Times New Roman"/>
      <w:sz w:val="24"/>
    </w:rPr>
  </w:style>
  <w:style w:type="paragraph" w:customStyle="1" w:styleId="Cover2">
    <w:name w:val="Cover 2"/>
    <w:basedOn w:val="Normal"/>
    <w:next w:val="Normal"/>
    <w:uiPriority w:val="99"/>
    <w:qFormat/>
    <w:rsid w:val="00AD053A"/>
    <w:pPr>
      <w:widowControl w:val="0"/>
      <w:autoSpaceDE w:val="0"/>
      <w:autoSpaceDN w:val="0"/>
      <w:adjustRightInd w:val="0"/>
      <w:spacing w:line="256" w:lineRule="auto"/>
    </w:pPr>
    <w:rPr>
      <w:rFonts w:eastAsia="Times New Roman"/>
      <w:sz w:val="24"/>
    </w:rPr>
  </w:style>
  <w:style w:type="paragraph" w:customStyle="1" w:styleId="ReportDate">
    <w:name w:val="ReportDate"/>
    <w:basedOn w:val="Default"/>
    <w:next w:val="Default"/>
    <w:uiPriority w:val="99"/>
    <w:qFormat/>
    <w:rsid w:val="00AD053A"/>
    <w:pPr>
      <w:widowControl w:val="0"/>
    </w:pPr>
    <w:rPr>
      <w:color w:val="auto"/>
    </w:rPr>
  </w:style>
  <w:style w:type="paragraph" w:customStyle="1" w:styleId="Pa11">
    <w:name w:val="Pa11"/>
    <w:basedOn w:val="Normal"/>
    <w:next w:val="Normal"/>
    <w:uiPriority w:val="99"/>
    <w:qFormat/>
    <w:rsid w:val="00AD053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D053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AD053A"/>
    <w:pPr>
      <w:keepNext w:val="0"/>
      <w:keepLines w:val="0"/>
      <w:pageBreakBefore w:val="0"/>
      <w:widowControl w:val="0"/>
      <w:pBdr>
        <w:top w:val="none" w:sz="0" w:space="0" w:color="auto"/>
        <w:left w:val="none" w:sz="0" w:space="0" w:color="auto"/>
        <w:bottom w:val="none" w:sz="0" w:space="0" w:color="auto"/>
        <w:right w:val="none" w:sz="0" w:space="0" w:color="auto"/>
      </w:pBdr>
      <w:spacing w:after="60" w:line="256" w:lineRule="auto"/>
      <w:jc w:val="left"/>
    </w:pPr>
    <w:rPr>
      <w:rFonts w:eastAsia="Helvetica" w:cs="Times New Roman"/>
      <w:bCs w:val="0"/>
      <w:kern w:val="32"/>
      <w:sz w:val="32"/>
      <w:u w:val="single"/>
    </w:rPr>
  </w:style>
  <w:style w:type="paragraph" w:customStyle="1" w:styleId="CM30">
    <w:name w:val="CM30"/>
    <w:basedOn w:val="Default"/>
    <w:next w:val="Default"/>
    <w:uiPriority w:val="99"/>
    <w:qFormat/>
    <w:rsid w:val="00AD053A"/>
    <w:pPr>
      <w:widowControl w:val="0"/>
    </w:pPr>
    <w:rPr>
      <w:rFonts w:eastAsia="Calibri"/>
      <w:color w:val="auto"/>
    </w:rPr>
  </w:style>
  <w:style w:type="paragraph" w:customStyle="1" w:styleId="CM5">
    <w:name w:val="CM5"/>
    <w:basedOn w:val="Default"/>
    <w:next w:val="Default"/>
    <w:uiPriority w:val="99"/>
    <w:qFormat/>
    <w:rsid w:val="00AD053A"/>
    <w:pPr>
      <w:widowControl w:val="0"/>
      <w:spacing w:line="553" w:lineRule="atLeast"/>
    </w:pPr>
    <w:rPr>
      <w:rFonts w:eastAsia="Calibri"/>
      <w:color w:val="auto"/>
    </w:rPr>
  </w:style>
  <w:style w:type="paragraph" w:customStyle="1" w:styleId="CM28">
    <w:name w:val="CM28"/>
    <w:basedOn w:val="Default"/>
    <w:next w:val="Default"/>
    <w:uiPriority w:val="99"/>
    <w:qFormat/>
    <w:rsid w:val="00AD053A"/>
    <w:pPr>
      <w:widowControl w:val="0"/>
    </w:pPr>
    <w:rPr>
      <w:rFonts w:eastAsia="Calibri"/>
      <w:color w:val="auto"/>
    </w:rPr>
  </w:style>
  <w:style w:type="paragraph" w:customStyle="1" w:styleId="CM8">
    <w:name w:val="CM8"/>
    <w:basedOn w:val="Default"/>
    <w:next w:val="Default"/>
    <w:uiPriority w:val="99"/>
    <w:qFormat/>
    <w:rsid w:val="00AD053A"/>
    <w:pPr>
      <w:widowControl w:val="0"/>
    </w:pPr>
    <w:rPr>
      <w:rFonts w:eastAsia="Calibri"/>
      <w:color w:val="auto"/>
    </w:rPr>
  </w:style>
  <w:style w:type="paragraph" w:customStyle="1" w:styleId="CM6">
    <w:name w:val="CM6"/>
    <w:basedOn w:val="Default"/>
    <w:next w:val="Default"/>
    <w:uiPriority w:val="99"/>
    <w:qFormat/>
    <w:rsid w:val="00AD053A"/>
    <w:pPr>
      <w:widowControl w:val="0"/>
      <w:spacing w:line="553" w:lineRule="atLeast"/>
    </w:pPr>
    <w:rPr>
      <w:rFonts w:eastAsia="Calibri"/>
      <w:color w:val="auto"/>
    </w:rPr>
  </w:style>
  <w:style w:type="paragraph" w:customStyle="1" w:styleId="CM22">
    <w:name w:val="CM22"/>
    <w:basedOn w:val="Default"/>
    <w:next w:val="Default"/>
    <w:uiPriority w:val="99"/>
    <w:qFormat/>
    <w:rsid w:val="00AD053A"/>
    <w:pPr>
      <w:widowControl w:val="0"/>
    </w:pPr>
    <w:rPr>
      <w:rFonts w:eastAsia="Calibri"/>
      <w:color w:val="auto"/>
    </w:rPr>
  </w:style>
  <w:style w:type="paragraph" w:customStyle="1" w:styleId="DoubleUnderlined">
    <w:name w:val="Double Underlined"/>
    <w:basedOn w:val="Heading2"/>
    <w:autoRedefine/>
    <w:uiPriority w:val="99"/>
    <w:qFormat/>
    <w:rsid w:val="00AD053A"/>
    <w:pPr>
      <w:keepLines w:val="0"/>
      <w:pageBreakBefore w:val="0"/>
      <w:widowControl w:val="0"/>
      <w:suppressAutoHyphens/>
      <w:spacing w:line="256" w:lineRule="auto"/>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AD053A"/>
    <w:pPr>
      <w:keepNext w:val="0"/>
      <w:keepLines w:val="0"/>
      <w:pageBreakBefore w:val="0"/>
      <w:pBdr>
        <w:top w:val="none" w:sz="0" w:space="0" w:color="auto"/>
        <w:left w:val="none" w:sz="0" w:space="0" w:color="auto"/>
        <w:bottom w:val="none" w:sz="0" w:space="0" w:color="auto"/>
        <w:right w:val="none" w:sz="0" w:space="0" w:color="auto"/>
      </w:pBdr>
      <w:suppressAutoHyphens/>
      <w:spacing w:before="0" w:line="256" w:lineRule="auto"/>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AD053A"/>
    <w:pPr>
      <w:widowControl w:val="0"/>
      <w:suppressAutoHyphens/>
      <w:spacing w:line="256" w:lineRule="auto"/>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D053A"/>
    <w:pPr>
      <w:pBdr>
        <w:top w:val="single" w:sz="4" w:space="1" w:color="auto"/>
        <w:left w:val="single" w:sz="4" w:space="0" w:color="auto"/>
        <w:bottom w:val="single" w:sz="4" w:space="1" w:color="auto"/>
        <w:right w:val="single" w:sz="4" w:space="4" w:color="auto"/>
      </w:pBdr>
      <w:spacing w:line="256" w:lineRule="auto"/>
      <w:ind w:left="360" w:right="360"/>
    </w:pPr>
    <w:rPr>
      <w:rFonts w:eastAsia="Times New Roman"/>
      <w:sz w:val="24"/>
      <w:szCs w:val="20"/>
    </w:rPr>
  </w:style>
  <w:style w:type="paragraph" w:customStyle="1" w:styleId="UnderlinedCard">
    <w:name w:val="Underlined Card"/>
    <w:basedOn w:val="Normal"/>
    <w:uiPriority w:val="99"/>
    <w:qFormat/>
    <w:rsid w:val="00AD053A"/>
    <w:pPr>
      <w:spacing w:line="256" w:lineRule="auto"/>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D053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D053A"/>
    <w:pPr>
      <w:keepLines w:val="0"/>
      <w:pageBreakBefore w:val="0"/>
      <w:suppressAutoHyphens/>
      <w:spacing w:line="256" w:lineRule="auto"/>
      <w:contextualSpacing/>
      <w:jc w:val="left"/>
    </w:pPr>
    <w:rPr>
      <w:rFonts w:eastAsia="Times New Roman" w:cs="Arial"/>
      <w:iCs/>
      <w:sz w:val="24"/>
      <w:szCs w:val="28"/>
      <w:u w:val="none"/>
    </w:rPr>
  </w:style>
  <w:style w:type="paragraph" w:customStyle="1" w:styleId="subhead">
    <w:name w:val="subhead"/>
    <w:basedOn w:val="Normal"/>
    <w:uiPriority w:val="99"/>
    <w:qFormat/>
    <w:rsid w:val="00AD053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D053A"/>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line="256" w:lineRule="auto"/>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D053A"/>
  </w:style>
  <w:style w:type="paragraph" w:customStyle="1" w:styleId="StyleUnderliningTimesNewRomanBoldNounderlineKernat16">
    <w:name w:val="Style Underlining + Times New Roman Bold No underline Kern at 16..."/>
    <w:basedOn w:val="Normal"/>
    <w:uiPriority w:val="99"/>
    <w:qFormat/>
    <w:rsid w:val="00AD053A"/>
    <w:pPr>
      <w:spacing w:line="256"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D053A"/>
    <w:pPr>
      <w:spacing w:line="256" w:lineRule="auto"/>
    </w:pPr>
    <w:rPr>
      <w:rFonts w:eastAsia="Times New Roman"/>
      <w:b/>
      <w:bCs/>
      <w:kern w:val="32"/>
      <w:sz w:val="32"/>
      <w:szCs w:val="32"/>
    </w:rPr>
  </w:style>
  <w:style w:type="paragraph" w:customStyle="1" w:styleId="StyleBoldUnderliningKernat16pt">
    <w:name w:val="Style Bold Underlining + Kern at 16 pt"/>
    <w:uiPriority w:val="99"/>
    <w:qFormat/>
    <w:rsid w:val="00AD053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D053A"/>
    <w:pPr>
      <w:keepLines w:val="0"/>
      <w:pageBreakBefore w:val="0"/>
      <w:suppressAutoHyphens/>
      <w:spacing w:line="256" w:lineRule="auto"/>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AD053A"/>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AD053A"/>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AD053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D053A"/>
    <w:pPr>
      <w:spacing w:line="256" w:lineRule="auto"/>
      <w:ind w:left="400"/>
    </w:pPr>
    <w:rPr>
      <w:rFonts w:eastAsia="Times New Roman"/>
      <w:szCs w:val="20"/>
    </w:rPr>
  </w:style>
  <w:style w:type="paragraph" w:customStyle="1" w:styleId="Paste">
    <w:name w:val="Paste"/>
    <w:basedOn w:val="Normal"/>
    <w:uiPriority w:val="99"/>
    <w:qFormat/>
    <w:rsid w:val="00AD053A"/>
    <w:pPr>
      <w:spacing w:line="256" w:lineRule="auto"/>
    </w:pPr>
    <w:rPr>
      <w:rFonts w:ascii="Arial Narrow" w:eastAsia="Times New Roman" w:hAnsi="Arial Narrow"/>
      <w:szCs w:val="20"/>
      <w:lang w:val="x-none" w:eastAsia="x-none"/>
    </w:rPr>
  </w:style>
  <w:style w:type="character" w:customStyle="1" w:styleId="UnderlineStyleChar">
    <w:name w:val="Underline Style Char"/>
    <w:link w:val="UnderlineStyle0"/>
    <w:locked/>
    <w:rsid w:val="00AD053A"/>
    <w:rPr>
      <w:rFonts w:ascii="Georgia" w:eastAsia="Times New Roman" w:hAnsi="Georgia"/>
      <w:b/>
      <w:u w:val="single"/>
    </w:rPr>
  </w:style>
  <w:style w:type="paragraph" w:customStyle="1" w:styleId="UnderlineStyle0">
    <w:name w:val="Underline Style"/>
    <w:basedOn w:val="Normal"/>
    <w:link w:val="UnderlineStyleChar"/>
    <w:qFormat/>
    <w:rsid w:val="00AD053A"/>
    <w:pPr>
      <w:spacing w:line="256" w:lineRule="auto"/>
    </w:pPr>
    <w:rPr>
      <w:rFonts w:ascii="Georgia" w:eastAsia="Times New Roman" w:hAnsi="Georgia"/>
      <w:b/>
      <w:sz w:val="24"/>
      <w:u w:val="single"/>
    </w:rPr>
  </w:style>
  <w:style w:type="paragraph" w:customStyle="1" w:styleId="Normalization">
    <w:name w:val="Normalization"/>
    <w:basedOn w:val="Normal"/>
    <w:uiPriority w:val="99"/>
    <w:qFormat/>
    <w:rsid w:val="00AD053A"/>
    <w:pPr>
      <w:spacing w:line="256" w:lineRule="auto"/>
    </w:pPr>
    <w:rPr>
      <w:rFonts w:eastAsia="Times New Roman"/>
      <w:sz w:val="18"/>
    </w:rPr>
  </w:style>
  <w:style w:type="paragraph" w:customStyle="1" w:styleId="BreifTitle">
    <w:name w:val="Breif Title"/>
    <w:basedOn w:val="Normal"/>
    <w:autoRedefine/>
    <w:uiPriority w:val="99"/>
    <w:qFormat/>
    <w:rsid w:val="00AD053A"/>
    <w:pPr>
      <w:widowControl w:val="0"/>
      <w:autoSpaceDE w:val="0"/>
      <w:autoSpaceDN w:val="0"/>
      <w:adjustRightInd w:val="0"/>
      <w:spacing w:line="256" w:lineRule="auto"/>
      <w:jc w:val="center"/>
      <w:outlineLvl w:val="0"/>
    </w:pPr>
    <w:rPr>
      <w:rFonts w:eastAsia="Times New Roman"/>
      <w:b/>
      <w:caps/>
      <w:sz w:val="24"/>
    </w:rPr>
  </w:style>
  <w:style w:type="paragraph" w:customStyle="1" w:styleId="DebateCiteCharChar">
    <w:name w:val="Debate Cite Char Char"/>
    <w:basedOn w:val="Normal"/>
    <w:autoRedefine/>
    <w:uiPriority w:val="99"/>
    <w:qFormat/>
    <w:rsid w:val="00AD053A"/>
    <w:pPr>
      <w:pBdr>
        <w:top w:val="single" w:sz="12" w:space="8" w:color="auto"/>
        <w:left w:val="single" w:sz="12" w:space="4" w:color="auto"/>
        <w:bottom w:val="single" w:sz="12" w:space="8" w:color="auto"/>
        <w:right w:val="single" w:sz="12" w:space="4" w:color="auto"/>
      </w:pBdr>
      <w:spacing w:line="256" w:lineRule="auto"/>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D053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D053A"/>
    <w:pPr>
      <w:spacing w:line="256" w:lineRule="auto"/>
    </w:pPr>
    <w:rPr>
      <w:rFonts w:eastAsia="Times New Roman"/>
      <w:color w:val="333333"/>
    </w:rPr>
  </w:style>
  <w:style w:type="paragraph" w:customStyle="1" w:styleId="StyleTagandCiteFranklinGothicDemi">
    <w:name w:val="Style Tag and Cite + Franklin Gothic Demi"/>
    <w:basedOn w:val="Normal"/>
    <w:autoRedefine/>
    <w:uiPriority w:val="99"/>
    <w:qFormat/>
    <w:rsid w:val="00AD053A"/>
    <w:pPr>
      <w:spacing w:line="256" w:lineRule="auto"/>
    </w:pPr>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D053A"/>
    <w:rPr>
      <w:bCs/>
    </w:rPr>
  </w:style>
  <w:style w:type="paragraph" w:customStyle="1" w:styleId="tagCharCharCharCharCharCharChar">
    <w:name w:val="tag Char Char Char Char Char Char Char"/>
    <w:basedOn w:val="Normal"/>
    <w:uiPriority w:val="99"/>
    <w:qFormat/>
    <w:rsid w:val="00AD053A"/>
    <w:pPr>
      <w:spacing w:line="256" w:lineRule="auto"/>
    </w:pPr>
    <w:rPr>
      <w:rFonts w:eastAsia="Times New Roman"/>
      <w:b/>
      <w:sz w:val="24"/>
      <w:szCs w:val="20"/>
    </w:rPr>
  </w:style>
  <w:style w:type="paragraph" w:customStyle="1" w:styleId="title-bold-medium">
    <w:name w:val="title-bold-medium"/>
    <w:basedOn w:val="Normal"/>
    <w:uiPriority w:val="99"/>
    <w:qFormat/>
    <w:rsid w:val="00AD053A"/>
    <w:pPr>
      <w:spacing w:before="100" w:beforeAutospacing="1" w:after="100" w:afterAutospacing="1" w:line="256" w:lineRule="auto"/>
    </w:pPr>
    <w:rPr>
      <w:rFonts w:eastAsia="Arial Unicode MS"/>
      <w:b/>
      <w:bCs/>
      <w:color w:val="000000"/>
      <w:szCs w:val="20"/>
    </w:rPr>
  </w:style>
  <w:style w:type="paragraph" w:customStyle="1" w:styleId="lact">
    <w:name w:val="lact"/>
    <w:basedOn w:val="Normal"/>
    <w:uiPriority w:val="99"/>
    <w:qFormat/>
    <w:rsid w:val="00AD053A"/>
    <w:pPr>
      <w:spacing w:before="100" w:beforeAutospacing="1" w:after="100" w:afterAutospacing="1" w:line="256" w:lineRule="auto"/>
    </w:pPr>
    <w:rPr>
      <w:rFonts w:eastAsia="Arial Unicode MS"/>
      <w:b/>
      <w:bCs/>
      <w:color w:val="000000"/>
      <w:szCs w:val="20"/>
    </w:rPr>
  </w:style>
  <w:style w:type="paragraph" w:customStyle="1" w:styleId="CardTag">
    <w:name w:val="Card Tag"/>
    <w:basedOn w:val="Normal"/>
    <w:autoRedefine/>
    <w:uiPriority w:val="99"/>
    <w:qFormat/>
    <w:rsid w:val="00AD053A"/>
    <w:pPr>
      <w:spacing w:line="256" w:lineRule="auto"/>
    </w:pPr>
    <w:rPr>
      <w:rFonts w:ascii="Arial Narrow" w:eastAsia="Times New Roman" w:hAnsi="Arial Narrow"/>
      <w:b/>
      <w:sz w:val="24"/>
    </w:rPr>
  </w:style>
  <w:style w:type="paragraph" w:customStyle="1" w:styleId="BLOCKTITLE1">
    <w:name w:val="BLOCK TITLE"/>
    <w:basedOn w:val="Heading1"/>
    <w:uiPriority w:val="99"/>
    <w:qFormat/>
    <w:rsid w:val="00AD053A"/>
    <w:pPr>
      <w:keepLines w:val="0"/>
      <w:pageBreakBefore w:val="0"/>
      <w:pBdr>
        <w:top w:val="none" w:sz="0" w:space="0" w:color="auto"/>
        <w:left w:val="none" w:sz="0" w:space="0" w:color="auto"/>
        <w:bottom w:val="none" w:sz="0" w:space="0" w:color="auto"/>
        <w:right w:val="none" w:sz="0" w:space="0" w:color="auto"/>
      </w:pBdr>
      <w:suppressAutoHyphens/>
      <w:spacing w:line="256" w:lineRule="auto"/>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D053A"/>
    <w:pPr>
      <w:widowControl w:val="0"/>
      <w:autoSpaceDE w:val="0"/>
      <w:autoSpaceDN w:val="0"/>
      <w:adjustRightInd w:val="0"/>
    </w:pPr>
    <w:rPr>
      <w:sz w:val="24"/>
      <w:szCs w:val="20"/>
    </w:rPr>
  </w:style>
  <w:style w:type="paragraph" w:customStyle="1" w:styleId="BriefTitle1">
    <w:name w:val="Brief Title 1"/>
    <w:basedOn w:val="Normal"/>
    <w:uiPriority w:val="99"/>
    <w:qFormat/>
    <w:rsid w:val="00AD053A"/>
    <w:pPr>
      <w:widowControl w:val="0"/>
      <w:autoSpaceDE w:val="0"/>
      <w:autoSpaceDN w:val="0"/>
      <w:adjustRightInd w:val="0"/>
      <w:spacing w:line="256" w:lineRule="auto"/>
      <w:jc w:val="center"/>
      <w:outlineLvl w:val="0"/>
    </w:pPr>
    <w:rPr>
      <w:rFonts w:eastAsia="Times New Roman"/>
      <w:b/>
      <w:szCs w:val="20"/>
      <w:u w:val="single"/>
    </w:rPr>
  </w:style>
  <w:style w:type="paragraph" w:customStyle="1" w:styleId="TagCiteChar">
    <w:name w:val="Tag/Cite Char"/>
    <w:basedOn w:val="Normal"/>
    <w:uiPriority w:val="99"/>
    <w:qFormat/>
    <w:rsid w:val="00AD053A"/>
    <w:pPr>
      <w:widowControl w:val="0"/>
      <w:autoSpaceDE w:val="0"/>
      <w:autoSpaceDN w:val="0"/>
      <w:adjustRightInd w:val="0"/>
      <w:spacing w:line="256" w:lineRule="auto"/>
    </w:pPr>
    <w:rPr>
      <w:rFonts w:eastAsia="Times New Roman"/>
      <w:b/>
      <w:szCs w:val="20"/>
    </w:rPr>
  </w:style>
  <w:style w:type="paragraph" w:customStyle="1" w:styleId="ShellTitles">
    <w:name w:val="ShellTitles"/>
    <w:basedOn w:val="Normal"/>
    <w:uiPriority w:val="99"/>
    <w:qFormat/>
    <w:rsid w:val="00AD053A"/>
    <w:pPr>
      <w:widowControl w:val="0"/>
      <w:autoSpaceDE w:val="0"/>
      <w:autoSpaceDN w:val="0"/>
      <w:adjustRightInd w:val="0"/>
      <w:spacing w:line="256" w:lineRule="auto"/>
    </w:pPr>
    <w:rPr>
      <w:rFonts w:eastAsia="Times New Roman"/>
      <w:b/>
      <w:szCs w:val="20"/>
    </w:rPr>
  </w:style>
  <w:style w:type="paragraph" w:customStyle="1" w:styleId="maintext">
    <w:name w:val="maintext"/>
    <w:basedOn w:val="Normal"/>
    <w:uiPriority w:val="99"/>
    <w:qFormat/>
    <w:rsid w:val="00AD053A"/>
    <w:pPr>
      <w:widowControl w:val="0"/>
      <w:autoSpaceDE w:val="0"/>
      <w:autoSpaceDN w:val="0"/>
      <w:adjustRightInd w:val="0"/>
      <w:spacing w:before="100" w:beforeAutospacing="1" w:after="100" w:afterAutospacing="1" w:line="256" w:lineRule="auto"/>
    </w:pPr>
    <w:rPr>
      <w:rFonts w:eastAsia="Times New Roman"/>
      <w:szCs w:val="20"/>
    </w:rPr>
  </w:style>
  <w:style w:type="paragraph" w:customStyle="1" w:styleId="noindent">
    <w:name w:val="noindent"/>
    <w:basedOn w:val="Normal"/>
    <w:uiPriority w:val="99"/>
    <w:qFormat/>
    <w:rsid w:val="00AD053A"/>
    <w:pPr>
      <w:spacing w:before="100" w:beforeAutospacing="1" w:after="100" w:afterAutospacing="1" w:line="256" w:lineRule="auto"/>
    </w:pPr>
    <w:rPr>
      <w:rFonts w:eastAsia="Times New Roman"/>
    </w:rPr>
  </w:style>
  <w:style w:type="paragraph" w:customStyle="1" w:styleId="ToRead">
    <w:name w:val="To Read"/>
    <w:basedOn w:val="Normal"/>
    <w:uiPriority w:val="99"/>
    <w:qFormat/>
    <w:rsid w:val="00AD053A"/>
    <w:pPr>
      <w:spacing w:line="256" w:lineRule="auto"/>
      <w:ind w:left="720"/>
    </w:pPr>
    <w:rPr>
      <w:rFonts w:ascii="Verdana" w:eastAsia="Times New Roman" w:hAnsi="Verdana"/>
      <w:b/>
      <w:u w:val="single"/>
    </w:rPr>
  </w:style>
  <w:style w:type="paragraph" w:customStyle="1" w:styleId="Style1">
    <w:name w:val="Style 1"/>
    <w:basedOn w:val="Normal"/>
    <w:uiPriority w:val="99"/>
    <w:qFormat/>
    <w:rsid w:val="00AD053A"/>
    <w:pPr>
      <w:widowControl w:val="0"/>
      <w:spacing w:line="256" w:lineRule="auto"/>
      <w:ind w:firstLine="216"/>
    </w:pPr>
    <w:rPr>
      <w:rFonts w:eastAsia="Times New Roman"/>
      <w:noProof/>
      <w:color w:val="000000"/>
      <w:szCs w:val="20"/>
    </w:rPr>
  </w:style>
  <w:style w:type="paragraph" w:customStyle="1" w:styleId="Style40">
    <w:name w:val="Style 4"/>
    <w:basedOn w:val="Normal"/>
    <w:uiPriority w:val="99"/>
    <w:qFormat/>
    <w:rsid w:val="00AD053A"/>
    <w:pPr>
      <w:widowControl w:val="0"/>
      <w:tabs>
        <w:tab w:val="left" w:pos="6876"/>
      </w:tabs>
      <w:spacing w:line="256" w:lineRule="auto"/>
      <w:ind w:left="3744"/>
    </w:pPr>
    <w:rPr>
      <w:rFonts w:eastAsia="Times New Roman"/>
      <w:noProof/>
      <w:color w:val="000000"/>
      <w:szCs w:val="20"/>
    </w:rPr>
  </w:style>
  <w:style w:type="paragraph" w:customStyle="1" w:styleId="listlevel1">
    <w:name w:val="list level 1"/>
    <w:basedOn w:val="Normal"/>
    <w:uiPriority w:val="99"/>
    <w:qFormat/>
    <w:rsid w:val="00AD053A"/>
    <w:pPr>
      <w:overflowPunct w:val="0"/>
      <w:autoSpaceDE w:val="0"/>
      <w:autoSpaceDN w:val="0"/>
      <w:adjustRightInd w:val="0"/>
      <w:spacing w:line="256" w:lineRule="auto"/>
      <w:ind w:left="560" w:hanging="567"/>
    </w:pPr>
    <w:rPr>
      <w:rFonts w:eastAsia="Times New Roman"/>
      <w:color w:val="000000"/>
      <w:sz w:val="24"/>
      <w:szCs w:val="20"/>
    </w:rPr>
  </w:style>
  <w:style w:type="paragraph" w:customStyle="1" w:styleId="listlevel2">
    <w:name w:val="list level 2"/>
    <w:basedOn w:val="Normal"/>
    <w:uiPriority w:val="99"/>
    <w:qFormat/>
    <w:rsid w:val="00AD053A"/>
    <w:pPr>
      <w:overflowPunct w:val="0"/>
      <w:autoSpaceDE w:val="0"/>
      <w:autoSpaceDN w:val="0"/>
      <w:adjustRightInd w:val="0"/>
      <w:spacing w:line="256" w:lineRule="auto"/>
      <w:ind w:left="1120" w:hanging="560"/>
    </w:pPr>
    <w:rPr>
      <w:rFonts w:eastAsia="Times New Roman"/>
      <w:color w:val="000000"/>
      <w:sz w:val="24"/>
      <w:szCs w:val="20"/>
    </w:rPr>
  </w:style>
  <w:style w:type="paragraph" w:customStyle="1" w:styleId="listlevel3">
    <w:name w:val="list level 3"/>
    <w:basedOn w:val="listlevel2"/>
    <w:uiPriority w:val="99"/>
    <w:qFormat/>
    <w:rsid w:val="00AD053A"/>
    <w:pPr>
      <w:ind w:left="1660"/>
    </w:pPr>
  </w:style>
  <w:style w:type="paragraph" w:customStyle="1" w:styleId="PageNumber1">
    <w:name w:val="Page Number1"/>
    <w:basedOn w:val="Normal"/>
    <w:next w:val="Normal"/>
    <w:uiPriority w:val="99"/>
    <w:qFormat/>
    <w:rsid w:val="00AD053A"/>
    <w:pPr>
      <w:spacing w:line="256" w:lineRule="auto"/>
    </w:pPr>
    <w:rPr>
      <w:rFonts w:eastAsia="Times New Roman"/>
    </w:rPr>
  </w:style>
  <w:style w:type="paragraph" w:customStyle="1" w:styleId="Card1">
    <w:name w:val="Card1"/>
    <w:uiPriority w:val="99"/>
    <w:qFormat/>
    <w:rsid w:val="00AD053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D053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D053A"/>
    <w:pPr>
      <w:spacing w:line="256" w:lineRule="auto"/>
      <w:ind w:left="288" w:right="288"/>
    </w:pPr>
    <w:rPr>
      <w:rFonts w:eastAsia="Times New Roman"/>
    </w:rPr>
  </w:style>
  <w:style w:type="paragraph" w:customStyle="1" w:styleId="CaseListNormal">
    <w:name w:val="Case List Normal"/>
    <w:basedOn w:val="Normal"/>
    <w:uiPriority w:val="99"/>
    <w:qFormat/>
    <w:rsid w:val="00AD053A"/>
    <w:pPr>
      <w:spacing w:line="256" w:lineRule="auto"/>
    </w:pPr>
    <w:rPr>
      <w:rFonts w:ascii="Times" w:eastAsia="Times New Roman" w:hAnsi="Times"/>
      <w:szCs w:val="26"/>
    </w:rPr>
  </w:style>
  <w:style w:type="paragraph" w:customStyle="1" w:styleId="Body">
    <w:name w:val="Body"/>
    <w:basedOn w:val="Normal"/>
    <w:uiPriority w:val="99"/>
    <w:qFormat/>
    <w:rsid w:val="00AD053A"/>
    <w:pPr>
      <w:spacing w:line="256" w:lineRule="auto"/>
      <w:outlineLvl w:val="3"/>
    </w:pPr>
    <w:rPr>
      <w:rFonts w:eastAsia="Times New Roman"/>
      <w:szCs w:val="20"/>
    </w:rPr>
  </w:style>
  <w:style w:type="paragraph" w:customStyle="1" w:styleId="3text">
    <w:name w:val="3text"/>
    <w:basedOn w:val="Normal"/>
    <w:uiPriority w:val="99"/>
    <w:qFormat/>
    <w:rsid w:val="00AD053A"/>
    <w:pPr>
      <w:spacing w:before="100" w:beforeAutospacing="1" w:after="100" w:afterAutospacing="1" w:line="256" w:lineRule="auto"/>
    </w:pPr>
    <w:rPr>
      <w:rFonts w:eastAsia="Times New Roman"/>
      <w:sz w:val="24"/>
    </w:rPr>
  </w:style>
  <w:style w:type="paragraph" w:customStyle="1" w:styleId="TimesNewRoman12">
    <w:name w:val="TimesNewRoman12"/>
    <w:uiPriority w:val="99"/>
    <w:qFormat/>
    <w:rsid w:val="00AD053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D053A"/>
    <w:pPr>
      <w:spacing w:before="100" w:beforeAutospacing="1" w:after="100" w:afterAutospacing="1" w:line="256" w:lineRule="auto"/>
    </w:pPr>
    <w:rPr>
      <w:rFonts w:eastAsia="Times New Roman"/>
      <w:sz w:val="24"/>
    </w:rPr>
  </w:style>
  <w:style w:type="paragraph" w:customStyle="1" w:styleId="medium-normal">
    <w:name w:val="medium-normal"/>
    <w:basedOn w:val="Normal"/>
    <w:uiPriority w:val="99"/>
    <w:qFormat/>
    <w:rsid w:val="00AD053A"/>
    <w:pPr>
      <w:spacing w:before="100" w:beforeAutospacing="1" w:after="100" w:afterAutospacing="1" w:line="256" w:lineRule="auto"/>
    </w:pPr>
    <w:rPr>
      <w:rFonts w:eastAsia="Times New Roman"/>
      <w:sz w:val="24"/>
    </w:rPr>
  </w:style>
  <w:style w:type="paragraph" w:customStyle="1" w:styleId="textChar">
    <w:name w:val="text Char"/>
    <w:basedOn w:val="Normal"/>
    <w:autoRedefine/>
    <w:uiPriority w:val="99"/>
    <w:qFormat/>
    <w:rsid w:val="00AD053A"/>
    <w:pPr>
      <w:spacing w:line="256" w:lineRule="auto"/>
    </w:pPr>
    <w:rPr>
      <w:rFonts w:eastAsia="Times New Roman"/>
      <w:color w:val="000000"/>
      <w:sz w:val="18"/>
    </w:rPr>
  </w:style>
  <w:style w:type="paragraph" w:customStyle="1" w:styleId="text1">
    <w:name w:val="text1"/>
    <w:basedOn w:val="Normal"/>
    <w:autoRedefine/>
    <w:uiPriority w:val="99"/>
    <w:qFormat/>
    <w:rsid w:val="00AD053A"/>
    <w:pPr>
      <w:spacing w:line="256" w:lineRule="auto"/>
    </w:pPr>
    <w:rPr>
      <w:rFonts w:eastAsia="Times New Roman"/>
      <w:szCs w:val="20"/>
    </w:rPr>
  </w:style>
  <w:style w:type="paragraph" w:customStyle="1" w:styleId="RepeatBlockHeading">
    <w:name w:val="Repeat Block Heading"/>
    <w:basedOn w:val="Normal"/>
    <w:autoRedefine/>
    <w:uiPriority w:val="99"/>
    <w:qFormat/>
    <w:rsid w:val="00AD053A"/>
    <w:pPr>
      <w:spacing w:line="256" w:lineRule="auto"/>
      <w:jc w:val="center"/>
    </w:pPr>
    <w:rPr>
      <w:rFonts w:eastAsia="Times New Roman"/>
      <w:b/>
      <w:smallCaps/>
      <w:color w:val="000000"/>
      <w:sz w:val="24"/>
      <w:u w:val="thick"/>
    </w:rPr>
  </w:style>
  <w:style w:type="paragraph" w:customStyle="1" w:styleId="story-headline">
    <w:name w:val="story-headline"/>
    <w:basedOn w:val="Normal"/>
    <w:uiPriority w:val="99"/>
    <w:qFormat/>
    <w:rsid w:val="00AD053A"/>
    <w:pPr>
      <w:spacing w:before="72" w:after="72" w:line="256" w:lineRule="auto"/>
    </w:pPr>
    <w:rPr>
      <w:rFonts w:eastAsia="Times New Roman"/>
      <w:b/>
      <w:bCs/>
      <w:sz w:val="26"/>
      <w:szCs w:val="26"/>
    </w:rPr>
  </w:style>
  <w:style w:type="paragraph" w:customStyle="1" w:styleId="story-body">
    <w:name w:val="story-body"/>
    <w:basedOn w:val="Normal"/>
    <w:uiPriority w:val="99"/>
    <w:qFormat/>
    <w:rsid w:val="00AD053A"/>
    <w:pPr>
      <w:spacing w:before="100" w:beforeAutospacing="1" w:after="100" w:afterAutospacing="1" w:line="256" w:lineRule="auto"/>
    </w:pPr>
    <w:rPr>
      <w:rFonts w:eastAsia="Times New Roman"/>
    </w:rPr>
  </w:style>
  <w:style w:type="paragraph" w:customStyle="1" w:styleId="story-dateline">
    <w:name w:val="story-dateline"/>
    <w:basedOn w:val="Normal"/>
    <w:uiPriority w:val="99"/>
    <w:qFormat/>
    <w:rsid w:val="00AD053A"/>
    <w:pPr>
      <w:spacing w:line="256" w:lineRule="auto"/>
    </w:pPr>
    <w:rPr>
      <w:rFonts w:eastAsia="Times New Roman"/>
      <w:b/>
      <w:bCs/>
    </w:rPr>
  </w:style>
  <w:style w:type="paragraph" w:customStyle="1" w:styleId="TextofCards">
    <w:name w:val="Text of Cards"/>
    <w:basedOn w:val="Normal"/>
    <w:uiPriority w:val="99"/>
    <w:qFormat/>
    <w:rsid w:val="00AD053A"/>
    <w:pPr>
      <w:spacing w:line="256" w:lineRule="auto"/>
    </w:pPr>
    <w:rPr>
      <w:rFonts w:eastAsia="Times New Roman"/>
      <w:color w:val="000000"/>
      <w:spacing w:val="6"/>
      <w:szCs w:val="23"/>
    </w:rPr>
  </w:style>
  <w:style w:type="paragraph" w:customStyle="1" w:styleId="Corpotesto">
    <w:name w:val="Corpo testo"/>
    <w:basedOn w:val="Normal"/>
    <w:uiPriority w:val="99"/>
    <w:qFormat/>
    <w:rsid w:val="00AD053A"/>
    <w:pPr>
      <w:widowControl w:val="0"/>
      <w:adjustRightInd w:val="0"/>
      <w:spacing w:after="283" w:line="256" w:lineRule="auto"/>
    </w:pPr>
    <w:rPr>
      <w:rFonts w:ascii="Times" w:eastAsia="Times New Roman" w:hAnsi="Times"/>
    </w:rPr>
  </w:style>
  <w:style w:type="paragraph" w:customStyle="1" w:styleId="PageHeading">
    <w:name w:val="Page Heading"/>
    <w:basedOn w:val="Heading2"/>
    <w:uiPriority w:val="99"/>
    <w:qFormat/>
    <w:rsid w:val="00AD053A"/>
    <w:pPr>
      <w:keepLines w:val="0"/>
      <w:pageBreakBefore w:val="0"/>
      <w:widowControl w:val="0"/>
      <w:suppressAutoHyphens/>
      <w:spacing w:line="256" w:lineRule="auto"/>
      <w:contextualSpacing/>
      <w:jc w:val="left"/>
    </w:pPr>
    <w:rPr>
      <w:rFonts w:eastAsia="Times New Roman" w:cs="Arial"/>
      <w:bCs w:val="0"/>
      <w:sz w:val="32"/>
      <w:szCs w:val="16"/>
      <w:u w:val="none"/>
    </w:rPr>
  </w:style>
  <w:style w:type="paragraph" w:customStyle="1" w:styleId="tagCharChar1Char">
    <w:name w:val="tag Char Char1 Char"/>
    <w:uiPriority w:val="99"/>
    <w:qFormat/>
    <w:rsid w:val="00AD053A"/>
    <w:rPr>
      <w:rFonts w:eastAsia="Times New Roman" w:cs="Calibri"/>
      <w:b/>
      <w:bCs/>
    </w:rPr>
  </w:style>
  <w:style w:type="paragraph" w:customStyle="1" w:styleId="inside-copy">
    <w:name w:val="inside-copy"/>
    <w:basedOn w:val="Normal"/>
    <w:uiPriority w:val="99"/>
    <w:qFormat/>
    <w:rsid w:val="00AD053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D053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D053A"/>
    <w:pPr>
      <w:spacing w:line="256" w:lineRule="auto"/>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D053A"/>
    <w:rPr>
      <w:rFonts w:ascii="Arial" w:hAnsi="Arial"/>
      <w:b w:val="0"/>
      <w:caps w:val="0"/>
      <w:sz w:val="20"/>
    </w:rPr>
  </w:style>
  <w:style w:type="paragraph" w:customStyle="1" w:styleId="ProjectTitleLine">
    <w:name w:val="Project Title Line"/>
    <w:basedOn w:val="Normal"/>
    <w:next w:val="Normal"/>
    <w:autoRedefine/>
    <w:uiPriority w:val="99"/>
    <w:qFormat/>
    <w:rsid w:val="00AD053A"/>
    <w:pPr>
      <w:spacing w:line="256" w:lineRule="auto"/>
      <w:jc w:val="center"/>
    </w:pPr>
    <w:rPr>
      <w:rFonts w:eastAsia="Times New Roman"/>
      <w:caps/>
      <w:szCs w:val="20"/>
    </w:rPr>
  </w:style>
  <w:style w:type="paragraph" w:customStyle="1" w:styleId="LanguageStrike">
    <w:name w:val="Language Strike"/>
    <w:basedOn w:val="Normal"/>
    <w:next w:val="Normal"/>
    <w:uiPriority w:val="99"/>
    <w:qFormat/>
    <w:rsid w:val="00AD053A"/>
    <w:pPr>
      <w:spacing w:line="256" w:lineRule="auto"/>
    </w:pPr>
    <w:rPr>
      <w:rFonts w:ascii="Arial Narrow" w:eastAsia="Times New Roman" w:hAnsi="Arial Narrow"/>
      <w:strike/>
    </w:rPr>
  </w:style>
  <w:style w:type="paragraph" w:customStyle="1" w:styleId="NormalVerdana">
    <w:name w:val="Normal + Verdana"/>
    <w:aliases w:val="10 pt,White,Normal + Arial"/>
    <w:basedOn w:val="Normal"/>
    <w:uiPriority w:val="99"/>
    <w:qFormat/>
    <w:rsid w:val="00AD053A"/>
    <w:pPr>
      <w:spacing w:line="256" w:lineRule="auto"/>
    </w:pPr>
    <w:rPr>
      <w:rFonts w:eastAsia="Times New Roman"/>
      <w:szCs w:val="20"/>
      <w:u w:val="single"/>
    </w:rPr>
  </w:style>
  <w:style w:type="paragraph" w:customStyle="1" w:styleId="Normal10pt">
    <w:name w:val="Normal + 10 pt"/>
    <w:basedOn w:val="Normal"/>
    <w:uiPriority w:val="99"/>
    <w:qFormat/>
    <w:rsid w:val="00AD053A"/>
    <w:pPr>
      <w:spacing w:line="256" w:lineRule="auto"/>
    </w:pPr>
    <w:rPr>
      <w:rFonts w:eastAsia="Times New Roman"/>
      <w:szCs w:val="20"/>
    </w:rPr>
  </w:style>
  <w:style w:type="paragraph" w:customStyle="1" w:styleId="cardChar1Char">
    <w:name w:val="card Char1 Char"/>
    <w:basedOn w:val="Normal"/>
    <w:uiPriority w:val="99"/>
    <w:qFormat/>
    <w:rsid w:val="00AD053A"/>
    <w:pPr>
      <w:spacing w:line="256" w:lineRule="auto"/>
      <w:ind w:left="288" w:right="288"/>
    </w:pPr>
    <w:rPr>
      <w:rFonts w:eastAsia="Times New Roman"/>
      <w:szCs w:val="20"/>
    </w:rPr>
  </w:style>
  <w:style w:type="paragraph" w:customStyle="1" w:styleId="CM12">
    <w:name w:val="CM12"/>
    <w:basedOn w:val="Default"/>
    <w:next w:val="Default"/>
    <w:uiPriority w:val="99"/>
    <w:qFormat/>
    <w:rsid w:val="00AD053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D053A"/>
    <w:pPr>
      <w:widowControl w:val="0"/>
      <w:spacing w:after="480"/>
    </w:pPr>
    <w:rPr>
      <w:rFonts w:ascii="Granjon LT Std" w:hAnsi="Granjon LT Std"/>
      <w:color w:val="auto"/>
    </w:rPr>
  </w:style>
  <w:style w:type="paragraph" w:customStyle="1" w:styleId="CM10">
    <w:name w:val="CM10"/>
    <w:basedOn w:val="Default"/>
    <w:next w:val="Default"/>
    <w:uiPriority w:val="99"/>
    <w:qFormat/>
    <w:rsid w:val="00AD053A"/>
    <w:pPr>
      <w:widowControl w:val="0"/>
      <w:spacing w:line="320" w:lineRule="atLeast"/>
    </w:pPr>
    <w:rPr>
      <w:rFonts w:ascii="Granjon LT Std" w:hAnsi="Granjon LT Std"/>
      <w:color w:val="auto"/>
    </w:rPr>
  </w:style>
  <w:style w:type="paragraph" w:customStyle="1" w:styleId="bold">
    <w:name w:val="bold"/>
    <w:basedOn w:val="Normal"/>
    <w:uiPriority w:val="99"/>
    <w:qFormat/>
    <w:rsid w:val="00AD053A"/>
    <w:pPr>
      <w:spacing w:before="100" w:beforeAutospacing="1" w:after="100" w:afterAutospacing="1" w:line="256" w:lineRule="auto"/>
    </w:pPr>
    <w:rPr>
      <w:rFonts w:eastAsia="Times New Roman"/>
      <w:b/>
      <w:bCs/>
      <w:sz w:val="24"/>
    </w:rPr>
  </w:style>
  <w:style w:type="paragraph" w:customStyle="1" w:styleId="StrikeThrough">
    <w:name w:val="Strike Through"/>
    <w:basedOn w:val="Normal"/>
    <w:next w:val="Normal"/>
    <w:uiPriority w:val="99"/>
    <w:qFormat/>
    <w:rsid w:val="00AD053A"/>
    <w:pPr>
      <w:spacing w:line="256" w:lineRule="auto"/>
    </w:pPr>
    <w:rPr>
      <w:rFonts w:ascii="Arial Narrow" w:eastAsia="Times New Roman" w:hAnsi="Arial Narrow"/>
      <w:strike/>
      <w:szCs w:val="20"/>
    </w:rPr>
  </w:style>
  <w:style w:type="paragraph" w:customStyle="1" w:styleId="textbodyblack">
    <w:name w:val="textbodyblack"/>
    <w:basedOn w:val="Normal"/>
    <w:uiPriority w:val="99"/>
    <w:qFormat/>
    <w:rsid w:val="00AD053A"/>
    <w:pPr>
      <w:spacing w:before="100" w:beforeAutospacing="1" w:after="100" w:afterAutospacing="1" w:line="256" w:lineRule="auto"/>
    </w:pPr>
    <w:rPr>
      <w:rFonts w:eastAsia="Times New Roman"/>
      <w:sz w:val="24"/>
    </w:rPr>
  </w:style>
  <w:style w:type="paragraph" w:customStyle="1" w:styleId="BlockHeading1">
    <w:name w:val="Block Heading 1"/>
    <w:basedOn w:val="Normal"/>
    <w:uiPriority w:val="99"/>
    <w:qFormat/>
    <w:rsid w:val="00AD053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AD05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b/>
      <w:sz w:val="26"/>
    </w:rPr>
  </w:style>
  <w:style w:type="paragraph" w:customStyle="1" w:styleId="CardText10">
    <w:name w:val="Card Text 1"/>
    <w:basedOn w:val="Normal"/>
    <w:uiPriority w:val="99"/>
    <w:qFormat/>
    <w:rsid w:val="00AD05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color w:val="000000"/>
      <w:sz w:val="24"/>
      <w:u w:val="single"/>
    </w:rPr>
  </w:style>
  <w:style w:type="paragraph" w:customStyle="1" w:styleId="SmallCard">
    <w:name w:val="Small Card"/>
    <w:basedOn w:val="Normal"/>
    <w:uiPriority w:val="99"/>
    <w:qFormat/>
    <w:rsid w:val="00AD053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D053A"/>
    <w:rPr>
      <w:rFonts w:ascii="Georgia" w:eastAsia="Times New Roman" w:hAnsi="Georgia"/>
      <w:b/>
      <w:bCs/>
      <w:szCs w:val="16"/>
      <w:u w:val="single"/>
    </w:rPr>
  </w:style>
  <w:style w:type="paragraph" w:customStyle="1" w:styleId="CiteCorrected">
    <w:name w:val="Cite Corrected"/>
    <w:basedOn w:val="Normal"/>
    <w:link w:val="CiteCorrectedChar"/>
    <w:qFormat/>
    <w:rsid w:val="00AD053A"/>
    <w:pPr>
      <w:spacing w:line="256" w:lineRule="auto"/>
    </w:pPr>
    <w:rPr>
      <w:rFonts w:ascii="Georgia" w:eastAsia="Times New Roman" w:hAnsi="Georgia"/>
      <w:b/>
      <w:bCs/>
      <w:sz w:val="24"/>
      <w:szCs w:val="16"/>
      <w:u w:val="single"/>
    </w:rPr>
  </w:style>
  <w:style w:type="character" w:customStyle="1" w:styleId="CardText2Char">
    <w:name w:val="Card Text 2 Char"/>
    <w:basedOn w:val="CardText1Char"/>
    <w:link w:val="CardText2"/>
    <w:locked/>
    <w:rsid w:val="00AD053A"/>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AD053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AD053A"/>
    <w:pPr>
      <w:spacing w:line="256" w:lineRule="auto"/>
      <w:ind w:left="288"/>
    </w:pPr>
    <w:rPr>
      <w:rFonts w:eastAsia="SimSun"/>
      <w:szCs w:val="20"/>
      <w:lang w:eastAsia="zh-CN"/>
    </w:rPr>
  </w:style>
  <w:style w:type="paragraph" w:customStyle="1" w:styleId="story-body-text">
    <w:name w:val="story-body-text"/>
    <w:basedOn w:val="Normal"/>
    <w:uiPriority w:val="99"/>
    <w:qFormat/>
    <w:rsid w:val="00AD053A"/>
    <w:pPr>
      <w:spacing w:before="100" w:beforeAutospacing="1" w:after="100" w:afterAutospacing="1" w:line="256" w:lineRule="auto"/>
    </w:pPr>
    <w:rPr>
      <w:rFonts w:eastAsia="Times New Roman"/>
      <w:sz w:val="24"/>
    </w:rPr>
  </w:style>
  <w:style w:type="paragraph" w:customStyle="1" w:styleId="BriefTitle2">
    <w:name w:val="Brief Title 2"/>
    <w:basedOn w:val="BriefTitle"/>
    <w:uiPriority w:val="99"/>
    <w:qFormat/>
    <w:rsid w:val="00AD053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D053A"/>
    <w:rPr>
      <w:u w:val="single"/>
    </w:rPr>
  </w:style>
  <w:style w:type="paragraph" w:customStyle="1" w:styleId="StyleCardText11ptUnderline">
    <w:name w:val="Style Card Text + 11 pt Underline"/>
    <w:link w:val="StyleCardText11ptUnderlineChar"/>
    <w:qFormat/>
    <w:rsid w:val="00AD053A"/>
    <w:pPr>
      <w:spacing w:after="160" w:line="252" w:lineRule="auto"/>
    </w:pPr>
    <w:rPr>
      <w:u w:val="single"/>
    </w:rPr>
  </w:style>
  <w:style w:type="character" w:customStyle="1" w:styleId="StyleMinimizedText11ptChar">
    <w:name w:val="Style Minimized Text + 11 pt Char"/>
    <w:basedOn w:val="DefaultParagraphFont"/>
    <w:link w:val="StyleMinimizedText11pt"/>
    <w:locked/>
    <w:rsid w:val="00AD053A"/>
    <w:rPr>
      <w:rFonts w:ascii="Georgia" w:hAnsi="Georgia"/>
      <w:sz w:val="16"/>
    </w:rPr>
  </w:style>
  <w:style w:type="paragraph" w:customStyle="1" w:styleId="StyleMinimizedText11pt">
    <w:name w:val="Style Minimized Text + 11 pt"/>
    <w:basedOn w:val="Normal"/>
    <w:link w:val="StyleMinimizedText11ptChar"/>
    <w:qFormat/>
    <w:rsid w:val="00AD053A"/>
    <w:pPr>
      <w:spacing w:line="256" w:lineRule="auto"/>
    </w:pPr>
    <w:rPr>
      <w:rFonts w:ascii="Georgia" w:hAnsi="Georgia"/>
      <w:sz w:val="16"/>
    </w:rPr>
  </w:style>
  <w:style w:type="character" w:customStyle="1" w:styleId="StyleMinimizedText11pt1Char">
    <w:name w:val="Style Minimized Text + 11 pt1 Char"/>
    <w:basedOn w:val="DefaultParagraphFont"/>
    <w:link w:val="StyleMinimizedText11pt1"/>
    <w:locked/>
    <w:rsid w:val="00AD053A"/>
    <w:rPr>
      <w:rFonts w:ascii="Georgia" w:hAnsi="Georgia"/>
      <w:sz w:val="16"/>
    </w:rPr>
  </w:style>
  <w:style w:type="paragraph" w:customStyle="1" w:styleId="StyleMinimizedText11pt1">
    <w:name w:val="Style Minimized Text + 11 pt1"/>
    <w:basedOn w:val="Normal"/>
    <w:link w:val="StyleMinimizedText11pt1Char"/>
    <w:qFormat/>
    <w:rsid w:val="00AD053A"/>
    <w:pPr>
      <w:spacing w:line="256" w:lineRule="auto"/>
    </w:pPr>
    <w:rPr>
      <w:rFonts w:ascii="Georgia" w:hAnsi="Georgia"/>
      <w:sz w:val="16"/>
    </w:rPr>
  </w:style>
  <w:style w:type="character" w:customStyle="1" w:styleId="Debate-CardSmalltextF2Char">
    <w:name w:val="Debate- Card Small text F2 Char"/>
    <w:link w:val="Debate-CardSmalltextF2"/>
    <w:locked/>
    <w:rsid w:val="00AD053A"/>
    <w:rPr>
      <w:rFonts w:ascii="Arial Narrow" w:hAnsi="Arial Narrow"/>
      <w:sz w:val="16"/>
    </w:rPr>
  </w:style>
  <w:style w:type="paragraph" w:customStyle="1" w:styleId="Debate-CardSmalltextF2">
    <w:name w:val="Debate- Card Small text F2"/>
    <w:basedOn w:val="Normal"/>
    <w:next w:val="Normal"/>
    <w:link w:val="Debate-CardSmalltextF2Char"/>
    <w:qFormat/>
    <w:rsid w:val="00AD053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D053A"/>
    <w:rPr>
      <w:rFonts w:ascii="Arial Narrow" w:hAnsi="Arial Narrow"/>
      <w:b/>
      <w:sz w:val="18"/>
      <w:u w:val="single"/>
    </w:rPr>
  </w:style>
  <w:style w:type="paragraph" w:customStyle="1" w:styleId="Debate-EmphasizedText-F5">
    <w:name w:val="Debate- Emphasized Text- F5"/>
    <w:basedOn w:val="Normal"/>
    <w:link w:val="Debate-EmphasizedText-F5Char"/>
    <w:qFormat/>
    <w:rsid w:val="00AD053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D053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D053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D053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D053A"/>
    <w:pPr>
      <w:spacing w:line="256" w:lineRule="auto"/>
    </w:pPr>
    <w:rPr>
      <w:rFonts w:ascii="Times New Roman" w:eastAsia="Times New Roman" w:hAnsi="Times New Roman" w:cs="Calibri"/>
      <w:sz w:val="16"/>
    </w:rPr>
  </w:style>
  <w:style w:type="paragraph" w:customStyle="1" w:styleId="emactive">
    <w:name w:val="emactive"/>
    <w:basedOn w:val="Normal"/>
    <w:uiPriority w:val="99"/>
    <w:qFormat/>
    <w:rsid w:val="00AD053A"/>
    <w:pPr>
      <w:spacing w:before="100" w:beforeAutospacing="1" w:after="100" w:afterAutospacing="1" w:line="256" w:lineRule="auto"/>
    </w:pPr>
    <w:rPr>
      <w:rFonts w:eastAsia="Times New Roman"/>
      <w:sz w:val="24"/>
    </w:rPr>
  </w:style>
  <w:style w:type="paragraph" w:customStyle="1" w:styleId="emready">
    <w:name w:val="emready"/>
    <w:basedOn w:val="Normal"/>
    <w:uiPriority w:val="99"/>
    <w:qFormat/>
    <w:rsid w:val="00AD053A"/>
    <w:pPr>
      <w:spacing w:before="100" w:beforeAutospacing="1" w:after="100" w:afterAutospacing="1" w:line="256" w:lineRule="auto"/>
    </w:pPr>
    <w:rPr>
      <w:rFonts w:eastAsia="Times New Roman"/>
      <w:sz w:val="24"/>
    </w:rPr>
  </w:style>
  <w:style w:type="character" w:customStyle="1" w:styleId="BoldandUnderlineCharCharCharCharCharChar">
    <w:name w:val="Bold and Underline Char Char Char Char Char Char"/>
    <w:link w:val="BoldandUnderlineCharCharCharCharChar"/>
    <w:locked/>
    <w:rsid w:val="00AD053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D053A"/>
    <w:pPr>
      <w:spacing w:line="256" w:lineRule="auto"/>
    </w:pPr>
    <w:rPr>
      <w:rFonts w:ascii="Georgia" w:eastAsia="Times New Roman" w:hAnsi="Georgia" w:cs="Times New Roman"/>
      <w:b/>
      <w:sz w:val="24"/>
      <w:u w:val="single"/>
    </w:rPr>
  </w:style>
  <w:style w:type="character" w:customStyle="1" w:styleId="CardHighlightChar">
    <w:name w:val="Card Highlight Char"/>
    <w:link w:val="CardHighlight"/>
    <w:locked/>
    <w:rsid w:val="00AD053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D053A"/>
    <w:pPr>
      <w:shd w:val="clear" w:color="auto" w:fill="66FFFF"/>
      <w:spacing w:line="256" w:lineRule="auto"/>
    </w:pPr>
    <w:rPr>
      <w:rFonts w:eastAsia="Calibri" w:cs="Calibri"/>
      <w:sz w:val="24"/>
      <w:u w:val="single"/>
    </w:rPr>
  </w:style>
  <w:style w:type="character" w:customStyle="1" w:styleId="BlockHeaderHiddenChar">
    <w:name w:val="Block Header Hidden Char"/>
    <w:link w:val="BlockHeaderHidden"/>
    <w:locked/>
    <w:rsid w:val="00AD053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D053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D053A"/>
    <w:pPr>
      <w:spacing w:before="100" w:beforeAutospacing="1" w:after="100" w:afterAutospacing="1" w:line="256" w:lineRule="auto"/>
    </w:pPr>
    <w:rPr>
      <w:rFonts w:eastAsia="Times New Roman"/>
      <w:sz w:val="24"/>
    </w:rPr>
  </w:style>
  <w:style w:type="paragraph" w:customStyle="1" w:styleId="norma">
    <w:name w:val="norma"/>
    <w:basedOn w:val="Heading3"/>
    <w:uiPriority w:val="99"/>
    <w:qFormat/>
    <w:rsid w:val="00AD053A"/>
    <w:pPr>
      <w:spacing w:line="256" w:lineRule="auto"/>
    </w:pPr>
    <w:rPr>
      <w:rFonts w:eastAsia="MS Gothic" w:cs="Arial"/>
      <w:sz w:val="24"/>
    </w:rPr>
  </w:style>
  <w:style w:type="paragraph" w:customStyle="1" w:styleId="nromal">
    <w:name w:val="nromal"/>
    <w:basedOn w:val="Normal"/>
    <w:uiPriority w:val="99"/>
    <w:qFormat/>
    <w:rsid w:val="00AD053A"/>
    <w:pPr>
      <w:keepNext/>
      <w:keepLines/>
      <w:spacing w:before="200" w:line="256" w:lineRule="auto"/>
      <w:outlineLvl w:val="3"/>
    </w:pPr>
    <w:rPr>
      <w:rFonts w:eastAsia="Times New Roman" w:cs="Cambria"/>
      <w:b/>
      <w:iCs/>
    </w:rPr>
  </w:style>
  <w:style w:type="paragraph" w:customStyle="1" w:styleId="natural">
    <w:name w:val="natural"/>
    <w:basedOn w:val="Normal"/>
    <w:uiPriority w:val="99"/>
    <w:qFormat/>
    <w:rsid w:val="00AD053A"/>
    <w:pPr>
      <w:keepNext/>
      <w:keepLines/>
      <w:spacing w:before="200" w:line="256" w:lineRule="auto"/>
      <w:outlineLvl w:val="3"/>
    </w:pPr>
    <w:rPr>
      <w:rFonts w:eastAsia="Times New Roman"/>
      <w:b/>
      <w:iCs/>
    </w:rPr>
  </w:style>
  <w:style w:type="paragraph" w:customStyle="1" w:styleId="nroaml">
    <w:name w:val="nroaml"/>
    <w:basedOn w:val="Normal"/>
    <w:uiPriority w:val="99"/>
    <w:qFormat/>
    <w:rsid w:val="00AD053A"/>
    <w:pPr>
      <w:keepNext/>
      <w:keepLines/>
      <w:spacing w:before="200" w:line="256" w:lineRule="auto"/>
      <w:outlineLvl w:val="3"/>
    </w:pPr>
    <w:rPr>
      <w:rFonts w:eastAsia="Times New Roman"/>
      <w:b/>
      <w:iCs/>
    </w:rPr>
  </w:style>
  <w:style w:type="paragraph" w:customStyle="1" w:styleId="noraml">
    <w:name w:val="noraml"/>
    <w:basedOn w:val="Normal"/>
    <w:uiPriority w:val="99"/>
    <w:qFormat/>
    <w:rsid w:val="00AD053A"/>
    <w:pPr>
      <w:keepNext/>
      <w:keepLines/>
      <w:spacing w:before="200" w:line="256" w:lineRule="auto"/>
      <w:outlineLvl w:val="3"/>
    </w:pPr>
    <w:rPr>
      <w:rFonts w:eastAsia="Times New Roman"/>
      <w:b/>
      <w:iCs/>
      <w:sz w:val="24"/>
    </w:rPr>
  </w:style>
  <w:style w:type="character" w:customStyle="1" w:styleId="SmallSizeParagraphChar">
    <w:name w:val="Small Size Paragraph Char"/>
    <w:link w:val="SmallSizeParagraph"/>
    <w:locked/>
    <w:rsid w:val="00AD053A"/>
    <w:rPr>
      <w:rFonts w:ascii="Georgia" w:eastAsia="Calibri" w:hAnsi="Georgia"/>
      <w:sz w:val="16"/>
      <w:szCs w:val="16"/>
    </w:rPr>
  </w:style>
  <w:style w:type="paragraph" w:customStyle="1" w:styleId="SmallSizeParagraph">
    <w:name w:val="Small Size Paragraph"/>
    <w:basedOn w:val="Normal"/>
    <w:link w:val="SmallSizeParagraphChar"/>
    <w:qFormat/>
    <w:rsid w:val="00AD053A"/>
    <w:pPr>
      <w:spacing w:line="256" w:lineRule="auto"/>
    </w:pPr>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D053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D053A"/>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bdr w:val="single" w:sz="4" w:space="0" w:color="auto" w:frame="1"/>
    </w:rPr>
  </w:style>
  <w:style w:type="character" w:customStyle="1" w:styleId="LanguageEditingChar">
    <w:name w:val="Language Editing Char"/>
    <w:link w:val="LanguageEditing"/>
    <w:locked/>
    <w:rsid w:val="00AD053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D053A"/>
    <w:pPr>
      <w:spacing w:line="256" w:lineRule="auto"/>
    </w:pPr>
    <w:rPr>
      <w:rFonts w:ascii="Times New Roman" w:eastAsia="Times New Roman" w:hAnsi="Times New Roman" w:cs="Times New Roman"/>
      <w:strike/>
      <w:sz w:val="20"/>
    </w:rPr>
  </w:style>
  <w:style w:type="character" w:customStyle="1" w:styleId="CardT1Char">
    <w:name w:val="CardT1 Char"/>
    <w:link w:val="CardT1"/>
    <w:locked/>
    <w:rsid w:val="00AD053A"/>
    <w:rPr>
      <w:rFonts w:ascii="Arial" w:eastAsia="Calibri" w:hAnsi="Arial" w:cs="Arial"/>
      <w:kern w:val="2"/>
      <w:sz w:val="14"/>
      <w:szCs w:val="14"/>
      <w:lang w:eastAsia="zh-TW"/>
    </w:rPr>
  </w:style>
  <w:style w:type="paragraph" w:customStyle="1" w:styleId="CardT1">
    <w:name w:val="CardT1"/>
    <w:basedOn w:val="Normal"/>
    <w:link w:val="CardT1Char"/>
    <w:qFormat/>
    <w:rsid w:val="00AD053A"/>
    <w:pPr>
      <w:spacing w:line="256" w:lineRule="auto"/>
    </w:pPr>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D053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D053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D053A"/>
    <w:pPr>
      <w:spacing w:before="100" w:beforeAutospacing="1" w:after="100" w:afterAutospacing="1" w:line="256" w:lineRule="auto"/>
    </w:pPr>
    <w:rPr>
      <w:rFonts w:eastAsia="Times New Roman"/>
      <w:sz w:val="24"/>
    </w:rPr>
  </w:style>
  <w:style w:type="paragraph" w:customStyle="1" w:styleId="CiteReal">
    <w:name w:val="Cite Real"/>
    <w:basedOn w:val="Normal"/>
    <w:next w:val="Normal"/>
    <w:uiPriority w:val="99"/>
    <w:qFormat/>
    <w:rsid w:val="00AD053A"/>
    <w:pPr>
      <w:spacing w:line="256" w:lineRule="auto"/>
    </w:pPr>
    <w:rPr>
      <w:rFonts w:eastAsia="MS Mincho"/>
      <w:b/>
      <w:sz w:val="24"/>
      <w:u w:val="single"/>
    </w:rPr>
  </w:style>
  <w:style w:type="paragraph" w:customStyle="1" w:styleId="2909F619802848F09E01365C32F34654">
    <w:name w:val="2909F619802848F09E01365C32F34654"/>
    <w:uiPriority w:val="99"/>
    <w:qFormat/>
    <w:rsid w:val="00AD053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D053A"/>
    <w:rPr>
      <w:rFonts w:ascii="Georgia" w:eastAsia="Calibri" w:hAnsi="Georgia"/>
      <w:u w:val="single"/>
      <w:lang w:val="x-none" w:eastAsia="zh-CN"/>
    </w:rPr>
  </w:style>
  <w:style w:type="paragraph" w:customStyle="1" w:styleId="UnderlineS">
    <w:name w:val="Underline S"/>
    <w:basedOn w:val="Normal"/>
    <w:link w:val="UnderlineSChar"/>
    <w:qFormat/>
    <w:rsid w:val="00AD053A"/>
    <w:pPr>
      <w:spacing w:after="200" w:line="256" w:lineRule="auto"/>
    </w:pPr>
    <w:rPr>
      <w:rFonts w:ascii="Georgia" w:eastAsia="Calibri" w:hAnsi="Georgia"/>
      <w:sz w:val="24"/>
      <w:u w:val="single"/>
      <w:lang w:val="x-none" w:eastAsia="zh-CN"/>
    </w:rPr>
  </w:style>
  <w:style w:type="character" w:customStyle="1" w:styleId="UnunderlinedChar">
    <w:name w:val="Ununderlined Char"/>
    <w:link w:val="Ununderlined"/>
    <w:locked/>
    <w:rsid w:val="00AD053A"/>
    <w:rPr>
      <w:rFonts w:ascii="Georgia" w:eastAsia="SimSun" w:hAnsi="Georgia"/>
      <w:sz w:val="12"/>
    </w:rPr>
  </w:style>
  <w:style w:type="paragraph" w:customStyle="1" w:styleId="Ununderlined">
    <w:name w:val="Ununderlined"/>
    <w:basedOn w:val="Normal"/>
    <w:link w:val="UnunderlinedChar"/>
    <w:qFormat/>
    <w:rsid w:val="00AD053A"/>
    <w:pPr>
      <w:spacing w:line="256" w:lineRule="auto"/>
    </w:pPr>
    <w:rPr>
      <w:rFonts w:ascii="Georgia" w:eastAsia="SimSun" w:hAnsi="Georgia"/>
      <w:sz w:val="12"/>
    </w:rPr>
  </w:style>
  <w:style w:type="character" w:customStyle="1" w:styleId="HighlightingChar">
    <w:name w:val="Highlighting Char"/>
    <w:link w:val="Highlighting"/>
    <w:locked/>
    <w:rsid w:val="00AD053A"/>
    <w:rPr>
      <w:rFonts w:ascii="Georgia" w:eastAsia="SimSun" w:hAnsi="Georgia"/>
      <w:u w:val="thick"/>
    </w:rPr>
  </w:style>
  <w:style w:type="paragraph" w:customStyle="1" w:styleId="Highlighting">
    <w:name w:val="Highlighting"/>
    <w:basedOn w:val="Normal"/>
    <w:link w:val="HighlightingChar"/>
    <w:autoRedefine/>
    <w:qFormat/>
    <w:rsid w:val="00AD053A"/>
    <w:pPr>
      <w:spacing w:line="256" w:lineRule="auto"/>
    </w:pPr>
    <w:rPr>
      <w:rFonts w:ascii="Georgia" w:eastAsia="SimSun" w:hAnsi="Georgia"/>
      <w:sz w:val="24"/>
      <w:u w:val="thick"/>
    </w:rPr>
  </w:style>
  <w:style w:type="character" w:customStyle="1" w:styleId="CITEChar">
    <w:name w:val="CITE Char"/>
    <w:link w:val="CITE"/>
    <w:locked/>
    <w:rsid w:val="00AD053A"/>
    <w:rPr>
      <w:rFonts w:ascii="Arial" w:eastAsia="Times New Roman" w:hAnsi="Arial" w:cs="Arial"/>
      <w:iCs/>
      <w:smallCaps/>
      <w:sz w:val="20"/>
      <w:szCs w:val="20"/>
      <w:u w:val="double"/>
    </w:rPr>
  </w:style>
  <w:style w:type="paragraph" w:customStyle="1" w:styleId="CITE">
    <w:name w:val="CITE"/>
    <w:basedOn w:val="Heading2"/>
    <w:link w:val="CITEChar"/>
    <w:autoRedefine/>
    <w:qFormat/>
    <w:rsid w:val="00AD053A"/>
    <w:pPr>
      <w:keepLines w:val="0"/>
      <w:pageBreakBefore w:val="0"/>
      <w:spacing w:before="60" w:after="60" w:line="256" w:lineRule="auto"/>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D053A"/>
    <w:pPr>
      <w:spacing w:before="100" w:beforeAutospacing="1" w:after="100" w:afterAutospacing="1" w:line="256" w:lineRule="auto"/>
    </w:pPr>
    <w:rPr>
      <w:rFonts w:eastAsia="Times New Roman"/>
      <w:sz w:val="24"/>
      <w:lang w:eastAsia="zh-CN"/>
    </w:rPr>
  </w:style>
  <w:style w:type="paragraph" w:customStyle="1" w:styleId="Analytics">
    <w:name w:val="Analytics"/>
    <w:basedOn w:val="Normal"/>
    <w:uiPriority w:val="99"/>
    <w:qFormat/>
    <w:rsid w:val="00AD053A"/>
    <w:pPr>
      <w:spacing w:line="256" w:lineRule="auto"/>
    </w:pPr>
    <w:rPr>
      <w:rFonts w:eastAsia="Calibri"/>
      <w:b/>
      <w:sz w:val="24"/>
    </w:rPr>
  </w:style>
  <w:style w:type="paragraph" w:customStyle="1" w:styleId="D345FF3D873148C5AE3FBF3267827368">
    <w:name w:val="D345FF3D873148C5AE3FBF3267827368"/>
    <w:uiPriority w:val="99"/>
    <w:qFormat/>
    <w:rsid w:val="00AD053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D053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D053A"/>
    <w:pPr>
      <w:spacing w:line="256" w:lineRule="auto"/>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D053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D053A"/>
    <w:rPr>
      <w:b/>
      <w:sz w:val="28"/>
    </w:rPr>
  </w:style>
  <w:style w:type="character" w:customStyle="1" w:styleId="SourcenameChar">
    <w:name w:val="Source name Char"/>
    <w:link w:val="Sourcename"/>
    <w:locked/>
    <w:rsid w:val="00AD053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D053A"/>
    <w:rPr>
      <w:b/>
      <w:bCs/>
      <w:sz w:val="20"/>
    </w:rPr>
  </w:style>
  <w:style w:type="character" w:customStyle="1" w:styleId="underlinedcardChar">
    <w:name w:val="underlined card Char"/>
    <w:link w:val="underlinedcard0"/>
    <w:locked/>
    <w:rsid w:val="00AD053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D053A"/>
    <w:rPr>
      <w:sz w:val="24"/>
      <w:u w:val="single"/>
    </w:rPr>
  </w:style>
  <w:style w:type="paragraph" w:customStyle="1" w:styleId="FullText">
    <w:name w:val="Full Text"/>
    <w:basedOn w:val="Normal"/>
    <w:uiPriority w:val="99"/>
    <w:qFormat/>
    <w:rsid w:val="00AD053A"/>
    <w:pPr>
      <w:spacing w:line="256" w:lineRule="auto"/>
    </w:pPr>
    <w:rPr>
      <w:rFonts w:eastAsia="Times New Roman"/>
    </w:rPr>
  </w:style>
  <w:style w:type="character" w:customStyle="1" w:styleId="TextUnderlineChar">
    <w:name w:val="Text Underline Char"/>
    <w:link w:val="TextUnderline"/>
    <w:locked/>
    <w:rsid w:val="00AD053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D053A"/>
    <w:pPr>
      <w:spacing w:line="256" w:lineRule="auto"/>
    </w:pPr>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AD053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D053A"/>
    <w:pPr>
      <w:widowControl w:val="0"/>
      <w:overflowPunct w:val="0"/>
      <w:autoSpaceDE w:val="0"/>
      <w:autoSpaceDN w:val="0"/>
      <w:adjustRightInd w:val="0"/>
      <w:spacing w:after="120" w:line="256" w:lineRule="auto"/>
    </w:pPr>
    <w:rPr>
      <w:rFonts w:ascii="Georgia" w:eastAsia="MS Mincho" w:hAnsi="Georgia"/>
      <w:kern w:val="28"/>
      <w:sz w:val="18"/>
      <w:szCs w:val="20"/>
      <w:lang w:val="en" w:eastAsia="x-none"/>
    </w:rPr>
  </w:style>
  <w:style w:type="character" w:customStyle="1" w:styleId="readCharChar">
    <w:name w:val="read Char Char"/>
    <w:link w:val="read"/>
    <w:locked/>
    <w:rsid w:val="00AD053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D053A"/>
    <w:pPr>
      <w:spacing w:line="256" w:lineRule="auto"/>
    </w:pPr>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AD053A"/>
    <w:pPr>
      <w:spacing w:before="240" w:line="256" w:lineRule="auto"/>
      <w:outlineLvl w:val="2"/>
    </w:pPr>
    <w:rPr>
      <w:rFonts w:eastAsia="Times New Roman"/>
      <w:b/>
    </w:rPr>
  </w:style>
  <w:style w:type="character" w:customStyle="1" w:styleId="CiteCardChar">
    <w:name w:val="Cite_Card Char"/>
    <w:link w:val="CiteCard0"/>
    <w:locked/>
    <w:rsid w:val="00AD053A"/>
    <w:rPr>
      <w:rFonts w:ascii="Times New Roman" w:eastAsia="Times New Roman" w:hAnsi="Times New Roman" w:cs="Arial"/>
      <w:bCs/>
      <w:sz w:val="20"/>
      <w:szCs w:val="20"/>
    </w:rPr>
  </w:style>
  <w:style w:type="paragraph" w:customStyle="1" w:styleId="CiteCard0">
    <w:name w:val="Cite_Card"/>
    <w:link w:val="CiteCardChar"/>
    <w:qFormat/>
    <w:rsid w:val="00AD053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D053A"/>
    <w:pPr>
      <w:widowControl w:val="0"/>
    </w:pPr>
    <w:rPr>
      <w:rFonts w:eastAsia="MS Mincho"/>
      <w:color w:val="auto"/>
    </w:rPr>
  </w:style>
  <w:style w:type="paragraph" w:customStyle="1" w:styleId="dropcap">
    <w:name w:val="dropcap"/>
    <w:basedOn w:val="Normal"/>
    <w:uiPriority w:val="99"/>
    <w:qFormat/>
    <w:rsid w:val="00AD053A"/>
    <w:pPr>
      <w:spacing w:before="100" w:beforeAutospacing="1" w:after="100" w:afterAutospacing="1" w:line="256" w:lineRule="auto"/>
    </w:pPr>
    <w:rPr>
      <w:rFonts w:eastAsia="Times New Roman"/>
      <w:sz w:val="24"/>
    </w:rPr>
  </w:style>
  <w:style w:type="character" w:customStyle="1" w:styleId="StyleStyle49pt6Char">
    <w:name w:val="Style Style4 + 9 pt6 Char"/>
    <w:basedOn w:val="Style4Char"/>
    <w:link w:val="StyleStyle49pt6"/>
    <w:locked/>
    <w:rsid w:val="00AD053A"/>
    <w:rPr>
      <w:rFonts w:ascii="Georgia" w:eastAsia="Times New Roman" w:hAnsi="Georgia" w:cs="Calibri"/>
      <w:u w:val="single"/>
    </w:rPr>
  </w:style>
  <w:style w:type="paragraph" w:customStyle="1" w:styleId="StyleStyle49pt6">
    <w:name w:val="Style Style4 + 9 pt6"/>
    <w:basedOn w:val="Style4"/>
    <w:link w:val="StyleStyle49pt6Char"/>
    <w:qFormat/>
    <w:rsid w:val="00AD053A"/>
    <w:rPr>
      <w:rFonts w:ascii="Georgia" w:hAnsi="Georgia"/>
    </w:rPr>
  </w:style>
  <w:style w:type="character" w:customStyle="1" w:styleId="UnderlineCharCharCharCharChar">
    <w:name w:val="Underline Char Char Char Char Char"/>
    <w:link w:val="UnderlineCharCharCharChar"/>
    <w:locked/>
    <w:rsid w:val="00AD053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D053A"/>
    <w:pPr>
      <w:spacing w:line="256" w:lineRule="auto"/>
    </w:pPr>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D053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D053A"/>
    <w:pPr>
      <w:spacing w:line="256" w:lineRule="auto"/>
    </w:pPr>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D053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D053A"/>
    <w:pPr>
      <w:spacing w:line="256" w:lineRule="auto"/>
    </w:pPr>
    <w:rPr>
      <w:rFonts w:ascii="Georgia" w:hAnsi="Georgia" w:cs="Calibri"/>
      <w:b/>
      <w:bCs/>
      <w:sz w:val="24"/>
      <w:u w:val="single"/>
    </w:rPr>
  </w:style>
  <w:style w:type="character" w:customStyle="1" w:styleId="DebatenoramlChar">
    <w:name w:val="Debatenoraml Char"/>
    <w:link w:val="Debatenoraml"/>
    <w:locked/>
    <w:rsid w:val="00AD053A"/>
    <w:rPr>
      <w:rFonts w:ascii="Times New Roman" w:hAnsi="Times New Roman" w:cs="Times New Roman"/>
    </w:rPr>
  </w:style>
  <w:style w:type="paragraph" w:customStyle="1" w:styleId="Debatenoraml">
    <w:name w:val="Debatenoraml"/>
    <w:basedOn w:val="NoSpacing"/>
    <w:link w:val="DebatenoramlChar"/>
    <w:qFormat/>
    <w:rsid w:val="00AD053A"/>
    <w:pPr>
      <w:spacing w:before="0" w:line="240" w:lineRule="auto"/>
    </w:pPr>
    <w:rPr>
      <w:rFonts w:ascii="Times New Roman" w:hAnsi="Times New Roman" w:cs="Times New Roman"/>
    </w:rPr>
  </w:style>
  <w:style w:type="paragraph" w:customStyle="1" w:styleId="SynergyTag">
    <w:name w:val="SynergyTag"/>
    <w:basedOn w:val="Normal"/>
    <w:uiPriority w:val="99"/>
    <w:qFormat/>
    <w:rsid w:val="00AD053A"/>
    <w:pPr>
      <w:spacing w:line="256" w:lineRule="auto"/>
    </w:pPr>
    <w:rPr>
      <w:rFonts w:eastAsia="Calibri"/>
      <w:b/>
    </w:rPr>
  </w:style>
  <w:style w:type="character" w:customStyle="1" w:styleId="QualsChar">
    <w:name w:val="Quals Char"/>
    <w:link w:val="Quals"/>
    <w:locked/>
    <w:rsid w:val="00AD053A"/>
    <w:rPr>
      <w:rFonts w:ascii="Georgia" w:eastAsia="Calibri" w:hAnsi="Georgia"/>
      <w:sz w:val="18"/>
    </w:rPr>
  </w:style>
  <w:style w:type="paragraph" w:customStyle="1" w:styleId="Quals">
    <w:name w:val="Quals"/>
    <w:basedOn w:val="Normal"/>
    <w:link w:val="QualsChar"/>
    <w:qFormat/>
    <w:rsid w:val="00AD053A"/>
    <w:pPr>
      <w:spacing w:line="256" w:lineRule="auto"/>
    </w:pPr>
    <w:rPr>
      <w:rFonts w:ascii="Georgia" w:eastAsia="Calibri" w:hAnsi="Georgia"/>
      <w:sz w:val="18"/>
    </w:rPr>
  </w:style>
  <w:style w:type="paragraph" w:customStyle="1" w:styleId="times">
    <w:name w:val="times"/>
    <w:basedOn w:val="Normal"/>
    <w:uiPriority w:val="99"/>
    <w:qFormat/>
    <w:rsid w:val="00AD053A"/>
    <w:pPr>
      <w:spacing w:before="100" w:beforeAutospacing="1" w:after="100" w:afterAutospacing="1" w:line="256" w:lineRule="auto"/>
    </w:pPr>
    <w:rPr>
      <w:rFonts w:eastAsia="Times New Roman"/>
      <w:sz w:val="24"/>
    </w:rPr>
  </w:style>
  <w:style w:type="paragraph" w:customStyle="1" w:styleId="BodyA">
    <w:name w:val="Body A"/>
    <w:uiPriority w:val="99"/>
    <w:qFormat/>
    <w:rsid w:val="00AD053A"/>
    <w:rPr>
      <w:rFonts w:ascii="Helvetica" w:eastAsia="ヒラギノ角ゴ Pro W3" w:hAnsi="Helvetica" w:cs="Times New Roman"/>
      <w:color w:val="000000"/>
      <w:szCs w:val="20"/>
    </w:rPr>
  </w:style>
  <w:style w:type="character" w:customStyle="1" w:styleId="StarredChar">
    <w:name w:val="Starred Char"/>
    <w:link w:val="Starred"/>
    <w:locked/>
    <w:rsid w:val="00AD053A"/>
    <w:rPr>
      <w:rFonts w:ascii="Georgia" w:eastAsia="Times New Roman" w:hAnsi="Georgia"/>
      <w:b/>
      <w:caps/>
      <w:szCs w:val="28"/>
      <w:u w:val="single"/>
    </w:rPr>
  </w:style>
  <w:style w:type="paragraph" w:customStyle="1" w:styleId="Starred">
    <w:name w:val="Starred"/>
    <w:basedOn w:val="Normal"/>
    <w:link w:val="StarredChar"/>
    <w:qFormat/>
    <w:rsid w:val="00AD053A"/>
    <w:pPr>
      <w:keepNext/>
      <w:keepLines/>
      <w:pageBreakBefore/>
      <w:spacing w:before="240" w:after="60" w:line="256" w:lineRule="auto"/>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AD053A"/>
    <w:rPr>
      <w:rFonts w:ascii="Georgia" w:eastAsia="Times New Roman" w:hAnsi="Georgia"/>
      <w:b/>
      <w:caps/>
      <w:szCs w:val="28"/>
      <w:u w:val="single"/>
    </w:rPr>
  </w:style>
  <w:style w:type="paragraph" w:customStyle="1" w:styleId="NotStarred">
    <w:name w:val="NotStarred"/>
    <w:basedOn w:val="Normal"/>
    <w:link w:val="NotStarredChar"/>
    <w:qFormat/>
    <w:rsid w:val="00AD053A"/>
    <w:pPr>
      <w:keepNext/>
      <w:keepLines/>
      <w:pageBreakBefore/>
      <w:spacing w:before="240" w:after="60" w:line="256" w:lineRule="auto"/>
      <w:jc w:val="center"/>
      <w:outlineLvl w:val="1"/>
    </w:pPr>
    <w:rPr>
      <w:rFonts w:ascii="Georgia" w:eastAsia="Times New Roman" w:hAnsi="Georgia"/>
      <w:b/>
      <w:caps/>
      <w:sz w:val="24"/>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AD053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D053A"/>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AD053A"/>
    <w:rPr>
      <w:rFonts w:ascii="Georgia" w:eastAsia="Calibri" w:hAnsi="Georgia"/>
      <w:b/>
    </w:rPr>
  </w:style>
  <w:style w:type="paragraph" w:customStyle="1" w:styleId="H4Tag">
    <w:name w:val="H4 (Tag)"/>
    <w:basedOn w:val="Normal"/>
    <w:link w:val="H4TagChar1"/>
    <w:qFormat/>
    <w:rsid w:val="00AD053A"/>
    <w:pPr>
      <w:spacing w:line="256" w:lineRule="auto"/>
    </w:pPr>
    <w:rPr>
      <w:rFonts w:ascii="Georgia" w:eastAsia="Calibri" w:hAnsi="Georgia"/>
      <w:b/>
      <w:sz w:val="24"/>
    </w:rPr>
  </w:style>
  <w:style w:type="paragraph" w:customStyle="1" w:styleId="CM25">
    <w:name w:val="CM25"/>
    <w:basedOn w:val="Default"/>
    <w:next w:val="Default"/>
    <w:uiPriority w:val="99"/>
    <w:qFormat/>
    <w:rsid w:val="00AD053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D053A"/>
    <w:rPr>
      <w:rFonts w:ascii="Georgia" w:hAnsi="Georgia"/>
      <w:b/>
    </w:rPr>
  </w:style>
  <w:style w:type="paragraph" w:customStyle="1" w:styleId="Debate-CardTagandCite-F6">
    <w:name w:val="Debate- Card Tag and Cite- F6"/>
    <w:basedOn w:val="Normal"/>
    <w:link w:val="Debate-CardTagandCite-F6Char"/>
    <w:qFormat/>
    <w:rsid w:val="00AD053A"/>
    <w:pPr>
      <w:spacing w:line="256" w:lineRule="auto"/>
      <w:contextualSpacing/>
    </w:pPr>
    <w:rPr>
      <w:rFonts w:ascii="Georgia" w:hAnsi="Georgia"/>
      <w:b/>
      <w:sz w:val="24"/>
    </w:rPr>
  </w:style>
  <w:style w:type="character" w:customStyle="1" w:styleId="CardtextChar4">
    <w:name w:val="Card text Char"/>
    <w:link w:val="Cardtext3"/>
    <w:locked/>
    <w:rsid w:val="00AD053A"/>
    <w:rPr>
      <w:rFonts w:ascii="Arial Narrow" w:hAnsi="Arial Narrow"/>
      <w:u w:val="single"/>
    </w:rPr>
  </w:style>
  <w:style w:type="paragraph" w:customStyle="1" w:styleId="Cardtext3">
    <w:name w:val="Card text"/>
    <w:link w:val="CardtextChar4"/>
    <w:qFormat/>
    <w:rsid w:val="00AD053A"/>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D053A"/>
    <w:rPr>
      <w:rFonts w:ascii="Georgia" w:eastAsia="Times New Roman" w:hAnsi="Georgia"/>
      <w:b/>
      <w:szCs w:val="28"/>
      <w:u w:val="single"/>
    </w:rPr>
  </w:style>
  <w:style w:type="paragraph" w:customStyle="1" w:styleId="NewHeading2">
    <w:name w:val="NewHeading2"/>
    <w:basedOn w:val="Normal"/>
    <w:link w:val="NewHeading2Char"/>
    <w:qFormat/>
    <w:rsid w:val="00AD053A"/>
    <w:pPr>
      <w:spacing w:before="240" w:after="60" w:line="256" w:lineRule="auto"/>
    </w:pPr>
    <w:rPr>
      <w:rFonts w:ascii="Georgia" w:eastAsia="Times New Roman" w:hAnsi="Georgia"/>
      <w:b/>
      <w:sz w:val="24"/>
      <w:szCs w:val="28"/>
      <w:u w:val="single"/>
    </w:rPr>
  </w:style>
  <w:style w:type="paragraph" w:customStyle="1" w:styleId="CM32">
    <w:name w:val="CM3+2"/>
    <w:basedOn w:val="Normal"/>
    <w:next w:val="Normal"/>
    <w:uiPriority w:val="99"/>
    <w:qFormat/>
    <w:rsid w:val="00AD053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D053A"/>
    <w:pPr>
      <w:spacing w:line="256" w:lineRule="auto"/>
    </w:pPr>
    <w:rPr>
      <w:rFonts w:eastAsia="Calibri"/>
    </w:rPr>
  </w:style>
  <w:style w:type="paragraph" w:customStyle="1" w:styleId="TagLine">
    <w:name w:val="Tag Line"/>
    <w:basedOn w:val="Normal"/>
    <w:next w:val="FullText"/>
    <w:uiPriority w:val="99"/>
    <w:qFormat/>
    <w:rsid w:val="00AD053A"/>
    <w:pPr>
      <w:spacing w:line="256" w:lineRule="auto"/>
    </w:pPr>
    <w:rPr>
      <w:rFonts w:ascii="Arial Narrow" w:eastAsia="Times New Roman" w:hAnsi="Arial Narrow"/>
      <w:b/>
      <w:sz w:val="28"/>
    </w:rPr>
  </w:style>
  <w:style w:type="paragraph" w:customStyle="1" w:styleId="Card6pt">
    <w:name w:val="Card 6pt"/>
    <w:basedOn w:val="Normal"/>
    <w:uiPriority w:val="99"/>
    <w:qFormat/>
    <w:rsid w:val="00AD053A"/>
    <w:pPr>
      <w:spacing w:line="256" w:lineRule="auto"/>
      <w:ind w:left="288" w:right="288"/>
    </w:pPr>
    <w:rPr>
      <w:rFonts w:eastAsia="Calibri"/>
      <w:color w:val="000000"/>
      <w:sz w:val="12"/>
      <w:szCs w:val="20"/>
    </w:rPr>
  </w:style>
  <w:style w:type="character" w:customStyle="1" w:styleId="FullCiteChar">
    <w:name w:val="Full Cite Char"/>
    <w:link w:val="FullCite"/>
    <w:locked/>
    <w:rsid w:val="00AD053A"/>
    <w:rPr>
      <w:rFonts w:ascii="Garamond" w:eastAsia="Calibri" w:hAnsi="Garamond"/>
    </w:rPr>
  </w:style>
  <w:style w:type="paragraph" w:customStyle="1" w:styleId="FullCite">
    <w:name w:val="Full Cite"/>
    <w:basedOn w:val="Normal"/>
    <w:next w:val="Normal"/>
    <w:link w:val="FullCiteChar"/>
    <w:qFormat/>
    <w:rsid w:val="00AD053A"/>
    <w:pPr>
      <w:spacing w:line="256" w:lineRule="auto"/>
    </w:pPr>
    <w:rPr>
      <w:rFonts w:ascii="Garamond" w:eastAsia="Calibri" w:hAnsi="Garamond"/>
      <w:sz w:val="24"/>
    </w:rPr>
  </w:style>
  <w:style w:type="character" w:customStyle="1" w:styleId="StyleCardStyleBlackUnderlineChar">
    <w:name w:val="Style Card Style + Black Underline Char"/>
    <w:link w:val="StyleCardStyleBlackUnderline"/>
    <w:locked/>
    <w:rsid w:val="00AD053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D053A"/>
    <w:pPr>
      <w:spacing w:line="256" w:lineRule="auto"/>
    </w:pPr>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AD053A"/>
    <w:pPr>
      <w:keepLines w:val="0"/>
      <w:pageBreakBefore w:val="0"/>
      <w:spacing w:line="256" w:lineRule="auto"/>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AD053A"/>
    <w:pPr>
      <w:spacing w:line="256" w:lineRule="auto"/>
    </w:pPr>
    <w:rPr>
      <w:rFonts w:ascii="Century Gothic" w:eastAsia="Times New Roman" w:hAnsi="Century Gothic"/>
    </w:rPr>
  </w:style>
  <w:style w:type="character" w:customStyle="1" w:styleId="StylecardThickunderlineChar">
    <w:name w:val="Style card + Thick underline Char"/>
    <w:link w:val="StylecardThickunderline"/>
    <w:locked/>
    <w:rsid w:val="00AD053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D053A"/>
    <w:pPr>
      <w:spacing w:line="256"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AD053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D053A"/>
    <w:pPr>
      <w:spacing w:line="256"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AD053A"/>
    <w:pPr>
      <w:spacing w:after="200" w:line="276" w:lineRule="auto"/>
    </w:pPr>
    <w:rPr>
      <w:rFonts w:eastAsia="Calibri"/>
      <w:color w:val="auto"/>
      <w:sz w:val="22"/>
    </w:rPr>
  </w:style>
  <w:style w:type="paragraph" w:customStyle="1" w:styleId="font-null">
    <w:name w:val="font-null"/>
    <w:basedOn w:val="Normal"/>
    <w:uiPriority w:val="99"/>
    <w:qFormat/>
    <w:rsid w:val="00AD053A"/>
    <w:pPr>
      <w:spacing w:before="100" w:beforeAutospacing="1" w:after="100" w:afterAutospacing="1" w:line="256" w:lineRule="auto"/>
    </w:pPr>
    <w:rPr>
      <w:rFonts w:eastAsia="Times New Roman"/>
      <w:sz w:val="24"/>
    </w:rPr>
  </w:style>
  <w:style w:type="paragraph" w:customStyle="1" w:styleId="rteindent1">
    <w:name w:val="rteindent1"/>
    <w:basedOn w:val="Normal"/>
    <w:uiPriority w:val="99"/>
    <w:qFormat/>
    <w:rsid w:val="00AD053A"/>
    <w:pPr>
      <w:spacing w:before="100" w:beforeAutospacing="1" w:after="100" w:afterAutospacing="1" w:line="256" w:lineRule="auto"/>
    </w:pPr>
    <w:rPr>
      <w:rFonts w:eastAsia="Times New Roman"/>
      <w:sz w:val="24"/>
    </w:rPr>
  </w:style>
  <w:style w:type="paragraph" w:customStyle="1" w:styleId="Pa12">
    <w:name w:val="Pa12"/>
    <w:basedOn w:val="Default"/>
    <w:next w:val="Default"/>
    <w:uiPriority w:val="99"/>
    <w:qFormat/>
    <w:rsid w:val="00AD053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D053A"/>
    <w:pPr>
      <w:spacing w:before="100" w:beforeAutospacing="1" w:after="100" w:afterAutospacing="1" w:line="256" w:lineRule="auto"/>
    </w:pPr>
    <w:rPr>
      <w:rFonts w:eastAsia="Times New Roman"/>
      <w:sz w:val="24"/>
    </w:rPr>
  </w:style>
  <w:style w:type="paragraph" w:customStyle="1" w:styleId="featuretitle">
    <w:name w:val="feature_title"/>
    <w:basedOn w:val="Normal"/>
    <w:uiPriority w:val="99"/>
    <w:qFormat/>
    <w:rsid w:val="00AD053A"/>
    <w:pPr>
      <w:spacing w:before="100" w:beforeAutospacing="1" w:after="100" w:afterAutospacing="1" w:line="256" w:lineRule="auto"/>
    </w:pPr>
    <w:rPr>
      <w:rFonts w:eastAsia="Times New Roman"/>
      <w:sz w:val="24"/>
    </w:rPr>
  </w:style>
  <w:style w:type="paragraph" w:customStyle="1" w:styleId="translatedivgrey-image">
    <w:name w:val="translatedivgrey-image"/>
    <w:basedOn w:val="Normal"/>
    <w:uiPriority w:val="99"/>
    <w:qFormat/>
    <w:rsid w:val="00AD053A"/>
    <w:pPr>
      <w:spacing w:before="100" w:beforeAutospacing="1" w:after="100" w:afterAutospacing="1" w:line="256" w:lineRule="auto"/>
    </w:pPr>
    <w:rPr>
      <w:rFonts w:eastAsia="Times New Roman"/>
      <w:sz w:val="24"/>
    </w:rPr>
  </w:style>
  <w:style w:type="paragraph" w:customStyle="1" w:styleId="translatedivblue-image">
    <w:name w:val="translatedivblue-image"/>
    <w:basedOn w:val="Normal"/>
    <w:uiPriority w:val="99"/>
    <w:qFormat/>
    <w:rsid w:val="00AD053A"/>
    <w:pPr>
      <w:spacing w:before="100" w:beforeAutospacing="1" w:after="100" w:afterAutospacing="1" w:line="256" w:lineRule="auto"/>
    </w:pPr>
    <w:rPr>
      <w:rFonts w:eastAsia="Times New Roman"/>
      <w:sz w:val="24"/>
    </w:rPr>
  </w:style>
  <w:style w:type="paragraph" w:customStyle="1" w:styleId="class">
    <w:name w:val="class"/>
    <w:basedOn w:val="Normal"/>
    <w:uiPriority w:val="99"/>
    <w:qFormat/>
    <w:rsid w:val="00AD053A"/>
    <w:pPr>
      <w:spacing w:before="100" w:beforeAutospacing="1" w:after="100" w:afterAutospacing="1" w:line="256" w:lineRule="auto"/>
    </w:pPr>
    <w:rPr>
      <w:rFonts w:eastAsia="Times New Roman"/>
      <w:sz w:val="24"/>
    </w:rPr>
  </w:style>
  <w:style w:type="paragraph" w:customStyle="1" w:styleId="Pa6">
    <w:name w:val="Pa6"/>
    <w:basedOn w:val="Normal"/>
    <w:next w:val="Normal"/>
    <w:uiPriority w:val="99"/>
    <w:qFormat/>
    <w:rsid w:val="00AD053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D053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D053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D053A"/>
    <w:pPr>
      <w:spacing w:before="100" w:beforeAutospacing="1" w:after="100" w:afterAutospacing="1" w:line="256" w:lineRule="auto"/>
    </w:pPr>
    <w:rPr>
      <w:rFonts w:eastAsia="Times New Roman"/>
      <w:sz w:val="24"/>
    </w:rPr>
  </w:style>
  <w:style w:type="paragraph" w:customStyle="1" w:styleId="text-textbodyhoustontexttext-dateline">
    <w:name w:val="text-textbody houstontext text-dateline"/>
    <w:basedOn w:val="Normal"/>
    <w:uiPriority w:val="99"/>
    <w:qFormat/>
    <w:rsid w:val="00AD053A"/>
    <w:pPr>
      <w:spacing w:before="100" w:beforeAutospacing="1" w:after="100" w:afterAutospacing="1" w:line="256" w:lineRule="auto"/>
    </w:pPr>
    <w:rPr>
      <w:rFonts w:eastAsia="Times New Roman"/>
      <w:sz w:val="24"/>
    </w:rPr>
  </w:style>
  <w:style w:type="paragraph" w:customStyle="1" w:styleId="text-textbodyhoustontext">
    <w:name w:val="text-textbody houstontext"/>
    <w:basedOn w:val="Normal"/>
    <w:uiPriority w:val="99"/>
    <w:qFormat/>
    <w:rsid w:val="00AD053A"/>
    <w:pPr>
      <w:spacing w:before="100" w:beforeAutospacing="1" w:after="100" w:afterAutospacing="1" w:line="256" w:lineRule="auto"/>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D053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D053A"/>
    <w:rPr>
      <w:rFonts w:ascii="Georgia" w:eastAsia="SimSun" w:hAnsi="Georgia" w:cstheme="minorBidi"/>
      <w:b/>
      <w:bCs/>
    </w:rPr>
  </w:style>
  <w:style w:type="paragraph" w:customStyle="1" w:styleId="summary">
    <w:name w:val="summary"/>
    <w:basedOn w:val="Normal"/>
    <w:uiPriority w:val="99"/>
    <w:qFormat/>
    <w:rsid w:val="00AD053A"/>
    <w:pPr>
      <w:spacing w:before="100" w:beforeAutospacing="1" w:after="100" w:afterAutospacing="1" w:line="256" w:lineRule="auto"/>
    </w:pPr>
    <w:rPr>
      <w:rFonts w:eastAsia="Times New Roman"/>
      <w:sz w:val="24"/>
    </w:rPr>
  </w:style>
  <w:style w:type="paragraph" w:customStyle="1" w:styleId="Caption2">
    <w:name w:val="Caption2"/>
    <w:basedOn w:val="Normal"/>
    <w:uiPriority w:val="99"/>
    <w:qFormat/>
    <w:rsid w:val="00AD053A"/>
    <w:pPr>
      <w:spacing w:before="100" w:beforeAutospacing="1" w:after="100" w:afterAutospacing="1" w:line="256" w:lineRule="auto"/>
    </w:pPr>
    <w:rPr>
      <w:rFonts w:eastAsia="Times New Roman"/>
      <w:sz w:val="24"/>
    </w:rPr>
  </w:style>
  <w:style w:type="character" w:customStyle="1" w:styleId="MTDisplayEquationChar">
    <w:name w:val="MTDisplayEquation Char"/>
    <w:link w:val="MTDisplayEquation"/>
    <w:locked/>
    <w:rsid w:val="00AD053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D053A"/>
    <w:pPr>
      <w:tabs>
        <w:tab w:val="center" w:pos="5120"/>
        <w:tab w:val="right" w:pos="10220"/>
      </w:tabs>
      <w:spacing w:line="256" w:lineRule="auto"/>
    </w:pPr>
    <w:rPr>
      <w:rFonts w:ascii="Georgia" w:eastAsia="Times New Roman" w:hAnsi="Georgia"/>
      <w:bCs/>
      <w:sz w:val="24"/>
      <w:lang w:bidi="he-IL"/>
    </w:rPr>
  </w:style>
  <w:style w:type="paragraph" w:customStyle="1" w:styleId="DebateFile">
    <w:name w:val="Debate File"/>
    <w:basedOn w:val="Normal"/>
    <w:uiPriority w:val="99"/>
    <w:qFormat/>
    <w:rsid w:val="00AD053A"/>
    <w:pPr>
      <w:spacing w:line="256" w:lineRule="auto"/>
      <w:jc w:val="center"/>
    </w:pPr>
    <w:rPr>
      <w:rFonts w:ascii="Book Antiqua" w:eastAsia="Times New Roman" w:hAnsi="Book Antiqua"/>
      <w:b/>
      <w:sz w:val="28"/>
    </w:rPr>
  </w:style>
  <w:style w:type="character" w:customStyle="1" w:styleId="LittleChar">
    <w:name w:val="Little Char"/>
    <w:link w:val="Little"/>
    <w:locked/>
    <w:rsid w:val="00AD053A"/>
    <w:rPr>
      <w:rFonts w:ascii="Garamond" w:eastAsia="Times New Roman" w:hAnsi="Garamond" w:cs="Calibri"/>
    </w:rPr>
  </w:style>
  <w:style w:type="paragraph" w:customStyle="1" w:styleId="Little">
    <w:name w:val="Little"/>
    <w:basedOn w:val="Normal"/>
    <w:next w:val="Normal"/>
    <w:link w:val="LittleChar"/>
    <w:qFormat/>
    <w:rsid w:val="00AD053A"/>
    <w:pPr>
      <w:spacing w:line="256" w:lineRule="auto"/>
      <w:ind w:left="288"/>
    </w:pPr>
    <w:rPr>
      <w:rFonts w:ascii="Garamond" w:eastAsia="Times New Roman" w:hAnsi="Garamond" w:cs="Calibri"/>
      <w:sz w:val="24"/>
    </w:rPr>
  </w:style>
  <w:style w:type="paragraph" w:customStyle="1" w:styleId="AAAcard">
    <w:name w:val="AAAcard"/>
    <w:basedOn w:val="Normal"/>
    <w:uiPriority w:val="99"/>
    <w:qFormat/>
    <w:rsid w:val="00AD053A"/>
    <w:pPr>
      <w:spacing w:line="256" w:lineRule="auto"/>
      <w:ind w:left="288" w:right="288"/>
    </w:pPr>
    <w:rPr>
      <w:rFonts w:eastAsia="Times New Roman"/>
    </w:rPr>
  </w:style>
  <w:style w:type="paragraph" w:customStyle="1" w:styleId="Caption3">
    <w:name w:val="Caption3"/>
    <w:basedOn w:val="Normal"/>
    <w:uiPriority w:val="99"/>
    <w:qFormat/>
    <w:rsid w:val="00AD053A"/>
    <w:pPr>
      <w:spacing w:before="100" w:beforeAutospacing="1" w:after="100" w:afterAutospacing="1" w:line="256" w:lineRule="auto"/>
    </w:pPr>
    <w:rPr>
      <w:rFonts w:eastAsia="Times New Roman"/>
      <w:sz w:val="24"/>
    </w:rPr>
  </w:style>
  <w:style w:type="paragraph" w:customStyle="1" w:styleId="body-12-5">
    <w:name w:val="body-12-5"/>
    <w:basedOn w:val="Normal"/>
    <w:uiPriority w:val="99"/>
    <w:qFormat/>
    <w:rsid w:val="00AD053A"/>
    <w:pPr>
      <w:spacing w:before="100" w:beforeAutospacing="1" w:after="100" w:afterAutospacing="1" w:line="256" w:lineRule="auto"/>
    </w:pPr>
    <w:rPr>
      <w:rFonts w:eastAsia="Times New Roman"/>
      <w:sz w:val="24"/>
    </w:rPr>
  </w:style>
  <w:style w:type="paragraph" w:customStyle="1" w:styleId="infuse">
    <w:name w:val="infuse"/>
    <w:basedOn w:val="Normal"/>
    <w:uiPriority w:val="99"/>
    <w:qFormat/>
    <w:rsid w:val="00AD053A"/>
    <w:pPr>
      <w:spacing w:before="100" w:beforeAutospacing="1" w:after="100" w:afterAutospacing="1" w:line="256" w:lineRule="auto"/>
    </w:pPr>
    <w:rPr>
      <w:rFonts w:eastAsia="Times New Roman"/>
      <w:sz w:val="24"/>
    </w:rPr>
  </w:style>
  <w:style w:type="paragraph" w:customStyle="1" w:styleId="fontreg">
    <w:name w:val="font_reg"/>
    <w:basedOn w:val="Normal"/>
    <w:uiPriority w:val="99"/>
    <w:qFormat/>
    <w:rsid w:val="00AD053A"/>
    <w:pPr>
      <w:spacing w:before="100" w:beforeAutospacing="1" w:after="100" w:afterAutospacing="1" w:line="256" w:lineRule="auto"/>
    </w:pPr>
    <w:rPr>
      <w:rFonts w:eastAsia="Times New Roman"/>
      <w:sz w:val="24"/>
    </w:rPr>
  </w:style>
  <w:style w:type="paragraph" w:customStyle="1" w:styleId="CITEF3">
    <w:name w:val="CITE F3"/>
    <w:uiPriority w:val="99"/>
    <w:qFormat/>
    <w:rsid w:val="00AD053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D053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D053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D053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D053A"/>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AD053A"/>
    <w:pPr>
      <w:spacing w:line="256" w:lineRule="auto"/>
      <w:ind w:left="144"/>
    </w:pPr>
    <w:rPr>
      <w:rFonts w:ascii="Cambria" w:eastAsia="Calibri" w:hAnsi="Cambria"/>
      <w:sz w:val="24"/>
    </w:rPr>
  </w:style>
  <w:style w:type="paragraph" w:customStyle="1" w:styleId="FreeFormA">
    <w:name w:val="Free Form A"/>
    <w:autoRedefine/>
    <w:uiPriority w:val="99"/>
    <w:qFormat/>
    <w:rsid w:val="00AD053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D053A"/>
    <w:pPr>
      <w:spacing w:before="100" w:beforeAutospacing="1" w:after="100" w:afterAutospacing="1" w:line="256" w:lineRule="auto"/>
    </w:pPr>
    <w:rPr>
      <w:rFonts w:eastAsia="Times New Roman"/>
      <w:sz w:val="24"/>
    </w:rPr>
  </w:style>
  <w:style w:type="character" w:customStyle="1" w:styleId="ReallyfuckingsmallChar">
    <w:name w:val="Really fucking small Char"/>
    <w:link w:val="Reallyfuckingsmall"/>
    <w:locked/>
    <w:rsid w:val="00AD053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D053A"/>
    <w:pPr>
      <w:spacing w:line="256" w:lineRule="auto"/>
    </w:pPr>
    <w:rPr>
      <w:rFonts w:ascii="Times New Roman" w:eastAsia="Times New Roman" w:hAnsi="Times New Roman" w:cs="Times New Roman"/>
      <w:sz w:val="10"/>
    </w:rPr>
  </w:style>
  <w:style w:type="paragraph" w:customStyle="1" w:styleId="subheader">
    <w:name w:val="subheader"/>
    <w:basedOn w:val="Normal"/>
    <w:uiPriority w:val="99"/>
    <w:qFormat/>
    <w:rsid w:val="00AD053A"/>
    <w:pPr>
      <w:spacing w:before="100" w:beforeAutospacing="1" w:after="100" w:afterAutospacing="1" w:line="256" w:lineRule="auto"/>
    </w:pPr>
    <w:rPr>
      <w:rFonts w:eastAsia="Times New Roman"/>
      <w:sz w:val="24"/>
    </w:rPr>
  </w:style>
  <w:style w:type="paragraph" w:customStyle="1" w:styleId="firstletter">
    <w:name w:val="firstletter"/>
    <w:basedOn w:val="Normal"/>
    <w:uiPriority w:val="99"/>
    <w:qFormat/>
    <w:rsid w:val="00AD053A"/>
    <w:pPr>
      <w:spacing w:before="100" w:beforeAutospacing="1" w:after="100" w:afterAutospacing="1" w:line="256" w:lineRule="auto"/>
    </w:pPr>
    <w:rPr>
      <w:rFonts w:eastAsia="Times New Roman"/>
      <w:sz w:val="24"/>
    </w:rPr>
  </w:style>
  <w:style w:type="paragraph" w:customStyle="1" w:styleId="more">
    <w:name w:val="more"/>
    <w:basedOn w:val="Normal"/>
    <w:uiPriority w:val="99"/>
    <w:qFormat/>
    <w:rsid w:val="00AD053A"/>
    <w:pPr>
      <w:spacing w:before="100" w:beforeAutospacing="1" w:after="100" w:afterAutospacing="1" w:line="256" w:lineRule="auto"/>
    </w:pPr>
    <w:rPr>
      <w:rFonts w:eastAsia="Times New Roman"/>
      <w:sz w:val="24"/>
    </w:rPr>
  </w:style>
  <w:style w:type="paragraph" w:customStyle="1" w:styleId="story">
    <w:name w:val="story"/>
    <w:basedOn w:val="Normal"/>
    <w:uiPriority w:val="99"/>
    <w:qFormat/>
    <w:rsid w:val="00AD053A"/>
    <w:pPr>
      <w:spacing w:before="100" w:beforeAutospacing="1" w:after="100" w:afterAutospacing="1" w:line="256" w:lineRule="auto"/>
    </w:pPr>
    <w:rPr>
      <w:rFonts w:eastAsia="Times New Roman"/>
      <w:sz w:val="24"/>
    </w:rPr>
  </w:style>
  <w:style w:type="paragraph" w:customStyle="1" w:styleId="H1numbered">
    <w:name w:val="H1 numbered"/>
    <w:basedOn w:val="Normal"/>
    <w:uiPriority w:val="99"/>
    <w:qFormat/>
    <w:rsid w:val="00AD053A"/>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D053A"/>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D053A"/>
    <w:pPr>
      <w:spacing w:before="100" w:beforeAutospacing="1" w:after="100" w:afterAutospacing="1" w:line="256" w:lineRule="auto"/>
    </w:pPr>
    <w:rPr>
      <w:rFonts w:eastAsia="Times New Roman"/>
      <w:sz w:val="24"/>
    </w:rPr>
  </w:style>
  <w:style w:type="paragraph" w:customStyle="1" w:styleId="image-caption">
    <w:name w:val="image-caption"/>
    <w:basedOn w:val="Normal"/>
    <w:uiPriority w:val="99"/>
    <w:qFormat/>
    <w:rsid w:val="00AD053A"/>
    <w:pPr>
      <w:spacing w:before="100" w:beforeAutospacing="1" w:after="100" w:afterAutospacing="1" w:line="256" w:lineRule="auto"/>
    </w:pPr>
    <w:rPr>
      <w:rFonts w:eastAsia="Times New Roman"/>
      <w:sz w:val="24"/>
    </w:rPr>
  </w:style>
  <w:style w:type="paragraph" w:customStyle="1" w:styleId="imagecontain">
    <w:name w:val="imagecontain"/>
    <w:basedOn w:val="Normal"/>
    <w:uiPriority w:val="99"/>
    <w:qFormat/>
    <w:rsid w:val="00AD053A"/>
    <w:pPr>
      <w:spacing w:before="100" w:beforeAutospacing="1" w:after="100" w:afterAutospacing="1" w:line="256" w:lineRule="auto"/>
    </w:pPr>
    <w:rPr>
      <w:rFonts w:eastAsia="Times New Roman"/>
      <w:sz w:val="24"/>
    </w:rPr>
  </w:style>
  <w:style w:type="paragraph" w:customStyle="1" w:styleId="CM62">
    <w:name w:val="CM62"/>
    <w:basedOn w:val="Normal"/>
    <w:next w:val="Normal"/>
    <w:uiPriority w:val="99"/>
    <w:qFormat/>
    <w:rsid w:val="00AD053A"/>
    <w:pPr>
      <w:widowControl w:val="0"/>
      <w:autoSpaceDE w:val="0"/>
      <w:autoSpaceDN w:val="0"/>
      <w:adjustRightInd w:val="0"/>
      <w:spacing w:after="248" w:line="256" w:lineRule="auto"/>
    </w:pPr>
    <w:rPr>
      <w:rFonts w:ascii="Showcard Gothic" w:eastAsia="Times New Roman" w:hAnsi="Showcard Gothic"/>
      <w:sz w:val="24"/>
    </w:rPr>
  </w:style>
  <w:style w:type="paragraph" w:customStyle="1" w:styleId="CM63">
    <w:name w:val="CM63"/>
    <w:basedOn w:val="Normal"/>
    <w:next w:val="Normal"/>
    <w:uiPriority w:val="99"/>
    <w:qFormat/>
    <w:rsid w:val="00AD053A"/>
    <w:pPr>
      <w:widowControl w:val="0"/>
      <w:autoSpaceDE w:val="0"/>
      <w:autoSpaceDN w:val="0"/>
      <w:adjustRightInd w:val="0"/>
      <w:spacing w:after="323" w:line="256" w:lineRule="auto"/>
    </w:pPr>
    <w:rPr>
      <w:rFonts w:ascii="Showcard Gothic" w:eastAsia="Times New Roman" w:hAnsi="Showcard Gothic"/>
      <w:sz w:val="24"/>
    </w:rPr>
  </w:style>
  <w:style w:type="paragraph" w:customStyle="1" w:styleId="CM23">
    <w:name w:val="CM23"/>
    <w:basedOn w:val="Default"/>
    <w:next w:val="Default"/>
    <w:uiPriority w:val="99"/>
    <w:qFormat/>
    <w:rsid w:val="00AD053A"/>
    <w:pPr>
      <w:widowControl w:val="0"/>
      <w:spacing w:after="63"/>
    </w:pPr>
    <w:rPr>
      <w:rFonts w:ascii="Arial" w:hAnsi="Arial"/>
      <w:color w:val="auto"/>
    </w:rPr>
  </w:style>
  <w:style w:type="paragraph" w:customStyle="1" w:styleId="CM35">
    <w:name w:val="CM35"/>
    <w:basedOn w:val="Default"/>
    <w:next w:val="Default"/>
    <w:uiPriority w:val="99"/>
    <w:qFormat/>
    <w:rsid w:val="00AD053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D053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D053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D053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D053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D053A"/>
    <w:rPr>
      <w:rFonts w:ascii="Georgia" w:hAnsi="Georgia"/>
      <w:sz w:val="24"/>
      <w:szCs w:val="24"/>
      <w:lang w:val="x-none" w:eastAsia="x-none"/>
    </w:rPr>
  </w:style>
  <w:style w:type="character" w:customStyle="1" w:styleId="StyleCards11ptUnderlineChar">
    <w:name w:val="Style Cards + 11 pt Underline Char"/>
    <w:link w:val="StyleCards11ptUnderline"/>
    <w:locked/>
    <w:rsid w:val="00AD053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D053A"/>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AD053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D053A"/>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D053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D053A"/>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D053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D053A"/>
    <w:rPr>
      <w:rFonts w:ascii="Georgia" w:hAnsi="Georgia" w:cstheme="minorBidi"/>
      <w:lang w:val="x-none" w:eastAsia="x-none"/>
    </w:rPr>
  </w:style>
  <w:style w:type="character" w:customStyle="1" w:styleId="NormalFontChar">
    <w:name w:val="Normal Font Char"/>
    <w:link w:val="NormalFont"/>
    <w:locked/>
    <w:rsid w:val="00AD053A"/>
    <w:rPr>
      <w:rFonts w:ascii="Times New Roman" w:eastAsia="Times New Roman" w:hAnsi="Times New Roman" w:cs="Times New Roman"/>
      <w:sz w:val="20"/>
      <w:szCs w:val="20"/>
    </w:rPr>
  </w:style>
  <w:style w:type="paragraph" w:customStyle="1" w:styleId="NormalFont">
    <w:name w:val="Normal Font"/>
    <w:link w:val="NormalFontChar"/>
    <w:qFormat/>
    <w:rsid w:val="00AD053A"/>
    <w:rPr>
      <w:rFonts w:ascii="Times New Roman" w:eastAsia="Times New Roman" w:hAnsi="Times New Roman" w:cs="Times New Roman"/>
      <w:sz w:val="20"/>
      <w:szCs w:val="20"/>
    </w:rPr>
  </w:style>
  <w:style w:type="paragraph" w:customStyle="1" w:styleId="StyleSmall11pt">
    <w:name w:val="Style Small + 11 pt"/>
    <w:uiPriority w:val="99"/>
    <w:qFormat/>
    <w:rsid w:val="00AD053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D053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D053A"/>
    <w:rPr>
      <w:u w:val="single"/>
      <w:lang w:val="x-none" w:eastAsia="x-none"/>
    </w:rPr>
  </w:style>
  <w:style w:type="character" w:customStyle="1" w:styleId="StyleNormalFont11ptBoldUnderlineChar">
    <w:name w:val="Style Normal Font + 11 pt Bold Underline Char"/>
    <w:link w:val="StyleNormalFont11ptBoldUnderline"/>
    <w:locked/>
    <w:rsid w:val="00AD053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D053A"/>
    <w:rPr>
      <w:b/>
      <w:bCs/>
      <w:u w:val="single"/>
      <w:lang w:val="x-none" w:eastAsia="x-none"/>
    </w:rPr>
  </w:style>
  <w:style w:type="paragraph" w:customStyle="1" w:styleId="Smallfont0">
    <w:name w:val="Smallfont"/>
    <w:basedOn w:val="Normal"/>
    <w:uiPriority w:val="99"/>
    <w:qFormat/>
    <w:rsid w:val="00AD053A"/>
    <w:pPr>
      <w:spacing w:line="256" w:lineRule="auto"/>
    </w:pPr>
    <w:rPr>
      <w:rFonts w:eastAsia="Times New Roman"/>
      <w:sz w:val="15"/>
    </w:rPr>
  </w:style>
  <w:style w:type="paragraph" w:customStyle="1" w:styleId="formatvorlage2">
    <w:name w:val="formatvorlage2"/>
    <w:basedOn w:val="Normal"/>
    <w:uiPriority w:val="99"/>
    <w:qFormat/>
    <w:rsid w:val="00AD053A"/>
    <w:pPr>
      <w:spacing w:before="100" w:beforeAutospacing="1" w:after="100" w:afterAutospacing="1" w:line="256" w:lineRule="auto"/>
    </w:pPr>
    <w:rPr>
      <w:rFonts w:eastAsia="Calibri"/>
      <w:sz w:val="24"/>
    </w:rPr>
  </w:style>
  <w:style w:type="character" w:customStyle="1" w:styleId="StyleTitle11ptNotBoldChar">
    <w:name w:val="Style Title + 11 pt Not Bold Char"/>
    <w:link w:val="StyleTitle11ptNotBold"/>
    <w:locked/>
    <w:rsid w:val="00AD053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D053A"/>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AD053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D053A"/>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AD053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D053A"/>
    <w:pPr>
      <w:spacing w:line="256" w:lineRule="auto"/>
      <w:ind w:left="144"/>
    </w:pPr>
    <w:rPr>
      <w:rFonts w:ascii="Georgia" w:eastAsia="Times New Roman" w:hAnsi="Georgia"/>
      <w:sz w:val="24"/>
      <w:lang w:val="x-none" w:eastAsia="x-none"/>
    </w:rPr>
  </w:style>
  <w:style w:type="paragraph" w:customStyle="1" w:styleId="deck">
    <w:name w:val="deck"/>
    <w:basedOn w:val="Normal"/>
    <w:uiPriority w:val="99"/>
    <w:qFormat/>
    <w:rsid w:val="00AD053A"/>
    <w:pPr>
      <w:spacing w:before="100" w:beforeAutospacing="1" w:after="100" w:afterAutospacing="1" w:line="256" w:lineRule="auto"/>
    </w:pPr>
    <w:rPr>
      <w:rFonts w:eastAsia="Times New Roman"/>
      <w:sz w:val="24"/>
    </w:rPr>
  </w:style>
  <w:style w:type="paragraph" w:customStyle="1" w:styleId="i1">
    <w:name w:val="i1"/>
    <w:basedOn w:val="Normal"/>
    <w:uiPriority w:val="99"/>
    <w:qFormat/>
    <w:rsid w:val="00AD053A"/>
    <w:pPr>
      <w:spacing w:before="100" w:beforeAutospacing="1" w:after="100" w:afterAutospacing="1" w:line="256" w:lineRule="auto"/>
    </w:pPr>
    <w:rPr>
      <w:rFonts w:eastAsia="Times New Roman"/>
      <w:sz w:val="24"/>
    </w:rPr>
  </w:style>
  <w:style w:type="paragraph" w:customStyle="1" w:styleId="question">
    <w:name w:val="question"/>
    <w:basedOn w:val="Normal"/>
    <w:uiPriority w:val="99"/>
    <w:qFormat/>
    <w:rsid w:val="00AD053A"/>
    <w:pPr>
      <w:spacing w:before="100" w:beforeAutospacing="1" w:after="100" w:afterAutospacing="1" w:line="256" w:lineRule="auto"/>
    </w:pPr>
    <w:rPr>
      <w:rFonts w:eastAsia="Times New Roman"/>
      <w:sz w:val="24"/>
    </w:rPr>
  </w:style>
  <w:style w:type="paragraph" w:customStyle="1" w:styleId="bodycopy">
    <w:name w:val="bodycopy"/>
    <w:basedOn w:val="Normal"/>
    <w:uiPriority w:val="99"/>
    <w:qFormat/>
    <w:rsid w:val="00AD053A"/>
    <w:pPr>
      <w:spacing w:before="100" w:beforeAutospacing="1" w:after="100" w:afterAutospacing="1" w:line="256" w:lineRule="auto"/>
    </w:pPr>
    <w:rPr>
      <w:rFonts w:eastAsia="Times New Roman"/>
      <w:sz w:val="24"/>
    </w:rPr>
  </w:style>
  <w:style w:type="character" w:customStyle="1" w:styleId="FifthChar">
    <w:name w:val="Fifth Char"/>
    <w:link w:val="Fifth"/>
    <w:locked/>
    <w:rsid w:val="00AD053A"/>
    <w:rPr>
      <w:rFonts w:ascii="Calibri" w:eastAsia="Calibri" w:hAnsi="Calibri" w:cs="Calibri"/>
    </w:rPr>
  </w:style>
  <w:style w:type="paragraph" w:customStyle="1" w:styleId="Fifth">
    <w:name w:val="Fifth"/>
    <w:basedOn w:val="Normal"/>
    <w:link w:val="FifthChar"/>
    <w:qFormat/>
    <w:rsid w:val="00AD053A"/>
    <w:pPr>
      <w:spacing w:line="256" w:lineRule="auto"/>
    </w:pPr>
    <w:rPr>
      <w:rFonts w:eastAsia="Calibri" w:cs="Calibri"/>
      <w:sz w:val="24"/>
    </w:rPr>
  </w:style>
  <w:style w:type="paragraph" w:customStyle="1" w:styleId="NoteLevel22">
    <w:name w:val="Note Level 22"/>
    <w:basedOn w:val="Normal"/>
    <w:next w:val="Normal"/>
    <w:uiPriority w:val="99"/>
    <w:qFormat/>
    <w:rsid w:val="00AD053A"/>
    <w:pPr>
      <w:keepNext/>
      <w:spacing w:line="256" w:lineRule="auto"/>
      <w:ind w:left="288" w:right="288"/>
    </w:pPr>
    <w:rPr>
      <w:rFonts w:eastAsia="MS Gothic"/>
      <w:szCs w:val="20"/>
    </w:rPr>
  </w:style>
  <w:style w:type="paragraph" w:customStyle="1" w:styleId="wp-caption-text">
    <w:name w:val="wp-caption-text"/>
    <w:basedOn w:val="Normal"/>
    <w:uiPriority w:val="99"/>
    <w:qFormat/>
    <w:rsid w:val="00AD053A"/>
    <w:pPr>
      <w:spacing w:before="100" w:beforeAutospacing="1" w:after="100" w:afterAutospacing="1" w:line="256" w:lineRule="auto"/>
    </w:pPr>
    <w:rPr>
      <w:rFonts w:eastAsia="Times New Roman"/>
      <w:sz w:val="24"/>
    </w:rPr>
  </w:style>
  <w:style w:type="paragraph" w:customStyle="1" w:styleId="svarticle">
    <w:name w:val="svarticle"/>
    <w:basedOn w:val="Normal"/>
    <w:uiPriority w:val="99"/>
    <w:qFormat/>
    <w:rsid w:val="00AD053A"/>
    <w:pPr>
      <w:spacing w:before="100" w:beforeAutospacing="1" w:after="100" w:afterAutospacing="1" w:line="256" w:lineRule="auto"/>
    </w:pPr>
    <w:rPr>
      <w:rFonts w:ascii="Times New Roman" w:eastAsia="Times New Roman" w:hAnsi="Times New Roman" w:cs="Times New Roman"/>
      <w:sz w:val="24"/>
    </w:rPr>
  </w:style>
  <w:style w:type="paragraph" w:customStyle="1" w:styleId="canvas-atom">
    <w:name w:val="canvas-atom"/>
    <w:basedOn w:val="Normal"/>
    <w:uiPriority w:val="99"/>
    <w:qFormat/>
    <w:rsid w:val="00AD053A"/>
    <w:pPr>
      <w:spacing w:before="100" w:beforeAutospacing="1" w:after="100" w:afterAutospacing="1" w:line="256" w:lineRule="auto"/>
    </w:pPr>
    <w:rPr>
      <w:rFonts w:ascii="Times New Roman" w:hAnsi="Times New Roman" w:cs="Times New Roman"/>
      <w:sz w:val="24"/>
    </w:rPr>
  </w:style>
  <w:style w:type="paragraph" w:customStyle="1" w:styleId="tweet-text">
    <w:name w:val="tweet-text"/>
    <w:basedOn w:val="Normal"/>
    <w:uiPriority w:val="99"/>
    <w:qFormat/>
    <w:rsid w:val="00AD053A"/>
    <w:pPr>
      <w:spacing w:before="100" w:beforeAutospacing="1" w:after="100" w:afterAutospacing="1" w:line="256" w:lineRule="auto"/>
    </w:pPr>
  </w:style>
  <w:style w:type="paragraph" w:customStyle="1" w:styleId="description">
    <w:name w:val="description"/>
    <w:basedOn w:val="Normal"/>
    <w:uiPriority w:val="99"/>
    <w:qFormat/>
    <w:rsid w:val="00AD053A"/>
    <w:pPr>
      <w:spacing w:before="100" w:beforeAutospacing="1" w:after="100" w:afterAutospacing="1" w:line="256" w:lineRule="auto"/>
    </w:pPr>
  </w:style>
  <w:style w:type="paragraph" w:customStyle="1" w:styleId="graf">
    <w:name w:val="graf"/>
    <w:basedOn w:val="Normal"/>
    <w:uiPriority w:val="99"/>
    <w:qFormat/>
    <w:rsid w:val="00AD053A"/>
    <w:pPr>
      <w:spacing w:before="100" w:beforeAutospacing="1" w:after="100" w:afterAutospacing="1" w:line="256" w:lineRule="auto"/>
    </w:pPr>
  </w:style>
  <w:style w:type="paragraph" w:customStyle="1" w:styleId="column">
    <w:name w:val="column"/>
    <w:basedOn w:val="Normal"/>
    <w:uiPriority w:val="99"/>
    <w:qFormat/>
    <w:rsid w:val="00AD053A"/>
    <w:pPr>
      <w:spacing w:before="100" w:beforeAutospacing="1" w:after="100" w:afterAutospacing="1" w:line="256" w:lineRule="auto"/>
    </w:pPr>
  </w:style>
  <w:style w:type="paragraph" w:customStyle="1" w:styleId="recirc-container">
    <w:name w:val="recirc-container"/>
    <w:basedOn w:val="Normal"/>
    <w:uiPriority w:val="99"/>
    <w:qFormat/>
    <w:rsid w:val="00AD053A"/>
    <w:pPr>
      <w:spacing w:before="100" w:beforeAutospacing="1" w:after="100" w:afterAutospacing="1" w:line="256" w:lineRule="auto"/>
    </w:pPr>
    <w:rPr>
      <w:rFonts w:ascii="Times New Roman" w:hAnsi="Times New Roman" w:cs="Times New Roman"/>
      <w:sz w:val="24"/>
    </w:rPr>
  </w:style>
  <w:style w:type="paragraph" w:customStyle="1" w:styleId="selectionshareable">
    <w:name w:val="selectionshareable"/>
    <w:basedOn w:val="Normal"/>
    <w:uiPriority w:val="99"/>
    <w:qFormat/>
    <w:rsid w:val="00AD053A"/>
    <w:pPr>
      <w:spacing w:before="100" w:beforeAutospacing="1" w:after="100" w:afterAutospacing="1" w:line="256" w:lineRule="auto"/>
    </w:pPr>
    <w:rPr>
      <w:rFonts w:ascii="Times New Roman" w:hAnsi="Times New Roman" w:cs="Times New Roman"/>
      <w:sz w:val="24"/>
    </w:rPr>
  </w:style>
  <w:style w:type="paragraph" w:customStyle="1" w:styleId="interstitial-link">
    <w:name w:val="interstitial-link"/>
    <w:basedOn w:val="Normal"/>
    <w:uiPriority w:val="99"/>
    <w:qFormat/>
    <w:rsid w:val="00AD053A"/>
    <w:pPr>
      <w:spacing w:before="100" w:beforeAutospacing="1" w:after="100" w:afterAutospacing="1" w:line="256" w:lineRule="auto"/>
    </w:pPr>
    <w:rPr>
      <w:rFonts w:ascii="Times New Roman" w:hAnsi="Times New Roman" w:cs="Times New Roman"/>
      <w:sz w:val="24"/>
    </w:rPr>
  </w:style>
  <w:style w:type="paragraph" w:customStyle="1" w:styleId="see-also">
    <w:name w:val="see-also"/>
    <w:basedOn w:val="Normal"/>
    <w:uiPriority w:val="99"/>
    <w:qFormat/>
    <w:rsid w:val="00AD053A"/>
    <w:pPr>
      <w:spacing w:before="100" w:beforeAutospacing="1" w:after="100" w:afterAutospacing="1" w:line="256" w:lineRule="auto"/>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AD053A"/>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AD053A"/>
    <w:pPr>
      <w:spacing w:line="256" w:lineRule="auto"/>
    </w:pPr>
    <w:rPr>
      <w:rFonts w:cs="Calibri"/>
      <w:sz w:val="24"/>
    </w:rPr>
  </w:style>
  <w:style w:type="character" w:customStyle="1" w:styleId="analyticChar0">
    <w:name w:val="analytic Char"/>
    <w:basedOn w:val="DefaultParagraphFont"/>
    <w:link w:val="analytic0"/>
    <w:uiPriority w:val="4"/>
    <w:locked/>
    <w:rsid w:val="00AD053A"/>
    <w:rPr>
      <w:rFonts w:ascii="Calibri" w:hAnsi="Calibri" w:cs="Calibri"/>
      <w:b/>
      <w:sz w:val="20"/>
    </w:rPr>
  </w:style>
  <w:style w:type="paragraph" w:customStyle="1" w:styleId="analytic0">
    <w:name w:val="analytic"/>
    <w:basedOn w:val="Normal"/>
    <w:link w:val="analyticChar0"/>
    <w:uiPriority w:val="4"/>
    <w:qFormat/>
    <w:rsid w:val="00AD053A"/>
    <w:pPr>
      <w:spacing w:before="120" w:line="256" w:lineRule="auto"/>
    </w:pPr>
    <w:rPr>
      <w:rFonts w:cs="Calibri"/>
      <w:b/>
      <w:sz w:val="20"/>
    </w:rPr>
  </w:style>
  <w:style w:type="paragraph" w:customStyle="1" w:styleId="speakable">
    <w:name w:val="speakable"/>
    <w:basedOn w:val="Normal"/>
    <w:uiPriority w:val="99"/>
    <w:qFormat/>
    <w:rsid w:val="00AD053A"/>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AD053A"/>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AD053A"/>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AD053A"/>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AD053A"/>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AD053A"/>
    <w:pPr>
      <w:spacing w:before="100" w:beforeAutospacing="1" w:after="100" w:afterAutospacing="1" w:line="256" w:lineRule="auto"/>
    </w:pPr>
    <w:rPr>
      <w:sz w:val="24"/>
    </w:rPr>
  </w:style>
  <w:style w:type="paragraph" w:customStyle="1" w:styleId="style41">
    <w:name w:val="style4"/>
    <w:basedOn w:val="Normal"/>
    <w:uiPriority w:val="99"/>
    <w:qFormat/>
    <w:rsid w:val="00AD053A"/>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AD053A"/>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AD053A"/>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AD053A"/>
    <w:pPr>
      <w:spacing w:line="256" w:lineRule="auto"/>
    </w:pPr>
    <w:rPr>
      <w:rFonts w:ascii="Times New Roman" w:eastAsia="Times New Roman" w:hAnsi="Times New Roman"/>
      <w:sz w:val="12"/>
    </w:rPr>
  </w:style>
  <w:style w:type="character" w:customStyle="1" w:styleId="ALLCAPSChar">
    <w:name w:val="ALL CAPS Char"/>
    <w:basedOn w:val="DefaultParagraphFont"/>
    <w:link w:val="ALLCAPS"/>
    <w:locked/>
    <w:rsid w:val="00AD053A"/>
    <w:rPr>
      <w:rFonts w:ascii="Times New Roman" w:eastAsia="Times New Roman" w:hAnsi="Times New Roman" w:cs="Calibri"/>
      <w:b/>
      <w:caps/>
    </w:rPr>
  </w:style>
  <w:style w:type="paragraph" w:customStyle="1" w:styleId="ALLCAPS">
    <w:name w:val="ALL CAPS"/>
    <w:basedOn w:val="Normal"/>
    <w:link w:val="ALLCAPSChar"/>
    <w:qFormat/>
    <w:rsid w:val="00AD053A"/>
    <w:pPr>
      <w:spacing w:line="256" w:lineRule="auto"/>
    </w:pPr>
    <w:rPr>
      <w:rFonts w:ascii="Times New Roman" w:eastAsia="Times New Roman" w:hAnsi="Times New Roman" w:cs="Calibri"/>
      <w:b/>
      <w:caps/>
      <w:sz w:val="24"/>
    </w:rPr>
  </w:style>
  <w:style w:type="character" w:customStyle="1" w:styleId="TagCharCharCharCharCharCharCharChar">
    <w:name w:val="Tag Char Char Char Char Char Char Char Char"/>
    <w:basedOn w:val="DefaultParagraphFont"/>
    <w:link w:val="TagCharCharCharCharCharCharChar0"/>
    <w:locked/>
    <w:rsid w:val="00AD053A"/>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AD053A"/>
    <w:pPr>
      <w:spacing w:line="256" w:lineRule="auto"/>
    </w:pPr>
    <w:rPr>
      <w:rFonts w:ascii="Times New Roman" w:eastAsia="Times New Roman" w:hAnsi="Times New Roman" w:cs="Calibri"/>
      <w:b/>
      <w:sz w:val="24"/>
    </w:rPr>
  </w:style>
  <w:style w:type="paragraph" w:customStyle="1" w:styleId="CiteTag">
    <w:name w:val="Cite/Tag"/>
    <w:basedOn w:val="Normal"/>
    <w:uiPriority w:val="99"/>
    <w:qFormat/>
    <w:rsid w:val="00AD053A"/>
    <w:pPr>
      <w:spacing w:line="256" w:lineRule="auto"/>
    </w:pPr>
    <w:rPr>
      <w:rFonts w:ascii="Times New Roman" w:eastAsia="Cambria" w:hAnsi="Times New Roman"/>
      <w:b/>
    </w:rPr>
  </w:style>
  <w:style w:type="character" w:customStyle="1" w:styleId="SpacerChar">
    <w:name w:val="Spacer Char"/>
    <w:basedOn w:val="DefaultParagraphFont"/>
    <w:link w:val="Spacer"/>
    <w:uiPriority w:val="4"/>
    <w:locked/>
    <w:rsid w:val="00AD053A"/>
    <w:rPr>
      <w:rFonts w:ascii="Calibri" w:eastAsiaTheme="majorEastAsia" w:hAnsi="Calibri" w:cstheme="majorBidi"/>
      <w:b/>
      <w:szCs w:val="32"/>
    </w:rPr>
  </w:style>
  <w:style w:type="paragraph" w:customStyle="1" w:styleId="Spacer">
    <w:name w:val="Spacer"/>
    <w:basedOn w:val="Heading1"/>
    <w:link w:val="SpacerChar"/>
    <w:autoRedefine/>
    <w:uiPriority w:val="4"/>
    <w:qFormat/>
    <w:rsid w:val="00AD053A"/>
    <w:pPr>
      <w:pBdr>
        <w:top w:val="none" w:sz="0" w:space="0" w:color="auto"/>
        <w:left w:val="none" w:sz="0" w:space="0" w:color="auto"/>
        <w:bottom w:val="none" w:sz="0" w:space="0" w:color="auto"/>
        <w:right w:val="none" w:sz="0" w:space="0" w:color="auto"/>
      </w:pBdr>
      <w:spacing w:line="256" w:lineRule="auto"/>
    </w:pPr>
    <w:rPr>
      <w:bCs w:val="0"/>
      <w:sz w:val="24"/>
    </w:rPr>
  </w:style>
  <w:style w:type="paragraph" w:customStyle="1" w:styleId="msonormal0">
    <w:name w:val="msonormal"/>
    <w:basedOn w:val="Normal"/>
    <w:uiPriority w:val="99"/>
    <w:qFormat/>
    <w:rsid w:val="00AD053A"/>
    <w:pPr>
      <w:spacing w:before="100" w:beforeAutospacing="1" w:after="100" w:afterAutospacing="1" w:line="256" w:lineRule="auto"/>
    </w:pPr>
    <w:rPr>
      <w:rFonts w:ascii="Times New Roman" w:eastAsia="Times New Roman" w:hAnsi="Times New Roman" w:cs="Times New Roman"/>
      <w:sz w:val="24"/>
    </w:rPr>
  </w:style>
  <w:style w:type="paragraph" w:customStyle="1" w:styleId="TxBr41p1">
    <w:name w:val="TxBr_41p1"/>
    <w:basedOn w:val="Normal"/>
    <w:uiPriority w:val="99"/>
    <w:qFormat/>
    <w:rsid w:val="00AD053A"/>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AD053A"/>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AD053A"/>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AD053A"/>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AD053A"/>
    <w:pPr>
      <w:spacing w:line="256" w:lineRule="auto"/>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AD053A"/>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AD053A"/>
    <w:pPr>
      <w:suppressAutoHyphens/>
      <w:spacing w:line="256" w:lineRule="auto"/>
    </w:pPr>
    <w:rPr>
      <w:rFonts w:ascii="Cambria" w:eastAsia="Cambria" w:hAnsi="Cambria" w:cs="Cambria"/>
      <w:spacing w:val="-3"/>
      <w:sz w:val="24"/>
      <w:szCs w:val="20"/>
    </w:rPr>
  </w:style>
  <w:style w:type="paragraph" w:customStyle="1" w:styleId="pagetools">
    <w:name w:val="pagetools"/>
    <w:basedOn w:val="Normal"/>
    <w:uiPriority w:val="99"/>
    <w:qFormat/>
    <w:rsid w:val="00AD053A"/>
    <w:pPr>
      <w:spacing w:before="100" w:beforeAutospacing="1" w:after="100" w:afterAutospacing="1" w:line="256" w:lineRule="auto"/>
    </w:pPr>
    <w:rPr>
      <w:rFonts w:ascii="Cambria" w:eastAsia="Cambria" w:hAnsi="Cambria"/>
      <w:sz w:val="24"/>
    </w:rPr>
  </w:style>
  <w:style w:type="paragraph" w:customStyle="1" w:styleId="C-Text">
    <w:name w:val="C-Text"/>
    <w:basedOn w:val="Normal"/>
    <w:uiPriority w:val="99"/>
    <w:qFormat/>
    <w:rsid w:val="00AD053A"/>
    <w:pPr>
      <w:tabs>
        <w:tab w:val="num" w:pos="720"/>
      </w:tabs>
      <w:spacing w:line="256" w:lineRule="auto"/>
      <w:ind w:left="720" w:hanging="360"/>
    </w:pPr>
    <w:rPr>
      <w:rFonts w:ascii="Book Antiqua" w:hAnsi="Book Antiqua"/>
      <w:sz w:val="24"/>
    </w:rPr>
  </w:style>
  <w:style w:type="paragraph" w:customStyle="1" w:styleId="ecmsonormal">
    <w:name w:val="ec_msonormal"/>
    <w:basedOn w:val="Normal"/>
    <w:uiPriority w:val="99"/>
    <w:qFormat/>
    <w:rsid w:val="00AD053A"/>
    <w:pPr>
      <w:shd w:val="clear" w:color="auto" w:fill="FFFFFF"/>
      <w:spacing w:before="100" w:beforeAutospacing="1" w:after="100" w:afterAutospacing="1" w:line="256" w:lineRule="auto"/>
    </w:pPr>
    <w:rPr>
      <w:rFonts w:ascii="Symbol" w:hAnsi="Symbol"/>
    </w:rPr>
  </w:style>
  <w:style w:type="paragraph" w:customStyle="1" w:styleId="u-intro">
    <w:name w:val="u-intro"/>
    <w:basedOn w:val="Normal"/>
    <w:uiPriority w:val="99"/>
    <w:qFormat/>
    <w:rsid w:val="00AD053A"/>
    <w:pPr>
      <w:spacing w:before="100" w:beforeAutospacing="1" w:after="100" w:afterAutospacing="1" w:line="256" w:lineRule="auto"/>
    </w:pPr>
    <w:rPr>
      <w:sz w:val="24"/>
    </w:rPr>
  </w:style>
  <w:style w:type="paragraph" w:customStyle="1" w:styleId="StyleNormalWeb10pt">
    <w:name w:val="Style Normal (Web) + 10 pt"/>
    <w:basedOn w:val="NormalWeb"/>
    <w:next w:val="Normal"/>
    <w:uiPriority w:val="99"/>
    <w:qFormat/>
    <w:rsid w:val="00AD053A"/>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AD053A"/>
    <w:pPr>
      <w:spacing w:line="256" w:lineRule="auto"/>
    </w:pPr>
    <w:rPr>
      <w:b/>
    </w:rPr>
  </w:style>
  <w:style w:type="paragraph" w:customStyle="1" w:styleId="DefinitionTerm">
    <w:name w:val="Definition Term"/>
    <w:basedOn w:val="Normal"/>
    <w:next w:val="Normal"/>
    <w:uiPriority w:val="99"/>
    <w:qFormat/>
    <w:rsid w:val="00AD053A"/>
    <w:pPr>
      <w:snapToGrid w:val="0"/>
      <w:spacing w:line="256" w:lineRule="auto"/>
    </w:pPr>
    <w:rPr>
      <w:sz w:val="24"/>
    </w:rPr>
  </w:style>
  <w:style w:type="paragraph" w:customStyle="1" w:styleId="StyleHeading1Heading1Char1ALEXHeadingHeading1CharChar">
    <w:name w:val="Style Heading 1Heading 1 Char1ALEXHeadingHeading 1 CharChar + ..."/>
    <w:basedOn w:val="Heading1"/>
    <w:uiPriority w:val="99"/>
    <w:qFormat/>
    <w:rsid w:val="00AD053A"/>
    <w:pPr>
      <w:spacing w:after="60" w:line="256" w:lineRule="auto"/>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AD053A"/>
    <w:pPr>
      <w:autoSpaceDE w:val="0"/>
      <w:autoSpaceDN w:val="0"/>
      <w:adjustRightInd w:val="0"/>
      <w:spacing w:line="256" w:lineRule="auto"/>
      <w:ind w:left="432" w:right="432"/>
      <w:jc w:val="both"/>
    </w:pPr>
    <w:rPr>
      <w:sz w:val="24"/>
      <w:u w:val="thick"/>
    </w:rPr>
  </w:style>
  <w:style w:type="paragraph" w:customStyle="1" w:styleId="UnderlinedEvidence">
    <w:name w:val="Underlined Evidence"/>
    <w:basedOn w:val="Normal"/>
    <w:autoRedefine/>
    <w:uiPriority w:val="99"/>
    <w:qFormat/>
    <w:rsid w:val="00AD053A"/>
    <w:pPr>
      <w:spacing w:line="256" w:lineRule="auto"/>
    </w:pPr>
    <w:rPr>
      <w:rFonts w:ascii="Symbol" w:hAnsi="Symbol"/>
      <w:sz w:val="21"/>
      <w:szCs w:val="21"/>
      <w:u w:val="thick"/>
    </w:rPr>
  </w:style>
  <w:style w:type="paragraph" w:customStyle="1" w:styleId="Cite8">
    <w:name w:val="Cite8"/>
    <w:basedOn w:val="Normal"/>
    <w:autoRedefine/>
    <w:uiPriority w:val="99"/>
    <w:qFormat/>
    <w:rsid w:val="00AD053A"/>
    <w:pPr>
      <w:spacing w:line="256" w:lineRule="auto"/>
    </w:pPr>
    <w:rPr>
      <w:rFonts w:ascii="Trebuchet MS" w:eastAsia="Verdana" w:hAnsi="Trebuchet MS" w:cs="Cambria"/>
    </w:rPr>
  </w:style>
  <w:style w:type="paragraph" w:customStyle="1" w:styleId="8font">
    <w:name w:val="8font"/>
    <w:basedOn w:val="Normal"/>
    <w:next w:val="Normal"/>
    <w:autoRedefine/>
    <w:uiPriority w:val="99"/>
    <w:qFormat/>
    <w:rsid w:val="00AD053A"/>
    <w:pPr>
      <w:spacing w:line="256" w:lineRule="auto"/>
    </w:pPr>
    <w:rPr>
      <w:rFonts w:eastAsia="Cambria Math" w:cs="Cambria"/>
      <w:szCs w:val="16"/>
    </w:rPr>
  </w:style>
  <w:style w:type="paragraph" w:customStyle="1" w:styleId="notes-source-hasnotes">
    <w:name w:val="notes-source-hasnotes"/>
    <w:basedOn w:val="Normal"/>
    <w:uiPriority w:val="99"/>
    <w:qFormat/>
    <w:rsid w:val="00AD053A"/>
    <w:pPr>
      <w:spacing w:before="100" w:beforeAutospacing="1" w:after="100" w:afterAutospacing="1" w:line="256" w:lineRule="auto"/>
    </w:pPr>
    <w:rPr>
      <w:rFonts w:ascii="Tahoma" w:hAnsi="Tahoma"/>
      <w:szCs w:val="20"/>
    </w:rPr>
  </w:style>
  <w:style w:type="paragraph" w:customStyle="1" w:styleId="articlemeta">
    <w:name w:val="articlemeta"/>
    <w:basedOn w:val="Normal"/>
    <w:uiPriority w:val="99"/>
    <w:qFormat/>
    <w:rsid w:val="00AD053A"/>
    <w:pPr>
      <w:spacing w:before="100" w:beforeAutospacing="1" w:after="100" w:afterAutospacing="1" w:line="256" w:lineRule="auto"/>
    </w:pPr>
    <w:rPr>
      <w:rFonts w:ascii="Tahoma" w:hAnsi="Tahoma"/>
      <w:szCs w:val="20"/>
    </w:rPr>
  </w:style>
  <w:style w:type="paragraph" w:customStyle="1" w:styleId="noindent0">
    <w:name w:val="no_indent"/>
    <w:basedOn w:val="Normal"/>
    <w:uiPriority w:val="99"/>
    <w:qFormat/>
    <w:rsid w:val="00AD053A"/>
    <w:pPr>
      <w:spacing w:before="100" w:beforeAutospacing="1" w:after="100" w:afterAutospacing="1" w:line="256" w:lineRule="auto"/>
    </w:pPr>
    <w:rPr>
      <w:rFonts w:ascii="Tahoma" w:hAnsi="Tahoma"/>
      <w:szCs w:val="20"/>
    </w:rPr>
  </w:style>
  <w:style w:type="paragraph" w:customStyle="1" w:styleId="left">
    <w:name w:val="left"/>
    <w:basedOn w:val="Normal"/>
    <w:uiPriority w:val="99"/>
    <w:qFormat/>
    <w:rsid w:val="00AD053A"/>
    <w:pPr>
      <w:spacing w:before="100" w:beforeAutospacing="1" w:after="100" w:afterAutospacing="1" w:line="256" w:lineRule="auto"/>
    </w:pPr>
    <w:rPr>
      <w:rFonts w:ascii="Tahoma" w:hAnsi="Tahoma"/>
      <w:szCs w:val="20"/>
    </w:rPr>
  </w:style>
  <w:style w:type="paragraph" w:customStyle="1" w:styleId="right">
    <w:name w:val="right"/>
    <w:basedOn w:val="Normal"/>
    <w:uiPriority w:val="99"/>
    <w:qFormat/>
    <w:rsid w:val="00AD053A"/>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uiPriority w:val="99"/>
    <w:qFormat/>
    <w:rsid w:val="00AD053A"/>
    <w:pPr>
      <w:spacing w:before="100" w:beforeAutospacing="1" w:after="100" w:afterAutospacing="1" w:line="256" w:lineRule="auto"/>
    </w:pPr>
    <w:rPr>
      <w:rFonts w:ascii="Tahoma" w:hAnsi="Tahoma"/>
      <w:szCs w:val="20"/>
    </w:rPr>
  </w:style>
  <w:style w:type="paragraph" w:customStyle="1" w:styleId="hs-text-container">
    <w:name w:val="hs-text-container"/>
    <w:basedOn w:val="Normal"/>
    <w:uiPriority w:val="99"/>
    <w:qFormat/>
    <w:rsid w:val="00AD053A"/>
    <w:pPr>
      <w:spacing w:before="100" w:beforeAutospacing="1" w:after="100" w:afterAutospacing="1" w:line="256" w:lineRule="auto"/>
    </w:pPr>
    <w:rPr>
      <w:rFonts w:ascii="Tahoma" w:hAnsi="Tahoma"/>
      <w:szCs w:val="20"/>
    </w:rPr>
  </w:style>
  <w:style w:type="paragraph" w:customStyle="1" w:styleId="entry-meta">
    <w:name w:val="entry-meta"/>
    <w:basedOn w:val="Normal"/>
    <w:uiPriority w:val="99"/>
    <w:qFormat/>
    <w:rsid w:val="00AD053A"/>
    <w:pPr>
      <w:spacing w:before="100" w:beforeAutospacing="1" w:after="100" w:afterAutospacing="1" w:line="256" w:lineRule="auto"/>
    </w:pPr>
    <w:rPr>
      <w:rFonts w:ascii="Tahoma" w:hAnsi="Tahoma"/>
      <w:szCs w:val="20"/>
    </w:rPr>
  </w:style>
  <w:style w:type="paragraph" w:customStyle="1" w:styleId="Pa10">
    <w:name w:val="Pa10"/>
    <w:basedOn w:val="Default"/>
    <w:next w:val="Default"/>
    <w:uiPriority w:val="99"/>
    <w:qFormat/>
    <w:rsid w:val="00AD053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AD053A"/>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AD053A"/>
    <w:pPr>
      <w:spacing w:before="100" w:beforeAutospacing="1" w:after="100" w:afterAutospacing="1" w:line="256" w:lineRule="auto"/>
    </w:pPr>
    <w:rPr>
      <w:rFonts w:ascii="Tahoma" w:hAnsi="Tahoma"/>
      <w:szCs w:val="20"/>
    </w:rPr>
  </w:style>
  <w:style w:type="paragraph" w:customStyle="1" w:styleId="aff">
    <w:name w:val="aff"/>
    <w:basedOn w:val="Normal"/>
    <w:uiPriority w:val="99"/>
    <w:qFormat/>
    <w:rsid w:val="00AD053A"/>
    <w:pPr>
      <w:spacing w:before="100" w:beforeAutospacing="1" w:after="100" w:afterAutospacing="1" w:line="256" w:lineRule="auto"/>
    </w:pPr>
    <w:rPr>
      <w:rFonts w:ascii="Tahoma" w:hAnsi="Tahoma"/>
      <w:szCs w:val="20"/>
    </w:rPr>
  </w:style>
  <w:style w:type="paragraph" w:customStyle="1" w:styleId="permalinkable">
    <w:name w:val="permalinkable"/>
    <w:basedOn w:val="Normal"/>
    <w:uiPriority w:val="99"/>
    <w:qFormat/>
    <w:rsid w:val="00AD053A"/>
    <w:pPr>
      <w:spacing w:before="100" w:beforeAutospacing="1" w:after="100" w:afterAutospacing="1" w:line="256" w:lineRule="auto"/>
    </w:pPr>
    <w:rPr>
      <w:rFonts w:ascii="Tahoma" w:hAnsi="Tahoma"/>
      <w:szCs w:val="20"/>
    </w:rPr>
  </w:style>
  <w:style w:type="paragraph" w:customStyle="1" w:styleId="sbyline">
    <w:name w:val="sbyline"/>
    <w:basedOn w:val="Normal"/>
    <w:uiPriority w:val="99"/>
    <w:qFormat/>
    <w:rsid w:val="00AD053A"/>
    <w:pPr>
      <w:spacing w:before="100" w:beforeAutospacing="1" w:after="100" w:afterAutospacing="1" w:line="256" w:lineRule="auto"/>
    </w:pPr>
    <w:rPr>
      <w:rFonts w:ascii="Tahoma" w:hAnsi="Tahoma"/>
      <w:szCs w:val="20"/>
    </w:rPr>
  </w:style>
  <w:style w:type="paragraph" w:customStyle="1" w:styleId="promotion-tag-p">
    <w:name w:val="promotion-tag-p"/>
    <w:basedOn w:val="Normal"/>
    <w:uiPriority w:val="99"/>
    <w:qFormat/>
    <w:rsid w:val="00AD053A"/>
    <w:pPr>
      <w:spacing w:before="100" w:beforeAutospacing="1" w:after="100" w:afterAutospacing="1" w:line="256" w:lineRule="auto"/>
    </w:pPr>
    <w:rPr>
      <w:rFonts w:ascii="Tahoma" w:hAnsi="Tahoma"/>
      <w:szCs w:val="20"/>
    </w:rPr>
  </w:style>
  <w:style w:type="paragraph" w:customStyle="1" w:styleId="heading">
    <w:name w:val="heading"/>
    <w:basedOn w:val="Normal"/>
    <w:uiPriority w:val="99"/>
    <w:qFormat/>
    <w:rsid w:val="00AD053A"/>
    <w:pPr>
      <w:spacing w:before="100" w:beforeAutospacing="1" w:after="100" w:afterAutospacing="1" w:line="256" w:lineRule="auto"/>
    </w:pPr>
    <w:rPr>
      <w:rFonts w:ascii="Tahoma" w:hAnsi="Tahoma"/>
      <w:szCs w:val="20"/>
    </w:rPr>
  </w:style>
  <w:style w:type="paragraph" w:customStyle="1" w:styleId="Document">
    <w:name w:val="_Document"/>
    <w:basedOn w:val="Default"/>
    <w:next w:val="Default"/>
    <w:uiPriority w:val="99"/>
    <w:qFormat/>
    <w:rsid w:val="00AD053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AD053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AD053A"/>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AD053A"/>
    <w:pPr>
      <w:spacing w:before="100" w:beforeAutospacing="1" w:after="100" w:afterAutospacing="1" w:line="256" w:lineRule="auto"/>
    </w:pPr>
    <w:rPr>
      <w:rFonts w:ascii="Tahoma" w:hAnsi="Tahoma"/>
      <w:szCs w:val="20"/>
    </w:rPr>
  </w:style>
  <w:style w:type="paragraph" w:customStyle="1" w:styleId="Pa7">
    <w:name w:val="Pa7"/>
    <w:basedOn w:val="Default"/>
    <w:next w:val="Default"/>
    <w:uiPriority w:val="99"/>
    <w:qFormat/>
    <w:rsid w:val="00AD053A"/>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AD053A"/>
    <w:pPr>
      <w:spacing w:before="100" w:beforeAutospacing="1" w:after="100" w:afterAutospacing="1" w:line="256" w:lineRule="auto"/>
    </w:pPr>
    <w:rPr>
      <w:rFonts w:ascii="Tahoma" w:hAnsi="Tahoma"/>
      <w:szCs w:val="20"/>
    </w:rPr>
  </w:style>
  <w:style w:type="paragraph" w:customStyle="1" w:styleId="Pa8">
    <w:name w:val="Pa8"/>
    <w:basedOn w:val="Default"/>
    <w:next w:val="Default"/>
    <w:uiPriority w:val="99"/>
    <w:qFormat/>
    <w:rsid w:val="00AD053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AD053A"/>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AD053A"/>
    <w:pPr>
      <w:spacing w:before="100" w:beforeAutospacing="1" w:after="100" w:afterAutospacing="1" w:line="256" w:lineRule="auto"/>
    </w:pPr>
    <w:rPr>
      <w:rFonts w:ascii="Tahoma" w:hAnsi="Tahoma"/>
      <w:szCs w:val="20"/>
    </w:rPr>
  </w:style>
  <w:style w:type="character" w:customStyle="1" w:styleId="BoldUnderlineChar2Char">
    <w:name w:val="BoldUnderline Char2 Char"/>
    <w:link w:val="BoldUnderlineChar2"/>
    <w:locked/>
    <w:rsid w:val="00AD053A"/>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AD053A"/>
    <w:rPr>
      <w:rFonts w:ascii="Times New Roman" w:eastAsia="Times New Roman" w:hAnsi="Times New Roman" w:cs="Times New Roman"/>
      <w:b/>
      <w:sz w:val="20"/>
      <w:u w:val="single"/>
    </w:rPr>
  </w:style>
  <w:style w:type="character" w:customStyle="1" w:styleId="UnderlineCardChar">
    <w:name w:val="UnderlineCard Char"/>
    <w:link w:val="UnderlineCard"/>
    <w:locked/>
    <w:rsid w:val="00AD053A"/>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AD053A"/>
    <w:pPr>
      <w:keepNext w:val="0"/>
      <w:keepLines w:val="0"/>
      <w:spacing w:before="0" w:line="256" w:lineRule="auto"/>
      <w:jc w:val="left"/>
      <w:outlineLvl w:val="9"/>
    </w:pPr>
    <w:rPr>
      <w:rFonts w:eastAsia="Calibri" w:cs="Times New Roman"/>
      <w:b w:val="0"/>
      <w:sz w:val="20"/>
      <w:szCs w:val="20"/>
      <w:lang w:val="x-none" w:eastAsia="x-none"/>
    </w:rPr>
  </w:style>
  <w:style w:type="paragraph" w:customStyle="1" w:styleId="Cardd">
    <w:name w:val="Cardd"/>
    <w:basedOn w:val="Normal"/>
    <w:uiPriority w:val="4"/>
    <w:qFormat/>
    <w:rsid w:val="00AD053A"/>
    <w:pPr>
      <w:spacing w:line="256" w:lineRule="auto"/>
      <w:ind w:left="288" w:right="288"/>
    </w:pPr>
  </w:style>
  <w:style w:type="paragraph" w:customStyle="1" w:styleId="document0">
    <w:name w:val="document"/>
    <w:basedOn w:val="Normal"/>
    <w:uiPriority w:val="99"/>
    <w:qFormat/>
    <w:rsid w:val="00AD053A"/>
    <w:pPr>
      <w:spacing w:before="100" w:beforeAutospacing="1" w:after="100" w:afterAutospacing="1" w:line="256" w:lineRule="auto"/>
    </w:pPr>
    <w:rPr>
      <w:rFonts w:eastAsia="Times New Roman"/>
    </w:rPr>
  </w:style>
  <w:style w:type="paragraph" w:customStyle="1" w:styleId="Shrink6">
    <w:name w:val="Shrink 6"/>
    <w:basedOn w:val="Normal"/>
    <w:uiPriority w:val="99"/>
    <w:qFormat/>
    <w:rsid w:val="00AD053A"/>
    <w:pPr>
      <w:spacing w:line="256" w:lineRule="auto"/>
    </w:pPr>
    <w:rPr>
      <w:rFonts w:eastAsia="Calibri" w:cs="Times New Roman"/>
      <w:sz w:val="12"/>
    </w:rPr>
  </w:style>
  <w:style w:type="character" w:customStyle="1" w:styleId="BriefTitleWorksChar">
    <w:name w:val="Brief Title Works Char"/>
    <w:basedOn w:val="DefaultParagraphFont"/>
    <w:link w:val="BriefTitleWorks"/>
    <w:locked/>
    <w:rsid w:val="00AD053A"/>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AD053A"/>
    <w:pPr>
      <w:keepLines w:val="0"/>
      <w:pageBreakBefore w:val="0"/>
      <w:pBdr>
        <w:top w:val="none" w:sz="0" w:space="0" w:color="auto"/>
        <w:left w:val="none" w:sz="0" w:space="0" w:color="auto"/>
        <w:bottom w:val="none" w:sz="0" w:space="0" w:color="auto"/>
        <w:right w:val="none" w:sz="0" w:space="0" w:color="auto"/>
      </w:pBdr>
      <w:spacing w:after="60" w:line="256" w:lineRule="auto"/>
    </w:pPr>
    <w:rPr>
      <w:rFonts w:eastAsia="Times New Roman" w:cs="Arial"/>
      <w:bCs w:val="0"/>
      <w:kern w:val="32"/>
      <w:sz w:val="24"/>
      <w:u w:val="single"/>
    </w:rPr>
  </w:style>
  <w:style w:type="paragraph" w:customStyle="1" w:styleId="conintrotext">
    <w:name w:val="conintrotext"/>
    <w:basedOn w:val="Normal"/>
    <w:uiPriority w:val="99"/>
    <w:qFormat/>
    <w:rsid w:val="00AD053A"/>
    <w:pPr>
      <w:spacing w:before="100" w:beforeAutospacing="1" w:after="100" w:afterAutospacing="1" w:line="256" w:lineRule="auto"/>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D053A"/>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D053A"/>
    <w:pPr>
      <w:spacing w:line="256" w:lineRule="auto"/>
    </w:pPr>
    <w:rPr>
      <w:rFonts w:ascii="MS Mincho" w:eastAsia="MS Mincho" w:hAnsi="MS Mincho"/>
      <w:b/>
      <w:sz w:val="24"/>
      <w:u w:val="single"/>
    </w:rPr>
  </w:style>
  <w:style w:type="paragraph" w:customStyle="1" w:styleId="assert">
    <w:name w:val="assert"/>
    <w:basedOn w:val="Normal"/>
    <w:uiPriority w:val="99"/>
    <w:qFormat/>
    <w:rsid w:val="00AD053A"/>
    <w:pPr>
      <w:spacing w:before="100" w:beforeAutospacing="1" w:after="100" w:afterAutospacing="1" w:line="256" w:lineRule="auto"/>
    </w:pPr>
    <w:rPr>
      <w:rFonts w:eastAsia="Times New Roman"/>
      <w:sz w:val="24"/>
    </w:rPr>
  </w:style>
  <w:style w:type="paragraph" w:customStyle="1" w:styleId="Default1">
    <w:name w:val="Default1"/>
    <w:basedOn w:val="Default"/>
    <w:next w:val="Default"/>
    <w:uiPriority w:val="99"/>
    <w:qFormat/>
    <w:rsid w:val="00AD053A"/>
    <w:rPr>
      <w:color w:val="auto"/>
    </w:rPr>
  </w:style>
  <w:style w:type="paragraph" w:customStyle="1" w:styleId="center">
    <w:name w:val="center"/>
    <w:basedOn w:val="Normal"/>
    <w:uiPriority w:val="99"/>
    <w:qFormat/>
    <w:rsid w:val="00AD053A"/>
    <w:pPr>
      <w:spacing w:before="100" w:beforeAutospacing="1" w:after="100" w:afterAutospacing="1" w:line="256" w:lineRule="auto"/>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D053A"/>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D053A"/>
    <w:pPr>
      <w:spacing w:line="256" w:lineRule="auto"/>
    </w:pPr>
    <w:rPr>
      <w:rFonts w:ascii="MS Mincho" w:eastAsia="MS Mincho" w:hAnsi="MS Mincho"/>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D053A"/>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D053A"/>
    <w:pPr>
      <w:spacing w:line="256" w:lineRule="auto"/>
    </w:pPr>
    <w:rPr>
      <w:rFonts w:ascii="MS Mincho" w:eastAsia="MS Mincho" w:hAnsi="MS Mincho"/>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D053A"/>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D053A"/>
    <w:pPr>
      <w:spacing w:line="256" w:lineRule="auto"/>
    </w:pPr>
    <w:rPr>
      <w:rFonts w:ascii="MS Mincho" w:eastAsia="MS Mincho" w:hAnsi="MS Mincho"/>
      <w:b/>
      <w:sz w:val="24"/>
      <w:u w:val="single"/>
    </w:rPr>
  </w:style>
  <w:style w:type="character" w:customStyle="1" w:styleId="CardBodyChar">
    <w:name w:val="Card Body Char"/>
    <w:link w:val="CardBody"/>
    <w:locked/>
    <w:rsid w:val="00AD053A"/>
    <w:rPr>
      <w:rFonts w:ascii="Calibri" w:eastAsia="Times New Roman" w:hAnsi="Calibri" w:cs="Calibri"/>
    </w:rPr>
  </w:style>
  <w:style w:type="paragraph" w:customStyle="1" w:styleId="CardBody">
    <w:name w:val="Card Body"/>
    <w:basedOn w:val="Normal"/>
    <w:link w:val="CardBodyChar"/>
    <w:qFormat/>
    <w:rsid w:val="00AD053A"/>
    <w:pPr>
      <w:spacing w:line="256" w:lineRule="auto"/>
    </w:pPr>
    <w:rPr>
      <w:rFonts w:eastAsia="Times New Roman" w:cs="Calibri"/>
      <w:sz w:val="24"/>
    </w:rPr>
  </w:style>
  <w:style w:type="character" w:customStyle="1" w:styleId="StyleBoldandUnderlineChar11ptBorderSinglesolidlineChar">
    <w:name w:val="Style Bold and Underline Char + 11 pt Border: : (Single solid line... Char"/>
    <w:link w:val="StyleBoldandUnderlineChar11ptBorderSinglesolidline"/>
    <w:locked/>
    <w:rsid w:val="00AD053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D053A"/>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AD053A"/>
    <w:pPr>
      <w:spacing w:line="256" w:lineRule="auto"/>
      <w:ind w:left="288" w:right="288"/>
    </w:pPr>
  </w:style>
  <w:style w:type="character" w:customStyle="1" w:styleId="StyleStyle4ArialNarrow9ptChar">
    <w:name w:val="Style Style4 + Arial Narrow 9 pt Char"/>
    <w:link w:val="StyleStyle4ArialNarrow9pt"/>
    <w:locked/>
    <w:rsid w:val="00AD053A"/>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AD053A"/>
    <w:pPr>
      <w:spacing w:line="256" w:lineRule="auto"/>
    </w:pPr>
    <w:rPr>
      <w:rFonts w:eastAsia="Times New Roman" w:cs="Calibri"/>
      <w:sz w:val="24"/>
      <w:u w:val="single"/>
    </w:rPr>
  </w:style>
  <w:style w:type="character" w:customStyle="1" w:styleId="StyleStyle4ArialNarrow9ptBoldChar">
    <w:name w:val="Style Style4 + Arial Narrow 9 pt Bold Char"/>
    <w:link w:val="StyleStyle4ArialNarrow9ptBold"/>
    <w:locked/>
    <w:rsid w:val="00AD053A"/>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AD053A"/>
    <w:pPr>
      <w:spacing w:line="256" w:lineRule="auto"/>
    </w:pPr>
    <w:rPr>
      <w:rFonts w:eastAsia="Times New Roman" w:cs="Calibri"/>
      <w:b/>
      <w:bCs/>
      <w:sz w:val="24"/>
      <w:u w:val="single"/>
    </w:rPr>
  </w:style>
  <w:style w:type="character" w:customStyle="1" w:styleId="HiddenBlockHeaderChar">
    <w:name w:val="Hidden Block Header Char"/>
    <w:link w:val="HiddenBlockHeader"/>
    <w:locked/>
    <w:rsid w:val="00AD053A"/>
    <w:rPr>
      <w:rFonts w:ascii="Times New Roman" w:eastAsia="Times New Roman" w:hAnsi="Times New Roman" w:cs="Times New Roman"/>
      <w:b/>
      <w:sz w:val="28"/>
    </w:rPr>
  </w:style>
  <w:style w:type="paragraph" w:customStyle="1" w:styleId="HiddenBlockHeader">
    <w:name w:val="Hidden Block Header"/>
    <w:basedOn w:val="BlockHeadings"/>
    <w:next w:val="Nothing"/>
    <w:link w:val="HiddenBlockHeaderChar"/>
    <w:qFormat/>
    <w:rsid w:val="00AD053A"/>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AD053A"/>
    <w:rPr>
      <w:rFonts w:ascii="Calibri" w:eastAsia="Times New Roman" w:hAnsi="Calibri" w:cs="Calibri"/>
      <w:b/>
      <w:u w:val="single"/>
      <w:lang w:val="x-none" w:eastAsia="x-none"/>
    </w:rPr>
  </w:style>
  <w:style w:type="paragraph" w:customStyle="1" w:styleId="Third">
    <w:name w:val="Third"/>
    <w:basedOn w:val="Normal"/>
    <w:link w:val="ThirdChar"/>
    <w:qFormat/>
    <w:rsid w:val="00AD053A"/>
    <w:pPr>
      <w:spacing w:line="256" w:lineRule="auto"/>
    </w:pPr>
    <w:rPr>
      <w:rFonts w:eastAsia="Times New Roman" w:cs="Calibri"/>
      <w:b/>
      <w:sz w:val="24"/>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AD053A"/>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ink w:val="DebateUnderlineBoldChar"/>
    <w:locked/>
    <w:rsid w:val="00AD053A"/>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AD053A"/>
    <w:pPr>
      <w:spacing w:line="256" w:lineRule="auto"/>
      <w:jc w:val="both"/>
    </w:pPr>
    <w:rPr>
      <w:rFonts w:eastAsia="Times New Roman" w:cs="Calibri"/>
      <w:b/>
      <w:sz w:val="24"/>
      <w:u w:val="thick"/>
    </w:rPr>
  </w:style>
  <w:style w:type="character" w:customStyle="1" w:styleId="bloctitlesChar">
    <w:name w:val="bloc titles Char"/>
    <w:link w:val="bloctitles"/>
    <w:locked/>
    <w:rsid w:val="00AD053A"/>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AD053A"/>
    <w:pPr>
      <w:keepNext w:val="0"/>
      <w:keepLines w:val="0"/>
      <w:pBdr>
        <w:top w:val="none" w:sz="0" w:space="0" w:color="auto"/>
        <w:left w:val="none" w:sz="0" w:space="0" w:color="auto"/>
        <w:bottom w:val="none" w:sz="0" w:space="0" w:color="auto"/>
        <w:right w:val="none" w:sz="0" w:space="0" w:color="auto"/>
      </w:pBdr>
      <w:spacing w:before="0" w:line="256" w:lineRule="auto"/>
      <w:contextualSpacing/>
    </w:pPr>
    <w:rPr>
      <w:rFonts w:eastAsia="Malgun Gothic" w:cs="Arial"/>
      <w:bCs w:val="0"/>
      <w:sz w:val="28"/>
      <w:u w:val="single"/>
    </w:rPr>
  </w:style>
  <w:style w:type="paragraph" w:customStyle="1" w:styleId="CiteSmallText">
    <w:name w:val="Cite Small Text"/>
    <w:basedOn w:val="Normal"/>
    <w:uiPriority w:val="99"/>
    <w:qFormat/>
    <w:rsid w:val="00AD053A"/>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AD053A"/>
    <w:rPr>
      <w:rFonts w:ascii="Calibri" w:hAnsi="Calibri" w:cs="Calibri"/>
      <w:lang w:val="x-none"/>
    </w:rPr>
  </w:style>
  <w:style w:type="paragraph" w:customStyle="1" w:styleId="Cards1CharChar">
    <w:name w:val="Cards1 Char Char"/>
    <w:basedOn w:val="Normal"/>
    <w:link w:val="Cards1CharCharChar"/>
    <w:qFormat/>
    <w:rsid w:val="00AD053A"/>
    <w:pPr>
      <w:autoSpaceDE w:val="0"/>
      <w:autoSpaceDN w:val="0"/>
      <w:adjustRightInd w:val="0"/>
      <w:spacing w:line="256" w:lineRule="auto"/>
      <w:ind w:left="432" w:right="432"/>
      <w:jc w:val="both"/>
    </w:pPr>
    <w:rPr>
      <w:rFonts w:cs="Calibri"/>
      <w:sz w:val="24"/>
      <w:lang w:val="x-none"/>
    </w:rPr>
  </w:style>
  <w:style w:type="character" w:customStyle="1" w:styleId="UnderlineCharCharCharCharCharCharCharChar">
    <w:name w:val="Underline Char Char Char Char Char Char Char Char"/>
    <w:link w:val="UnderlineCharCharCharCharCharCharChar"/>
    <w:locked/>
    <w:rsid w:val="00AD053A"/>
    <w:rPr>
      <w:u w:val="single"/>
    </w:rPr>
  </w:style>
  <w:style w:type="paragraph" w:customStyle="1" w:styleId="UnderlineCharCharCharCharCharCharChar">
    <w:name w:val="Underline Char Char Char Char Char Char Char"/>
    <w:basedOn w:val="Normal"/>
    <w:link w:val="UnderlineCharCharCharCharCharCharCharChar"/>
    <w:qFormat/>
    <w:rsid w:val="00AD053A"/>
    <w:pPr>
      <w:spacing w:line="256" w:lineRule="auto"/>
    </w:pPr>
    <w:rPr>
      <w:rFonts w:asciiTheme="minorHAnsi" w:hAnsiTheme="minorHAnsi"/>
      <w:sz w:val="24"/>
      <w:u w:val="single"/>
    </w:rPr>
  </w:style>
  <w:style w:type="character" w:customStyle="1" w:styleId="CitesCharCharChar">
    <w:name w:val="Cites Char Char Char"/>
    <w:link w:val="CitesCharChar"/>
    <w:locked/>
    <w:rsid w:val="00AD053A"/>
    <w:rPr>
      <w:rFonts w:ascii="Times New Roman" w:eastAsia="Times New Roman" w:hAnsi="Times New Roman" w:cs="Times New Roman"/>
      <w:sz w:val="20"/>
    </w:rPr>
  </w:style>
  <w:style w:type="paragraph" w:customStyle="1" w:styleId="CitesCharChar">
    <w:name w:val="Cites Char Char"/>
    <w:next w:val="Normal"/>
    <w:link w:val="CitesCharCharChar"/>
    <w:qFormat/>
    <w:rsid w:val="00AD053A"/>
    <w:pPr>
      <w:widowControl w:val="0"/>
      <w:jc w:val="both"/>
      <w:outlineLvl w:val="2"/>
    </w:pPr>
    <w:rPr>
      <w:rFonts w:ascii="Times New Roman" w:eastAsia="Times New Roman" w:hAnsi="Times New Roman" w:cs="Times New Roman"/>
      <w:sz w:val="20"/>
    </w:rPr>
  </w:style>
  <w:style w:type="character" w:customStyle="1" w:styleId="SwagChar">
    <w:name w:val="Swag Char"/>
    <w:link w:val="Swag"/>
    <w:locked/>
    <w:rsid w:val="00AD053A"/>
    <w:rPr>
      <w:rFonts w:ascii="Calibri" w:hAnsi="Calibri" w:cs="Calibri"/>
      <w:color w:val="0000FF"/>
      <w:sz w:val="12"/>
      <w:u w:val="single"/>
    </w:rPr>
  </w:style>
  <w:style w:type="paragraph" w:customStyle="1" w:styleId="Swag">
    <w:name w:val="Swag"/>
    <w:basedOn w:val="Normal"/>
    <w:link w:val="SwagChar"/>
    <w:qFormat/>
    <w:rsid w:val="00AD053A"/>
    <w:pPr>
      <w:spacing w:line="256" w:lineRule="auto"/>
    </w:pPr>
    <w:rPr>
      <w:rFonts w:cs="Calibri"/>
      <w:color w:val="0000FF"/>
      <w:sz w:val="12"/>
      <w:u w:val="single"/>
    </w:rPr>
  </w:style>
  <w:style w:type="character" w:customStyle="1" w:styleId="StyleUnderlineTimesNewRoman1Char">
    <w:name w:val="Style Underline + Times New Roman1 Char"/>
    <w:link w:val="StyleUnderlineTimesNewRoman1"/>
    <w:locked/>
    <w:rsid w:val="00AD053A"/>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AD053A"/>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AD053A"/>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AD053A"/>
    <w:pPr>
      <w:spacing w:after="200" w:line="276" w:lineRule="auto"/>
    </w:pPr>
    <w:rPr>
      <w:rFonts w:ascii="Calibri" w:eastAsia="Times New Roman" w:hAnsi="Calibri" w:cs="Times New Roman"/>
      <w:b/>
      <w:bCs/>
      <w:u w:val="single"/>
    </w:rPr>
  </w:style>
  <w:style w:type="character" w:customStyle="1" w:styleId="StyleStyleCardTextLeft-075Right0Char">
    <w:name w:val="Style Style Card Text + Left:  -0.75&quot; + Right:  0&quot; Char"/>
    <w:link w:val="StyleStyleCardTextLeft-075Right0"/>
    <w:locked/>
    <w:rsid w:val="00AD053A"/>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AD053A"/>
    <w:pPr>
      <w:spacing w:line="256" w:lineRule="auto"/>
    </w:pPr>
    <w:rPr>
      <w:rFonts w:ascii="Garamond" w:eastAsia="MS Mincho" w:hAnsi="Garamond" w:cs="Calibri"/>
      <w:sz w:val="24"/>
    </w:rPr>
  </w:style>
  <w:style w:type="paragraph" w:customStyle="1" w:styleId="subhead10">
    <w:name w:val="subhead1"/>
    <w:basedOn w:val="Normal"/>
    <w:uiPriority w:val="99"/>
    <w:qFormat/>
    <w:rsid w:val="00AD053A"/>
    <w:pPr>
      <w:spacing w:before="100" w:beforeAutospacing="1" w:after="100" w:afterAutospacing="1" w:line="256" w:lineRule="auto"/>
    </w:pPr>
    <w:rPr>
      <w:rFonts w:eastAsia="Times New Roman"/>
      <w:sz w:val="24"/>
    </w:rPr>
  </w:style>
  <w:style w:type="paragraph" w:customStyle="1" w:styleId="abstract">
    <w:name w:val="abstract"/>
    <w:basedOn w:val="Normal"/>
    <w:uiPriority w:val="99"/>
    <w:qFormat/>
    <w:rsid w:val="00AD053A"/>
    <w:pPr>
      <w:spacing w:before="100" w:beforeAutospacing="1" w:after="100" w:afterAutospacing="1" w:line="256" w:lineRule="auto"/>
    </w:pPr>
    <w:rPr>
      <w:rFonts w:eastAsia="Times New Roman"/>
      <w:sz w:val="24"/>
    </w:rPr>
  </w:style>
  <w:style w:type="character" w:customStyle="1" w:styleId="StyleUnderlineChar11ptBold2Char">
    <w:name w:val="Style Underline Char + 11 pt Bold2 Char"/>
    <w:link w:val="StyleUnderlineChar11ptBold2"/>
    <w:locked/>
    <w:rsid w:val="00AD053A"/>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AD053A"/>
    <w:pPr>
      <w:spacing w:line="256" w:lineRule="auto"/>
    </w:pPr>
    <w:rPr>
      <w:rFonts w:eastAsia="Times New Roman" w:cs="Calibri"/>
      <w:b/>
      <w:bCs/>
      <w:sz w:val="24"/>
      <w:u w:val="single"/>
    </w:rPr>
  </w:style>
  <w:style w:type="character" w:customStyle="1" w:styleId="StyleStyleUnderlineTimesNewRoman11ptChar">
    <w:name w:val="Style Style Underline + Times New Roman + 11 pt Char"/>
    <w:link w:val="StyleStyleUnderlineTimesNewRoman11pt"/>
    <w:locked/>
    <w:rsid w:val="00AD053A"/>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AD053A"/>
    <w:pPr>
      <w:spacing w:line="256" w:lineRule="auto"/>
    </w:pPr>
    <w:rPr>
      <w:rFonts w:eastAsia="Times New Roman" w:cs="Calibr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AD053A"/>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D053A"/>
    <w:pPr>
      <w:spacing w:line="256" w:lineRule="auto"/>
    </w:pPr>
    <w:rPr>
      <w:rFonts w:eastAsia="Times New Roman" w:cs="Calibri"/>
      <w:sz w:val="24"/>
      <w:u w:val="single"/>
    </w:rPr>
  </w:style>
  <w:style w:type="character" w:customStyle="1" w:styleId="Citation1Char">
    <w:name w:val="Citation1 Char"/>
    <w:link w:val="Citation1"/>
    <w:locked/>
    <w:rsid w:val="00AD053A"/>
    <w:rPr>
      <w:rFonts w:ascii="Georgia" w:hAnsi="Georgia"/>
      <w:b/>
      <w:u w:val="single"/>
    </w:rPr>
  </w:style>
  <w:style w:type="paragraph" w:customStyle="1" w:styleId="Citation1">
    <w:name w:val="Citation1"/>
    <w:basedOn w:val="Normal"/>
    <w:link w:val="Citation1Char"/>
    <w:qFormat/>
    <w:rsid w:val="00AD053A"/>
    <w:pPr>
      <w:spacing w:line="256" w:lineRule="auto"/>
    </w:pPr>
    <w:rPr>
      <w:rFonts w:ascii="Georgia" w:hAnsi="Georgia"/>
      <w:b/>
      <w:sz w:val="24"/>
      <w:u w:val="single"/>
    </w:rPr>
  </w:style>
  <w:style w:type="character" w:customStyle="1" w:styleId="TaglineChar">
    <w:name w:val="Tagline Char"/>
    <w:link w:val="Tagline0"/>
    <w:locked/>
    <w:rsid w:val="00AD053A"/>
    <w:rPr>
      <w:rFonts w:ascii="Georgia" w:hAnsi="Georgia"/>
      <w:b/>
    </w:rPr>
  </w:style>
  <w:style w:type="paragraph" w:customStyle="1" w:styleId="Tagline0">
    <w:name w:val="Tagline"/>
    <w:basedOn w:val="Normal"/>
    <w:link w:val="TaglineChar"/>
    <w:qFormat/>
    <w:rsid w:val="00AD053A"/>
    <w:pPr>
      <w:spacing w:line="256" w:lineRule="auto"/>
    </w:pPr>
    <w:rPr>
      <w:rFonts w:ascii="Georgia" w:hAnsi="Georgia"/>
      <w:b/>
      <w:sz w:val="24"/>
    </w:rPr>
  </w:style>
  <w:style w:type="character" w:customStyle="1" w:styleId="NothingCharChar">
    <w:name w:val="Nothing Char Char"/>
    <w:link w:val="NothingCharCharChar"/>
    <w:locked/>
    <w:rsid w:val="00AD053A"/>
  </w:style>
  <w:style w:type="paragraph" w:customStyle="1" w:styleId="NothingCharCharChar">
    <w:name w:val="Nothing Char Char Char"/>
    <w:link w:val="NothingCharChar"/>
    <w:qFormat/>
    <w:rsid w:val="00AD053A"/>
    <w:pPr>
      <w:jc w:val="both"/>
    </w:pPr>
  </w:style>
  <w:style w:type="paragraph" w:customStyle="1" w:styleId="StyleLeft021">
    <w:name w:val="Style Left:  0.2&quot;1"/>
    <w:basedOn w:val="Normal"/>
    <w:uiPriority w:val="99"/>
    <w:qFormat/>
    <w:rsid w:val="00AD053A"/>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D053A"/>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D053A"/>
    <w:pPr>
      <w:pBdr>
        <w:top w:val="single" w:sz="4" w:space="0" w:color="auto"/>
        <w:left w:val="single" w:sz="4" w:space="0" w:color="auto"/>
        <w:bottom w:val="single" w:sz="4" w:space="0" w:color="auto"/>
        <w:right w:val="single" w:sz="4" w:space="0" w:color="auto"/>
      </w:pBdr>
      <w:spacing w:line="256" w:lineRule="auto"/>
    </w:pPr>
    <w:rPr>
      <w:rFonts w:eastAsia="Times New Roman" w:cs="Calibr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D053A"/>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D053A"/>
    <w:pPr>
      <w:pBdr>
        <w:top w:val="single" w:sz="4" w:space="0" w:color="auto"/>
        <w:left w:val="single" w:sz="4" w:space="0" w:color="auto"/>
        <w:bottom w:val="single" w:sz="4" w:space="0" w:color="auto"/>
        <w:right w:val="single" w:sz="4" w:space="0" w:color="auto"/>
      </w:pBdr>
      <w:spacing w:line="256" w:lineRule="auto"/>
    </w:pPr>
    <w:rPr>
      <w:rFonts w:eastAsia="Times New Roman" w:cs="Calibri"/>
      <w:sz w:val="24"/>
      <w:u w:val="single"/>
      <w:bdr w:val="single" w:sz="4" w:space="0" w:color="auto" w:frame="1"/>
    </w:rPr>
  </w:style>
  <w:style w:type="paragraph" w:customStyle="1" w:styleId="BlockTitle20">
    <w:name w:val="Block Title #2"/>
    <w:basedOn w:val="Normal"/>
    <w:uiPriority w:val="99"/>
    <w:qFormat/>
    <w:rsid w:val="00AD053A"/>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AD053A"/>
    <w:pPr>
      <w:spacing w:line="256" w:lineRule="auto"/>
    </w:pPr>
    <w:rPr>
      <w:b/>
    </w:rPr>
  </w:style>
  <w:style w:type="paragraph" w:customStyle="1" w:styleId="date-comments">
    <w:name w:val="date-comments"/>
    <w:basedOn w:val="Normal"/>
    <w:uiPriority w:val="99"/>
    <w:qFormat/>
    <w:rsid w:val="00AD053A"/>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AD053A"/>
    <w:pPr>
      <w:widowControl w:val="0"/>
      <w:jc w:val="both"/>
      <w:outlineLvl w:val="1"/>
    </w:pPr>
    <w:rPr>
      <w:rFonts w:ascii="Times New Roman" w:eastAsia="Times New Roman" w:hAnsi="Times New Roman" w:cs="Times New Roman"/>
      <w:b/>
    </w:rPr>
  </w:style>
  <w:style w:type="paragraph" w:customStyle="1" w:styleId="003Cite">
    <w:name w:val="003Cite"/>
    <w:basedOn w:val="Normal"/>
    <w:uiPriority w:val="99"/>
    <w:qFormat/>
    <w:rsid w:val="00AD053A"/>
    <w:pPr>
      <w:spacing w:line="256"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AD053A"/>
    <w:rPr>
      <w:rFonts w:ascii="Calibri" w:hAnsi="Calibri" w:cs="Calibri"/>
      <w:b/>
      <w:color w:val="000000"/>
      <w:u w:val="single"/>
    </w:rPr>
  </w:style>
  <w:style w:type="paragraph" w:customStyle="1" w:styleId="NormalBold">
    <w:name w:val="Normal + Bold"/>
    <w:aliases w:val="Double Underline"/>
    <w:basedOn w:val="Normal"/>
    <w:link w:val="NormalBoldChar"/>
    <w:qFormat/>
    <w:rsid w:val="00AD053A"/>
    <w:pPr>
      <w:spacing w:line="256" w:lineRule="auto"/>
      <w:jc w:val="both"/>
    </w:pPr>
    <w:rPr>
      <w:rFonts w:cs="Calibri"/>
      <w:b/>
      <w:color w:val="000000"/>
      <w:sz w:val="24"/>
      <w:u w:val="single"/>
    </w:rPr>
  </w:style>
  <w:style w:type="character" w:customStyle="1" w:styleId="StyleCards12ptThickunderlineChar2">
    <w:name w:val="Style Cards + 12 pt Thick underline Char2"/>
    <w:link w:val="StyleCards12ptThickunderline"/>
    <w:locked/>
    <w:rsid w:val="00AD053A"/>
    <w:rPr>
      <w:rFonts w:ascii="Times New Roman" w:eastAsia="Times New Roman" w:hAnsi="Times New Roman" w:cs="Times New Roman"/>
      <w:u w:val="thick"/>
      <w:lang w:val="x-none" w:eastAsia="x-none"/>
    </w:rPr>
  </w:style>
  <w:style w:type="paragraph" w:customStyle="1" w:styleId="StyleCards12ptThickunderline">
    <w:name w:val="Style Cards + 12 pt Thick underline"/>
    <w:basedOn w:val="Normal"/>
    <w:link w:val="StyleCards12ptThickunderlineChar2"/>
    <w:qFormat/>
    <w:rsid w:val="00AD053A"/>
    <w:pPr>
      <w:autoSpaceDE w:val="0"/>
      <w:autoSpaceDN w:val="0"/>
      <w:adjustRightInd w:val="0"/>
      <w:spacing w:line="256" w:lineRule="auto"/>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AD053A"/>
    <w:rPr>
      <w:rFonts w:ascii="Times New Roman" w:eastAsia="Times New Roman" w:hAnsi="Times New Roman" w:cs="Times New Roman"/>
      <w:b/>
      <w:u w:val="single"/>
      <w:lang w:val="x-none" w:eastAsia="x-none"/>
    </w:rPr>
  </w:style>
  <w:style w:type="paragraph" w:customStyle="1" w:styleId="NormalUnderline0">
    <w:name w:val="Normal + Underline"/>
    <w:basedOn w:val="Normal"/>
    <w:link w:val="NormalUnderlineChar0"/>
    <w:qFormat/>
    <w:rsid w:val="00AD053A"/>
    <w:pPr>
      <w:spacing w:line="256" w:lineRule="auto"/>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AD053A"/>
    <w:rPr>
      <w:rFonts w:ascii="Calibri" w:hAnsi="Calibri" w:cs="Calibri"/>
    </w:rPr>
  </w:style>
  <w:style w:type="paragraph" w:customStyle="1" w:styleId="DateTime">
    <w:name w:val="DateTime"/>
    <w:basedOn w:val="Normal"/>
    <w:link w:val="DateTimeChar"/>
    <w:autoRedefine/>
    <w:uiPriority w:val="4"/>
    <w:qFormat/>
    <w:rsid w:val="00AD053A"/>
    <w:pPr>
      <w:spacing w:line="256" w:lineRule="auto"/>
    </w:pPr>
    <w:rPr>
      <w:rFonts w:cs="Calibri"/>
      <w:sz w:val="24"/>
    </w:rPr>
  </w:style>
  <w:style w:type="character" w:customStyle="1" w:styleId="LectureChar">
    <w:name w:val="Lecture Char"/>
    <w:basedOn w:val="DateTimeChar"/>
    <w:link w:val="Lecture"/>
    <w:uiPriority w:val="4"/>
    <w:locked/>
    <w:rsid w:val="00AD053A"/>
    <w:rPr>
      <w:rFonts w:ascii="Arial" w:hAnsi="Arial" w:cs="Arial"/>
      <w:spacing w:val="-10"/>
    </w:rPr>
  </w:style>
  <w:style w:type="paragraph" w:customStyle="1" w:styleId="Lecture">
    <w:name w:val="Lecture"/>
    <w:next w:val="BodyText"/>
    <w:link w:val="LectureChar"/>
    <w:autoRedefine/>
    <w:uiPriority w:val="4"/>
    <w:qFormat/>
    <w:rsid w:val="00AD053A"/>
    <w:pPr>
      <w:spacing w:line="256" w:lineRule="auto"/>
      <w:outlineLvl w:val="5"/>
    </w:pPr>
    <w:rPr>
      <w:rFonts w:ascii="Arial" w:hAnsi="Arial" w:cs="Arial"/>
      <w:spacing w:val="-10"/>
    </w:rPr>
  </w:style>
  <w:style w:type="character" w:styleId="FootnoteReference">
    <w:name w:val="footnote reference"/>
    <w:semiHidden/>
    <w:unhideWhenUsed/>
    <w:rsid w:val="00AD053A"/>
    <w:rPr>
      <w:vertAlign w:val="superscript"/>
    </w:rPr>
  </w:style>
  <w:style w:type="character" w:styleId="CommentReference">
    <w:name w:val="annotation reference"/>
    <w:basedOn w:val="DefaultParagraphFont"/>
    <w:uiPriority w:val="99"/>
    <w:semiHidden/>
    <w:unhideWhenUsed/>
    <w:rsid w:val="00AD053A"/>
    <w:rPr>
      <w:sz w:val="16"/>
      <w:szCs w:val="16"/>
    </w:rPr>
  </w:style>
  <w:style w:type="character" w:styleId="EndnoteReference">
    <w:name w:val="endnote reference"/>
    <w:semiHidden/>
    <w:unhideWhenUsed/>
    <w:rsid w:val="00AD053A"/>
    <w:rPr>
      <w:vertAlign w:val="baseline"/>
    </w:rPr>
  </w:style>
  <w:style w:type="character" w:styleId="PlaceholderText">
    <w:name w:val="Placeholder Text"/>
    <w:basedOn w:val="DefaultParagraphFont"/>
    <w:uiPriority w:val="99"/>
    <w:semiHidden/>
    <w:rsid w:val="00AD053A"/>
    <w:rPr>
      <w:color w:val="808080"/>
    </w:rPr>
  </w:style>
  <w:style w:type="character" w:styleId="SubtleEmphasis">
    <w:name w:val="Subtle Emphasis"/>
    <w:uiPriority w:val="19"/>
    <w:qFormat/>
    <w:rsid w:val="00AD053A"/>
    <w:rPr>
      <w:rFonts w:ascii="Georgia" w:hAnsi="Georgia" w:hint="default"/>
      <w:i/>
      <w:iCs/>
      <w:color w:val="808080"/>
    </w:rPr>
  </w:style>
  <w:style w:type="character" w:customStyle="1" w:styleId="Heading7Char1">
    <w:name w:val="Heading 7 Char1"/>
    <w:basedOn w:val="DefaultParagraphFont"/>
    <w:semiHidden/>
    <w:rsid w:val="00AD053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D053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D053A"/>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AD053A"/>
    <w:rPr>
      <w:u w:val="single"/>
    </w:rPr>
  </w:style>
  <w:style w:type="character" w:customStyle="1" w:styleId="DocumentMapChar1">
    <w:name w:val="Document Map Char1"/>
    <w:basedOn w:val="DefaultParagraphFont"/>
    <w:uiPriority w:val="99"/>
    <w:semiHidden/>
    <w:rsid w:val="00AD053A"/>
    <w:rPr>
      <w:rFonts w:ascii="Segoe UI" w:hAnsi="Segoe UI" w:cs="Segoe UI"/>
      <w:sz w:val="16"/>
      <w:szCs w:val="16"/>
    </w:rPr>
  </w:style>
  <w:style w:type="paragraph" w:styleId="BalloonText">
    <w:name w:val="Balloon Text"/>
    <w:basedOn w:val="Normal"/>
    <w:link w:val="BalloonTextChar"/>
    <w:uiPriority w:val="99"/>
    <w:semiHidden/>
    <w:unhideWhenUsed/>
    <w:rsid w:val="00AD053A"/>
    <w:pPr>
      <w:spacing w:line="256" w:lineRule="auto"/>
    </w:pPr>
    <w:rPr>
      <w:rFonts w:ascii="Tahoma" w:hAnsi="Tahoma" w:cs="Tahoma"/>
      <w:sz w:val="24"/>
      <w:szCs w:val="16"/>
    </w:rPr>
  </w:style>
  <w:style w:type="character" w:customStyle="1" w:styleId="BalloonTextChar1">
    <w:name w:val="Balloon Text Char1"/>
    <w:basedOn w:val="DefaultParagraphFont"/>
    <w:uiPriority w:val="99"/>
    <w:semiHidden/>
    <w:rsid w:val="00AD053A"/>
    <w:rPr>
      <w:rFonts w:ascii="Times New Roman" w:hAnsi="Times New Roman" w:cs="Times New Roman"/>
      <w:sz w:val="18"/>
      <w:szCs w:val="18"/>
    </w:rPr>
  </w:style>
  <w:style w:type="paragraph" w:styleId="Header">
    <w:name w:val="header"/>
    <w:basedOn w:val="Normal"/>
    <w:link w:val="HeaderChar"/>
    <w:uiPriority w:val="99"/>
    <w:semiHidden/>
    <w:unhideWhenUsed/>
    <w:qFormat/>
    <w:rsid w:val="00AD053A"/>
    <w:pPr>
      <w:tabs>
        <w:tab w:val="center" w:pos="4680"/>
        <w:tab w:val="right" w:pos="9360"/>
      </w:tabs>
      <w:spacing w:line="256" w:lineRule="auto"/>
    </w:pPr>
    <w:rPr>
      <w:rFonts w:cs="Calibri"/>
      <w:sz w:val="24"/>
    </w:rPr>
  </w:style>
  <w:style w:type="character" w:customStyle="1" w:styleId="HeaderChar1">
    <w:name w:val="Header Char1"/>
    <w:basedOn w:val="DefaultParagraphFont"/>
    <w:uiPriority w:val="99"/>
    <w:semiHidden/>
    <w:rsid w:val="00AD053A"/>
    <w:rPr>
      <w:rFonts w:ascii="Calibri" w:hAnsi="Calibri"/>
      <w:sz w:val="22"/>
    </w:rPr>
  </w:style>
  <w:style w:type="paragraph" w:styleId="Footer">
    <w:name w:val="footer"/>
    <w:basedOn w:val="Normal"/>
    <w:link w:val="FooterChar"/>
    <w:uiPriority w:val="99"/>
    <w:semiHidden/>
    <w:unhideWhenUsed/>
    <w:rsid w:val="00AD053A"/>
    <w:pPr>
      <w:tabs>
        <w:tab w:val="center" w:pos="4680"/>
        <w:tab w:val="right" w:pos="9360"/>
      </w:tabs>
      <w:spacing w:line="256" w:lineRule="auto"/>
    </w:pPr>
    <w:rPr>
      <w:rFonts w:cs="Calibri"/>
      <w:sz w:val="24"/>
    </w:rPr>
  </w:style>
  <w:style w:type="character" w:customStyle="1" w:styleId="FooterChar1">
    <w:name w:val="Footer Char1"/>
    <w:basedOn w:val="DefaultParagraphFont"/>
    <w:uiPriority w:val="99"/>
    <w:semiHidden/>
    <w:rsid w:val="00AD053A"/>
    <w:rPr>
      <w:rFonts w:ascii="Calibri" w:hAnsi="Calibri"/>
      <w:sz w:val="22"/>
    </w:rPr>
  </w:style>
  <w:style w:type="character" w:customStyle="1" w:styleId="m4841727538114946087gmail-styleunderline">
    <w:name w:val="m_4841727538114946087gmail-styleunderline"/>
    <w:basedOn w:val="DefaultParagraphFont"/>
    <w:rsid w:val="00AD053A"/>
  </w:style>
  <w:style w:type="character" w:customStyle="1" w:styleId="Mention1">
    <w:name w:val="Mention1"/>
    <w:basedOn w:val="DefaultParagraphFont"/>
    <w:uiPriority w:val="99"/>
    <w:semiHidden/>
    <w:rsid w:val="00AD053A"/>
    <w:rPr>
      <w:color w:val="2B579A"/>
      <w:shd w:val="clear" w:color="auto" w:fill="E6E6E6"/>
    </w:rPr>
  </w:style>
  <w:style w:type="character" w:customStyle="1" w:styleId="UnresolvedMention1">
    <w:name w:val="Unresolved Mention1"/>
    <w:basedOn w:val="DefaultParagraphFont"/>
    <w:uiPriority w:val="99"/>
    <w:rsid w:val="00AD053A"/>
    <w:rPr>
      <w:color w:val="808080"/>
      <w:shd w:val="clear" w:color="auto" w:fill="E6E6E6"/>
    </w:rPr>
  </w:style>
  <w:style w:type="character" w:customStyle="1" w:styleId="Author-Date">
    <w:name w:val="Author-Date"/>
    <w:qFormat/>
    <w:rsid w:val="00AD053A"/>
    <w:rPr>
      <w:b/>
      <w:bCs w:val="0"/>
      <w:sz w:val="24"/>
    </w:rPr>
  </w:style>
  <w:style w:type="character" w:customStyle="1" w:styleId="cardChar">
    <w:name w:val="card Char"/>
    <w:aliases w:val="Bold Cite Char Char,Speed Cite Char"/>
    <w:basedOn w:val="DefaultParagraphFont"/>
    <w:rsid w:val="00AD053A"/>
    <w:rPr>
      <w:rFonts w:ascii="Calibri" w:hAnsi="Calibri" w:cs="Calibri" w:hint="default"/>
      <w:u w:val="single"/>
    </w:rPr>
  </w:style>
  <w:style w:type="character" w:customStyle="1" w:styleId="term">
    <w:name w:val="term"/>
    <w:basedOn w:val="DefaultParagraphFont"/>
    <w:rsid w:val="00AD053A"/>
  </w:style>
  <w:style w:type="character" w:customStyle="1" w:styleId="Style1Char">
    <w:name w:val="Style1 Char"/>
    <w:rsid w:val="00AD053A"/>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AD053A"/>
    <w:rPr>
      <w:rFonts w:ascii="Times New Roman" w:hAnsi="Times New Roman" w:cs="Times New Roman" w:hint="default"/>
      <w:sz w:val="20"/>
      <w:u w:val="single"/>
    </w:rPr>
  </w:style>
  <w:style w:type="character" w:customStyle="1" w:styleId="byline">
    <w:name w:val="byline"/>
    <w:basedOn w:val="DefaultParagraphFont"/>
    <w:rsid w:val="00AD053A"/>
  </w:style>
  <w:style w:type="character" w:customStyle="1" w:styleId="Style11ptUnderline">
    <w:name w:val="Style 11 pt Underline"/>
    <w:rsid w:val="00AD053A"/>
    <w:rPr>
      <w:sz w:val="20"/>
      <w:u w:val="single"/>
    </w:rPr>
  </w:style>
  <w:style w:type="character" w:customStyle="1" w:styleId="Style11ptBoldUnderline">
    <w:name w:val="Style 11 pt Bold Underline"/>
    <w:rsid w:val="00AD053A"/>
    <w:rPr>
      <w:b/>
      <w:bCs/>
      <w:sz w:val="20"/>
      <w:u w:val="single"/>
    </w:rPr>
  </w:style>
  <w:style w:type="character" w:customStyle="1" w:styleId="Style11pt">
    <w:name w:val="Style 11 pt"/>
    <w:rsid w:val="00AD053A"/>
    <w:rPr>
      <w:sz w:val="20"/>
    </w:rPr>
  </w:style>
  <w:style w:type="character" w:customStyle="1" w:styleId="Emphasis2">
    <w:name w:val="Emphasis2"/>
    <w:basedOn w:val="DefaultParagraphFont"/>
    <w:rsid w:val="00AD053A"/>
    <w:rPr>
      <w:rFonts w:ascii="Franklin Gothic Heavy" w:hAnsi="Franklin Gothic Heavy" w:hint="default"/>
      <w:iCs/>
      <w:u w:val="single"/>
    </w:rPr>
  </w:style>
  <w:style w:type="character" w:customStyle="1" w:styleId="CardsChar">
    <w:name w:val="Cards Char"/>
    <w:locked/>
    <w:rsid w:val="00AD053A"/>
    <w:rPr>
      <w:rFonts w:ascii="Times New Roman" w:eastAsia="Times New Roman" w:hAnsi="Times New Roman" w:cs="Times New Roman" w:hint="default"/>
      <w:sz w:val="20"/>
      <w:szCs w:val="24"/>
    </w:rPr>
  </w:style>
  <w:style w:type="character" w:customStyle="1" w:styleId="pmterms1">
    <w:name w:val="pmterms1"/>
    <w:basedOn w:val="DefaultParagraphFont"/>
    <w:rsid w:val="00AD053A"/>
  </w:style>
  <w:style w:type="character" w:customStyle="1" w:styleId="hilite1">
    <w:name w:val="hilite1"/>
    <w:basedOn w:val="DefaultParagraphFont"/>
    <w:rsid w:val="00AD053A"/>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AD053A"/>
    <w:rPr>
      <w:rFonts w:ascii="Times New Roman" w:hAnsi="Times New Roman" w:cs="Times New Roman" w:hint="default"/>
      <w:sz w:val="20"/>
      <w:szCs w:val="24"/>
      <w:u w:val="thick"/>
    </w:rPr>
  </w:style>
  <w:style w:type="character" w:customStyle="1" w:styleId="blue">
    <w:name w:val="blue"/>
    <w:basedOn w:val="DefaultParagraphFont"/>
    <w:rsid w:val="00AD053A"/>
    <w:rPr>
      <w:rFonts w:ascii="Times New Roman" w:hAnsi="Times New Roman" w:cs="Times New Roman" w:hint="default"/>
    </w:rPr>
  </w:style>
  <w:style w:type="character" w:customStyle="1" w:styleId="standardcontent">
    <w:name w:val="standardcontent"/>
    <w:basedOn w:val="DefaultParagraphFont"/>
    <w:rsid w:val="00AD053A"/>
  </w:style>
  <w:style w:type="character" w:customStyle="1" w:styleId="storyby">
    <w:name w:val="storyby"/>
    <w:basedOn w:val="DefaultParagraphFont"/>
    <w:rsid w:val="00AD053A"/>
  </w:style>
  <w:style w:type="character" w:customStyle="1" w:styleId="CiteCharChar">
    <w:name w:val="Cite Char Char"/>
    <w:basedOn w:val="DefaultParagraphFont"/>
    <w:rsid w:val="00AD053A"/>
    <w:rPr>
      <w:rFonts w:ascii="Cambria" w:hAnsi="Cambria" w:cs="Times New Roman" w:hint="default"/>
      <w:b/>
      <w:bCs/>
      <w:sz w:val="26"/>
      <w:szCs w:val="26"/>
    </w:rPr>
  </w:style>
  <w:style w:type="character" w:customStyle="1" w:styleId="CardCharChar1">
    <w:name w:val="Card Char Char1"/>
    <w:basedOn w:val="DefaultParagraphFont"/>
    <w:rsid w:val="00AD053A"/>
    <w:rPr>
      <w:rFonts w:ascii="Times New Roman" w:hAnsi="Times New Roman" w:cs="Times New Roman" w:hint="default"/>
      <w:b/>
      <w:bCs/>
      <w:sz w:val="28"/>
      <w:szCs w:val="28"/>
    </w:rPr>
  </w:style>
  <w:style w:type="character" w:customStyle="1" w:styleId="CitesChar">
    <w:name w:val="Cites Char"/>
    <w:locked/>
    <w:rsid w:val="00AD053A"/>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AD053A"/>
  </w:style>
  <w:style w:type="character" w:customStyle="1" w:styleId="hit">
    <w:name w:val="hit"/>
    <w:basedOn w:val="DefaultParagraphFont"/>
    <w:rsid w:val="00AD053A"/>
    <w:rPr>
      <w:rFonts w:ascii="Times New Roman" w:hAnsi="Times New Roman" w:cs="Times New Roman" w:hint="default"/>
    </w:rPr>
  </w:style>
  <w:style w:type="character" w:customStyle="1" w:styleId="CircleChar1">
    <w:name w:val="Circle Char1"/>
    <w:basedOn w:val="DefaultParagraphFont"/>
    <w:rsid w:val="00AD053A"/>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AD053A"/>
  </w:style>
  <w:style w:type="character" w:customStyle="1" w:styleId="hit1">
    <w:name w:val="hit1"/>
    <w:basedOn w:val="DefaultParagraphFont"/>
    <w:rsid w:val="00AD053A"/>
    <w:rPr>
      <w:b/>
      <w:bCs/>
      <w:color w:val="CC0033"/>
    </w:rPr>
  </w:style>
  <w:style w:type="character" w:customStyle="1" w:styleId="upper">
    <w:name w:val="upper"/>
    <w:basedOn w:val="DefaultParagraphFont"/>
    <w:rsid w:val="00AD053A"/>
  </w:style>
  <w:style w:type="character" w:customStyle="1" w:styleId="Author">
    <w:name w:val="Author"/>
    <w:aliases w:val="Style Date"/>
    <w:basedOn w:val="DefaultParagraphFont"/>
    <w:qFormat/>
    <w:rsid w:val="00AD053A"/>
    <w:rPr>
      <w:b/>
      <w:bCs w:val="0"/>
      <w:sz w:val="24"/>
    </w:rPr>
  </w:style>
  <w:style w:type="character" w:customStyle="1" w:styleId="SmallFont7pt">
    <w:name w:val="Small Font (7 pt)"/>
    <w:basedOn w:val="DefaultParagraphFont"/>
    <w:rsid w:val="00AD053A"/>
    <w:rPr>
      <w:sz w:val="14"/>
    </w:rPr>
  </w:style>
  <w:style w:type="character" w:customStyle="1" w:styleId="SmallText-New">
    <w:name w:val="Small Text - New"/>
    <w:basedOn w:val="DefaultParagraphFont"/>
    <w:rsid w:val="00AD053A"/>
    <w:rPr>
      <w:rFonts w:ascii="Arial Narrow" w:hAnsi="Arial Narrow" w:hint="default"/>
      <w:sz w:val="14"/>
    </w:rPr>
  </w:style>
  <w:style w:type="character" w:customStyle="1" w:styleId="Underlined-New">
    <w:name w:val="Underlined - New"/>
    <w:basedOn w:val="DefaultParagraphFont"/>
    <w:rsid w:val="00AD053A"/>
    <w:rPr>
      <w:rFonts w:ascii="Arial Narrow" w:hAnsi="Arial Narrow" w:hint="default"/>
      <w:sz w:val="16"/>
      <w:u w:val="single"/>
    </w:rPr>
  </w:style>
  <w:style w:type="character" w:customStyle="1" w:styleId="Boxing">
    <w:name w:val="Boxing"/>
    <w:basedOn w:val="DefaultParagraphFont"/>
    <w:rsid w:val="00AD053A"/>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AD053A"/>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AD053A"/>
    <w:rPr>
      <w:rFonts w:ascii="Arial" w:hAnsi="Arial" w:cs="Arial" w:hint="default"/>
      <w:bCs/>
      <w:szCs w:val="26"/>
      <w:u w:val="single"/>
      <w:lang w:val="en-US" w:eastAsia="en-US" w:bidi="ar-SA"/>
    </w:rPr>
  </w:style>
  <w:style w:type="character" w:customStyle="1" w:styleId="qlabel">
    <w:name w:val="q_label"/>
    <w:basedOn w:val="DefaultParagraphFont"/>
    <w:rsid w:val="00AD053A"/>
  </w:style>
  <w:style w:type="character" w:customStyle="1" w:styleId="alabel">
    <w:name w:val="a_label"/>
    <w:basedOn w:val="DefaultParagraphFont"/>
    <w:rsid w:val="00AD053A"/>
  </w:style>
  <w:style w:type="character" w:customStyle="1" w:styleId="Style1Char1">
    <w:name w:val="Style1 Char1"/>
    <w:basedOn w:val="DefaultParagraphFont"/>
    <w:rsid w:val="00AD053A"/>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AD053A"/>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AD053A"/>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AD053A"/>
    <w:rPr>
      <w:rFonts w:ascii="Times New Roman" w:eastAsia="Times New Roman" w:hAnsi="Times New Roman" w:cs="Times New Roman" w:hint="default"/>
      <w:szCs w:val="24"/>
    </w:rPr>
  </w:style>
  <w:style w:type="character" w:customStyle="1" w:styleId="reduce2">
    <w:name w:val="reduce2"/>
    <w:basedOn w:val="DefaultParagraphFont"/>
    <w:rsid w:val="00AD053A"/>
    <w:rPr>
      <w:rFonts w:ascii="Arial" w:hAnsi="Arial" w:cs="Arial" w:hint="default"/>
      <w:color w:val="000000"/>
      <w:sz w:val="10"/>
      <w:szCs w:val="22"/>
    </w:rPr>
  </w:style>
  <w:style w:type="character" w:customStyle="1" w:styleId="Heading3CharCharCharChar2">
    <w:name w:val="Heading 3 Char Char Char Char2"/>
    <w:basedOn w:val="DefaultParagraphFont"/>
    <w:rsid w:val="00AD053A"/>
    <w:rPr>
      <w:rFonts w:ascii="Arial" w:hAnsi="Arial" w:cs="Arial" w:hint="default"/>
      <w:bCs/>
      <w:szCs w:val="26"/>
      <w:u w:val="single"/>
      <w:lang w:val="en-US" w:eastAsia="en-US" w:bidi="ar-SA"/>
    </w:rPr>
  </w:style>
  <w:style w:type="character" w:customStyle="1" w:styleId="underline20">
    <w:name w:val="underline2"/>
    <w:basedOn w:val="DefaultParagraphFont"/>
    <w:rsid w:val="00AD053A"/>
    <w:rPr>
      <w:u w:val="single"/>
    </w:rPr>
  </w:style>
  <w:style w:type="character" w:customStyle="1" w:styleId="Style11ptUnderlineBorderSinglesolidlineAuto05pt">
    <w:name w:val="Style 11 pt Underline Border: : (Single solid line Auto  0.5 pt..."/>
    <w:rsid w:val="00AD053A"/>
    <w:rPr>
      <w:sz w:val="20"/>
      <w:u w:val="single"/>
      <w:bdr w:val="single" w:sz="4" w:space="0" w:color="auto" w:frame="1"/>
    </w:rPr>
  </w:style>
  <w:style w:type="character" w:customStyle="1" w:styleId="inside-head">
    <w:name w:val="inside-head"/>
    <w:basedOn w:val="DefaultParagraphFont"/>
    <w:rsid w:val="00AD053A"/>
  </w:style>
  <w:style w:type="character" w:customStyle="1" w:styleId="7TimesNewRoman">
    <w:name w:val="7 Times New Roman"/>
    <w:rsid w:val="00AD053A"/>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AD053A"/>
  </w:style>
  <w:style w:type="character" w:customStyle="1" w:styleId="officialsbureau">
    <w:name w:val="official_s_bureau"/>
    <w:basedOn w:val="DefaultParagraphFont"/>
    <w:rsid w:val="00AD053A"/>
  </w:style>
  <w:style w:type="character" w:customStyle="1" w:styleId="StyleStyle11ptBoldUnderlineBorderSinglesolidlineAuto">
    <w:name w:val="Style Style 11 pt Bold Underline Border: : (Single solid line Auto ..."/>
    <w:basedOn w:val="DefaultParagraphFont"/>
    <w:rsid w:val="00AD053A"/>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AD053A"/>
    <w:pPr>
      <w:widowControl w:val="0"/>
      <w:spacing w:line="256" w:lineRule="auto"/>
    </w:pPr>
    <w:rPr>
      <w:rFonts w:eastAsia="Times New Roman" w:cs="Calibri"/>
      <w:iCs/>
      <w:color w:val="000000"/>
      <w:sz w:val="24"/>
      <w:lang w:bidi="en-US"/>
    </w:rPr>
  </w:style>
  <w:style w:type="character" w:customStyle="1" w:styleId="QuoteChar1">
    <w:name w:val="Quote Char1"/>
    <w:basedOn w:val="DefaultParagraphFont"/>
    <w:uiPriority w:val="29"/>
    <w:rsid w:val="00AD053A"/>
    <w:rPr>
      <w:rFonts w:ascii="Calibri" w:hAnsi="Calibri"/>
      <w:i/>
      <w:iCs/>
      <w:color w:val="404040" w:themeColor="text1" w:themeTint="BF"/>
      <w:sz w:val="22"/>
    </w:rPr>
  </w:style>
  <w:style w:type="character" w:customStyle="1" w:styleId="ital-inline">
    <w:name w:val="ital-inline"/>
    <w:basedOn w:val="DefaultParagraphFont"/>
    <w:rsid w:val="00AD053A"/>
  </w:style>
  <w:style w:type="character" w:customStyle="1" w:styleId="underlineChar">
    <w:name w:val="underline Char"/>
    <w:basedOn w:val="DefaultParagraphFont"/>
    <w:rsid w:val="00AD053A"/>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AD053A"/>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D053A"/>
    <w:rPr>
      <w:sz w:val="20"/>
      <w:u w:val="single"/>
    </w:rPr>
  </w:style>
  <w:style w:type="paragraph" w:styleId="BodyTextIndent2">
    <w:name w:val="Body Text Indent 2"/>
    <w:basedOn w:val="Normal"/>
    <w:link w:val="BodyTextIndent2Char"/>
    <w:semiHidden/>
    <w:unhideWhenUsed/>
    <w:rsid w:val="00AD053A"/>
    <w:pPr>
      <w:spacing w:after="120" w:line="480" w:lineRule="auto"/>
      <w:ind w:left="360"/>
    </w:pPr>
    <w:rPr>
      <w:rFonts w:cs="Calibri"/>
      <w:sz w:val="24"/>
    </w:rPr>
  </w:style>
  <w:style w:type="character" w:customStyle="1" w:styleId="BodyTextIndent2Char1">
    <w:name w:val="Body Text Indent 2 Char1"/>
    <w:basedOn w:val="DefaultParagraphFont"/>
    <w:semiHidden/>
    <w:rsid w:val="00AD053A"/>
    <w:rPr>
      <w:rFonts w:ascii="Calibri" w:hAnsi="Calibri"/>
      <w:sz w:val="22"/>
    </w:rPr>
  </w:style>
  <w:style w:type="paragraph" w:styleId="BodyTextIndent3">
    <w:name w:val="Body Text Indent 3"/>
    <w:basedOn w:val="Normal"/>
    <w:link w:val="BodyTextIndent3Char"/>
    <w:uiPriority w:val="99"/>
    <w:semiHidden/>
    <w:unhideWhenUsed/>
    <w:rsid w:val="00AD053A"/>
    <w:pPr>
      <w:spacing w:after="120" w:line="256" w:lineRule="auto"/>
      <w:ind w:left="360"/>
    </w:pPr>
    <w:rPr>
      <w:rFonts w:cs="Calibri"/>
      <w:sz w:val="24"/>
      <w:szCs w:val="16"/>
    </w:rPr>
  </w:style>
  <w:style w:type="character" w:customStyle="1" w:styleId="BodyTextIndent3Char1">
    <w:name w:val="Body Text Indent 3 Char1"/>
    <w:basedOn w:val="DefaultParagraphFont"/>
    <w:uiPriority w:val="99"/>
    <w:semiHidden/>
    <w:rsid w:val="00AD053A"/>
    <w:rPr>
      <w:rFonts w:ascii="Calibri" w:hAnsi="Calibri"/>
      <w:sz w:val="16"/>
      <w:szCs w:val="16"/>
    </w:rPr>
  </w:style>
  <w:style w:type="paragraph" w:styleId="BodyText2">
    <w:name w:val="Body Text 2"/>
    <w:basedOn w:val="Normal"/>
    <w:link w:val="BodyText2Char"/>
    <w:semiHidden/>
    <w:unhideWhenUsed/>
    <w:rsid w:val="00AD053A"/>
    <w:pPr>
      <w:spacing w:after="120" w:line="480" w:lineRule="auto"/>
    </w:pPr>
    <w:rPr>
      <w:rFonts w:cs="Calibri"/>
      <w:sz w:val="24"/>
    </w:rPr>
  </w:style>
  <w:style w:type="character" w:customStyle="1" w:styleId="BodyText2Char1">
    <w:name w:val="Body Text 2 Char1"/>
    <w:basedOn w:val="DefaultParagraphFont"/>
    <w:semiHidden/>
    <w:rsid w:val="00AD053A"/>
    <w:rPr>
      <w:rFonts w:ascii="Calibri" w:hAnsi="Calibri"/>
      <w:sz w:val="22"/>
    </w:rPr>
  </w:style>
  <w:style w:type="paragraph" w:styleId="BodyTextIndent">
    <w:name w:val="Body Text Indent"/>
    <w:basedOn w:val="Normal"/>
    <w:link w:val="BodyTextIndentChar"/>
    <w:uiPriority w:val="99"/>
    <w:semiHidden/>
    <w:unhideWhenUsed/>
    <w:rsid w:val="00AD053A"/>
    <w:pPr>
      <w:spacing w:after="120" w:line="256" w:lineRule="auto"/>
      <w:ind w:left="360"/>
    </w:pPr>
    <w:rPr>
      <w:rFonts w:cs="Calibri"/>
      <w:sz w:val="24"/>
    </w:rPr>
  </w:style>
  <w:style w:type="character" w:customStyle="1" w:styleId="BodyTextIndentChar1">
    <w:name w:val="Body Text Indent Char1"/>
    <w:basedOn w:val="DefaultParagraphFont"/>
    <w:uiPriority w:val="99"/>
    <w:semiHidden/>
    <w:rsid w:val="00AD053A"/>
    <w:rPr>
      <w:rFonts w:ascii="Calibri" w:hAnsi="Calibri"/>
      <w:sz w:val="22"/>
    </w:rPr>
  </w:style>
  <w:style w:type="paragraph" w:styleId="BodyText3">
    <w:name w:val="Body Text 3"/>
    <w:basedOn w:val="Normal"/>
    <w:link w:val="BodyText3Char"/>
    <w:semiHidden/>
    <w:unhideWhenUsed/>
    <w:rsid w:val="00AD053A"/>
    <w:pPr>
      <w:spacing w:after="120" w:line="256" w:lineRule="auto"/>
    </w:pPr>
    <w:rPr>
      <w:rFonts w:cs="Calibri"/>
      <w:sz w:val="24"/>
      <w:szCs w:val="16"/>
    </w:rPr>
  </w:style>
  <w:style w:type="character" w:customStyle="1" w:styleId="BodyText3Char1">
    <w:name w:val="Body Text 3 Char1"/>
    <w:basedOn w:val="DefaultParagraphFont"/>
    <w:semiHidden/>
    <w:rsid w:val="00AD053A"/>
    <w:rPr>
      <w:rFonts w:ascii="Calibri" w:hAnsi="Calibri"/>
      <w:sz w:val="16"/>
      <w:szCs w:val="16"/>
    </w:rPr>
  </w:style>
  <w:style w:type="character" w:customStyle="1" w:styleId="StyleBold">
    <w:name w:val="Style Bold"/>
    <w:basedOn w:val="DefaultParagraphFont"/>
    <w:uiPriority w:val="9"/>
    <w:semiHidden/>
    <w:rsid w:val="00AD053A"/>
    <w:rPr>
      <w:b/>
      <w:bCs/>
    </w:rPr>
  </w:style>
  <w:style w:type="character" w:customStyle="1" w:styleId="body-text">
    <w:name w:val="body-text"/>
    <w:basedOn w:val="DefaultParagraphFont"/>
    <w:rsid w:val="00AD053A"/>
  </w:style>
  <w:style w:type="character" w:customStyle="1" w:styleId="globalcontentbody">
    <w:name w:val="globalcontentbody"/>
    <w:basedOn w:val="DefaultParagraphFont"/>
    <w:rsid w:val="00AD053A"/>
  </w:style>
  <w:style w:type="character" w:customStyle="1" w:styleId="term1">
    <w:name w:val="term1"/>
    <w:basedOn w:val="DefaultParagraphFont"/>
    <w:rsid w:val="00AD053A"/>
    <w:rPr>
      <w:b/>
      <w:bCs/>
    </w:rPr>
  </w:style>
  <w:style w:type="character" w:customStyle="1" w:styleId="Styleterm111ptUnderline">
    <w:name w:val="Style term1 + 11 pt Underline"/>
    <w:basedOn w:val="term1"/>
    <w:rsid w:val="00AD053A"/>
    <w:rPr>
      <w:b/>
      <w:bCs/>
      <w:sz w:val="20"/>
      <w:u w:val="single"/>
    </w:rPr>
  </w:style>
  <w:style w:type="character" w:customStyle="1" w:styleId="Styleunderline11ptBold">
    <w:name w:val="Style underline + 11 pt Bold"/>
    <w:basedOn w:val="underline"/>
    <w:rsid w:val="00AD053A"/>
    <w:rPr>
      <w:rFonts w:ascii="Times New Roman" w:hAnsi="Times New Roman" w:cs="Times New Roman" w:hint="default"/>
      <w:b/>
      <w:bCs/>
      <w:sz w:val="20"/>
      <w:u w:val="single"/>
    </w:rPr>
  </w:style>
  <w:style w:type="character" w:customStyle="1" w:styleId="Style9pt">
    <w:name w:val="Style 9 pt"/>
    <w:basedOn w:val="DefaultParagraphFont"/>
    <w:rsid w:val="00AD053A"/>
    <w:rPr>
      <w:rFonts w:ascii="Times New Roman" w:hAnsi="Times New Roman" w:cs="Times New Roman" w:hint="default"/>
      <w:sz w:val="20"/>
    </w:rPr>
  </w:style>
  <w:style w:type="character" w:customStyle="1" w:styleId="CharChar11">
    <w:name w:val="Char Char11"/>
    <w:basedOn w:val="DefaultParagraphFont"/>
    <w:rsid w:val="00AD053A"/>
    <w:rPr>
      <w:rFonts w:ascii="Arial" w:hAnsi="Arial" w:cs="Arial" w:hint="default"/>
      <w:bCs/>
      <w:szCs w:val="26"/>
      <w:u w:val="single"/>
      <w:lang w:val="en-US" w:eastAsia="en-US" w:bidi="ar-SA"/>
    </w:rPr>
  </w:style>
  <w:style w:type="character" w:customStyle="1" w:styleId="authorbio">
    <w:name w:val="authorbio"/>
    <w:basedOn w:val="DefaultParagraphFont"/>
    <w:rsid w:val="00AD053A"/>
  </w:style>
  <w:style w:type="character" w:customStyle="1" w:styleId="a">
    <w:name w:val="a"/>
    <w:basedOn w:val="DefaultParagraphFont"/>
    <w:rsid w:val="00AD053A"/>
  </w:style>
  <w:style w:type="character" w:customStyle="1" w:styleId="StyleStyleUnderline411pt">
    <w:name w:val="Style Style Underline4 + 11 pt"/>
    <w:basedOn w:val="DefaultParagraphFont"/>
    <w:rsid w:val="00AD053A"/>
    <w:rPr>
      <w:sz w:val="20"/>
      <w:u w:val="single"/>
    </w:rPr>
  </w:style>
  <w:style w:type="character" w:customStyle="1" w:styleId="StyleStyleUnderline411ptBold">
    <w:name w:val="Style Style Underline4 + 11 pt Bold"/>
    <w:basedOn w:val="DefaultParagraphFont"/>
    <w:rsid w:val="00AD053A"/>
    <w:rPr>
      <w:b/>
      <w:bCs/>
      <w:sz w:val="20"/>
      <w:u w:val="single"/>
    </w:rPr>
  </w:style>
  <w:style w:type="character" w:customStyle="1" w:styleId="StyleStyleUnderline311pt">
    <w:name w:val="Style Style Underline3 + 11 pt"/>
    <w:basedOn w:val="DefaultParagraphFont"/>
    <w:rsid w:val="00AD053A"/>
    <w:rPr>
      <w:sz w:val="20"/>
      <w:u w:val="single"/>
    </w:rPr>
  </w:style>
  <w:style w:type="character" w:customStyle="1" w:styleId="StyleStyleUnderline311ptBold">
    <w:name w:val="Style Style Underline3 + 11 pt Bold"/>
    <w:basedOn w:val="DefaultParagraphFont"/>
    <w:rsid w:val="00AD053A"/>
    <w:rPr>
      <w:b/>
      <w:bCs/>
      <w:sz w:val="20"/>
      <w:u w:val="single"/>
    </w:rPr>
  </w:style>
  <w:style w:type="character" w:customStyle="1" w:styleId="StyleUnderline3">
    <w:name w:val="Style Underline3"/>
    <w:basedOn w:val="DefaultParagraphFont"/>
    <w:rsid w:val="00AD053A"/>
    <w:rPr>
      <w:u w:val="single"/>
    </w:rPr>
  </w:style>
  <w:style w:type="character" w:customStyle="1" w:styleId="StyleUnderline4">
    <w:name w:val="Style Underline4"/>
    <w:basedOn w:val="DefaultParagraphFont"/>
    <w:rsid w:val="00AD053A"/>
    <w:rPr>
      <w:u w:val="single"/>
    </w:rPr>
  </w:style>
  <w:style w:type="character" w:customStyle="1" w:styleId="CardsFont12pt0">
    <w:name w:val="Cards + Font 12pt"/>
    <w:basedOn w:val="DefaultParagraphFont"/>
    <w:rsid w:val="00AD053A"/>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AD053A"/>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AD053A"/>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AD053A"/>
  </w:style>
  <w:style w:type="character" w:customStyle="1" w:styleId="part-of-speech">
    <w:name w:val="part-of-speech"/>
    <w:basedOn w:val="DefaultParagraphFont"/>
    <w:rsid w:val="00AD053A"/>
  </w:style>
  <w:style w:type="character" w:customStyle="1" w:styleId="sep">
    <w:name w:val="sep"/>
    <w:basedOn w:val="DefaultParagraphFont"/>
    <w:rsid w:val="00AD053A"/>
  </w:style>
  <w:style w:type="character" w:customStyle="1" w:styleId="pron">
    <w:name w:val="pron"/>
    <w:basedOn w:val="DefaultParagraphFont"/>
    <w:rsid w:val="00AD053A"/>
  </w:style>
  <w:style w:type="character" w:customStyle="1" w:styleId="CharChar3">
    <w:name w:val="Char Char3"/>
    <w:basedOn w:val="DefaultParagraphFont"/>
    <w:rsid w:val="00AD053A"/>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AD053A"/>
    <w:rPr>
      <w:b/>
      <w:bCs w:val="0"/>
      <w:u w:val="single"/>
      <w:lang w:val="en-US" w:eastAsia="en-US" w:bidi="ar-SA"/>
    </w:rPr>
  </w:style>
  <w:style w:type="character" w:customStyle="1" w:styleId="StyleUnderlineCharChar111pt">
    <w:name w:val="Style Underline Char Char1 + 11 pt"/>
    <w:basedOn w:val="DefaultParagraphFont"/>
    <w:rsid w:val="00AD053A"/>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AD053A"/>
    <w:rPr>
      <w:sz w:val="22"/>
      <w:u w:val="single"/>
    </w:rPr>
  </w:style>
  <w:style w:type="character" w:customStyle="1" w:styleId="StyleUnderlineCharChar111ptBorderSinglesolidlineA">
    <w:name w:val="Style Underline Char Char1 + 11 pt Border: : (Single solid line A..."/>
    <w:basedOn w:val="DefaultParagraphFont"/>
    <w:rsid w:val="00AD053A"/>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AD053A"/>
    <w:rPr>
      <w:b w:val="0"/>
      <w:bCs/>
      <w:sz w:val="20"/>
      <w:u w:val="single"/>
      <w:lang w:val="en-US" w:eastAsia="en-US" w:bidi="ar-SA"/>
    </w:rPr>
  </w:style>
  <w:style w:type="character" w:customStyle="1" w:styleId="Styleunderline9pt0">
    <w:name w:val="Style underline + 9 pt"/>
    <w:basedOn w:val="underline"/>
    <w:rsid w:val="00AD053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AD053A"/>
    <w:rPr>
      <w:rFonts w:ascii="Times New Roman" w:hAnsi="Times New Roman" w:cs="Times New Roman" w:hint="default"/>
      <w:sz w:val="20"/>
    </w:rPr>
  </w:style>
  <w:style w:type="character" w:customStyle="1" w:styleId="Styleunderline9pt1">
    <w:name w:val="Style underline + 9 pt1"/>
    <w:basedOn w:val="underline"/>
    <w:rsid w:val="00AD053A"/>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AD053A"/>
    <w:rPr>
      <w:b/>
      <w:bCs/>
      <w:noProof w:val="0"/>
      <w:sz w:val="20"/>
      <w:u w:val="single"/>
      <w:lang w:val="en-US" w:eastAsia="en-US" w:bidi="ar-SA"/>
    </w:rPr>
  </w:style>
  <w:style w:type="character" w:customStyle="1" w:styleId="Hyperlink23">
    <w:name w:val="Hyperlink23"/>
    <w:basedOn w:val="DefaultParagraphFont"/>
    <w:rsid w:val="00AD053A"/>
    <w:rPr>
      <w:color w:val="3300CC"/>
      <w:u w:val="single"/>
    </w:rPr>
  </w:style>
  <w:style w:type="character" w:customStyle="1" w:styleId="StyleunderlineArialNarrow9ptBold">
    <w:name w:val="Style underline + Arial Narrow 9 pt Bold"/>
    <w:basedOn w:val="underline"/>
    <w:rsid w:val="00AD053A"/>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AD053A"/>
    <w:rPr>
      <w:noProof w:val="0"/>
      <w:u w:val="single"/>
      <w:lang w:val="en-US" w:eastAsia="en-US" w:bidi="ar-SA"/>
    </w:rPr>
  </w:style>
  <w:style w:type="character" w:customStyle="1" w:styleId="CardTextChar1">
    <w:name w:val="Card Text Char1"/>
    <w:basedOn w:val="DefaultParagraphFont"/>
    <w:rsid w:val="00AD053A"/>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AD053A"/>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AD053A"/>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D053A"/>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AD053A"/>
    <w:rPr>
      <w:rFonts w:ascii="Arial" w:hAnsi="Arial" w:cs="Arial" w:hint="default"/>
      <w:bCs/>
      <w:szCs w:val="26"/>
      <w:u w:val="single"/>
      <w:lang w:val="en-US" w:eastAsia="en-US" w:bidi="ar-SA"/>
    </w:rPr>
  </w:style>
  <w:style w:type="character" w:customStyle="1" w:styleId="UnderlineBold">
    <w:name w:val="Underline + Bold"/>
    <w:uiPriority w:val="1"/>
    <w:qFormat/>
    <w:rsid w:val="00AD053A"/>
    <w:rPr>
      <w:b/>
      <w:bCs w:val="0"/>
      <w:sz w:val="20"/>
      <w:u w:val="single"/>
    </w:rPr>
  </w:style>
  <w:style w:type="character" w:customStyle="1" w:styleId="AUnterdline">
    <w:name w:val="AUnterdline"/>
    <w:rsid w:val="00AD053A"/>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D053A"/>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D053A"/>
  </w:style>
  <w:style w:type="character" w:customStyle="1" w:styleId="StyleUnderline1">
    <w:name w:val="Style Underline1"/>
    <w:basedOn w:val="DefaultParagraphFont"/>
    <w:rsid w:val="00AD053A"/>
    <w:rPr>
      <w:rFonts w:ascii="Times New Roman" w:hAnsi="Times New Roman" w:cs="Times New Roman" w:hint="default"/>
      <w:sz w:val="20"/>
      <w:u w:val="single"/>
    </w:rPr>
  </w:style>
  <w:style w:type="character" w:customStyle="1" w:styleId="DontRead">
    <w:name w:val="Don't Read"/>
    <w:qFormat/>
    <w:rsid w:val="00AD053A"/>
    <w:rPr>
      <w:rFonts w:ascii="Times New Roman" w:hAnsi="Times New Roman" w:cs="Times New Roman" w:hint="default"/>
      <w:sz w:val="16"/>
    </w:rPr>
  </w:style>
  <w:style w:type="character" w:customStyle="1" w:styleId="Style11ptUnderline3">
    <w:name w:val="Style 11 pt Underline3"/>
    <w:rsid w:val="00AD053A"/>
    <w:rPr>
      <w:sz w:val="20"/>
      <w:u w:val="single"/>
    </w:rPr>
  </w:style>
  <w:style w:type="character" w:customStyle="1" w:styleId="27">
    <w:name w:val="27"/>
    <w:rsid w:val="00AD053A"/>
    <w:rPr>
      <w:rFonts w:ascii="Arial" w:hAnsi="Arial" w:cs="Arial" w:hint="default"/>
      <w:bCs/>
      <w:sz w:val="20"/>
      <w:u w:val="single"/>
      <w:lang w:val="en-US" w:eastAsia="en-US" w:bidi="ar-SA"/>
    </w:rPr>
  </w:style>
  <w:style w:type="character" w:customStyle="1" w:styleId="2">
    <w:name w:val="2"/>
    <w:rsid w:val="00AD053A"/>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D053A"/>
    <w:rPr>
      <w:sz w:val="20"/>
      <w:u w:val="single"/>
    </w:rPr>
  </w:style>
  <w:style w:type="character" w:customStyle="1" w:styleId="Style9ptBoldUnderline5">
    <w:name w:val="Style 9 pt Bold Underline5"/>
    <w:basedOn w:val="DefaultParagraphFont"/>
    <w:rsid w:val="00AD053A"/>
    <w:rPr>
      <w:b/>
      <w:bCs/>
      <w:sz w:val="20"/>
      <w:u w:val="single"/>
    </w:rPr>
  </w:style>
  <w:style w:type="character" w:customStyle="1" w:styleId="CharChar114">
    <w:name w:val="Char Char114"/>
    <w:basedOn w:val="DefaultParagraphFont"/>
    <w:rsid w:val="00AD053A"/>
    <w:rPr>
      <w:rFonts w:ascii="Arial" w:hAnsi="Arial" w:cs="Arial" w:hint="default"/>
      <w:bCs/>
      <w:szCs w:val="26"/>
      <w:u w:val="single"/>
      <w:lang w:val="en-US" w:eastAsia="en-US" w:bidi="ar-SA"/>
    </w:rPr>
  </w:style>
  <w:style w:type="character" w:customStyle="1" w:styleId="CharChar113">
    <w:name w:val="Char Char113"/>
    <w:basedOn w:val="DefaultParagraphFont"/>
    <w:rsid w:val="00AD053A"/>
    <w:rPr>
      <w:rFonts w:ascii="Arial" w:hAnsi="Arial" w:cs="Arial" w:hint="default"/>
      <w:bCs/>
      <w:szCs w:val="26"/>
      <w:u w:val="single"/>
      <w:lang w:val="en-US" w:eastAsia="en-US" w:bidi="ar-SA"/>
    </w:rPr>
  </w:style>
  <w:style w:type="character" w:customStyle="1" w:styleId="CharChar112">
    <w:name w:val="Char Char112"/>
    <w:basedOn w:val="DefaultParagraphFont"/>
    <w:rsid w:val="00AD053A"/>
    <w:rPr>
      <w:rFonts w:ascii="Arial" w:hAnsi="Arial" w:cs="Arial" w:hint="default"/>
      <w:bCs/>
      <w:szCs w:val="26"/>
      <w:u w:val="single"/>
      <w:lang w:val="en-US" w:eastAsia="en-US" w:bidi="ar-SA"/>
    </w:rPr>
  </w:style>
  <w:style w:type="character" w:customStyle="1" w:styleId="ssl0">
    <w:name w:val="ss_l0"/>
    <w:basedOn w:val="DefaultParagraphFont"/>
    <w:rsid w:val="00AD053A"/>
  </w:style>
  <w:style w:type="paragraph" w:styleId="CommentSubject">
    <w:name w:val="annotation subject"/>
    <w:basedOn w:val="CommentText"/>
    <w:next w:val="CommentText"/>
    <w:link w:val="CommentSubjectChar"/>
    <w:semiHidden/>
    <w:unhideWhenUsed/>
    <w:rsid w:val="00AD053A"/>
    <w:rPr>
      <w:rFonts w:ascii="Times New Roman" w:hAnsi="Times New Roman" w:cs="Times New Roman"/>
      <w:b/>
      <w:bCs/>
    </w:rPr>
  </w:style>
  <w:style w:type="character" w:customStyle="1" w:styleId="CommentSubjectChar1">
    <w:name w:val="Comment Subject Char1"/>
    <w:basedOn w:val="CommentTextChar1"/>
    <w:uiPriority w:val="99"/>
    <w:semiHidden/>
    <w:rsid w:val="00AD053A"/>
    <w:rPr>
      <w:rFonts w:ascii="Calibri" w:hAnsi="Calibri"/>
      <w:b/>
      <w:bCs/>
      <w:sz w:val="20"/>
      <w:szCs w:val="20"/>
    </w:rPr>
  </w:style>
  <w:style w:type="character" w:customStyle="1" w:styleId="zoomme">
    <w:name w:val="zoomme"/>
    <w:basedOn w:val="DefaultParagraphFont"/>
    <w:rsid w:val="00AD053A"/>
  </w:style>
  <w:style w:type="character" w:customStyle="1" w:styleId="Date1">
    <w:name w:val="Date1"/>
    <w:basedOn w:val="DefaultParagraphFont"/>
    <w:rsid w:val="00AD053A"/>
  </w:style>
  <w:style w:type="character" w:customStyle="1" w:styleId="classauthor">
    <w:name w:val="class=&quot;author&quot;"/>
    <w:basedOn w:val="DefaultParagraphFont"/>
    <w:rsid w:val="00AD053A"/>
  </w:style>
  <w:style w:type="character" w:customStyle="1" w:styleId="BoldUnderlineChar0">
    <w:name w:val="Bold Underline Char"/>
    <w:rsid w:val="00AD053A"/>
    <w:rPr>
      <w:rFonts w:ascii="Times New Roman" w:eastAsia="Times New Roman" w:hAnsi="Times New Roman" w:cs="Times New Roman" w:hint="default"/>
      <w:b/>
      <w:bCs/>
      <w:szCs w:val="24"/>
      <w:u w:val="single"/>
    </w:rPr>
  </w:style>
  <w:style w:type="character" w:customStyle="1" w:styleId="texto1">
    <w:name w:val="texto1"/>
    <w:rsid w:val="00AD053A"/>
  </w:style>
  <w:style w:type="character" w:customStyle="1" w:styleId="apple-style-span">
    <w:name w:val="apple-style-span"/>
    <w:rsid w:val="00AD053A"/>
  </w:style>
  <w:style w:type="character" w:customStyle="1" w:styleId="gray">
    <w:name w:val="gray"/>
    <w:basedOn w:val="DefaultParagraphFont"/>
    <w:rsid w:val="00AD053A"/>
  </w:style>
  <w:style w:type="character" w:customStyle="1" w:styleId="Styleunderline11ptBorderSinglesolidlineAuto05p">
    <w:name w:val="Style underline + 11 pt Border: : (Single solid line Auto  0.5 p..."/>
    <w:rsid w:val="00AD053A"/>
    <w:rPr>
      <w:sz w:val="20"/>
      <w:u w:val="single"/>
      <w:bdr w:val="single" w:sz="4" w:space="0" w:color="auto" w:frame="1"/>
    </w:rPr>
  </w:style>
  <w:style w:type="character" w:customStyle="1" w:styleId="CardText-Underlined">
    <w:name w:val="Card Text - Underlined"/>
    <w:rsid w:val="00AD053A"/>
    <w:rPr>
      <w:b/>
      <w:bCs w:val="0"/>
      <w:sz w:val="20"/>
      <w:u w:val="single"/>
    </w:rPr>
  </w:style>
  <w:style w:type="character" w:customStyle="1" w:styleId="Style11ptItalicUnderline">
    <w:name w:val="Style 11 pt Italic Underline"/>
    <w:basedOn w:val="DefaultParagraphFont"/>
    <w:rsid w:val="00AD053A"/>
    <w:rPr>
      <w:i/>
      <w:iCs/>
      <w:sz w:val="20"/>
      <w:u w:val="single"/>
    </w:rPr>
  </w:style>
  <w:style w:type="character" w:customStyle="1" w:styleId="Style11ptItalic">
    <w:name w:val="Style 11 pt Italic"/>
    <w:basedOn w:val="DefaultParagraphFont"/>
    <w:rsid w:val="00AD053A"/>
    <w:rPr>
      <w:rFonts w:ascii="Times New Roman" w:hAnsi="Times New Roman" w:cs="Times New Roman" w:hint="default"/>
      <w:i/>
      <w:iCs/>
      <w:sz w:val="20"/>
    </w:rPr>
  </w:style>
  <w:style w:type="character" w:customStyle="1" w:styleId="hdr">
    <w:name w:val="hdr"/>
    <w:basedOn w:val="DefaultParagraphFont"/>
    <w:rsid w:val="00AD053A"/>
  </w:style>
  <w:style w:type="character" w:customStyle="1" w:styleId="Style9ptUnderline6">
    <w:name w:val="Style 9 pt Underline6"/>
    <w:basedOn w:val="DefaultParagraphFont"/>
    <w:rsid w:val="00AD053A"/>
    <w:rPr>
      <w:sz w:val="20"/>
      <w:u w:val="single"/>
    </w:rPr>
  </w:style>
  <w:style w:type="character" w:customStyle="1" w:styleId="ct-with-fmlt">
    <w:name w:val="ct-with-fmlt"/>
    <w:basedOn w:val="DefaultParagraphFont"/>
    <w:rsid w:val="00AD053A"/>
  </w:style>
  <w:style w:type="character" w:customStyle="1" w:styleId="newscontent">
    <w:name w:val="newscontent"/>
    <w:rsid w:val="00AD053A"/>
  </w:style>
  <w:style w:type="character" w:customStyle="1" w:styleId="StyleUnderlinePatternClearYellow">
    <w:name w:val="Style Underline Pattern: Clear (Yellow)"/>
    <w:basedOn w:val="DefaultParagraphFont"/>
    <w:rsid w:val="00AD053A"/>
    <w:rPr>
      <w:u w:val="single"/>
      <w:shd w:val="clear" w:color="auto" w:fill="00FF00"/>
    </w:rPr>
  </w:style>
  <w:style w:type="character" w:customStyle="1" w:styleId="StyleBoldUnderline1">
    <w:name w:val="Style Bold Underline1"/>
    <w:basedOn w:val="DefaultParagraphFont"/>
    <w:rsid w:val="00AD053A"/>
    <w:rPr>
      <w:b w:val="0"/>
      <w:bCs/>
      <w:u w:val="single"/>
    </w:rPr>
  </w:style>
  <w:style w:type="character" w:customStyle="1" w:styleId="date-display-single">
    <w:name w:val="date-display-single"/>
    <w:basedOn w:val="DefaultParagraphFont"/>
    <w:rsid w:val="00AD053A"/>
  </w:style>
  <w:style w:type="character" w:customStyle="1" w:styleId="StyleunderlineBold">
    <w:name w:val="Style underline + Bold"/>
    <w:basedOn w:val="underline"/>
    <w:rsid w:val="00AD053A"/>
    <w:rPr>
      <w:rFonts w:ascii="Times New Roman" w:hAnsi="Times New Roman" w:cs="Times New Roman" w:hint="default"/>
      <w:bCs/>
      <w:sz w:val="20"/>
      <w:u w:val="single"/>
    </w:rPr>
  </w:style>
  <w:style w:type="character" w:customStyle="1" w:styleId="Style10ptUnderline">
    <w:name w:val="Style 10 pt Underline"/>
    <w:basedOn w:val="DefaultParagraphFont"/>
    <w:rsid w:val="00AD053A"/>
    <w:rPr>
      <w:sz w:val="20"/>
      <w:u w:val="single"/>
    </w:rPr>
  </w:style>
  <w:style w:type="character" w:customStyle="1" w:styleId="slug-pub-date">
    <w:name w:val="slug-pub-date"/>
    <w:basedOn w:val="DefaultParagraphFont"/>
    <w:rsid w:val="00AD053A"/>
  </w:style>
  <w:style w:type="character" w:customStyle="1" w:styleId="slug-vol">
    <w:name w:val="slug-vol"/>
    <w:basedOn w:val="DefaultParagraphFont"/>
    <w:rsid w:val="00AD053A"/>
  </w:style>
  <w:style w:type="character" w:customStyle="1" w:styleId="slug-issue">
    <w:name w:val="slug-issue"/>
    <w:basedOn w:val="DefaultParagraphFont"/>
    <w:rsid w:val="00AD053A"/>
  </w:style>
  <w:style w:type="character" w:customStyle="1" w:styleId="slug-pages">
    <w:name w:val="slug-pages"/>
    <w:basedOn w:val="DefaultParagraphFont"/>
    <w:rsid w:val="00AD053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D053A"/>
    <w:rPr>
      <w:b/>
      <w:bCs/>
      <w:strike w:val="0"/>
      <w:dstrike w:val="0"/>
      <w:sz w:val="24"/>
      <w:u w:val="none"/>
      <w:effect w:val="none"/>
    </w:rPr>
  </w:style>
  <w:style w:type="character" w:customStyle="1" w:styleId="tagchar">
    <w:name w:val="tagchar"/>
    <w:basedOn w:val="DefaultParagraphFont"/>
    <w:rsid w:val="00AD053A"/>
  </w:style>
  <w:style w:type="character" w:customStyle="1" w:styleId="pmterms11">
    <w:name w:val="pmterms11"/>
    <w:basedOn w:val="DefaultParagraphFont"/>
    <w:rsid w:val="00AD053A"/>
    <w:rPr>
      <w:b/>
      <w:bCs/>
      <w:i w:val="0"/>
      <w:iCs w:val="0"/>
      <w:color w:val="000000"/>
    </w:rPr>
  </w:style>
  <w:style w:type="character" w:customStyle="1" w:styleId="StyleUnderlineChar9ptBold">
    <w:name w:val="Style Underline Char + 9 pt Bold"/>
    <w:basedOn w:val="DefaultParagraphFont"/>
    <w:rsid w:val="00AD053A"/>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AD053A"/>
    <w:rPr>
      <w:sz w:val="20"/>
    </w:rPr>
  </w:style>
  <w:style w:type="character" w:customStyle="1" w:styleId="UnderlineChar5Char">
    <w:name w:val="Underline Char5 Char"/>
    <w:basedOn w:val="DefaultParagraphFont"/>
    <w:rsid w:val="00AD053A"/>
    <w:rPr>
      <w:szCs w:val="24"/>
      <w:u w:val="single"/>
      <w:lang w:val="en-US" w:eastAsia="en-US" w:bidi="ar-SA"/>
    </w:rPr>
  </w:style>
  <w:style w:type="character" w:customStyle="1" w:styleId="BoldandUnderlineChar2Char1">
    <w:name w:val="Bold and Underline Char2 Char1"/>
    <w:basedOn w:val="DefaultParagraphFont"/>
    <w:rsid w:val="00AD053A"/>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D053A"/>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D053A"/>
    <w:rPr>
      <w:szCs w:val="24"/>
      <w:u w:val="single"/>
      <w:lang w:val="en-US" w:eastAsia="en-US" w:bidi="ar-SA"/>
    </w:rPr>
  </w:style>
  <w:style w:type="character" w:customStyle="1" w:styleId="UnderlineChar1">
    <w:name w:val="Underline Char1"/>
    <w:basedOn w:val="DefaultParagraphFont"/>
    <w:rsid w:val="00AD053A"/>
    <w:rPr>
      <w:szCs w:val="24"/>
      <w:u w:val="single"/>
      <w:lang w:val="en-US" w:eastAsia="en-US" w:bidi="ar-SA"/>
    </w:rPr>
  </w:style>
  <w:style w:type="character" w:customStyle="1" w:styleId="BoldandUnderlineChar1Char2Char">
    <w:name w:val="Bold and Underline Char1 Char2 Char"/>
    <w:basedOn w:val="DefaultParagraphFont"/>
    <w:rsid w:val="00AD053A"/>
    <w:rPr>
      <w:b/>
      <w:bCs w:val="0"/>
      <w:szCs w:val="24"/>
      <w:u w:val="single"/>
      <w:lang w:val="en-US" w:eastAsia="en-US" w:bidi="ar-SA"/>
    </w:rPr>
  </w:style>
  <w:style w:type="character" w:customStyle="1" w:styleId="Style12ptBoldUnderline1">
    <w:name w:val="Style 12 pt Bold Underline1"/>
    <w:basedOn w:val="DefaultParagraphFont"/>
    <w:rsid w:val="00AD053A"/>
    <w:rPr>
      <w:b/>
      <w:bCs/>
      <w:sz w:val="24"/>
      <w:u w:val="single"/>
    </w:rPr>
  </w:style>
  <w:style w:type="character" w:customStyle="1" w:styleId="StyleEmphasisArial12ptBoldNotItalic">
    <w:name w:val="Style Emphasis + Arial 12 pt Bold Not Italic"/>
    <w:basedOn w:val="Emphasis"/>
    <w:rsid w:val="00AD053A"/>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AD053A"/>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AD053A"/>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AD053A"/>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AD053A"/>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AD053A"/>
    <w:rPr>
      <w:rFonts w:ascii="Arial" w:hAnsi="Arial" w:cs="Arial" w:hint="default"/>
      <w:b/>
      <w:bCs/>
      <w:iCs/>
      <w:sz w:val="24"/>
      <w:szCs w:val="28"/>
      <w:lang w:val="en-US" w:eastAsia="en-US" w:bidi="ar-SA"/>
    </w:rPr>
  </w:style>
  <w:style w:type="character" w:customStyle="1" w:styleId="underline1">
    <w:name w:val="underline1"/>
    <w:basedOn w:val="DefaultParagraphFont"/>
    <w:rsid w:val="00AD053A"/>
    <w:rPr>
      <w:u w:val="single"/>
    </w:rPr>
  </w:style>
  <w:style w:type="character" w:customStyle="1" w:styleId="author0">
    <w:name w:val="author"/>
    <w:basedOn w:val="DefaultParagraphFont"/>
    <w:rsid w:val="00AD053A"/>
    <w:rPr>
      <w:rFonts w:ascii="Times New Roman" w:hAnsi="Times New Roman" w:cs="Times New Roman" w:hint="default"/>
      <w:b/>
      <w:bCs w:val="0"/>
      <w:sz w:val="24"/>
    </w:rPr>
  </w:style>
  <w:style w:type="character" w:customStyle="1" w:styleId="FontStyle291">
    <w:name w:val="Font Style291"/>
    <w:basedOn w:val="DefaultParagraphFont"/>
    <w:uiPriority w:val="99"/>
    <w:rsid w:val="00AD053A"/>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AD053A"/>
    <w:rPr>
      <w:b/>
      <w:bCs/>
      <w:sz w:val="20"/>
      <w:u w:val="single"/>
      <w:bdr w:val="single" w:sz="4" w:space="0" w:color="auto" w:frame="1"/>
    </w:rPr>
  </w:style>
  <w:style w:type="character" w:customStyle="1" w:styleId="EmphasizeThis">
    <w:name w:val="EmphasizeThis"/>
    <w:rsid w:val="00AD053A"/>
    <w:rPr>
      <w:rFonts w:ascii="Georgia" w:hAnsi="Georgia" w:hint="default"/>
      <w:b/>
      <w:bCs w:val="0"/>
      <w:iCs/>
      <w:sz w:val="24"/>
      <w:u w:val="thick"/>
    </w:rPr>
  </w:style>
  <w:style w:type="character" w:customStyle="1" w:styleId="bhl">
    <w:name w:val="bhl"/>
    <w:basedOn w:val="DefaultParagraphFont"/>
    <w:rsid w:val="00AD053A"/>
  </w:style>
  <w:style w:type="character" w:customStyle="1" w:styleId="CardTextUnderlinedChar">
    <w:name w:val="Card Text Underlined Char"/>
    <w:basedOn w:val="DefaultParagraphFont"/>
    <w:rsid w:val="00AD053A"/>
    <w:rPr>
      <w:rFonts w:ascii="Georgia" w:eastAsia="Times New Roman" w:hAnsi="Georgia" w:hint="default"/>
      <w:sz w:val="22"/>
      <w:u w:val="single"/>
      <w:lang w:eastAsia="zh-CN"/>
    </w:rPr>
  </w:style>
  <w:style w:type="character" w:customStyle="1" w:styleId="addmd">
    <w:name w:val="addmd"/>
    <w:basedOn w:val="DefaultParagraphFont"/>
    <w:rsid w:val="00AD053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D053A"/>
    <w:rPr>
      <w:rFonts w:ascii="Arial" w:hAnsi="Arial" w:cs="Arial" w:hint="default"/>
      <w:b/>
      <w:bCs w:val="0"/>
      <w:sz w:val="26"/>
    </w:rPr>
  </w:style>
  <w:style w:type="paragraph" w:styleId="FootnoteText">
    <w:name w:val="footnote text"/>
    <w:basedOn w:val="Normal"/>
    <w:link w:val="FootnoteTextChar"/>
    <w:semiHidden/>
    <w:unhideWhenUsed/>
    <w:rsid w:val="00AD053A"/>
    <w:pPr>
      <w:spacing w:line="256" w:lineRule="auto"/>
    </w:pPr>
    <w:rPr>
      <w:rFonts w:eastAsia="Calibri" w:cs="Calibri"/>
      <w:sz w:val="24"/>
      <w:szCs w:val="20"/>
      <w:lang w:eastAsia="zh-CN"/>
    </w:rPr>
  </w:style>
  <w:style w:type="character" w:customStyle="1" w:styleId="FootnoteTextChar1">
    <w:name w:val="Footnote Text Char1"/>
    <w:basedOn w:val="DefaultParagraphFont"/>
    <w:semiHidden/>
    <w:rsid w:val="00AD053A"/>
    <w:rPr>
      <w:rFonts w:ascii="Calibri" w:hAnsi="Calibri"/>
      <w:sz w:val="20"/>
      <w:szCs w:val="20"/>
    </w:rPr>
  </w:style>
  <w:style w:type="character" w:customStyle="1" w:styleId="UnderlinedTextCharChar">
    <w:name w:val="Underlined Text Char Char"/>
    <w:basedOn w:val="DefaultParagraphFont"/>
    <w:rsid w:val="00AD053A"/>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AD053A"/>
    <w:rPr>
      <w:b/>
      <w:bCs/>
      <w:sz w:val="24"/>
    </w:rPr>
  </w:style>
  <w:style w:type="character" w:customStyle="1" w:styleId="CardText1Char">
    <w:name w:val="Card Text 1 Char"/>
    <w:rsid w:val="00AD053A"/>
    <w:rPr>
      <w:rFonts w:ascii="Georgia" w:hAnsi="Georgia" w:hint="default"/>
      <w:color w:val="000000"/>
      <w:sz w:val="22"/>
      <w:szCs w:val="22"/>
      <w:u w:val="single"/>
    </w:rPr>
  </w:style>
  <w:style w:type="character" w:customStyle="1" w:styleId="BoldUnderlining">
    <w:name w:val="Bold Underlining"/>
    <w:rsid w:val="00AD053A"/>
    <w:rPr>
      <w:u w:val="single"/>
    </w:rPr>
  </w:style>
  <w:style w:type="character" w:customStyle="1" w:styleId="Intemphasis">
    <w:name w:val="Intemphasis"/>
    <w:uiPriority w:val="1"/>
    <w:qFormat/>
    <w:rsid w:val="00AD053A"/>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D053A"/>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AD053A"/>
    <w:rPr>
      <w:color w:val="3300CC"/>
      <w:u w:val="single"/>
    </w:rPr>
  </w:style>
  <w:style w:type="character" w:customStyle="1" w:styleId="highlight2">
    <w:name w:val="highlight2"/>
    <w:rsid w:val="00AD053A"/>
    <w:rPr>
      <w:rFonts w:ascii="Arial" w:hAnsi="Arial" w:cs="Arial" w:hint="default"/>
      <w:b/>
      <w:bCs w:val="0"/>
      <w:sz w:val="19"/>
      <w:u w:val="thick"/>
      <w:bdr w:val="none" w:sz="0" w:space="0" w:color="auto" w:frame="1"/>
    </w:rPr>
  </w:style>
  <w:style w:type="character" w:customStyle="1" w:styleId="citation">
    <w:name w:val="citation"/>
    <w:basedOn w:val="DefaultParagraphFont"/>
    <w:rsid w:val="00AD053A"/>
  </w:style>
  <w:style w:type="character" w:customStyle="1" w:styleId="il">
    <w:name w:val="il"/>
    <w:basedOn w:val="DefaultParagraphFont"/>
    <w:rsid w:val="00AD053A"/>
  </w:style>
  <w:style w:type="character" w:customStyle="1" w:styleId="commentstext">
    <w:name w:val="comments_text"/>
    <w:uiPriority w:val="99"/>
    <w:rsid w:val="00AD053A"/>
    <w:rPr>
      <w:rFonts w:ascii="Times New Roman" w:hAnsi="Times New Roman" w:cs="Times New Roman" w:hint="default"/>
    </w:rPr>
  </w:style>
  <w:style w:type="character" w:customStyle="1" w:styleId="articletext">
    <w:name w:val="articletext"/>
    <w:basedOn w:val="DefaultParagraphFont"/>
    <w:rsid w:val="00AD053A"/>
  </w:style>
  <w:style w:type="character" w:customStyle="1" w:styleId="grey10">
    <w:name w:val="grey10"/>
    <w:basedOn w:val="DefaultParagraphFont"/>
    <w:rsid w:val="00AD053A"/>
  </w:style>
  <w:style w:type="character" w:customStyle="1" w:styleId="navy13bd">
    <w:name w:val="navy13bd"/>
    <w:basedOn w:val="DefaultParagraphFont"/>
    <w:rsid w:val="00AD053A"/>
  </w:style>
  <w:style w:type="character" w:customStyle="1" w:styleId="Style9ptUnderline2">
    <w:name w:val="Style 9 pt Underline2"/>
    <w:basedOn w:val="DefaultParagraphFont"/>
    <w:rsid w:val="00AD053A"/>
    <w:rPr>
      <w:sz w:val="20"/>
      <w:u w:val="single"/>
    </w:rPr>
  </w:style>
  <w:style w:type="character" w:customStyle="1" w:styleId="Style9ptBoldUnderline1">
    <w:name w:val="Style 9 pt Bold Underline1"/>
    <w:basedOn w:val="DefaultParagraphFont"/>
    <w:rsid w:val="00AD053A"/>
    <w:rPr>
      <w:b/>
      <w:bCs/>
      <w:sz w:val="20"/>
      <w:u w:val="single"/>
    </w:rPr>
  </w:style>
  <w:style w:type="character" w:customStyle="1" w:styleId="TagsCharChar">
    <w:name w:val="Tags Char Char"/>
    <w:basedOn w:val="DefaultParagraphFont"/>
    <w:rsid w:val="00AD053A"/>
    <w:rPr>
      <w:rFonts w:ascii="SimSun" w:eastAsia="SimSun" w:hAnsi="SimSun" w:hint="eastAsia"/>
      <w:b/>
      <w:bCs w:val="0"/>
      <w:sz w:val="24"/>
      <w:lang w:val="en-US" w:eastAsia="zh-CN" w:bidi="ar-SA"/>
    </w:rPr>
  </w:style>
  <w:style w:type="character" w:customStyle="1" w:styleId="Style11ptThickunderline">
    <w:name w:val="Style 11 pt Thick underline"/>
    <w:rsid w:val="00AD053A"/>
    <w:rPr>
      <w:rFonts w:ascii="Times New Roman" w:hAnsi="Times New Roman" w:cs="Times New Roman" w:hint="default"/>
      <w:sz w:val="20"/>
      <w:u w:val="single"/>
    </w:rPr>
  </w:style>
  <w:style w:type="character" w:customStyle="1" w:styleId="Style11ptBoldThickunderline">
    <w:name w:val="Style 11 pt Bold Thick underline"/>
    <w:rsid w:val="00AD053A"/>
    <w:rPr>
      <w:rFonts w:ascii="Times New Roman" w:hAnsi="Times New Roman" w:cs="Times New Roman" w:hint="default"/>
      <w:b/>
      <w:bCs/>
      <w:sz w:val="20"/>
      <w:u w:val="single"/>
    </w:rPr>
  </w:style>
  <w:style w:type="character" w:customStyle="1" w:styleId="CharChar5">
    <w:name w:val="Char Char5"/>
    <w:rsid w:val="00AD053A"/>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AD053A"/>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AD053A"/>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AD053A"/>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D053A"/>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AD053A"/>
  </w:style>
  <w:style w:type="character" w:customStyle="1" w:styleId="CharChar4">
    <w:name w:val="Char Char4"/>
    <w:basedOn w:val="DefaultParagraphFont"/>
    <w:rsid w:val="00AD053A"/>
    <w:rPr>
      <w:rFonts w:ascii="Arial" w:hAnsi="Arial" w:cs="Arial" w:hint="default"/>
      <w:b/>
      <w:bCs/>
      <w:iCs/>
      <w:szCs w:val="28"/>
      <w:lang w:val="en-US" w:eastAsia="en-US" w:bidi="ar-SA"/>
    </w:rPr>
  </w:style>
  <w:style w:type="character" w:customStyle="1" w:styleId="yshortcuts">
    <w:name w:val="yshortcuts"/>
    <w:basedOn w:val="DefaultParagraphFont"/>
    <w:rsid w:val="00AD053A"/>
  </w:style>
  <w:style w:type="paragraph" w:styleId="PlainText">
    <w:name w:val="Plain Text"/>
    <w:basedOn w:val="Normal"/>
    <w:link w:val="PlainTextChar"/>
    <w:semiHidden/>
    <w:unhideWhenUsed/>
    <w:rsid w:val="00AD053A"/>
    <w:pPr>
      <w:spacing w:line="256" w:lineRule="auto"/>
    </w:pPr>
    <w:rPr>
      <w:rFonts w:ascii="Courier New" w:eastAsia="Times New Roman" w:hAnsi="Courier New" w:cs="Courier New"/>
      <w:sz w:val="24"/>
      <w:szCs w:val="20"/>
    </w:rPr>
  </w:style>
  <w:style w:type="character" w:customStyle="1" w:styleId="PlainTextChar1">
    <w:name w:val="Plain Text Char1"/>
    <w:basedOn w:val="DefaultParagraphFont"/>
    <w:semiHidden/>
    <w:rsid w:val="00AD053A"/>
    <w:rPr>
      <w:rFonts w:ascii="Consolas" w:hAnsi="Consolas" w:cs="Consolas"/>
      <w:sz w:val="21"/>
      <w:szCs w:val="21"/>
    </w:rPr>
  </w:style>
  <w:style w:type="character" w:customStyle="1" w:styleId="senselabelstart">
    <w:name w:val="sense_label start"/>
    <w:basedOn w:val="DefaultParagraphFont"/>
    <w:rsid w:val="00AD053A"/>
  </w:style>
  <w:style w:type="character" w:customStyle="1" w:styleId="sensecontent">
    <w:name w:val="sense_content"/>
    <w:basedOn w:val="DefaultParagraphFont"/>
    <w:rsid w:val="00AD053A"/>
  </w:style>
  <w:style w:type="character" w:customStyle="1" w:styleId="vi">
    <w:name w:val="vi"/>
    <w:basedOn w:val="DefaultParagraphFont"/>
    <w:rsid w:val="00AD053A"/>
  </w:style>
  <w:style w:type="character" w:customStyle="1" w:styleId="italic">
    <w:name w:val="italic"/>
    <w:basedOn w:val="DefaultParagraphFont"/>
    <w:rsid w:val="00AD053A"/>
  </w:style>
  <w:style w:type="character" w:customStyle="1" w:styleId="st">
    <w:name w:val="st"/>
    <w:basedOn w:val="DefaultParagraphFont"/>
    <w:rsid w:val="00AD053A"/>
  </w:style>
  <w:style w:type="character" w:customStyle="1" w:styleId="caps-label">
    <w:name w:val="caps-label"/>
    <w:basedOn w:val="DefaultParagraphFont"/>
    <w:rsid w:val="00AD053A"/>
  </w:style>
  <w:style w:type="character" w:customStyle="1" w:styleId="wikiexternallink">
    <w:name w:val="wikiexternallink"/>
    <w:basedOn w:val="DefaultParagraphFont"/>
    <w:rsid w:val="00AD053A"/>
  </w:style>
  <w:style w:type="character" w:customStyle="1" w:styleId="wikigeneratedlinkcontent">
    <w:name w:val="wikigeneratedlinkcontent"/>
    <w:basedOn w:val="DefaultParagraphFont"/>
    <w:rsid w:val="00AD053A"/>
  </w:style>
  <w:style w:type="character" w:customStyle="1" w:styleId="aqj">
    <w:name w:val="aqj"/>
    <w:basedOn w:val="DefaultParagraphFont"/>
    <w:rsid w:val="00AD053A"/>
  </w:style>
  <w:style w:type="character" w:customStyle="1" w:styleId="StyleStyleBoldUnderlineIntenseEmphasisUnderlineapple-style-s">
    <w:name w:val="Style Style Bold UnderlineIntense EmphasisUnderlineapple-style-s..."/>
    <w:basedOn w:val="DefaultParagraphFont"/>
    <w:rsid w:val="00AD053A"/>
    <w:rPr>
      <w:b w:val="0"/>
      <w:bCs w:val="0"/>
      <w:sz w:val="22"/>
      <w:u w:val="single"/>
      <w:bdr w:val="none" w:sz="0" w:space="0" w:color="auto" w:frame="1"/>
    </w:rPr>
  </w:style>
  <w:style w:type="character" w:customStyle="1" w:styleId="Boxed">
    <w:name w:val="Boxed"/>
    <w:qFormat/>
    <w:rsid w:val="00AD053A"/>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AD053A"/>
    <w:rPr>
      <w:rFonts w:ascii="Arial" w:hAnsi="Arial" w:cs="Arial" w:hint="default"/>
      <w:b w:val="0"/>
      <w:bCs/>
      <w:sz w:val="20"/>
      <w:u w:val="single"/>
    </w:rPr>
  </w:style>
  <w:style w:type="character" w:customStyle="1" w:styleId="story-author">
    <w:name w:val="story-author"/>
    <w:basedOn w:val="DefaultParagraphFont"/>
    <w:rsid w:val="00AD053A"/>
  </w:style>
  <w:style w:type="character" w:customStyle="1" w:styleId="institution">
    <w:name w:val="institution"/>
    <w:basedOn w:val="DefaultParagraphFont"/>
    <w:rsid w:val="00AD053A"/>
  </w:style>
  <w:style w:type="character" w:customStyle="1" w:styleId="abodyblack3">
    <w:name w:val="abodyblack3"/>
    <w:basedOn w:val="DefaultParagraphFont"/>
    <w:rsid w:val="00AD053A"/>
  </w:style>
  <w:style w:type="character" w:customStyle="1" w:styleId="CharacterStyle1">
    <w:name w:val="Character Style 1"/>
    <w:rsid w:val="00AD053A"/>
    <w:rPr>
      <w:sz w:val="20"/>
      <w:szCs w:val="20"/>
    </w:rPr>
  </w:style>
  <w:style w:type="character" w:customStyle="1" w:styleId="FontStyle177">
    <w:name w:val="Font Style177"/>
    <w:basedOn w:val="DefaultParagraphFont"/>
    <w:uiPriority w:val="99"/>
    <w:rsid w:val="00AD053A"/>
    <w:rPr>
      <w:rFonts w:ascii="Times New Roman" w:hAnsi="Times New Roman" w:cs="Times New Roman" w:hint="default"/>
      <w:sz w:val="20"/>
      <w:szCs w:val="20"/>
    </w:rPr>
  </w:style>
  <w:style w:type="character" w:customStyle="1" w:styleId="FontStyle173">
    <w:name w:val="Font Style173"/>
    <w:basedOn w:val="DefaultParagraphFont"/>
    <w:uiPriority w:val="99"/>
    <w:rsid w:val="00AD053A"/>
    <w:rPr>
      <w:rFonts w:ascii="Times New Roman" w:hAnsi="Times New Roman" w:cs="Times New Roman" w:hint="default"/>
      <w:sz w:val="14"/>
      <w:szCs w:val="14"/>
    </w:rPr>
  </w:style>
  <w:style w:type="character" w:customStyle="1" w:styleId="FontStyle151">
    <w:name w:val="Font Style151"/>
    <w:basedOn w:val="DefaultParagraphFont"/>
    <w:uiPriority w:val="99"/>
    <w:rsid w:val="00AD053A"/>
    <w:rPr>
      <w:rFonts w:ascii="Arial Narrow" w:hAnsi="Arial Narrow" w:cs="Arial Narrow" w:hint="default"/>
      <w:b/>
      <w:bCs/>
      <w:sz w:val="12"/>
      <w:szCs w:val="12"/>
    </w:rPr>
  </w:style>
  <w:style w:type="character" w:customStyle="1" w:styleId="FontStyle156">
    <w:name w:val="Font Style156"/>
    <w:basedOn w:val="DefaultParagraphFont"/>
    <w:uiPriority w:val="99"/>
    <w:rsid w:val="00AD053A"/>
    <w:rPr>
      <w:rFonts w:ascii="Arial Narrow" w:hAnsi="Arial Narrow" w:cs="Arial Narrow" w:hint="default"/>
      <w:sz w:val="8"/>
      <w:szCs w:val="8"/>
    </w:rPr>
  </w:style>
  <w:style w:type="character" w:customStyle="1" w:styleId="FontStyle160">
    <w:name w:val="Font Style160"/>
    <w:basedOn w:val="DefaultParagraphFont"/>
    <w:uiPriority w:val="99"/>
    <w:rsid w:val="00AD053A"/>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AD053A"/>
    <w:rPr>
      <w:rFonts w:ascii="Times New Roman" w:hAnsi="Times New Roman" w:cs="Times New Roman" w:hint="default"/>
      <w:sz w:val="18"/>
      <w:szCs w:val="18"/>
    </w:rPr>
  </w:style>
  <w:style w:type="character" w:customStyle="1" w:styleId="FontStyle168">
    <w:name w:val="Font Style168"/>
    <w:basedOn w:val="DefaultParagraphFont"/>
    <w:uiPriority w:val="99"/>
    <w:rsid w:val="00AD053A"/>
    <w:rPr>
      <w:rFonts w:ascii="Times New Roman" w:hAnsi="Times New Roman" w:cs="Times New Roman" w:hint="default"/>
      <w:sz w:val="12"/>
      <w:szCs w:val="12"/>
    </w:rPr>
  </w:style>
  <w:style w:type="character" w:customStyle="1" w:styleId="FontStyle176">
    <w:name w:val="Font Style176"/>
    <w:basedOn w:val="DefaultParagraphFont"/>
    <w:uiPriority w:val="99"/>
    <w:rsid w:val="00AD053A"/>
    <w:rPr>
      <w:rFonts w:ascii="Times New Roman" w:hAnsi="Times New Roman" w:cs="Times New Roman" w:hint="default"/>
      <w:sz w:val="16"/>
      <w:szCs w:val="16"/>
    </w:rPr>
  </w:style>
  <w:style w:type="character" w:customStyle="1" w:styleId="f">
    <w:name w:val="f"/>
    <w:basedOn w:val="DefaultParagraphFont"/>
    <w:rsid w:val="00AD053A"/>
  </w:style>
  <w:style w:type="character" w:customStyle="1" w:styleId="TagsChar2">
    <w:name w:val="Tags Char2"/>
    <w:rsid w:val="00AD053A"/>
    <w:rPr>
      <w:b/>
      <w:bCs w:val="0"/>
      <w:sz w:val="24"/>
    </w:rPr>
  </w:style>
  <w:style w:type="character" w:customStyle="1" w:styleId="FontStyle172">
    <w:name w:val="Font Style172"/>
    <w:basedOn w:val="DefaultParagraphFont"/>
    <w:uiPriority w:val="99"/>
    <w:rsid w:val="00AD053A"/>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AD053A"/>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AD053A"/>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AD053A"/>
    <w:rPr>
      <w:rFonts w:ascii="Times New Roman" w:hAnsi="Times New Roman" w:cs="Times New Roman" w:hint="default"/>
      <w:sz w:val="10"/>
      <w:szCs w:val="10"/>
    </w:rPr>
  </w:style>
  <w:style w:type="character" w:customStyle="1" w:styleId="FontStyle174">
    <w:name w:val="Font Style174"/>
    <w:basedOn w:val="DefaultParagraphFont"/>
    <w:uiPriority w:val="99"/>
    <w:rsid w:val="00AD053A"/>
    <w:rPr>
      <w:rFonts w:ascii="Arial Narrow" w:hAnsi="Arial Narrow" w:cs="Arial Narrow" w:hint="default"/>
      <w:b/>
      <w:bCs/>
      <w:sz w:val="18"/>
      <w:szCs w:val="18"/>
    </w:rPr>
  </w:style>
  <w:style w:type="character" w:customStyle="1" w:styleId="FontStyle169">
    <w:name w:val="Font Style169"/>
    <w:basedOn w:val="DefaultParagraphFont"/>
    <w:uiPriority w:val="99"/>
    <w:rsid w:val="00AD053A"/>
    <w:rPr>
      <w:rFonts w:ascii="Times New Roman" w:hAnsi="Times New Roman" w:cs="Times New Roman" w:hint="default"/>
      <w:sz w:val="12"/>
      <w:szCs w:val="12"/>
    </w:rPr>
  </w:style>
  <w:style w:type="character" w:customStyle="1" w:styleId="FontStyle139">
    <w:name w:val="Font Style139"/>
    <w:basedOn w:val="DefaultParagraphFont"/>
    <w:uiPriority w:val="99"/>
    <w:rsid w:val="00AD053A"/>
    <w:rPr>
      <w:rFonts w:ascii="Times New Roman" w:hAnsi="Times New Roman" w:cs="Times New Roman" w:hint="default"/>
      <w:b/>
      <w:bCs/>
      <w:sz w:val="18"/>
      <w:szCs w:val="18"/>
    </w:rPr>
  </w:style>
  <w:style w:type="character" w:customStyle="1" w:styleId="ssl01">
    <w:name w:val="ss_l01"/>
    <w:rsid w:val="00AD053A"/>
    <w:rPr>
      <w:color w:val="000000"/>
      <w:sz w:val="32"/>
      <w:szCs w:val="32"/>
    </w:rPr>
  </w:style>
  <w:style w:type="character" w:customStyle="1" w:styleId="TitleChar2">
    <w:name w:val="Title Char2"/>
    <w:basedOn w:val="DefaultParagraphFont"/>
    <w:uiPriority w:val="10"/>
    <w:qFormat/>
    <w:locked/>
    <w:rsid w:val="00AD053A"/>
    <w:rPr>
      <w:b/>
      <w:bCs/>
      <w:u w:val="single"/>
    </w:rPr>
  </w:style>
  <w:style w:type="character" w:customStyle="1" w:styleId="allocatoragentsleft">
    <w:name w:val="al_locatoragentsleft"/>
    <w:basedOn w:val="DefaultParagraphFont"/>
    <w:rsid w:val="00AD053A"/>
  </w:style>
  <w:style w:type="character" w:customStyle="1" w:styleId="caps">
    <w:name w:val="caps"/>
    <w:basedOn w:val="DefaultParagraphFont"/>
    <w:rsid w:val="00AD053A"/>
  </w:style>
  <w:style w:type="character" w:customStyle="1" w:styleId="UnderlinesCharChar">
    <w:name w:val="Underlines Char Char"/>
    <w:basedOn w:val="DefaultParagraphFont"/>
    <w:rsid w:val="00AD053A"/>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AD053A"/>
    <w:rPr>
      <w:rFonts w:ascii="Times New Roman" w:hAnsi="Times New Roman" w:cs="Times New Roman" w:hint="default"/>
      <w:sz w:val="20"/>
      <w:szCs w:val="24"/>
      <w:u w:val="thick"/>
    </w:rPr>
  </w:style>
  <w:style w:type="character" w:customStyle="1" w:styleId="tagChar1">
    <w:name w:val="tag Char1"/>
    <w:basedOn w:val="DefaultParagraphFont"/>
    <w:rsid w:val="00AD053A"/>
    <w:rPr>
      <w:b/>
      <w:bCs w:val="0"/>
      <w:noProof w:val="0"/>
      <w:sz w:val="24"/>
      <w:lang w:val="en-US" w:eastAsia="en-US" w:bidi="ar-SA"/>
    </w:rPr>
  </w:style>
  <w:style w:type="character" w:customStyle="1" w:styleId="tagChar2">
    <w:name w:val="tag Char2"/>
    <w:basedOn w:val="DefaultParagraphFont"/>
    <w:qFormat/>
    <w:rsid w:val="00AD053A"/>
    <w:rPr>
      <w:b/>
      <w:bCs w:val="0"/>
      <w:noProof w:val="0"/>
      <w:sz w:val="24"/>
      <w:lang w:val="en-US" w:eastAsia="en-US" w:bidi="ar-SA"/>
    </w:rPr>
  </w:style>
  <w:style w:type="character" w:customStyle="1" w:styleId="Taggin-New">
    <w:name w:val="Taggin - New"/>
    <w:basedOn w:val="DefaultParagraphFont"/>
    <w:rsid w:val="00AD053A"/>
    <w:rPr>
      <w:rFonts w:ascii="Arial Narrow" w:hAnsi="Arial Narrow" w:hint="default"/>
      <w:b/>
      <w:bCs w:val="0"/>
      <w:sz w:val="22"/>
    </w:rPr>
  </w:style>
  <w:style w:type="character" w:customStyle="1" w:styleId="Boxing-New">
    <w:name w:val="Boxing - New"/>
    <w:basedOn w:val="DefaultParagraphFont"/>
    <w:rsid w:val="00AD053A"/>
    <w:rPr>
      <w:rFonts w:ascii="Arial Narrow" w:hAnsi="Arial Narrow" w:hint="default"/>
      <w:strike w:val="0"/>
      <w:dstrike w:val="0"/>
      <w:sz w:val="16"/>
      <w:u w:val="none"/>
      <w:effect w:val="none"/>
      <w:bdr w:val="single" w:sz="4" w:space="0" w:color="auto" w:frame="1"/>
    </w:rPr>
  </w:style>
  <w:style w:type="character" w:customStyle="1" w:styleId="ilad">
    <w:name w:val="il_ad"/>
    <w:rsid w:val="00AD053A"/>
  </w:style>
  <w:style w:type="character" w:customStyle="1" w:styleId="CardUnderlined">
    <w:name w:val="Card Underlined"/>
    <w:basedOn w:val="DefaultParagraphFont"/>
    <w:rsid w:val="00AD053A"/>
    <w:rPr>
      <w:rFonts w:ascii="Garamond" w:hAnsi="Garamond" w:hint="default"/>
      <w:sz w:val="22"/>
      <w:szCs w:val="24"/>
      <w:u w:val="single"/>
      <w:lang w:val="en-US" w:eastAsia="en-US" w:bidi="ar-SA"/>
    </w:rPr>
  </w:style>
  <w:style w:type="character" w:customStyle="1" w:styleId="pagetitle">
    <w:name w:val="pagetitle"/>
    <w:basedOn w:val="DefaultParagraphFont"/>
    <w:rsid w:val="00AD053A"/>
  </w:style>
  <w:style w:type="character" w:customStyle="1" w:styleId="StyleUnderlineCharChar9ptBold1">
    <w:name w:val="Style Underline Char Char + 9 pt Bold1"/>
    <w:rsid w:val="00AD053A"/>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D053A"/>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AD053A"/>
    <w:rPr>
      <w:b/>
      <w:bCs/>
      <w:sz w:val="20"/>
      <w:u w:val="single"/>
    </w:rPr>
  </w:style>
  <w:style w:type="character" w:customStyle="1" w:styleId="StyleUnderlineChar1Bold">
    <w:name w:val="Style Underline Char1 + Bold"/>
    <w:rsid w:val="00AD053A"/>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AD053A"/>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AD053A"/>
    <w:rPr>
      <w:color w:val="000000"/>
      <w:sz w:val="20"/>
      <w:u w:val="single"/>
    </w:rPr>
  </w:style>
  <w:style w:type="character" w:customStyle="1" w:styleId="Style11ptBlack">
    <w:name w:val="Style 11 pt Black"/>
    <w:basedOn w:val="DefaultParagraphFont"/>
    <w:rsid w:val="00AD053A"/>
    <w:rPr>
      <w:color w:val="000000"/>
      <w:sz w:val="20"/>
    </w:rPr>
  </w:style>
  <w:style w:type="character" w:customStyle="1" w:styleId="StyleUnderlineCharTimesBold">
    <w:name w:val="Style Underline Char + Times Bold"/>
    <w:basedOn w:val="DefaultParagraphFont"/>
    <w:rsid w:val="00AD053A"/>
    <w:rPr>
      <w:rFonts w:ascii="Times" w:hAnsi="Times" w:cs="Times" w:hint="default"/>
      <w:b w:val="0"/>
      <w:bCs/>
      <w:sz w:val="20"/>
      <w:u w:val="single"/>
    </w:rPr>
  </w:style>
  <w:style w:type="character" w:customStyle="1" w:styleId="blubigktbiz">
    <w:name w:val="blubigktbiz"/>
    <w:rsid w:val="00AD053A"/>
  </w:style>
  <w:style w:type="character" w:customStyle="1" w:styleId="Style4CharChar">
    <w:name w:val="Style4 Char Char"/>
    <w:basedOn w:val="DefaultParagraphFont"/>
    <w:rsid w:val="00AD053A"/>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D053A"/>
    <w:rPr>
      <w:rFonts w:ascii="Arial" w:hAnsi="Arial" w:cs="Arial" w:hint="default"/>
      <w:b/>
      <w:bCs/>
      <w:i/>
      <w:iCs/>
      <w:sz w:val="24"/>
    </w:rPr>
  </w:style>
  <w:style w:type="character" w:customStyle="1" w:styleId="super">
    <w:name w:val="super"/>
    <w:rsid w:val="00AD053A"/>
  </w:style>
  <w:style w:type="character" w:customStyle="1" w:styleId="text30">
    <w:name w:val="text30"/>
    <w:rsid w:val="00AD053A"/>
  </w:style>
  <w:style w:type="character" w:customStyle="1" w:styleId="uppercase">
    <w:name w:val="uppercase"/>
    <w:rsid w:val="00AD053A"/>
  </w:style>
  <w:style w:type="character" w:customStyle="1" w:styleId="bodytext0">
    <w:name w:val="bodytext"/>
    <w:rsid w:val="00AD053A"/>
  </w:style>
  <w:style w:type="character" w:customStyle="1" w:styleId="entry-title">
    <w:name w:val="entry-title"/>
    <w:rsid w:val="00AD053A"/>
  </w:style>
  <w:style w:type="character" w:customStyle="1" w:styleId="Style6pt">
    <w:name w:val="Style 6 pt"/>
    <w:basedOn w:val="DefaultParagraphFont"/>
    <w:qFormat/>
    <w:rsid w:val="00AD053A"/>
    <w:rPr>
      <w:sz w:val="12"/>
    </w:rPr>
  </w:style>
  <w:style w:type="character" w:customStyle="1" w:styleId="CiteCharCharCharCharCharChar">
    <w:name w:val="Cite Char Char Char Char Char Char"/>
    <w:basedOn w:val="DefaultParagraphFont"/>
    <w:rsid w:val="00AD053A"/>
    <w:rPr>
      <w:b/>
      <w:bCs w:val="0"/>
      <w:noProof w:val="0"/>
      <w:sz w:val="22"/>
      <w:szCs w:val="24"/>
      <w:u w:val="single"/>
      <w:lang w:val="en-US" w:eastAsia="en-US" w:bidi="ar-SA"/>
    </w:rPr>
  </w:style>
  <w:style w:type="character" w:customStyle="1" w:styleId="mainbody1">
    <w:name w:val="mainbody1"/>
    <w:basedOn w:val="DefaultParagraphFont"/>
    <w:rsid w:val="00AD053A"/>
    <w:rPr>
      <w:rFonts w:ascii="Verdana" w:hAnsi="Verdana" w:hint="default"/>
      <w:color w:val="000000"/>
      <w:sz w:val="22"/>
      <w:szCs w:val="22"/>
    </w:rPr>
  </w:style>
  <w:style w:type="character" w:customStyle="1" w:styleId="ssl4">
    <w:name w:val="ss_l4"/>
    <w:basedOn w:val="DefaultParagraphFont"/>
    <w:rsid w:val="00AD053A"/>
  </w:style>
  <w:style w:type="character" w:customStyle="1" w:styleId="cit-first-element">
    <w:name w:val="cit-first-element"/>
    <w:basedOn w:val="DefaultParagraphFont"/>
    <w:rsid w:val="00AD053A"/>
  </w:style>
  <w:style w:type="character" w:customStyle="1" w:styleId="title1">
    <w:name w:val="title1"/>
    <w:basedOn w:val="DefaultParagraphFont"/>
    <w:rsid w:val="00AD053A"/>
  </w:style>
  <w:style w:type="character" w:customStyle="1" w:styleId="StyleThickunderline1">
    <w:name w:val="Style Thick underline1"/>
    <w:basedOn w:val="DefaultParagraphFont"/>
    <w:rsid w:val="00AD053A"/>
    <w:rPr>
      <w:u w:val="single"/>
    </w:rPr>
  </w:style>
  <w:style w:type="character" w:customStyle="1" w:styleId="UnderlineBold0">
    <w:name w:val="Underline Bold"/>
    <w:uiPriority w:val="6"/>
    <w:qFormat/>
    <w:rsid w:val="00AD053A"/>
    <w:rPr>
      <w:b/>
      <w:bCs w:val="0"/>
      <w:sz w:val="20"/>
      <w:u w:val="single"/>
    </w:rPr>
  </w:style>
  <w:style w:type="character" w:customStyle="1" w:styleId="UnderlineChar0">
    <w:name w:val="UnderlineChar"/>
    <w:rsid w:val="00AD053A"/>
    <w:rPr>
      <w:sz w:val="24"/>
      <w:u w:val="single"/>
    </w:rPr>
  </w:style>
  <w:style w:type="character" w:customStyle="1" w:styleId="foreground">
    <w:name w:val="foreground"/>
    <w:basedOn w:val="DefaultParagraphFont"/>
    <w:rsid w:val="00AD053A"/>
  </w:style>
  <w:style w:type="character" w:customStyle="1" w:styleId="postby">
    <w:name w:val="post_by"/>
    <w:basedOn w:val="DefaultParagraphFont"/>
    <w:rsid w:val="00AD053A"/>
  </w:style>
  <w:style w:type="character" w:customStyle="1" w:styleId="Style11ptBorderSinglesolidlineAuto05ptLinewidth">
    <w:name w:val="Style 11 pt Border: : (Single solid line Auto  0.5 pt Line width)"/>
    <w:rsid w:val="00AD053A"/>
    <w:rPr>
      <w:sz w:val="20"/>
      <w:bdr w:val="single" w:sz="4" w:space="0" w:color="auto" w:frame="1"/>
    </w:rPr>
  </w:style>
  <w:style w:type="character" w:customStyle="1" w:styleId="StyleUnderlineChar9ptBorderSinglesolidlineAuto0">
    <w:name w:val="Style Underline Char + 9 pt Border: : (Single solid line Auto  0..."/>
    <w:rsid w:val="00AD053A"/>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D053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D053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D053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D053A"/>
    <w:rPr>
      <w:sz w:val="20"/>
      <w:szCs w:val="24"/>
      <w:u w:val="single"/>
      <w:bdr w:val="single" w:sz="4" w:space="0" w:color="auto" w:frame="1"/>
      <w:lang w:val="en-US" w:eastAsia="en-US" w:bidi="ar-SA"/>
    </w:rPr>
  </w:style>
  <w:style w:type="character" w:customStyle="1" w:styleId="StyleLatinGaramondUnderline">
    <w:name w:val="Style (Latin) Garamond Underline"/>
    <w:rsid w:val="00AD053A"/>
    <w:rPr>
      <w:rFonts w:ascii="Times New Roman" w:hAnsi="Times New Roman" w:cs="Times New Roman" w:hint="default"/>
      <w:sz w:val="20"/>
      <w:u w:val="single"/>
    </w:rPr>
  </w:style>
  <w:style w:type="character" w:customStyle="1" w:styleId="StyleLatinGaramond">
    <w:name w:val="Style (Latin) Garamond"/>
    <w:rsid w:val="00AD053A"/>
    <w:rPr>
      <w:rFonts w:ascii="Times New Roman" w:hAnsi="Times New Roman" w:cs="Times New Roman" w:hint="default"/>
      <w:sz w:val="20"/>
    </w:rPr>
  </w:style>
  <w:style w:type="character" w:customStyle="1" w:styleId="styletimesnewroman12ptbold0">
    <w:name w:val="styletimesnewroman12ptbold"/>
    <w:basedOn w:val="DefaultParagraphFont"/>
    <w:rsid w:val="00AD053A"/>
  </w:style>
  <w:style w:type="character" w:customStyle="1" w:styleId="CharCharCharCharChar">
    <w:name w:val="Char Char Char Char Char"/>
    <w:aliases w:val="Char Char Char Char,Char Char Char Char Char Char Char1,Heading 2 Char1 Char Char Char Char Char Char"/>
    <w:basedOn w:val="DefaultParagraphFont"/>
    <w:rsid w:val="00AD053A"/>
    <w:rPr>
      <w:rFonts w:ascii="Arial" w:hAnsi="Arial" w:cs="Arial" w:hint="default"/>
      <w:b/>
      <w:bCs/>
      <w:iCs/>
      <w:sz w:val="24"/>
      <w:szCs w:val="28"/>
      <w:lang w:val="en-US" w:eastAsia="en-US" w:bidi="ar-SA"/>
    </w:rPr>
  </w:style>
  <w:style w:type="character" w:customStyle="1" w:styleId="mainheading">
    <w:name w:val="mainheading"/>
    <w:basedOn w:val="DefaultParagraphFont"/>
    <w:rsid w:val="00AD053A"/>
  </w:style>
  <w:style w:type="character" w:customStyle="1" w:styleId="StyleUnderlineChar9ptChar">
    <w:name w:val="Style Underline Char + 9 pt Char"/>
    <w:basedOn w:val="UnderlineCharChar"/>
    <w:rsid w:val="00AD053A"/>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D053A"/>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AD053A"/>
    <w:rPr>
      <w:rFonts w:ascii="Times New Roman" w:hAnsi="Times New Roman" w:cs="Times New Roman" w:hint="default"/>
      <w:b/>
      <w:bCs w:val="0"/>
      <w:sz w:val="20"/>
    </w:rPr>
  </w:style>
  <w:style w:type="character" w:customStyle="1" w:styleId="stylestylebold12pt">
    <w:name w:val="stylestylebold12pt"/>
    <w:basedOn w:val="DefaultParagraphFont"/>
    <w:rsid w:val="00AD053A"/>
  </w:style>
  <w:style w:type="character" w:customStyle="1" w:styleId="styleboldunderline">
    <w:name w:val="styleboldunderline"/>
    <w:basedOn w:val="DefaultParagraphFont"/>
    <w:rsid w:val="00AD053A"/>
  </w:style>
  <w:style w:type="character" w:customStyle="1" w:styleId="box">
    <w:name w:val="box"/>
    <w:basedOn w:val="DefaultParagraphFont"/>
    <w:rsid w:val="00AD053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D053A"/>
    <w:rPr>
      <w:rFonts w:ascii="Arial Narrow" w:hAnsi="Arial Narrow" w:cs="Arial Narrow" w:hint="default"/>
      <w:sz w:val="18"/>
      <w:szCs w:val="18"/>
    </w:rPr>
  </w:style>
  <w:style w:type="character" w:customStyle="1" w:styleId="FontStyle14">
    <w:name w:val="Font Style14"/>
    <w:basedOn w:val="DefaultParagraphFont"/>
    <w:uiPriority w:val="99"/>
    <w:rsid w:val="00AD053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D053A"/>
    <w:rPr>
      <w:rFonts w:ascii="Arial Narrow" w:hAnsi="Arial Narrow" w:cs="Arial Narrow" w:hint="default"/>
      <w:b/>
      <w:bCs/>
      <w:sz w:val="10"/>
      <w:szCs w:val="10"/>
    </w:rPr>
  </w:style>
  <w:style w:type="character" w:customStyle="1" w:styleId="CardTagandCiteChar">
    <w:name w:val="Card Tag and Cite Char"/>
    <w:basedOn w:val="DefaultParagraphFont"/>
    <w:rsid w:val="00AD053A"/>
    <w:rPr>
      <w:rFonts w:ascii="Arial Narrow" w:hAnsi="Arial Narrow" w:hint="default"/>
      <w:b/>
      <w:bCs w:val="0"/>
      <w:noProof w:val="0"/>
      <w:sz w:val="26"/>
      <w:szCs w:val="24"/>
      <w:lang w:val="en-US" w:eastAsia="en-US" w:bidi="ar-SA"/>
    </w:rPr>
  </w:style>
  <w:style w:type="character" w:customStyle="1" w:styleId="SmallText0">
    <w:name w:val="SmallText"/>
    <w:rsid w:val="00AD053A"/>
    <w:rPr>
      <w:color w:val="000000"/>
    </w:rPr>
  </w:style>
  <w:style w:type="character" w:customStyle="1" w:styleId="CitesChar1">
    <w:name w:val="Cites Char1"/>
    <w:basedOn w:val="DefaultParagraphFont"/>
    <w:rsid w:val="00AD053A"/>
    <w:rPr>
      <w:b/>
      <w:bCs w:val="0"/>
      <w:szCs w:val="24"/>
      <w:u w:val="single"/>
      <w:lang w:val="en-US" w:eastAsia="en-US" w:bidi="ar-SA"/>
    </w:rPr>
  </w:style>
  <w:style w:type="character" w:customStyle="1" w:styleId="CardUnderlinedChar">
    <w:name w:val="Card Underlined Char"/>
    <w:basedOn w:val="DefaultParagraphFont"/>
    <w:rsid w:val="00AD053A"/>
    <w:rPr>
      <w:rFonts w:ascii="Arial Narrow" w:hAnsi="Arial Narrow" w:hint="default"/>
      <w:sz w:val="22"/>
      <w:szCs w:val="24"/>
      <w:u w:val="single"/>
      <w:lang w:val="en-US" w:eastAsia="en-US" w:bidi="ar-SA"/>
    </w:rPr>
  </w:style>
  <w:style w:type="character" w:customStyle="1" w:styleId="underline3">
    <w:name w:val="underline3"/>
    <w:basedOn w:val="underline20"/>
    <w:rsid w:val="00AD053A"/>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AD053A"/>
  </w:style>
  <w:style w:type="character" w:customStyle="1" w:styleId="itxtrst">
    <w:name w:val="itxtrst"/>
    <w:rsid w:val="00AD053A"/>
  </w:style>
  <w:style w:type="character" w:customStyle="1" w:styleId="A-Underlining">
    <w:name w:val="A-Underlining"/>
    <w:basedOn w:val="DefaultParagraphFont"/>
    <w:rsid w:val="00AD053A"/>
    <w:rPr>
      <w:rFonts w:ascii="Garamond" w:hAnsi="Garamond" w:hint="default"/>
      <w:color w:val="auto"/>
      <w:sz w:val="24"/>
      <w:u w:val="single"/>
    </w:rPr>
  </w:style>
  <w:style w:type="character" w:customStyle="1" w:styleId="StyleUnderlineBold0">
    <w:name w:val="Style Underline + Bold"/>
    <w:rsid w:val="00AD053A"/>
    <w:rPr>
      <w:b/>
      <w:bCs/>
      <w:u w:val="single"/>
    </w:rPr>
  </w:style>
  <w:style w:type="character" w:customStyle="1" w:styleId="Underline-Highlighted">
    <w:name w:val="Underline-Highlighted"/>
    <w:uiPriority w:val="1"/>
    <w:qFormat/>
    <w:rsid w:val="00AD053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D053A"/>
  </w:style>
  <w:style w:type="character" w:customStyle="1" w:styleId="newsmain">
    <w:name w:val="news_main"/>
    <w:basedOn w:val="DefaultParagraphFont"/>
    <w:rsid w:val="00AD053A"/>
  </w:style>
  <w:style w:type="character" w:customStyle="1" w:styleId="vitstoryheadline">
    <w:name w:val="vitstoryheadline"/>
    <w:rsid w:val="00AD053A"/>
  </w:style>
  <w:style w:type="character" w:customStyle="1" w:styleId="AuthorDate0">
    <w:name w:val="Author Date"/>
    <w:rsid w:val="00AD053A"/>
    <w:rPr>
      <w:b/>
      <w:bCs w:val="0"/>
      <w:sz w:val="24"/>
      <w:u w:val="thick"/>
    </w:rPr>
  </w:style>
  <w:style w:type="character" w:customStyle="1" w:styleId="red">
    <w:name w:val="red"/>
    <w:basedOn w:val="DefaultParagraphFont"/>
    <w:rsid w:val="00AD053A"/>
  </w:style>
  <w:style w:type="character" w:customStyle="1" w:styleId="at">
    <w:name w:val="at"/>
    <w:rsid w:val="00AD053A"/>
  </w:style>
  <w:style w:type="character" w:customStyle="1" w:styleId="org">
    <w:name w:val="org"/>
    <w:rsid w:val="00AD053A"/>
  </w:style>
  <w:style w:type="character" w:customStyle="1" w:styleId="pnumber">
    <w:name w:val="pnumber"/>
    <w:rsid w:val="00AD053A"/>
  </w:style>
  <w:style w:type="character" w:customStyle="1" w:styleId="ital">
    <w:name w:val="ital"/>
    <w:rsid w:val="00AD053A"/>
  </w:style>
  <w:style w:type="character" w:customStyle="1" w:styleId="orgdiv">
    <w:name w:val="orgdiv"/>
    <w:rsid w:val="00AD053A"/>
  </w:style>
  <w:style w:type="character" w:customStyle="1" w:styleId="orgname">
    <w:name w:val="orgname"/>
    <w:rsid w:val="00AD053A"/>
  </w:style>
  <w:style w:type="character" w:customStyle="1" w:styleId="city">
    <w:name w:val="city"/>
    <w:rsid w:val="00AD053A"/>
  </w:style>
  <w:style w:type="character" w:customStyle="1" w:styleId="state">
    <w:name w:val="state"/>
    <w:rsid w:val="00AD053A"/>
  </w:style>
  <w:style w:type="character" w:customStyle="1" w:styleId="country">
    <w:name w:val="country"/>
    <w:rsid w:val="00AD053A"/>
  </w:style>
  <w:style w:type="character" w:customStyle="1" w:styleId="articletitle">
    <w:name w:val="articletitle"/>
    <w:rsid w:val="00AD053A"/>
    <w:rPr>
      <w:rFonts w:ascii="Times New Roman" w:hAnsi="Times New Roman" w:cs="Times New Roman" w:hint="default"/>
    </w:rPr>
  </w:style>
  <w:style w:type="character" w:customStyle="1" w:styleId="6pointChar">
    <w:name w:val="6 point Char"/>
    <w:rsid w:val="00AD053A"/>
    <w:rPr>
      <w:rFonts w:ascii="Times New Roman" w:hAnsi="Times New Roman" w:cs="Times New Roman" w:hint="default"/>
      <w:sz w:val="12"/>
      <w:lang w:val="en-US" w:eastAsia="en-US"/>
    </w:rPr>
  </w:style>
  <w:style w:type="character" w:customStyle="1" w:styleId="StyleThickunderline">
    <w:name w:val="Style Thick underline"/>
    <w:qFormat/>
    <w:rsid w:val="00AD053A"/>
    <w:rPr>
      <w:u w:val="thick"/>
    </w:rPr>
  </w:style>
  <w:style w:type="character" w:customStyle="1" w:styleId="Box0">
    <w:name w:val="Box!"/>
    <w:rsid w:val="00AD053A"/>
    <w:rPr>
      <w:rFonts w:ascii="Garamond" w:hAnsi="Garamond" w:hint="default"/>
      <w:sz w:val="24"/>
      <w:u w:val="single"/>
      <w:bdr w:val="single" w:sz="4" w:space="0" w:color="auto" w:frame="1"/>
    </w:rPr>
  </w:style>
  <w:style w:type="character" w:customStyle="1" w:styleId="citechar0">
    <w:name w:val="citechar"/>
    <w:basedOn w:val="DefaultParagraphFont"/>
    <w:rsid w:val="00AD053A"/>
  </w:style>
  <w:style w:type="character" w:customStyle="1" w:styleId="underlinechar2">
    <w:name w:val="underlinechar"/>
    <w:basedOn w:val="DefaultParagraphFont"/>
    <w:rsid w:val="00AD053A"/>
  </w:style>
  <w:style w:type="character" w:customStyle="1" w:styleId="CardUnderlineChar">
    <w:name w:val="Card Underline Char"/>
    <w:rsid w:val="00AD053A"/>
    <w:rPr>
      <w:szCs w:val="24"/>
      <w:u w:val="single"/>
      <w:lang w:val="en-US" w:eastAsia="en-US" w:bidi="ar-SA"/>
    </w:rPr>
  </w:style>
  <w:style w:type="character" w:customStyle="1" w:styleId="tagciteChar0">
    <w:name w:val="tag/cite Char"/>
    <w:basedOn w:val="DefaultParagraphFont"/>
    <w:rsid w:val="00AD053A"/>
    <w:rPr>
      <w:b/>
      <w:bCs w:val="0"/>
      <w:sz w:val="24"/>
      <w:lang w:val="en-US" w:eastAsia="en-US" w:bidi="ar-SA"/>
    </w:rPr>
  </w:style>
  <w:style w:type="character" w:customStyle="1" w:styleId="8pointChar">
    <w:name w:val="8 point Char"/>
    <w:basedOn w:val="DefaultParagraphFont"/>
    <w:rsid w:val="00AD053A"/>
    <w:rPr>
      <w:sz w:val="16"/>
      <w:lang w:val="en-US" w:eastAsia="en-US" w:bidi="ar-SA"/>
    </w:rPr>
  </w:style>
  <w:style w:type="character" w:customStyle="1" w:styleId="BoldText12pt">
    <w:name w:val="Bold Text 12 pt"/>
    <w:rsid w:val="00AD053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D053A"/>
  </w:style>
  <w:style w:type="character" w:customStyle="1" w:styleId="tagCharChar">
    <w:name w:val="tag Char Char"/>
    <w:rsid w:val="00AD053A"/>
    <w:rPr>
      <w:b/>
      <w:bCs w:val="0"/>
      <w:sz w:val="24"/>
      <w:lang w:val="en-US" w:eastAsia="en-US" w:bidi="ar-SA"/>
    </w:rPr>
  </w:style>
  <w:style w:type="character" w:customStyle="1" w:styleId="Mention11">
    <w:name w:val="Mention11"/>
    <w:basedOn w:val="DefaultParagraphFont"/>
    <w:uiPriority w:val="99"/>
    <w:semiHidden/>
    <w:rsid w:val="00AD053A"/>
    <w:rPr>
      <w:color w:val="2B579A"/>
      <w:shd w:val="clear" w:color="auto" w:fill="E6E6E6"/>
    </w:rPr>
  </w:style>
  <w:style w:type="character" w:customStyle="1" w:styleId="Emph">
    <w:name w:val="Emph"/>
    <w:basedOn w:val="DefaultParagraphFont"/>
    <w:uiPriority w:val="1"/>
    <w:qFormat/>
    <w:rsid w:val="00AD053A"/>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AD053A"/>
  </w:style>
  <w:style w:type="character" w:customStyle="1" w:styleId="Mention2">
    <w:name w:val="Mention2"/>
    <w:basedOn w:val="DefaultParagraphFont"/>
    <w:uiPriority w:val="99"/>
    <w:semiHidden/>
    <w:rsid w:val="00AD053A"/>
    <w:rPr>
      <w:color w:val="2B579A"/>
      <w:shd w:val="clear" w:color="auto" w:fill="E6E6E6"/>
    </w:rPr>
  </w:style>
  <w:style w:type="character" w:customStyle="1" w:styleId="m-8793234324905335251gmail-style13ptbold">
    <w:name w:val="m_-8793234324905335251gmail-style13ptbold"/>
    <w:basedOn w:val="DefaultParagraphFont"/>
    <w:rsid w:val="00AD053A"/>
  </w:style>
  <w:style w:type="character" w:customStyle="1" w:styleId="m3965771245576658108gmail-styleunderline">
    <w:name w:val="m_3965771245576658108gmail-styleunderline"/>
    <w:basedOn w:val="DefaultParagraphFont"/>
    <w:rsid w:val="00AD053A"/>
  </w:style>
  <w:style w:type="paragraph" w:styleId="EndnoteText">
    <w:name w:val="endnote text"/>
    <w:basedOn w:val="Normal"/>
    <w:link w:val="EndnoteTextChar"/>
    <w:semiHidden/>
    <w:unhideWhenUsed/>
    <w:rsid w:val="00AD053A"/>
    <w:pPr>
      <w:spacing w:line="256" w:lineRule="auto"/>
    </w:pPr>
    <w:rPr>
      <w:rFonts w:ascii="Georgia" w:eastAsia="Times New Roman" w:hAnsi="Georgia"/>
      <w:sz w:val="24"/>
      <w:szCs w:val="20"/>
    </w:rPr>
  </w:style>
  <w:style w:type="character" w:customStyle="1" w:styleId="EndnoteTextChar1">
    <w:name w:val="Endnote Text Char1"/>
    <w:basedOn w:val="DefaultParagraphFont"/>
    <w:semiHidden/>
    <w:rsid w:val="00AD053A"/>
    <w:rPr>
      <w:rFonts w:ascii="Calibri" w:hAnsi="Calibri"/>
      <w:sz w:val="20"/>
      <w:szCs w:val="20"/>
    </w:rPr>
  </w:style>
  <w:style w:type="paragraph" w:styleId="BodyTextFirstIndent">
    <w:name w:val="Body Text First Indent"/>
    <w:basedOn w:val="BodyText"/>
    <w:link w:val="BodyTextFirstIndentChar"/>
    <w:semiHidden/>
    <w:unhideWhenUsed/>
    <w:rsid w:val="00AD053A"/>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AD053A"/>
    <w:rPr>
      <w:rFonts w:ascii="Calibri" w:hAnsi="Calibri"/>
      <w:sz w:val="22"/>
    </w:rPr>
  </w:style>
  <w:style w:type="character" w:customStyle="1" w:styleId="tagCharCharChar">
    <w:name w:val="tag Char Char Char"/>
    <w:locked/>
    <w:rsid w:val="00AD053A"/>
    <w:rPr>
      <w:rFonts w:ascii="Arial" w:eastAsia="Times New Roman" w:hAnsi="Arial" w:cs="Arial" w:hint="default"/>
      <w:b/>
      <w:bCs w:val="0"/>
      <w:sz w:val="24"/>
    </w:rPr>
  </w:style>
  <w:style w:type="character" w:customStyle="1" w:styleId="cardchar00">
    <w:name w:val="cardchar0"/>
    <w:basedOn w:val="DefaultParagraphFont"/>
    <w:rsid w:val="00AD053A"/>
  </w:style>
  <w:style w:type="character" w:customStyle="1" w:styleId="UnderlineNon-bold">
    <w:name w:val="Underline Non - bold"/>
    <w:rsid w:val="00AD053A"/>
    <w:rPr>
      <w:rFonts w:ascii="Times New Roman" w:hAnsi="Times New Roman" w:cs="Times New Roman" w:hint="default"/>
      <w:iCs/>
      <w:sz w:val="22"/>
      <w:u w:val="single"/>
    </w:rPr>
  </w:style>
  <w:style w:type="character" w:customStyle="1" w:styleId="Heading5Char2">
    <w:name w:val="Heading 5 Char2"/>
    <w:rsid w:val="00AD053A"/>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AD053A"/>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D053A"/>
    <w:rPr>
      <w:rFonts w:ascii="Arial" w:hAnsi="Arial" w:cs="Arial"/>
      <w:vanish/>
      <w:sz w:val="16"/>
      <w:szCs w:val="16"/>
    </w:rPr>
  </w:style>
  <w:style w:type="character" w:customStyle="1" w:styleId="z-TopofFormChar1">
    <w:name w:val="z-Top of Form Char1"/>
    <w:basedOn w:val="DefaultParagraphFont"/>
    <w:uiPriority w:val="99"/>
    <w:rsid w:val="00AD053A"/>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AD053A"/>
    <w:pPr>
      <w:pBdr>
        <w:top w:val="single" w:sz="6" w:space="1" w:color="auto"/>
      </w:pBdr>
      <w:spacing w:after="0" w:line="25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D053A"/>
    <w:rPr>
      <w:rFonts w:ascii="Arial" w:hAnsi="Arial" w:cs="Arial"/>
      <w:vanish/>
      <w:sz w:val="16"/>
      <w:szCs w:val="16"/>
    </w:rPr>
  </w:style>
  <w:style w:type="character" w:customStyle="1" w:styleId="z-BottomofFormChar1">
    <w:name w:val="z-Bottom of Form Char1"/>
    <w:basedOn w:val="DefaultParagraphFont"/>
    <w:uiPriority w:val="99"/>
    <w:rsid w:val="00AD053A"/>
    <w:rPr>
      <w:rFonts w:ascii="Arial" w:hAnsi="Arial" w:cs="Arial" w:hint="default"/>
      <w:vanish/>
      <w:webHidden w:val="0"/>
      <w:sz w:val="16"/>
      <w:szCs w:val="16"/>
      <w:specVanish w:val="0"/>
    </w:rPr>
  </w:style>
  <w:style w:type="character" w:customStyle="1" w:styleId="Style2CharChar">
    <w:name w:val="Style2 Char Char"/>
    <w:rsid w:val="00AD053A"/>
    <w:rPr>
      <w:u w:val="thick"/>
      <w:lang w:val="en-US" w:eastAsia="en-US" w:bidi="ar-SA"/>
    </w:rPr>
  </w:style>
  <w:style w:type="character" w:customStyle="1" w:styleId="authordate1">
    <w:name w:val="authordate"/>
    <w:rsid w:val="00AD053A"/>
  </w:style>
  <w:style w:type="character" w:customStyle="1" w:styleId="underline0">
    <w:name w:val="%underline"/>
    <w:rsid w:val="00AD053A"/>
    <w:rPr>
      <w:rFonts w:ascii="Times New Roman" w:hAnsi="Times New Roman" w:cs="Times New Roman" w:hint="default"/>
      <w:strike w:val="0"/>
      <w:dstrike w:val="0"/>
      <w:sz w:val="16"/>
      <w:u w:val="none"/>
      <w:effect w:val="none"/>
    </w:rPr>
  </w:style>
  <w:style w:type="character" w:customStyle="1" w:styleId="AUNDERLINE0">
    <w:name w:val="AUNDERLINE"/>
    <w:qFormat/>
    <w:rsid w:val="00AD053A"/>
    <w:rPr>
      <w:rFonts w:ascii="Times New Roman" w:hAnsi="Times New Roman" w:cs="Times New Roman" w:hint="default"/>
      <w:sz w:val="20"/>
      <w:u w:val="single"/>
    </w:rPr>
  </w:style>
  <w:style w:type="character" w:customStyle="1" w:styleId="UnderlinedCharChar">
    <w:name w:val="Underlined Char Char"/>
    <w:rsid w:val="00AD053A"/>
    <w:rPr>
      <w:rFonts w:ascii="Garamond" w:hAnsi="Garamond" w:hint="default"/>
      <w:szCs w:val="28"/>
      <w:u w:val="single"/>
      <w:lang w:val="en-US" w:eastAsia="en-US" w:bidi="ar-SA"/>
    </w:rPr>
  </w:style>
  <w:style w:type="character" w:customStyle="1" w:styleId="slug-doi">
    <w:name w:val="slug-doi"/>
    <w:basedOn w:val="DefaultParagraphFont"/>
    <w:rsid w:val="00AD053A"/>
  </w:style>
  <w:style w:type="character" w:customStyle="1" w:styleId="af">
    <w:name w:val="af"/>
    <w:basedOn w:val="DefaultParagraphFont"/>
    <w:rsid w:val="00AD053A"/>
  </w:style>
  <w:style w:type="character" w:customStyle="1" w:styleId="ab">
    <w:name w:val="ab"/>
    <w:basedOn w:val="DefaultParagraphFont"/>
    <w:rsid w:val="00AD053A"/>
  </w:style>
  <w:style w:type="character" w:customStyle="1" w:styleId="em">
    <w:name w:val="em"/>
    <w:basedOn w:val="DefaultParagraphFont"/>
    <w:rsid w:val="00AD053A"/>
  </w:style>
  <w:style w:type="character" w:customStyle="1" w:styleId="au">
    <w:name w:val="au"/>
    <w:basedOn w:val="DefaultParagraphFont"/>
    <w:rsid w:val="00AD053A"/>
  </w:style>
  <w:style w:type="character" w:customStyle="1" w:styleId="ti">
    <w:name w:val="ti"/>
    <w:basedOn w:val="DefaultParagraphFont"/>
    <w:rsid w:val="00AD053A"/>
  </w:style>
  <w:style w:type="character" w:customStyle="1" w:styleId="subheadblue">
    <w:name w:val="subhead_blue"/>
    <w:basedOn w:val="DefaultParagraphFont"/>
    <w:rsid w:val="00AD053A"/>
  </w:style>
  <w:style w:type="character" w:customStyle="1" w:styleId="affiliation">
    <w:name w:val="affiliation"/>
    <w:basedOn w:val="DefaultParagraphFont"/>
    <w:rsid w:val="00AD053A"/>
  </w:style>
  <w:style w:type="character" w:customStyle="1" w:styleId="slug-doi-wrapper">
    <w:name w:val="slug-doi-wrapper"/>
    <w:basedOn w:val="DefaultParagraphFont"/>
    <w:rsid w:val="00AD053A"/>
  </w:style>
  <w:style w:type="character" w:customStyle="1" w:styleId="slug-metadata-noteahead-of-print">
    <w:name w:val="slug-metadata-note ahead-of-print"/>
    <w:basedOn w:val="DefaultParagraphFont"/>
    <w:rsid w:val="00AD053A"/>
  </w:style>
  <w:style w:type="character" w:customStyle="1" w:styleId="slug-ahead-of-print-date">
    <w:name w:val="slug-ahead-of-print-date"/>
    <w:basedOn w:val="DefaultParagraphFont"/>
    <w:rsid w:val="00AD053A"/>
  </w:style>
  <w:style w:type="character" w:customStyle="1" w:styleId="medium-bold">
    <w:name w:val="medium-bold"/>
    <w:basedOn w:val="DefaultParagraphFont"/>
    <w:rsid w:val="00AD053A"/>
  </w:style>
  <w:style w:type="character" w:customStyle="1" w:styleId="updated-short-citation">
    <w:name w:val="updated-short-citation"/>
    <w:basedOn w:val="DefaultParagraphFont"/>
    <w:rsid w:val="00AD053A"/>
  </w:style>
  <w:style w:type="character" w:customStyle="1" w:styleId="goohl0">
    <w:name w:val="goohl0"/>
    <w:basedOn w:val="DefaultParagraphFont"/>
    <w:rsid w:val="00AD053A"/>
  </w:style>
  <w:style w:type="character" w:customStyle="1" w:styleId="CharChar6">
    <w:name w:val="Char Char6"/>
    <w:rsid w:val="00AD053A"/>
    <w:rPr>
      <w:rFonts w:ascii="Arial" w:hAnsi="Arial" w:cs="Arial" w:hint="default"/>
      <w:bCs/>
      <w:sz w:val="16"/>
      <w:szCs w:val="26"/>
      <w:lang w:val="en-US" w:eastAsia="en-US" w:bidi="ar-SA"/>
    </w:rPr>
  </w:style>
  <w:style w:type="character" w:customStyle="1" w:styleId="TagCharChar1">
    <w:name w:val="Tag Char Char1"/>
    <w:rsid w:val="00AD053A"/>
    <w:rPr>
      <w:b/>
      <w:bCs w:val="0"/>
      <w:sz w:val="24"/>
      <w:szCs w:val="24"/>
      <w:lang w:val="en-US" w:eastAsia="en-US" w:bidi="ar-SA"/>
    </w:rPr>
  </w:style>
  <w:style w:type="character" w:customStyle="1" w:styleId="12TimesNewRoman">
    <w:name w:val="12 Times New Roman"/>
    <w:rsid w:val="00AD053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D053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D053A"/>
    <w:rPr>
      <w:rFonts w:ascii="Times New Roman" w:hAnsi="Times New Roman" w:cs="Times New Roman" w:hint="default"/>
      <w:strike w:val="0"/>
      <w:dstrike w:val="0"/>
      <w:sz w:val="14"/>
      <w:u w:val="none"/>
      <w:effect w:val="none"/>
    </w:rPr>
  </w:style>
  <w:style w:type="character" w:customStyle="1" w:styleId="F8-UnderlineBold">
    <w:name w:val="F8 - Underline/Bold"/>
    <w:rsid w:val="00AD053A"/>
    <w:rPr>
      <w:rFonts w:ascii="Times New Roman" w:hAnsi="Times New Roman" w:cs="Times New Roman" w:hint="default"/>
      <w:b/>
      <w:bCs w:val="0"/>
      <w:sz w:val="20"/>
      <w:u w:val="single"/>
    </w:rPr>
  </w:style>
  <w:style w:type="character" w:customStyle="1" w:styleId="F7-SmallFont">
    <w:name w:val="F7 - Small Font"/>
    <w:rsid w:val="00AD053A"/>
    <w:rPr>
      <w:rFonts w:ascii="Times New Roman" w:hAnsi="Times New Roman" w:cs="Times New Roman" w:hint="default"/>
      <w:sz w:val="14"/>
    </w:rPr>
  </w:style>
  <w:style w:type="character" w:customStyle="1" w:styleId="Brief-Bold">
    <w:name w:val="Brief - Bold"/>
    <w:rsid w:val="00AD053A"/>
    <w:rPr>
      <w:rFonts w:ascii="Times New Roman" w:hAnsi="Times New Roman" w:cs="Times New Roman" w:hint="default"/>
      <w:b/>
      <w:bCs w:val="0"/>
    </w:rPr>
  </w:style>
  <w:style w:type="character" w:customStyle="1" w:styleId="Card-Underline">
    <w:name w:val="Card - Underline"/>
    <w:rsid w:val="00AD053A"/>
    <w:rPr>
      <w:rFonts w:ascii="Times New Roman" w:hAnsi="Times New Roman" w:cs="Times New Roman" w:hint="default"/>
      <w:u w:val="single"/>
    </w:rPr>
  </w:style>
  <w:style w:type="character" w:customStyle="1" w:styleId="beriefunderline">
    <w:name w:val="berief = underline"/>
    <w:rsid w:val="00AD053A"/>
    <w:rPr>
      <w:rFonts w:ascii="Times New Roman" w:eastAsia="Times New Roman" w:hAnsi="Times New Roman" w:cs="Times New Roman" w:hint="default"/>
      <w:sz w:val="20"/>
      <w:u w:val="single"/>
    </w:rPr>
  </w:style>
  <w:style w:type="character" w:customStyle="1" w:styleId="BoldText10pt">
    <w:name w:val="Bold Text 10 pt"/>
    <w:rsid w:val="00AD053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D053A"/>
    <w:rPr>
      <w:i/>
      <w:iCs w:val="0"/>
    </w:rPr>
  </w:style>
  <w:style w:type="character" w:customStyle="1" w:styleId="eoeaheader">
    <w:name w:val="eoea_header"/>
    <w:basedOn w:val="DefaultParagraphFont"/>
    <w:rsid w:val="00AD053A"/>
  </w:style>
  <w:style w:type="character" w:customStyle="1" w:styleId="SC4208902">
    <w:name w:val="SC.4.208902"/>
    <w:rsid w:val="00AD053A"/>
    <w:rPr>
      <w:rFonts w:ascii="Century" w:hAnsi="Century" w:cs="Century" w:hint="default"/>
      <w:color w:val="000000"/>
      <w:sz w:val="22"/>
      <w:szCs w:val="22"/>
    </w:rPr>
  </w:style>
  <w:style w:type="character" w:customStyle="1" w:styleId="SC4208915">
    <w:name w:val="SC.4.208915"/>
    <w:rsid w:val="00AD053A"/>
    <w:rPr>
      <w:rFonts w:ascii="Century" w:hAnsi="Century" w:cs="Century" w:hint="default"/>
      <w:color w:val="000000"/>
      <w:sz w:val="13"/>
      <w:szCs w:val="13"/>
    </w:rPr>
  </w:style>
  <w:style w:type="character" w:customStyle="1" w:styleId="SC273764">
    <w:name w:val="SC.2.73764"/>
    <w:rsid w:val="00AD053A"/>
    <w:rPr>
      <w:rFonts w:ascii="Century" w:hAnsi="Century" w:cs="Century" w:hint="default"/>
      <w:color w:val="000000"/>
      <w:sz w:val="72"/>
      <w:szCs w:val="72"/>
    </w:rPr>
  </w:style>
  <w:style w:type="character" w:customStyle="1" w:styleId="SC273779">
    <w:name w:val="SC.2.73779"/>
    <w:rsid w:val="00AD053A"/>
    <w:rPr>
      <w:rFonts w:ascii="Century" w:hAnsi="Century" w:cs="Century" w:hint="default"/>
      <w:color w:val="000000"/>
      <w:sz w:val="40"/>
      <w:szCs w:val="40"/>
    </w:rPr>
  </w:style>
  <w:style w:type="character" w:customStyle="1" w:styleId="SC273763">
    <w:name w:val="SC.2.73763"/>
    <w:rsid w:val="00AD053A"/>
    <w:rPr>
      <w:rFonts w:ascii="Century" w:hAnsi="Century" w:cs="Century" w:hint="default"/>
      <w:b/>
      <w:bCs/>
      <w:color w:val="000000"/>
    </w:rPr>
  </w:style>
  <w:style w:type="character" w:customStyle="1" w:styleId="SC4208910">
    <w:name w:val="SC.4.208910"/>
    <w:rsid w:val="00AD053A"/>
    <w:rPr>
      <w:rFonts w:ascii="Century" w:hAnsi="Century" w:cs="Century" w:hint="default"/>
      <w:color w:val="000000"/>
      <w:sz w:val="28"/>
      <w:szCs w:val="28"/>
    </w:rPr>
  </w:style>
  <w:style w:type="character" w:customStyle="1" w:styleId="SC4208911">
    <w:name w:val="SC.4.208911"/>
    <w:rsid w:val="00AD053A"/>
    <w:rPr>
      <w:rFonts w:ascii="Century" w:hAnsi="Century" w:cs="Century" w:hint="default"/>
      <w:color w:val="000000"/>
    </w:rPr>
  </w:style>
  <w:style w:type="character" w:customStyle="1" w:styleId="articlesubtitle">
    <w:name w:val="article_sub_title"/>
    <w:basedOn w:val="DefaultParagraphFont"/>
    <w:rsid w:val="00AD053A"/>
  </w:style>
  <w:style w:type="character" w:customStyle="1" w:styleId="newsdate2">
    <w:name w:val="news_date2"/>
    <w:basedOn w:val="DefaultParagraphFont"/>
    <w:rsid w:val="00AD053A"/>
  </w:style>
  <w:style w:type="character" w:customStyle="1" w:styleId="readarticleheader">
    <w:name w:val="readarticleheader"/>
    <w:basedOn w:val="DefaultParagraphFont"/>
    <w:rsid w:val="00AD053A"/>
  </w:style>
  <w:style w:type="character" w:customStyle="1" w:styleId="UnderlineChar20">
    <w:name w:val="Underline Char2"/>
    <w:rsid w:val="00AD053A"/>
    <w:rPr>
      <w:rFonts w:ascii="Trebuchet MS" w:hAnsi="Trebuchet MS" w:hint="default"/>
      <w:u w:val="thick"/>
      <w:lang w:val="en-US" w:eastAsia="zh-CN" w:bidi="ar-SA"/>
    </w:rPr>
  </w:style>
  <w:style w:type="character" w:customStyle="1" w:styleId="BoldUnderliningChar">
    <w:name w:val="Bold Underlining Char"/>
    <w:rsid w:val="00AD053A"/>
    <w:rPr>
      <w:rFonts w:ascii="Arial Narrow" w:eastAsia="Times New Roman" w:hAnsi="Arial Narrow" w:hint="default"/>
      <w:b/>
      <w:bCs w:val="0"/>
      <w:szCs w:val="24"/>
      <w:u w:val="single"/>
      <w:lang w:val="en-GB" w:eastAsia="en-US" w:bidi="ar-SA"/>
    </w:rPr>
  </w:style>
  <w:style w:type="character" w:customStyle="1" w:styleId="medium-normal1">
    <w:name w:val="medium-normal1"/>
    <w:rsid w:val="00AD053A"/>
    <w:rPr>
      <w:rFonts w:ascii="Arial" w:hAnsi="Arial" w:cs="Arial" w:hint="default"/>
      <w:b w:val="0"/>
      <w:bCs w:val="0"/>
      <w:i w:val="0"/>
      <w:iCs w:val="0"/>
      <w:sz w:val="20"/>
      <w:szCs w:val="20"/>
    </w:rPr>
  </w:style>
  <w:style w:type="character" w:customStyle="1" w:styleId="UnderlinedCardChar0">
    <w:name w:val="Underlined Card Char"/>
    <w:rsid w:val="00AD053A"/>
    <w:rPr>
      <w:rFonts w:ascii="Palatino Linotype" w:hAnsi="Palatino Linotype" w:hint="default"/>
      <w:u w:val="single"/>
      <w:lang w:val="en-US" w:eastAsia="en-US" w:bidi="ar-SA"/>
    </w:rPr>
  </w:style>
  <w:style w:type="character" w:customStyle="1" w:styleId="char">
    <w:name w:val="char"/>
    <w:basedOn w:val="DefaultParagraphFont"/>
    <w:rsid w:val="00AD053A"/>
  </w:style>
  <w:style w:type="character" w:customStyle="1" w:styleId="UnderlineCharCharCharCharCharChar">
    <w:name w:val="Underline Char Char Char Char Char Char"/>
    <w:rsid w:val="00AD053A"/>
    <w:rPr>
      <w:rFonts w:ascii="Arial Narrow" w:hAnsi="Arial Narrow" w:hint="default"/>
      <w:szCs w:val="24"/>
      <w:u w:val="single"/>
      <w:lang w:val="en-US" w:eastAsia="en-US" w:bidi="ar-SA"/>
    </w:rPr>
  </w:style>
  <w:style w:type="character" w:customStyle="1" w:styleId="klink">
    <w:name w:val="klink"/>
    <w:basedOn w:val="DefaultParagraphFont"/>
    <w:rsid w:val="00AD053A"/>
  </w:style>
  <w:style w:type="character" w:customStyle="1" w:styleId="date10">
    <w:name w:val="date1"/>
    <w:basedOn w:val="DefaultParagraphFont"/>
    <w:rsid w:val="00AD053A"/>
  </w:style>
  <w:style w:type="character" w:customStyle="1" w:styleId="bolding1">
    <w:name w:val="bolding1"/>
    <w:rsid w:val="00AD053A"/>
    <w:rPr>
      <w:b/>
      <w:bCs/>
    </w:rPr>
  </w:style>
  <w:style w:type="character" w:customStyle="1" w:styleId="bookoptions1">
    <w:name w:val="book_options1"/>
    <w:rsid w:val="00AD053A"/>
    <w:rPr>
      <w:b/>
      <w:bCs/>
      <w:color w:val="333366"/>
    </w:rPr>
  </w:style>
  <w:style w:type="character" w:customStyle="1" w:styleId="descriptionblock">
    <w:name w:val="description block"/>
    <w:basedOn w:val="DefaultParagraphFont"/>
    <w:rsid w:val="00AD053A"/>
  </w:style>
  <w:style w:type="character" w:customStyle="1" w:styleId="detailsboxblock">
    <w:name w:val="detailsbox block"/>
    <w:basedOn w:val="DefaultParagraphFont"/>
    <w:rsid w:val="00AD053A"/>
  </w:style>
  <w:style w:type="character" w:customStyle="1" w:styleId="Char3">
    <w:name w:val="Char3"/>
    <w:rsid w:val="00AD053A"/>
    <w:rPr>
      <w:rFonts w:ascii="Arial" w:hAnsi="Arial" w:cs="Arial" w:hint="default"/>
      <w:bCs/>
      <w:u w:val="thick"/>
      <w:lang w:val="en-US" w:eastAsia="en-US" w:bidi="ar-SA"/>
    </w:rPr>
  </w:style>
  <w:style w:type="character" w:customStyle="1" w:styleId="texto11">
    <w:name w:val="texto11"/>
    <w:rsid w:val="00AD053A"/>
    <w:rPr>
      <w:rFonts w:ascii="Arial" w:hAnsi="Arial" w:cs="Arial" w:hint="default"/>
      <w:b w:val="0"/>
      <w:bCs w:val="0"/>
      <w:i w:val="0"/>
      <w:iCs w:val="0"/>
      <w:caps w:val="0"/>
      <w:color w:val="000000"/>
      <w:sz w:val="26"/>
      <w:szCs w:val="26"/>
    </w:rPr>
  </w:style>
  <w:style w:type="character" w:customStyle="1" w:styleId="CardTagChar">
    <w:name w:val="Card Tag Char"/>
    <w:rsid w:val="00AD053A"/>
    <w:rPr>
      <w:rFonts w:ascii="Arial Narrow" w:hAnsi="Arial Narrow" w:hint="default"/>
      <w:b/>
      <w:bCs w:val="0"/>
      <w:sz w:val="24"/>
      <w:szCs w:val="24"/>
      <w:lang w:val="en-US" w:eastAsia="en-US" w:bidi="ar-SA"/>
    </w:rPr>
  </w:style>
  <w:style w:type="character" w:customStyle="1" w:styleId="DebateCiteCharCharChar">
    <w:name w:val="Debate Cite Char Char Char"/>
    <w:rsid w:val="00AD053A"/>
    <w:rPr>
      <w:b/>
      <w:bCs w:val="0"/>
      <w:sz w:val="32"/>
      <w:szCs w:val="32"/>
      <w:lang w:val="en-US" w:eastAsia="en-US" w:bidi="ar-SA"/>
    </w:rPr>
  </w:style>
  <w:style w:type="character" w:customStyle="1" w:styleId="TagChar3">
    <w:name w:val="Tag Char3"/>
    <w:rsid w:val="00AD053A"/>
    <w:rPr>
      <w:rFonts w:ascii="Palatino Linotype" w:hAnsi="Palatino Linotype" w:hint="default"/>
      <w:b/>
      <w:bCs w:val="0"/>
      <w:sz w:val="24"/>
      <w:szCs w:val="24"/>
      <w:lang w:val="en-US" w:eastAsia="en-US" w:bidi="ar-SA"/>
    </w:rPr>
  </w:style>
  <w:style w:type="character" w:customStyle="1" w:styleId="Style10ptBold">
    <w:name w:val="Style 10 pt Bold"/>
    <w:rsid w:val="00AD053A"/>
    <w:rPr>
      <w:b/>
      <w:bCs/>
      <w:sz w:val="20"/>
    </w:rPr>
  </w:style>
  <w:style w:type="character" w:customStyle="1" w:styleId="text9">
    <w:name w:val="text9"/>
    <w:basedOn w:val="DefaultParagraphFont"/>
    <w:rsid w:val="00AD053A"/>
  </w:style>
  <w:style w:type="character" w:customStyle="1" w:styleId="text21">
    <w:name w:val="text21"/>
    <w:basedOn w:val="DefaultParagraphFont"/>
    <w:rsid w:val="00AD053A"/>
  </w:style>
  <w:style w:type="character" w:customStyle="1" w:styleId="text19">
    <w:name w:val="text19"/>
    <w:basedOn w:val="DefaultParagraphFont"/>
    <w:rsid w:val="00AD053A"/>
  </w:style>
  <w:style w:type="character" w:customStyle="1" w:styleId="term2">
    <w:name w:val="term2"/>
    <w:rsid w:val="00AD053A"/>
    <w:rPr>
      <w:b/>
      <w:bCs/>
    </w:rPr>
  </w:style>
  <w:style w:type="character" w:customStyle="1" w:styleId="pmterms12">
    <w:name w:val="pmterms12"/>
    <w:rsid w:val="00AD053A"/>
    <w:rPr>
      <w:b/>
      <w:bCs/>
      <w:i w:val="0"/>
      <w:iCs w:val="0"/>
      <w:color w:val="000000"/>
    </w:rPr>
  </w:style>
  <w:style w:type="character" w:customStyle="1" w:styleId="ToReadChar">
    <w:name w:val="To Read Char"/>
    <w:rsid w:val="00AD053A"/>
    <w:rPr>
      <w:rFonts w:ascii="Verdana" w:hAnsi="Verdana" w:hint="default"/>
      <w:b/>
      <w:bCs w:val="0"/>
      <w:szCs w:val="24"/>
      <w:u w:val="single"/>
      <w:lang w:val="en-US" w:eastAsia="en-US" w:bidi="ar-SA"/>
    </w:rPr>
  </w:style>
  <w:style w:type="character" w:customStyle="1" w:styleId="ToReadCharChar">
    <w:name w:val="To Read Char Char"/>
    <w:rsid w:val="00AD053A"/>
    <w:rPr>
      <w:rFonts w:ascii="Verdana" w:hAnsi="Verdana" w:hint="default"/>
      <w:b/>
      <w:bCs w:val="0"/>
      <w:szCs w:val="24"/>
      <w:u w:val="single"/>
      <w:lang w:val="en-US" w:eastAsia="en-US" w:bidi="ar-SA"/>
    </w:rPr>
  </w:style>
  <w:style w:type="character" w:customStyle="1" w:styleId="bio">
    <w:name w:val="bio"/>
    <w:basedOn w:val="DefaultParagraphFont"/>
    <w:rsid w:val="00AD053A"/>
  </w:style>
  <w:style w:type="character" w:customStyle="1" w:styleId="storytextstyle">
    <w:name w:val="storytextstyle"/>
    <w:basedOn w:val="DefaultParagraphFont"/>
    <w:rsid w:val="00AD053A"/>
  </w:style>
  <w:style w:type="character" w:customStyle="1" w:styleId="cardunderlinedCharChar">
    <w:name w:val="card underlined Char Char"/>
    <w:rsid w:val="00AD053A"/>
    <w:rPr>
      <w:rFonts w:ascii="Arial" w:hAnsi="Arial" w:cs="Arial" w:hint="default"/>
      <w:sz w:val="22"/>
      <w:szCs w:val="24"/>
      <w:u w:val="single"/>
      <w:lang w:val="en-US" w:eastAsia="en-US" w:bidi="ar-SA"/>
    </w:rPr>
  </w:style>
  <w:style w:type="character" w:customStyle="1" w:styleId="Style2Char0">
    <w:name w:val="Style2 Char"/>
    <w:rsid w:val="00AD053A"/>
    <w:rPr>
      <w:rFonts w:ascii="Book Antiqua" w:hAnsi="Book Antiqua" w:hint="default"/>
      <w:u w:val="thick"/>
      <w:lang w:val="en-US" w:eastAsia="en-US" w:bidi="ar-SA"/>
    </w:rPr>
  </w:style>
  <w:style w:type="character" w:customStyle="1" w:styleId="Style2Char1">
    <w:name w:val="Style2 Char1"/>
    <w:rsid w:val="00AD053A"/>
    <w:rPr>
      <w:rFonts w:ascii="Book Antiqua" w:hAnsi="Book Antiqua" w:hint="default"/>
      <w:szCs w:val="24"/>
      <w:u w:val="thick"/>
      <w:lang w:val="en-US" w:eastAsia="en-US" w:bidi="ar-SA"/>
    </w:rPr>
  </w:style>
  <w:style w:type="character" w:customStyle="1" w:styleId="articlehead21">
    <w:name w:val="articlehead21"/>
    <w:rsid w:val="00AD053A"/>
    <w:rPr>
      <w:rFonts w:ascii="Arial" w:hAnsi="Arial" w:cs="Arial" w:hint="default"/>
      <w:b/>
      <w:bCs/>
      <w:color w:val="660000"/>
      <w:sz w:val="20"/>
      <w:szCs w:val="20"/>
    </w:rPr>
  </w:style>
  <w:style w:type="character" w:customStyle="1" w:styleId="TagCiteChar1">
    <w:name w:val="Tag/Cite Char1"/>
    <w:rsid w:val="00AD053A"/>
    <w:rPr>
      <w:b/>
      <w:bCs w:val="0"/>
      <w:lang w:val="en-US" w:eastAsia="en-US" w:bidi="ar-SA"/>
    </w:rPr>
  </w:style>
  <w:style w:type="character" w:customStyle="1" w:styleId="goohl2">
    <w:name w:val="goohl2"/>
    <w:basedOn w:val="DefaultParagraphFont"/>
    <w:rsid w:val="00AD053A"/>
  </w:style>
  <w:style w:type="character" w:customStyle="1" w:styleId="CardCharChar0">
    <w:name w:val="Card Char Char"/>
    <w:rsid w:val="00AD053A"/>
    <w:rPr>
      <w:lang w:val="en-US" w:eastAsia="en-US" w:bidi="ar-SA"/>
    </w:rPr>
  </w:style>
  <w:style w:type="character" w:customStyle="1" w:styleId="BriefTitle1Char">
    <w:name w:val="Brief Title 1 Char"/>
    <w:rsid w:val="00AD053A"/>
    <w:rPr>
      <w:b/>
      <w:bCs w:val="0"/>
      <w:u w:val="single"/>
      <w:lang w:val="en-US" w:eastAsia="en-US" w:bidi="ar-SA"/>
    </w:rPr>
  </w:style>
  <w:style w:type="character" w:customStyle="1" w:styleId="TagCiteCharChar">
    <w:name w:val="Tag/Cite Char Char"/>
    <w:rsid w:val="00AD053A"/>
    <w:rPr>
      <w:b/>
      <w:bCs w:val="0"/>
      <w:lang w:val="en-US" w:eastAsia="en-US" w:bidi="ar-SA"/>
    </w:rPr>
  </w:style>
  <w:style w:type="character" w:customStyle="1" w:styleId="btx">
    <w:name w:val="btx"/>
    <w:basedOn w:val="DefaultParagraphFont"/>
    <w:rsid w:val="00AD053A"/>
  </w:style>
  <w:style w:type="character" w:customStyle="1" w:styleId="CardChar1">
    <w:name w:val="Card Char1"/>
    <w:rsid w:val="00AD053A"/>
    <w:rPr>
      <w:lang w:val="en-US" w:eastAsia="en-US" w:bidi="ar-SA"/>
    </w:rPr>
  </w:style>
  <w:style w:type="character" w:customStyle="1" w:styleId="prodgeneral1">
    <w:name w:val="prodgeneral1"/>
    <w:rsid w:val="00AD053A"/>
    <w:rPr>
      <w:rFonts w:ascii="Verdana" w:hAnsi="Verdana" w:hint="default"/>
      <w:b w:val="0"/>
      <w:bCs w:val="0"/>
      <w:caps w:val="0"/>
      <w:color w:val="000000"/>
      <w:spacing w:val="0"/>
      <w:sz w:val="16"/>
      <w:szCs w:val="16"/>
    </w:rPr>
  </w:style>
  <w:style w:type="character" w:customStyle="1" w:styleId="summary1">
    <w:name w:val="summary1"/>
    <w:rsid w:val="00AD053A"/>
    <w:rPr>
      <w:rFonts w:ascii="Arial" w:hAnsi="Arial" w:cs="Arial" w:hint="default"/>
      <w:sz w:val="18"/>
      <w:szCs w:val="18"/>
    </w:rPr>
  </w:style>
  <w:style w:type="character" w:customStyle="1" w:styleId="text3">
    <w:name w:val="text3"/>
    <w:basedOn w:val="DefaultParagraphFont"/>
    <w:rsid w:val="00AD053A"/>
  </w:style>
  <w:style w:type="character" w:customStyle="1" w:styleId="cardtextsmallChar">
    <w:name w:val="card text small Char"/>
    <w:rsid w:val="00AD053A"/>
    <w:rPr>
      <w:rFonts w:ascii="Arial Narrow" w:hAnsi="Arial Narrow" w:hint="default"/>
      <w:sz w:val="16"/>
      <w:szCs w:val="24"/>
      <w:lang w:val="en-US" w:eastAsia="en-US" w:bidi="ar-SA"/>
    </w:rPr>
  </w:style>
  <w:style w:type="character" w:customStyle="1" w:styleId="countrytitle1">
    <w:name w:val="countrytitle1"/>
    <w:rsid w:val="00AD053A"/>
    <w:rPr>
      <w:rFonts w:ascii="Verdana" w:hAnsi="Verdana" w:hint="default"/>
      <w:b/>
      <w:bCs/>
      <w:color w:val="293643"/>
      <w:sz w:val="24"/>
      <w:szCs w:val="24"/>
    </w:rPr>
  </w:style>
  <w:style w:type="character" w:customStyle="1" w:styleId="storyheader1">
    <w:name w:val="storyheader1"/>
    <w:rsid w:val="00AD053A"/>
    <w:rPr>
      <w:rFonts w:ascii="Verdana" w:hAnsi="Verdana" w:hint="default"/>
      <w:b/>
      <w:bCs/>
      <w:color w:val="000000"/>
      <w:sz w:val="21"/>
      <w:szCs w:val="21"/>
    </w:rPr>
  </w:style>
  <w:style w:type="character" w:customStyle="1" w:styleId="cardunderlinedChar0">
    <w:name w:val="card underlined Char"/>
    <w:rsid w:val="00AD053A"/>
    <w:rPr>
      <w:rFonts w:ascii="Arial" w:hAnsi="Arial" w:cs="Arial" w:hint="default"/>
      <w:sz w:val="22"/>
      <w:szCs w:val="24"/>
      <w:u w:val="single"/>
      <w:lang w:val="en-US" w:eastAsia="en-US" w:bidi="ar-SA"/>
    </w:rPr>
  </w:style>
  <w:style w:type="character" w:customStyle="1" w:styleId="article1">
    <w:name w:val="article1"/>
    <w:rsid w:val="00AD053A"/>
    <w:rPr>
      <w:rFonts w:ascii="Verdana" w:hAnsi="Verdana" w:hint="default"/>
      <w:color w:val="333333"/>
      <w:sz w:val="16"/>
      <w:szCs w:val="16"/>
    </w:rPr>
  </w:style>
  <w:style w:type="character" w:customStyle="1" w:styleId="story-posted-date1">
    <w:name w:val="story-posted-date1"/>
    <w:rsid w:val="00AD053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D053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D053A"/>
  </w:style>
  <w:style w:type="character" w:customStyle="1" w:styleId="textmedium">
    <w:name w:val="textmedium"/>
    <w:basedOn w:val="DefaultParagraphFont"/>
    <w:rsid w:val="00AD053A"/>
  </w:style>
  <w:style w:type="character" w:customStyle="1" w:styleId="citation10">
    <w:name w:val="citation1"/>
    <w:rsid w:val="00AD053A"/>
    <w:rPr>
      <w:rFonts w:ascii="Verdana" w:hAnsi="Verdana" w:hint="default"/>
      <w:sz w:val="17"/>
      <w:szCs w:val="17"/>
    </w:rPr>
  </w:style>
  <w:style w:type="character" w:customStyle="1" w:styleId="hithighlite">
    <w:name w:val="hithighlite"/>
    <w:basedOn w:val="DefaultParagraphFont"/>
    <w:rsid w:val="00AD053A"/>
  </w:style>
  <w:style w:type="character" w:customStyle="1" w:styleId="articlecontent">
    <w:name w:val="articlecontent"/>
    <w:basedOn w:val="DefaultParagraphFont"/>
    <w:rsid w:val="00AD053A"/>
  </w:style>
  <w:style w:type="character" w:customStyle="1" w:styleId="fource1">
    <w:name w:val="fource1"/>
    <w:rsid w:val="00AD053A"/>
    <w:rPr>
      <w:sz w:val="34"/>
      <w:szCs w:val="34"/>
    </w:rPr>
  </w:style>
  <w:style w:type="character" w:customStyle="1" w:styleId="LanguageStrikeChar">
    <w:name w:val="Language Strike Char"/>
    <w:rsid w:val="00AD053A"/>
    <w:rPr>
      <w:rFonts w:ascii="Arial Narrow" w:hAnsi="Arial Narrow" w:hint="default"/>
      <w:strike/>
      <w:szCs w:val="24"/>
      <w:lang w:val="en-US" w:eastAsia="en-US" w:bidi="ar-SA"/>
    </w:rPr>
  </w:style>
  <w:style w:type="character" w:customStyle="1" w:styleId="normal11">
    <w:name w:val="normal1"/>
    <w:basedOn w:val="DefaultParagraphFont"/>
    <w:rsid w:val="00AD053A"/>
  </w:style>
  <w:style w:type="character" w:customStyle="1" w:styleId="ds">
    <w:name w:val="ds"/>
    <w:basedOn w:val="DefaultParagraphFont"/>
    <w:rsid w:val="00AD053A"/>
  </w:style>
  <w:style w:type="character" w:customStyle="1" w:styleId="UnderliningChar1">
    <w:name w:val="Underlining Char1"/>
    <w:rsid w:val="00AD053A"/>
    <w:rPr>
      <w:rFonts w:ascii="Arial Narrow" w:hAnsi="Arial Narrow" w:hint="default"/>
      <w:szCs w:val="24"/>
      <w:u w:val="single"/>
      <w:lang w:val="en-US" w:eastAsia="en-US" w:bidi="ar-SA"/>
    </w:rPr>
  </w:style>
  <w:style w:type="character" w:customStyle="1" w:styleId="UnderliningChar2">
    <w:name w:val="Underlining Char2"/>
    <w:rsid w:val="00AD053A"/>
    <w:rPr>
      <w:rFonts w:ascii="Arial Narrow" w:hAnsi="Arial Narrow" w:hint="default"/>
      <w:szCs w:val="24"/>
      <w:u w:val="single"/>
      <w:lang w:val="en-US" w:eastAsia="en-US" w:bidi="ar-SA"/>
    </w:rPr>
  </w:style>
  <w:style w:type="character" w:customStyle="1" w:styleId="MicroTextChar1">
    <w:name w:val="MicroText Char1"/>
    <w:rsid w:val="00AD053A"/>
    <w:rPr>
      <w:rFonts w:ascii="Arial Narrow" w:hAnsi="Arial Narrow" w:hint="default"/>
      <w:sz w:val="12"/>
      <w:szCs w:val="24"/>
      <w:lang w:val="en-US" w:eastAsia="en-US" w:bidi="ar-SA"/>
    </w:rPr>
  </w:style>
  <w:style w:type="character" w:customStyle="1" w:styleId="DefaultPara">
    <w:name w:val="Default Para"/>
    <w:rsid w:val="00AD053A"/>
    <w:rPr>
      <w:sz w:val="20"/>
    </w:rPr>
  </w:style>
  <w:style w:type="character" w:customStyle="1" w:styleId="SYSHYPERTEXT">
    <w:name w:val="SYS_HYPERTEXT"/>
    <w:rsid w:val="00AD053A"/>
    <w:rPr>
      <w:color w:val="0000FF"/>
      <w:u w:val="single"/>
    </w:rPr>
  </w:style>
  <w:style w:type="character" w:customStyle="1" w:styleId="Hyperlink1">
    <w:name w:val="Hyperlink1"/>
    <w:rsid w:val="00AD053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D053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D053A"/>
    <w:rPr>
      <w:rFonts w:ascii="Arial Narrow" w:hAnsi="Arial Narrow" w:hint="default"/>
      <w:noProof w:val="0"/>
      <w:szCs w:val="24"/>
      <w:u w:val="single"/>
      <w:lang w:val="en-US" w:eastAsia="en-US" w:bidi="ar-SA"/>
    </w:rPr>
  </w:style>
  <w:style w:type="character" w:customStyle="1" w:styleId="BlockHeading1Char">
    <w:name w:val="Block Heading 1 Char"/>
    <w:rsid w:val="00AD053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D053A"/>
    <w:rPr>
      <w:b/>
      <w:bCs w:val="0"/>
      <w:sz w:val="24"/>
      <w:szCs w:val="24"/>
      <w:u w:val="single"/>
      <w:lang w:val="en-US" w:eastAsia="en-US" w:bidi="ar-SA"/>
    </w:rPr>
  </w:style>
  <w:style w:type="character" w:customStyle="1" w:styleId="StyleTagTimesNewRomanChar">
    <w:name w:val="Style Tag + Times New Roman Char"/>
    <w:rsid w:val="00AD053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D053A"/>
    <w:rPr>
      <w:rFonts w:ascii="Arial Narrow" w:hAnsi="Arial Narrow" w:cs="Arial" w:hint="default"/>
      <w:b/>
      <w:bCs/>
      <w:iCs/>
      <w:sz w:val="24"/>
      <w:szCs w:val="28"/>
      <w:lang w:val="en-US" w:eastAsia="en-US" w:bidi="ar-SA"/>
    </w:rPr>
  </w:style>
  <w:style w:type="character" w:customStyle="1" w:styleId="UnderliningCharChar">
    <w:name w:val="Underlining Char Char"/>
    <w:rsid w:val="00AD053A"/>
    <w:rPr>
      <w:rFonts w:ascii="Arial Narrow" w:hAnsi="Arial Narrow" w:hint="default"/>
      <w:szCs w:val="24"/>
      <w:u w:val="single"/>
      <w:lang w:val="en-US" w:eastAsia="en-US" w:bidi="ar-SA"/>
    </w:rPr>
  </w:style>
  <w:style w:type="character" w:customStyle="1" w:styleId="StyleArialNarrow12ptBold">
    <w:name w:val="Style Arial Narrow 12 pt Bold"/>
    <w:rsid w:val="00AD053A"/>
    <w:rPr>
      <w:rFonts w:ascii="Arial Narrow" w:hAnsi="Arial Narrow" w:hint="default"/>
      <w:b/>
      <w:bCs/>
      <w:sz w:val="24"/>
    </w:rPr>
  </w:style>
  <w:style w:type="character" w:customStyle="1" w:styleId="Style1CharChar">
    <w:name w:val="Style1 Char Char"/>
    <w:rsid w:val="00AD053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D053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D053A"/>
    <w:rPr>
      <w:noProof w:val="0"/>
      <w:u w:val="single"/>
      <w:lang w:val="en-US" w:eastAsia="en-US" w:bidi="ar-SA"/>
    </w:rPr>
  </w:style>
  <w:style w:type="character" w:customStyle="1" w:styleId="UnderlinedCharChar1">
    <w:name w:val="Underlined Char Char1"/>
    <w:rsid w:val="00AD053A"/>
    <w:rPr>
      <w:rFonts w:ascii="Bell MT" w:eastAsia="Times New Roman" w:hAnsi="Bell MT" w:hint="default"/>
      <w:bCs/>
      <w:iCs/>
      <w:sz w:val="22"/>
      <w:u w:val="single"/>
    </w:rPr>
  </w:style>
  <w:style w:type="character" w:customStyle="1" w:styleId="Heading2CharChar2">
    <w:name w:val="Heading 2 Char Char2"/>
    <w:rsid w:val="00AD053A"/>
    <w:rPr>
      <w:rFonts w:ascii="Arial" w:hAnsi="Arial" w:cs="Arial" w:hint="default"/>
      <w:b/>
      <w:bCs/>
      <w:iCs/>
      <w:sz w:val="22"/>
      <w:szCs w:val="28"/>
      <w:lang w:val="en-US" w:eastAsia="en-US" w:bidi="ar-SA"/>
    </w:rPr>
  </w:style>
  <w:style w:type="character" w:customStyle="1" w:styleId="doctitle">
    <w:name w:val="doctitle"/>
    <w:rsid w:val="00AD053A"/>
  </w:style>
  <w:style w:type="character" w:customStyle="1" w:styleId="cardtext-underlined0">
    <w:name w:val="card text- underlined"/>
    <w:rsid w:val="00AD053A"/>
    <w:rPr>
      <w:rFonts w:ascii="Garamond" w:hAnsi="Garamond" w:hint="default"/>
      <w:u w:val="single"/>
    </w:rPr>
  </w:style>
  <w:style w:type="character" w:customStyle="1" w:styleId="BodyText1">
    <w:name w:val="Body Text1"/>
    <w:basedOn w:val="DefaultParagraphFont"/>
    <w:rsid w:val="00AD053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D053A"/>
  </w:style>
  <w:style w:type="character" w:customStyle="1" w:styleId="BriefTitleChar">
    <w:name w:val="Brief Title Char"/>
    <w:basedOn w:val="DefaultParagraphFont"/>
    <w:rsid w:val="00AD053A"/>
    <w:rPr>
      <w:b/>
      <w:bCs w:val="0"/>
      <w:sz w:val="24"/>
      <w:szCs w:val="24"/>
      <w:u w:val="single"/>
      <w:lang w:val="en-US" w:eastAsia="en-US" w:bidi="ar-SA"/>
    </w:rPr>
  </w:style>
  <w:style w:type="character" w:customStyle="1" w:styleId="BriefTitle2Char">
    <w:name w:val="Brief Title 2 Char"/>
    <w:basedOn w:val="BriefTitleChar"/>
    <w:rsid w:val="00AD053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D053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D053A"/>
    <w:rPr>
      <w:rFonts w:ascii="Georgia" w:hAnsi="Georgia" w:hint="default"/>
      <w:b/>
      <w:bCs w:val="0"/>
      <w:sz w:val="24"/>
    </w:rPr>
  </w:style>
  <w:style w:type="character" w:customStyle="1" w:styleId="Emphasis20">
    <w:name w:val="Emphasis 2"/>
    <w:uiPriority w:val="1"/>
    <w:qFormat/>
    <w:rsid w:val="00AD053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D053A"/>
    <w:rPr>
      <w:rFonts w:ascii="AGaramond" w:hAnsi="AGaramond" w:cs="AGaramond" w:hint="default"/>
      <w:color w:val="211D1E"/>
      <w:sz w:val="14"/>
      <w:szCs w:val="14"/>
    </w:rPr>
  </w:style>
  <w:style w:type="character" w:customStyle="1" w:styleId="CharacterStyle2">
    <w:name w:val="Character Style 2"/>
    <w:uiPriority w:val="99"/>
    <w:rsid w:val="00AD053A"/>
    <w:rPr>
      <w:sz w:val="20"/>
      <w:szCs w:val="20"/>
    </w:rPr>
  </w:style>
  <w:style w:type="character" w:customStyle="1" w:styleId="cross-head">
    <w:name w:val="cross-head"/>
    <w:rsid w:val="00AD053A"/>
  </w:style>
  <w:style w:type="character" w:customStyle="1" w:styleId="dateline">
    <w:name w:val="dateline"/>
    <w:rsid w:val="00AD053A"/>
  </w:style>
  <w:style w:type="character" w:customStyle="1" w:styleId="Subtitle1">
    <w:name w:val="Subtitle1"/>
    <w:rsid w:val="00AD053A"/>
  </w:style>
  <w:style w:type="character" w:customStyle="1" w:styleId="metaorigin">
    <w:name w:val="meta_origin"/>
    <w:rsid w:val="00AD053A"/>
  </w:style>
  <w:style w:type="character" w:customStyle="1" w:styleId="mandelbrotrefrag">
    <w:name w:val="mandelbrot_refrag"/>
    <w:rsid w:val="00AD053A"/>
  </w:style>
  <w:style w:type="character" w:customStyle="1" w:styleId="eminfo">
    <w:name w:val="eminfo"/>
    <w:rsid w:val="00AD053A"/>
  </w:style>
  <w:style w:type="character" w:customStyle="1" w:styleId="emhighlight">
    <w:name w:val="emhighlight"/>
    <w:rsid w:val="00AD053A"/>
  </w:style>
  <w:style w:type="character" w:customStyle="1" w:styleId="name">
    <w:name w:val="name"/>
    <w:rsid w:val="00AD053A"/>
  </w:style>
  <w:style w:type="character" w:customStyle="1" w:styleId="tkrname">
    <w:name w:val="tkrname"/>
    <w:rsid w:val="00AD053A"/>
  </w:style>
  <w:style w:type="character" w:customStyle="1" w:styleId="tkrchange">
    <w:name w:val="tkrchange"/>
    <w:rsid w:val="00AD053A"/>
  </w:style>
  <w:style w:type="character" w:customStyle="1" w:styleId="source-org">
    <w:name w:val="source-org"/>
    <w:rsid w:val="00AD053A"/>
  </w:style>
  <w:style w:type="character" w:customStyle="1" w:styleId="updated">
    <w:name w:val="updated"/>
    <w:rsid w:val="00AD053A"/>
  </w:style>
  <w:style w:type="character" w:customStyle="1" w:styleId="last">
    <w:name w:val="last"/>
    <w:rsid w:val="00AD053A"/>
  </w:style>
  <w:style w:type="character" w:customStyle="1" w:styleId="Style11ptBoldUnderline1">
    <w:name w:val="Style 11 pt Bold Underline1"/>
    <w:rsid w:val="00AD053A"/>
    <w:rPr>
      <w:b/>
      <w:bCs/>
      <w:sz w:val="20"/>
      <w:u w:val="single"/>
    </w:rPr>
  </w:style>
  <w:style w:type="character" w:customStyle="1" w:styleId="StyleStyleunderlineBold11pt">
    <w:name w:val="Style Style underline + Bold + 11 pt"/>
    <w:rsid w:val="00AD053A"/>
    <w:rPr>
      <w:bCs/>
      <w:sz w:val="20"/>
      <w:u w:val="single"/>
    </w:rPr>
  </w:style>
  <w:style w:type="character" w:customStyle="1" w:styleId="StyleunderlineAsianTimesNewRomanBold">
    <w:name w:val="Style underline + (Asian) Times New Roman Bold"/>
    <w:rsid w:val="00AD053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D053A"/>
    <w:rPr>
      <w:b/>
      <w:bCs/>
      <w:sz w:val="20"/>
      <w:u w:val="single"/>
      <w:bdr w:val="single" w:sz="4" w:space="0" w:color="auto" w:frame="1"/>
    </w:rPr>
  </w:style>
  <w:style w:type="character" w:customStyle="1" w:styleId="A5">
    <w:name w:val="A5"/>
    <w:uiPriority w:val="99"/>
    <w:rsid w:val="00AD053A"/>
    <w:rPr>
      <w:rFonts w:ascii="Times New Roman" w:hAnsi="Times New Roman" w:cs="Times New Roman" w:hint="default"/>
      <w:color w:val="000000"/>
      <w:sz w:val="13"/>
      <w:szCs w:val="13"/>
    </w:rPr>
  </w:style>
  <w:style w:type="character" w:customStyle="1" w:styleId="quotepeekbase">
    <w:name w:val="quotepeekbase"/>
    <w:rsid w:val="00AD053A"/>
  </w:style>
  <w:style w:type="character" w:customStyle="1" w:styleId="cardChar10">
    <w:name w:val="card Char1"/>
    <w:rsid w:val="00AD053A"/>
    <w:rPr>
      <w:rFonts w:ascii="Calibri" w:eastAsia="Calibri" w:hAnsi="Calibri" w:cs="Calibri" w:hint="default"/>
      <w:sz w:val="24"/>
      <w:szCs w:val="22"/>
      <w:lang w:val="x-none" w:eastAsia="x-none"/>
    </w:rPr>
  </w:style>
  <w:style w:type="character" w:customStyle="1" w:styleId="NormalCard">
    <w:name w:val="Normal Card"/>
    <w:uiPriority w:val="1"/>
    <w:qFormat/>
    <w:rsid w:val="00AD053A"/>
    <w:rPr>
      <w:rFonts w:ascii="Times New Roman" w:hAnsi="Times New Roman" w:cs="Times New Roman" w:hint="default"/>
      <w:sz w:val="24"/>
    </w:rPr>
  </w:style>
  <w:style w:type="character" w:customStyle="1" w:styleId="HighlightedUnderline0">
    <w:name w:val="Highlighted Underline"/>
    <w:uiPriority w:val="1"/>
    <w:qFormat/>
    <w:rsid w:val="00AD053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D053A"/>
    <w:rPr>
      <w:rFonts w:ascii="Times New Roman" w:hAnsi="Times New Roman" w:cs="Times New Roman" w:hint="default"/>
      <w:sz w:val="16"/>
      <w:szCs w:val="16"/>
    </w:rPr>
  </w:style>
  <w:style w:type="character" w:customStyle="1" w:styleId="timebox">
    <w:name w:val="timebox"/>
    <w:rsid w:val="00AD053A"/>
  </w:style>
  <w:style w:type="character" w:customStyle="1" w:styleId="Heading2Subtext">
    <w:name w:val="Heading 2 Subtext"/>
    <w:rsid w:val="00AD053A"/>
    <w:rPr>
      <w:rFonts w:ascii="Times New Roman" w:hAnsi="Times New Roman" w:cs="Times New Roman" w:hint="default"/>
      <w:sz w:val="16"/>
    </w:rPr>
  </w:style>
  <w:style w:type="character" w:customStyle="1" w:styleId="-SmallText-">
    <w:name w:val="-Small Text-"/>
    <w:rsid w:val="00AD053A"/>
    <w:rPr>
      <w:rFonts w:ascii="Garamond" w:hAnsi="Garamond" w:hint="default"/>
      <w:sz w:val="16"/>
    </w:rPr>
  </w:style>
  <w:style w:type="character" w:customStyle="1" w:styleId="label">
    <w:name w:val="label"/>
    <w:rsid w:val="00AD053A"/>
  </w:style>
  <w:style w:type="character" w:customStyle="1" w:styleId="BoldUnderlineCharChar">
    <w:name w:val="BoldUnderline Char Char"/>
    <w:rsid w:val="00AD053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D053A"/>
  </w:style>
  <w:style w:type="character" w:customStyle="1" w:styleId="FontStyle477">
    <w:name w:val="Font Style477"/>
    <w:basedOn w:val="DefaultParagraphFont"/>
    <w:uiPriority w:val="99"/>
    <w:rsid w:val="00AD053A"/>
    <w:rPr>
      <w:rFonts w:ascii="Times New Roman" w:hAnsi="Times New Roman" w:cs="Times New Roman" w:hint="default"/>
      <w:sz w:val="18"/>
      <w:szCs w:val="18"/>
    </w:rPr>
  </w:style>
  <w:style w:type="character" w:customStyle="1" w:styleId="FontStyle505">
    <w:name w:val="Font Style505"/>
    <w:basedOn w:val="DefaultParagraphFont"/>
    <w:uiPriority w:val="99"/>
    <w:rsid w:val="00AD053A"/>
    <w:rPr>
      <w:rFonts w:ascii="Times New Roman" w:hAnsi="Times New Roman" w:cs="Times New Roman" w:hint="default"/>
      <w:sz w:val="18"/>
      <w:szCs w:val="18"/>
    </w:rPr>
  </w:style>
  <w:style w:type="character" w:customStyle="1" w:styleId="FontStyle514">
    <w:name w:val="Font Style514"/>
    <w:basedOn w:val="DefaultParagraphFont"/>
    <w:uiPriority w:val="99"/>
    <w:rsid w:val="00AD053A"/>
    <w:rPr>
      <w:rFonts w:ascii="Times New Roman" w:hAnsi="Times New Roman" w:cs="Times New Roman" w:hint="default"/>
      <w:sz w:val="14"/>
      <w:szCs w:val="14"/>
    </w:rPr>
  </w:style>
  <w:style w:type="character" w:customStyle="1" w:styleId="FontStyle500">
    <w:name w:val="Font Style500"/>
    <w:basedOn w:val="DefaultParagraphFont"/>
    <w:uiPriority w:val="99"/>
    <w:rsid w:val="00AD053A"/>
    <w:rPr>
      <w:rFonts w:ascii="Times New Roman" w:hAnsi="Times New Roman" w:cs="Times New Roman" w:hint="default"/>
      <w:b/>
      <w:bCs/>
      <w:sz w:val="16"/>
      <w:szCs w:val="16"/>
    </w:rPr>
  </w:style>
  <w:style w:type="character" w:customStyle="1" w:styleId="CardCite1">
    <w:name w:val="CardCite1"/>
    <w:qFormat/>
    <w:rsid w:val="00AD053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D053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D053A"/>
    <w:rPr>
      <w:rFonts w:ascii="Times New Roman" w:hAnsi="Times New Roman" w:cs="Times New Roman" w:hint="default"/>
      <w:b/>
      <w:bCs/>
      <w:sz w:val="22"/>
      <w:szCs w:val="22"/>
    </w:rPr>
  </w:style>
  <w:style w:type="character" w:customStyle="1" w:styleId="CharacterStyle3">
    <w:name w:val="Character Style 3"/>
    <w:uiPriority w:val="99"/>
    <w:rsid w:val="00AD053A"/>
    <w:rPr>
      <w:rFonts w:ascii="Bookman Old Style" w:hAnsi="Bookman Old Style" w:cs="Bookman Old Style" w:hint="default"/>
      <w:spacing w:val="-5"/>
      <w:sz w:val="18"/>
      <w:szCs w:val="18"/>
    </w:rPr>
  </w:style>
  <w:style w:type="character" w:customStyle="1" w:styleId="Style8pt1">
    <w:name w:val="Style 8 pt1"/>
    <w:rsid w:val="00AD053A"/>
    <w:rPr>
      <w:rFonts w:ascii="Georgia" w:hAnsi="Georgia" w:hint="default"/>
      <w:sz w:val="16"/>
    </w:rPr>
  </w:style>
  <w:style w:type="character" w:customStyle="1" w:styleId="UnderlineStyleChar7">
    <w:name w:val="Underline Style Char7"/>
    <w:rsid w:val="00AD053A"/>
    <w:rPr>
      <w:rFonts w:ascii="Garamond" w:hAnsi="Garamond" w:hint="default"/>
      <w:sz w:val="22"/>
      <w:szCs w:val="24"/>
      <w:u w:val="single"/>
      <w:lang w:val="en-US" w:eastAsia="en-US" w:bidi="ar-SA"/>
    </w:rPr>
  </w:style>
  <w:style w:type="character" w:customStyle="1" w:styleId="StyleArial6ptBold">
    <w:name w:val="Style Arial 6 pt Bold"/>
    <w:rsid w:val="00AD053A"/>
    <w:rPr>
      <w:rFonts w:ascii="Arial" w:hAnsi="Arial" w:cs="Arial" w:hint="default"/>
      <w:bCs/>
      <w:sz w:val="12"/>
    </w:rPr>
  </w:style>
  <w:style w:type="character" w:customStyle="1" w:styleId="Heading2Char5">
    <w:name w:val="Heading 2 Char5"/>
    <w:rsid w:val="00AD053A"/>
    <w:rPr>
      <w:rFonts w:ascii="Garamond" w:hAnsi="Garamond" w:cs="Arial" w:hint="default"/>
      <w:b/>
      <w:bCs/>
      <w:iCs/>
      <w:sz w:val="24"/>
      <w:szCs w:val="28"/>
      <w:lang w:val="en-US" w:eastAsia="en-US" w:bidi="ar-SA"/>
    </w:rPr>
  </w:style>
  <w:style w:type="character" w:customStyle="1" w:styleId="TagGreg">
    <w:name w:val="TagGreg"/>
    <w:uiPriority w:val="1"/>
    <w:qFormat/>
    <w:rsid w:val="00AD053A"/>
    <w:rPr>
      <w:b/>
      <w:bCs w:val="0"/>
      <w:sz w:val="24"/>
    </w:rPr>
  </w:style>
  <w:style w:type="character" w:customStyle="1" w:styleId="StyleDebateUnderline10pt">
    <w:name w:val="Style Debate Underline + 10 pt"/>
    <w:rsid w:val="00AD053A"/>
    <w:rPr>
      <w:rFonts w:ascii="Times New Roman" w:hAnsi="Times New Roman" w:cs="Times New Roman" w:hint="default"/>
      <w:sz w:val="20"/>
      <w:szCs w:val="20"/>
      <w:u w:val="single"/>
    </w:rPr>
  </w:style>
  <w:style w:type="character" w:customStyle="1" w:styleId="underlinedCharChar0">
    <w:name w:val="underlined Char Char"/>
    <w:locked/>
    <w:rsid w:val="00AD053A"/>
    <w:rPr>
      <w:u w:val="single"/>
    </w:rPr>
  </w:style>
  <w:style w:type="character" w:customStyle="1" w:styleId="SourceBold">
    <w:name w:val="Source Bold"/>
    <w:rsid w:val="00AD053A"/>
    <w:rPr>
      <w:rFonts w:ascii="Arial Narrow" w:hAnsi="Arial Narrow" w:hint="default"/>
      <w:b/>
      <w:bCs w:val="0"/>
      <w:strike w:val="0"/>
      <w:dstrike w:val="0"/>
      <w:sz w:val="24"/>
      <w:u w:val="none"/>
      <w:effect w:val="none"/>
    </w:rPr>
  </w:style>
  <w:style w:type="character" w:customStyle="1" w:styleId="2xBoldUnderline">
    <w:name w:val="2x_Bold_Underline"/>
    <w:rsid w:val="00AD053A"/>
    <w:rPr>
      <w:b/>
      <w:bCs/>
      <w:sz w:val="24"/>
      <w:u w:val="thick"/>
    </w:rPr>
  </w:style>
  <w:style w:type="character" w:customStyle="1" w:styleId="Dottedunderline">
    <w:name w:val="Dotted underline"/>
    <w:rsid w:val="00AD053A"/>
    <w:rPr>
      <w:u w:val="dotted"/>
    </w:rPr>
  </w:style>
  <w:style w:type="character" w:customStyle="1" w:styleId="readChar">
    <w:name w:val="read Char"/>
    <w:rsid w:val="00AD053A"/>
    <w:rPr>
      <w:szCs w:val="22"/>
      <w:u w:val="single"/>
      <w:lang w:val="en-US" w:eastAsia="en-US" w:bidi="ar-SA"/>
    </w:rPr>
  </w:style>
  <w:style w:type="character" w:customStyle="1" w:styleId="underlining0">
    <w:name w:val="underlining"/>
    <w:rsid w:val="00AD053A"/>
    <w:rPr>
      <w:u w:val="single"/>
    </w:rPr>
  </w:style>
  <w:style w:type="character" w:customStyle="1" w:styleId="btitle">
    <w:name w:val="btitle"/>
    <w:rsid w:val="00AD053A"/>
  </w:style>
  <w:style w:type="character" w:customStyle="1" w:styleId="green">
    <w:name w:val="green"/>
    <w:rsid w:val="00AD053A"/>
  </w:style>
  <w:style w:type="character" w:customStyle="1" w:styleId="BodyText20">
    <w:name w:val="Body Text2"/>
    <w:rsid w:val="00AD05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D053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D05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D053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D053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D053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D05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D053A"/>
    <w:rPr>
      <w:rFonts w:ascii="Sylfaen" w:hAnsi="Sylfaen" w:cs="Sylfaen" w:hint="default"/>
      <w:i/>
      <w:iCs/>
      <w:strike w:val="0"/>
      <w:dstrike w:val="0"/>
      <w:sz w:val="19"/>
      <w:szCs w:val="19"/>
      <w:u w:val="none"/>
      <w:effect w:val="none"/>
      <w:shd w:val="clear" w:color="auto" w:fill="FFFFFF"/>
    </w:rPr>
  </w:style>
  <w:style w:type="character" w:customStyle="1" w:styleId="1">
    <w:name w:val="1"/>
    <w:rsid w:val="00AD053A"/>
    <w:rPr>
      <w:rFonts w:ascii="Arial" w:hAnsi="Arial" w:cs="Arial" w:hint="default"/>
      <w:bCs/>
      <w:sz w:val="20"/>
      <w:u w:val="single"/>
      <w:lang w:val="en-US" w:eastAsia="en-US" w:bidi="ar-SA"/>
    </w:rPr>
  </w:style>
  <w:style w:type="character" w:customStyle="1" w:styleId="CharChar31">
    <w:name w:val="Char Char31"/>
    <w:rsid w:val="00AD053A"/>
    <w:rPr>
      <w:rFonts w:ascii="Arial" w:hAnsi="Arial" w:cs="Arial" w:hint="default"/>
      <w:b/>
      <w:bCs/>
      <w:iCs/>
      <w:lang w:val="en-US" w:eastAsia="en-US" w:bidi="ar-SA"/>
    </w:rPr>
  </w:style>
  <w:style w:type="character" w:customStyle="1" w:styleId="Subtitle2">
    <w:name w:val="Subtitle2"/>
    <w:rsid w:val="00AD053A"/>
  </w:style>
  <w:style w:type="character" w:customStyle="1" w:styleId="drop">
    <w:name w:val="drop"/>
    <w:rsid w:val="00AD053A"/>
  </w:style>
  <w:style w:type="character" w:customStyle="1" w:styleId="bioline">
    <w:name w:val="bioline"/>
    <w:rsid w:val="00AD053A"/>
  </w:style>
  <w:style w:type="character" w:customStyle="1" w:styleId="articletitle0">
    <w:name w:val="article_title"/>
    <w:rsid w:val="00AD053A"/>
  </w:style>
  <w:style w:type="character" w:customStyle="1" w:styleId="A4">
    <w:name w:val="A4"/>
    <w:uiPriority w:val="99"/>
    <w:rsid w:val="00AD053A"/>
    <w:rPr>
      <w:color w:val="000000"/>
    </w:rPr>
  </w:style>
  <w:style w:type="character" w:customStyle="1" w:styleId="s2">
    <w:name w:val="s2"/>
    <w:rsid w:val="00AD053A"/>
  </w:style>
  <w:style w:type="character" w:customStyle="1" w:styleId="s4">
    <w:name w:val="s4"/>
    <w:rsid w:val="00AD053A"/>
  </w:style>
  <w:style w:type="character" w:customStyle="1" w:styleId="s5">
    <w:name w:val="s5"/>
    <w:rsid w:val="00AD053A"/>
  </w:style>
  <w:style w:type="character" w:customStyle="1" w:styleId="cap">
    <w:name w:val="cap"/>
    <w:rsid w:val="00AD053A"/>
  </w:style>
  <w:style w:type="character" w:customStyle="1" w:styleId="rightsnotice">
    <w:name w:val="rightsnotice"/>
    <w:rsid w:val="00AD053A"/>
  </w:style>
  <w:style w:type="character" w:customStyle="1" w:styleId="Caption1">
    <w:name w:val="Caption1"/>
    <w:rsid w:val="00AD053A"/>
  </w:style>
  <w:style w:type="character" w:customStyle="1" w:styleId="credit">
    <w:name w:val="credit"/>
    <w:rsid w:val="00AD053A"/>
  </w:style>
  <w:style w:type="character" w:customStyle="1" w:styleId="scaps">
    <w:name w:val="scaps"/>
    <w:rsid w:val="00AD053A"/>
  </w:style>
  <w:style w:type="character" w:customStyle="1" w:styleId="current-article">
    <w:name w:val="current-article"/>
    <w:rsid w:val="00AD053A"/>
  </w:style>
  <w:style w:type="character" w:customStyle="1" w:styleId="related-current-indicator">
    <w:name w:val="related-current-indicator"/>
    <w:rsid w:val="00AD053A"/>
  </w:style>
  <w:style w:type="character" w:customStyle="1" w:styleId="bylclear">
    <w:name w:val="bylclear"/>
    <w:rsid w:val="00AD053A"/>
  </w:style>
  <w:style w:type="character" w:customStyle="1" w:styleId="timestamp">
    <w:name w:val="timestamp"/>
    <w:rsid w:val="00AD053A"/>
  </w:style>
  <w:style w:type="character" w:customStyle="1" w:styleId="comments">
    <w:name w:val="comments"/>
    <w:rsid w:val="00AD053A"/>
  </w:style>
  <w:style w:type="character" w:customStyle="1" w:styleId="essaytext">
    <w:name w:val="essaytext"/>
    <w:rsid w:val="00AD053A"/>
  </w:style>
  <w:style w:type="character" w:customStyle="1" w:styleId="username">
    <w:name w:val="username"/>
    <w:rsid w:val="00AD053A"/>
  </w:style>
  <w:style w:type="character" w:customStyle="1" w:styleId="toplinks">
    <w:name w:val="toplinks"/>
    <w:rsid w:val="00AD053A"/>
  </w:style>
  <w:style w:type="character" w:customStyle="1" w:styleId="A3">
    <w:name w:val="A3"/>
    <w:uiPriority w:val="99"/>
    <w:rsid w:val="00AD053A"/>
    <w:rPr>
      <w:rFonts w:ascii="Perpetua" w:hAnsi="Perpetua" w:cs="Perpetua" w:hint="default"/>
      <w:color w:val="000000"/>
      <w:sz w:val="15"/>
      <w:szCs w:val="15"/>
    </w:rPr>
  </w:style>
  <w:style w:type="character" w:customStyle="1" w:styleId="see">
    <w:name w:val="see"/>
    <w:rsid w:val="00AD053A"/>
  </w:style>
  <w:style w:type="character" w:customStyle="1" w:styleId="first-letter">
    <w:name w:val="first-letter"/>
    <w:rsid w:val="00AD053A"/>
  </w:style>
  <w:style w:type="character" w:customStyle="1" w:styleId="focusparagraph">
    <w:name w:val="focusparagraph"/>
    <w:rsid w:val="00AD053A"/>
  </w:style>
  <w:style w:type="character" w:customStyle="1" w:styleId="lightblue">
    <w:name w:val="lightblue"/>
    <w:rsid w:val="00AD053A"/>
  </w:style>
  <w:style w:type="character" w:customStyle="1" w:styleId="StyleUnderlineCharChar9pt">
    <w:name w:val="Style Underline Char Char + 9 pt"/>
    <w:rsid w:val="00AD053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D053A"/>
  </w:style>
  <w:style w:type="character" w:customStyle="1" w:styleId="Title10">
    <w:name w:val="Title1"/>
    <w:rsid w:val="00AD053A"/>
  </w:style>
  <w:style w:type="character" w:customStyle="1" w:styleId="BoldandUnderlineCharCharCharChar">
    <w:name w:val="Bold and Underline Char Char Char Char"/>
    <w:rsid w:val="00AD053A"/>
    <w:rPr>
      <w:b/>
      <w:bCs w:val="0"/>
      <w:noProof w:val="0"/>
      <w:u w:val="single"/>
      <w:lang w:val="en-US" w:eastAsia="en-US" w:bidi="ar-SA"/>
    </w:rPr>
  </w:style>
  <w:style w:type="character" w:customStyle="1" w:styleId="FontStyle29">
    <w:name w:val="Font Style29"/>
    <w:uiPriority w:val="99"/>
    <w:rsid w:val="00AD053A"/>
    <w:rPr>
      <w:rFonts w:ascii="Arial" w:hAnsi="Arial" w:cs="Arial" w:hint="default"/>
      <w:sz w:val="14"/>
      <w:szCs w:val="14"/>
    </w:rPr>
  </w:style>
  <w:style w:type="character" w:customStyle="1" w:styleId="CardsUnderlined">
    <w:name w:val="Cards Underlined"/>
    <w:rsid w:val="00AD053A"/>
    <w:rPr>
      <w:rFonts w:ascii="Helvetica" w:hAnsi="Helvetica" w:cs="Helvetica" w:hint="default"/>
      <w:sz w:val="22"/>
      <w:szCs w:val="24"/>
      <w:u w:val="thick"/>
    </w:rPr>
  </w:style>
  <w:style w:type="character" w:customStyle="1" w:styleId="titles">
    <w:name w:val="titles"/>
    <w:rsid w:val="00AD053A"/>
  </w:style>
  <w:style w:type="character" w:customStyle="1" w:styleId="articletext0">
    <w:name w:val="article_text"/>
    <w:rsid w:val="00AD053A"/>
  </w:style>
  <w:style w:type="character" w:customStyle="1" w:styleId="contentauthor">
    <w:name w:val="contentauthor"/>
    <w:rsid w:val="00AD053A"/>
  </w:style>
  <w:style w:type="character" w:customStyle="1" w:styleId="subarticleheader">
    <w:name w:val="subarticleheader"/>
    <w:rsid w:val="00AD053A"/>
  </w:style>
  <w:style w:type="character" w:customStyle="1" w:styleId="spelle">
    <w:name w:val="spelle"/>
    <w:rsid w:val="00AD053A"/>
  </w:style>
  <w:style w:type="character" w:customStyle="1" w:styleId="grame">
    <w:name w:val="grame"/>
    <w:rsid w:val="00AD053A"/>
  </w:style>
  <w:style w:type="character" w:customStyle="1" w:styleId="newstitle1">
    <w:name w:val="newstitle1"/>
    <w:rsid w:val="00AD053A"/>
  </w:style>
  <w:style w:type="character" w:customStyle="1" w:styleId="copy">
    <w:name w:val="copy"/>
    <w:rsid w:val="00AD053A"/>
  </w:style>
  <w:style w:type="character" w:customStyle="1" w:styleId="topheadline">
    <w:name w:val="topheadline"/>
    <w:rsid w:val="00AD053A"/>
  </w:style>
  <w:style w:type="character" w:customStyle="1" w:styleId="Stylereduce27pt">
    <w:name w:val="Style reduce2 + 7 pt"/>
    <w:rsid w:val="00AD053A"/>
    <w:rPr>
      <w:rFonts w:ascii="Times New Roman" w:hAnsi="Times New Roman" w:cs="Arial" w:hint="default"/>
      <w:color w:val="000000"/>
      <w:sz w:val="14"/>
      <w:szCs w:val="22"/>
    </w:rPr>
  </w:style>
  <w:style w:type="character" w:customStyle="1" w:styleId="srtitle">
    <w:name w:val="srtitle"/>
    <w:rsid w:val="00AD053A"/>
  </w:style>
  <w:style w:type="character" w:customStyle="1" w:styleId="st1">
    <w:name w:val="st1"/>
    <w:rsid w:val="00AD053A"/>
  </w:style>
  <w:style w:type="character" w:customStyle="1" w:styleId="StyleStyleGaramond">
    <w:name w:val="Style Style Garamond +"/>
    <w:rsid w:val="00AD053A"/>
    <w:rPr>
      <w:rFonts w:ascii="Garamond" w:hAnsi="Garamond" w:cs="Times New Roman" w:hint="default"/>
      <w:sz w:val="20"/>
    </w:rPr>
  </w:style>
  <w:style w:type="character" w:customStyle="1" w:styleId="quotechar0">
    <w:name w:val="quotechar"/>
    <w:rsid w:val="00AD053A"/>
  </w:style>
  <w:style w:type="character" w:customStyle="1" w:styleId="boldunderline0">
    <w:name w:val="boldunderline"/>
    <w:rsid w:val="00AD053A"/>
  </w:style>
  <w:style w:type="character" w:customStyle="1" w:styleId="A8">
    <w:name w:val="A8"/>
    <w:rsid w:val="00AD053A"/>
    <w:rPr>
      <w:rFonts w:ascii="Scala" w:hAnsi="Scala" w:cs="Scala" w:hint="default"/>
      <w:color w:val="000000"/>
      <w:sz w:val="15"/>
      <w:szCs w:val="15"/>
    </w:rPr>
  </w:style>
  <w:style w:type="character" w:customStyle="1" w:styleId="A0">
    <w:name w:val="A0"/>
    <w:uiPriority w:val="99"/>
    <w:rsid w:val="00AD053A"/>
    <w:rPr>
      <w:rFonts w:ascii="Scala" w:hAnsi="Scala" w:cs="Scala" w:hint="default"/>
      <w:color w:val="000000"/>
      <w:sz w:val="16"/>
      <w:szCs w:val="16"/>
    </w:rPr>
  </w:style>
  <w:style w:type="character" w:customStyle="1" w:styleId="Date11">
    <w:name w:val="Date11"/>
    <w:rsid w:val="00AD053A"/>
  </w:style>
  <w:style w:type="character" w:customStyle="1" w:styleId="Boxout">
    <w:name w:val="Box out"/>
    <w:uiPriority w:val="1"/>
    <w:qFormat/>
    <w:rsid w:val="00AD053A"/>
    <w:rPr>
      <w:rFonts w:ascii="Tahoma" w:hAnsi="Tahoma" w:cs="Tahoma" w:hint="default"/>
      <w:b/>
      <w:bCs w:val="0"/>
      <w:sz w:val="20"/>
      <w:u w:val="single"/>
      <w:bdr w:val="none" w:sz="0" w:space="0" w:color="auto" w:frame="1"/>
      <w:shd w:val="clear" w:color="auto" w:fill="A9E8F5"/>
    </w:rPr>
  </w:style>
  <w:style w:type="character" w:customStyle="1" w:styleId="metad">
    <w:name w:val="metad"/>
    <w:rsid w:val="00AD053A"/>
  </w:style>
  <w:style w:type="character" w:customStyle="1" w:styleId="sifr-alternate">
    <w:name w:val="sifr-alternate"/>
    <w:rsid w:val="00AD053A"/>
  </w:style>
  <w:style w:type="character" w:customStyle="1" w:styleId="justify1">
    <w:name w:val="justify1"/>
    <w:rsid w:val="00AD053A"/>
  </w:style>
  <w:style w:type="character" w:customStyle="1" w:styleId="artbody1">
    <w:name w:val="art_body1"/>
    <w:rsid w:val="00AD053A"/>
    <w:rPr>
      <w:rFonts w:ascii="Arial" w:hAnsi="Arial" w:cs="Arial" w:hint="default"/>
    </w:rPr>
  </w:style>
  <w:style w:type="character" w:customStyle="1" w:styleId="A1">
    <w:name w:val="A1"/>
    <w:uiPriority w:val="99"/>
    <w:rsid w:val="00AD053A"/>
    <w:rPr>
      <w:rFonts w:ascii="Book Antiqua" w:hAnsi="Book Antiqua" w:cs="Book Antiqua" w:hint="default"/>
      <w:color w:val="221E1F"/>
      <w:sz w:val="22"/>
      <w:szCs w:val="22"/>
    </w:rPr>
  </w:style>
  <w:style w:type="character" w:customStyle="1" w:styleId="reality">
    <w:name w:val="reality"/>
    <w:rsid w:val="00AD053A"/>
  </w:style>
  <w:style w:type="character" w:customStyle="1" w:styleId="text2">
    <w:name w:val="text2"/>
    <w:rsid w:val="00AD053A"/>
  </w:style>
  <w:style w:type="character" w:customStyle="1" w:styleId="StyleUnderlineChar2CharChar11pt">
    <w:name w:val="Style Underline Char2 Char Char + 11 pt"/>
    <w:rsid w:val="00AD053A"/>
    <w:rPr>
      <w:rFonts w:ascii="Times New Roman" w:hAnsi="Times New Roman" w:cs="Times New Roman" w:hint="default"/>
      <w:sz w:val="20"/>
      <w:u w:val="single"/>
    </w:rPr>
  </w:style>
  <w:style w:type="character" w:customStyle="1" w:styleId="StyleStyleBoldUnderline11pt">
    <w:name w:val="Style Style Bold Underline + 11 pt"/>
    <w:rsid w:val="00AD053A"/>
    <w:rPr>
      <w:b/>
      <w:bCs/>
      <w:sz w:val="20"/>
      <w:u w:val="single"/>
    </w:rPr>
  </w:style>
  <w:style w:type="character" w:customStyle="1" w:styleId="articlehead2">
    <w:name w:val="articlehead2"/>
    <w:rsid w:val="00AD053A"/>
  </w:style>
  <w:style w:type="character" w:customStyle="1" w:styleId="pronset">
    <w:name w:val="pronset"/>
    <w:rsid w:val="00AD053A"/>
  </w:style>
  <w:style w:type="character" w:customStyle="1" w:styleId="prondelim">
    <w:name w:val="prondelim"/>
    <w:rsid w:val="00AD053A"/>
  </w:style>
  <w:style w:type="character" w:customStyle="1" w:styleId="prontoggle">
    <w:name w:val="pron_toggle"/>
    <w:rsid w:val="00AD053A"/>
  </w:style>
  <w:style w:type="character" w:customStyle="1" w:styleId="boldface">
    <w:name w:val="boldface"/>
    <w:rsid w:val="00AD053A"/>
  </w:style>
  <w:style w:type="character" w:customStyle="1" w:styleId="secondary-bf">
    <w:name w:val="secondary-bf"/>
    <w:rsid w:val="00AD053A"/>
  </w:style>
  <w:style w:type="table" w:styleId="ColorfulGrid-Accent1">
    <w:name w:val="Colorful Grid Accent 1"/>
    <w:basedOn w:val="TableNormal"/>
    <w:link w:val="ColorfulGrid-Accent1Char"/>
    <w:uiPriority w:val="29"/>
    <w:semiHidden/>
    <w:unhideWhenUsed/>
    <w:rsid w:val="00AD053A"/>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AD053A"/>
    <w:rPr>
      <w:rFonts w:ascii="Times New Roman" w:hAnsi="Times New Roman" w:cs="Times New Roman" w:hint="default"/>
      <w:iCs/>
      <w:color w:val="000000"/>
      <w:sz w:val="16"/>
    </w:rPr>
  </w:style>
  <w:style w:type="character" w:customStyle="1" w:styleId="Boxout0">
    <w:name w:val="Boxout"/>
    <w:uiPriority w:val="1"/>
    <w:qFormat/>
    <w:rsid w:val="00AD053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D053A"/>
  </w:style>
  <w:style w:type="character" w:customStyle="1" w:styleId="pg">
    <w:name w:val="pg"/>
    <w:rsid w:val="00AD053A"/>
  </w:style>
  <w:style w:type="character" w:customStyle="1" w:styleId="detailtitle">
    <w:name w:val="detailtitle"/>
    <w:rsid w:val="00AD053A"/>
  </w:style>
  <w:style w:type="character" w:customStyle="1" w:styleId="storydate">
    <w:name w:val="storydate"/>
    <w:rsid w:val="00AD053A"/>
  </w:style>
  <w:style w:type="character" w:customStyle="1" w:styleId="preloadwrap">
    <w:name w:val="preloadwrap"/>
    <w:rsid w:val="00AD053A"/>
  </w:style>
  <w:style w:type="character" w:customStyle="1" w:styleId="creditwrap">
    <w:name w:val="creditwrap"/>
    <w:rsid w:val="00AD053A"/>
  </w:style>
  <w:style w:type="character" w:customStyle="1" w:styleId="DefaultChar1">
    <w:name w:val="Default Char1"/>
    <w:rsid w:val="00AD053A"/>
    <w:rPr>
      <w:noProof w:val="0"/>
      <w:color w:val="000000"/>
      <w:lang w:val="en-US" w:eastAsia="en-US" w:bidi="ar-SA"/>
    </w:rPr>
  </w:style>
  <w:style w:type="character" w:customStyle="1" w:styleId="textunderlineChar0">
    <w:name w:val="text underline Char"/>
    <w:rsid w:val="00AD053A"/>
    <w:rPr>
      <w:sz w:val="24"/>
      <w:szCs w:val="22"/>
      <w:u w:val="thick"/>
      <w:lang w:val="en-US" w:eastAsia="en-US" w:bidi="ar-SA"/>
    </w:rPr>
  </w:style>
  <w:style w:type="character" w:customStyle="1" w:styleId="BoldChar">
    <w:name w:val="Bold Char"/>
    <w:rsid w:val="00AD053A"/>
    <w:rPr>
      <w:rFonts w:ascii="Times New Roman" w:eastAsia="Times New Roman" w:hAnsi="Times New Roman" w:cs="Times New Roman" w:hint="default"/>
      <w:b/>
      <w:bCs w:val="0"/>
      <w:szCs w:val="24"/>
    </w:rPr>
  </w:style>
  <w:style w:type="character" w:customStyle="1" w:styleId="pmterms31">
    <w:name w:val="pmterms31"/>
    <w:rsid w:val="00AD053A"/>
    <w:rPr>
      <w:b/>
      <w:bCs/>
      <w:i w:val="0"/>
      <w:iCs w:val="0"/>
      <w:color w:val="000000"/>
    </w:rPr>
  </w:style>
  <w:style w:type="character" w:customStyle="1" w:styleId="copyrightdescription">
    <w:name w:val="copyrightdescription"/>
    <w:rsid w:val="00AD053A"/>
  </w:style>
  <w:style w:type="character" w:customStyle="1" w:styleId="ft01">
    <w:name w:val="ft01"/>
    <w:rsid w:val="00AD053A"/>
    <w:rPr>
      <w:rFonts w:ascii="Times" w:hAnsi="Times" w:cs="Times" w:hint="default"/>
      <w:color w:val="000000"/>
      <w:sz w:val="14"/>
      <w:szCs w:val="14"/>
    </w:rPr>
  </w:style>
  <w:style w:type="character" w:customStyle="1" w:styleId="ft11">
    <w:name w:val="ft11"/>
    <w:rsid w:val="00AD053A"/>
    <w:rPr>
      <w:rFonts w:ascii="Times" w:hAnsi="Times" w:cs="Times" w:hint="default"/>
      <w:color w:val="000000"/>
      <w:sz w:val="17"/>
      <w:szCs w:val="17"/>
    </w:rPr>
  </w:style>
  <w:style w:type="character" w:customStyle="1" w:styleId="ft21">
    <w:name w:val="ft21"/>
    <w:rsid w:val="00AD053A"/>
    <w:rPr>
      <w:rFonts w:ascii="Times" w:hAnsi="Times" w:cs="Times" w:hint="default"/>
      <w:color w:val="000000"/>
      <w:sz w:val="15"/>
      <w:szCs w:val="15"/>
    </w:rPr>
  </w:style>
  <w:style w:type="character" w:customStyle="1" w:styleId="ft31">
    <w:name w:val="ft31"/>
    <w:rsid w:val="00AD053A"/>
    <w:rPr>
      <w:rFonts w:ascii="Times" w:hAnsi="Times" w:cs="Times" w:hint="default"/>
      <w:color w:val="000000"/>
      <w:sz w:val="15"/>
      <w:szCs w:val="15"/>
    </w:rPr>
  </w:style>
  <w:style w:type="character" w:customStyle="1" w:styleId="dquo">
    <w:name w:val="dquo"/>
    <w:rsid w:val="00AD053A"/>
  </w:style>
  <w:style w:type="character" w:customStyle="1" w:styleId="caps2">
    <w:name w:val="caps2"/>
    <w:rsid w:val="00AD053A"/>
  </w:style>
  <w:style w:type="character" w:customStyle="1" w:styleId="CardsFont12ptCharCharCharChar">
    <w:name w:val="Cards + Font: 12 pt Char Char Char Char"/>
    <w:rsid w:val="00AD053A"/>
    <w:rPr>
      <w:sz w:val="24"/>
      <w:szCs w:val="24"/>
      <w:u w:val="thick"/>
      <w:lang w:val="en-US" w:eastAsia="en-US" w:bidi="ar-SA"/>
    </w:rPr>
  </w:style>
  <w:style w:type="character" w:customStyle="1" w:styleId="ccs">
    <w:name w:val="c cs"/>
    <w:rsid w:val="00AD053A"/>
  </w:style>
  <w:style w:type="character" w:customStyle="1" w:styleId="UnderlinedEvChar">
    <w:name w:val="Underlined Ev Char"/>
    <w:rsid w:val="00AD053A"/>
    <w:rPr>
      <w:rFonts w:ascii="Times New Roman" w:eastAsia="Times New Roman" w:hAnsi="Times New Roman" w:cs="Times New Roman" w:hint="default"/>
      <w:szCs w:val="24"/>
      <w:u w:val="single"/>
    </w:rPr>
  </w:style>
  <w:style w:type="character" w:customStyle="1" w:styleId="dropshadow">
    <w:name w:val="dropshadow"/>
    <w:rsid w:val="00AD053A"/>
  </w:style>
  <w:style w:type="character" w:customStyle="1" w:styleId="d05ws">
    <w:name w:val="d05ws"/>
    <w:rsid w:val="00AD053A"/>
  </w:style>
  <w:style w:type="character" w:customStyle="1" w:styleId="rzibod">
    <w:name w:val="rzibod"/>
    <w:rsid w:val="00AD053A"/>
  </w:style>
  <w:style w:type="character" w:customStyle="1" w:styleId="StyleBold1">
    <w:name w:val="Style Bold1"/>
    <w:rsid w:val="00AD053A"/>
    <w:rPr>
      <w:rFonts w:ascii="Georgia" w:hAnsi="Georgia" w:hint="default"/>
      <w:b/>
      <w:bCs/>
      <w:sz w:val="22"/>
    </w:rPr>
  </w:style>
  <w:style w:type="character" w:customStyle="1" w:styleId="headertext">
    <w:name w:val="headertext"/>
    <w:rsid w:val="00AD053A"/>
  </w:style>
  <w:style w:type="character" w:customStyle="1" w:styleId="endnote-reference">
    <w:name w:val="endnote-reference"/>
    <w:rsid w:val="00AD053A"/>
  </w:style>
  <w:style w:type="character" w:customStyle="1" w:styleId="officialsname">
    <w:name w:val="official_s_name"/>
    <w:rsid w:val="00AD053A"/>
  </w:style>
  <w:style w:type="character" w:customStyle="1" w:styleId="audience">
    <w:name w:val="audience"/>
    <w:rsid w:val="00AD053A"/>
  </w:style>
  <w:style w:type="character" w:customStyle="1" w:styleId="A7">
    <w:name w:val="A7"/>
    <w:uiPriority w:val="99"/>
    <w:rsid w:val="00AD053A"/>
    <w:rPr>
      <w:rFonts w:ascii="Myriad Pro" w:hAnsi="Myriad Pro" w:cs="Myriad Pro" w:hint="default"/>
      <w:color w:val="0066B1"/>
      <w:sz w:val="22"/>
      <w:szCs w:val="22"/>
    </w:rPr>
  </w:style>
  <w:style w:type="character" w:customStyle="1" w:styleId="normalchar">
    <w:name w:val="normal__char"/>
    <w:rsid w:val="00AD053A"/>
  </w:style>
  <w:style w:type="character" w:customStyle="1" w:styleId="hyperlink002cheading0020100200028block0020title0029char">
    <w:name w:val="hyperlink_002cheading_00201_0020_0028block_0020title_0029__char"/>
    <w:rsid w:val="00AD053A"/>
  </w:style>
  <w:style w:type="character" w:customStyle="1" w:styleId="underline002cstyle0020bold0020underlinechar">
    <w:name w:val="underline_002cstyle_0020bold_0020underline__char"/>
    <w:rsid w:val="00AD053A"/>
  </w:style>
  <w:style w:type="character" w:customStyle="1" w:styleId="copyboldblack">
    <w:name w:val="copyboldblack"/>
    <w:rsid w:val="00AD053A"/>
  </w:style>
  <w:style w:type="character" w:customStyle="1" w:styleId="copybold">
    <w:name w:val="copybold"/>
    <w:rsid w:val="00AD053A"/>
  </w:style>
  <w:style w:type="character" w:customStyle="1" w:styleId="author-date0">
    <w:name w:val="author-date"/>
    <w:rsid w:val="00AD053A"/>
  </w:style>
  <w:style w:type="character" w:customStyle="1" w:styleId="hidden">
    <w:name w:val="hidden"/>
    <w:rsid w:val="00AD053A"/>
  </w:style>
  <w:style w:type="character" w:customStyle="1" w:styleId="articlebegin">
    <w:name w:val="articlebegin"/>
    <w:rsid w:val="00AD053A"/>
  </w:style>
  <w:style w:type="character" w:customStyle="1" w:styleId="mediaoverlay">
    <w:name w:val="mediaoverlay"/>
    <w:rsid w:val="00AD053A"/>
  </w:style>
  <w:style w:type="character" w:customStyle="1" w:styleId="blogcaption">
    <w:name w:val="blog_caption"/>
    <w:rsid w:val="00AD053A"/>
  </w:style>
  <w:style w:type="character" w:customStyle="1" w:styleId="commnet-abuzz">
    <w:name w:val="commnet-abuzz"/>
    <w:rsid w:val="00AD053A"/>
  </w:style>
  <w:style w:type="character" w:customStyle="1" w:styleId="fbconnectbuttontext">
    <w:name w:val="fbconnectbutton_text"/>
    <w:rsid w:val="00AD053A"/>
  </w:style>
  <w:style w:type="character" w:customStyle="1" w:styleId="fbsharecountinner">
    <w:name w:val="fb_share_count_inner"/>
    <w:rsid w:val="00AD053A"/>
  </w:style>
  <w:style w:type="character" w:customStyle="1" w:styleId="stbuttontext">
    <w:name w:val="stbuttontext"/>
    <w:rsid w:val="00AD053A"/>
  </w:style>
  <w:style w:type="character" w:customStyle="1" w:styleId="source">
    <w:name w:val="source"/>
    <w:rsid w:val="00AD053A"/>
  </w:style>
  <w:style w:type="character" w:customStyle="1" w:styleId="pubdate">
    <w:name w:val="pubdate"/>
    <w:rsid w:val="00AD053A"/>
  </w:style>
  <w:style w:type="character" w:customStyle="1" w:styleId="grey">
    <w:name w:val="grey"/>
    <w:rsid w:val="00AD053A"/>
  </w:style>
  <w:style w:type="character" w:customStyle="1" w:styleId="postdate">
    <w:name w:val="post_date"/>
    <w:rsid w:val="00AD053A"/>
  </w:style>
  <w:style w:type="character" w:customStyle="1" w:styleId="bdx">
    <w:name w:val="bdx"/>
    <w:rsid w:val="00AD053A"/>
  </w:style>
  <w:style w:type="character" w:customStyle="1" w:styleId="bdl">
    <w:name w:val="bdl"/>
    <w:rsid w:val="00AD053A"/>
  </w:style>
  <w:style w:type="character" w:customStyle="1" w:styleId="breadcrumbitemcurrent">
    <w:name w:val="breadcrumbitemcurrent"/>
    <w:rsid w:val="00AD053A"/>
  </w:style>
  <w:style w:type="character" w:customStyle="1" w:styleId="bbl">
    <w:name w:val="bbl"/>
    <w:rsid w:val="00AD053A"/>
  </w:style>
  <w:style w:type="character" w:customStyle="1" w:styleId="Date2">
    <w:name w:val="Date2"/>
    <w:rsid w:val="00AD053A"/>
  </w:style>
  <w:style w:type="character" w:customStyle="1" w:styleId="company">
    <w:name w:val="company"/>
    <w:rsid w:val="00AD053A"/>
  </w:style>
  <w:style w:type="character" w:customStyle="1" w:styleId="itxtnewhookspan">
    <w:name w:val="itxtnewhookspan"/>
    <w:rsid w:val="00AD053A"/>
  </w:style>
  <w:style w:type="character" w:customStyle="1" w:styleId="gstxthlt">
    <w:name w:val="gstxt_hlt"/>
    <w:rsid w:val="00AD053A"/>
  </w:style>
  <w:style w:type="character" w:customStyle="1" w:styleId="SubtleEmphasis1">
    <w:name w:val="Subtle Emphasis1"/>
    <w:uiPriority w:val="19"/>
    <w:qFormat/>
    <w:rsid w:val="00AD053A"/>
    <w:rPr>
      <w:rFonts w:ascii="Times New Roman" w:hAnsi="Times New Roman" w:cs="Times New Roman" w:hint="default"/>
      <w:b/>
      <w:bCs w:val="0"/>
      <w:iCs/>
      <w:color w:val="auto"/>
      <w:sz w:val="22"/>
    </w:rPr>
  </w:style>
  <w:style w:type="character" w:customStyle="1" w:styleId="StyleBoldRed">
    <w:name w:val="Style Bold Red"/>
    <w:rsid w:val="00AD053A"/>
    <w:rPr>
      <w:b/>
      <w:bCs/>
      <w:color w:val="auto"/>
    </w:rPr>
  </w:style>
  <w:style w:type="character" w:customStyle="1" w:styleId="StyleTimesNewRoman8pt">
    <w:name w:val="Style Times New Roman 8 pt"/>
    <w:rsid w:val="00AD053A"/>
    <w:rPr>
      <w:rFonts w:ascii="Georgia" w:hAnsi="Georgia" w:hint="default"/>
      <w:sz w:val="16"/>
    </w:rPr>
  </w:style>
  <w:style w:type="character" w:customStyle="1" w:styleId="StyleStyle7pt8pt">
    <w:name w:val="Style Style 7 pt + 8 pt"/>
    <w:rsid w:val="00AD053A"/>
    <w:rPr>
      <w:sz w:val="16"/>
    </w:rPr>
  </w:style>
  <w:style w:type="character" w:customStyle="1" w:styleId="StyleStyleThickunderlineBold1">
    <w:name w:val="Style Style Thick underline + Bold1"/>
    <w:rsid w:val="00AD053A"/>
    <w:rPr>
      <w:b/>
      <w:bCs/>
      <w:u w:val="thick"/>
    </w:rPr>
  </w:style>
  <w:style w:type="character" w:customStyle="1" w:styleId="StyleUnderline2">
    <w:name w:val="Style Underline2"/>
    <w:rsid w:val="00AD053A"/>
    <w:rPr>
      <w:u w:val="single"/>
    </w:rPr>
  </w:style>
  <w:style w:type="character" w:customStyle="1" w:styleId="ShrinkText">
    <w:name w:val="Shrink Text"/>
    <w:rsid w:val="00AD053A"/>
    <w:rPr>
      <w:sz w:val="16"/>
    </w:rPr>
  </w:style>
  <w:style w:type="character" w:customStyle="1" w:styleId="smallcaps">
    <w:name w:val="smallcaps"/>
    <w:rsid w:val="00AD053A"/>
  </w:style>
  <w:style w:type="character" w:customStyle="1" w:styleId="goldbldtext">
    <w:name w:val="goldbldtext"/>
    <w:rsid w:val="00AD053A"/>
  </w:style>
  <w:style w:type="character" w:customStyle="1" w:styleId="cardshighlight0">
    <w:name w:val="cardshighlight"/>
    <w:rsid w:val="00AD053A"/>
  </w:style>
  <w:style w:type="character" w:customStyle="1" w:styleId="cardsfont12pt1">
    <w:name w:val="cardsfont12pt"/>
    <w:rsid w:val="00AD053A"/>
  </w:style>
  <w:style w:type="character" w:customStyle="1" w:styleId="ft1">
    <w:name w:val="ft1"/>
    <w:rsid w:val="00AD053A"/>
  </w:style>
  <w:style w:type="character" w:customStyle="1" w:styleId="ft6">
    <w:name w:val="ft6"/>
    <w:rsid w:val="00AD053A"/>
  </w:style>
  <w:style w:type="character" w:customStyle="1" w:styleId="kicker">
    <w:name w:val="kicker"/>
    <w:rsid w:val="00AD053A"/>
  </w:style>
  <w:style w:type="character" w:customStyle="1" w:styleId="backcontent">
    <w:name w:val="backcontent"/>
    <w:rsid w:val="00AD053A"/>
  </w:style>
  <w:style w:type="character" w:customStyle="1" w:styleId="daystmp">
    <w:name w:val="daystmp"/>
    <w:rsid w:val="00AD053A"/>
  </w:style>
  <w:style w:type="character" w:customStyle="1" w:styleId="cardsfont12ptchar">
    <w:name w:val="cardsfont12ptchar"/>
    <w:rsid w:val="00AD053A"/>
  </w:style>
  <w:style w:type="character" w:customStyle="1" w:styleId="gal">
    <w:name w:val="gal"/>
    <w:rsid w:val="00AD053A"/>
  </w:style>
  <w:style w:type="character" w:customStyle="1" w:styleId="submitted">
    <w:name w:val="submitted"/>
    <w:rsid w:val="00AD053A"/>
  </w:style>
  <w:style w:type="character" w:customStyle="1" w:styleId="imagedateline">
    <w:name w:val="image_dateline"/>
    <w:rsid w:val="00AD053A"/>
  </w:style>
  <w:style w:type="character" w:customStyle="1" w:styleId="authordatecharchar">
    <w:name w:val="authordatecharchar"/>
    <w:rsid w:val="00AD053A"/>
  </w:style>
  <w:style w:type="character" w:customStyle="1" w:styleId="style1char0">
    <w:name w:val="style1char"/>
    <w:rsid w:val="00AD053A"/>
  </w:style>
  <w:style w:type="character" w:customStyle="1" w:styleId="tagcharchar0">
    <w:name w:val="tagcharchar"/>
    <w:rsid w:val="00AD053A"/>
  </w:style>
  <w:style w:type="character" w:customStyle="1" w:styleId="underlinedcharchar2">
    <w:name w:val="underlinedcharchar"/>
    <w:rsid w:val="00AD053A"/>
  </w:style>
  <w:style w:type="character" w:customStyle="1" w:styleId="BoxedChar">
    <w:name w:val="Boxed Char"/>
    <w:rsid w:val="00AD053A"/>
    <w:rPr>
      <w:rFonts w:ascii="Arial Narrow" w:hAnsi="Arial Narrow" w:hint="default"/>
      <w:b/>
      <w:bCs w:val="0"/>
      <w:sz w:val="18"/>
      <w:bdr w:val="single" w:sz="6" w:space="0" w:color="auto" w:frame="1"/>
    </w:rPr>
  </w:style>
  <w:style w:type="character" w:customStyle="1" w:styleId="Style11ptUnderline2">
    <w:name w:val="Style 11 pt Underline2"/>
    <w:rsid w:val="00AD053A"/>
    <w:rPr>
      <w:sz w:val="20"/>
      <w:u w:val="single"/>
    </w:rPr>
  </w:style>
  <w:style w:type="character" w:customStyle="1" w:styleId="Style11ptBoldUnderline2">
    <w:name w:val="Style 11 pt Bold Underline2"/>
    <w:rsid w:val="00AD053A"/>
    <w:rPr>
      <w:b/>
      <w:bCs/>
      <w:sz w:val="20"/>
      <w:u w:val="single"/>
    </w:rPr>
  </w:style>
  <w:style w:type="character" w:customStyle="1" w:styleId="nw">
    <w:name w:val="nw"/>
    <w:rsid w:val="00AD053A"/>
  </w:style>
  <w:style w:type="character" w:customStyle="1" w:styleId="Styleunderline11ptBoldBorderSinglesolidlineAuto">
    <w:name w:val="Style underline + 11 pt Bold Border: : (Single solid line Auto ..."/>
    <w:rsid w:val="00AD053A"/>
    <w:rPr>
      <w:b/>
      <w:bCs/>
      <w:sz w:val="20"/>
      <w:u w:val="single"/>
      <w:bdr w:val="single" w:sz="4" w:space="0" w:color="auto" w:frame="1"/>
    </w:rPr>
  </w:style>
  <w:style w:type="character" w:customStyle="1" w:styleId="cardCharCharChar1">
    <w:name w:val="card Char Char Char1"/>
    <w:rsid w:val="00AD053A"/>
    <w:rPr>
      <w:lang w:val="en-US" w:eastAsia="en-US" w:bidi="ar-SA"/>
    </w:rPr>
  </w:style>
  <w:style w:type="character" w:customStyle="1" w:styleId="authors1">
    <w:name w:val="authors1"/>
    <w:rsid w:val="00AD053A"/>
    <w:rPr>
      <w:rFonts w:ascii="Verdana" w:hAnsi="Verdana" w:hint="default"/>
      <w:b/>
      <w:bCs/>
      <w:color w:val="006699"/>
      <w:sz w:val="20"/>
      <w:szCs w:val="20"/>
    </w:rPr>
  </w:style>
  <w:style w:type="character" w:customStyle="1" w:styleId="headlinesectionlarge">
    <w:name w:val="headline_section_large"/>
    <w:rsid w:val="00AD053A"/>
  </w:style>
  <w:style w:type="character" w:customStyle="1" w:styleId="Styleunderline11ptBlack">
    <w:name w:val="Style underline + 11 pt Black"/>
    <w:rsid w:val="00AD053A"/>
    <w:rPr>
      <w:color w:val="000000"/>
      <w:sz w:val="20"/>
      <w:u w:val="single"/>
    </w:rPr>
  </w:style>
  <w:style w:type="character" w:customStyle="1" w:styleId="Styleunderline11ptBoldBlack">
    <w:name w:val="Style underline + 11 pt Bold Black"/>
    <w:rsid w:val="00AD053A"/>
    <w:rPr>
      <w:b/>
      <w:bCs/>
      <w:color w:val="000000"/>
      <w:sz w:val="20"/>
      <w:u w:val="single"/>
    </w:rPr>
  </w:style>
  <w:style w:type="character" w:customStyle="1" w:styleId="Style11ptBoldBlackUnderline">
    <w:name w:val="Style 11 pt Bold Black Underline"/>
    <w:rsid w:val="00AD053A"/>
    <w:rPr>
      <w:b/>
      <w:bCs/>
      <w:color w:val="000000"/>
      <w:sz w:val="20"/>
      <w:u w:val="single"/>
    </w:rPr>
  </w:style>
  <w:style w:type="character" w:customStyle="1" w:styleId="Style11ptBoldBlackUnderlineBorderSinglesolidline">
    <w:name w:val="Style 11 pt Bold Black Underline Border: : (Single solid line ..."/>
    <w:rsid w:val="00AD053A"/>
    <w:rPr>
      <w:b/>
      <w:bCs/>
      <w:color w:val="000000"/>
      <w:sz w:val="20"/>
      <w:u w:val="single"/>
      <w:bdr w:val="single" w:sz="4" w:space="0" w:color="auto" w:frame="1"/>
    </w:rPr>
  </w:style>
  <w:style w:type="character" w:customStyle="1" w:styleId="StyleLatinMeridien-Italic11ptItalicUnderline">
    <w:name w:val="Style (Latin) Meridien-Italic 11 pt Italic Underline"/>
    <w:rsid w:val="00AD053A"/>
    <w:rPr>
      <w:rFonts w:ascii="Meridien-Italic" w:hAnsi="Meridien-Italic" w:hint="default"/>
      <w:i/>
      <w:iCs/>
      <w:sz w:val="20"/>
      <w:u w:val="single"/>
    </w:rPr>
  </w:style>
  <w:style w:type="character" w:customStyle="1" w:styleId="Citation-AuthorDate">
    <w:name w:val="Citation - Author/Date"/>
    <w:rsid w:val="00AD053A"/>
    <w:rPr>
      <w:b/>
      <w:bCs w:val="0"/>
      <w:smallCaps/>
      <w:sz w:val="24"/>
      <w:u w:val="single"/>
    </w:rPr>
  </w:style>
  <w:style w:type="character" w:customStyle="1" w:styleId="underlinestylechar0">
    <w:name w:val="underlinestylechar"/>
    <w:rsid w:val="00AD053A"/>
  </w:style>
  <w:style w:type="character" w:customStyle="1" w:styleId="highlight">
    <w:name w:val="highlight"/>
    <w:rsid w:val="00AD053A"/>
  </w:style>
  <w:style w:type="character" w:customStyle="1" w:styleId="DottedUnderline0">
    <w:name w:val="Dotted Underline"/>
    <w:rsid w:val="00AD053A"/>
    <w:rPr>
      <w:rFonts w:ascii="Times New Roman" w:hAnsi="Times New Roman" w:cs="Times New Roman" w:hint="default"/>
      <w:sz w:val="20"/>
      <w:u w:val="dottedHeavy"/>
    </w:rPr>
  </w:style>
  <w:style w:type="character" w:customStyle="1" w:styleId="titleauthoretc">
    <w:name w:val="titleauthoretc"/>
    <w:rsid w:val="00AD053A"/>
  </w:style>
  <w:style w:type="character" w:customStyle="1" w:styleId="labeltext">
    <w:name w:val="labeltext"/>
    <w:rsid w:val="00AD053A"/>
  </w:style>
  <w:style w:type="character" w:customStyle="1" w:styleId="viewlink">
    <w:name w:val="viewlink"/>
    <w:rsid w:val="00AD053A"/>
  </w:style>
  <w:style w:type="character" w:customStyle="1" w:styleId="share">
    <w:name w:val="share"/>
    <w:rsid w:val="00AD053A"/>
  </w:style>
  <w:style w:type="character" w:customStyle="1" w:styleId="inlinkchart">
    <w:name w:val="inlink_chart"/>
    <w:rsid w:val="00AD053A"/>
  </w:style>
  <w:style w:type="character" w:customStyle="1" w:styleId="underLight">
    <w:name w:val="underLight"/>
    <w:uiPriority w:val="1"/>
    <w:qFormat/>
    <w:rsid w:val="00AD053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D053A"/>
  </w:style>
  <w:style w:type="character" w:customStyle="1" w:styleId="author-rss">
    <w:name w:val="author-rss"/>
    <w:rsid w:val="00AD053A"/>
  </w:style>
  <w:style w:type="character" w:customStyle="1" w:styleId="fbsharecountwrapper">
    <w:name w:val="fb_share_count_wrapper"/>
    <w:rsid w:val="00AD053A"/>
  </w:style>
  <w:style w:type="character" w:customStyle="1" w:styleId="fbbuttontext">
    <w:name w:val="fb_button_text"/>
    <w:rsid w:val="00AD053A"/>
  </w:style>
  <w:style w:type="character" w:customStyle="1" w:styleId="hw">
    <w:name w:val="hw"/>
    <w:rsid w:val="00AD053A"/>
  </w:style>
  <w:style w:type="character" w:customStyle="1" w:styleId="linktotop">
    <w:name w:val="linktotop"/>
    <w:rsid w:val="00AD053A"/>
  </w:style>
  <w:style w:type="character" w:customStyle="1" w:styleId="maintextbldleft">
    <w:name w:val="maintextbldleft"/>
    <w:rsid w:val="00AD053A"/>
  </w:style>
  <w:style w:type="character" w:customStyle="1" w:styleId="maintextleft">
    <w:name w:val="maintextleft"/>
    <w:rsid w:val="00AD053A"/>
  </w:style>
  <w:style w:type="character" w:customStyle="1" w:styleId="descriptionstyle1block">
    <w:name w:val="description style1 block"/>
    <w:rsid w:val="00AD053A"/>
  </w:style>
  <w:style w:type="character" w:customStyle="1" w:styleId="gutter-right-1">
    <w:name w:val="gutter-right-1"/>
    <w:basedOn w:val="DefaultParagraphFont"/>
    <w:rsid w:val="00AD053A"/>
  </w:style>
  <w:style w:type="character" w:customStyle="1" w:styleId="ssl3">
    <w:name w:val="ss_l3"/>
    <w:rsid w:val="00AD053A"/>
  </w:style>
  <w:style w:type="character" w:customStyle="1" w:styleId="FontStyle39">
    <w:name w:val="Font Style39"/>
    <w:uiPriority w:val="99"/>
    <w:rsid w:val="00AD053A"/>
    <w:rPr>
      <w:rFonts w:ascii="Constantia" w:hAnsi="Constantia" w:cs="Constantia" w:hint="default"/>
      <w:b/>
      <w:bCs/>
      <w:sz w:val="18"/>
      <w:szCs w:val="18"/>
    </w:rPr>
  </w:style>
  <w:style w:type="character" w:customStyle="1" w:styleId="6">
    <w:name w:val="6"/>
    <w:rsid w:val="00AD053A"/>
    <w:rPr>
      <w:rFonts w:ascii="Arial" w:hAnsi="Arial" w:cs="Arial" w:hint="default"/>
      <w:bCs/>
      <w:sz w:val="20"/>
      <w:u w:val="single"/>
      <w:lang w:val="en-US" w:eastAsia="en-US" w:bidi="ar-SA"/>
    </w:rPr>
  </w:style>
  <w:style w:type="character" w:customStyle="1" w:styleId="Header11">
    <w:name w:val="Header11"/>
    <w:rsid w:val="00AD053A"/>
  </w:style>
  <w:style w:type="character" w:customStyle="1" w:styleId="posa">
    <w:name w:val="pos(a)"/>
    <w:basedOn w:val="DefaultParagraphFont"/>
    <w:rsid w:val="00AD053A"/>
  </w:style>
  <w:style w:type="character" w:customStyle="1" w:styleId="u-hiddeninnarrowenv">
    <w:name w:val="u-hiddeninnarrowenv"/>
    <w:basedOn w:val="DefaultParagraphFont"/>
    <w:rsid w:val="00AD053A"/>
  </w:style>
  <w:style w:type="character" w:customStyle="1" w:styleId="followbutton-bird">
    <w:name w:val="followbutton-bird"/>
    <w:basedOn w:val="DefaultParagraphFont"/>
    <w:rsid w:val="00AD053A"/>
  </w:style>
  <w:style w:type="character" w:customStyle="1" w:styleId="tweetauthor-name">
    <w:name w:val="tweetauthor-name"/>
    <w:basedOn w:val="DefaultParagraphFont"/>
    <w:rsid w:val="00AD053A"/>
  </w:style>
  <w:style w:type="character" w:customStyle="1" w:styleId="tweetauthor-verifiedbadge">
    <w:name w:val="tweetauthor-verifiedbadge"/>
    <w:basedOn w:val="DefaultParagraphFont"/>
    <w:rsid w:val="00AD053A"/>
  </w:style>
  <w:style w:type="character" w:customStyle="1" w:styleId="tweetauthor-screenname">
    <w:name w:val="tweetauthor-screenname"/>
    <w:basedOn w:val="DefaultParagraphFont"/>
    <w:rsid w:val="00AD053A"/>
  </w:style>
  <w:style w:type="character" w:customStyle="1" w:styleId="u-hiddenvisually">
    <w:name w:val="u-hiddenvisually"/>
    <w:basedOn w:val="DefaultParagraphFont"/>
    <w:rsid w:val="00AD053A"/>
  </w:style>
  <w:style w:type="character" w:customStyle="1" w:styleId="tweetaction-stat">
    <w:name w:val="tweetaction-stat"/>
    <w:basedOn w:val="DefaultParagraphFont"/>
    <w:rsid w:val="00AD053A"/>
  </w:style>
  <w:style w:type="character" w:customStyle="1" w:styleId="related">
    <w:name w:val="related"/>
    <w:basedOn w:val="DefaultParagraphFont"/>
    <w:rsid w:val="00AD053A"/>
  </w:style>
  <w:style w:type="character" w:customStyle="1" w:styleId="related-content">
    <w:name w:val="related-content"/>
    <w:basedOn w:val="DefaultParagraphFont"/>
    <w:rsid w:val="00AD053A"/>
  </w:style>
  <w:style w:type="character" w:customStyle="1" w:styleId="name-of-author">
    <w:name w:val="name-of-author"/>
    <w:basedOn w:val="DefaultParagraphFont"/>
    <w:rsid w:val="00AD053A"/>
  </w:style>
  <w:style w:type="character" w:customStyle="1" w:styleId="first-name">
    <w:name w:val="first-name"/>
    <w:basedOn w:val="DefaultParagraphFont"/>
    <w:rsid w:val="00AD053A"/>
  </w:style>
  <w:style w:type="character" w:customStyle="1" w:styleId="last-name">
    <w:name w:val="last-name"/>
    <w:basedOn w:val="DefaultParagraphFont"/>
    <w:rsid w:val="00AD053A"/>
  </w:style>
  <w:style w:type="character" w:customStyle="1" w:styleId="caption10">
    <w:name w:val="caption1"/>
    <w:basedOn w:val="DefaultParagraphFont"/>
    <w:rsid w:val="00AD053A"/>
  </w:style>
  <w:style w:type="character" w:customStyle="1" w:styleId="recirc-text">
    <w:name w:val="&quot;recirc-text”"/>
    <w:basedOn w:val="DefaultParagraphFont"/>
    <w:rsid w:val="00AD053A"/>
  </w:style>
  <w:style w:type="character" w:customStyle="1" w:styleId="video-icon">
    <w:name w:val="video-icon"/>
    <w:basedOn w:val="DefaultParagraphFont"/>
    <w:rsid w:val="00AD053A"/>
  </w:style>
  <w:style w:type="character" w:customStyle="1" w:styleId="powa-shot-play-btn-text">
    <w:name w:val="powa-shot-play-btn-text"/>
    <w:basedOn w:val="DefaultParagraphFont"/>
    <w:rsid w:val="00AD053A"/>
  </w:style>
  <w:style w:type="character" w:customStyle="1" w:styleId="powa-shot-click">
    <w:name w:val="powa-shot-click"/>
    <w:basedOn w:val="DefaultParagraphFont"/>
    <w:rsid w:val="00AD053A"/>
  </w:style>
  <w:style w:type="character" w:customStyle="1" w:styleId="wpv-blurb">
    <w:name w:val="wpv-blurb"/>
    <w:basedOn w:val="DefaultParagraphFont"/>
    <w:rsid w:val="00AD053A"/>
  </w:style>
  <w:style w:type="character" w:customStyle="1" w:styleId="pb-caption">
    <w:name w:val="pb-caption"/>
    <w:basedOn w:val="DefaultParagraphFont"/>
    <w:rsid w:val="00AD053A"/>
  </w:style>
  <w:style w:type="character" w:customStyle="1" w:styleId="HeaderChar3">
    <w:name w:val="Header Char3"/>
    <w:basedOn w:val="DefaultParagraphFont"/>
    <w:uiPriority w:val="99"/>
    <w:semiHidden/>
    <w:rsid w:val="00AD053A"/>
    <w:rPr>
      <w:rFonts w:ascii="Calibri" w:hAnsi="Calibri" w:cs="Calibri" w:hint="default"/>
    </w:rPr>
  </w:style>
  <w:style w:type="character" w:customStyle="1" w:styleId="FontStyle220">
    <w:name w:val="Font Style220"/>
    <w:basedOn w:val="DefaultParagraphFont"/>
    <w:uiPriority w:val="99"/>
    <w:rsid w:val="00AD053A"/>
    <w:rPr>
      <w:rFonts w:ascii="Candara" w:hAnsi="Candara" w:cs="Candara" w:hint="default"/>
      <w:i/>
      <w:iCs/>
      <w:sz w:val="18"/>
      <w:szCs w:val="18"/>
    </w:rPr>
  </w:style>
  <w:style w:type="character" w:customStyle="1" w:styleId="FontStyle290">
    <w:name w:val="Font Style290"/>
    <w:basedOn w:val="DefaultParagraphFont"/>
    <w:uiPriority w:val="99"/>
    <w:rsid w:val="00AD053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D053A"/>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AD053A"/>
  </w:style>
  <w:style w:type="character" w:customStyle="1" w:styleId="overlay">
    <w:name w:val="overlay"/>
    <w:basedOn w:val="DefaultParagraphFont"/>
    <w:rsid w:val="00AD053A"/>
  </w:style>
  <w:style w:type="character" w:customStyle="1" w:styleId="copyright">
    <w:name w:val="copyright"/>
    <w:basedOn w:val="DefaultParagraphFont"/>
    <w:rsid w:val="00AD053A"/>
  </w:style>
  <w:style w:type="character" w:customStyle="1" w:styleId="TagCharCharCharChar">
    <w:name w:val="Tag Char Char Char Char"/>
    <w:basedOn w:val="DefaultParagraphFont"/>
    <w:rsid w:val="00AD053A"/>
    <w:rPr>
      <w:rFonts w:ascii="Calibri" w:hAnsi="Calibri" w:cs="Calibri" w:hint="default"/>
      <w:b/>
      <w:bCs w:val="0"/>
      <w:sz w:val="24"/>
    </w:rPr>
  </w:style>
  <w:style w:type="character" w:customStyle="1" w:styleId="adtext">
    <w:name w:val="adtext"/>
    <w:basedOn w:val="DefaultParagraphFont"/>
    <w:rsid w:val="00AD053A"/>
  </w:style>
  <w:style w:type="character" w:customStyle="1" w:styleId="UL-Bold">
    <w:name w:val="UL-Bold"/>
    <w:basedOn w:val="DefaultParagraphFont"/>
    <w:rsid w:val="00AD053A"/>
    <w:rPr>
      <w:u w:val="thick"/>
    </w:rPr>
  </w:style>
  <w:style w:type="character" w:customStyle="1" w:styleId="UL-None">
    <w:name w:val="UL-None"/>
    <w:basedOn w:val="DefaultParagraphFont"/>
    <w:rsid w:val="00AD053A"/>
    <w:rPr>
      <w:strike w:val="0"/>
      <w:dstrike w:val="0"/>
      <w:u w:val="none"/>
      <w:effect w:val="none"/>
    </w:rPr>
  </w:style>
  <w:style w:type="character" w:customStyle="1" w:styleId="gl">
    <w:name w:val="gl"/>
    <w:basedOn w:val="DefaultParagraphFont"/>
    <w:rsid w:val="00AD053A"/>
  </w:style>
  <w:style w:type="character" w:customStyle="1" w:styleId="qu730rj69h">
    <w:name w:val="qu730rj69h"/>
    <w:basedOn w:val="DefaultParagraphFont"/>
    <w:rsid w:val="00AD053A"/>
  </w:style>
  <w:style w:type="character" w:customStyle="1" w:styleId="lmy74qr12z">
    <w:name w:val="lmy74qr12z"/>
    <w:basedOn w:val="DefaultParagraphFont"/>
    <w:rsid w:val="00AD053A"/>
  </w:style>
  <w:style w:type="character" w:customStyle="1" w:styleId="icr880">
    <w:name w:val="icr880"/>
    <w:basedOn w:val="DefaultParagraphFont"/>
    <w:rsid w:val="00AD053A"/>
  </w:style>
  <w:style w:type="character" w:customStyle="1" w:styleId="hx23q54">
    <w:name w:val="hx23q54"/>
    <w:basedOn w:val="DefaultParagraphFont"/>
    <w:rsid w:val="00AD053A"/>
  </w:style>
  <w:style w:type="character" w:customStyle="1" w:styleId="m-5348258726587825636gmail-style13ptbold">
    <w:name w:val="m_-5348258726587825636gmail-style13ptbold"/>
    <w:basedOn w:val="DefaultParagraphFont"/>
    <w:rsid w:val="00AD053A"/>
  </w:style>
  <w:style w:type="character" w:customStyle="1" w:styleId="m-5348258726587825636gmail-styleunderline">
    <w:name w:val="m_-5348258726587825636gmail-styleunderline"/>
    <w:basedOn w:val="DefaultParagraphFont"/>
    <w:rsid w:val="00AD053A"/>
  </w:style>
  <w:style w:type="character" w:customStyle="1" w:styleId="UnderlineCharChar1">
    <w:name w:val="Underline Char Char1"/>
    <w:basedOn w:val="DefaultParagraphFont"/>
    <w:rsid w:val="00AD053A"/>
    <w:rPr>
      <w:u w:val="single"/>
      <w:lang w:val="en-US" w:eastAsia="en-US" w:bidi="ar-SA"/>
    </w:rPr>
  </w:style>
  <w:style w:type="character" w:customStyle="1" w:styleId="m4385445901877740177gmail-styleunderline">
    <w:name w:val="m_4385445901877740177gmail-styleunderline"/>
    <w:basedOn w:val="DefaultParagraphFont"/>
    <w:rsid w:val="00AD053A"/>
  </w:style>
  <w:style w:type="character" w:customStyle="1" w:styleId="CardsFont12ptCharChar">
    <w:name w:val="Cards + Font: 12 pt Char Char"/>
    <w:basedOn w:val="DefaultParagraphFont"/>
    <w:rsid w:val="00AD053A"/>
    <w:rPr>
      <w:sz w:val="24"/>
      <w:szCs w:val="24"/>
      <w:u w:val="thick"/>
      <w:lang w:val="en-US" w:eastAsia="en-US" w:bidi="ar-SA"/>
    </w:rPr>
  </w:style>
  <w:style w:type="character" w:customStyle="1" w:styleId="NothingChar1">
    <w:name w:val="Nothing Char1"/>
    <w:basedOn w:val="DefaultParagraphFont"/>
    <w:rsid w:val="00AD053A"/>
    <w:rPr>
      <w:lang w:val="en-US" w:eastAsia="en-US" w:bidi="ar-SA"/>
    </w:rPr>
  </w:style>
  <w:style w:type="character" w:customStyle="1" w:styleId="DDIUnderline">
    <w:name w:val="DDI Underline"/>
    <w:qFormat/>
    <w:rsid w:val="00AD053A"/>
    <w:rPr>
      <w:rFonts w:ascii="Times New Roman" w:hAnsi="Times New Roman" w:cs="Times New Roman" w:hint="default"/>
      <w:sz w:val="24"/>
      <w:u w:val="single"/>
    </w:rPr>
  </w:style>
  <w:style w:type="character" w:customStyle="1" w:styleId="Char1">
    <w:name w:val="Char1"/>
    <w:basedOn w:val="DefaultParagraphFont"/>
    <w:rsid w:val="00AD053A"/>
    <w:rPr>
      <w:rFonts w:ascii="Arial" w:hAnsi="Arial" w:cs="Arial" w:hint="default"/>
      <w:b/>
      <w:bCs/>
      <w:iCs/>
      <w:sz w:val="24"/>
      <w:szCs w:val="28"/>
      <w:lang w:val="en-US" w:eastAsia="en-US" w:bidi="ar-SA"/>
    </w:rPr>
  </w:style>
  <w:style w:type="character" w:customStyle="1" w:styleId="10ptnotbold">
    <w:name w:val="10ptnotbold"/>
    <w:basedOn w:val="DefaultParagraphFont"/>
    <w:rsid w:val="00AD053A"/>
    <w:rPr>
      <w:sz w:val="20"/>
    </w:rPr>
  </w:style>
  <w:style w:type="character" w:customStyle="1" w:styleId="Cites-AuthorDate">
    <w:name w:val="Cites-Author/Date"/>
    <w:rsid w:val="00AD053A"/>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AD053A"/>
  </w:style>
  <w:style w:type="character" w:customStyle="1" w:styleId="m489902567989944824gmail-styleunderline">
    <w:name w:val="m_489902567989944824gmail-styleunderline"/>
    <w:basedOn w:val="DefaultParagraphFont"/>
    <w:rsid w:val="00AD053A"/>
  </w:style>
  <w:style w:type="character" w:customStyle="1" w:styleId="UnresolvedMention2">
    <w:name w:val="Unresolved Mention2"/>
    <w:basedOn w:val="DefaultParagraphFont"/>
    <w:uiPriority w:val="99"/>
    <w:semiHidden/>
    <w:rsid w:val="00AD053A"/>
    <w:rPr>
      <w:color w:val="808080"/>
      <w:shd w:val="clear" w:color="auto" w:fill="E6E6E6"/>
    </w:rPr>
  </w:style>
  <w:style w:type="character" w:customStyle="1" w:styleId="swauthor">
    <w:name w:val="sw_author"/>
    <w:rsid w:val="00AD053A"/>
  </w:style>
  <w:style w:type="character" w:customStyle="1" w:styleId="UnderlineCharChar3">
    <w:name w:val="Underline Char Char3"/>
    <w:rsid w:val="00AD053A"/>
    <w:rPr>
      <w:szCs w:val="24"/>
      <w:u w:val="single"/>
      <w:lang w:val="en-US" w:eastAsia="en-US" w:bidi="ar-SA"/>
    </w:rPr>
  </w:style>
  <w:style w:type="character" w:customStyle="1" w:styleId="tl8wme">
    <w:name w:val="tl8wme"/>
    <w:basedOn w:val="DefaultParagraphFont"/>
    <w:rsid w:val="00AD053A"/>
  </w:style>
  <w:style w:type="character" w:customStyle="1" w:styleId="Mention3">
    <w:name w:val="Mention3"/>
    <w:basedOn w:val="DefaultParagraphFont"/>
    <w:uiPriority w:val="99"/>
    <w:semiHidden/>
    <w:rsid w:val="00AD053A"/>
    <w:rPr>
      <w:color w:val="2B579A"/>
      <w:shd w:val="clear" w:color="auto" w:fill="E6E6E6"/>
    </w:rPr>
  </w:style>
  <w:style w:type="character" w:customStyle="1" w:styleId="m-5251091010484660064gmail-style13ptbold">
    <w:name w:val="m_-5251091010484660064gmail-style13ptbold"/>
    <w:basedOn w:val="DefaultParagraphFont"/>
    <w:rsid w:val="00AD053A"/>
  </w:style>
  <w:style w:type="character" w:customStyle="1" w:styleId="m-5251091010484660064gmail-styleunderline">
    <w:name w:val="m_-5251091010484660064gmail-styleunderline"/>
    <w:basedOn w:val="DefaultParagraphFont"/>
    <w:rsid w:val="00AD053A"/>
  </w:style>
  <w:style w:type="character" w:customStyle="1" w:styleId="tablecaption">
    <w:name w:val="tablecaption"/>
    <w:basedOn w:val="DefaultParagraphFont"/>
    <w:rsid w:val="00AD053A"/>
  </w:style>
  <w:style w:type="character" w:customStyle="1" w:styleId="StyleLatinHelvetica105ptBlack">
    <w:name w:val="Style (Latin) Helvetica 10.5 pt Black"/>
    <w:basedOn w:val="DefaultParagraphFont"/>
    <w:rsid w:val="00AD053A"/>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AD053A"/>
  </w:style>
  <w:style w:type="character" w:customStyle="1" w:styleId="m-413333960618644972gmail-styleunderline">
    <w:name w:val="m_-413333960618644972gmail-styleunderline"/>
    <w:basedOn w:val="DefaultParagraphFont"/>
    <w:rsid w:val="00AD053A"/>
  </w:style>
  <w:style w:type="character" w:customStyle="1" w:styleId="m8314098763611656848gmail-stylestylebold12pt">
    <w:name w:val="m_8314098763611656848gmail-stylestylebold12pt"/>
    <w:basedOn w:val="DefaultParagraphFont"/>
    <w:rsid w:val="00AD053A"/>
  </w:style>
  <w:style w:type="character" w:customStyle="1" w:styleId="m8314098763611656848gmail-styleboldunderline">
    <w:name w:val="m_8314098763611656848gmail-styleboldunderline"/>
    <w:basedOn w:val="DefaultParagraphFont"/>
    <w:rsid w:val="00AD053A"/>
  </w:style>
  <w:style w:type="character" w:customStyle="1" w:styleId="BlockTitleCharChar">
    <w:name w:val="Block Title Char Char"/>
    <w:rsid w:val="00AD053A"/>
    <w:rPr>
      <w:rFonts w:ascii="Georgia" w:eastAsia="Times New Roman" w:hAnsi="Georgia" w:cs="Arial" w:hint="default"/>
      <w:b/>
      <w:bCs/>
      <w:kern w:val="32"/>
      <w:sz w:val="28"/>
      <w:szCs w:val="32"/>
    </w:rPr>
  </w:style>
  <w:style w:type="character" w:customStyle="1" w:styleId="SmallChar0">
    <w:name w:val="Small Char"/>
    <w:qFormat/>
    <w:rsid w:val="00AD053A"/>
    <w:rPr>
      <w:rFonts w:ascii="Arial Narrow" w:hAnsi="Arial Narrow" w:cs="Times New Roman" w:hint="default"/>
      <w:color w:val="000000"/>
      <w:sz w:val="16"/>
    </w:rPr>
  </w:style>
  <w:style w:type="character" w:customStyle="1" w:styleId="CiteReal0">
    <w:name w:val="CiteReal"/>
    <w:uiPriority w:val="1"/>
    <w:qFormat/>
    <w:rsid w:val="00AD053A"/>
    <w:rPr>
      <w:rFonts w:ascii="Arial" w:hAnsi="Arial" w:cs="Arial" w:hint="default"/>
      <w:b/>
      <w:bCs w:val="0"/>
      <w:sz w:val="24"/>
      <w:u w:val="single"/>
    </w:rPr>
  </w:style>
  <w:style w:type="character" w:customStyle="1" w:styleId="dropcap1">
    <w:name w:val="dropcap1"/>
    <w:rsid w:val="00AD053A"/>
  </w:style>
  <w:style w:type="character" w:customStyle="1" w:styleId="FontStyle72">
    <w:name w:val="Font Style72"/>
    <w:uiPriority w:val="99"/>
    <w:rsid w:val="00AD053A"/>
    <w:rPr>
      <w:rFonts w:ascii="Cambria" w:hAnsi="Cambria" w:cs="Cambria" w:hint="default"/>
      <w:sz w:val="16"/>
      <w:szCs w:val="16"/>
    </w:rPr>
  </w:style>
  <w:style w:type="character" w:customStyle="1" w:styleId="FontStyle73">
    <w:name w:val="Font Style73"/>
    <w:uiPriority w:val="99"/>
    <w:rsid w:val="00AD053A"/>
    <w:rPr>
      <w:rFonts w:ascii="Cambria" w:hAnsi="Cambria" w:cs="Cambria" w:hint="default"/>
      <w:i/>
      <w:iCs/>
      <w:sz w:val="16"/>
      <w:szCs w:val="16"/>
    </w:rPr>
  </w:style>
  <w:style w:type="character" w:customStyle="1" w:styleId="UnderlinestyleChar2">
    <w:name w:val="Underline style Char2"/>
    <w:rsid w:val="00AD053A"/>
    <w:rPr>
      <w:sz w:val="22"/>
      <w:szCs w:val="24"/>
      <w:u w:val="single"/>
      <w:lang w:val="en-US" w:eastAsia="en-US" w:bidi="ar-SA"/>
    </w:rPr>
  </w:style>
  <w:style w:type="character" w:customStyle="1" w:styleId="FontStyle49">
    <w:name w:val="Font Style49"/>
    <w:uiPriority w:val="99"/>
    <w:rsid w:val="00AD053A"/>
    <w:rPr>
      <w:rFonts w:ascii="Cambria" w:hAnsi="Cambria" w:cs="Cambria" w:hint="default"/>
      <w:sz w:val="20"/>
      <w:szCs w:val="20"/>
    </w:rPr>
  </w:style>
  <w:style w:type="character" w:customStyle="1" w:styleId="FontStyle50">
    <w:name w:val="Font Style50"/>
    <w:uiPriority w:val="99"/>
    <w:rsid w:val="00AD053A"/>
    <w:rPr>
      <w:rFonts w:ascii="Cambria" w:hAnsi="Cambria" w:cs="Cambria" w:hint="default"/>
      <w:b/>
      <w:bCs/>
      <w:sz w:val="20"/>
      <w:szCs w:val="20"/>
    </w:rPr>
  </w:style>
  <w:style w:type="character" w:customStyle="1" w:styleId="kn">
    <w:name w:val="kn"/>
    <w:basedOn w:val="DefaultParagraphFont"/>
    <w:rsid w:val="00AD053A"/>
  </w:style>
  <w:style w:type="character" w:customStyle="1" w:styleId="StyleStyleUnderlineUnderlineStyleBoldUnderlineIntenseEmphas">
    <w:name w:val="Style Style UnderlineUnderlineStyle Bold UnderlineIntense Emphas..."/>
    <w:basedOn w:val="DefaultParagraphFont"/>
    <w:rsid w:val="00AD053A"/>
    <w:rPr>
      <w:b/>
      <w:bCs/>
      <w:sz w:val="26"/>
      <w:u w:val="single"/>
    </w:rPr>
  </w:style>
  <w:style w:type="character" w:customStyle="1" w:styleId="articoloinside">
    <w:name w:val="articolo_inside"/>
    <w:rsid w:val="00AD053A"/>
  </w:style>
  <w:style w:type="character" w:customStyle="1" w:styleId="desc">
    <w:name w:val="desc"/>
    <w:basedOn w:val="DefaultParagraphFont"/>
    <w:rsid w:val="00AD053A"/>
  </w:style>
  <w:style w:type="character" w:customStyle="1" w:styleId="job">
    <w:name w:val="job"/>
    <w:basedOn w:val="DefaultParagraphFont"/>
    <w:rsid w:val="00AD053A"/>
  </w:style>
  <w:style w:type="character" w:customStyle="1" w:styleId="publisher">
    <w:name w:val="publisher"/>
    <w:basedOn w:val="DefaultParagraphFont"/>
    <w:rsid w:val="00AD053A"/>
  </w:style>
  <w:style w:type="character" w:customStyle="1" w:styleId="pubyear">
    <w:name w:val="pubyear"/>
    <w:basedOn w:val="DefaultParagraphFont"/>
    <w:rsid w:val="00AD053A"/>
  </w:style>
  <w:style w:type="character" w:customStyle="1" w:styleId="pubcity">
    <w:name w:val="pubcity"/>
    <w:basedOn w:val="DefaultParagraphFont"/>
    <w:rsid w:val="00AD053A"/>
  </w:style>
  <w:style w:type="character" w:customStyle="1" w:styleId="bodycontentlink">
    <w:name w:val="bodycontentlink"/>
    <w:basedOn w:val="DefaultParagraphFont"/>
    <w:rsid w:val="00AD053A"/>
  </w:style>
  <w:style w:type="character" w:customStyle="1" w:styleId="ecdate">
    <w:name w:val="ec_date"/>
    <w:basedOn w:val="DefaultParagraphFont"/>
    <w:rsid w:val="00AD053A"/>
    <w:rPr>
      <w:rFonts w:ascii="Symbol" w:hAnsi="Symbol" w:hint="default"/>
      <w:sz w:val="20"/>
      <w:szCs w:val="20"/>
      <w:shd w:val="clear" w:color="auto" w:fill="FFFFFF"/>
    </w:rPr>
  </w:style>
  <w:style w:type="character" w:customStyle="1" w:styleId="hittermhilite">
    <w:name w:val="hittermhilite"/>
    <w:basedOn w:val="DefaultParagraphFont"/>
    <w:rsid w:val="00AD053A"/>
  </w:style>
  <w:style w:type="character" w:customStyle="1" w:styleId="articleheadline">
    <w:name w:val="articleheadline"/>
    <w:basedOn w:val="DefaultParagraphFont"/>
    <w:rsid w:val="00AD053A"/>
  </w:style>
  <w:style w:type="character" w:customStyle="1" w:styleId="u-byline">
    <w:name w:val="u-byline"/>
    <w:basedOn w:val="DefaultParagraphFont"/>
    <w:rsid w:val="00AD053A"/>
  </w:style>
  <w:style w:type="character" w:customStyle="1" w:styleId="articlebya">
    <w:name w:val="articleby_a"/>
    <w:basedOn w:val="DefaultParagraphFont"/>
    <w:rsid w:val="00AD053A"/>
  </w:style>
  <w:style w:type="character" w:customStyle="1" w:styleId="popupwinby">
    <w:name w:val="popupwinby"/>
    <w:basedOn w:val="DefaultParagraphFont"/>
    <w:rsid w:val="00AD053A"/>
  </w:style>
  <w:style w:type="character" w:customStyle="1" w:styleId="storyheader">
    <w:name w:val="storyheader"/>
    <w:basedOn w:val="DefaultParagraphFont"/>
    <w:rsid w:val="00AD053A"/>
  </w:style>
  <w:style w:type="character" w:customStyle="1" w:styleId="marron">
    <w:name w:val="marron"/>
    <w:basedOn w:val="DefaultParagraphFont"/>
    <w:rsid w:val="00AD053A"/>
  </w:style>
  <w:style w:type="character" w:customStyle="1" w:styleId="StyleNormalWeb10ptChar">
    <w:name w:val="Style Normal (Web) + 10 pt Char"/>
    <w:basedOn w:val="DefaultParagraphFont"/>
    <w:rsid w:val="00AD053A"/>
    <w:rPr>
      <w:szCs w:val="24"/>
      <w:lang w:val="en-US" w:eastAsia="en-US" w:bidi="ar-SA"/>
    </w:rPr>
  </w:style>
  <w:style w:type="character" w:customStyle="1" w:styleId="Style3CharChar">
    <w:name w:val="Style3 Char Char"/>
    <w:basedOn w:val="DefaultParagraphFont"/>
    <w:rsid w:val="00AD053A"/>
    <w:rPr>
      <w:rFonts w:ascii="Trebuchet MS" w:hAnsi="Trebuchet MS" w:hint="default"/>
      <w:b/>
      <w:bCs w:val="0"/>
      <w:sz w:val="22"/>
      <w:szCs w:val="24"/>
      <w:lang w:val="en-US" w:eastAsia="en-US" w:bidi="ar-SA"/>
    </w:rPr>
  </w:style>
  <w:style w:type="character" w:customStyle="1" w:styleId="NormalChar0">
    <w:name w:val="Normal Char"/>
    <w:basedOn w:val="DefaultParagraphFont"/>
    <w:rsid w:val="00AD053A"/>
    <w:rPr>
      <w:lang w:eastAsia="en-US"/>
    </w:rPr>
  </w:style>
  <w:style w:type="character" w:customStyle="1" w:styleId="BoldUnderlineChar3">
    <w:name w:val="Bold + Underline Char"/>
    <w:basedOn w:val="DefaultParagraphFont"/>
    <w:rsid w:val="00AD053A"/>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AD053A"/>
  </w:style>
  <w:style w:type="character" w:customStyle="1" w:styleId="CharacterStyle7">
    <w:name w:val="Character Style 7"/>
    <w:rsid w:val="00AD053A"/>
    <w:rPr>
      <w:rFonts w:ascii="Trebuchet MS" w:hAnsi="Trebuchet MS" w:cs="Trebuchet MS" w:hint="default"/>
      <w:sz w:val="20"/>
      <w:szCs w:val="20"/>
      <w:u w:val="single"/>
    </w:rPr>
  </w:style>
  <w:style w:type="character" w:customStyle="1" w:styleId="StyleStyle4Char">
    <w:name w:val="Style Style4 + Char"/>
    <w:basedOn w:val="DefaultParagraphFont"/>
    <w:rsid w:val="00AD053A"/>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AD053A"/>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AD053A"/>
    <w:rPr>
      <w:rFonts w:ascii="Symbol" w:hAnsi="Symbol" w:hint="default"/>
      <w:sz w:val="21"/>
      <w:szCs w:val="21"/>
      <w:u w:val="thick"/>
      <w:lang w:val="en-US" w:eastAsia="en-US" w:bidi="ar-SA"/>
    </w:rPr>
  </w:style>
  <w:style w:type="character" w:customStyle="1" w:styleId="NoterefInText">
    <w:name w:val="_NoterefInText"/>
    <w:uiPriority w:val="99"/>
    <w:rsid w:val="00AD053A"/>
    <w:rPr>
      <w:rFonts w:ascii="AKDPE C+ Utopia" w:hAnsi="AKDPE C+ Utopia" w:cs="AKDPE C+ Utopia" w:hint="default"/>
      <w:color w:val="000000"/>
    </w:rPr>
  </w:style>
  <w:style w:type="character" w:customStyle="1" w:styleId="postauthor">
    <w:name w:val="postauthor"/>
    <w:basedOn w:val="DefaultParagraphFont"/>
    <w:rsid w:val="00AD053A"/>
  </w:style>
  <w:style w:type="character" w:customStyle="1" w:styleId="span">
    <w:name w:val="span"/>
    <w:basedOn w:val="DefaultParagraphFont"/>
    <w:rsid w:val="00AD053A"/>
  </w:style>
  <w:style w:type="character" w:customStyle="1" w:styleId="maintitle">
    <w:name w:val="maintitle"/>
    <w:basedOn w:val="DefaultParagraphFont"/>
    <w:rsid w:val="00AD053A"/>
  </w:style>
  <w:style w:type="character" w:customStyle="1" w:styleId="thirdparty-logo">
    <w:name w:val="thirdparty-logo"/>
    <w:basedOn w:val="DefaultParagraphFont"/>
    <w:rsid w:val="00AD053A"/>
  </w:style>
  <w:style w:type="character" w:customStyle="1" w:styleId="posted">
    <w:name w:val="posted"/>
    <w:basedOn w:val="DefaultParagraphFont"/>
    <w:rsid w:val="00AD053A"/>
  </w:style>
  <w:style w:type="character" w:customStyle="1" w:styleId="ticker">
    <w:name w:val="ticker"/>
    <w:basedOn w:val="DefaultParagraphFont"/>
    <w:rsid w:val="00AD053A"/>
  </w:style>
  <w:style w:type="character" w:customStyle="1" w:styleId="vcard">
    <w:name w:val="vcard"/>
    <w:basedOn w:val="DefaultParagraphFont"/>
    <w:rsid w:val="00AD053A"/>
  </w:style>
  <w:style w:type="character" w:customStyle="1" w:styleId="print-footnote">
    <w:name w:val="print-footnote"/>
    <w:basedOn w:val="DefaultParagraphFont"/>
    <w:rsid w:val="00AD053A"/>
  </w:style>
  <w:style w:type="character" w:customStyle="1" w:styleId="datestring">
    <w:name w:val="datestring"/>
    <w:basedOn w:val="DefaultParagraphFont"/>
    <w:rsid w:val="00AD053A"/>
  </w:style>
  <w:style w:type="character" w:customStyle="1" w:styleId="email">
    <w:name w:val="email"/>
    <w:basedOn w:val="DefaultParagraphFont"/>
    <w:rsid w:val="00AD053A"/>
  </w:style>
  <w:style w:type="character" w:customStyle="1" w:styleId="gptad">
    <w:name w:val="gptad"/>
    <w:basedOn w:val="DefaultParagraphFont"/>
    <w:rsid w:val="00AD053A"/>
  </w:style>
  <w:style w:type="character" w:customStyle="1" w:styleId="creditline">
    <w:name w:val="creditline"/>
    <w:basedOn w:val="DefaultParagraphFont"/>
    <w:rsid w:val="00AD053A"/>
  </w:style>
  <w:style w:type="character" w:customStyle="1" w:styleId="grd">
    <w:name w:val="grd"/>
    <w:basedOn w:val="DefaultParagraphFont"/>
    <w:rsid w:val="00AD053A"/>
  </w:style>
  <w:style w:type="character" w:customStyle="1" w:styleId="created">
    <w:name w:val="created"/>
    <w:basedOn w:val="DefaultParagraphFont"/>
    <w:rsid w:val="00AD053A"/>
  </w:style>
  <w:style w:type="character" w:customStyle="1" w:styleId="changed">
    <w:name w:val="changed"/>
    <w:basedOn w:val="DefaultParagraphFont"/>
    <w:rsid w:val="00AD053A"/>
  </w:style>
  <w:style w:type="character" w:customStyle="1" w:styleId="article-author-name">
    <w:name w:val="article-author-name"/>
    <w:basedOn w:val="DefaultParagraphFont"/>
    <w:rsid w:val="00AD053A"/>
  </w:style>
  <w:style w:type="character" w:customStyle="1" w:styleId="bioexcerpt">
    <w:name w:val="bio_excerpt"/>
    <w:basedOn w:val="DefaultParagraphFont"/>
    <w:rsid w:val="00AD053A"/>
  </w:style>
  <w:style w:type="character" w:customStyle="1" w:styleId="commentcount">
    <w:name w:val="comment_count"/>
    <w:basedOn w:val="DefaultParagraphFont"/>
    <w:rsid w:val="00AD053A"/>
  </w:style>
  <w:style w:type="character" w:customStyle="1" w:styleId="searchtermshighlighted">
    <w:name w:val="searchtermshighlighted"/>
    <w:basedOn w:val="DefaultParagraphFont"/>
    <w:rsid w:val="00AD053A"/>
  </w:style>
  <w:style w:type="character" w:customStyle="1" w:styleId="contributornametrigger">
    <w:name w:val="contributornametrigger"/>
    <w:basedOn w:val="DefaultParagraphFont"/>
    <w:rsid w:val="00AD053A"/>
  </w:style>
  <w:style w:type="character" w:customStyle="1" w:styleId="bylinepipe">
    <w:name w:val="bylinepipe"/>
    <w:basedOn w:val="DefaultParagraphFont"/>
    <w:rsid w:val="00AD053A"/>
  </w:style>
  <w:style w:type="character" w:customStyle="1" w:styleId="lucenesearchresulturlb">
    <w:name w:val="lucene_search_result_url_b"/>
    <w:basedOn w:val="DefaultParagraphFont"/>
    <w:rsid w:val="00AD053A"/>
  </w:style>
  <w:style w:type="character" w:customStyle="1" w:styleId="faculty-title">
    <w:name w:val="faculty-title"/>
    <w:basedOn w:val="DefaultParagraphFont"/>
    <w:rsid w:val="00AD053A"/>
  </w:style>
  <w:style w:type="character" w:customStyle="1" w:styleId="count">
    <w:name w:val="count"/>
    <w:basedOn w:val="DefaultParagraphFont"/>
    <w:rsid w:val="00AD053A"/>
  </w:style>
  <w:style w:type="character" w:customStyle="1" w:styleId="volume">
    <w:name w:val="volume"/>
    <w:basedOn w:val="DefaultParagraphFont"/>
    <w:rsid w:val="00AD053A"/>
  </w:style>
  <w:style w:type="character" w:customStyle="1" w:styleId="issue">
    <w:name w:val="issue"/>
    <w:basedOn w:val="DefaultParagraphFont"/>
    <w:rsid w:val="00AD053A"/>
  </w:style>
  <w:style w:type="character" w:customStyle="1" w:styleId="pages">
    <w:name w:val="pages"/>
    <w:basedOn w:val="DefaultParagraphFont"/>
    <w:rsid w:val="00AD053A"/>
  </w:style>
  <w:style w:type="character" w:customStyle="1" w:styleId="field-content">
    <w:name w:val="field-content"/>
    <w:basedOn w:val="DefaultParagraphFont"/>
    <w:rsid w:val="00AD053A"/>
  </w:style>
  <w:style w:type="character" w:customStyle="1" w:styleId="person">
    <w:name w:val="person"/>
    <w:basedOn w:val="DefaultParagraphFont"/>
    <w:rsid w:val="00AD053A"/>
  </w:style>
  <w:style w:type="character" w:customStyle="1" w:styleId="corresponding">
    <w:name w:val="corresponding"/>
    <w:basedOn w:val="DefaultParagraphFont"/>
    <w:rsid w:val="00AD053A"/>
  </w:style>
  <w:style w:type="character" w:customStyle="1" w:styleId="entry-date">
    <w:name w:val="entry-date"/>
    <w:basedOn w:val="DefaultParagraphFont"/>
    <w:rsid w:val="00AD053A"/>
  </w:style>
  <w:style w:type="character" w:customStyle="1" w:styleId="post-time">
    <w:name w:val="post-time"/>
    <w:basedOn w:val="DefaultParagraphFont"/>
    <w:rsid w:val="00AD053A"/>
  </w:style>
  <w:style w:type="character" w:customStyle="1" w:styleId="post-category">
    <w:name w:val="post-category"/>
    <w:basedOn w:val="DefaultParagraphFont"/>
    <w:rsid w:val="00AD053A"/>
  </w:style>
  <w:style w:type="character" w:customStyle="1" w:styleId="post-author">
    <w:name w:val="post-author"/>
    <w:basedOn w:val="DefaultParagraphFont"/>
    <w:rsid w:val="00AD053A"/>
  </w:style>
  <w:style w:type="character" w:customStyle="1" w:styleId="A10">
    <w:name w:val="A10"/>
    <w:uiPriority w:val="99"/>
    <w:rsid w:val="00AD053A"/>
    <w:rPr>
      <w:rFonts w:ascii="MS Mincho" w:eastAsia="MS Mincho" w:hAnsi="MS Mincho" w:cs="MS Mincho" w:hint="eastAsia"/>
      <w:color w:val="000000"/>
      <w:sz w:val="11"/>
      <w:szCs w:val="11"/>
    </w:rPr>
  </w:style>
  <w:style w:type="character" w:customStyle="1" w:styleId="A9">
    <w:name w:val="A9"/>
    <w:uiPriority w:val="99"/>
    <w:rsid w:val="00AD053A"/>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AD053A"/>
  </w:style>
  <w:style w:type="character" w:customStyle="1" w:styleId="entry-author">
    <w:name w:val="entry-author"/>
    <w:basedOn w:val="DefaultParagraphFont"/>
    <w:rsid w:val="00AD053A"/>
  </w:style>
  <w:style w:type="character" w:customStyle="1" w:styleId="entry-author-name">
    <w:name w:val="entry-author-name"/>
    <w:basedOn w:val="DefaultParagraphFont"/>
    <w:rsid w:val="00AD053A"/>
  </w:style>
  <w:style w:type="character" w:customStyle="1" w:styleId="arial11">
    <w:name w:val="arial_11"/>
    <w:basedOn w:val="DefaultParagraphFont"/>
    <w:rsid w:val="00AD053A"/>
  </w:style>
  <w:style w:type="character" w:customStyle="1" w:styleId="contrib-degrees">
    <w:name w:val="contrib-degrees"/>
    <w:basedOn w:val="DefaultParagraphFont"/>
    <w:rsid w:val="00AD053A"/>
  </w:style>
  <w:style w:type="character" w:customStyle="1" w:styleId="contrib-on-behalf-of">
    <w:name w:val="contrib-on-behalf-of"/>
    <w:basedOn w:val="DefaultParagraphFont"/>
    <w:rsid w:val="00AD053A"/>
  </w:style>
  <w:style w:type="character" w:customStyle="1" w:styleId="pubtime">
    <w:name w:val="pubtime"/>
    <w:basedOn w:val="DefaultParagraphFont"/>
    <w:rsid w:val="00AD053A"/>
  </w:style>
  <w:style w:type="character" w:customStyle="1" w:styleId="time">
    <w:name w:val="time"/>
    <w:basedOn w:val="DefaultParagraphFont"/>
    <w:rsid w:val="00AD053A"/>
  </w:style>
  <w:style w:type="character" w:customStyle="1" w:styleId="fbcommentscount">
    <w:name w:val="fb_comments_count"/>
    <w:basedOn w:val="DefaultParagraphFont"/>
    <w:rsid w:val="00AD053A"/>
  </w:style>
  <w:style w:type="character" w:customStyle="1" w:styleId="stsharethiscustom">
    <w:name w:val="st_sharethis_custom"/>
    <w:basedOn w:val="DefaultParagraphFont"/>
    <w:rsid w:val="00AD053A"/>
  </w:style>
  <w:style w:type="character" w:customStyle="1" w:styleId="post-date">
    <w:name w:val="post-date"/>
    <w:basedOn w:val="DefaultParagraphFont"/>
    <w:rsid w:val="00AD053A"/>
  </w:style>
  <w:style w:type="character" w:customStyle="1" w:styleId="link-external">
    <w:name w:val="link-external"/>
    <w:basedOn w:val="DefaultParagraphFont"/>
    <w:rsid w:val="00AD053A"/>
  </w:style>
  <w:style w:type="character" w:customStyle="1" w:styleId="articleauthor">
    <w:name w:val="article_author"/>
    <w:basedOn w:val="DefaultParagraphFont"/>
    <w:rsid w:val="00AD053A"/>
  </w:style>
  <w:style w:type="character" w:customStyle="1" w:styleId="articleissue">
    <w:name w:val="article_issue"/>
    <w:basedOn w:val="DefaultParagraphFont"/>
    <w:rsid w:val="00AD053A"/>
  </w:style>
  <w:style w:type="character" w:customStyle="1" w:styleId="a-size-large">
    <w:name w:val="a-size-large"/>
    <w:basedOn w:val="DefaultParagraphFont"/>
    <w:rsid w:val="00AD053A"/>
  </w:style>
  <w:style w:type="character" w:customStyle="1" w:styleId="a-size-medium">
    <w:name w:val="a-size-medium"/>
    <w:basedOn w:val="DefaultParagraphFont"/>
    <w:rsid w:val="00AD053A"/>
  </w:style>
  <w:style w:type="character" w:customStyle="1" w:styleId="contribution">
    <w:name w:val="contribution"/>
    <w:basedOn w:val="DefaultParagraphFont"/>
    <w:rsid w:val="00AD053A"/>
  </w:style>
  <w:style w:type="character" w:customStyle="1" w:styleId="a-color-secondary">
    <w:name w:val="a-color-secondary"/>
    <w:basedOn w:val="DefaultParagraphFont"/>
    <w:rsid w:val="00AD053A"/>
  </w:style>
  <w:style w:type="character" w:customStyle="1" w:styleId="ui-author">
    <w:name w:val="ui-author"/>
    <w:basedOn w:val="DefaultParagraphFont"/>
    <w:rsid w:val="00AD053A"/>
  </w:style>
  <w:style w:type="character" w:customStyle="1" w:styleId="ui-staffline">
    <w:name w:val="ui-staffline"/>
    <w:basedOn w:val="DefaultParagraphFont"/>
    <w:rsid w:val="00AD053A"/>
  </w:style>
  <w:style w:type="character" w:customStyle="1" w:styleId="value">
    <w:name w:val="value"/>
    <w:basedOn w:val="DefaultParagraphFont"/>
    <w:rsid w:val="00AD053A"/>
  </w:style>
  <w:style w:type="character" w:customStyle="1" w:styleId="specialissuelabel">
    <w:name w:val="specialissuelabel"/>
    <w:basedOn w:val="DefaultParagraphFont"/>
    <w:rsid w:val="00AD053A"/>
  </w:style>
  <w:style w:type="character" w:customStyle="1" w:styleId="referencediv">
    <w:name w:val="referencediv"/>
    <w:basedOn w:val="DefaultParagraphFont"/>
    <w:rsid w:val="00AD053A"/>
  </w:style>
  <w:style w:type="character" w:customStyle="1" w:styleId="wp-smiley">
    <w:name w:val="wp-smiley"/>
    <w:basedOn w:val="DefaultParagraphFont"/>
    <w:rsid w:val="00AD053A"/>
  </w:style>
  <w:style w:type="character" w:customStyle="1" w:styleId="meta-prep">
    <w:name w:val="meta-prep"/>
    <w:basedOn w:val="DefaultParagraphFont"/>
    <w:rsid w:val="00AD053A"/>
  </w:style>
  <w:style w:type="character" w:customStyle="1" w:styleId="artjournal">
    <w:name w:val="art_journal"/>
    <w:basedOn w:val="DefaultParagraphFont"/>
    <w:rsid w:val="00AD053A"/>
  </w:style>
  <w:style w:type="character" w:customStyle="1" w:styleId="artdatevolumeissuepart">
    <w:name w:val="art_datevolumeissuepart"/>
    <w:basedOn w:val="DefaultParagraphFont"/>
    <w:rsid w:val="00AD053A"/>
  </w:style>
  <w:style w:type="character" w:customStyle="1" w:styleId="artpages">
    <w:name w:val="art_pages"/>
    <w:basedOn w:val="DefaultParagraphFont"/>
    <w:rsid w:val="00AD053A"/>
  </w:style>
  <w:style w:type="character" w:customStyle="1" w:styleId="singlehighlightclass">
    <w:name w:val="single_highlight_class"/>
    <w:basedOn w:val="DefaultParagraphFont"/>
    <w:rsid w:val="00AD053A"/>
  </w:style>
  <w:style w:type="character" w:customStyle="1" w:styleId="degree">
    <w:name w:val="degree"/>
    <w:basedOn w:val="DefaultParagraphFont"/>
    <w:rsid w:val="00AD053A"/>
  </w:style>
  <w:style w:type="character" w:customStyle="1" w:styleId="major">
    <w:name w:val="major"/>
    <w:basedOn w:val="DefaultParagraphFont"/>
    <w:rsid w:val="00AD053A"/>
  </w:style>
  <w:style w:type="character" w:customStyle="1" w:styleId="authors">
    <w:name w:val="authors"/>
    <w:basedOn w:val="DefaultParagraphFont"/>
    <w:rsid w:val="00AD053A"/>
  </w:style>
  <w:style w:type="character" w:customStyle="1" w:styleId="views">
    <w:name w:val="views"/>
    <w:basedOn w:val="DefaultParagraphFont"/>
    <w:rsid w:val="00AD053A"/>
  </w:style>
  <w:style w:type="character" w:customStyle="1" w:styleId="stmainservices">
    <w:name w:val="stmainservices"/>
    <w:basedOn w:val="DefaultParagraphFont"/>
    <w:rsid w:val="00AD053A"/>
  </w:style>
  <w:style w:type="character" w:customStyle="1" w:styleId="stbubblehcount">
    <w:name w:val="stbubble_hcount"/>
    <w:basedOn w:val="DefaultParagraphFont"/>
    <w:rsid w:val="00AD053A"/>
  </w:style>
  <w:style w:type="character" w:customStyle="1" w:styleId="article-date">
    <w:name w:val="article-date"/>
    <w:basedOn w:val="DefaultParagraphFont"/>
    <w:rsid w:val="00AD053A"/>
  </w:style>
  <w:style w:type="character" w:customStyle="1" w:styleId="article-author">
    <w:name w:val="article-author"/>
    <w:basedOn w:val="DefaultParagraphFont"/>
    <w:rsid w:val="00AD053A"/>
  </w:style>
  <w:style w:type="character" w:customStyle="1" w:styleId="tolocaltime">
    <w:name w:val="tolocaltime"/>
    <w:basedOn w:val="DefaultParagraphFont"/>
    <w:rsid w:val="00AD053A"/>
  </w:style>
  <w:style w:type="character" w:customStyle="1" w:styleId="pb-byline">
    <w:name w:val="pb-byline"/>
    <w:basedOn w:val="DefaultParagraphFont"/>
    <w:rsid w:val="00AD053A"/>
  </w:style>
  <w:style w:type="character" w:customStyle="1" w:styleId="pb-timestamp">
    <w:name w:val="pb-timestamp"/>
    <w:basedOn w:val="DefaultParagraphFont"/>
    <w:rsid w:val="00AD053A"/>
  </w:style>
  <w:style w:type="character" w:customStyle="1" w:styleId="posted-on">
    <w:name w:val="posted-on"/>
    <w:basedOn w:val="DefaultParagraphFont"/>
    <w:rsid w:val="00AD053A"/>
  </w:style>
  <w:style w:type="character" w:customStyle="1" w:styleId="even">
    <w:name w:val="even"/>
    <w:basedOn w:val="DefaultParagraphFont"/>
    <w:rsid w:val="00AD053A"/>
  </w:style>
  <w:style w:type="character" w:customStyle="1" w:styleId="view-count">
    <w:name w:val="view-count"/>
    <w:basedOn w:val="DefaultParagraphFont"/>
    <w:rsid w:val="00AD053A"/>
  </w:style>
  <w:style w:type="character" w:customStyle="1" w:styleId="tChar">
    <w:name w:val="t Char"/>
    <w:rsid w:val="00AD053A"/>
    <w:rPr>
      <w:rFonts w:ascii="Georgia" w:eastAsia="Times New Roman" w:hAnsi="Georgia" w:cs="Calibri" w:hint="default"/>
      <w:b/>
      <w:bCs w:val="0"/>
      <w:lang w:val="x-none" w:eastAsia="x-none"/>
    </w:rPr>
  </w:style>
  <w:style w:type="character" w:customStyle="1" w:styleId="UnderlineCharChar4">
    <w:name w:val="Underline Char Char4"/>
    <w:rsid w:val="00AD053A"/>
    <w:rPr>
      <w:szCs w:val="24"/>
      <w:u w:val="single"/>
      <w:lang w:val="en-US" w:eastAsia="en-US" w:bidi="ar-SA"/>
    </w:rPr>
  </w:style>
  <w:style w:type="character" w:customStyle="1" w:styleId="BoldUnderlineCharChar3">
    <w:name w:val="BoldUnderline Char Char3"/>
    <w:rsid w:val="00AD053A"/>
    <w:rPr>
      <w:b/>
      <w:bCs w:val="0"/>
      <w:szCs w:val="24"/>
      <w:u w:val="single"/>
      <w:lang w:val="en-US" w:eastAsia="en-US" w:bidi="ar-SA"/>
    </w:rPr>
  </w:style>
  <w:style w:type="character" w:customStyle="1" w:styleId="BoldUnderlineCharChar2">
    <w:name w:val="BoldUnderline Char Char2"/>
    <w:rsid w:val="00AD053A"/>
    <w:rPr>
      <w:b/>
      <w:bCs w:val="0"/>
      <w:szCs w:val="24"/>
      <w:u w:val="single"/>
      <w:lang w:val="en-US" w:eastAsia="en-US" w:bidi="ar-SA"/>
    </w:rPr>
  </w:style>
  <w:style w:type="character" w:customStyle="1" w:styleId="5Notunderlined">
    <w:name w:val="5 Not underlined"/>
    <w:rsid w:val="00AD053A"/>
    <w:rPr>
      <w:rFonts w:ascii="Times New Roman" w:hAnsi="Times New Roman" w:cs="Times New Roman" w:hint="default"/>
      <w:sz w:val="16"/>
    </w:rPr>
  </w:style>
  <w:style w:type="character" w:customStyle="1" w:styleId="volume-issue">
    <w:name w:val="volume-issue"/>
    <w:rsid w:val="00AD053A"/>
    <w:rPr>
      <w:rFonts w:ascii="Times New Roman" w:hAnsi="Times New Roman" w:cs="Times New Roman" w:hint="default"/>
    </w:rPr>
  </w:style>
  <w:style w:type="character" w:customStyle="1" w:styleId="i">
    <w:name w:val="i"/>
    <w:basedOn w:val="DefaultParagraphFont"/>
    <w:uiPriority w:val="99"/>
    <w:rsid w:val="00AD053A"/>
  </w:style>
  <w:style w:type="character" w:customStyle="1" w:styleId="storytext">
    <w:name w:val="storytext"/>
    <w:basedOn w:val="DefaultParagraphFont"/>
    <w:rsid w:val="00AD053A"/>
  </w:style>
  <w:style w:type="character" w:customStyle="1" w:styleId="heading3char0">
    <w:name w:val="heading3char"/>
    <w:rsid w:val="00AD053A"/>
  </w:style>
  <w:style w:type="character" w:customStyle="1" w:styleId="boldness1">
    <w:name w:val="boldness1"/>
    <w:rsid w:val="00AD053A"/>
  </w:style>
  <w:style w:type="character" w:customStyle="1" w:styleId="Heading3CharCharCharChar">
    <w:name w:val="Heading 3 Char Char Char Char"/>
    <w:basedOn w:val="DefaultParagraphFont"/>
    <w:rsid w:val="00AD053A"/>
    <w:rPr>
      <w:rFonts w:ascii="Arial" w:hAnsi="Arial" w:cs="Arial" w:hint="default"/>
      <w:bCs/>
      <w:szCs w:val="26"/>
      <w:u w:val="single"/>
      <w:lang w:val="en-US" w:eastAsia="en-US" w:bidi="ar-SA"/>
    </w:rPr>
  </w:style>
  <w:style w:type="character" w:customStyle="1" w:styleId="current-selection">
    <w:name w:val="current-selection"/>
    <w:basedOn w:val="DefaultParagraphFont"/>
    <w:rsid w:val="00AD053A"/>
  </w:style>
  <w:style w:type="character" w:customStyle="1" w:styleId="a2">
    <w:name w:val="_"/>
    <w:basedOn w:val="DefaultParagraphFont"/>
    <w:rsid w:val="00AD053A"/>
  </w:style>
  <w:style w:type="character" w:customStyle="1" w:styleId="messagecontent">
    <w:name w:val="message_content"/>
    <w:rsid w:val="00AD053A"/>
  </w:style>
  <w:style w:type="character" w:customStyle="1" w:styleId="StyleUnderlineChar">
    <w:name w:val="Style Underline Char"/>
    <w:basedOn w:val="DefaultParagraphFont"/>
    <w:rsid w:val="00AD053A"/>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AD053A"/>
    <w:rPr>
      <w:rFonts w:ascii="Verdana" w:hAnsi="Verdana" w:hint="default"/>
      <w:color w:val="000000"/>
      <w:sz w:val="16"/>
      <w:szCs w:val="16"/>
    </w:rPr>
  </w:style>
  <w:style w:type="character" w:customStyle="1" w:styleId="Heading3CharCharCharChar1">
    <w:name w:val="Heading 3 Char Char Char Char1"/>
    <w:rsid w:val="00AD053A"/>
    <w:rPr>
      <w:rFonts w:ascii="Arial" w:hAnsi="Arial" w:cs="Arial" w:hint="default"/>
      <w:bCs/>
      <w:szCs w:val="26"/>
      <w:u w:val="single"/>
      <w:lang w:val="en-US" w:eastAsia="en-US" w:bidi="ar-SA"/>
    </w:rPr>
  </w:style>
  <w:style w:type="character" w:customStyle="1" w:styleId="comment-body">
    <w:name w:val="comment-body"/>
    <w:rsid w:val="00AD053A"/>
  </w:style>
  <w:style w:type="character" w:customStyle="1" w:styleId="UnderlineCharCharChar1">
    <w:name w:val="Underline Char Char Char1"/>
    <w:rsid w:val="00AD053A"/>
    <w:rPr>
      <w:u w:val="single"/>
      <w:lang w:val="en-US" w:eastAsia="en-US" w:bidi="ar-SA"/>
    </w:rPr>
  </w:style>
  <w:style w:type="character" w:customStyle="1" w:styleId="mw-headline">
    <w:name w:val="mw-headline"/>
    <w:rsid w:val="00AD053A"/>
  </w:style>
  <w:style w:type="character" w:customStyle="1" w:styleId="flagicon">
    <w:name w:val="flagicon"/>
    <w:rsid w:val="00AD053A"/>
  </w:style>
  <w:style w:type="character" w:customStyle="1" w:styleId="apturelink">
    <w:name w:val="apturelink"/>
    <w:rsid w:val="00AD053A"/>
  </w:style>
  <w:style w:type="character" w:customStyle="1" w:styleId="apturelinkicon">
    <w:name w:val="apturelinkicon"/>
    <w:rsid w:val="00AD053A"/>
  </w:style>
  <w:style w:type="character" w:customStyle="1" w:styleId="UnderlineChar1Char">
    <w:name w:val="Underline Char1 Char"/>
    <w:rsid w:val="00AD053A"/>
    <w:rPr>
      <w:rFonts w:ascii="Calibri" w:eastAsia="MS Mincho" w:hAnsi="Calibri" w:cs="Calibri" w:hint="default"/>
      <w:szCs w:val="20"/>
      <w:u w:val="single"/>
    </w:rPr>
  </w:style>
  <w:style w:type="character" w:customStyle="1" w:styleId="ptitleinside">
    <w:name w:val="p_title_inside"/>
    <w:rsid w:val="00AD053A"/>
  </w:style>
  <w:style w:type="character" w:customStyle="1" w:styleId="Heading1CharChar1">
    <w:name w:val="Heading 1 Char Char1"/>
    <w:rsid w:val="00AD053A"/>
    <w:rPr>
      <w:rFonts w:ascii="Arial" w:hAnsi="Arial" w:cs="Arial" w:hint="default"/>
      <w:b/>
      <w:bCs/>
      <w:szCs w:val="32"/>
      <w:lang w:val="en-US" w:eastAsia="en-US" w:bidi="ar-SA"/>
    </w:rPr>
  </w:style>
  <w:style w:type="character" w:customStyle="1" w:styleId="StyleUnderlineCharChar9ptBold">
    <w:name w:val="Style Underline Char Char + 9 pt Bold"/>
    <w:rsid w:val="00AD053A"/>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AD053A"/>
    <w:rPr>
      <w:rFonts w:ascii="Times New Roman" w:hAnsi="Times New Roman" w:cs="Times New Roman" w:hint="default"/>
      <w:b/>
      <w:bCs/>
      <w:noProof w:val="0"/>
      <w:sz w:val="20"/>
      <w:u w:val="single"/>
    </w:rPr>
  </w:style>
  <w:style w:type="character" w:customStyle="1" w:styleId="StyleUnderlineCharChar19pt">
    <w:name w:val="Style Underline Char Char1 + 9 pt"/>
    <w:rsid w:val="00AD053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D053A"/>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AD053A"/>
    <w:rPr>
      <w:rFonts w:ascii="Georgia" w:eastAsia="Times New Roman" w:hAnsi="Georgia" w:hint="default"/>
      <w:b/>
      <w:bCs w:val="0"/>
      <w:smallCaps/>
      <w:sz w:val="24"/>
      <w:szCs w:val="24"/>
      <w:u w:val="single"/>
    </w:rPr>
  </w:style>
  <w:style w:type="character" w:customStyle="1" w:styleId="CardTextCharChar">
    <w:name w:val="Card Text Char Char"/>
    <w:rsid w:val="00AD053A"/>
    <w:rPr>
      <w:rFonts w:ascii="Times New Roman" w:eastAsia="Times New Roman" w:hAnsi="Times New Roman" w:cs="Times New Roman" w:hint="default"/>
      <w:sz w:val="20"/>
      <w:szCs w:val="20"/>
    </w:rPr>
  </w:style>
  <w:style w:type="character" w:customStyle="1" w:styleId="citeChar1">
    <w:name w:val="cite Char"/>
    <w:locked/>
    <w:rsid w:val="00AD053A"/>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AD053A"/>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AD053A"/>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AD053A"/>
    <w:rPr>
      <w:i/>
      <w:iCs/>
      <w:sz w:val="20"/>
      <w:u w:val="single"/>
    </w:rPr>
  </w:style>
  <w:style w:type="character" w:customStyle="1" w:styleId="HIGHLIGHT0">
    <w:name w:val="HIGHLIGHT"/>
    <w:uiPriority w:val="1"/>
    <w:rsid w:val="00AD053A"/>
    <w:rPr>
      <w:rFonts w:ascii="Times New Roman" w:hAnsi="Times New Roman" w:cs="Times New Roman" w:hint="default"/>
      <w:sz w:val="24"/>
      <w:u w:val="single"/>
      <w:bdr w:val="none" w:sz="0" w:space="0" w:color="auto" w:frame="1"/>
    </w:rPr>
  </w:style>
  <w:style w:type="character" w:customStyle="1" w:styleId="CardsCharChar">
    <w:name w:val="Cards Char Char"/>
    <w:rsid w:val="00AD053A"/>
    <w:rPr>
      <w:rFonts w:ascii="Times New Roman" w:eastAsia="Times New Roman" w:hAnsi="Times New Roman" w:cs="Times New Roman" w:hint="default"/>
      <w:szCs w:val="24"/>
    </w:rPr>
  </w:style>
  <w:style w:type="character" w:customStyle="1" w:styleId="article-record-publication-volume-issue">
    <w:name w:val="article-record-publication-volume-issue"/>
    <w:rsid w:val="00AD053A"/>
  </w:style>
  <w:style w:type="character" w:customStyle="1" w:styleId="resultbodyblack">
    <w:name w:val="resultbodyblack"/>
    <w:rsid w:val="00AD053A"/>
    <w:rPr>
      <w:rFonts w:ascii="Times New Roman" w:hAnsi="Times New Roman" w:cs="Times New Roman" w:hint="default"/>
    </w:rPr>
  </w:style>
  <w:style w:type="character" w:customStyle="1" w:styleId="3TagCite">
    <w:name w:val="3 Tag/Cite"/>
    <w:rsid w:val="00AD053A"/>
    <w:rPr>
      <w:rFonts w:ascii="Times New Roman" w:hAnsi="Times New Roman" w:cs="Times New Roman" w:hint="default"/>
      <w:b/>
      <w:bCs w:val="0"/>
    </w:rPr>
  </w:style>
  <w:style w:type="character" w:customStyle="1" w:styleId="4Qualifications">
    <w:name w:val="4 Qualifications"/>
    <w:rsid w:val="00AD053A"/>
    <w:rPr>
      <w:rFonts w:ascii="Times New Roman" w:hAnsi="Times New Roman" w:cs="Times New Roman" w:hint="default"/>
      <w:sz w:val="19"/>
    </w:rPr>
  </w:style>
  <w:style w:type="character" w:customStyle="1" w:styleId="6Underlined">
    <w:name w:val="6 Underlined"/>
    <w:rsid w:val="00AD053A"/>
    <w:rPr>
      <w:rFonts w:ascii="Times New Roman" w:hAnsi="Times New Roman" w:cs="Times New Roman" w:hint="default"/>
      <w:b/>
      <w:bCs w:val="0"/>
      <w:sz w:val="21"/>
      <w:u w:val="single"/>
    </w:rPr>
  </w:style>
  <w:style w:type="character" w:customStyle="1" w:styleId="nohighlighting">
    <w:name w:val="no highlighting"/>
    <w:rsid w:val="00AD053A"/>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AD053A"/>
    <w:rPr>
      <w:rFonts w:ascii="Cambria" w:hAnsi="Cambria" w:hint="default"/>
      <w:sz w:val="21"/>
      <w:u w:val="single"/>
    </w:rPr>
  </w:style>
  <w:style w:type="character" w:customStyle="1" w:styleId="CharChar61">
    <w:name w:val="Char Char61"/>
    <w:rsid w:val="00AD053A"/>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AD053A"/>
    <w:pPr>
      <w:tabs>
        <w:tab w:val="num" w:pos="360"/>
      </w:tabs>
      <w:spacing w:line="256" w:lineRule="auto"/>
      <w:ind w:left="360" w:hanging="360"/>
      <w:contextualSpacing/>
    </w:pPr>
    <w:rPr>
      <w:rFonts w:eastAsia="Calibri" w:cs="Calibri"/>
      <w:sz w:val="24"/>
    </w:rPr>
  </w:style>
  <w:style w:type="character" w:customStyle="1" w:styleId="styledate">
    <w:name w:val="styledate"/>
    <w:rsid w:val="00AD053A"/>
  </w:style>
  <w:style w:type="character" w:customStyle="1" w:styleId="BoldandUnderlineChar1">
    <w:name w:val="Bold and Underline Char1"/>
    <w:rsid w:val="00AD053A"/>
    <w:rPr>
      <w:b/>
      <w:bCs w:val="0"/>
      <w:szCs w:val="24"/>
      <w:u w:val="single"/>
      <w:lang w:val="en-US" w:eastAsia="en-US" w:bidi="ar-SA"/>
    </w:rPr>
  </w:style>
  <w:style w:type="character" w:customStyle="1" w:styleId="BoldandUnderlineChar1Char2">
    <w:name w:val="Bold and Underline Char1 Char2"/>
    <w:rsid w:val="00AD053A"/>
    <w:rPr>
      <w:b/>
      <w:bCs w:val="0"/>
      <w:szCs w:val="24"/>
      <w:u w:val="single"/>
      <w:lang w:val="en-US" w:eastAsia="en-US" w:bidi="ar-SA"/>
    </w:rPr>
  </w:style>
  <w:style w:type="character" w:customStyle="1" w:styleId="BoldandUnderlineCharChar1">
    <w:name w:val="Bold and Underline Char Char1"/>
    <w:rsid w:val="00AD053A"/>
    <w:rPr>
      <w:b/>
      <w:bCs w:val="0"/>
      <w:szCs w:val="24"/>
      <w:u w:val="single"/>
      <w:lang w:val="en-US" w:eastAsia="en-US" w:bidi="ar-SA"/>
    </w:rPr>
  </w:style>
  <w:style w:type="character" w:customStyle="1" w:styleId="BoldandUnderlineChar6">
    <w:name w:val="Bold and Underline Char6"/>
    <w:rsid w:val="00AD053A"/>
    <w:rPr>
      <w:b/>
      <w:bCs w:val="0"/>
      <w:szCs w:val="24"/>
      <w:u w:val="single"/>
      <w:lang w:val="en-US" w:eastAsia="en-US" w:bidi="ar-SA"/>
    </w:rPr>
  </w:style>
  <w:style w:type="character" w:customStyle="1" w:styleId="title-link-wrapper">
    <w:name w:val="title-link-wrapper"/>
    <w:rsid w:val="00AD053A"/>
  </w:style>
  <w:style w:type="character" w:customStyle="1" w:styleId="medium-font">
    <w:name w:val="medium-font"/>
    <w:rsid w:val="00AD053A"/>
  </w:style>
  <w:style w:type="character" w:customStyle="1" w:styleId="ReallySamllTextChar">
    <w:name w:val="ReallySamllText Char"/>
    <w:rsid w:val="00AD053A"/>
    <w:rPr>
      <w:sz w:val="12"/>
      <w:szCs w:val="24"/>
      <w:lang w:val="en-US" w:eastAsia="en-US" w:bidi="ar-SA"/>
    </w:rPr>
  </w:style>
  <w:style w:type="character" w:customStyle="1" w:styleId="style10">
    <w:name w:val="style1"/>
    <w:rsid w:val="00AD053A"/>
  </w:style>
  <w:style w:type="character" w:customStyle="1" w:styleId="pmtermsel">
    <w:name w:val="pmtermsel"/>
    <w:rsid w:val="00AD053A"/>
  </w:style>
  <w:style w:type="character" w:customStyle="1" w:styleId="showipapr">
    <w:name w:val="show_ipapr"/>
    <w:rsid w:val="00AD053A"/>
  </w:style>
  <w:style w:type="character" w:customStyle="1" w:styleId="dnindex">
    <w:name w:val="dnindex"/>
    <w:rsid w:val="00AD053A"/>
  </w:style>
  <w:style w:type="character" w:customStyle="1" w:styleId="23">
    <w:name w:val="23"/>
    <w:rsid w:val="00AD053A"/>
    <w:rPr>
      <w:rFonts w:ascii="Times New Roman" w:hAnsi="Times New Roman" w:cs="Arial" w:hint="default"/>
      <w:bCs/>
      <w:sz w:val="20"/>
      <w:u w:val="single"/>
      <w:lang w:val="en-US" w:eastAsia="en-US" w:bidi="ar-SA"/>
    </w:rPr>
  </w:style>
  <w:style w:type="character" w:customStyle="1" w:styleId="33">
    <w:name w:val="33"/>
    <w:rsid w:val="00AD053A"/>
    <w:rPr>
      <w:rFonts w:ascii="Times New Roman" w:hAnsi="Times New Roman" w:cs="Arial" w:hint="default"/>
      <w:b/>
      <w:bCs/>
      <w:sz w:val="20"/>
      <w:u w:val="single"/>
      <w:lang w:val="en-US" w:eastAsia="en-US" w:bidi="ar-SA"/>
    </w:rPr>
  </w:style>
  <w:style w:type="character" w:customStyle="1" w:styleId="55">
    <w:name w:val="55"/>
    <w:rsid w:val="00AD053A"/>
    <w:rPr>
      <w:rFonts w:ascii="Arial" w:hAnsi="Arial" w:cs="Arial" w:hint="default"/>
      <w:bCs/>
      <w:sz w:val="20"/>
      <w:u w:val="single"/>
      <w:lang w:val="en-US" w:eastAsia="en-US" w:bidi="ar-SA"/>
    </w:rPr>
  </w:style>
  <w:style w:type="character" w:customStyle="1" w:styleId="authoraffil">
    <w:name w:val="authoraffil"/>
    <w:rsid w:val="00AD053A"/>
  </w:style>
  <w:style w:type="character" w:customStyle="1" w:styleId="CharChar8">
    <w:name w:val="Char Char8"/>
    <w:rsid w:val="00AD053A"/>
    <w:rPr>
      <w:rFonts w:ascii="Georgia" w:eastAsia="Times New Roman" w:hAnsi="Georgia" w:hint="default"/>
      <w:b/>
      <w:bCs/>
      <w:sz w:val="30"/>
      <w:szCs w:val="28"/>
      <w:u w:val="single"/>
    </w:rPr>
  </w:style>
  <w:style w:type="character" w:customStyle="1" w:styleId="FontStyle13">
    <w:name w:val="Font Style13"/>
    <w:uiPriority w:val="99"/>
    <w:rsid w:val="00AD053A"/>
    <w:rPr>
      <w:rFonts w:ascii="Constantia" w:hAnsi="Constantia" w:cs="Constantia" w:hint="default"/>
      <w:sz w:val="18"/>
      <w:szCs w:val="18"/>
    </w:rPr>
  </w:style>
  <w:style w:type="character" w:customStyle="1" w:styleId="TagsCharCharCharChar">
    <w:name w:val="Tags Char Char Char Char"/>
    <w:rsid w:val="00AD053A"/>
    <w:rPr>
      <w:rFonts w:ascii="Times New Roman" w:eastAsia="Times New Roman" w:hAnsi="Times New Roman" w:cs="Times New Roman" w:hint="default"/>
      <w:b/>
      <w:bCs w:val="0"/>
      <w:sz w:val="24"/>
      <w:szCs w:val="24"/>
    </w:rPr>
  </w:style>
  <w:style w:type="character" w:customStyle="1" w:styleId="boldcitationChar">
    <w:name w:val="bold citation Char"/>
    <w:rsid w:val="00AD053A"/>
    <w:rPr>
      <w:rFonts w:ascii="Arial" w:hAnsi="Arial" w:cs="Arial" w:hint="default"/>
      <w:b/>
      <w:bCs w:val="0"/>
      <w:sz w:val="28"/>
      <w:szCs w:val="24"/>
      <w:u w:val="thick"/>
      <w:lang w:val="en-US" w:eastAsia="en-US" w:bidi="ar-SA"/>
    </w:rPr>
  </w:style>
  <w:style w:type="character" w:customStyle="1" w:styleId="BoldunderlineChar4">
    <w:name w:val="Bold/underline Char"/>
    <w:rsid w:val="00AD053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AD053A"/>
  </w:style>
  <w:style w:type="character" w:customStyle="1" w:styleId="boldciteChar1">
    <w:name w:val="bold cite Char1"/>
    <w:rsid w:val="00AD053A"/>
    <w:rPr>
      <w:b/>
      <w:bCs w:val="0"/>
      <w:sz w:val="28"/>
      <w:u w:val="thick" w:color="000000"/>
    </w:rPr>
  </w:style>
  <w:style w:type="character" w:customStyle="1" w:styleId="tagCharCharChar1">
    <w:name w:val="tag Char Char Char1"/>
    <w:rsid w:val="00AD053A"/>
    <w:rPr>
      <w:b/>
      <w:bCs w:val="0"/>
      <w:sz w:val="24"/>
      <w:lang w:val="en-US" w:eastAsia="en-US" w:bidi="ar-SA"/>
    </w:rPr>
  </w:style>
  <w:style w:type="character" w:customStyle="1" w:styleId="underlinecardChar0">
    <w:name w:val="underline card Char"/>
    <w:rsid w:val="00AD053A"/>
    <w:rPr>
      <w:rFonts w:ascii="Arial" w:hAnsi="Arial" w:cs="Arial" w:hint="default"/>
      <w:sz w:val="18"/>
      <w:szCs w:val="24"/>
      <w:u w:val="single"/>
      <w:lang w:val="en-US" w:eastAsia="en-US" w:bidi="ar-SA"/>
    </w:rPr>
  </w:style>
  <w:style w:type="character" w:customStyle="1" w:styleId="articleauthor0">
    <w:name w:val="articleauthor"/>
    <w:rsid w:val="00AD053A"/>
  </w:style>
  <w:style w:type="character" w:customStyle="1" w:styleId="bodysubtoc">
    <w:name w:val="bodysubtoc"/>
    <w:rsid w:val="00AD053A"/>
  </w:style>
  <w:style w:type="character" w:customStyle="1" w:styleId="lefttitlesmaller">
    <w:name w:val="lefttitlesmaller"/>
    <w:rsid w:val="00AD053A"/>
  </w:style>
  <w:style w:type="character" w:customStyle="1" w:styleId="mb">
    <w:name w:val="mb"/>
    <w:rsid w:val="00AD053A"/>
  </w:style>
  <w:style w:type="character" w:customStyle="1" w:styleId="submitted-date">
    <w:name w:val="submitted-date"/>
    <w:rsid w:val="00AD053A"/>
  </w:style>
  <w:style w:type="character" w:customStyle="1" w:styleId="submitted-time">
    <w:name w:val="submitted-time"/>
    <w:rsid w:val="00AD053A"/>
  </w:style>
  <w:style w:type="character" w:customStyle="1" w:styleId="A20">
    <w:name w:val="A2"/>
    <w:uiPriority w:val="99"/>
    <w:rsid w:val="00AD053A"/>
    <w:rPr>
      <w:rFonts w:ascii="Sabon LT Std" w:hAnsi="Sabon LT Std" w:cs="Sabon LT Std" w:hint="default"/>
      <w:color w:val="000000"/>
      <w:sz w:val="15"/>
      <w:szCs w:val="15"/>
    </w:rPr>
  </w:style>
  <w:style w:type="character" w:customStyle="1" w:styleId="searchword">
    <w:name w:val="searchword"/>
    <w:rsid w:val="00AD053A"/>
  </w:style>
  <w:style w:type="character" w:customStyle="1" w:styleId="FontStyle19">
    <w:name w:val="Font Style19"/>
    <w:basedOn w:val="DefaultParagraphFont"/>
    <w:uiPriority w:val="99"/>
    <w:rsid w:val="00AD053A"/>
    <w:rPr>
      <w:rFonts w:ascii="Times New Roman" w:hAnsi="Times New Roman" w:cs="Times New Roman" w:hint="default"/>
      <w:sz w:val="18"/>
      <w:szCs w:val="18"/>
    </w:rPr>
  </w:style>
  <w:style w:type="character" w:customStyle="1" w:styleId="bylines">
    <w:name w:val="bylines"/>
    <w:basedOn w:val="DefaultParagraphFont"/>
    <w:rsid w:val="00AD053A"/>
  </w:style>
  <w:style w:type="character" w:customStyle="1" w:styleId="StyleStyleBoldUnderlineUnderlineIntenseEmphasis1apple-style-2">
    <w:name w:val="Style Style Bold UnderlineUnderlineIntense Emphasis1apple-style-...2"/>
    <w:basedOn w:val="DefaultParagraphFont"/>
    <w:rsid w:val="00AD053A"/>
    <w:rPr>
      <w:b w:val="0"/>
      <w:bCs/>
      <w:sz w:val="22"/>
      <w:u w:val="single"/>
    </w:rPr>
  </w:style>
  <w:style w:type="character" w:customStyle="1" w:styleId="FontStyle57">
    <w:name w:val="Font Style57"/>
    <w:rsid w:val="00AD053A"/>
    <w:rPr>
      <w:rFonts w:ascii="Georgia" w:hAnsi="Georgia" w:cs="Georgia" w:hint="default"/>
      <w:b/>
      <w:bCs/>
      <w:sz w:val="14"/>
      <w:szCs w:val="14"/>
    </w:rPr>
  </w:style>
  <w:style w:type="character" w:customStyle="1" w:styleId="FontStyle89">
    <w:name w:val="Font Style89"/>
    <w:rsid w:val="00AD053A"/>
    <w:rPr>
      <w:rFonts w:ascii="Times New Roman" w:hAnsi="Times New Roman" w:cs="Times New Roman" w:hint="default"/>
      <w:b/>
      <w:bCs/>
      <w:smallCaps/>
      <w:spacing w:val="40"/>
      <w:sz w:val="16"/>
      <w:szCs w:val="16"/>
    </w:rPr>
  </w:style>
  <w:style w:type="character" w:customStyle="1" w:styleId="style3Char0">
    <w:name w:val="style 3 Char"/>
    <w:rsid w:val="00AD053A"/>
    <w:rPr>
      <w:sz w:val="18"/>
      <w:szCs w:val="24"/>
      <w:lang w:val="en-US" w:eastAsia="en-US" w:bidi="ar-SA"/>
    </w:rPr>
  </w:style>
  <w:style w:type="character" w:customStyle="1" w:styleId="BlockHeadingsChar1">
    <w:name w:val="Block Headings Char1"/>
    <w:rsid w:val="00AD053A"/>
    <w:rPr>
      <w:b/>
      <w:bCs w:val="0"/>
      <w:caps/>
    </w:rPr>
  </w:style>
  <w:style w:type="character" w:customStyle="1" w:styleId="Longcite">
    <w:name w:val="Longcite"/>
    <w:rsid w:val="00AD053A"/>
    <w:rPr>
      <w:sz w:val="16"/>
    </w:rPr>
  </w:style>
  <w:style w:type="character" w:customStyle="1" w:styleId="FontStyle170">
    <w:name w:val="Font Style170"/>
    <w:uiPriority w:val="99"/>
    <w:rsid w:val="00AD053A"/>
    <w:rPr>
      <w:rFonts w:ascii="Bookman Old Style" w:hAnsi="Bookman Old Style" w:cs="Bookman Old Style" w:hint="default"/>
      <w:sz w:val="16"/>
      <w:szCs w:val="16"/>
    </w:rPr>
  </w:style>
  <w:style w:type="character" w:customStyle="1" w:styleId="FontStyle17">
    <w:name w:val="Font Style17"/>
    <w:uiPriority w:val="99"/>
    <w:rsid w:val="00AD053A"/>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AD053A"/>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AD053A"/>
  </w:style>
  <w:style w:type="character" w:customStyle="1" w:styleId="m-8559461887574130099gmail-styleunderline">
    <w:name w:val="m_-8559461887574130099gmail-styleunderline"/>
    <w:basedOn w:val="DefaultParagraphFont"/>
    <w:rsid w:val="00AD053A"/>
  </w:style>
  <w:style w:type="table" w:styleId="TableGrid">
    <w:name w:val="Table Grid"/>
    <w:basedOn w:val="TableNormal"/>
    <w:rsid w:val="00AD053A"/>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AD053A"/>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AD053A"/>
    <w:pPr>
      <w:spacing w:line="256" w:lineRule="auto"/>
      <w:ind w:left="400"/>
    </w:pPr>
    <w:rPr>
      <w:rFonts w:eastAsia="Times New Roman"/>
      <w:szCs w:val="20"/>
    </w:rPr>
  </w:style>
  <w:style w:type="paragraph" w:styleId="TOC4">
    <w:name w:val="toc 4"/>
    <w:basedOn w:val="Normal"/>
    <w:next w:val="Normal"/>
    <w:autoRedefine/>
    <w:semiHidden/>
    <w:unhideWhenUsed/>
    <w:rsid w:val="00AD053A"/>
    <w:pPr>
      <w:spacing w:line="256" w:lineRule="auto"/>
      <w:ind w:left="600"/>
    </w:pPr>
    <w:rPr>
      <w:rFonts w:eastAsia="Times New Roman"/>
      <w:szCs w:val="20"/>
    </w:rPr>
  </w:style>
  <w:style w:type="paragraph" w:styleId="TOC5">
    <w:name w:val="toc 5"/>
    <w:basedOn w:val="Normal"/>
    <w:next w:val="Normal"/>
    <w:autoRedefine/>
    <w:semiHidden/>
    <w:unhideWhenUsed/>
    <w:rsid w:val="00AD053A"/>
    <w:pPr>
      <w:spacing w:line="256" w:lineRule="auto"/>
      <w:ind w:left="800"/>
    </w:pPr>
    <w:rPr>
      <w:rFonts w:eastAsia="Times New Roman"/>
      <w:szCs w:val="20"/>
    </w:rPr>
  </w:style>
  <w:style w:type="paragraph" w:styleId="TOC6">
    <w:name w:val="toc 6"/>
    <w:basedOn w:val="Normal"/>
    <w:next w:val="Normal"/>
    <w:autoRedefine/>
    <w:semiHidden/>
    <w:unhideWhenUsed/>
    <w:rsid w:val="00AD053A"/>
    <w:pPr>
      <w:spacing w:line="256" w:lineRule="auto"/>
      <w:ind w:left="1000"/>
    </w:pPr>
    <w:rPr>
      <w:rFonts w:eastAsia="Times New Roman"/>
      <w:szCs w:val="20"/>
    </w:rPr>
  </w:style>
  <w:style w:type="paragraph" w:styleId="TOC7">
    <w:name w:val="toc 7"/>
    <w:basedOn w:val="Normal"/>
    <w:next w:val="Normal"/>
    <w:autoRedefine/>
    <w:semiHidden/>
    <w:unhideWhenUsed/>
    <w:rsid w:val="00AD053A"/>
    <w:pPr>
      <w:spacing w:line="256" w:lineRule="auto"/>
      <w:ind w:left="1200"/>
    </w:pPr>
    <w:rPr>
      <w:rFonts w:eastAsia="Times New Roman"/>
      <w:szCs w:val="20"/>
    </w:rPr>
  </w:style>
  <w:style w:type="paragraph" w:styleId="TOC8">
    <w:name w:val="toc 8"/>
    <w:basedOn w:val="Normal"/>
    <w:next w:val="Normal"/>
    <w:autoRedefine/>
    <w:semiHidden/>
    <w:unhideWhenUsed/>
    <w:rsid w:val="00AD053A"/>
    <w:pPr>
      <w:spacing w:line="256" w:lineRule="auto"/>
      <w:ind w:left="1400"/>
    </w:pPr>
    <w:rPr>
      <w:rFonts w:eastAsia="Times New Roman"/>
      <w:szCs w:val="20"/>
    </w:rPr>
  </w:style>
  <w:style w:type="paragraph" w:styleId="TOC9">
    <w:name w:val="toc 9"/>
    <w:basedOn w:val="Normal"/>
    <w:next w:val="Normal"/>
    <w:autoRedefine/>
    <w:semiHidden/>
    <w:unhideWhenUsed/>
    <w:rsid w:val="00AD053A"/>
    <w:pPr>
      <w:spacing w:line="256" w:lineRule="auto"/>
      <w:ind w:left="1600"/>
    </w:pPr>
    <w:rPr>
      <w:rFonts w:eastAsia="Times New Roman"/>
      <w:sz w:val="20"/>
      <w:lang w:bidi="en-US"/>
    </w:rPr>
  </w:style>
  <w:style w:type="paragraph" w:styleId="NormalIndent">
    <w:name w:val="Normal Indent"/>
    <w:basedOn w:val="Normal"/>
    <w:semiHidden/>
    <w:unhideWhenUsed/>
    <w:rsid w:val="00AD053A"/>
    <w:pPr>
      <w:spacing w:line="256" w:lineRule="auto"/>
      <w:ind w:left="720"/>
    </w:pPr>
    <w:rPr>
      <w:rFonts w:eastAsia="Times New Roman"/>
      <w:szCs w:val="20"/>
    </w:rPr>
  </w:style>
  <w:style w:type="paragraph" w:styleId="Caption">
    <w:name w:val="caption"/>
    <w:basedOn w:val="Normal"/>
    <w:next w:val="Normal"/>
    <w:semiHidden/>
    <w:unhideWhenUsed/>
    <w:qFormat/>
    <w:rsid w:val="00AD053A"/>
    <w:pPr>
      <w:spacing w:line="256" w:lineRule="auto"/>
    </w:pPr>
    <w:rPr>
      <w:rFonts w:eastAsia="Times New Roman"/>
      <w:b/>
      <w:bCs/>
      <w:sz w:val="18"/>
      <w:szCs w:val="18"/>
      <w:lang w:bidi="en-US"/>
    </w:rPr>
  </w:style>
  <w:style w:type="paragraph" w:styleId="EnvelopeAddress">
    <w:name w:val="envelope address"/>
    <w:basedOn w:val="Normal"/>
    <w:semiHidden/>
    <w:unhideWhenUsed/>
    <w:rsid w:val="00AD053A"/>
    <w:pPr>
      <w:framePr w:w="7920" w:h="1980" w:hSpace="180" w:wrap="auto" w:hAnchor="page" w:xAlign="center" w:yAlign="bottom"/>
      <w:spacing w:line="256" w:lineRule="auto"/>
      <w:ind w:left="2880"/>
    </w:pPr>
    <w:rPr>
      <w:rFonts w:eastAsia="Times New Roman"/>
      <w:sz w:val="28"/>
    </w:rPr>
  </w:style>
  <w:style w:type="paragraph" w:styleId="EnvelopeReturn">
    <w:name w:val="envelope return"/>
    <w:basedOn w:val="Normal"/>
    <w:semiHidden/>
    <w:unhideWhenUsed/>
    <w:rsid w:val="00AD053A"/>
    <w:pPr>
      <w:spacing w:line="256" w:lineRule="auto"/>
    </w:pPr>
    <w:rPr>
      <w:rFonts w:eastAsia="Times New Roman"/>
      <w:sz w:val="24"/>
      <w:szCs w:val="20"/>
    </w:rPr>
  </w:style>
  <w:style w:type="paragraph" w:styleId="List">
    <w:name w:val="List"/>
    <w:basedOn w:val="Normal"/>
    <w:uiPriority w:val="99"/>
    <w:semiHidden/>
    <w:unhideWhenUsed/>
    <w:rsid w:val="00AD053A"/>
    <w:pPr>
      <w:spacing w:line="256" w:lineRule="auto"/>
      <w:contextualSpacing/>
    </w:pPr>
    <w:rPr>
      <w:rFonts w:eastAsia="Calibri"/>
    </w:rPr>
  </w:style>
  <w:style w:type="paragraph" w:styleId="BlockText">
    <w:name w:val="Block Text"/>
    <w:basedOn w:val="Normal"/>
    <w:semiHidden/>
    <w:unhideWhenUsed/>
    <w:rsid w:val="00AD053A"/>
    <w:pPr>
      <w:spacing w:line="256" w:lineRule="auto"/>
      <w:ind w:left="229" w:right="229"/>
    </w:pPr>
    <w:rPr>
      <w:rFonts w:ascii="Verdana" w:eastAsia="Times New Roman" w:hAnsi="Verdana"/>
      <w:szCs w:val="20"/>
    </w:rPr>
  </w:style>
  <w:style w:type="paragraph" w:styleId="Revision">
    <w:name w:val="Revision"/>
    <w:uiPriority w:val="99"/>
    <w:semiHidden/>
    <w:rsid w:val="00AD053A"/>
    <w:rPr>
      <w:rFonts w:ascii="Arial Narrow" w:eastAsia="SimSun" w:hAnsi="Arial Narrow" w:cs="Calibri"/>
      <w:sz w:val="20"/>
      <w:szCs w:val="22"/>
    </w:rPr>
  </w:style>
  <w:style w:type="paragraph" w:styleId="TOCHeading">
    <w:name w:val="TOC Heading"/>
    <w:basedOn w:val="Heading1"/>
    <w:next w:val="Normal"/>
    <w:uiPriority w:val="39"/>
    <w:semiHidden/>
    <w:unhideWhenUsed/>
    <w:qFormat/>
    <w:rsid w:val="00AD053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AD053A"/>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2014/4/21/5625246/space-war-china-north-korea-iran"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ratical.org/radiation/NuclearExtinction/StarrNuclearWinterOct09.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5" Type="http://schemas.openxmlformats.org/officeDocument/2006/relationships/numbering" Target="numbering.xml"/><Relationship Id="rId15" Type="http://schemas.openxmlformats.org/officeDocument/2006/relationships/hyperlink" Target="https://ratical.org/radiation/NuclearExtinction/StevenStarr022815.html" TargetMode="External"/><Relationship Id="rId10" Type="http://schemas.openxmlformats.org/officeDocument/2006/relationships/hyperlink" Target="https://lup.lub.lu.se/student-papers/record/8930484/file/8933833.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www.ps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10437</Words>
  <Characters>59494</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2022-01-08T00:10:00Z</dcterms:created>
  <dcterms:modified xsi:type="dcterms:W3CDTF">2022-01-08T00:10:00Z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