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59D12" w14:textId="4308C9CC" w:rsidR="00A95652" w:rsidRDefault="00A92B48" w:rsidP="00A92B48">
      <w:pPr>
        <w:pStyle w:val="Heading2"/>
      </w:pPr>
      <w:r>
        <w:t>1NC Round 2</w:t>
      </w:r>
    </w:p>
    <w:p w14:paraId="3E28E999" w14:textId="77777777" w:rsidR="00A92B48" w:rsidRDefault="00A92B48" w:rsidP="00A92B48">
      <w:pPr>
        <w:pStyle w:val="Heading3"/>
      </w:pPr>
      <w:r>
        <w:lastRenderedPageBreak/>
        <w:t>1</w:t>
      </w:r>
    </w:p>
    <w:p w14:paraId="42966321" w14:textId="77777777" w:rsidR="00A92B48" w:rsidRPr="000F387C" w:rsidRDefault="00A92B48" w:rsidP="00A92B48">
      <w:pPr>
        <w:pStyle w:val="Heading4"/>
        <w:rPr>
          <w:rFonts w:cs="Calibri"/>
        </w:rPr>
      </w:pPr>
      <w:r w:rsidRPr="000F387C">
        <w:rPr>
          <w:rFonts w:cs="Calibri"/>
        </w:rPr>
        <w:t>The</w:t>
      </w:r>
      <w:r w:rsidRPr="000F387C">
        <w:rPr>
          <w:rFonts w:cs="Calibri"/>
        </w:rPr>
        <w:lastRenderedPageBreak/>
        <w:t xml:space="preserve"> </w:t>
      </w:r>
      <w:r>
        <w:rPr>
          <w:rFonts w:cs="Calibri"/>
        </w:rPr>
        <w:t>prison system</w:t>
      </w:r>
      <w:r w:rsidRPr="000F387C">
        <w:rPr>
          <w:rFonts w:cs="Calibri"/>
        </w:rPr>
        <w:t xml:space="preserve"> is irredeemable and intrinsically anti-black -- only abolition can challenge racialized criminalization</w:t>
      </w:r>
    </w:p>
    <w:p w14:paraId="1E65CCF2" w14:textId="77777777" w:rsidR="00A92B48" w:rsidRPr="000F387C" w:rsidRDefault="00A92B48" w:rsidP="00A92B48">
      <w:r w:rsidRPr="000F387C">
        <w:rPr>
          <w:rStyle w:val="Style13ptBold"/>
        </w:rPr>
        <w:t>Roberts 19</w:t>
      </w:r>
      <w:r w:rsidRPr="000F387C">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Volum 133, November 2019, pgs. 12-40)</w:t>
      </w:r>
    </w:p>
    <w:p w14:paraId="42741F3B" w14:textId="77777777" w:rsidR="00A92B48" w:rsidRDefault="00A92B48" w:rsidP="00A92B48">
      <w:pPr>
        <w:rPr>
          <w:sz w:val="10"/>
        </w:rPr>
      </w:pPr>
      <w:r w:rsidRPr="000F387C">
        <w:rPr>
          <w:rStyle w:val="Emphasis"/>
          <w:highlight w:val="yellow"/>
        </w:rPr>
        <w:t>The U</w:t>
      </w:r>
      <w:r w:rsidRPr="008A17CE">
        <w:rPr>
          <w:sz w:val="10"/>
        </w:rPr>
        <w:t xml:space="preserve">nited </w:t>
      </w:r>
      <w:r w:rsidRPr="000F387C">
        <w:rPr>
          <w:rStyle w:val="Emphasis"/>
          <w:highlight w:val="yellow"/>
        </w:rPr>
        <w:t>S</w:t>
      </w:r>
      <w:r w:rsidRPr="008A17CE">
        <w:rPr>
          <w:sz w:val="10"/>
        </w:rPr>
        <w:t xml:space="preserve">tates </w:t>
      </w:r>
      <w:r w:rsidRPr="000F387C">
        <w:rPr>
          <w:rStyle w:val="StyleUnderline"/>
          <w:highlight w:val="yellow"/>
        </w:rPr>
        <w:t>stands out from all nations on Earth for</w:t>
      </w:r>
      <w:r w:rsidRPr="000F387C">
        <w:rPr>
          <w:rStyle w:val="StyleUnderline"/>
        </w:rPr>
        <w:t xml:space="preserve"> its reliance on </w:t>
      </w:r>
      <w:r w:rsidRPr="000F387C">
        <w:rPr>
          <w:rStyle w:val="StyleUnderline"/>
          <w:highlight w:val="yellow"/>
        </w:rPr>
        <w:t>caging</w:t>
      </w:r>
      <w:r w:rsidRPr="000F387C">
        <w:rPr>
          <w:rStyle w:val="StyleUnderline"/>
        </w:rPr>
        <w:t xml:space="preserve"> </w:t>
      </w:r>
      <w:r w:rsidRPr="000F387C">
        <w:rPr>
          <w:rStyle w:val="StyleUnderline"/>
          <w:highlight w:val="yellow"/>
        </w:rPr>
        <w:t>human</w:t>
      </w:r>
      <w:r w:rsidRPr="000F387C">
        <w:rPr>
          <w:rStyle w:val="StyleUnderline"/>
        </w:rPr>
        <w:t xml:space="preserve"> being</w:t>
      </w:r>
      <w:r w:rsidRPr="000F387C">
        <w:rPr>
          <w:rStyle w:val="StyleUnderline"/>
          <w:highlight w:val="yellow"/>
        </w:rPr>
        <w:t>s</w:t>
      </w:r>
      <w:r w:rsidRPr="008A17CE">
        <w:rPr>
          <w:sz w:val="10"/>
        </w:rPr>
        <w:t xml:space="preserve">.52 In the last forty years, the U.S. incarcerated population exploded from about 500,000 to more than two million.53 The U.S. federal and state </w:t>
      </w:r>
      <w:r w:rsidRPr="000F387C">
        <w:rPr>
          <w:rStyle w:val="StyleUnderline"/>
          <w:highlight w:val="yellow"/>
        </w:rPr>
        <w:t xml:space="preserve">governments </w:t>
      </w:r>
      <w:r w:rsidRPr="000F387C">
        <w:rPr>
          <w:rStyle w:val="Emphasis"/>
          <w:highlight w:val="yellow"/>
        </w:rPr>
        <w:t>lock up more people and at higher rates than</w:t>
      </w:r>
      <w:r w:rsidRPr="000F387C">
        <w:rPr>
          <w:rStyle w:val="StyleUnderline"/>
          <w:highlight w:val="yellow"/>
        </w:rPr>
        <w:t xml:space="preserve"> do </w:t>
      </w:r>
      <w:r w:rsidRPr="000F387C">
        <w:rPr>
          <w:rStyle w:val="Emphasis"/>
          <w:highlight w:val="yellow"/>
        </w:rPr>
        <w:t>any</w:t>
      </w:r>
      <w:r w:rsidRPr="000F387C">
        <w:rPr>
          <w:rStyle w:val="StyleUnderline"/>
          <w:highlight w:val="yellow"/>
        </w:rPr>
        <w:t xml:space="preserve"> other </w:t>
      </w:r>
      <w:r w:rsidRPr="000F387C">
        <w:rPr>
          <w:rStyle w:val="Emphasis"/>
          <w:highlight w:val="yellow"/>
        </w:rPr>
        <w:t xml:space="preserve">governments in </w:t>
      </w:r>
      <w:r w:rsidRPr="000F387C">
        <w:rPr>
          <w:rStyle w:val="StyleUnderline"/>
          <w:highlight w:val="yellow"/>
        </w:rPr>
        <w:t>the wo</w:t>
      </w:r>
      <w:r w:rsidRPr="000F387C">
        <w:rPr>
          <w:rStyle w:val="StyleUnderline"/>
        </w:rPr>
        <w:t>rld</w:t>
      </w:r>
      <w:r w:rsidRPr="008A17CE">
        <w:rPr>
          <w:sz w:val="10"/>
        </w:rPr>
        <w:t xml:space="preserve">, and </w:t>
      </w:r>
      <w:r w:rsidRPr="000F387C">
        <w:rPr>
          <w:rStyle w:val="StyleUnderline"/>
        </w:rPr>
        <w:t xml:space="preserve">they do so today more than they did at any other period in U.S. </w:t>
      </w:r>
      <w:r w:rsidRPr="000F387C">
        <w:rPr>
          <w:rStyle w:val="Emphasis"/>
        </w:rPr>
        <w:t>history</w:t>
      </w:r>
      <w:r w:rsidRPr="008A17CE">
        <w:rPr>
          <w:sz w:val="10"/>
        </w:rPr>
        <w:t xml:space="preserve">.54 </w:t>
      </w:r>
      <w:r w:rsidRPr="000F387C">
        <w:rPr>
          <w:rStyle w:val="StyleUnderline"/>
        </w:rPr>
        <w:t>Most people sentenced to prison</w:t>
      </w:r>
      <w:r w:rsidRPr="008A17CE">
        <w:rPr>
          <w:sz w:val="10"/>
        </w:rPr>
        <w:t xml:space="preserve"> in the United States today </w:t>
      </w:r>
      <w:r w:rsidRPr="000F387C">
        <w:rPr>
          <w:rStyle w:val="StyleUnderline"/>
        </w:rPr>
        <w:t>are</w:t>
      </w:r>
      <w:r w:rsidRPr="008A17CE">
        <w:rPr>
          <w:sz w:val="10"/>
        </w:rPr>
        <w:t xml:space="preserve"> from politically marginalized groups —</w:t>
      </w:r>
      <w:r w:rsidRPr="000F387C">
        <w:rPr>
          <w:rStyle w:val="StyleUnderline"/>
        </w:rPr>
        <w:t xml:space="preserve"> poor, black, and brown</w:t>
      </w:r>
      <w:r w:rsidRPr="008A17CE">
        <w:rPr>
          <w:sz w:val="10"/>
        </w:rPr>
        <w:t xml:space="preserve">.55 </w:t>
      </w:r>
      <w:r w:rsidRPr="000F387C">
        <w:rPr>
          <w:rStyle w:val="StyleUnderline"/>
        </w:rPr>
        <w:t>Not only are black people five times as likely to be incarcerated as white people</w:t>
      </w:r>
      <w:r w:rsidRPr="008A17CE">
        <w:rPr>
          <w:sz w:val="10"/>
        </w:rPr>
        <w:t xml:space="preserve">,56 </w:t>
      </w:r>
      <w:r w:rsidRPr="000F387C">
        <w:rPr>
          <w:rStyle w:val="StyleUnderline"/>
        </w:rPr>
        <w:t>but</w:t>
      </w:r>
      <w:r w:rsidRPr="008A17CE">
        <w:rPr>
          <w:sz w:val="10"/>
        </w:rPr>
        <w:t xml:space="preserve"> also </w:t>
      </w:r>
      <w:r w:rsidRPr="000F387C">
        <w:rPr>
          <w:rStyle w:val="StyleUnderline"/>
        </w:rPr>
        <w:t>the</w:t>
      </w:r>
      <w:r w:rsidRPr="008A17CE">
        <w:rPr>
          <w:sz w:val="10"/>
        </w:rPr>
        <w:t xml:space="preserve"> lifetime </w:t>
      </w:r>
      <w:r w:rsidRPr="000F387C">
        <w:rPr>
          <w:rStyle w:val="Emphasis"/>
        </w:rPr>
        <w:t>probability of incarceration for black boys</w:t>
      </w:r>
      <w:r w:rsidRPr="000F387C">
        <w:rPr>
          <w:rStyle w:val="StyleUnderline"/>
        </w:rPr>
        <w:t xml:space="preserve"> </w:t>
      </w:r>
      <w:r w:rsidRPr="008A17CE">
        <w:rPr>
          <w:sz w:val="10"/>
        </w:rPr>
        <w:t xml:space="preserve">born in 2001 </w:t>
      </w:r>
      <w:r w:rsidRPr="000F387C">
        <w:rPr>
          <w:rStyle w:val="Emphasis"/>
        </w:rPr>
        <w:t>is</w:t>
      </w:r>
      <w:r w:rsidRPr="008A17CE">
        <w:rPr>
          <w:sz w:val="10"/>
        </w:rPr>
        <w:t xml:space="preserve"> estimated to be </w:t>
      </w:r>
      <w:r w:rsidRPr="000F387C">
        <w:rPr>
          <w:rStyle w:val="Emphasis"/>
        </w:rPr>
        <w:t>thirty-two percent compared to six percent for white boys</w:t>
      </w:r>
      <w:r w:rsidRPr="000F387C">
        <w:rPr>
          <w:rStyle w:val="StyleUnderline"/>
        </w:rPr>
        <w:t>.</w:t>
      </w:r>
      <w:r w:rsidRPr="008A17CE">
        <w:rPr>
          <w:sz w:val="10"/>
        </w:rPr>
        <w:t xml:space="preserve">57 The female incarceration rate has grown twice as quickly as the male incarceration rate over the past few decades, and </w:t>
      </w:r>
      <w:r w:rsidRPr="000F387C">
        <w:rPr>
          <w:rStyle w:val="Emphasis"/>
          <w:highlight w:val="yellow"/>
        </w:rPr>
        <w:t>black women are twice as likely</w:t>
      </w:r>
      <w:r w:rsidRPr="000F387C">
        <w:rPr>
          <w:rStyle w:val="StyleUnderline"/>
          <w:highlight w:val="yellow"/>
        </w:rPr>
        <w:t xml:space="preserve"> as white women </w:t>
      </w:r>
      <w:r w:rsidRPr="000F387C">
        <w:rPr>
          <w:rStyle w:val="Emphasis"/>
          <w:highlight w:val="yellow"/>
        </w:rPr>
        <w:t>to be behind bars</w:t>
      </w:r>
      <w:r w:rsidRPr="008A17CE">
        <w:rPr>
          <w:sz w:val="10"/>
        </w:rPr>
        <w:t xml:space="preserve">.58 </w:t>
      </w:r>
      <w:r w:rsidRPr="000F387C">
        <w:rPr>
          <w:rStyle w:val="Emphasis"/>
        </w:rPr>
        <w:t>This</w:t>
      </w:r>
      <w:r w:rsidRPr="008A17CE">
        <w:rPr>
          <w:sz w:val="10"/>
        </w:rPr>
        <w:t xml:space="preserve"> astounding amount of human confinement </w:t>
      </w:r>
      <w:r w:rsidRPr="000F387C">
        <w:rPr>
          <w:rStyle w:val="Emphasis"/>
        </w:rPr>
        <w:t>should not be seen as</w:t>
      </w:r>
      <w:r w:rsidRPr="000F387C">
        <w:rPr>
          <w:rStyle w:val="StyleUnderline"/>
        </w:rPr>
        <w:t xml:space="preserve"> an unfortunate consequence of crime prevention</w:t>
      </w:r>
      <w:r w:rsidRPr="008A17CE">
        <w:rPr>
          <w:sz w:val="10"/>
        </w:rPr>
        <w:t xml:space="preserve"> policies </w:t>
      </w:r>
      <w:r w:rsidRPr="000F387C">
        <w:rPr>
          <w:rStyle w:val="StyleUnderline"/>
        </w:rPr>
        <w:t>or</w:t>
      </w:r>
      <w:r w:rsidRPr="008A17CE">
        <w:rPr>
          <w:sz w:val="10"/>
        </w:rPr>
        <w:t xml:space="preserve"> as </w:t>
      </w:r>
      <w:r w:rsidRPr="000F387C">
        <w:rPr>
          <w:rStyle w:val="Emphasis"/>
        </w:rPr>
        <w:t>an isolated blemish on America’s otherwise fair system of criminal justice</w:t>
      </w:r>
      <w:r w:rsidRPr="008A17CE">
        <w:rPr>
          <w:sz w:val="10"/>
        </w:rPr>
        <w:t xml:space="preserve">.59 Rather, </w:t>
      </w:r>
      <w:r w:rsidRPr="000F387C">
        <w:rPr>
          <w:rStyle w:val="Emphasis"/>
          <w:highlight w:val="yellow"/>
        </w:rPr>
        <w:t>prisons are</w:t>
      </w:r>
      <w:r w:rsidRPr="000F387C">
        <w:rPr>
          <w:rStyle w:val="StyleUnderline"/>
          <w:highlight w:val="yellow"/>
        </w:rPr>
        <w:t xml:space="preserve"> part of </w:t>
      </w:r>
      <w:r w:rsidRPr="000F387C">
        <w:rPr>
          <w:rStyle w:val="Emphasis"/>
          <w:highlight w:val="yellow"/>
        </w:rPr>
        <w:t>a</w:t>
      </w:r>
      <w:r w:rsidRPr="000F387C">
        <w:rPr>
          <w:rStyle w:val="StyleUnderline"/>
          <w:highlight w:val="yellow"/>
        </w:rPr>
        <w:t xml:space="preserve"> larger </w:t>
      </w:r>
      <w:r w:rsidRPr="000F387C">
        <w:rPr>
          <w:rStyle w:val="Emphasis"/>
          <w:highlight w:val="yellow"/>
        </w:rPr>
        <w:t>system</w:t>
      </w:r>
      <w:r w:rsidRPr="000F387C">
        <w:rPr>
          <w:rStyle w:val="StyleUnderline"/>
          <w:highlight w:val="yellow"/>
        </w:rPr>
        <w:t xml:space="preserve"> of carceral punishment t</w:t>
      </w:r>
      <w:r w:rsidRPr="000F387C">
        <w:rPr>
          <w:rStyle w:val="Emphasis"/>
          <w:highlight w:val="yellow"/>
        </w:rPr>
        <w:t>hat legitimizes state violence against the</w:t>
      </w:r>
      <w:r w:rsidRPr="000F387C">
        <w:rPr>
          <w:rStyle w:val="StyleUnderline"/>
          <w:highlight w:val="yellow"/>
        </w:rPr>
        <w:t xml:space="preserve"> nation’s </w:t>
      </w:r>
      <w:r w:rsidRPr="000F387C">
        <w:rPr>
          <w:rStyle w:val="Emphasis"/>
          <w:highlight w:val="yellow"/>
        </w:rPr>
        <w:t>most disempowered</w:t>
      </w:r>
      <w:r w:rsidRPr="000F387C">
        <w:rPr>
          <w:rStyle w:val="Emphasis"/>
        </w:rPr>
        <w:t xml:space="preserve"> </w:t>
      </w:r>
      <w:r w:rsidRPr="000F387C">
        <w:rPr>
          <w:rStyle w:val="StyleUnderline"/>
        </w:rPr>
        <w:t>people to maintain a racial capitalist order</w:t>
      </w:r>
      <w:r w:rsidRPr="008A17CE">
        <w:rPr>
          <w:sz w:val="10"/>
        </w:rPr>
        <w:t xml:space="preserve">60 </w:t>
      </w:r>
      <w:r w:rsidRPr="000F387C">
        <w:rPr>
          <w:rStyle w:val="Emphasis"/>
        </w:rPr>
        <w:t>for the benefit of a wealthy white elite.</w:t>
      </w:r>
      <w:r w:rsidRPr="008A17CE">
        <w:rPr>
          <w:sz w:val="10"/>
        </w:rPr>
        <w:t xml:space="preserve">61 The prison industrial complex emerged in the second half of the twentieth century from the merger of social welfare programs and crime control policies.62 As Professor Elizabeth Hinton documents in From the War on Poverty to the War on Crime, </w:t>
      </w:r>
      <w:r w:rsidRPr="000F387C">
        <w:rPr>
          <w:rStyle w:val="StyleUnderline"/>
        </w:rPr>
        <w:t>Dem</w:t>
      </w:r>
      <w:r w:rsidRPr="008A17CE">
        <w:rPr>
          <w:sz w:val="10"/>
        </w:rPr>
        <w:t>ocrat</w:t>
      </w:r>
      <w:r w:rsidRPr="000F387C">
        <w:rPr>
          <w:rStyle w:val="StyleUnderline"/>
        </w:rPr>
        <w:t>s and Rep</w:t>
      </w:r>
      <w:r w:rsidRPr="008A17CE">
        <w:rPr>
          <w:sz w:val="10"/>
        </w:rPr>
        <w:t>ublican</w:t>
      </w:r>
      <w:r w:rsidRPr="000F387C">
        <w:rPr>
          <w:rStyle w:val="StyleUnderline"/>
        </w:rPr>
        <w:t>s</w:t>
      </w:r>
      <w:r w:rsidRPr="008A17CE">
        <w:rPr>
          <w:sz w:val="10"/>
        </w:rPr>
        <w:t xml:space="preserve"> in the 1960s and 1970s </w:t>
      </w:r>
      <w:r w:rsidRPr="000F387C">
        <w:rPr>
          <w:rStyle w:val="StyleUnderline"/>
        </w:rPr>
        <w:t>paired federal assistance to urban neighborhoods of color with surveillance, militarized policing, harsh sentencing laws, and prison expansion, based on shared assumptions of innate black criminality.</w:t>
      </w:r>
      <w:r w:rsidRPr="008A17CE">
        <w:rPr>
          <w:sz w:val="10"/>
        </w:rPr>
        <w:t xml:space="preserve">63 Thus, “[t]he roots of </w:t>
      </w:r>
      <w:r w:rsidRPr="000F387C">
        <w:rPr>
          <w:rStyle w:val="StyleUnderline"/>
        </w:rPr>
        <w:t>mass incarceration had been firmly established by a bipartisan consensus</w:t>
      </w:r>
      <w:r w:rsidRPr="008A17CE">
        <w:rPr>
          <w:sz w:val="10"/>
        </w:rPr>
        <w:t xml:space="preserve"> of national policymakers in the two decades prior to Reagan’s War on </w:t>
      </w:r>
      <w:r w:rsidRPr="008A17CE">
        <w:rPr>
          <w:sz w:val="10"/>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r w:rsidRPr="008A17CE">
        <w:rPr>
          <w:sz w:val="10"/>
        </w:rPr>
        <w:t xml:space="preserve"> In sum, beginning in the 1960s, </w:t>
      </w:r>
      <w:r w:rsidRPr="000F387C">
        <w:rPr>
          <w:rStyle w:val="StyleUnderline"/>
        </w:rPr>
        <w:t>U.S. policymakers</w:t>
      </w:r>
      <w:r w:rsidRPr="008A17CE">
        <w:rPr>
          <w:sz w:val="10"/>
        </w:rPr>
        <w:t xml:space="preserve"> have </w:t>
      </w:r>
      <w:r w:rsidRPr="000F387C">
        <w:rPr>
          <w:rStyle w:val="StyleUnderline"/>
        </w:rPr>
        <w:t>supported elites by intensifying carceral measures</w:t>
      </w:r>
      <w:r w:rsidRPr="008A17CE">
        <w:rPr>
          <w:sz w:val="10"/>
        </w:rPr>
        <w:t xml:space="preserve"> in order </w:t>
      </w:r>
      <w:r w:rsidRPr="000F387C">
        <w:rPr>
          <w:rStyle w:val="StyleUnderline"/>
        </w:rPr>
        <w:t>to address</w:t>
      </w:r>
      <w:r w:rsidRPr="008A17CE">
        <w:rPr>
          <w:sz w:val="10"/>
        </w:rPr>
        <w:t xml:space="preserve"> the </w:t>
      </w:r>
      <w:r w:rsidRPr="000F387C">
        <w:rPr>
          <w:rStyle w:val="StyleUnderline"/>
        </w:rPr>
        <w:t>social problems and quell</w:t>
      </w:r>
      <w:r w:rsidRPr="008A17CE">
        <w:rPr>
          <w:sz w:val="10"/>
        </w:rPr>
        <w:t xml:space="preserve"> the </w:t>
      </w:r>
      <w:r w:rsidRPr="000F387C">
        <w:rPr>
          <w:rStyle w:val="StyleUnderline"/>
        </w:rPr>
        <w:t>unrest generated by racial capitalism</w:t>
      </w:r>
      <w:r w:rsidRPr="008A17CE">
        <w:rPr>
          <w:sz w:val="10"/>
        </w:rPr>
        <w:t>.69 As Professor Dan Berger explains: “[</w:t>
      </w:r>
      <w:r w:rsidRPr="000F387C">
        <w:rPr>
          <w:rStyle w:val="StyleUnderline"/>
        </w:rPr>
        <w:t>C]arceral expansion is</w:t>
      </w:r>
      <w:r w:rsidRPr="008A17CE">
        <w:rPr>
          <w:sz w:val="10"/>
        </w:rPr>
        <w:t xml:space="preserve"> a form of political as well as economic </w:t>
      </w:r>
      <w:r w:rsidRPr="000F387C">
        <w:rPr>
          <w:rStyle w:val="StyleUnderline"/>
        </w:rPr>
        <w:t>repression aimed at managing worklessness among the Black and Brown</w:t>
      </w:r>
      <w:r w:rsidRPr="008A17CE">
        <w:rPr>
          <w:sz w:val="10"/>
        </w:rPr>
        <w:t xml:space="preserve"> (and increasingly white) </w:t>
      </w:r>
      <w:r w:rsidRPr="000F387C">
        <w:rPr>
          <w:rStyle w:val="StyleUnderline"/>
        </w:rPr>
        <w:t>working class for whom global capitalism has limited need</w:t>
      </w:r>
      <w:r w:rsidRPr="008A17CE">
        <w:rPr>
          <w:sz w:val="10"/>
        </w:rPr>
        <w:t xml:space="preserve">.”70 Thus, the relationship between racial capitalism and carceral punishment extends far beyond extracting profits from prison labor and private prisons, which does not characterize most of the prison industrial complex’s operation.71 Rather, </w:t>
      </w:r>
      <w:r w:rsidRPr="000F387C">
        <w:rPr>
          <w:rStyle w:val="Emphasis"/>
          <w:highlight w:val="yellow"/>
        </w:rPr>
        <w:t>prisons are the state’s response to social crises produced by racial capitalism</w:t>
      </w:r>
      <w:r w:rsidRPr="000F387C">
        <w:rPr>
          <w:rStyle w:val="StyleUnderline"/>
          <w:highlight w:val="yellow"/>
        </w:rPr>
        <w:t>, such as unemployment and</w:t>
      </w:r>
      <w:r w:rsidRPr="008A17CE">
        <w:rPr>
          <w:sz w:val="10"/>
        </w:rPr>
        <w:t xml:space="preserve"> unhealthy </w:t>
      </w:r>
      <w:r w:rsidRPr="000F387C">
        <w:rPr>
          <w:rStyle w:val="StyleUnderline"/>
          <w:highlight w:val="yellow"/>
        </w:rPr>
        <w:t>segregated</w:t>
      </w:r>
      <w:r w:rsidRPr="000F387C">
        <w:rPr>
          <w:rStyle w:val="StyleUnderline"/>
        </w:rPr>
        <w:t xml:space="preserve"> </w:t>
      </w:r>
      <w:r w:rsidRPr="000F387C">
        <w:rPr>
          <w:rStyle w:val="StyleUnderline"/>
          <w:highlight w:val="yellow"/>
        </w:rPr>
        <w:t>housing,</w:t>
      </w:r>
      <w:r w:rsidRPr="000F387C">
        <w:rPr>
          <w:rStyle w:val="StyleUnderline"/>
        </w:rPr>
        <w:t xml:space="preserve"> and to</w:t>
      </w:r>
      <w:r w:rsidRPr="008A17CE">
        <w:rPr>
          <w:sz w:val="10"/>
        </w:rPr>
        <w:t xml:space="preserve"> the </w:t>
      </w:r>
      <w:r w:rsidRPr="000F387C">
        <w:rPr>
          <w:rStyle w:val="StyleUnderline"/>
        </w:rPr>
        <w:t>rebellions waged by marginalized people</w:t>
      </w:r>
      <w:r w:rsidRPr="008A17CE">
        <w:rPr>
          <w:sz w:val="10"/>
        </w:rPr>
        <w:t xml:space="preserve"> who suffer most from these conditions.72 </w:t>
      </w:r>
      <w:r w:rsidRPr="000F387C">
        <w:rPr>
          <w:rStyle w:val="StyleUnderline"/>
        </w:rPr>
        <w:t>The</w:t>
      </w:r>
      <w:r w:rsidRPr="008A17CE">
        <w:rPr>
          <w:sz w:val="10"/>
        </w:rPr>
        <w:t xml:space="preserve"> physical </w:t>
      </w:r>
      <w:r w:rsidRPr="000F387C">
        <w:rPr>
          <w:rStyle w:val="StyleUnderline"/>
        </w:rPr>
        <w:t>expansion of prisons is facilitated by criminalizing subordinated people so that caging them seems ordinary and natural</w:t>
      </w:r>
      <w:r w:rsidRPr="008A17CE">
        <w:rPr>
          <w:sz w:val="10"/>
        </w:rPr>
        <w:t xml:space="preserve">. Indeed, Critical Resistance co-founder Provost Julia Chinyere Oparah identifies as a key “logic of incarceration”73 the “racialization of crime” </w:t>
      </w:r>
      <w:r w:rsidRPr="000F387C">
        <w:rPr>
          <w:rStyle w:val="StyleUnderline"/>
        </w:rPr>
        <w:t>so that crime is associated with dangerous and violent “black, indigenous, immigrant, or other minority populations</w:t>
      </w:r>
      <w:r w:rsidRPr="008A17CE">
        <w:rPr>
          <w:sz w:val="10"/>
        </w:rPr>
        <w:t xml:space="preserve">.”74 Longstanding </w:t>
      </w:r>
      <w:r w:rsidRPr="000F387C">
        <w:rPr>
          <w:rStyle w:val="StyleUnderline"/>
        </w:rPr>
        <w:t>stereotypes of black criminality are marshalled to turn everyday black life into criminal activities.</w:t>
      </w:r>
      <w:r w:rsidRPr="008A17CE">
        <w:rPr>
          <w:sz w:val="10"/>
        </w:rPr>
        <w:t xml:space="preserve">75 For example, </w:t>
      </w:r>
      <w:r w:rsidRPr="000F387C">
        <w:rPr>
          <w:rStyle w:val="StyleUnderline"/>
        </w:rPr>
        <w:t xml:space="preserve">order-maintenance policing relies on </w:t>
      </w:r>
      <w:r w:rsidRPr="008A17CE">
        <w:rPr>
          <w:sz w:val="10"/>
        </w:rPr>
        <w:t xml:space="preserve">an association between the </w:t>
      </w:r>
      <w:r w:rsidRPr="000F387C">
        <w:rPr>
          <w:rStyle w:val="StyleUnderline"/>
        </w:rPr>
        <w:t>identification of lawless people and racist notions of criminality to legitimize routin</w:t>
      </w:r>
      <w:r w:rsidRPr="008A17CE">
        <w:rPr>
          <w:sz w:val="10"/>
        </w:rPr>
        <w:t xml:space="preserve">e police </w:t>
      </w:r>
      <w:r w:rsidRPr="000F387C">
        <w:rPr>
          <w:rStyle w:val="StyleUnderline"/>
        </w:rPr>
        <w:t>harassment and arrest</w:t>
      </w:r>
      <w:r w:rsidRPr="008A17CE">
        <w:rPr>
          <w:sz w:val="10"/>
        </w:rPr>
        <w:t xml:space="preserve"> of black people.76 Likewise, during the “crack epidemic” of the Reagan era, </w:t>
      </w:r>
      <w:r w:rsidRPr="000F387C">
        <w:rPr>
          <w:rStyle w:val="StyleUnderline"/>
        </w:rPr>
        <w:t>the</w:t>
      </w:r>
      <w:r w:rsidRPr="008A17CE">
        <w:rPr>
          <w:sz w:val="10"/>
        </w:rPr>
        <w:t xml:space="preserve"> longstanding </w:t>
      </w:r>
      <w:r w:rsidRPr="000F387C">
        <w:rPr>
          <w:rStyle w:val="StyleUnderline"/>
        </w:rPr>
        <w:t>devaluation of black motherhood was crucial to converting the “public health problem of drug use</w:t>
      </w:r>
      <w:r w:rsidRPr="008A17CE">
        <w:rPr>
          <w:sz w:val="10"/>
        </w:rPr>
        <w:t xml:space="preserve"> during pregnancy </w:t>
      </w:r>
      <w:r w:rsidRPr="000F387C">
        <w:rPr>
          <w:rStyle w:val="StyleUnderline"/>
        </w:rPr>
        <w:t>into a crime, addressed by</w:t>
      </w:r>
      <w:r w:rsidRPr="008A17CE">
        <w:rPr>
          <w:sz w:val="10"/>
        </w:rPr>
        <w:t xml:space="preserve"> [</w:t>
      </w:r>
      <w:r w:rsidRPr="000F387C">
        <w:rPr>
          <w:rStyle w:val="StyleUnderline"/>
        </w:rPr>
        <w:t>arresting and imprisoning</w:t>
      </w:r>
      <w:r w:rsidRPr="008A17CE">
        <w:rPr>
          <w:sz w:val="10"/>
        </w:rPr>
        <w:t xml:space="preserve">] </w:t>
      </w:r>
      <w:r w:rsidRPr="000F387C">
        <w:rPr>
          <w:rStyle w:val="StyleUnderline"/>
        </w:rPr>
        <w:t>black women</w:t>
      </w:r>
      <w:r w:rsidRPr="008A17CE">
        <w:rPr>
          <w:sz w:val="10"/>
        </w:rPr>
        <w:t xml:space="preserve"> rather than providing them with </w:t>
      </w:r>
      <w:r w:rsidRPr="008A17CE">
        <w:rPr>
          <w:sz w:val="10"/>
          <w:szCs w:val="12"/>
        </w:rPr>
        <w:t xml:space="preserve">needed health care.”77 </w:t>
      </w:r>
      <w:r w:rsidRPr="008A17CE">
        <w:rPr>
          <w:sz w:val="10"/>
          <w:szCs w:val="8"/>
        </w:rPr>
        <w:t xml:space="preserve">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 Public welfare programs are increasingly </w:t>
      </w:r>
      <w:r w:rsidRPr="008A17CE">
        <w:rPr>
          <w:sz w:val="10"/>
          <w:szCs w:val="8"/>
        </w:rPr>
        <w:lastRenderedPageBreak/>
        <w:t xml:space="preserve">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 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 B. Abolition Praxis: Past, Present, Future </w:t>
      </w:r>
      <w:r w:rsidRPr="008A17CE">
        <w:rPr>
          <w:sz w:val="10"/>
        </w:rPr>
        <w:t xml:space="preserve">Prison abolition theory has past, present, and future aspects, each of which animates activism simultaneously.89 </w:t>
      </w:r>
      <w:r w:rsidRPr="000F387C">
        <w:rPr>
          <w:rStyle w:val="StyleUnderline"/>
        </w:rPr>
        <w:t>Prison abolitionists</w:t>
      </w:r>
      <w:r w:rsidRPr="008A17CE">
        <w:rPr>
          <w:sz w:val="10"/>
        </w:rPr>
        <w:t xml:space="preserve"> look back to history to </w:t>
      </w:r>
      <w:r w:rsidRPr="000F387C">
        <w:rPr>
          <w:rStyle w:val="StyleUnderline"/>
        </w:rPr>
        <w:t xml:space="preserve">trace the roots of today’s carceral state to the racial order established by slavery and </w:t>
      </w:r>
      <w:r w:rsidRPr="008A17CE">
        <w:rPr>
          <w:sz w:val="10"/>
        </w:rPr>
        <w:t>look forward to</w:t>
      </w:r>
      <w:r w:rsidRPr="000F387C">
        <w:rPr>
          <w:rStyle w:val="StyleUnderline"/>
        </w:rPr>
        <w:t xml:space="preserve"> imagine a society without carceral punishment</w:t>
      </w:r>
      <w:r w:rsidRPr="008A17CE">
        <w:rPr>
          <w:sz w:val="10"/>
        </w:rPr>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0F387C">
        <w:rPr>
          <w:rStyle w:val="StyleUnderline"/>
        </w:rPr>
        <w:t>we can see the extreme cruelty and degradation that characterize today’s penitentiaries, police forces, and executions as the inevitable result of a racially subordinating system</w:t>
      </w:r>
      <w:r w:rsidRPr="008A17CE">
        <w:rPr>
          <w:sz w:val="10"/>
        </w:rPr>
        <w:t xml:space="preserve">.91 1. Slavery Origins. — Many </w:t>
      </w:r>
      <w:r w:rsidRPr="000F387C">
        <w:rPr>
          <w:rStyle w:val="StyleUnderline"/>
        </w:rPr>
        <w:t>prison abolitionists</w:t>
      </w:r>
      <w:r w:rsidRPr="008A17CE">
        <w:rPr>
          <w:sz w:val="10"/>
        </w:rPr>
        <w:t xml:space="preserve"> have </w:t>
      </w:r>
      <w:r w:rsidRPr="000F387C">
        <w:rPr>
          <w:rStyle w:val="StyleUnderline"/>
        </w:rPr>
        <w:t>found the roots of today’s criminal punishment system in the institution of chattel slavery</w:t>
      </w:r>
      <w:r w:rsidRPr="008A17CE">
        <w:rPr>
          <w:sz w:val="10"/>
        </w:rPr>
        <w:t xml:space="preserve">.92 Even before I thought of myself as a prison abolitionist, my analysis of current criminal justice issues consistently led me to a discussion of slavery. Whether interrogating racism in the prosecution of black women for pregnancy-related crimes,93 </w:t>
      </w:r>
      <w:r w:rsidRPr="000F387C">
        <w:rPr>
          <w:rStyle w:val="StyleUnderline"/>
        </w:rPr>
        <w:t>the disproportionately high placement of black children in foster care</w:t>
      </w:r>
      <w:r w:rsidRPr="008A17CE">
        <w:rPr>
          <w:sz w:val="10"/>
        </w:rPr>
        <w:t xml:space="preserve">,94 </w:t>
      </w:r>
      <w:r w:rsidRPr="000F387C">
        <w:rPr>
          <w:rStyle w:val="StyleUnderline"/>
        </w:rPr>
        <w:t>the high rates of incarceration in black neighborhoods</w:t>
      </w:r>
      <w:r w:rsidRPr="008A17CE">
        <w:rPr>
          <w:sz w:val="10"/>
        </w:rPr>
        <w:t xml:space="preserve">,95 </w:t>
      </w:r>
      <w:r w:rsidRPr="000F387C">
        <w:rPr>
          <w:rStyle w:val="StyleUnderline"/>
        </w:rPr>
        <w:t>police torture of black suspects</w:t>
      </w:r>
      <w:r w:rsidRPr="008A17CE">
        <w:rPr>
          <w:sz w:val="10"/>
        </w:rPr>
        <w:t xml:space="preserve">,96 </w:t>
      </w:r>
      <w:r w:rsidRPr="000F387C">
        <w:rPr>
          <w:rStyle w:val="StyleUnderline"/>
        </w:rPr>
        <w:t>or gang-loitering policing</w:t>
      </w:r>
      <w:r w:rsidRPr="008A17CE">
        <w:rPr>
          <w:sz w:val="10"/>
        </w:rPr>
        <w:t xml:space="preserve">,97 I found it essential to understand </w:t>
      </w:r>
      <w:r w:rsidRPr="000F387C">
        <w:rPr>
          <w:rStyle w:val="StyleUnderline"/>
        </w:rPr>
        <w:t>these practice</w:t>
      </w:r>
      <w:r w:rsidRPr="008A17CE">
        <w:rPr>
          <w:sz w:val="10"/>
        </w:rPr>
        <w:t xml:space="preserve">s as </w:t>
      </w:r>
      <w:r w:rsidRPr="000F387C">
        <w:rPr>
          <w:rStyle w:val="StyleUnderline"/>
        </w:rPr>
        <w:t>originat</w:t>
      </w:r>
      <w:r w:rsidRPr="008A17CE">
        <w:rPr>
          <w:sz w:val="10"/>
        </w:rPr>
        <w:t xml:space="preserve">ing </w:t>
      </w:r>
      <w:r w:rsidRPr="000F387C">
        <w:rPr>
          <w:rStyle w:val="StyleUnderline"/>
        </w:rPr>
        <w:t xml:space="preserve">in </w:t>
      </w:r>
      <w:r w:rsidRPr="000F387C">
        <w:rPr>
          <w:rStyle w:val="Emphasis"/>
          <w:highlight w:val="yellow"/>
        </w:rPr>
        <w:t>the</w:t>
      </w:r>
      <w:r w:rsidRPr="000F387C">
        <w:rPr>
          <w:rStyle w:val="StyleUnderline"/>
        </w:rPr>
        <w:t xml:space="preserve"> enslavement of black people.</w:t>
      </w:r>
      <w:r w:rsidRPr="008A17CE">
        <w:rPr>
          <w:sz w:val="10"/>
        </w:rPr>
        <w:t xml:space="preserve"> That analysis helped me to see how </w:t>
      </w:r>
      <w:r w:rsidRPr="000F387C">
        <w:rPr>
          <w:rStyle w:val="StyleUnderline"/>
        </w:rPr>
        <w:t xml:space="preserve">these </w:t>
      </w:r>
      <w:r w:rsidRPr="008A17CE">
        <w:rPr>
          <w:sz w:val="10"/>
        </w:rPr>
        <w:t xml:space="preserve">practices </w:t>
      </w:r>
      <w:r w:rsidRPr="000F387C">
        <w:rPr>
          <w:rStyle w:val="StyleUnderline"/>
        </w:rPr>
        <w:t xml:space="preserve">emanated from a </w:t>
      </w:r>
      <w:r w:rsidRPr="000F387C">
        <w:rPr>
          <w:rStyle w:val="Emphasis"/>
          <w:highlight w:val="yellow"/>
        </w:rPr>
        <w:t>carceral system</w:t>
      </w:r>
      <w:r w:rsidRPr="000F387C">
        <w:rPr>
          <w:rStyle w:val="StyleUnderline"/>
        </w:rPr>
        <w:t xml:space="preserve"> that </w:t>
      </w:r>
      <w:r w:rsidRPr="000F387C">
        <w:rPr>
          <w:rStyle w:val="Emphasis"/>
          <w:highlight w:val="yellow"/>
        </w:rPr>
        <w:t>continues to perpetuate black people’s subjugated status and</w:t>
      </w:r>
      <w:r w:rsidRPr="000F387C">
        <w:rPr>
          <w:rStyle w:val="Emphasis"/>
        </w:rPr>
        <w:t xml:space="preserve">, </w:t>
      </w:r>
      <w:r w:rsidRPr="000F387C">
        <w:rPr>
          <w:rStyle w:val="StyleUnderline"/>
        </w:rPr>
        <w:t xml:space="preserve">ultimately, to conclude the carceral system </w:t>
      </w:r>
      <w:r w:rsidRPr="000F387C">
        <w:rPr>
          <w:rStyle w:val="Emphasis"/>
          <w:highlight w:val="yellow"/>
        </w:rPr>
        <w:t>cannot be fixed — it must be abolished</w:t>
      </w:r>
      <w:r w:rsidRPr="000F387C">
        <w:rPr>
          <w:rStyle w:val="Emphasis"/>
        </w:rPr>
        <w:t>.</w:t>
      </w:r>
      <w:r w:rsidRPr="008A17CE">
        <w:rPr>
          <w:sz w:val="10"/>
        </w:rPr>
        <w:t xml:space="preserve">98 </w:t>
      </w:r>
      <w:r w:rsidRPr="000F387C">
        <w:rPr>
          <w:rStyle w:val="Emphasis"/>
          <w:highlight w:val="yellow"/>
        </w:rPr>
        <w:t>The pillars of the U.S. criminal</w:t>
      </w:r>
      <w:r w:rsidRPr="008A17CE">
        <w:rPr>
          <w:sz w:val="10"/>
        </w:rPr>
        <w:t xml:space="preserve"> punishment </w:t>
      </w:r>
      <w:r w:rsidRPr="000F387C">
        <w:rPr>
          <w:rStyle w:val="Emphasis"/>
          <w:highlight w:val="yellow"/>
        </w:rPr>
        <w:t>system</w:t>
      </w:r>
      <w:r w:rsidRPr="008A17CE">
        <w:rPr>
          <w:sz w:val="10"/>
        </w:rPr>
        <w:t xml:space="preserve"> — </w:t>
      </w:r>
      <w:r w:rsidRPr="000F387C">
        <w:rPr>
          <w:rStyle w:val="Emphasis"/>
          <w:highlight w:val="yellow"/>
        </w:rPr>
        <w:t>police, prisons, and capital punishment</w:t>
      </w:r>
      <w:r w:rsidRPr="000F387C">
        <w:rPr>
          <w:rStyle w:val="Emphasis"/>
        </w:rPr>
        <w:t xml:space="preserve"> </w:t>
      </w:r>
      <w:r w:rsidRPr="008A17CE">
        <w:rPr>
          <w:sz w:val="10"/>
        </w:rPr>
        <w:t xml:space="preserve">— all </w:t>
      </w:r>
      <w:r w:rsidRPr="000F387C">
        <w:rPr>
          <w:rStyle w:val="Emphasis"/>
          <w:highlight w:val="yellow"/>
        </w:rPr>
        <w:t>have roots in racialized chattel slavery</w:t>
      </w:r>
      <w:r w:rsidRPr="008A17CE">
        <w:rPr>
          <w:sz w:val="10"/>
        </w:rPr>
        <w:t xml:space="preserve">.99 </w:t>
      </w:r>
      <w:r w:rsidRPr="000F387C">
        <w:rPr>
          <w:rStyle w:val="StyleUnderline"/>
        </w:rPr>
        <w:t>After Emancipation, criminal control functioned as a means of legally restricting the freedoms of black people</w:t>
      </w:r>
      <w:r w:rsidRPr="008A17CE">
        <w:rPr>
          <w:sz w:val="10"/>
        </w:rPr>
        <w:t xml:space="preserve"> and preserving whites’ dominant status.100 Through these institutions, </w:t>
      </w:r>
      <w:r w:rsidRPr="000F387C">
        <w:rPr>
          <w:rStyle w:val="StyleUnderline"/>
        </w:rPr>
        <w:t>law enforcement continued to implement the logic of slavery</w:t>
      </w:r>
      <w:r w:rsidRPr="008A17CE">
        <w:rPr>
          <w:sz w:val="10"/>
        </w:rPr>
        <w:t xml:space="preserve"> — </w:t>
      </w:r>
      <w:r w:rsidRPr="000F387C">
        <w:rPr>
          <w:rStyle w:val="StyleUnderline"/>
        </w:rPr>
        <w:t>which regarded black people as inherently enslaveable with no claim to legal rights</w:t>
      </w:r>
      <w:r w:rsidRPr="008A17CE">
        <w:rPr>
          <w:sz w:val="10"/>
        </w:rPr>
        <w:t xml:space="preserve">101 — to keep them in their place in the racial capitalist hierarchy.102 (a) Police. — </w:t>
      </w:r>
      <w:r w:rsidRPr="000F387C">
        <w:rPr>
          <w:rStyle w:val="Emphasis"/>
        </w:rPr>
        <w:t xml:space="preserve">The first </w:t>
      </w:r>
      <w:r w:rsidRPr="000F387C">
        <w:rPr>
          <w:rStyle w:val="Emphasis"/>
          <w:highlight w:val="yellow"/>
        </w:rPr>
        <w:t>police</w:t>
      </w:r>
      <w:r w:rsidRPr="000F387C">
        <w:rPr>
          <w:rStyle w:val="Emphasis"/>
        </w:rPr>
        <w:t xml:space="preserve"> forces in the U</w:t>
      </w:r>
      <w:r w:rsidRPr="008A17CE">
        <w:rPr>
          <w:sz w:val="10"/>
        </w:rPr>
        <w:t xml:space="preserve">nited </w:t>
      </w:r>
      <w:r w:rsidRPr="000F387C">
        <w:rPr>
          <w:rStyle w:val="Emphasis"/>
        </w:rPr>
        <w:t>S</w:t>
      </w:r>
      <w:r w:rsidRPr="008A17CE">
        <w:rPr>
          <w:sz w:val="10"/>
        </w:rPr>
        <w:t xml:space="preserve">tates </w:t>
      </w:r>
      <w:r w:rsidRPr="000F387C">
        <w:rPr>
          <w:rStyle w:val="Emphasis"/>
          <w:highlight w:val="yellow"/>
        </w:rPr>
        <w:t>were slave patrols</w:t>
      </w:r>
      <w:r w:rsidRPr="008A17CE">
        <w:rPr>
          <w:sz w:val="10"/>
        </w:rPr>
        <w:t xml:space="preserve">.103 Beginning in the early 1700s, </w:t>
      </w:r>
      <w:r w:rsidRPr="000F387C">
        <w:rPr>
          <w:rStyle w:val="StyleUnderline"/>
        </w:rPr>
        <w:t>southern white me</w:t>
      </w:r>
      <w:r w:rsidRPr="008A17CE">
        <w:rPr>
          <w:sz w:val="10"/>
        </w:rPr>
        <w:t xml:space="preserve">n formed armed groups that entered slaveholding properties and </w:t>
      </w:r>
      <w:r w:rsidRPr="000F387C">
        <w:rPr>
          <w:rStyle w:val="StyleUnderline"/>
        </w:rPr>
        <w:t>roamed public roads to ensure that enslaved people did not escape or rebel</w:t>
      </w:r>
      <w:r w:rsidRPr="008A17CE">
        <w:rPr>
          <w:sz w:val="10"/>
        </w:rPr>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0F387C">
        <w:rPr>
          <w:rStyle w:val="Emphasis"/>
          <w:highlight w:val="yellow"/>
        </w:rPr>
        <w:t>Modern police forces are descendants</w:t>
      </w:r>
      <w:r w:rsidRPr="000F387C">
        <w:rPr>
          <w:rStyle w:val="StyleUnderline"/>
          <w:highlight w:val="yellow"/>
        </w:rPr>
        <w:t xml:space="preserve"> of armed urban patrols</w:t>
      </w:r>
      <w:r w:rsidRPr="008A17CE">
        <w:rPr>
          <w:sz w:val="10"/>
        </w:rPr>
        <w:t xml:space="preserve"> like the Charleston City Guard and Watch, which was established as early as 1783 to constantly monitor and inspect both enslaved and free black residents to “minimize Negro fraternizing and, more especially, </w:t>
      </w:r>
      <w:r w:rsidRPr="000F387C">
        <w:rPr>
          <w:rStyle w:val="Emphasis"/>
          <w:highlight w:val="yellow"/>
        </w:rPr>
        <w:t>to prevent the growth of an organized colored community</w:t>
      </w:r>
      <w:r w:rsidRPr="008A17CE">
        <w:rPr>
          <w:sz w:val="10"/>
        </w:rPr>
        <w:t xml:space="preserve">.”108 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0F387C">
        <w:rPr>
          <w:rStyle w:val="StyleUnderline"/>
        </w:rPr>
        <w:t>The violence overseers inflicted on enslaved workers reflected a fundamental aspect of carceral punishment that survives today</w:t>
      </w:r>
      <w:r w:rsidRPr="008A17CE">
        <w:rPr>
          <w:sz w:val="10"/>
        </w:rPr>
        <w:t xml:space="preserve">: the purpose of </w:t>
      </w:r>
      <w:r w:rsidRPr="000F387C">
        <w:rPr>
          <w:rStyle w:val="StyleUnderline"/>
        </w:rPr>
        <w:t xml:space="preserve">punishing black people </w:t>
      </w:r>
      <w:r w:rsidRPr="008A17CE">
        <w:rPr>
          <w:sz w:val="10"/>
        </w:rPr>
        <w:t xml:space="preserve">was </w:t>
      </w:r>
      <w:r w:rsidRPr="000F387C">
        <w:rPr>
          <w:rStyle w:val="StyleUnderline"/>
        </w:rPr>
        <w:t>to reinforce their subjugation to white domination</w:t>
      </w:r>
      <w:r w:rsidRPr="008A17CE">
        <w:rPr>
          <w:sz w:val="10"/>
        </w:rPr>
        <w:t xml:space="preserve">. </w:t>
      </w:r>
      <w:r w:rsidRPr="000F387C">
        <w:rPr>
          <w:rStyle w:val="StyleUnderline"/>
        </w:rPr>
        <w:t>Hence</w:t>
      </w:r>
      <w:r w:rsidRPr="008A17CE">
        <w:rPr>
          <w:sz w:val="10"/>
        </w:rPr>
        <w:t xml:space="preserve">, enslaved people were punished for committing offenses defined as insubordination to enslavers, but were also </w:t>
      </w:r>
      <w:r w:rsidRPr="000F387C">
        <w:rPr>
          <w:rStyle w:val="StyleUnderline"/>
        </w:rPr>
        <w:t>punished regardless of</w:t>
      </w:r>
      <w:r w:rsidRPr="008A17CE">
        <w:rPr>
          <w:sz w:val="10"/>
        </w:rPr>
        <w:t xml:space="preserve"> their </w:t>
      </w:r>
      <w:r w:rsidRPr="000F387C">
        <w:rPr>
          <w:rStyle w:val="StyleUnderline"/>
        </w:rPr>
        <w:t>culpability for an offense</w:t>
      </w:r>
      <w:r w:rsidRPr="008A17CE">
        <w:rPr>
          <w:sz w:val="10"/>
        </w:rPr>
        <w:t xml:space="preserve">. The celebrated abolitionist Frederick Douglass, </w:t>
      </w:r>
      <w:r w:rsidRPr="008A17CE">
        <w:rPr>
          <w:sz w:val="10"/>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that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 An enslaved man named Demby learned the price of refusing to submit to Gore’s rule.115 When Demby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Demby provided legal justification for killing them.118 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“extract[ing]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 Even after the civil rights movement, “[p]olice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lynchings, and police whippings remained a feature of policing in the post– Civil Rights Era criminal punishment system.135 </w:t>
      </w:r>
      <w:r w:rsidRPr="000F387C">
        <w:rPr>
          <w:rStyle w:val="StyleUnderline"/>
        </w:rPr>
        <w:t>Police also serve as an arm of the racial capitalist state by controlling black and other marginalized communities</w:t>
      </w:r>
      <w:r w:rsidRPr="008A17CE">
        <w:rPr>
          <w:sz w:val="10"/>
        </w:rPr>
        <w:t xml:space="preserve"> through everyday physical intimidation and b</w:t>
      </w:r>
      <w:r w:rsidRPr="000F387C">
        <w:rPr>
          <w:rStyle w:val="StyleUnderline"/>
        </w:rPr>
        <w:t>y funneling those they arrest into jails, prisons, and detention centers</w:t>
      </w:r>
      <w:r w:rsidRPr="008A17CE">
        <w:rPr>
          <w:sz w:val="10"/>
        </w:rPr>
        <w:t xml:space="preserve">.136 </w:t>
      </w:r>
      <w:r w:rsidRPr="000F387C">
        <w:rPr>
          <w:rStyle w:val="StyleUnderline"/>
        </w:rPr>
        <w:t>Numerous studie</w:t>
      </w:r>
      <w:r w:rsidRPr="008A17CE">
        <w:rPr>
          <w:sz w:val="10"/>
        </w:rPr>
        <w:t xml:space="preserve">s conducted throughout the nation </w:t>
      </w:r>
      <w:r w:rsidRPr="000F387C">
        <w:rPr>
          <w:rStyle w:val="StyleUnderline"/>
        </w:rPr>
        <w:t>demonstrate</w:t>
      </w:r>
      <w:r w:rsidRPr="008A17CE">
        <w:rPr>
          <w:sz w:val="10"/>
        </w:rPr>
        <w:t xml:space="preserve"> that </w:t>
      </w:r>
      <w:r w:rsidRPr="000F387C">
        <w:rPr>
          <w:rStyle w:val="StyleUnderline"/>
        </w:rPr>
        <w:t>police engage in rampant racial profiling</w:t>
      </w:r>
      <w:r w:rsidRPr="008A17CE">
        <w:rPr>
          <w:sz w:val="10"/>
        </w:rPr>
        <w:t xml:space="preserve">.137 </w:t>
      </w:r>
      <w:r w:rsidRPr="000F387C">
        <w:rPr>
          <w:rStyle w:val="StyleUnderline"/>
        </w:rPr>
        <w:t xml:space="preserve">The increasing militarization of police forces accentuates their role as an occupying force in communities of </w:t>
      </w:r>
      <w:r w:rsidRPr="000F387C">
        <w:rPr>
          <w:rStyle w:val="StyleUnderline"/>
        </w:rPr>
        <w:lastRenderedPageBreak/>
        <w:t>color and on Indian reservations</w:t>
      </w:r>
      <w:r w:rsidRPr="008A17CE">
        <w:rPr>
          <w:sz w:val="10"/>
        </w:rPr>
        <w:t xml:space="preserve">.138 Police harassment and violence against residents in poor, nonwhite neighborhoods is routine.139 </w:t>
      </w:r>
      <w:r w:rsidRPr="000F387C">
        <w:rPr>
          <w:rStyle w:val="Emphasis"/>
        </w:rPr>
        <w:t>Police “brutality”</w:t>
      </w:r>
      <w:r w:rsidRPr="000F387C">
        <w:rPr>
          <w:rStyle w:val="StyleUnderline"/>
        </w:rPr>
        <w:t xml:space="preserve"> is a misnomer because it </w:t>
      </w:r>
      <w:r w:rsidRPr="000F387C">
        <w:rPr>
          <w:rStyle w:val="Emphasis"/>
        </w:rPr>
        <w:t>suggests police violence is exceptional.</w:t>
      </w:r>
      <w:r w:rsidRPr="008A17CE">
        <w:rPr>
          <w:sz w:val="10"/>
        </w:rPr>
        <w:t xml:space="preserve"> Mariame Kaba, the founding director of Project NIA,140 explains she “retired the term ‘police brutality’” because “[i]t is meaningless, as </w:t>
      </w:r>
      <w:r w:rsidRPr="000F387C">
        <w:rPr>
          <w:rStyle w:val="Emphasis"/>
          <w:highlight w:val="yellow"/>
        </w:rPr>
        <w:t>violence is inherent to policing</w:t>
      </w:r>
      <w:r w:rsidRPr="008A17CE">
        <w:rPr>
          <w:sz w:val="10"/>
        </w:rPr>
        <w:t xml:space="preserve">.”141 Similarly, Professor Micol Seigel calls policing “violence work.”142 </w:t>
      </w:r>
      <w:r w:rsidRPr="000F387C">
        <w:rPr>
          <w:rStyle w:val="StyleUnderline"/>
          <w:highlight w:val="yellow"/>
        </w:rPr>
        <w:t>Police</w:t>
      </w:r>
      <w:r w:rsidRPr="000F387C">
        <w:rPr>
          <w:rStyle w:val="StyleUnderline"/>
        </w:rPr>
        <w:t xml:space="preserve"> </w:t>
      </w:r>
      <w:r w:rsidRPr="000F387C">
        <w:rPr>
          <w:rStyle w:val="StyleUnderline"/>
          <w:highlight w:val="yellow"/>
        </w:rPr>
        <w:t>normally treat</w:t>
      </w:r>
      <w:r w:rsidRPr="008A17CE">
        <w:rPr>
          <w:sz w:val="10"/>
        </w:rPr>
        <w:t xml:space="preserve"> residents in </w:t>
      </w:r>
      <w:r w:rsidRPr="000F387C">
        <w:rPr>
          <w:rStyle w:val="StyleUnderline"/>
          <w:highlight w:val="yellow"/>
        </w:rPr>
        <w:t>communities of color in an aggressive fashion</w:t>
      </w:r>
      <w:r w:rsidRPr="008A17CE">
        <w:rPr>
          <w:sz w:val="10"/>
        </w:rPr>
        <w:t xml:space="preserve"> — </w:t>
      </w:r>
      <w:r w:rsidRPr="000F387C">
        <w:rPr>
          <w:rStyle w:val="StyleUnderline"/>
        </w:rPr>
        <w:t>shouting commands, handcuffing even children, throwing people to the ground, and tasing, beating, and kicking them</w:t>
      </w:r>
      <w:r w:rsidRPr="008A17CE">
        <w:rPr>
          <w:sz w:val="10"/>
        </w:rPr>
        <w:t xml:space="preserve">.143 </w:t>
      </w:r>
      <w:r w:rsidRPr="000F387C">
        <w:rPr>
          <w:rStyle w:val="StyleUnderline"/>
        </w:rPr>
        <w:t>For young men of color</w:t>
      </w:r>
      <w:r w:rsidRPr="008A17CE">
        <w:rPr>
          <w:sz w:val="10"/>
        </w:rPr>
        <w:t xml:space="preserve">, the risk of </w:t>
      </w:r>
      <w:r w:rsidRPr="000F387C">
        <w:rPr>
          <w:rStyle w:val="StyleUnderline"/>
        </w:rPr>
        <w:t>being killed by the police</w:t>
      </w:r>
      <w:r w:rsidRPr="008A17CE">
        <w:rPr>
          <w:sz w:val="10"/>
        </w:rPr>
        <w:t xml:space="preserve"> is shockingly high and police use of force </w:t>
      </w:r>
      <w:r w:rsidRPr="000F387C">
        <w:rPr>
          <w:rStyle w:val="StyleUnderline"/>
        </w:rPr>
        <w:t>is among the leading causes of death.</w:t>
      </w:r>
      <w:r w:rsidRPr="008A17CE">
        <w:rPr>
          <w:sz w:val="10"/>
        </w:rPr>
        <w:t xml:space="preserve">144 </w:t>
      </w:r>
      <w:r w:rsidRPr="000F387C">
        <w:rPr>
          <w:rStyle w:val="StyleUnderline"/>
        </w:rPr>
        <w:t>Black women, women of color, and queer women are especially vulnerable to gendered forms of sexual violence at the hands of police</w:t>
      </w:r>
      <w:r w:rsidRPr="008A17CE">
        <w:rPr>
          <w:sz w:val="10"/>
        </w:rPr>
        <w:t xml:space="preserve">.145 </w:t>
      </w:r>
      <w:r w:rsidRPr="000F387C">
        <w:rPr>
          <w:rStyle w:val="StyleUnderline"/>
        </w:rPr>
        <w:t>These</w:t>
      </w:r>
      <w:r w:rsidRPr="008A17CE">
        <w:rPr>
          <w:sz w:val="10"/>
        </w:rPr>
        <w:t xml:space="preserve"> violent tactics </w:t>
      </w:r>
      <w:r w:rsidRPr="000F387C">
        <w:rPr>
          <w:rStyle w:val="StyleUnderline"/>
        </w:rPr>
        <w:t>are not in response to violent crime</w:t>
      </w:r>
      <w:r w:rsidRPr="008A17CE">
        <w:rPr>
          <w:sz w:val="10"/>
        </w:rPr>
        <w:t xml:space="preserve">. Indeed, </w:t>
      </w:r>
      <w:r w:rsidRPr="000F387C">
        <w:rPr>
          <w:rStyle w:val="StyleUnderline"/>
        </w:rPr>
        <w:t>police</w:t>
      </w:r>
      <w:r w:rsidRPr="008A17CE">
        <w:rPr>
          <w:sz w:val="10"/>
        </w:rPr>
        <w:t xml:space="preserve"> officers actually </w:t>
      </w:r>
      <w:r w:rsidRPr="000F387C">
        <w:rPr>
          <w:rStyle w:val="StyleUnderline"/>
        </w:rPr>
        <w:t>spend a small fraction of time stopping violent offenders</w:t>
      </w:r>
      <w:r w:rsidRPr="008A17CE">
        <w:rPr>
          <w:sz w:val="10"/>
        </w:rPr>
        <w:t xml:space="preserve">.146 </w:t>
      </w:r>
      <w:r w:rsidRPr="000F387C">
        <w:rPr>
          <w:rStyle w:val="StyleUnderline"/>
        </w:rPr>
        <w:t>Most</w:t>
      </w:r>
      <w:r w:rsidRPr="008A17CE">
        <w:rPr>
          <w:sz w:val="10"/>
        </w:rPr>
        <w:t xml:space="preserve"> of the time, </w:t>
      </w:r>
      <w:r w:rsidRPr="000F387C">
        <w:rPr>
          <w:rStyle w:val="StyleUnderline"/>
        </w:rPr>
        <w:t xml:space="preserve">officers are engaged in patrolling ordinary people </w:t>
      </w:r>
      <w:r w:rsidRPr="008A17CE">
        <w:rPr>
          <w:sz w:val="10"/>
        </w:rPr>
        <w:t xml:space="preserve">who are simply going about their everyday activities, </w:t>
      </w:r>
      <w:r w:rsidRPr="000F387C">
        <w:rPr>
          <w:rStyle w:val="StyleUnderline"/>
        </w:rPr>
        <w:t>generating high-volume arrests for petty infractions.147</w:t>
      </w:r>
      <w:r>
        <w:rPr>
          <w:rStyle w:val="StyleUnderline"/>
        </w:rPr>
        <w:t xml:space="preserve"> </w:t>
      </w:r>
      <w:r w:rsidRPr="008A17CE">
        <w:rPr>
          <w:sz w:val="10"/>
        </w:rPr>
        <w:t xml:space="preserve">Like the Black Codes and the slave codes before them, order maintenance policies give police wide discretion to control black people’s presence on public streets.148 </w:t>
      </w:r>
      <w:r w:rsidRPr="000F387C">
        <w:rPr>
          <w:rStyle w:val="StyleUnderline"/>
          <w:highlight w:val="yellow"/>
        </w:rPr>
        <w:t>Law enforcement continues to enforce the logic of slave patrols</w:t>
      </w:r>
      <w:r w:rsidRPr="008A17CE">
        <w:rPr>
          <w:sz w:val="10"/>
          <w:highlight w:val="yellow"/>
        </w:rPr>
        <w:t>,</w:t>
      </w:r>
      <w:r w:rsidRPr="008A17CE">
        <w:rPr>
          <w:sz w:val="10"/>
        </w:rPr>
        <w:t xml:space="preserve"> to </w:t>
      </w:r>
      <w:r w:rsidRPr="000F387C">
        <w:rPr>
          <w:rStyle w:val="StyleUnderline"/>
          <w:highlight w:val="yellow"/>
        </w:rPr>
        <w:t>view black people as a threat to the security of propertied whites, and</w:t>
      </w:r>
      <w:r w:rsidRPr="008A17CE">
        <w:rPr>
          <w:sz w:val="10"/>
        </w:rPr>
        <w:t xml:space="preserve"> to </w:t>
      </w:r>
      <w:r w:rsidRPr="000F387C">
        <w:rPr>
          <w:rStyle w:val="StyleUnderline"/>
          <w:highlight w:val="yellow"/>
        </w:rPr>
        <w:t>contain the possibility of black rebellion</w:t>
      </w:r>
      <w:r w:rsidRPr="008A17CE">
        <w:rPr>
          <w:sz w:val="10"/>
        </w:rPr>
        <w:t xml:space="preserve">.149 To Professor Fred Moten, police officers killed Michael Brown and Eric Garner because these black men </w:t>
      </w:r>
      <w:r w:rsidRPr="008A17CE">
        <w:rPr>
          <w:sz w:val="10"/>
          <w:szCs w:val="12"/>
        </w:rPr>
        <w:t>r</w:t>
      </w:r>
      <w:r w:rsidRPr="008A17CE">
        <w:rPr>
          <w:sz w:val="10"/>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Beckys” — white residents who call 911 on black men, women, and children engaged in harmless public activities like barbequing in a park or selling bottled water on a sidewalk152 — spotlights the role of police to keep black people in their place for the benefit of white citizens.153 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 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 . . . [P]olice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future.163 (b)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mortuus; and his estate, if he has any, is administered like that of a dead man.”169 Likewise, black people convicted of petty offenses were “sold as punishment for crime” at public auctions as if they were still enslaved.170 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 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 In other words, the criminalization and imprisonment of black people following the Civil War are a critical link in the historical chain that ties the prison industrial complex to slavery. 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 As the Court’s Timbs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coloured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 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 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“[b]etween 1908 and 1938, only four white women were ever sentenced to the chain gang in Georgia, compared with almost two thousand Black women.”190 Recent investigations by Professors Sarah Haley and Talitha LeFlouria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racespecific rituals of violence mark[ing]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 I have emphasized how during the slavery and Jim Crow eras, state agents meted out punishment to black people without regard to their guilt or innocence. Criminalizing black people entailed both defining crimes so as to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whether or not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socialinequalities” rather than remedy them.199 A large body of social scienceliterature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“misdemeanorland,”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 The explosion in imprisonment of African Americans at the end of the twentieth century represents the continuation of trends that originated even before the century’s start. In describing the rise of convict leasing, W.E.B. Du Bois notes a fundamental feature of post-slavery carceral punishment: the disconnect between the rise of prisons and crime rates. “The whole criminal system came to be used as a method of keeping Negroes at work and intimidating them,” Du Bois writes in Black Reconstruction. 203 “Consequently there began to be a demand of jails and penitentiaries beyond the natural demand due to the rise in crime.”204 In a complement to Du Bois’s observations about the economic motivations for incarcerating black people, Professor Alex 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 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 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“[c]urrent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 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w:t>
      </w:r>
      <w:r w:rsidRPr="008A17CE">
        <w:rPr>
          <w:sz w:val="10"/>
          <w:szCs w:val="6"/>
        </w:rPr>
        <w:lastRenderedPageBreak/>
        <w:t xml:space="preserve">so today many people think: “Of course prisoners aren’t supposed to vote. They aren’t really citizens any more.”220 Thus, the inherent denial of citizenship rights to enslaved people is mirrored in the unquestioned denial of those rights to incarcerated people. (c)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lynchings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 After Emancipation, white southerners began ritualistically kidnapping and killing black people to publicly reinforce white supremacy.228 In 1893, Ida B. Wells observed that “the Convict Lease System and Lynch Law are twin infamies which flourish hand in hand in many of the United States.”229 Public torture proclaimed white dominion overblack people, repudiated blacks’ citizenship status,230 and “literally reinstat[ed] black bodies as the property of whites that could be chopped to pieces for their entertainment.”231 Many lynchings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 Here, Douglass links his childhood observations of overseers’ punishment of enslaved blacks to the lynchings of emancipated blacks occurring after the Civil War. The same logic of slavery that called for punishment of black insubordination to enforce white supremacy, regardless of culpability for a crime, was revived in lynching and persists in the modern prison industrial complex. The hundreds of “public torture lynchings” that were a feature of southern society until almost 1940235 call into question the dominant narrative that as civilizations have evolved, punishments have become more humane.236 Instead, southern whites sent a message through medieval forms of punishment: [A]rchaic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 Lynchings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 In the mid-twentieth century, the practice of lynching black people was replaced by the practice of subjecting them to the death penalty.240 These legally sanctioned hangings, which deliberately resembled lynchings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 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Bucklew v. Precythe, 250 a divided Court was unmoved by evidence that Missouri’s lethal injection protocol would inflict cruel and unusual punishment on a prisoner, reasoning that “the Eighth Amendment does not guarantee . . . a painless death.”251 Although Bucklew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 </w:t>
      </w:r>
      <w:r w:rsidRPr="008A17CE">
        <w:rPr>
          <w:sz w:val="10"/>
        </w:rPr>
        <w:t xml:space="preserve">2. </w:t>
      </w:r>
      <w:r w:rsidRPr="000F387C">
        <w:rPr>
          <w:rStyle w:val="Emphasis"/>
        </w:rPr>
        <w:t>Not a Malfunction</w:t>
      </w:r>
      <w:r w:rsidRPr="008A17CE">
        <w:rPr>
          <w:sz w:val="10"/>
        </w:rPr>
        <w:t xml:space="preserve">. — A first step to demonstrating the </w:t>
      </w:r>
      <w:r w:rsidRPr="000F387C">
        <w:rPr>
          <w:rStyle w:val="StyleUnderline"/>
          <w:highlight w:val="yellow"/>
        </w:rPr>
        <w:t xml:space="preserve">political illegitimacy of </w:t>
      </w:r>
      <w:r w:rsidRPr="000F387C">
        <w:rPr>
          <w:rStyle w:val="Emphasis"/>
          <w:highlight w:val="yellow"/>
        </w:rPr>
        <w:t>today’s carceral punishment system is finding its origins in</w:t>
      </w:r>
      <w:r w:rsidRPr="008A17CE">
        <w:rPr>
          <w:sz w:val="10"/>
        </w:rPr>
        <w:t xml:space="preserve"> the institution of </w:t>
      </w:r>
      <w:r w:rsidRPr="000F387C">
        <w:rPr>
          <w:rStyle w:val="Emphasis"/>
          <w:highlight w:val="yellow"/>
        </w:rPr>
        <w:t>slavery</w:t>
      </w:r>
      <w:r w:rsidRPr="008A17CE">
        <w:rPr>
          <w:sz w:val="10"/>
        </w:rPr>
        <w:t xml:space="preserve">. A second step is understanding that </w:t>
      </w:r>
      <w:r w:rsidRPr="000F387C">
        <w:rPr>
          <w:rStyle w:val="StyleUnderline"/>
        </w:rPr>
        <w:t>prisons, police, and the death penalty function to subordinate black people and maintain a racial capitalist regime</w:t>
      </w:r>
      <w:r w:rsidRPr="008A17CE">
        <w:rPr>
          <w:sz w:val="10"/>
        </w:rPr>
        <w:t xml:space="preserve">. </w:t>
      </w:r>
      <w:r w:rsidRPr="000F387C">
        <w:rPr>
          <w:rStyle w:val="Emphasis"/>
        </w:rPr>
        <w:t>Eff</w:t>
      </w:r>
      <w:r w:rsidRPr="000F387C">
        <w:rPr>
          <w:rStyle w:val="Emphasis"/>
          <w:highlight w:val="yellow"/>
        </w:rPr>
        <w:t>orts to fix the criminal punishment system to make it fairer or more inclusive are</w:t>
      </w:r>
      <w:r w:rsidRPr="000F387C">
        <w:rPr>
          <w:rStyle w:val="StyleUnderline"/>
          <w:highlight w:val="yellow"/>
        </w:rPr>
        <w:t xml:space="preserve"> inadequate or even </w:t>
      </w:r>
      <w:r w:rsidRPr="000F387C">
        <w:rPr>
          <w:rStyle w:val="Emphasis"/>
          <w:highlight w:val="yellow"/>
        </w:rPr>
        <w:t xml:space="preserve">harmful because the system’s repressive outcomes don’t result from </w:t>
      </w:r>
      <w:r w:rsidRPr="000F387C">
        <w:rPr>
          <w:rStyle w:val="StyleUnderline"/>
          <w:highlight w:val="yellow"/>
        </w:rPr>
        <w:t xml:space="preserve">any </w:t>
      </w:r>
      <w:r w:rsidRPr="000F387C">
        <w:rPr>
          <w:rStyle w:val="Emphasis"/>
          <w:highlight w:val="yellow"/>
        </w:rPr>
        <w:t>systemic malfunction</w:t>
      </w:r>
      <w:r w:rsidRPr="008A17CE">
        <w:rPr>
          <w:sz w:val="10"/>
        </w:rPr>
        <w:t xml:space="preserve">.253 Rather, </w:t>
      </w:r>
      <w:r w:rsidRPr="000F387C">
        <w:rPr>
          <w:rStyle w:val="StyleUnderline"/>
        </w:rPr>
        <w:t>the prison industrial complex works</w:t>
      </w:r>
      <w:r w:rsidRPr="008A17CE">
        <w:rPr>
          <w:sz w:val="10"/>
        </w:rPr>
        <w:t xml:space="preserve"> effectively </w:t>
      </w:r>
      <w:r w:rsidRPr="000F387C">
        <w:rPr>
          <w:rStyle w:val="StyleUnderline"/>
        </w:rPr>
        <w:t>to contain and control black communities as a result of its structural design</w:t>
      </w:r>
      <w:r w:rsidRPr="008A17CE">
        <w:rPr>
          <w:sz w:val="10"/>
        </w:rPr>
        <w:t xml:space="preserve">. Therefore, </w:t>
      </w:r>
      <w:r w:rsidRPr="000F387C">
        <w:rPr>
          <w:rStyle w:val="Emphasis"/>
        </w:rPr>
        <w:t>reforms that correct problems perceived as aberrational flaws</w:t>
      </w:r>
      <w:r w:rsidRPr="000F387C">
        <w:rPr>
          <w:rStyle w:val="StyleUnderline"/>
        </w:rPr>
        <w:t xml:space="preserve"> in the system </w:t>
      </w:r>
      <w:r w:rsidRPr="000F387C">
        <w:rPr>
          <w:rStyle w:val="Emphasis"/>
        </w:rPr>
        <w:t>only help to legitimize and strengthen its operation</w:t>
      </w:r>
      <w:r w:rsidRPr="008A17CE">
        <w:rPr>
          <w:sz w:val="10"/>
        </w:rPr>
        <w:t xml:space="preserve">. Indeed, </w:t>
      </w:r>
      <w:r w:rsidRPr="000F387C">
        <w:rPr>
          <w:rStyle w:val="Emphasis"/>
        </w:rPr>
        <w:t>reforming prisons results in more prisons</w:t>
      </w:r>
      <w:r w:rsidRPr="008A17CE">
        <w:rPr>
          <w:sz w:val="10"/>
        </w:rPr>
        <w:t xml:space="preserve">.254 3. A Society Without Prisons. — </w:t>
      </w:r>
      <w:r w:rsidRPr="000F387C">
        <w:rPr>
          <w:rStyle w:val="StyleUnderline"/>
        </w:rPr>
        <w:t>An essential component of prison abolitionist theory is</w:t>
      </w:r>
      <w:r w:rsidRPr="008A17CE">
        <w:rPr>
          <w:sz w:val="10"/>
        </w:rPr>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0F387C">
        <w:rPr>
          <w:rStyle w:val="StyleUnderline"/>
        </w:rPr>
        <w:t>the complete and utter dismantling of prisons, policing, and surveillance</w:t>
      </w:r>
      <w:r w:rsidRPr="008A17CE">
        <w:rPr>
          <w:sz w:val="10"/>
        </w:rPr>
        <w:t xml:space="preserve"> as they currently exist within our culture,” Kaba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 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0F387C">
        <w:rPr>
          <w:rStyle w:val="StyleUnderline"/>
        </w:rPr>
        <w:t>Abolitionists are working toward a society where prisons are inconceivabl</w:t>
      </w:r>
      <w:r w:rsidRPr="008A17CE">
        <w:rPr>
          <w:sz w:val="10"/>
        </w:rPr>
        <w:t xml:space="preserve">e — a world where its inhabitants “would laugh off the outrageous idea of putting people into cages, </w:t>
      </w:r>
      <w:r w:rsidRPr="000F387C">
        <w:rPr>
          <w:rStyle w:val="StyleUnderline"/>
        </w:rPr>
        <w:t>thinking such actions as morally perverse and fatally counterproductive</w:t>
      </w:r>
      <w:r w:rsidRPr="008A17CE">
        <w:rPr>
          <w:sz w:val="10"/>
        </w:rPr>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Bois’s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0F387C">
        <w:rPr>
          <w:rStyle w:val="StyleUnderline"/>
        </w:rPr>
        <w:t>Understanding that prisons are not primarily designed to protect people from crime, but rather to address human needs and social problems with punitive measures, opens the possibility that we can eradicate prisons by addressing these needs and problems in radically different ways</w:t>
      </w:r>
      <w:r w:rsidRPr="008A17CE">
        <w:rPr>
          <w:sz w:val="10"/>
        </w:rPr>
        <w:t>.264</w:t>
      </w:r>
    </w:p>
    <w:p w14:paraId="7BDEE090" w14:textId="77777777" w:rsidR="00A92B48" w:rsidRPr="000F387C" w:rsidRDefault="00A92B48" w:rsidP="00A92B48">
      <w:pPr>
        <w:pStyle w:val="Heading4"/>
        <w:rPr>
          <w:rFonts w:cs="Calibri"/>
        </w:rPr>
      </w:pPr>
      <w:bookmarkStart w:id="0" w:name="_Hlk90037515"/>
      <w:r>
        <w:rPr>
          <w:rFonts w:cs="Calibri"/>
        </w:rPr>
        <w:t>There is no reform of making prison conditions better – t</w:t>
      </w:r>
      <w:r w:rsidRPr="000F387C">
        <w:rPr>
          <w:rFonts w:cs="Calibri"/>
        </w:rPr>
        <w:t xml:space="preserve">he Prison-Industrial Complex </w:t>
      </w:r>
      <w:r w:rsidRPr="000F387C">
        <w:rPr>
          <w:rFonts w:cs="Calibri"/>
          <w:u w:val="single"/>
        </w:rPr>
        <w:t>itself</w:t>
      </w:r>
      <w:r w:rsidRPr="000F387C">
        <w:rPr>
          <w:rFonts w:cs="Calibri"/>
        </w:rPr>
        <w:t xml:space="preserve"> is the product of liberal reforms — any strategy that </w:t>
      </w:r>
      <w:r w:rsidRPr="000F387C">
        <w:rPr>
          <w:rFonts w:cs="Calibri"/>
          <w:u w:val="single"/>
        </w:rPr>
        <w:t>accepts institutionalized state violence</w:t>
      </w:r>
      <w:r w:rsidRPr="000F387C">
        <w:rPr>
          <w:rFonts w:cs="Calibri"/>
        </w:rPr>
        <w:t xml:space="preserve"> can only perpetuate it. </w:t>
      </w:r>
    </w:p>
    <w:p w14:paraId="3059F51E" w14:textId="77777777" w:rsidR="00A92B48" w:rsidRPr="000F387C" w:rsidRDefault="00A92B48" w:rsidP="00A92B48">
      <w:r w:rsidRPr="000F387C">
        <w:rPr>
          <w:rStyle w:val="Style13ptBold"/>
        </w:rPr>
        <w:t>Rodríguez 19</w:t>
      </w:r>
      <w:r w:rsidRPr="000F387C">
        <w:t xml:space="preserve"> — Dylan Rodríguez, Professor of Ethnic Studies and Chair of the Academic Senate at the University of California-Riverside, holds a Ph.D. in Ethnic Studies from the University of California-Berkeley, 2019 (“Abolition as Praxis of Human Being: A Foreword,” </w:t>
      </w:r>
      <w:r w:rsidRPr="000F387C">
        <w:rPr>
          <w:i/>
        </w:rPr>
        <w:t>Harvard Law Review</w:t>
      </w:r>
      <w:r w:rsidRPr="000F387C">
        <w:t>, Volume 132, April 10</w:t>
      </w:r>
      <w:r w:rsidRPr="000F387C">
        <w:rPr>
          <w:vertAlign w:val="superscript"/>
        </w:rPr>
        <w:t>th</w:t>
      </w:r>
      <w:r w:rsidRPr="000F387C">
        <w:t xml:space="preserve">, Available Online at </w:t>
      </w:r>
      <w:hyperlink r:id="rId6" w:history="1">
        <w:r w:rsidRPr="000F387C">
          <w:rPr>
            <w:rStyle w:val="Hyperlink"/>
          </w:rPr>
          <w:t>https://harvardlawreview.org/wp-</w:t>
        </w:r>
      </w:hyperlink>
      <w:r w:rsidRPr="000F387C">
        <w:t>content/uploads/2019/04/1575-1612_Online.pdf, Accessed 03-23-2020, p. 1600-1602)</w:t>
      </w:r>
    </w:p>
    <w:p w14:paraId="061D3CAB" w14:textId="77777777" w:rsidR="00A92B48" w:rsidRPr="000F387C" w:rsidRDefault="00A92B48" w:rsidP="00A92B48">
      <w:r w:rsidRPr="000F387C">
        <w:rPr>
          <w:rStyle w:val="StyleUnderline"/>
        </w:rPr>
        <w:t>As an alternative, the ongoing present tense of normalized and legally sanctioned carceral torture</w:t>
      </w:r>
      <w:r w:rsidRPr="000F387C">
        <w:t xml:space="preserve"> (violence against the physiological, psychic, and cultural integrity of incarcerated people) </w:t>
      </w:r>
      <w:r w:rsidRPr="000F387C">
        <w:rPr>
          <w:rStyle w:val="StyleUnderline"/>
        </w:rPr>
        <w:t>can be apprehended</w:t>
      </w:r>
      <w:r w:rsidRPr="000F387C">
        <w:t xml:space="preserve"> [end page 1600] </w:t>
      </w:r>
      <w:r w:rsidRPr="000F387C">
        <w:rPr>
          <w:rStyle w:val="StyleUnderline"/>
        </w:rPr>
        <w:t xml:space="preserve">as the cumulative fulfillment of the terror enabled by the Thirteenth </w:t>
      </w:r>
      <w:r w:rsidRPr="000F387C">
        <w:rPr>
          <w:rStyle w:val="StyleUnderline"/>
        </w:rPr>
        <w:lastRenderedPageBreak/>
        <w:t>Amendment’s judicial rearticulation and distension of the racial chattel relation</w:t>
      </w:r>
      <w:r w:rsidRPr="000F387C">
        <w:t xml:space="preserve">. As numerous abolitionist scholars have noted, </w:t>
      </w:r>
      <w:r w:rsidRPr="000F387C">
        <w:rPr>
          <w:rStyle w:val="StyleUnderline"/>
          <w:highlight w:val="yellow"/>
        </w:rPr>
        <w:t>the rise of the</w:t>
      </w:r>
      <w:r w:rsidRPr="000F387C">
        <w:rPr>
          <w:rStyle w:val="StyleUnderline"/>
        </w:rPr>
        <w:t xml:space="preserve"> contemporary </w:t>
      </w:r>
      <w:r w:rsidRPr="000F387C">
        <w:rPr>
          <w:rStyle w:val="StyleUnderline"/>
          <w:highlight w:val="yellow"/>
        </w:rPr>
        <w:t>p</w:t>
      </w:r>
      <w:r w:rsidRPr="000F387C">
        <w:rPr>
          <w:rStyle w:val="StyleUnderline"/>
        </w:rPr>
        <w:t xml:space="preserve">rison </w:t>
      </w:r>
      <w:r w:rsidRPr="000F387C">
        <w:rPr>
          <w:rStyle w:val="StyleUnderline"/>
          <w:highlight w:val="yellow"/>
        </w:rPr>
        <w:t>i</w:t>
      </w:r>
      <w:r w:rsidRPr="000F387C">
        <w:rPr>
          <w:rStyle w:val="StyleUnderline"/>
        </w:rPr>
        <w:t xml:space="preserve">ndustrial </w:t>
      </w:r>
      <w:r w:rsidRPr="000F387C">
        <w:rPr>
          <w:rStyle w:val="StyleUnderline"/>
          <w:highlight w:val="yellow"/>
        </w:rPr>
        <w:t>c</w:t>
      </w:r>
      <w:r w:rsidRPr="000F387C">
        <w:rPr>
          <w:rStyle w:val="StyleUnderline"/>
        </w:rPr>
        <w:t xml:space="preserve">omplex </w:t>
      </w:r>
      <w:r w:rsidRPr="000F387C">
        <w:rPr>
          <w:rStyle w:val="StyleUnderline"/>
          <w:highlight w:val="yellow"/>
        </w:rPr>
        <w:t>is a direct outcome of the liberal-progressive</w:t>
      </w:r>
      <w:r w:rsidRPr="000F387C">
        <w:rPr>
          <w:rStyle w:val="StyleUnderline"/>
        </w:rPr>
        <w:t xml:space="preserve"> “prison </w:t>
      </w:r>
      <w:r w:rsidRPr="000F387C">
        <w:rPr>
          <w:rStyle w:val="StyleUnderline"/>
          <w:highlight w:val="yellow"/>
        </w:rPr>
        <w:t>reform</w:t>
      </w:r>
      <w:r w:rsidRPr="000F387C">
        <w:rPr>
          <w:rStyle w:val="StyleUnderline"/>
        </w:rPr>
        <w:t xml:space="preserve">” </w:t>
      </w:r>
      <w:r w:rsidRPr="000F387C">
        <w:rPr>
          <w:rStyle w:val="StyleUnderline"/>
          <w:highlight w:val="yellow"/>
        </w:rPr>
        <w:t>successes of the</w:t>
      </w:r>
      <w:r w:rsidRPr="000F387C">
        <w:t xml:space="preserve"> 19</w:t>
      </w:r>
      <w:r w:rsidRPr="000F387C">
        <w:rPr>
          <w:rStyle w:val="StyleUnderline"/>
          <w:highlight w:val="yellow"/>
        </w:rPr>
        <w:t>70s</w:t>
      </w:r>
      <w:r w:rsidRPr="000F387C">
        <w:t xml:space="preserve">.86 </w:t>
      </w:r>
      <w:r w:rsidRPr="000F387C">
        <w:rPr>
          <w:rStyle w:val="StyleUnderline"/>
        </w:rPr>
        <w:t>The political convergence between liberals, progressives, and “law-and-order” conservatives/reactionaries, located within the accelerating political and geographical displacements of globalization, generated a host of material transformations and institutional shifts that reorganized the scale and reach of the state’s carceral capacities — prisons and jails — in direct, intensified relation to hegemonic political, cultural, and economic institutions, including public policy and legislative bodies, electoral and lobbying apparatuses, the medical and architectural/construction industries, corporate news media, and various other institutional forms</w:t>
      </w:r>
      <w:r w:rsidRPr="000F387C">
        <w:t>.87</w:t>
      </w:r>
    </w:p>
    <w:p w14:paraId="2AAD2B83" w14:textId="77777777" w:rsidR="00A92B48" w:rsidRDefault="00A92B48" w:rsidP="00A92B48">
      <w:r w:rsidRPr="000F387C">
        <w:t xml:space="preserve">Thus, </w:t>
      </w:r>
      <w:r w:rsidRPr="000F387C">
        <w:rPr>
          <w:rStyle w:val="StyleUnderline"/>
        </w:rPr>
        <w:t xml:space="preserve">the </w:t>
      </w:r>
      <w:r w:rsidRPr="000F387C">
        <w:rPr>
          <w:rStyle w:val="StyleUnderline"/>
          <w:highlight w:val="yellow"/>
        </w:rPr>
        <w:t>reform of</w:t>
      </w:r>
      <w:r w:rsidRPr="000F387C">
        <w:rPr>
          <w:rStyle w:val="StyleUnderline"/>
        </w:rPr>
        <w:t xml:space="preserve"> the </w:t>
      </w:r>
      <w:r w:rsidRPr="000F387C">
        <w:rPr>
          <w:rStyle w:val="StyleUnderline"/>
          <w:highlight w:val="yellow"/>
        </w:rPr>
        <w:t xml:space="preserve">prison resulted in its </w:t>
      </w:r>
      <w:r w:rsidRPr="000F387C">
        <w:rPr>
          <w:rStyle w:val="Emphasis"/>
          <w:highlight w:val="yellow"/>
        </w:rPr>
        <w:t>expansion and bureaucratic multiplication</w:t>
      </w:r>
      <w:r w:rsidRPr="000F387C">
        <w:rPr>
          <w:rStyle w:val="StyleUnderline"/>
        </w:rPr>
        <w:t xml:space="preserve">: for example, </w:t>
      </w:r>
      <w:r w:rsidRPr="000F387C">
        <w:rPr>
          <w:rStyle w:val="StyleUnderline"/>
          <w:highlight w:val="yellow"/>
        </w:rPr>
        <w:t>the reform of</w:t>
      </w:r>
      <w:r w:rsidRPr="000F387C">
        <w:rPr>
          <w:rStyle w:val="StyleUnderline"/>
        </w:rPr>
        <w:t xml:space="preserve"> prison </w:t>
      </w:r>
      <w:r w:rsidRPr="000F387C">
        <w:rPr>
          <w:rStyle w:val="StyleUnderline"/>
          <w:highlight w:val="yellow"/>
        </w:rPr>
        <w:t>overcrowding came to involve</w:t>
      </w:r>
      <w:r w:rsidRPr="000F387C">
        <w:rPr>
          <w:rStyle w:val="StyleUnderline"/>
        </w:rPr>
        <w:t xml:space="preserve"> an </w:t>
      </w:r>
      <w:r w:rsidRPr="000F387C">
        <w:rPr>
          <w:rStyle w:val="StyleUnderline"/>
          <w:highlight w:val="yellow"/>
        </w:rPr>
        <w:t>astronomical growth in</w:t>
      </w:r>
      <w:r w:rsidRPr="000F387C">
        <w:rPr>
          <w:rStyle w:val="StyleUnderline"/>
        </w:rPr>
        <w:t xml:space="preserve"> new prison </w:t>
      </w:r>
      <w:r w:rsidRPr="000F387C">
        <w:rPr>
          <w:rStyle w:val="StyleUnderline"/>
          <w:highlight w:val="yellow"/>
        </w:rPr>
        <w:t>construction</w:t>
      </w:r>
      <w:r w:rsidRPr="000F387C">
        <w:rPr>
          <w:rStyle w:val="StyleUnderline"/>
        </w:rPr>
        <w:t xml:space="preserve"> (</w:t>
      </w:r>
      <w:r w:rsidRPr="000F387C">
        <w:rPr>
          <w:rStyle w:val="StyleUnderline"/>
          <w:highlight w:val="yellow"/>
        </w:rPr>
        <w:t>rather than decarceration and release</w:t>
      </w:r>
      <w:r w:rsidRPr="000F387C">
        <w:rPr>
          <w:rStyle w:val="StyleUnderline"/>
        </w:rPr>
        <w:t xml:space="preserve">), </w:t>
      </w:r>
      <w:r w:rsidRPr="007A29F4">
        <w:rPr>
          <w:rStyle w:val="StyleUnderline"/>
        </w:rPr>
        <w:t>the reformist outrage against preventable deaths and severe</w:t>
      </w:r>
      <w:r w:rsidRPr="000F387C">
        <w:rPr>
          <w:rStyle w:val="StyleUnderline"/>
        </w:rPr>
        <w:t xml:space="preserve"> physiological </w:t>
      </w:r>
      <w:r w:rsidRPr="007A29F4">
        <w:rPr>
          <w:rStyle w:val="StyleUnderline"/>
        </w:rPr>
        <w:t>suffering from</w:t>
      </w:r>
      <w:r w:rsidRPr="000F387C">
        <w:rPr>
          <w:rStyle w:val="StyleUnderline"/>
        </w:rPr>
        <w:t xml:space="preserve"> (communicable, congenital, and mental) </w:t>
      </w:r>
      <w:r w:rsidRPr="007A29F4">
        <w:rPr>
          <w:rStyle w:val="StyleUnderline"/>
        </w:rPr>
        <w:t>illnesses yielded</w:t>
      </w:r>
      <w:r w:rsidRPr="000F387C">
        <w:rPr>
          <w:rStyle w:val="StyleUnderline"/>
        </w:rPr>
        <w:t xml:space="preserve"> the </w:t>
      </w:r>
      <w:r w:rsidRPr="007A29F4">
        <w:rPr>
          <w:rStyle w:val="StyleUnderline"/>
        </w:rPr>
        <w:t>piecemeal incorporation of medical facilities and staff</w:t>
      </w:r>
      <w:r w:rsidRPr="000F387C">
        <w:rPr>
          <w:rStyle w:val="StyleUnderline"/>
        </w:rPr>
        <w:t xml:space="preserve"> into prison administration (</w:t>
      </w:r>
      <w:r w:rsidRPr="007A29F4">
        <w:rPr>
          <w:rStyle w:val="StyleUnderline"/>
        </w:rPr>
        <w:t>as opposed to addressing</w:t>
      </w:r>
      <w:r w:rsidRPr="000F387C">
        <w:rPr>
          <w:rStyle w:val="StyleUnderline"/>
        </w:rPr>
        <w:t xml:space="preserve"> the fact </w:t>
      </w:r>
      <w:r w:rsidRPr="007A29F4">
        <w:rPr>
          <w:rStyle w:val="StyleUnderline"/>
        </w:rPr>
        <w:t>that</w:t>
      </w:r>
      <w:r w:rsidRPr="000F387C">
        <w:rPr>
          <w:rStyle w:val="StyleUnderline"/>
        </w:rPr>
        <w:t xml:space="preserve"> massive </w:t>
      </w:r>
      <w:r w:rsidRPr="007A29F4">
        <w:rPr>
          <w:rStyle w:val="StyleUnderline"/>
        </w:rPr>
        <w:t>incarceration inherently creates and circulates sickness</w:t>
      </w:r>
      <w:r w:rsidRPr="000F387C">
        <w:rPr>
          <w:rStyle w:val="StyleUnderline"/>
        </w:rPr>
        <w:t xml:space="preserve">), </w:t>
      </w:r>
      <w:r w:rsidRPr="007A29F4">
        <w:rPr>
          <w:rStyle w:val="StyleUnderline"/>
        </w:rPr>
        <w:t>and reformist recognition of carceral state violence against emotionally disordered, mentally ill, and disabled captives led to the creation of new prisons and pharma</w:t>
      </w:r>
      <w:r w:rsidRPr="000F387C">
        <w:rPr>
          <w:rStyle w:val="StyleUnderline"/>
        </w:rPr>
        <w:t xml:space="preserve">ceutical </w:t>
      </w:r>
      <w:r w:rsidRPr="007A29F4">
        <w:rPr>
          <w:rStyle w:val="StyleUnderline"/>
        </w:rPr>
        <w:t>regimens for the “criminally insane,” and so on</w:t>
      </w:r>
      <w:r w:rsidRPr="000F387C">
        <w:t xml:space="preserve">.88 </w:t>
      </w:r>
      <w:r w:rsidRPr="000F387C">
        <w:rPr>
          <w:rStyle w:val="StyleUnderline"/>
        </w:rPr>
        <w:t>Following the historical trajectory of Professor</w:t>
      </w:r>
      <w:r w:rsidRPr="000F387C">
        <w:t xml:space="preserve"> Angela Y. </w:t>
      </w:r>
      <w:r w:rsidRPr="000F387C">
        <w:rPr>
          <w:rStyle w:val="StyleUnderline"/>
        </w:rPr>
        <w:t>Davis’s concise and accurate assessment that “during the [American] revolutionary period, the penitentiary was generally viewed as a progressive reform, linked to the larger campaign for the rights of citizens,”</w:t>
      </w:r>
      <w:r w:rsidRPr="000F387C">
        <w:t xml:space="preserve">89 </w:t>
      </w:r>
      <w:r w:rsidRPr="000F387C">
        <w:rPr>
          <w:rStyle w:val="StyleUnderline"/>
        </w:rPr>
        <w:t xml:space="preserve">it is crucial to recognize that </w:t>
      </w:r>
      <w:r w:rsidRPr="000F387C">
        <w:rPr>
          <w:rStyle w:val="StyleUnderline"/>
          <w:highlight w:val="yellow"/>
        </w:rPr>
        <w:t>the</w:t>
      </w:r>
      <w:r w:rsidRPr="000F387C">
        <w:rPr>
          <w:rStyle w:val="StyleUnderline"/>
        </w:rPr>
        <w:t xml:space="preserve"> post-</w:t>
      </w:r>
      <w:r w:rsidRPr="000F387C">
        <w:t xml:space="preserve"> [end page 1601] </w:t>
      </w:r>
      <w:r w:rsidRPr="000F387C">
        <w:rPr>
          <w:rStyle w:val="StyleUnderline"/>
        </w:rPr>
        <w:t xml:space="preserve">1970s </w:t>
      </w:r>
      <w:r w:rsidRPr="000F387C">
        <w:rPr>
          <w:rStyle w:val="StyleUnderline"/>
          <w:highlight w:val="yellow"/>
        </w:rPr>
        <w:t>emergence of the p</w:t>
      </w:r>
      <w:r w:rsidRPr="000F387C">
        <w:rPr>
          <w:rStyle w:val="StyleUnderline"/>
        </w:rPr>
        <w:t xml:space="preserve">rison </w:t>
      </w:r>
      <w:r w:rsidRPr="000F387C">
        <w:rPr>
          <w:rStyle w:val="StyleUnderline"/>
          <w:highlight w:val="yellow"/>
        </w:rPr>
        <w:t>i</w:t>
      </w:r>
      <w:r w:rsidRPr="000F387C">
        <w:rPr>
          <w:rStyle w:val="StyleUnderline"/>
        </w:rPr>
        <w:t xml:space="preserve">ndustrial </w:t>
      </w:r>
      <w:r w:rsidRPr="000F387C">
        <w:rPr>
          <w:rStyle w:val="StyleUnderline"/>
          <w:highlight w:val="yellow"/>
        </w:rPr>
        <w:t>c</w:t>
      </w:r>
      <w:r w:rsidRPr="000F387C">
        <w:rPr>
          <w:rStyle w:val="StyleUnderline"/>
        </w:rPr>
        <w:t xml:space="preserve">omplex </w:t>
      </w:r>
      <w:r w:rsidRPr="000F387C">
        <w:rPr>
          <w:rStyle w:val="StyleUnderline"/>
          <w:highlight w:val="yellow"/>
        </w:rPr>
        <w:t xml:space="preserve">is </w:t>
      </w:r>
      <w:r w:rsidRPr="000F387C">
        <w:rPr>
          <w:rStyle w:val="Emphasis"/>
          <w:highlight w:val="yellow"/>
        </w:rPr>
        <w:t>one of the most significant “reformist” achievements in U.S. history</w:t>
      </w:r>
      <w:r w:rsidRPr="000F387C">
        <w:rPr>
          <w:rStyle w:val="StyleUnderline"/>
        </w:rPr>
        <w:t xml:space="preserve"> and is not simply the perverse social project of reactionaries and conservatives. </w:t>
      </w:r>
      <w:r w:rsidRPr="000F387C">
        <w:rPr>
          <w:rStyle w:val="StyleUnderline"/>
          <w:highlight w:val="yellow"/>
        </w:rPr>
        <w:t>The</w:t>
      </w:r>
      <w:r w:rsidRPr="000F387C">
        <w:rPr>
          <w:rStyle w:val="StyleUnderline"/>
        </w:rPr>
        <w:t xml:space="preserve"> contemporary </w:t>
      </w:r>
      <w:r w:rsidRPr="000F387C">
        <w:rPr>
          <w:rStyle w:val="StyleUnderline"/>
          <w:highlight w:val="yellow"/>
        </w:rPr>
        <w:t>carceral regime’s roots</w:t>
      </w:r>
      <w:r w:rsidRPr="000F387C">
        <w:rPr>
          <w:rStyle w:val="StyleUnderline"/>
        </w:rPr>
        <w:t xml:space="preserve"> and sustenance </w:t>
      </w:r>
      <w:r w:rsidRPr="000F387C">
        <w:rPr>
          <w:rStyle w:val="StyleUnderline"/>
          <w:highlight w:val="yellow"/>
        </w:rPr>
        <w:t>are</w:t>
      </w:r>
      <w:r w:rsidRPr="000F387C">
        <w:rPr>
          <w:rStyle w:val="StyleUnderline"/>
        </w:rPr>
        <w:t xml:space="preserve"> fundamentally located </w:t>
      </w:r>
      <w:r w:rsidRPr="000F387C">
        <w:rPr>
          <w:rStyle w:val="StyleUnderline"/>
          <w:highlight w:val="yellow"/>
        </w:rPr>
        <w:t>in the</w:t>
      </w:r>
      <w:r w:rsidRPr="000F387C">
        <w:rPr>
          <w:rStyle w:val="StyleUnderline"/>
        </w:rPr>
        <w:t xml:space="preserve"> American </w:t>
      </w:r>
      <w:r w:rsidRPr="000F387C">
        <w:rPr>
          <w:rStyle w:val="StyleUnderline"/>
          <w:highlight w:val="yellow"/>
        </w:rPr>
        <w:t xml:space="preserve">liberal-progressive impulse toward </w:t>
      </w:r>
      <w:r w:rsidRPr="000F387C">
        <w:rPr>
          <w:rStyle w:val="Emphasis"/>
          <w:highlight w:val="yellow"/>
        </w:rPr>
        <w:t>reforming institutionalized state violence rather than abolishing it</w:t>
      </w:r>
      <w:r w:rsidRPr="000F387C">
        <w:rPr>
          <w:rStyle w:val="StyleUnderline"/>
        </w:rPr>
        <w:t>. Professor</w:t>
      </w:r>
      <w:r w:rsidRPr="000F387C">
        <w:t xml:space="preserve"> Paul </w:t>
      </w:r>
      <w:r w:rsidRPr="000F387C">
        <w:rPr>
          <w:rStyle w:val="StyleUnderline"/>
        </w:rPr>
        <w:t>Butler, a former prosecutor, thus reached a protoabolitionist conclusion</w:t>
      </w:r>
      <w:r w:rsidRPr="000F387C">
        <w:t xml:space="preserve"> in 2016, </w:t>
      </w:r>
      <w:r w:rsidRPr="000F387C">
        <w:rPr>
          <w:rStyle w:val="StyleUnderline"/>
        </w:rPr>
        <w:t>suggesting that “</w:t>
      </w:r>
      <w:r w:rsidRPr="000F387C">
        <w:rPr>
          <w:rStyle w:val="StyleUnderline"/>
          <w:highlight w:val="yellow"/>
        </w:rPr>
        <w:t>attempts to reform</w:t>
      </w:r>
      <w:r w:rsidRPr="000F387C">
        <w:rPr>
          <w:rStyle w:val="StyleUnderline"/>
        </w:rPr>
        <w:t xml:space="preserve"> the system </w:t>
      </w:r>
      <w:r w:rsidRPr="000F387C">
        <w:rPr>
          <w:rStyle w:val="StyleUnderline"/>
          <w:highlight w:val="yellow"/>
        </w:rPr>
        <w:t>might</w:t>
      </w:r>
      <w:r w:rsidRPr="000F387C">
        <w:rPr>
          <w:rStyle w:val="StyleUnderline"/>
        </w:rPr>
        <w:t xml:space="preserve"> actually </w:t>
      </w:r>
      <w:r w:rsidRPr="000F387C">
        <w:rPr>
          <w:rStyle w:val="StyleUnderline"/>
          <w:highlight w:val="yellow"/>
        </w:rPr>
        <w:t>hinder</w:t>
      </w:r>
      <w:r w:rsidRPr="000F387C">
        <w:rPr>
          <w:rStyle w:val="StyleUnderline"/>
        </w:rPr>
        <w:t xml:space="preserve"> the </w:t>
      </w:r>
      <w:r w:rsidRPr="000F387C">
        <w:rPr>
          <w:rStyle w:val="StyleUnderline"/>
          <w:highlight w:val="yellow"/>
        </w:rPr>
        <w:t>more substantial transformation</w:t>
      </w:r>
      <w:r w:rsidRPr="000F387C">
        <w:rPr>
          <w:rStyle w:val="StyleUnderline"/>
        </w:rPr>
        <w:t xml:space="preserve"> American criminal justice needs.”</w:t>
      </w:r>
      <w:r w:rsidRPr="000F387C">
        <w:t>90</w:t>
      </w:r>
    </w:p>
    <w:p w14:paraId="506B0DB1" w14:textId="77777777" w:rsidR="00A92B48" w:rsidRPr="00B1280E" w:rsidRDefault="00A92B48" w:rsidP="00A92B48">
      <w:pPr>
        <w:pStyle w:val="Heading4"/>
      </w:pPr>
      <w:bookmarkStart w:id="1" w:name="_Hlk90038376"/>
      <w:bookmarkEnd w:id="0"/>
      <w:r w:rsidRPr="00B1280E">
        <w:t>Their focus on prison labor</w:t>
      </w:r>
      <w:r>
        <w:t>, proven by HRW ’19 allowing prison labours to publicize their conditions,</w:t>
      </w:r>
      <w:r w:rsidRPr="00B1280E">
        <w:t xml:space="preserve"> as a part of the prison industrial complex is a diversionary tactic that normalizes broader forms of population control utilized by neoliberal governments. This is not a semantic point – this mindset informs of how they view non-prison labor and replicates class based racism. </w:t>
      </w:r>
    </w:p>
    <w:p w14:paraId="35F9159E" w14:textId="77777777" w:rsidR="00A92B48" w:rsidRPr="00836271" w:rsidRDefault="00A92B48" w:rsidP="00A92B48">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2FBF31D4" w14:textId="77777777" w:rsidR="00A92B48" w:rsidRPr="00AA0DEA" w:rsidRDefault="00A92B48" w:rsidP="00A92B48">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w:t>
      </w:r>
      <w:r w:rsidRPr="00AE6FDF">
        <w:rPr>
          <w:rStyle w:val="StyleUnderline"/>
          <w:highlight w:val="green"/>
        </w:rPr>
        <w:t>In</w:t>
      </w:r>
      <w:r w:rsidRPr="00D50F7B">
        <w:rPr>
          <w:rStyle w:val="StyleUnderline"/>
        </w:rPr>
        <w:t xml:space="preserve"> self-referentially </w:t>
      </w:r>
      <w:r w:rsidRPr="00AE6FDF">
        <w:rPr>
          <w:rStyle w:val="StyleUnderline"/>
          <w:highlight w:val="green"/>
        </w:rPr>
        <w:t xml:space="preserve">positioning itself in relation to the </w:t>
      </w:r>
      <w:r w:rsidRPr="00AE6FDF">
        <w:rPr>
          <w:rStyle w:val="StyleUnderline"/>
        </w:rPr>
        <w:t xml:space="preserve">more widely known </w:t>
      </w:r>
      <w:r w:rsidRPr="00AE6FDF">
        <w:rPr>
          <w:rStyle w:val="StyleUnderline"/>
          <w:highlight w:val="green"/>
        </w:rPr>
        <w:t>‘military-industrial complex,</w:t>
      </w:r>
      <w:r w:rsidRPr="00D50F7B">
        <w:rPr>
          <w:rStyle w:val="StyleUnderline"/>
        </w:rPr>
        <w:t xml:space="preserve">’ moreover, </w:t>
      </w:r>
      <w:r w:rsidRPr="00AE6FDF">
        <w:rPr>
          <w:rStyle w:val="StyleUnderline"/>
          <w:highlight w:val="green"/>
        </w:rPr>
        <w:t>the PIC</w:t>
      </w:r>
      <w:r w:rsidRPr="00D50F7B">
        <w:rPr>
          <w:rStyle w:val="StyleUnderline"/>
        </w:rPr>
        <w:t xml:space="preserve"> effectively calls attention to the state’s capacity to reproduce itself</w:t>
      </w:r>
      <w:r w:rsidRPr="00246CFB">
        <w:rPr>
          <w:sz w:val="16"/>
        </w:rPr>
        <w:t xml:space="preserve"> through a range of disciplinary institutions crucial to capitalism’s functioning. </w:t>
      </w:r>
      <w:r w:rsidRPr="00D50F7B">
        <w:rPr>
          <w:rStyle w:val="StyleUnderline"/>
        </w:rPr>
        <w:t xml:space="preserve">Though the PIC </w:t>
      </w:r>
      <w:r w:rsidRPr="007A29F4">
        <w:rPr>
          <w:rStyle w:val="StyleUnderline"/>
        </w:rPr>
        <w:t xml:space="preserve">is useful in its ability to accessibly demonstrate the </w:t>
      </w:r>
      <w:r w:rsidRPr="00AE6FDF">
        <w:rPr>
          <w:rStyle w:val="StyleUnderline"/>
        </w:rPr>
        <w:t>conjoined</w:t>
      </w:r>
      <w:r w:rsidRPr="00AE6FDF">
        <w:rPr>
          <w:rStyle w:val="StyleUnderline"/>
          <w:highlight w:val="green"/>
        </w:rPr>
        <w:t xml:space="preserve"> </w:t>
      </w:r>
      <w:r w:rsidRPr="007A29F4">
        <w:rPr>
          <w:rStyle w:val="StyleUnderline"/>
        </w:rPr>
        <w:t>interests of capital and the state</w:t>
      </w:r>
      <w:r w:rsidRPr="00AE6FDF">
        <w:rPr>
          <w:sz w:val="16"/>
          <w:highlight w:val="green"/>
        </w:rPr>
        <w:t>,</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w:t>
      </w:r>
      <w:r w:rsidRPr="007A29F4">
        <w:rPr>
          <w:sz w:val="16"/>
        </w:rPr>
        <w:t xml:space="preserve">that </w:t>
      </w:r>
      <w:r w:rsidRPr="007A29F4">
        <w:rPr>
          <w:rStyle w:val="StyleUnderline"/>
        </w:rPr>
        <w:t>only a miniscule percentage of incarcerated people actually work for private firms</w:t>
      </w:r>
      <w:r w:rsidRPr="00246CFB">
        <w:rPr>
          <w:sz w:val="16"/>
        </w:rPr>
        <w:t xml:space="preserve">. In 2009, for example, </w:t>
      </w:r>
      <w:r w:rsidRPr="00D50F7B">
        <w:rPr>
          <w:rStyle w:val="StyleUnderline"/>
        </w:rPr>
        <w:t>only 0.3 percent of inmates nation-wide were employed by such companies</w:t>
      </w:r>
      <w:r w:rsidRPr="00246CFB">
        <w:rPr>
          <w:sz w:val="16"/>
        </w:rPr>
        <w:t xml:space="preserve">. </w:t>
      </w:r>
      <w:r w:rsidRPr="00D50F7B">
        <w:rPr>
          <w:rStyle w:val="StyleUnderline"/>
        </w:rPr>
        <w:t xml:space="preserve">Even if this trend were to develop exponentially in the coming years, it would still </w:t>
      </w:r>
      <w:r w:rsidRPr="007A29F4">
        <w:rPr>
          <w:rStyle w:val="StyleUnderline"/>
        </w:rPr>
        <w:t xml:space="preserve">fail to account for the fundamental features of </w:t>
      </w:r>
      <w:r w:rsidRPr="00AE6FDF">
        <w:rPr>
          <w:rStyle w:val="StyleUnderline"/>
        </w:rPr>
        <w:t xml:space="preserve">the </w:t>
      </w:r>
      <w:r w:rsidRPr="007A29F4">
        <w:rPr>
          <w:rStyle w:val="StyleUnderline"/>
        </w:rPr>
        <w:t xml:space="preserve">prison </w:t>
      </w:r>
      <w:r w:rsidRPr="00AE6FDF">
        <w:rPr>
          <w:rStyle w:val="StyleUnderline"/>
        </w:rPr>
        <w:t>system</w:t>
      </w:r>
      <w:r w:rsidRPr="00D50F7B">
        <w:rPr>
          <w:rStyle w:val="StyleUnderline"/>
        </w:rPr>
        <w:t xml:space="preserve">, as </w:t>
      </w:r>
      <w:r w:rsidRPr="00AE6FDF">
        <w:rPr>
          <w:rStyle w:val="StyleUnderline"/>
          <w:highlight w:val="green"/>
        </w:rPr>
        <w:t>no</w:t>
      </w:r>
      <w:r w:rsidRPr="00D50F7B">
        <w:rPr>
          <w:rStyle w:val="StyleUnderline"/>
        </w:rPr>
        <w:t xml:space="preserve"> single economic </w:t>
      </w:r>
      <w:r w:rsidRPr="00AE6FDF">
        <w:rPr>
          <w:rStyle w:val="StyleUnderline"/>
          <w:highlight w:val="green"/>
        </w:rPr>
        <w:t>sector</w:t>
      </w:r>
      <w:r w:rsidRPr="00D50F7B">
        <w:rPr>
          <w:rStyle w:val="StyleUnderline"/>
        </w:rPr>
        <w:t xml:space="preserve"> </w:t>
      </w:r>
      <w:r w:rsidRPr="00AE6FDF">
        <w:rPr>
          <w:rStyle w:val="StyleUnderline"/>
          <w:highlight w:val="green"/>
        </w:rPr>
        <w:t>relies</w:t>
      </w:r>
      <w:r w:rsidRPr="00D50F7B">
        <w:rPr>
          <w:rStyle w:val="StyleUnderline"/>
        </w:rPr>
        <w:t xml:space="preserve"> principally or even significantly </w:t>
      </w:r>
      <w:r w:rsidRPr="00AE6FDF">
        <w:rPr>
          <w:rStyle w:val="StyleUnderline"/>
          <w:highlight w:val="green"/>
        </w:rPr>
        <w:t>on prison labor</w:t>
      </w:r>
      <w:r w:rsidRPr="00AE6FDF">
        <w:rPr>
          <w:sz w:val="16"/>
          <w:highlight w:val="green"/>
        </w:rPr>
        <w:t>,</w:t>
      </w:r>
      <w:r w:rsidRPr="00246CFB">
        <w:rPr>
          <w:sz w:val="16"/>
        </w:rPr>
        <w:t xml:space="preserve"> however disturbing this dynamic may be</w:t>
      </w:r>
      <w:r w:rsidRPr="00D50F7B">
        <w:rPr>
          <w:rStyle w:val="StyleUnderline"/>
        </w:rPr>
        <w:t xml:space="preserve">. </w:t>
      </w:r>
      <w:r w:rsidRPr="00AE6FDF">
        <w:rPr>
          <w:rStyle w:val="StyleUnderline"/>
          <w:highlight w:val="green"/>
        </w:rPr>
        <w:t>Prisons</w:t>
      </w:r>
      <w:r w:rsidRPr="00D50F7B">
        <w:rPr>
          <w:rStyle w:val="StyleUnderline"/>
        </w:rPr>
        <w:t xml:space="preserve"> likewise do </w:t>
      </w:r>
      <w:r w:rsidRPr="00AE6FDF">
        <w:rPr>
          <w:rStyle w:val="StyleUnderline"/>
          <w:highlight w:val="green"/>
        </w:rPr>
        <w:t>not</w:t>
      </w:r>
      <w:r w:rsidRPr="00D50F7B">
        <w:rPr>
          <w:rStyle w:val="StyleUnderline"/>
        </w:rPr>
        <w:t xml:space="preserve"> actually constitute a </w:t>
      </w:r>
      <w:r w:rsidRPr="00AE6FDF">
        <w:rPr>
          <w:rStyle w:val="StyleUnderline"/>
          <w:highlight w:val="green"/>
        </w:rPr>
        <w:t>significant</w:t>
      </w:r>
      <w:r w:rsidRPr="00D50F7B">
        <w:rPr>
          <w:rStyle w:val="StyleUnderline"/>
        </w:rPr>
        <w:t xml:space="preserve"> boon </w:t>
      </w:r>
      <w:r w:rsidRPr="00AE6FDF">
        <w:rPr>
          <w:rStyle w:val="StyleUnderline"/>
          <w:highlight w:val="green"/>
        </w:rPr>
        <w:t xml:space="preserve">to the </w:t>
      </w:r>
      <w:r w:rsidRPr="00AE6FDF">
        <w:rPr>
          <w:rStyle w:val="StyleUnderline"/>
        </w:rPr>
        <w:t>U</w:t>
      </w:r>
      <w:r w:rsidRPr="00D50F7B">
        <w:rPr>
          <w:rStyle w:val="StyleUnderline"/>
        </w:rPr>
        <w:t xml:space="preserve">nited States’ </w:t>
      </w:r>
      <w:r w:rsidRPr="00AE6FDF">
        <w:rPr>
          <w:rStyle w:val="StyleUnderline"/>
          <w:highlight w:val="green"/>
        </w:rPr>
        <w:t>economy</w:t>
      </w:r>
      <w:r w:rsidRPr="00D50F7B">
        <w:rPr>
          <w:rStyle w:val="StyleUnderline"/>
        </w:rPr>
        <w:t xml:space="preserve">; in fact, inmates are </w:t>
      </w:r>
      <w:r w:rsidRPr="00AE6FDF">
        <w:rPr>
          <w:rStyle w:val="StyleUnderline"/>
          <w:highlight w:val="green"/>
        </w:rPr>
        <w:t>generally employed at a net loss</w:t>
      </w:r>
      <w:r w:rsidRPr="00D50F7B">
        <w:rPr>
          <w:rStyle w:val="StyleUnderline"/>
        </w:rPr>
        <w:t xml:space="preserve"> to the government</w:t>
      </w:r>
      <w:r w:rsidRPr="00246CFB">
        <w:rPr>
          <w:sz w:val="16"/>
        </w:rPr>
        <w:t xml:space="preserve"> (though their activity is heavily subsidized and regulated), </w:t>
      </w:r>
      <w:r w:rsidRPr="00AE6FDF">
        <w:rPr>
          <w:rStyle w:val="StyleUnderline"/>
          <w:highlight w:val="green"/>
        </w:rPr>
        <w:t>and US corrections-based spending</w:t>
      </w:r>
      <w:r w:rsidRPr="00D50F7B">
        <w:rPr>
          <w:rStyle w:val="StyleUnderline"/>
        </w:rPr>
        <w:t xml:space="preserve"> at local, municipal, and federal levels </w:t>
      </w:r>
      <w:r w:rsidRPr="00AE6FDF">
        <w:rPr>
          <w:rStyle w:val="StyleUnderline"/>
          <w:highlight w:val="green"/>
        </w:rPr>
        <w:t xml:space="preserve">constitutes only a </w:t>
      </w:r>
      <w:r w:rsidRPr="00AE6FDF">
        <w:rPr>
          <w:rStyle w:val="StyleUnderline"/>
        </w:rPr>
        <w:t xml:space="preserve">small </w:t>
      </w:r>
      <w:r w:rsidRPr="00AE6FDF">
        <w:rPr>
          <w:rStyle w:val="StyleUnderline"/>
          <w:highlight w:val="green"/>
        </w:rPr>
        <w:t>fraction of the GDP</w:t>
      </w:r>
      <w:r w:rsidRPr="00246CFB">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 xml:space="preserve">despite increasing profit margins and appalling moral bankruptcy, </w:t>
      </w:r>
      <w:r w:rsidRPr="007A29F4">
        <w:rPr>
          <w:rStyle w:val="StyleUnderline"/>
        </w:rPr>
        <w:t>private prisons are hardly the norm</w:t>
      </w:r>
      <w:r w:rsidRPr="00D50F7B">
        <w:rPr>
          <w:rStyle w:val="StyleUnderline"/>
        </w:rPr>
        <w:t>,</w:t>
      </w:r>
      <w:r w:rsidRPr="00246CFB">
        <w:rPr>
          <w:sz w:val="16"/>
        </w:rPr>
        <w:t xml:space="preserve"> and they likely won’t be anytime soon. </w:t>
      </w:r>
      <w:r w:rsidRPr="00D50F7B">
        <w:rPr>
          <w:rStyle w:val="StyleUnderline"/>
        </w:rPr>
        <w:t xml:space="preserve">One must also wonder whether </w:t>
      </w:r>
      <w:r w:rsidRPr="007A29F4">
        <w:rPr>
          <w:rStyle w:val="StyleUnderline"/>
        </w:rPr>
        <w:t>the</w:t>
      </w:r>
      <w:r w:rsidRPr="00D50F7B">
        <w:rPr>
          <w:rStyle w:val="StyleUnderline"/>
        </w:rPr>
        <w:t xml:space="preserve"> specific </w:t>
      </w:r>
      <w:r w:rsidRPr="007A29F4">
        <w:rPr>
          <w:rStyle w:val="StyleUnderline"/>
        </w:rPr>
        <w:t>demonization of the private prison industry</w:t>
      </w:r>
      <w:r w:rsidRPr="00D50F7B">
        <w:rPr>
          <w:rStyle w:val="StyleUnderline"/>
        </w:rPr>
        <w:t xml:space="preserve"> implicitly </w:t>
      </w:r>
      <w:r w:rsidRPr="007A29F4">
        <w:rPr>
          <w:rStyle w:val="StyleUnderline"/>
        </w:rPr>
        <w:t>naturalizes the</w:t>
      </w:r>
      <w:r w:rsidRPr="00D50F7B">
        <w:rPr>
          <w:rStyle w:val="StyleUnderline"/>
        </w:rPr>
        <w:t xml:space="preserve"> much larger and much more encompassing </w:t>
      </w:r>
      <w:r w:rsidRPr="00AE6FDF">
        <w:rPr>
          <w:rStyle w:val="StyleUnderline"/>
          <w:highlight w:val="green"/>
        </w:rPr>
        <w:t>public prison nexus in the United States</w:t>
      </w:r>
      <w:r w:rsidRPr="00D50F7B">
        <w:rPr>
          <w:rStyle w:val="StyleUnderline"/>
        </w:rPr>
        <w:t xml:space="preserve">, one which has </w:t>
      </w:r>
      <w:r w:rsidRPr="00AE6FDF">
        <w:rPr>
          <w:rStyle w:val="StyleUnderline"/>
          <w:highlight w:val="green"/>
        </w:rPr>
        <w:t>grown 790 percent since 1980</w:t>
      </w:r>
      <w:r w:rsidRPr="00D50F7B">
        <w:rPr>
          <w:rStyle w:val="StyleUnderline"/>
        </w:rPr>
        <w:t xml:space="preserve"> and which is not immune from the grave abuses</w:t>
      </w:r>
      <w:r w:rsidRPr="00246CFB">
        <w:rPr>
          <w:sz w:val="16"/>
        </w:rPr>
        <w:t xml:space="preserve"> (sexualized violence, correctional officer misconduct, food rationing, etc.) frequently cited as byproducts of the private prison industry. </w:t>
      </w:r>
      <w:r w:rsidRPr="00D50F7B">
        <w:rPr>
          <w:rStyle w:val="StyleUnderline"/>
        </w:rPr>
        <w:t xml:space="preserve">Such an </w:t>
      </w:r>
      <w:r w:rsidRPr="00AE6FDF">
        <w:rPr>
          <w:rStyle w:val="StyleUnderline"/>
          <w:highlight w:val="green"/>
        </w:rPr>
        <w:t>analysis</w:t>
      </w:r>
      <w:r w:rsidRPr="00D50F7B">
        <w:rPr>
          <w:rStyle w:val="StyleUnderline"/>
        </w:rPr>
        <w:t xml:space="preserve"> can </w:t>
      </w:r>
      <w:r w:rsidRPr="00AE6FDF">
        <w:rPr>
          <w:rStyle w:val="StyleUnderline"/>
          <w:highlight w:val="green"/>
        </w:rPr>
        <w:t>tend towards a</w:t>
      </w:r>
      <w:r w:rsidRPr="00D50F7B">
        <w:rPr>
          <w:rStyle w:val="StyleUnderline"/>
        </w:rPr>
        <w:t xml:space="preserve"> conspiratorial </w:t>
      </w:r>
      <w:r w:rsidRPr="00AE6FDF">
        <w:rPr>
          <w:rStyle w:val="StyleUnderline"/>
          <w:highlight w:val="green"/>
        </w:rPr>
        <w:t>view of history that</w:t>
      </w:r>
      <w:r w:rsidRPr="00D50F7B">
        <w:rPr>
          <w:rStyle w:val="StyleUnderline"/>
        </w:rPr>
        <w:t>,</w:t>
      </w:r>
      <w:r w:rsidRPr="00246CFB">
        <w:rPr>
          <w:sz w:val="16"/>
        </w:rPr>
        <w:t xml:space="preserve"> regardless of whether or not it ultimately rings true, </w:t>
      </w:r>
      <w:r w:rsidRPr="00B77EF3">
        <w:rPr>
          <w:rStyle w:val="StyleUnderline"/>
          <w:highlight w:val="green"/>
        </w:rPr>
        <w:t>misses the</w:t>
      </w:r>
      <w:r w:rsidRPr="00D50F7B">
        <w:rPr>
          <w:rStyle w:val="StyleUnderline"/>
        </w:rPr>
        <w:t xml:space="preserve"> central </w:t>
      </w:r>
      <w:r w:rsidRPr="00B77EF3">
        <w:rPr>
          <w:rStyle w:val="StyleUnderline"/>
          <w:highlight w:val="green"/>
        </w:rPr>
        <w:t>dynamic undergirding state involvement vis-à-vis</w:t>
      </w:r>
      <w:r w:rsidRPr="00D50F7B">
        <w:rPr>
          <w:rStyle w:val="StyleUnderline"/>
        </w:rPr>
        <w:t xml:space="preserve"> both institutions of </w:t>
      </w:r>
      <w:r w:rsidRPr="00B77EF3">
        <w:rPr>
          <w:rStyle w:val="StyleUnderline"/>
          <w:highlight w:val="green"/>
        </w:rPr>
        <w:t>social welfare and</w:t>
      </w:r>
      <w:r w:rsidRPr="00D50F7B">
        <w:rPr>
          <w:rStyle w:val="StyleUnderline"/>
        </w:rPr>
        <w:t xml:space="preserve"> institutions of </w:t>
      </w:r>
      <w:r w:rsidRPr="00B77EF3">
        <w:rPr>
          <w:rStyle w:val="StyleUnderline"/>
          <w:highlight w:val="green"/>
        </w:rPr>
        <w:t>imprisonment</w:t>
      </w:r>
      <w:r w:rsidRPr="00D50F7B">
        <w:rPr>
          <w:rStyle w:val="StyleUnderline"/>
        </w:rPr>
        <w:t xml:space="preserve">, detention, and poverty </w:t>
      </w:r>
      <w:r w:rsidRPr="00B77EF3">
        <w:rPr>
          <w:rStyle w:val="StyleUnderline"/>
          <w:highlight w:val="green"/>
        </w:rPr>
        <w:t>under neoliberalism</w:t>
      </w:r>
      <w:r w:rsidRPr="00246CFB">
        <w:rPr>
          <w:sz w:val="16"/>
        </w:rPr>
        <w:t>. Wacquant identifies such a dynamic in Punishing the Poor as a “paradox of neoliberal rationality” in which “</w:t>
      </w:r>
      <w:r w:rsidRPr="00B77EF3">
        <w:rPr>
          <w:rStyle w:val="StyleUnderline"/>
          <w:highlight w:val="green"/>
        </w:rPr>
        <w:t xml:space="preserve">the state stridently reasserts its </w:t>
      </w:r>
      <w:r w:rsidRPr="00B77EF3">
        <w:rPr>
          <w:rStyle w:val="StyleUnderline"/>
        </w:rPr>
        <w:t xml:space="preserve">responsibility, potency, and </w:t>
      </w:r>
      <w:r w:rsidRPr="00B77EF3">
        <w:rPr>
          <w:rStyle w:val="StyleUnderline"/>
          <w:highlight w:val="green"/>
        </w:rPr>
        <w:t>efficiency</w:t>
      </w:r>
      <w:r w:rsidRPr="00246CFB">
        <w:rPr>
          <w:rStyle w:val="StyleUnderline"/>
        </w:rPr>
        <w:t xml:space="preserve"> in the narrow register </w:t>
      </w:r>
      <w:r w:rsidRPr="00F35590">
        <w:rPr>
          <w:rStyle w:val="StyleUnderline"/>
          <w:highlight w:val="green"/>
        </w:rPr>
        <w:t>of crime management</w:t>
      </w:r>
      <w:r w:rsidRPr="00246CFB">
        <w:rPr>
          <w:rStyle w:val="StyleUnderline"/>
        </w:rPr>
        <w:t xml:space="preserve">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as opposed to the traditional PIC framing in which labor done in both private and public prisons is conceived as a major economic boon, </w:t>
      </w:r>
      <w:r w:rsidRPr="00F35590">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F35590">
        <w:rPr>
          <w:rStyle w:val="StyleUnderline"/>
          <w:highlight w:val="green"/>
        </w:rPr>
        <w:t xml:space="preserve">is even more </w:t>
      </w:r>
      <w:r w:rsidRPr="00F35590">
        <w:rPr>
          <w:rStyle w:val="StyleUnderline"/>
        </w:rPr>
        <w:t xml:space="preserve">ineluctably </w:t>
      </w:r>
      <w:r w:rsidRPr="00F35590">
        <w:rPr>
          <w:rStyle w:val="StyleUnderline"/>
          <w:highlight w:val="green"/>
        </w:rPr>
        <w:t xml:space="preserve">characterized as surplus labor </w:t>
      </w:r>
      <w:r w:rsidRPr="00F35590">
        <w:rPr>
          <w:rStyle w:val="StyleUnderline"/>
        </w:rPr>
        <w:t>under</w:t>
      </w:r>
      <w:r w:rsidRPr="00246CFB">
        <w:rPr>
          <w:rStyle w:val="StyleUnderline"/>
        </w:rPr>
        <w:t xml:space="preserve"> post-Fordism, then </w:t>
      </w:r>
      <w:r w:rsidRPr="00F35590">
        <w:rPr>
          <w:rStyle w:val="StyleUnderline"/>
          <w:highlight w:val="green"/>
        </w:rPr>
        <w:t>the state can simply endow itself with the power to hyper-criminalize</w:t>
      </w:r>
      <w:r w:rsidRPr="00246CFB">
        <w:rPr>
          <w:rStyle w:val="StyleUnderline"/>
        </w:rPr>
        <w:t xml:space="preserve"> without pretext in order </w:t>
      </w:r>
      <w:r w:rsidRPr="00F35590">
        <w:rPr>
          <w:rStyle w:val="StyleUnderline"/>
          <w:highlight w:val="green"/>
        </w:rPr>
        <w:t>to deal with those who</w:t>
      </w:r>
      <w:r w:rsidRPr="00246CFB">
        <w:rPr>
          <w:rStyle w:val="StyleUnderline"/>
        </w:rPr>
        <w:t xml:space="preserve"> both </w:t>
      </w:r>
      <w:r w:rsidRPr="00F35590">
        <w:rPr>
          <w:rStyle w:val="StyleUnderline"/>
          <w:highlight w:val="green"/>
        </w:rPr>
        <w:t>serve no use to the economy</w:t>
      </w:r>
      <w:r w:rsidRPr="00246CFB">
        <w:rPr>
          <w:rStyle w:val="StyleUnderline"/>
        </w:rPr>
        <w:t xml:space="preserve"> and frustrate the largely white middle class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F35590">
        <w:rPr>
          <w:rStyle w:val="StyleUnderline"/>
          <w:highlight w:val="green"/>
        </w:rPr>
        <w:t>These critiques</w:t>
      </w:r>
      <w:r w:rsidRPr="00246CFB">
        <w:rPr>
          <w:rStyle w:val="StyleUnderline"/>
        </w:rPr>
        <w:t xml:space="preserve"> of the contemporary framing of the ‘prison-industrial complex’ are not simply a practice in </w:t>
      </w:r>
      <w:r w:rsidRPr="00F35590">
        <w:rPr>
          <w:rStyle w:val="StyleUnderline"/>
        </w:rPr>
        <w:t>detached</w:t>
      </w:r>
      <w:r w:rsidRPr="00246CFB">
        <w:rPr>
          <w:rStyle w:val="StyleUnderline"/>
        </w:rPr>
        <w:t xml:space="preserve"> pseudo-intellectualization; they </w:t>
      </w:r>
      <w:r w:rsidRPr="00F35590">
        <w:rPr>
          <w:rStyle w:val="StyleUnderline"/>
          <w:highlight w:val="green"/>
        </w:rPr>
        <w:t>are important because they frame the role of Black labor to the US economy</w:t>
      </w:r>
      <w:r w:rsidRPr="00246CFB">
        <w:rPr>
          <w:rStyle w:val="StyleUnderline"/>
        </w:rPr>
        <w:t xml:space="preserve">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w:t>
      </w:r>
      <w:r w:rsidRPr="00F35590">
        <w:rPr>
          <w:rStyle w:val="StyleUnderline"/>
          <w:highlight w:val="green"/>
        </w:rPr>
        <w:t>it is worthwhile to consider prison labor’s actual relative lack of productivity as symptomatic of a post-Fordist economy that deals with its “relatively redundant population of laborers</w:t>
      </w:r>
      <w:r w:rsidRPr="00246CFB">
        <w:rPr>
          <w:sz w:val="16"/>
        </w:rPr>
        <w:t xml:space="preserve">…of greater </w:t>
      </w:r>
      <w:r w:rsidRPr="00246CFB">
        <w:rPr>
          <w:rStyle w:val="StyleUnderline"/>
        </w:rPr>
        <w:t>extant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F35590">
        <w:rPr>
          <w:rStyle w:val="StyleUnderline"/>
        </w:rPr>
        <w:t>One</w:t>
      </w:r>
      <w:r w:rsidRPr="00246CFB">
        <w:rPr>
          <w:rStyle w:val="StyleUnderline"/>
        </w:rPr>
        <w:t xml:space="preserve"> might also infer that a call to reframe the prison-industrial complex may necessarily entail solely Keynesian or social democratic solutions, as opposed to the explicitly abolitionist stance put forth by radical groups</w:t>
      </w:r>
      <w:r w:rsidRPr="00246CFB">
        <w:rPr>
          <w:sz w:val="16"/>
        </w:rPr>
        <w:t xml:space="preserve"> such as Critical Resistance. On the contrary, </w:t>
      </w:r>
      <w:r w:rsidRPr="00246CFB">
        <w:rPr>
          <w:rStyle w:val="StyleUnderline"/>
        </w:rPr>
        <w:t xml:space="preserve">such a </w:t>
      </w:r>
      <w:r w:rsidRPr="007A29F4">
        <w:rPr>
          <w:rStyle w:val="StyleUnderline"/>
        </w:rPr>
        <w:t>reframing affirms the importance of</w:t>
      </w:r>
      <w:r w:rsidRPr="00246CFB">
        <w:rPr>
          <w:rStyle w:val="StyleUnderline"/>
        </w:rPr>
        <w:t xml:space="preserve"> (for now) symbolic </w:t>
      </w:r>
      <w:r w:rsidRPr="007A29F4">
        <w:rPr>
          <w:rStyle w:val="StyleUnderline"/>
        </w:rPr>
        <w:t>initiatives such as divestment from the private prison industry,</w:t>
      </w:r>
      <w:r w:rsidRPr="00246CFB">
        <w:rPr>
          <w:rStyle w:val="StyleUnderline"/>
        </w:rPr>
        <w:t xml:space="preserve"> and is in </w:t>
      </w:r>
      <w:r w:rsidRPr="00F35590">
        <w:rPr>
          <w:rStyle w:val="StyleUnderline"/>
        </w:rPr>
        <w:t>fact</w:t>
      </w:r>
      <w:r w:rsidRPr="00246CFB">
        <w:rPr>
          <w:rStyle w:val="StyleUnderline"/>
        </w:rPr>
        <w:t xml:space="preserve"> entirely </w:t>
      </w:r>
      <w:r w:rsidRPr="007A29F4">
        <w:rPr>
          <w:rStyle w:val="StyleUnderline"/>
        </w:rPr>
        <w:t xml:space="preserve">compatible with </w:t>
      </w:r>
      <w:r w:rsidRPr="00F35590">
        <w:rPr>
          <w:rStyle w:val="StyleUnderline"/>
        </w:rPr>
        <w:t xml:space="preserve">the notion of </w:t>
      </w:r>
      <w:r w:rsidRPr="007A29F4">
        <w:rPr>
          <w:rStyle w:val="StyleUnderline"/>
        </w:rPr>
        <w:t>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For one, if for no other purpose</w:t>
      </w:r>
      <w:r w:rsidRPr="00F35590">
        <w:rPr>
          <w:sz w:val="16"/>
          <w:highlight w:val="green"/>
        </w:rPr>
        <w:t xml:space="preserve">, </w:t>
      </w:r>
      <w:r w:rsidRPr="00F35590">
        <w:rPr>
          <w:rStyle w:val="StyleUnderline"/>
          <w:highlight w:val="green"/>
        </w:rPr>
        <w:t>the PIC is useful in its function as effective political propaganda that has</w:t>
      </w:r>
      <w:r w:rsidRPr="00246CFB">
        <w:rPr>
          <w:rStyle w:val="StyleUnderline"/>
        </w:rPr>
        <w:t xml:space="preserve"> and should continue to </w:t>
      </w:r>
      <w:r w:rsidRPr="00F35590">
        <w:rPr>
          <w:rStyle w:val="StyleUnderline"/>
          <w:highlight w:val="green"/>
        </w:rPr>
        <w:t>pique a widespread interest i</w:t>
      </w:r>
      <w:r w:rsidRPr="00246CFB">
        <w:rPr>
          <w:rStyle w:val="StyleUnderline"/>
        </w:rPr>
        <w:t xml:space="preserve">n, at the very least, </w:t>
      </w:r>
      <w:r w:rsidRPr="00F35590">
        <w:rPr>
          <w:rStyle w:val="StyleUnderline"/>
          <w:highlight w:val="green"/>
        </w:rPr>
        <w:t>prison expansion</w:t>
      </w:r>
      <w:r w:rsidRPr="00246CFB">
        <w:rPr>
          <w:rStyle w:val="StyleUnderline"/>
        </w:rPr>
        <w:t xml:space="preserve">. </w:t>
      </w:r>
      <w:r w:rsidRPr="007A29F4">
        <w:rPr>
          <w:rStyle w:val="StyleUnderline"/>
        </w:rPr>
        <w:t>The primary short-term goal of any abolitionist movement must be to call attention to injustice, and there is no reason why the PIC should be abandoned</w:t>
      </w:r>
      <w:r w:rsidRPr="00246CFB">
        <w:rPr>
          <w:rStyle w:val="StyleUnderline"/>
        </w:rPr>
        <w:t>, even if its empirical grounding may be questioned and readjusted</w:t>
      </w:r>
      <w:r w:rsidRPr="00246CFB">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54E76D47" w14:textId="77777777" w:rsidR="00A92B48" w:rsidRPr="000F387C" w:rsidRDefault="00A92B48" w:rsidP="00A92B48">
      <w:pPr>
        <w:pStyle w:val="Heading4"/>
        <w:rPr>
          <w:rFonts w:cs="Calibri"/>
        </w:rPr>
      </w:pPr>
      <w:r w:rsidRPr="000F387C">
        <w:rPr>
          <w:rFonts w:cs="Calibri"/>
        </w:rPr>
        <w:t xml:space="preserve">There’s no </w:t>
      </w:r>
      <w:r w:rsidRPr="000F387C">
        <w:rPr>
          <w:rFonts w:cs="Calibri"/>
          <w:u w:val="single"/>
        </w:rPr>
        <w:t>single explanation</w:t>
      </w:r>
      <w:r w:rsidRPr="000F387C">
        <w:rPr>
          <w:rFonts w:cs="Calibri"/>
        </w:rPr>
        <w:t xml:space="preserve"> for the rise of mass incarceration besides </w:t>
      </w:r>
      <w:r w:rsidRPr="000F387C">
        <w:rPr>
          <w:rFonts w:cs="Calibri"/>
          <w:u w:val="single"/>
        </w:rPr>
        <w:t>carceral logic itself</w:t>
      </w:r>
    </w:p>
    <w:p w14:paraId="4D581FC6" w14:textId="77777777" w:rsidR="00A92B48" w:rsidRPr="000F387C" w:rsidRDefault="00A92B48" w:rsidP="00A92B48">
      <w:r w:rsidRPr="000F387C">
        <w:rPr>
          <w:rStyle w:val="Style13ptBold"/>
        </w:rPr>
        <w:t>Wang 18</w:t>
      </w:r>
      <w:r w:rsidRPr="000F387C">
        <w:t xml:space="preserve"> — </w:t>
      </w:r>
      <w:r w:rsidRPr="000F387C">
        <w:rPr>
          <w:u w:val="single"/>
        </w:rPr>
        <w:t>Jackie Wang</w:t>
      </w:r>
      <w:r w:rsidRPr="000F387C">
        <w:t xml:space="preserve">, Radcliffe Fellow and Ph.D. Candidate in the Department of African and African American Studies at Harvard University, interviewed by </w:t>
      </w:r>
      <w:r w:rsidRPr="000F387C">
        <w:rPr>
          <w:u w:val="single"/>
        </w:rPr>
        <w:t>M. Buna</w:t>
      </w:r>
      <w:r w:rsidRPr="000F387C">
        <w:t xml:space="preserve">, freelance writer, 2018 (“Carceral Capitalism: A Conversation with Jackie Wang,” </w:t>
      </w:r>
      <w:r w:rsidRPr="000F387C">
        <w:rPr>
          <w:i/>
        </w:rPr>
        <w:t>LA Review of Books</w:t>
      </w:r>
      <w:r w:rsidRPr="000F387C">
        <w:t>, May 13</w:t>
      </w:r>
      <w:r w:rsidRPr="000F387C">
        <w:rPr>
          <w:vertAlign w:val="superscript"/>
        </w:rPr>
        <w:t>th</w:t>
      </w:r>
      <w:r w:rsidRPr="000F387C">
        <w:t>, Available Online at https://lareviewofbooks.org/article/carceral-capitalism-conversation-jackie-wang/, Accessed 06-28-2020)</w:t>
      </w:r>
    </w:p>
    <w:p w14:paraId="48C7C6BF" w14:textId="77777777" w:rsidR="00A92B48" w:rsidRPr="000F387C" w:rsidRDefault="00A92B48" w:rsidP="00A92B48">
      <w:pPr>
        <w:rPr>
          <w:i/>
        </w:rPr>
      </w:pPr>
      <w:r w:rsidRPr="000F387C">
        <w:rPr>
          <w:i/>
        </w:rPr>
        <w:t>Do you envision Carceral Capitalism becoming part of the ever-expanding curriculum for teaching about prisons, policing, and prison abolition — ranging from foundational texts such as Angela Davis’s Are Prisons Obsolete? to the latest posts on Mariame Kaba’s Prison Culture blog — which aims to show that there is actually no master narrative when it comes to the carceral state?</w:t>
      </w:r>
    </w:p>
    <w:p w14:paraId="332062BB" w14:textId="77777777" w:rsidR="00A92B48" w:rsidRDefault="00A92B48" w:rsidP="00A92B48">
      <w:r w:rsidRPr="000F387C">
        <w:t xml:space="preserve">I agree with the claim that, </w:t>
      </w:r>
      <w:r w:rsidRPr="000F387C">
        <w:rPr>
          <w:rStyle w:val="StyleUnderline"/>
          <w:highlight w:val="yellow"/>
        </w:rPr>
        <w:t xml:space="preserve">when it comes to the carceral state, there is </w:t>
      </w:r>
      <w:r w:rsidRPr="000F387C">
        <w:rPr>
          <w:rStyle w:val="Emphasis"/>
          <w:highlight w:val="yellow"/>
        </w:rPr>
        <w:t>no master narrative</w:t>
      </w:r>
      <w:r w:rsidRPr="000F387C">
        <w:rPr>
          <w:rStyle w:val="StyleUnderline"/>
        </w:rPr>
        <w:t xml:space="preserve">. Academia forces scholars to brand their arguments in order to sell books and land a job. Now </w:t>
      </w:r>
      <w:r w:rsidRPr="000F387C">
        <w:rPr>
          <w:rStyle w:val="StyleUnderline"/>
          <w:highlight w:val="yellow"/>
        </w:rPr>
        <w:t>there is</w:t>
      </w:r>
      <w:r w:rsidRPr="000F387C">
        <w:rPr>
          <w:rStyle w:val="StyleUnderline"/>
        </w:rPr>
        <w:t xml:space="preserve"> a lot of </w:t>
      </w:r>
      <w:r w:rsidRPr="000F387C">
        <w:rPr>
          <w:rStyle w:val="StyleUnderline"/>
          <w:highlight w:val="yellow"/>
        </w:rPr>
        <w:t>intellectual jousting about what caused mass incarceration</w:t>
      </w:r>
      <w:r w:rsidRPr="000F387C">
        <w:rPr>
          <w:rStyle w:val="StyleUnderline"/>
        </w:rPr>
        <w:t xml:space="preserve">. </w:t>
      </w:r>
      <w:r w:rsidRPr="000F387C">
        <w:rPr>
          <w:rStyle w:val="StyleUnderline"/>
          <w:highlight w:val="yellow"/>
        </w:rPr>
        <w:t>Was it a backlash to prisoner organization or to black power</w:t>
      </w:r>
      <w:r w:rsidRPr="000F387C">
        <w:rPr>
          <w:rStyle w:val="StyleUnderline"/>
        </w:rPr>
        <w:t xml:space="preserve"> and the urban riots of the ’60s and ’70s? </w:t>
      </w:r>
      <w:r w:rsidRPr="000F387C">
        <w:rPr>
          <w:rStyle w:val="StyleUnderline"/>
          <w:highlight w:val="yellow"/>
        </w:rPr>
        <w:t>Was it the need for a new method of racial management</w:t>
      </w:r>
      <w:r w:rsidRPr="000F387C">
        <w:rPr>
          <w:rStyle w:val="StyleUnderline"/>
        </w:rPr>
        <w:t xml:space="preserve"> in the wake of the collapse of Jim Crow? </w:t>
      </w:r>
      <w:r w:rsidRPr="007A29F4">
        <w:rPr>
          <w:rStyle w:val="StyleUnderline"/>
        </w:rPr>
        <w:t>Was it postwar moral panics around sex? Was it the buildup of state infrastructure during the Cold War? Was it prosecutors or the War on Drugs? Was it a way to socially manage surplus populations</w:t>
      </w:r>
      <w:r w:rsidRPr="000F387C">
        <w:rPr>
          <w:rStyle w:val="StyleUnderline"/>
        </w:rPr>
        <w:t xml:space="preserve"> created by de-industrialization? </w:t>
      </w:r>
      <w:r w:rsidRPr="000F387C">
        <w:rPr>
          <w:rStyle w:val="StyleUnderline"/>
          <w:highlight w:val="yellow"/>
        </w:rPr>
        <w:t>Was it the three-strikes laws and determinate sentencing regimes</w:t>
      </w:r>
      <w:r w:rsidRPr="000F387C">
        <w:rPr>
          <w:rStyle w:val="StyleUnderline"/>
        </w:rPr>
        <w:t xml:space="preserve">? </w:t>
      </w:r>
      <w:r w:rsidRPr="000F387C">
        <w:rPr>
          <w:rStyle w:val="StyleUnderline"/>
          <w:highlight w:val="yellow"/>
        </w:rPr>
        <w:t>Was it private prisons, law-and-order politicians, wrongheaded criminologists, or a compromise Dem</w:t>
      </w:r>
      <w:r w:rsidRPr="000F387C">
        <w:rPr>
          <w:rStyle w:val="StyleUnderline"/>
        </w:rPr>
        <w:t>ocrat</w:t>
      </w:r>
      <w:r w:rsidRPr="000F387C">
        <w:rPr>
          <w:rStyle w:val="StyleUnderline"/>
          <w:highlight w:val="yellow"/>
        </w:rPr>
        <w:t>s made to maintain</w:t>
      </w:r>
      <w:r w:rsidRPr="000F387C">
        <w:rPr>
          <w:rStyle w:val="StyleUnderline"/>
        </w:rPr>
        <w:t xml:space="preserve"> the loyalty of their </w:t>
      </w:r>
      <w:r w:rsidRPr="000F387C">
        <w:rPr>
          <w:rStyle w:val="StyleUnderline"/>
          <w:highlight w:val="yellow"/>
        </w:rPr>
        <w:t>white constituents</w:t>
      </w:r>
      <w:r w:rsidRPr="000F387C">
        <w:rPr>
          <w:rStyle w:val="StyleUnderline"/>
        </w:rPr>
        <w:t xml:space="preserve">? </w:t>
      </w:r>
      <w:r w:rsidRPr="000F387C">
        <w:rPr>
          <w:rStyle w:val="Emphasis"/>
          <w:highlight w:val="yellow"/>
        </w:rPr>
        <w:t>I don’t think racialized mass incarceration can be reduced to any single factor</w:t>
      </w:r>
      <w:r w:rsidRPr="000F387C">
        <w:rPr>
          <w:rStyle w:val="StyleUnderline"/>
        </w:rPr>
        <w:t xml:space="preserve">. That’s why </w:t>
      </w:r>
      <w:r w:rsidRPr="007A29F4">
        <w:rPr>
          <w:rStyle w:val="StyleUnderline"/>
        </w:rPr>
        <w:t>I had to be interdisciplinary in my approach</w:t>
      </w:r>
      <w:r w:rsidRPr="000F387C">
        <w:rPr>
          <w:rStyle w:val="StyleUnderline"/>
        </w:rPr>
        <w:t xml:space="preserve"> to unpacking issues related to the carceral state — </w:t>
      </w:r>
      <w:r w:rsidRPr="007A29F4">
        <w:rPr>
          <w:rStyle w:val="StyleUnderline"/>
        </w:rPr>
        <w:t xml:space="preserve">to attack a set of problems </w:t>
      </w:r>
      <w:r w:rsidRPr="007A29F4">
        <w:rPr>
          <w:rStyle w:val="Emphasis"/>
        </w:rPr>
        <w:t>on multiple levels of analysis</w:t>
      </w:r>
      <w:r w:rsidRPr="000F387C">
        <w:rPr>
          <w:rStyle w:val="StyleUnderline"/>
        </w:rPr>
        <w:t xml:space="preserve"> (law, discourse, political economy, autobiography, culture, aesthetics, political theory, biopolitics, et cetera).</w:t>
      </w:r>
      <w:r w:rsidRPr="000F387C">
        <w:t xml:space="preserve"> I don’t claim to be offering a master narrative in my book. With that said, I do hope people will read and engage with the book, whether it’s in radical reading groups or in the classroom or outside a structured learning environment. I hope that Carceral Capitalism will spark conversations and organizing efforts.</w:t>
      </w:r>
    </w:p>
    <w:bookmarkEnd w:id="1"/>
    <w:p w14:paraId="7C787580" w14:textId="77777777" w:rsidR="00A92B48" w:rsidRPr="00BE4250" w:rsidRDefault="00A92B48" w:rsidP="00A92B48">
      <w:pPr>
        <w:pStyle w:val="Heading4"/>
      </w:pPr>
      <w:r w:rsidRPr="00BE4250">
        <w:t xml:space="preserve">The Alternative is to BURN DOWN institutions of governance and reform—fantasies of civil participation fail to resist the violence executed by the state and accommodate its continuation through a belief that the system can be corrected. Abolition as an insurgent politics is a refusal to negotiate and seek recognition from the state in order to lead to change. </w:t>
      </w:r>
    </w:p>
    <w:p w14:paraId="344099F9" w14:textId="77777777" w:rsidR="00A92B48" w:rsidRPr="00BE4250" w:rsidRDefault="00A92B48" w:rsidP="00A92B48">
      <w:pPr>
        <w:rPr>
          <w:rStyle w:val="StyleUnderline"/>
        </w:rPr>
      </w:pPr>
      <w:r w:rsidRPr="00BE4250">
        <w:rPr>
          <w:rFonts w:asciiTheme="majorHAnsi" w:hAnsiTheme="majorHAnsi" w:cstheme="majorHAnsi"/>
          <w:b/>
          <w:bCs/>
        </w:rPr>
        <w:t>Abraham’18</w:t>
      </w:r>
      <w:r w:rsidRPr="00BE4250">
        <w:rPr>
          <w:rFonts w:asciiTheme="majorHAnsi" w:hAnsiTheme="majorHAnsi" w:cstheme="majorHAnsi"/>
        </w:rPr>
        <w:t xml:space="preserve"> (Katherine Kelly Abraham Burn it Down: Abolition, Insurgent Political Praxis, and the Destruction of Decency,” Abolition: A Journal of Insurgent Politics 1, no. 2 April 2018)//JP</w:t>
      </w:r>
    </w:p>
    <w:p w14:paraId="2D5FC3A5" w14:textId="77777777" w:rsidR="00A92B48" w:rsidRPr="002E3447" w:rsidRDefault="00A92B48" w:rsidP="00A92B48">
      <w:pPr>
        <w:rPr>
          <w:rFonts w:asciiTheme="majorHAnsi" w:hAnsiTheme="majorHAnsi" w:cstheme="majorHAnsi"/>
        </w:rPr>
      </w:pPr>
      <w:r w:rsidRPr="00BE4250">
        <w:rPr>
          <w:rFonts w:asciiTheme="majorHAnsi" w:hAnsiTheme="majorHAnsi" w:cstheme="majorHAnsi"/>
        </w:rPr>
        <w:t xml:space="preserve">This journal calls for </w:t>
      </w:r>
      <w:r w:rsidRPr="00BE4250">
        <w:rPr>
          <w:rStyle w:val="Emphasis"/>
          <w:rFonts w:asciiTheme="majorHAnsi" w:hAnsiTheme="majorHAnsi" w:cstheme="majorHAnsi"/>
          <w:highlight w:val="cyan"/>
        </w:rPr>
        <w:t>abolition</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a call</w:t>
      </w:r>
      <w:r w:rsidRPr="00BE4250">
        <w:rPr>
          <w:rStyle w:val="Emphasis"/>
          <w:rFonts w:asciiTheme="majorHAnsi" w:hAnsiTheme="majorHAnsi" w:cstheme="majorHAnsi"/>
        </w:rPr>
        <w:t xml:space="preserve"> implicitly asserting </w:t>
      </w:r>
      <w:r w:rsidRPr="00BE4250">
        <w:rPr>
          <w:rStyle w:val="Emphasis"/>
          <w:rFonts w:asciiTheme="majorHAnsi" w:hAnsiTheme="majorHAnsi" w:cstheme="majorHAnsi"/>
          <w:highlight w:val="cyan"/>
        </w:rPr>
        <w:t>that</w:t>
      </w:r>
      <w:r w:rsidRPr="00BE4250">
        <w:rPr>
          <w:rStyle w:val="Emphasis"/>
          <w:rFonts w:asciiTheme="majorHAnsi" w:hAnsiTheme="majorHAnsi" w:cstheme="majorHAnsi"/>
        </w:rPr>
        <w:t xml:space="preserve"> contemporary sociopolitical and economic </w:t>
      </w:r>
      <w:r w:rsidRPr="00BE4250">
        <w:rPr>
          <w:rStyle w:val="Emphasis"/>
          <w:rFonts w:asciiTheme="majorHAnsi" w:hAnsiTheme="majorHAnsi" w:cstheme="majorHAnsi"/>
          <w:highlight w:val="cyan"/>
        </w:rPr>
        <w:t>institutions are inherently unfixable</w:t>
      </w:r>
      <w:r w:rsidRPr="00BE4250">
        <w:rPr>
          <w:rStyle w:val="Emphasis"/>
          <w:rFonts w:asciiTheme="majorHAnsi" w:hAnsiTheme="majorHAnsi" w:cstheme="majorHAnsi"/>
        </w:rPr>
        <w:t xml:space="preserve"> and beyond resuscitation, reform, or rescue.</w:t>
      </w:r>
      <w:r w:rsidRPr="00BE4250">
        <w:rPr>
          <w:rFonts w:asciiTheme="majorHAnsi" w:hAnsiTheme="majorHAnsi" w:cstheme="majorHAnsi"/>
        </w:rPr>
        <w:t xml:space="preserve"> </w:t>
      </w:r>
      <w:r w:rsidRPr="00BE4250">
        <w:rPr>
          <w:rStyle w:val="Emphasis"/>
          <w:rFonts w:asciiTheme="majorHAnsi" w:hAnsiTheme="majorHAnsi" w:cstheme="majorHAnsi"/>
        </w:rPr>
        <w:t xml:space="preserve">The fantasy of </w:t>
      </w:r>
      <w:r w:rsidRPr="00BE4250">
        <w:rPr>
          <w:rStyle w:val="Emphasis"/>
          <w:rFonts w:asciiTheme="majorHAnsi" w:hAnsiTheme="majorHAnsi" w:cstheme="majorHAnsi"/>
          <w:highlight w:val="cyan"/>
        </w:rPr>
        <w:t>radically changing political structures</w:t>
      </w:r>
      <w:r w:rsidRPr="00BE4250">
        <w:rPr>
          <w:rStyle w:val="Emphasis"/>
          <w:rFonts w:asciiTheme="majorHAnsi" w:hAnsiTheme="majorHAnsi" w:cstheme="majorHAnsi"/>
        </w:rPr>
        <w:t xml:space="preserve"> from within </w:t>
      </w:r>
      <w:r w:rsidRPr="00BE4250">
        <w:rPr>
          <w:rStyle w:val="Emphasis"/>
          <w:rFonts w:asciiTheme="majorHAnsi" w:hAnsiTheme="majorHAnsi" w:cstheme="majorHAnsi"/>
          <w:highlight w:val="cyan"/>
        </w:rPr>
        <w:t>is</w:t>
      </w:r>
      <w:r w:rsidRPr="00BE4250">
        <w:rPr>
          <w:rStyle w:val="Emphasis"/>
          <w:rFonts w:asciiTheme="majorHAnsi" w:hAnsiTheme="majorHAnsi" w:cstheme="majorHAnsi"/>
        </w:rPr>
        <w:t xml:space="preserve"> simply </w:t>
      </w:r>
      <w:r w:rsidRPr="00BE4250">
        <w:rPr>
          <w:rStyle w:val="Emphasis"/>
          <w:rFonts w:asciiTheme="majorHAnsi" w:hAnsiTheme="majorHAnsi" w:cstheme="majorHAnsi"/>
          <w:highlight w:val="cyan"/>
        </w:rPr>
        <w:t>not</w:t>
      </w:r>
      <w:r w:rsidRPr="00BE4250">
        <w:rPr>
          <w:rStyle w:val="Emphasis"/>
          <w:rFonts w:asciiTheme="majorHAnsi" w:hAnsiTheme="majorHAnsi" w:cstheme="majorHAnsi"/>
        </w:rPr>
        <w:t xml:space="preserve"> a </w:t>
      </w:r>
      <w:r w:rsidRPr="00BE4250">
        <w:rPr>
          <w:rStyle w:val="Emphasis"/>
          <w:rFonts w:asciiTheme="majorHAnsi" w:hAnsiTheme="majorHAnsi" w:cstheme="majorHAnsi"/>
          <w:highlight w:val="cyan"/>
        </w:rPr>
        <w:t>viable political option</w:t>
      </w:r>
      <w:r w:rsidRPr="00BE4250">
        <w:rPr>
          <w:rStyle w:val="Emphasis"/>
          <w:rFonts w:asciiTheme="majorHAnsi" w:hAnsiTheme="majorHAnsi" w:cstheme="majorHAnsi"/>
        </w:rPr>
        <w:t xml:space="preserve"> for those concerned with the ultimate destruction of the mechanisms of carnage that shape modern life and its attendant regimes of governance, such as: the global war machine, the prison industrial complex, transnational resource extraction, and the national sacrifice areas</w:t>
      </w:r>
      <w:r w:rsidRPr="00BE4250">
        <w:rPr>
          <w:rFonts w:asciiTheme="majorHAnsi" w:hAnsiTheme="majorHAnsi" w:cstheme="majorHAnsi"/>
        </w:rPr>
        <w:t xml:space="preserve"> (Ortiz 1992) </w:t>
      </w:r>
      <w:r w:rsidRPr="00BE4250">
        <w:rPr>
          <w:rStyle w:val="Emphasis"/>
          <w:rFonts w:asciiTheme="majorHAnsi" w:hAnsiTheme="majorHAnsi" w:cstheme="majorHAnsi"/>
        </w:rPr>
        <w:t>generated in the wake of these lethal socioeconomic configurations and expressions of empire.</w:t>
      </w:r>
      <w:bookmarkStart w:id="2" w:name="_ednref1"/>
      <w:r w:rsidRPr="00BE4250">
        <w:rPr>
          <w:rStyle w:val="Emphasis"/>
          <w:rFonts w:asciiTheme="majorHAnsi" w:hAnsiTheme="majorHAnsi" w:cstheme="majorHAnsi"/>
        </w:rPr>
        <w:fldChar w:fldCharType="begin"/>
      </w:r>
      <w:r w:rsidRPr="00BE4250">
        <w:rPr>
          <w:rStyle w:val="Emphasis"/>
          <w:rFonts w:asciiTheme="majorHAnsi" w:hAnsiTheme="majorHAnsi" w:cstheme="majorHAnsi"/>
        </w:rPr>
        <w:instrText xml:space="preserve"> HYPERLINK "https://abolitionjournal.org/burn-it-down/" \l "_edn1" </w:instrText>
      </w:r>
      <w:r w:rsidRPr="00BE4250">
        <w:rPr>
          <w:rStyle w:val="Emphasis"/>
          <w:rFonts w:asciiTheme="majorHAnsi" w:hAnsiTheme="majorHAnsi" w:cstheme="majorHAnsi"/>
        </w:rPr>
        <w:fldChar w:fldCharType="separate"/>
      </w:r>
      <w:r w:rsidRPr="00BE4250">
        <w:rPr>
          <w:rStyle w:val="Emphasis"/>
          <w:rFonts w:asciiTheme="majorHAnsi" w:hAnsiTheme="majorHAnsi" w:cstheme="majorHAnsi"/>
        </w:rPr>
        <w:t>[i]</w:t>
      </w:r>
      <w:r w:rsidRPr="00BE4250">
        <w:rPr>
          <w:rStyle w:val="Emphasis"/>
          <w:rFonts w:asciiTheme="majorHAnsi" w:hAnsiTheme="majorHAnsi" w:cstheme="majorHAnsi"/>
        </w:rPr>
        <w:fldChar w:fldCharType="end"/>
      </w:r>
      <w:bookmarkEnd w:id="2"/>
      <w:r w:rsidRPr="00BE4250">
        <w:rPr>
          <w:rStyle w:val="apple-converted-space"/>
          <w:rFonts w:asciiTheme="majorHAnsi" w:hAnsiTheme="majorHAnsi" w:cstheme="majorHAnsi"/>
          <w:color w:val="000000"/>
          <w:sz w:val="27"/>
          <w:szCs w:val="27"/>
        </w:rPr>
        <w:t> </w:t>
      </w:r>
      <w:r w:rsidRPr="00BE4250">
        <w:rPr>
          <w:rFonts w:asciiTheme="majorHAnsi" w:hAnsiTheme="majorHAnsi" w:cstheme="majorHAnsi"/>
        </w:rPr>
        <w:t>Rather than drawing from these regimes of death for social and legal recognition, power, and welfare—what we broadly refer to as the “state”—</w:t>
      </w:r>
      <w:r w:rsidRPr="00BE4250">
        <w:rPr>
          <w:rStyle w:val="Emphasis"/>
          <w:rFonts w:asciiTheme="majorHAnsi" w:hAnsiTheme="majorHAnsi" w:cstheme="majorHAnsi"/>
        </w:rPr>
        <w:t>consider what it would mean to the modern ordering of life to utterly destroy the state, to refuse its seductions and ruses of power, to incinerate it until nothing remains but ash?</w:t>
      </w:r>
      <w:r w:rsidRPr="00BE4250">
        <w:rPr>
          <w:rStyle w:val="Emphasis"/>
          <w:rFonts w:asciiTheme="majorHAnsi" w:hAnsiTheme="majorHAnsi" w:cstheme="majorHAnsi"/>
          <w:highlight w:val="cyan"/>
        </w:rPr>
        <w:t>Our imperative to “burn it down</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draws</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from</w:t>
      </w:r>
      <w:r w:rsidRPr="00BE4250">
        <w:rPr>
          <w:rStyle w:val="Emphasis"/>
          <w:rFonts w:asciiTheme="majorHAnsi" w:hAnsiTheme="majorHAnsi" w:cstheme="majorHAnsi"/>
        </w:rPr>
        <w:t xml:space="preserve"> a rich tradition of scholarship that </w:t>
      </w:r>
      <w:r w:rsidRPr="00BE4250">
        <w:rPr>
          <w:rStyle w:val="Emphasis"/>
          <w:rFonts w:asciiTheme="majorHAnsi" w:hAnsiTheme="majorHAnsi" w:cstheme="majorHAnsi"/>
          <w:highlight w:val="cyan"/>
        </w:rPr>
        <w:t>positions</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the state as a</w:t>
      </w:r>
      <w:r w:rsidRPr="00BE4250">
        <w:rPr>
          <w:rStyle w:val="Emphasis"/>
          <w:rFonts w:asciiTheme="majorHAnsi" w:hAnsiTheme="majorHAnsi" w:cstheme="majorHAnsi"/>
        </w:rPr>
        <w:t xml:space="preserve"> technique, practice, and </w:t>
      </w:r>
      <w:r w:rsidRPr="00BE4250">
        <w:rPr>
          <w:rStyle w:val="Emphasis"/>
          <w:rFonts w:asciiTheme="majorHAnsi" w:hAnsiTheme="majorHAnsi" w:cstheme="majorHAnsi"/>
          <w:highlight w:val="cyan"/>
        </w:rPr>
        <w:t>effect of modern governance</w:t>
      </w:r>
      <w:r w:rsidRPr="00BE4250">
        <w:rPr>
          <w:rStyle w:val="Emphasis"/>
          <w:rFonts w:asciiTheme="majorHAnsi" w:hAnsiTheme="majorHAnsi" w:cstheme="majorHAnsi"/>
        </w:rPr>
        <w:t xml:space="preserve"> and its optimization, rationalization, and normalization.</w:t>
      </w:r>
      <w:r w:rsidRPr="00BE4250">
        <w:rPr>
          <w:rFonts w:asciiTheme="majorHAnsi" w:hAnsiTheme="majorHAnsi" w:cstheme="majorHAnsi"/>
        </w:rPr>
        <w:t xml:space="preserve"> Following Timothy Mitchell, we define </w:t>
      </w:r>
      <w:r w:rsidRPr="007A29F4">
        <w:rPr>
          <w:rStyle w:val="Emphasis"/>
          <w:rFonts w:asciiTheme="majorHAnsi" w:hAnsiTheme="majorHAnsi" w:cstheme="majorHAnsi"/>
        </w:rPr>
        <w:t>the state as a “network of institutional mechanisms through which a certain social and political order is maintained</w:t>
      </w:r>
      <w:r w:rsidRPr="00BE4250">
        <w:rPr>
          <w:rFonts w:asciiTheme="majorHAnsi" w:hAnsiTheme="majorHAnsi" w:cstheme="majorHAnsi"/>
        </w:rPr>
        <w:t xml:space="preserve">” (Mitchell 2006, 175). In the words of Michel Foucault, </w:t>
      </w:r>
      <w:r w:rsidRPr="00BE4250">
        <w:rPr>
          <w:rStyle w:val="Emphasis"/>
          <w:rFonts w:asciiTheme="majorHAnsi" w:hAnsiTheme="majorHAnsi" w:cstheme="majorHAnsi"/>
        </w:rPr>
        <w:t>the state functions as “a schema of intelligibility for a whole set of already established institutions, a whole set of given realities</w:t>
      </w:r>
      <w:r w:rsidRPr="00BE4250">
        <w:rPr>
          <w:rFonts w:asciiTheme="majorHAnsi" w:hAnsiTheme="majorHAnsi" w:cstheme="majorHAnsi"/>
        </w:rPr>
        <w:t xml:space="preserve">” (Foucault 2004, 286). As a schematic and reality, we perceive the state as providing a legible matrix for the parameters of self-management and self-conduct: for social and political order. As Achille Mbembe insists, </w:t>
      </w:r>
      <w:r w:rsidRPr="00BE4250">
        <w:rPr>
          <w:rStyle w:val="Emphasis"/>
          <w:rFonts w:asciiTheme="majorHAnsi" w:hAnsiTheme="majorHAnsi" w:cstheme="majorHAnsi"/>
        </w:rPr>
        <w:t>the adoption of state or sovereign power is “a twofold process of self-institution and self-limitation”</w:t>
      </w:r>
      <w:r w:rsidRPr="00BE4250">
        <w:rPr>
          <w:rFonts w:asciiTheme="majorHAnsi" w:hAnsiTheme="majorHAnsi" w:cstheme="majorHAnsi"/>
        </w:rPr>
        <w:t xml:space="preserve"> (Mbembe 2003, 13). Attendant to the important critiques made by Fanon, we argue that </w:t>
      </w:r>
      <w:r w:rsidRPr="00BE4250">
        <w:rPr>
          <w:rStyle w:val="Emphasis"/>
          <w:rFonts w:asciiTheme="majorHAnsi" w:hAnsiTheme="majorHAnsi" w:cstheme="majorHAnsi"/>
        </w:rPr>
        <w:t>this twofold process remains shaped by Euro-American colonial mores at the “objective as well as subjective level” of experience and perception</w:t>
      </w:r>
      <w:r w:rsidRPr="00BE4250">
        <w:rPr>
          <w:rFonts w:asciiTheme="majorHAnsi" w:hAnsiTheme="majorHAnsi" w:cstheme="majorHAnsi"/>
        </w:rPr>
        <w:t xml:space="preserve"> (Fanon 2008, xv). </w:t>
      </w:r>
      <w:r w:rsidRPr="00BE4250">
        <w:rPr>
          <w:rStyle w:val="Emphasis"/>
          <w:rFonts w:asciiTheme="majorHAnsi" w:hAnsiTheme="majorHAnsi" w:cstheme="majorHAnsi"/>
        </w:rPr>
        <w:t xml:space="preserve">That is to say, </w:t>
      </w:r>
      <w:r w:rsidRPr="00BE4250">
        <w:rPr>
          <w:rStyle w:val="Emphasis"/>
          <w:rFonts w:asciiTheme="majorHAnsi" w:hAnsiTheme="majorHAnsi" w:cstheme="majorHAnsi"/>
          <w:highlight w:val="cyan"/>
        </w:rPr>
        <w:t>we understand state power as generative of inherently colonial relations of rule:</w:t>
      </w:r>
      <w:r w:rsidRPr="00BE4250">
        <w:rPr>
          <w:rStyle w:val="Emphasis"/>
          <w:rFonts w:asciiTheme="majorHAnsi" w:hAnsiTheme="majorHAnsi" w:cstheme="majorHAnsi"/>
        </w:rPr>
        <w:t xml:space="preserve"> relations </w:t>
      </w:r>
      <w:r w:rsidRPr="00BE4250">
        <w:rPr>
          <w:rStyle w:val="Emphasis"/>
          <w:rFonts w:asciiTheme="majorHAnsi" w:hAnsiTheme="majorHAnsi" w:cstheme="majorHAnsi"/>
          <w:highlight w:val="cyan"/>
        </w:rPr>
        <w:t>that</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produce</w:t>
      </w:r>
      <w:r w:rsidRPr="00BE4250">
        <w:rPr>
          <w:rStyle w:val="Emphasis"/>
          <w:rFonts w:asciiTheme="majorHAnsi" w:hAnsiTheme="majorHAnsi" w:cstheme="majorHAnsi"/>
        </w:rPr>
        <w:t> contemporary </w:t>
      </w:r>
      <w:r w:rsidRPr="00BE4250">
        <w:rPr>
          <w:rStyle w:val="Emphasis"/>
          <w:rFonts w:asciiTheme="majorHAnsi" w:hAnsiTheme="majorHAnsi" w:cstheme="majorHAnsi"/>
          <w:highlight w:val="cyan"/>
        </w:rPr>
        <w:t>sociopolitical</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juridical</w:t>
      </w:r>
      <w:r w:rsidRPr="00BE4250">
        <w:rPr>
          <w:rStyle w:val="Emphasis"/>
          <w:rFonts w:asciiTheme="majorHAnsi" w:hAnsiTheme="majorHAnsi" w:cstheme="majorHAnsi"/>
        </w:rPr>
        <w:t xml:space="preserve">, and </w:t>
      </w:r>
      <w:r w:rsidRPr="00BE4250">
        <w:rPr>
          <w:rStyle w:val="Emphasis"/>
          <w:rFonts w:asciiTheme="majorHAnsi" w:hAnsiTheme="majorHAnsi" w:cstheme="majorHAnsi"/>
          <w:highlight w:val="cyan"/>
        </w:rPr>
        <w:t>affective</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orientations, sensibilities, and subjectivities</w:t>
      </w:r>
      <w:r w:rsidRPr="00BE4250">
        <w:rPr>
          <w:rFonts w:asciiTheme="majorHAnsi" w:hAnsiTheme="majorHAnsi" w:cstheme="majorHAnsi"/>
        </w:rPr>
        <w:t>.</w:t>
      </w:r>
      <w:bookmarkStart w:id="3" w:name="_ednref2"/>
      <w:r w:rsidRPr="00BE4250">
        <w:rPr>
          <w:rFonts w:asciiTheme="majorHAnsi" w:hAnsiTheme="majorHAnsi" w:cstheme="majorHAnsi"/>
        </w:rPr>
        <w:fldChar w:fldCharType="begin"/>
      </w:r>
      <w:r w:rsidRPr="00BE4250">
        <w:rPr>
          <w:rFonts w:asciiTheme="majorHAnsi" w:hAnsiTheme="majorHAnsi" w:cstheme="majorHAnsi"/>
        </w:rPr>
        <w:instrText xml:space="preserve"> HYPERLINK "https://abolitionjournal.org/burn-it-down/" \l "_edn2" </w:instrText>
      </w:r>
      <w:r w:rsidRPr="00BE4250">
        <w:rPr>
          <w:rFonts w:asciiTheme="majorHAnsi" w:hAnsiTheme="majorHAnsi" w:cstheme="majorHAnsi"/>
        </w:rPr>
        <w:fldChar w:fldCharType="separate"/>
      </w:r>
      <w:r w:rsidRPr="00BE4250">
        <w:rPr>
          <w:rStyle w:val="Hyperlink"/>
          <w:rFonts w:asciiTheme="majorHAnsi" w:eastAsiaTheme="majorEastAsia" w:hAnsiTheme="majorHAnsi" w:cstheme="majorHAnsi"/>
          <w:color w:val="D32A2F"/>
          <w:sz w:val="27"/>
          <w:szCs w:val="27"/>
          <w:bdr w:val="none" w:sz="0" w:space="0" w:color="auto" w:frame="1"/>
        </w:rPr>
        <w:t>[ii]</w:t>
      </w:r>
      <w:r w:rsidRPr="00BE4250">
        <w:rPr>
          <w:rFonts w:asciiTheme="majorHAnsi" w:hAnsiTheme="majorHAnsi" w:cstheme="majorHAnsi"/>
        </w:rPr>
        <w:fldChar w:fldCharType="end"/>
      </w:r>
      <w:bookmarkEnd w:id="3"/>
      <w:r w:rsidRPr="00BE4250">
        <w:rPr>
          <w:rStyle w:val="apple-converted-space"/>
          <w:rFonts w:asciiTheme="majorHAnsi" w:hAnsiTheme="majorHAnsi" w:cstheme="majorHAnsi"/>
          <w:color w:val="000000"/>
          <w:sz w:val="27"/>
          <w:szCs w:val="27"/>
        </w:rPr>
        <w:t> </w:t>
      </w:r>
      <w:r w:rsidRPr="00BE4250">
        <w:rPr>
          <w:rFonts w:asciiTheme="majorHAnsi" w:hAnsiTheme="majorHAnsi" w:cstheme="majorHAnsi"/>
        </w:rPr>
        <w:t>As Glen Sean Coulthard argues, “</w:t>
      </w:r>
      <w:r w:rsidRPr="00BE4250">
        <w:rPr>
          <w:rStyle w:val="Emphasis"/>
          <w:rFonts w:asciiTheme="majorHAnsi" w:hAnsiTheme="majorHAnsi" w:cstheme="majorHAnsi"/>
        </w:rPr>
        <w:t>colonial relations of power are no longer reproduced primarily through overtly coercive means, but rather through the asymmetrical exchange of mediated forms of state recognition and accommodation”</w:t>
      </w:r>
      <w:r w:rsidRPr="00BE4250">
        <w:rPr>
          <w:rFonts w:asciiTheme="majorHAnsi" w:hAnsiTheme="majorHAnsi" w:cstheme="majorHAnsi"/>
        </w:rPr>
        <w:t xml:space="preserve"> (Coulthard 2014, 15). </w:t>
      </w:r>
      <w:r w:rsidRPr="00BE4250">
        <w:rPr>
          <w:rStyle w:val="Emphasis"/>
          <w:rFonts w:asciiTheme="majorHAnsi" w:hAnsiTheme="majorHAnsi" w:cstheme="majorHAnsi"/>
        </w:rPr>
        <w:t>We add that the state accomplishes this mediation vis-à-vis the internalized politics of decency: an argument to which we shortly return.</w:t>
      </w:r>
      <w:r w:rsidRPr="00BE4250">
        <w:rPr>
          <w:rFonts w:asciiTheme="majorHAnsi" w:hAnsiTheme="majorHAnsi" w:cstheme="majorHAnsi"/>
          <w:color w:val="000000"/>
          <w:sz w:val="27"/>
          <w:szCs w:val="27"/>
        </w:rPr>
        <w:t xml:space="preserve"> </w:t>
      </w:r>
      <w:r w:rsidRPr="00BE4250">
        <w:rPr>
          <w:rStyle w:val="Emphasis"/>
          <w:rFonts w:asciiTheme="majorHAnsi" w:hAnsiTheme="majorHAnsi" w:cstheme="majorHAnsi"/>
        </w:rPr>
        <w:t>The project of this piece is not to think about how to make life more livable under current regimes of power or to ponder building something new or altered in the state’s place.</w:t>
      </w:r>
      <w:r w:rsidRPr="00BE4250">
        <w:rPr>
          <w:rFonts w:asciiTheme="majorHAnsi" w:hAnsiTheme="majorHAnsi" w:cstheme="majorHAnsi"/>
        </w:rPr>
        <w:t xml:space="preserve"> Rather, </w:t>
      </w:r>
      <w:r w:rsidRPr="00BE4250">
        <w:rPr>
          <w:rStyle w:val="Emphasis"/>
          <w:rFonts w:asciiTheme="majorHAnsi" w:hAnsiTheme="majorHAnsi" w:cstheme="majorHAnsi"/>
          <w:highlight w:val="cyan"/>
        </w:rPr>
        <w:t>we imagine alternative worlds based in the total abolition of these regime</w:t>
      </w:r>
      <w:r w:rsidRPr="00BE4250">
        <w:rPr>
          <w:rStyle w:val="Emphasis"/>
          <w:rFonts w:asciiTheme="majorHAnsi" w:hAnsiTheme="majorHAnsi" w:cstheme="majorHAnsi"/>
        </w:rPr>
        <w:t>s because of their astonishingly responsive capabilities, which render profound social transformation impossible. The state successfully incorporates its margins and continually extends its representation in order to further its grasp on the body politic (for instance, the inclusion of women in combat roles or the Supreme Court ruling on same sex marriage)</w:t>
      </w:r>
      <w:r w:rsidRPr="00BE4250">
        <w:rPr>
          <w:rFonts w:asciiTheme="majorHAnsi" w:hAnsiTheme="majorHAnsi" w:cstheme="majorHAnsi"/>
        </w:rPr>
        <w:t>. Simultaneously, and without coincidence, the state manipulates its boundaries through violent forms of capital accumulation and proxy wars, marks borders with fences and deportations, and uses its streets as a costly theater for subjects that deviate from its aims. However</w:t>
      </w:r>
      <w:r w:rsidRPr="00BE4250">
        <w:rPr>
          <w:rStyle w:val="Emphasis"/>
          <w:rFonts w:asciiTheme="majorHAnsi" w:hAnsiTheme="majorHAnsi" w:cstheme="majorHAnsi"/>
        </w:rPr>
        <w:t xml:space="preserve">, the fundamentally lethal interests of state power have not changed since the European invasion of the Americas. Instead, </w:t>
      </w:r>
      <w:r w:rsidRPr="007A29F4">
        <w:rPr>
          <w:rStyle w:val="Emphasis"/>
          <w:rFonts w:asciiTheme="majorHAnsi" w:hAnsiTheme="majorHAnsi" w:cstheme="majorHAnsi"/>
        </w:rPr>
        <w:t>global technologies of communication and visibility have forced the state to pivot, creating the illusion of a more transparent, democratic, and equal society.</w:t>
      </w:r>
      <w:r w:rsidRPr="00BE4250">
        <w:rPr>
          <w:rStyle w:val="Emphasis"/>
          <w:rFonts w:asciiTheme="majorHAnsi" w:hAnsiTheme="majorHAnsi" w:cstheme="majorHAnsi"/>
        </w:rPr>
        <w:t xml:space="preserve"> Nonetheless, the state relies on fantasies of “individual” participation (civil rights, voting, recognition, and protest) as much as it relies on its authoritarian power to revoke those fantasies without notice or recourse. As the violences executed by the state continue to shape everyday life in this country, </w:t>
      </w:r>
      <w:r w:rsidRPr="00BE4250">
        <w:rPr>
          <w:rStyle w:val="Emphasis"/>
          <w:rFonts w:asciiTheme="majorHAnsi" w:hAnsiTheme="majorHAnsi" w:cstheme="majorHAnsi"/>
          <w:highlight w:val="cyan"/>
        </w:rPr>
        <w:t>we</w:t>
      </w:r>
      <w:r w:rsidRPr="00BE4250">
        <w:rPr>
          <w:rStyle w:val="Emphasis"/>
          <w:rFonts w:asciiTheme="majorHAnsi" w:hAnsiTheme="majorHAnsi" w:cstheme="majorHAnsi"/>
        </w:rPr>
        <w:t xml:space="preserve"> believe that it is by no means extreme to </w:t>
      </w:r>
      <w:r w:rsidRPr="00BE4250">
        <w:rPr>
          <w:rStyle w:val="Emphasis"/>
          <w:rFonts w:asciiTheme="majorHAnsi" w:hAnsiTheme="majorHAnsi" w:cstheme="majorHAnsi"/>
          <w:highlight w:val="cyan"/>
        </w:rPr>
        <w:t>posit that one solution to these ills is to</w:t>
      </w:r>
      <w:r w:rsidRPr="00BE4250">
        <w:rPr>
          <w:rStyle w:val="Emphasis"/>
          <w:rFonts w:asciiTheme="majorHAnsi" w:hAnsiTheme="majorHAnsi" w:cstheme="majorHAnsi"/>
        </w:rPr>
        <w:t xml:space="preserve"> destroy—to </w:t>
      </w:r>
      <w:r w:rsidRPr="00BE4250">
        <w:rPr>
          <w:rStyle w:val="Emphasis"/>
          <w:rFonts w:asciiTheme="majorHAnsi" w:hAnsiTheme="majorHAnsi" w:cstheme="majorHAnsi"/>
          <w:highlight w:val="cyan"/>
        </w:rPr>
        <w:t>burn down</w:t>
      </w:r>
      <w:r w:rsidRPr="00BE4250">
        <w:rPr>
          <w:rStyle w:val="Emphasis"/>
          <w:rFonts w:asciiTheme="majorHAnsi" w:hAnsiTheme="majorHAnsi" w:cstheme="majorHAnsi"/>
        </w:rPr>
        <w:t>—</w:t>
      </w:r>
      <w:r w:rsidRPr="00BE4250">
        <w:rPr>
          <w:rStyle w:val="Emphasis"/>
          <w:rFonts w:asciiTheme="majorHAnsi" w:hAnsiTheme="majorHAnsi" w:cstheme="majorHAnsi"/>
          <w:highlight w:val="cyan"/>
        </w:rPr>
        <w:t>contemporary</w:t>
      </w:r>
      <w:r w:rsidRPr="00BE4250">
        <w:rPr>
          <w:rStyle w:val="Emphasis"/>
          <w:rFonts w:asciiTheme="majorHAnsi" w:hAnsiTheme="majorHAnsi" w:cstheme="majorHAnsi"/>
        </w:rPr>
        <w:t xml:space="preserve"> </w:t>
      </w:r>
      <w:r w:rsidRPr="00BE4250">
        <w:rPr>
          <w:rStyle w:val="Emphasis"/>
          <w:rFonts w:asciiTheme="majorHAnsi" w:hAnsiTheme="majorHAnsi" w:cstheme="majorHAnsi"/>
          <w:highlight w:val="cyan"/>
        </w:rPr>
        <w:t>institutions</w:t>
      </w:r>
      <w:r w:rsidRPr="00BE4250">
        <w:rPr>
          <w:rStyle w:val="Emphasis"/>
          <w:rFonts w:asciiTheme="majorHAnsi" w:hAnsiTheme="majorHAnsi" w:cstheme="majorHAnsi"/>
        </w:rPr>
        <w:t xml:space="preserve"> of governance, policing, and comfort, to cooperatively dismantle the workings of the state. For us, a radical project of abolition and insurgent political praxis refuses to negotiate with the state, or seek recognition from any of its bureaucratic apparatuses, in order to secure the small-scale concessions that only colonize and quell resistance</w:t>
      </w:r>
      <w:r w:rsidRPr="00BE4250">
        <w:rPr>
          <w:rFonts w:asciiTheme="majorHAnsi" w:hAnsiTheme="majorHAnsi" w:cstheme="majorHAnsi"/>
        </w:rPr>
        <w:t>. Political projects of compromise with the state have proven insufficient—especially in addressing everyday violence, such as police brutality, that continues to erupt unchecked in the face of mainstream “social justice” organizing. Ultimately, this organizing and activism treats the state as a central means of stopping the very political violence that insures its core function, operation, and maintenance.</w:t>
      </w:r>
    </w:p>
    <w:p w14:paraId="4DE150C8" w14:textId="77777777" w:rsidR="00A92B48" w:rsidRDefault="00A92B48" w:rsidP="00A92B48">
      <w:pPr>
        <w:pStyle w:val="Heading2"/>
      </w:pPr>
      <w:r>
        <w:t>Case</w:t>
      </w:r>
    </w:p>
    <w:p w14:paraId="57E4D934" w14:textId="77777777" w:rsidR="00A92B48" w:rsidRDefault="00A92B48" w:rsidP="00A92B48">
      <w:pPr>
        <w:pStyle w:val="Heading3"/>
      </w:pPr>
      <w:r>
        <w:t>Adv</w:t>
      </w:r>
    </w:p>
    <w:p w14:paraId="016D83D9" w14:textId="77777777" w:rsidR="00A92B48" w:rsidRPr="00866C84" w:rsidRDefault="00A92B48" w:rsidP="00A92B48">
      <w:pPr>
        <w:pStyle w:val="Heading4"/>
        <w:numPr>
          <w:ilvl w:val="0"/>
          <w:numId w:val="11"/>
        </w:numPr>
      </w:pPr>
      <w:r>
        <w:t xml:space="preserve">Prison strikes </w:t>
      </w:r>
      <w:r>
        <w:rPr>
          <w:u w:val="single"/>
        </w:rPr>
        <w:t>rarely</w:t>
      </w:r>
      <w:r>
        <w:t xml:space="preserve"> achieves significant reforms, no matter how big or long the strike is – be doubtful how the aff is any different</w:t>
      </w:r>
    </w:p>
    <w:p w14:paraId="6167DB25" w14:textId="77777777" w:rsidR="00A92B48" w:rsidRDefault="00A92B48" w:rsidP="00A92B48">
      <w:r w:rsidRPr="00866C84">
        <w:t xml:space="preserve">Christie </w:t>
      </w:r>
      <w:r w:rsidRPr="00866C84">
        <w:rPr>
          <w:rStyle w:val="Style13ptBold"/>
        </w:rPr>
        <w:t>Thompson</w:t>
      </w:r>
      <w:r w:rsidRPr="00866C84">
        <w:t xml:space="preserve"> is a staff writer. Her work has been published by outlets including The New York Times, The Washington Post, NPR, ProPublica, and The Atlantic</w:t>
      </w:r>
      <w:r>
        <w:t>, 9/1/</w:t>
      </w:r>
      <w:r w:rsidRPr="00866C84">
        <w:rPr>
          <w:rStyle w:val="Style13ptBold"/>
        </w:rPr>
        <w:t>2016</w:t>
      </w:r>
      <w:r>
        <w:t xml:space="preserve"> – [“</w:t>
      </w:r>
      <w:r w:rsidRPr="00866C84">
        <w:t>Do Prison Strikes Work?</w:t>
      </w:r>
      <w:r>
        <w:t xml:space="preserve">”, </w:t>
      </w:r>
      <w:r w:rsidRPr="00866C84">
        <w:t>https://www.themarshallproject.org/2016/09/21/do-prison-strikes-work</w:t>
      </w:r>
      <w:r>
        <w:t>]//bread</w:t>
      </w:r>
    </w:p>
    <w:p w14:paraId="684F06F0" w14:textId="77777777" w:rsidR="00A92B48" w:rsidRDefault="00A92B48" w:rsidP="00A92B48">
      <w:pPr>
        <w:rPr>
          <w:sz w:val="16"/>
        </w:rPr>
      </w:pPr>
      <w:r w:rsidRPr="00866C84">
        <w:rPr>
          <w:u w:val="single"/>
        </w:rPr>
        <w:t>On Sept. 9, prisoners across the country stopped showing up for their work assignments to protest </w:t>
      </w:r>
      <w:hyperlink r:id="rId7" w:history="1">
        <w:r w:rsidRPr="00866C84">
          <w:rPr>
            <w:rStyle w:val="Hyperlink"/>
            <w:u w:val="single"/>
          </w:rPr>
          <w:t>what they call</w:t>
        </w:r>
      </w:hyperlink>
      <w:r w:rsidRPr="00866C84">
        <w:rPr>
          <w:u w:val="single"/>
        </w:rPr>
        <w:t> slave-like conditions for incarcerated workers</w:t>
      </w:r>
      <w:r w:rsidRPr="00866C84">
        <w:rPr>
          <w:sz w:val="16"/>
        </w:rPr>
        <w:t>. Inmates make pennies an hour keeping the prison running — such as cleaning and cooking — or providing </w:t>
      </w:r>
      <w:hyperlink r:id="rId8" w:history="1">
        <w:r w:rsidRPr="00866C84">
          <w:rPr>
            <w:rStyle w:val="Hyperlink"/>
            <w:sz w:val="16"/>
          </w:rPr>
          <w:t>cheap manufacturing for private businesses</w:t>
        </w:r>
      </w:hyperlink>
      <w:r w:rsidRPr="00866C84">
        <w:rPr>
          <w:sz w:val="16"/>
        </w:rPr>
        <w:t xml:space="preserve">. Inmates involved in the protest are calling for higher wages, better working conditions and less severe punishment while on the job. </w:t>
      </w:r>
      <w:r w:rsidRPr="00866C84">
        <w:rPr>
          <w:highlight w:val="cyan"/>
          <w:u w:val="single"/>
        </w:rPr>
        <w:t>The work stoppage was organized by inmates</w:t>
      </w:r>
      <w:r w:rsidRPr="00866C84">
        <w:rPr>
          <w:u w:val="single"/>
        </w:rPr>
        <w:t xml:space="preserve"> in multiple states </w:t>
      </w:r>
      <w:r w:rsidRPr="00866C84">
        <w:rPr>
          <w:highlight w:val="cyan"/>
          <w:u w:val="single"/>
        </w:rPr>
        <w:t>and labor activists with the I</w:t>
      </w:r>
      <w:r w:rsidRPr="00866C84">
        <w:rPr>
          <w:u w:val="single"/>
        </w:rPr>
        <w:t xml:space="preserve">ndustrial </w:t>
      </w:r>
      <w:r w:rsidRPr="00866C84">
        <w:rPr>
          <w:highlight w:val="cyan"/>
          <w:u w:val="single"/>
        </w:rPr>
        <w:t>W</w:t>
      </w:r>
      <w:r w:rsidRPr="00866C84">
        <w:rPr>
          <w:u w:val="single"/>
        </w:rPr>
        <w:t xml:space="preserve">orkers of the </w:t>
      </w:r>
      <w:r w:rsidRPr="00866C84">
        <w:rPr>
          <w:highlight w:val="cyan"/>
          <w:u w:val="single"/>
        </w:rPr>
        <w:t>W</w:t>
      </w:r>
      <w:r w:rsidRPr="00866C84">
        <w:rPr>
          <w:u w:val="single"/>
        </w:rPr>
        <w:t>orld</w:t>
      </w:r>
      <w:r w:rsidRPr="00866C84">
        <w:rPr>
          <w:sz w:val="16"/>
        </w:rPr>
        <w:t xml:space="preserve"> to coincide with the </w:t>
      </w:r>
      <w:hyperlink r:id="rId9" w:anchor=".yAfs2yVfq" w:history="1">
        <w:r w:rsidRPr="00866C84">
          <w:rPr>
            <w:rStyle w:val="Hyperlink"/>
            <w:sz w:val="16"/>
          </w:rPr>
          <w:t>45th anniversary of the Attica riot</w:t>
        </w:r>
      </w:hyperlink>
      <w:r w:rsidRPr="00866C8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10" w:history="1">
        <w:r w:rsidRPr="00866C84">
          <w:rPr>
            <w:rStyle w:val="Hyperlink"/>
            <w:sz w:val="16"/>
          </w:rPr>
          <w:t>at least 11 states</w:t>
        </w:r>
      </w:hyperlink>
      <w:r w:rsidRPr="00866C8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866C84">
        <w:rPr>
          <w:highlight w:val="cyan"/>
          <w:u w:val="single"/>
        </w:rPr>
        <w:t>Post-WWII Labor Strikes</w:t>
      </w:r>
      <w:r>
        <w:rPr>
          <w:u w:val="single"/>
        </w:rPr>
        <w:t xml:space="preserve"> </w:t>
      </w:r>
      <w:r w:rsidRPr="00866C84">
        <w:rPr>
          <w:sz w:val="16"/>
        </w:rPr>
        <w:t>University of Michigan professor Heather Ann Thompson’s </w:t>
      </w:r>
      <w:hyperlink r:id="rId11" w:history="1">
        <w:r w:rsidRPr="00866C84">
          <w:rPr>
            <w:rStyle w:val="Hyperlink"/>
            <w:sz w:val="16"/>
          </w:rPr>
          <w:t>history of labor movements in prison</w:t>
        </w:r>
      </w:hyperlink>
      <w:r w:rsidRPr="00866C84">
        <w:rPr>
          <w:sz w:val="16"/>
        </w:rPr>
        <w:t> </w:t>
      </w:r>
      <w:r w:rsidRPr="00866C84">
        <w:rPr>
          <w:highlight w:val="cyan"/>
          <w:u w:val="single"/>
        </w:rPr>
        <w:t>details how</w:t>
      </w:r>
      <w:r w:rsidRPr="00866C84">
        <w:rPr>
          <w:u w:val="single"/>
        </w:rPr>
        <w:t xml:space="preserve"> a series </w:t>
      </w:r>
      <w:r w:rsidRPr="00866C84">
        <w:rPr>
          <w:highlight w:val="cyan"/>
          <w:u w:val="single"/>
        </w:rPr>
        <w:t>of work stoppages</w:t>
      </w:r>
      <w:r w:rsidRPr="00866C84">
        <w:rPr>
          <w:u w:val="single"/>
        </w:rPr>
        <w:t xml:space="preserve"> and sit-down protests </w:t>
      </w:r>
      <w:r w:rsidRPr="00866C84">
        <w:rPr>
          <w:highlight w:val="cyan"/>
          <w:u w:val="single"/>
        </w:rPr>
        <w:t>took off in prisons</w:t>
      </w:r>
      <w:r w:rsidRPr="00866C84">
        <w:rPr>
          <w:u w:val="single"/>
        </w:rPr>
        <w:t xml:space="preserve"> across the U.S. </w:t>
      </w:r>
      <w:r w:rsidRPr="00866C84">
        <w:rPr>
          <w:highlight w:val="cyan"/>
          <w:u w:val="single"/>
        </w:rPr>
        <w:t>in 1947</w:t>
      </w:r>
      <w:r w:rsidRPr="00866C8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866C84">
        <w:rPr>
          <w:highlight w:val="cyan"/>
          <w:u w:val="single"/>
        </w:rPr>
        <w:t>the work stoppages did not lead to immediate changes</w:t>
      </w:r>
      <w:r w:rsidRPr="00866C84">
        <w:rPr>
          <w:sz w:val="16"/>
        </w:rPr>
        <w:t xml:space="preserve">, they inspired another era of prison protest in the ‘60’s and ‘70’s, which included the Attica work stoppage and eventual riot. </w:t>
      </w:r>
      <w:r w:rsidRPr="00866C84">
        <w:rPr>
          <w:u w:val="single"/>
        </w:rPr>
        <w:t xml:space="preserve">Those </w:t>
      </w:r>
      <w:r w:rsidRPr="00866C84">
        <w:rPr>
          <w:highlight w:val="cyan"/>
          <w:u w:val="single"/>
        </w:rPr>
        <w:t>movements achieved slight pay raises and improved safety precautions</w:t>
      </w:r>
      <w:r w:rsidRPr="00866C84">
        <w:rPr>
          <w:u w:val="single"/>
        </w:rPr>
        <w:t xml:space="preserve"> in some states </w:t>
      </w:r>
      <w:r w:rsidRPr="00866C84">
        <w:rPr>
          <w:highlight w:val="cyan"/>
          <w:u w:val="single"/>
        </w:rPr>
        <w:t xml:space="preserve">and led to the </w:t>
      </w:r>
      <w:r w:rsidRPr="00866C84">
        <w:rPr>
          <w:b/>
          <w:bCs/>
          <w:highlight w:val="cyan"/>
          <w:u w:val="single"/>
        </w:rPr>
        <w:t>creation of prisoner-led unions.</w:t>
      </w:r>
      <w:r>
        <w:rPr>
          <w:u w:val="single"/>
        </w:rPr>
        <w:t xml:space="preserve"> </w:t>
      </w:r>
      <w:r w:rsidRPr="00866C84">
        <w:rPr>
          <w:highlight w:val="cyan"/>
          <w:u w:val="single"/>
        </w:rPr>
        <w:t>2010 Georgia Labor Strike</w:t>
      </w:r>
      <w:r>
        <w:rPr>
          <w:u w:val="single"/>
        </w:rPr>
        <w:t xml:space="preserve"> </w:t>
      </w:r>
      <w:r w:rsidRPr="00866C84">
        <w:rPr>
          <w:sz w:val="16"/>
        </w:rPr>
        <w:t xml:space="preserve">In 2010, state prisoners across Georgia launched what many then called the largest prison work strike in U.S. history — though official numbers are difficult to confirm. At the protest’s height, organizers said </w:t>
      </w:r>
      <w:r w:rsidRPr="00866C84">
        <w:rPr>
          <w:highlight w:val="cyan"/>
          <w:u w:val="single"/>
        </w:rPr>
        <w:t>thousands of inmates participated across</w:t>
      </w:r>
      <w:r w:rsidRPr="00866C84">
        <w:rPr>
          <w:u w:val="single"/>
        </w:rPr>
        <w:t xml:space="preserve"> at least </w:t>
      </w:r>
      <w:r w:rsidRPr="00866C84">
        <w:rPr>
          <w:highlight w:val="cyan"/>
          <w:u w:val="single"/>
        </w:rPr>
        <w:t>six state prisons</w:t>
      </w:r>
      <w:r w:rsidRPr="00866C84">
        <w:rPr>
          <w:sz w:val="16"/>
        </w:rPr>
        <w:t>. Georgia inmates were paid nothing for their work, as dictated by state law, and </w:t>
      </w:r>
      <w:hyperlink r:id="rId12" w:history="1">
        <w:r w:rsidRPr="00866C84">
          <w:rPr>
            <w:rStyle w:val="Hyperlink"/>
            <w:sz w:val="16"/>
          </w:rPr>
          <w:t>were asking</w:t>
        </w:r>
      </w:hyperlink>
      <w:r w:rsidRPr="00866C84">
        <w:rPr>
          <w:sz w:val="16"/>
        </w:rPr>
        <w:t xml:space="preserve"> for better conditions and more access to programming. Not only were Georgia inmates not showing up to their job assignments — they refused to leave their cells at all until their demands were met. </w:t>
      </w:r>
      <w:r w:rsidRPr="00866C84">
        <w:rPr>
          <w:u w:val="single"/>
        </w:rPr>
        <w:t>The strike lasted six days, and garnered coverage in news outlets like </w:t>
      </w:r>
      <w:hyperlink r:id="rId13" w:history="1">
        <w:r w:rsidRPr="00866C84">
          <w:rPr>
            <w:rStyle w:val="Hyperlink"/>
            <w:u w:val="single"/>
          </w:rPr>
          <w:t>The New York Times</w:t>
        </w:r>
      </w:hyperlink>
      <w:r w:rsidRPr="00866C84">
        <w:rPr>
          <w:sz w:val="16"/>
        </w:rPr>
        <w:t>. It ended when prisoners decided to leave their cells to </w:t>
      </w:r>
      <w:hyperlink r:id="rId14" w:history="1">
        <w:r w:rsidRPr="00866C84">
          <w:rPr>
            <w:rStyle w:val="Hyperlink"/>
            <w:sz w:val="16"/>
          </w:rPr>
          <w:t>go to the law library</w:t>
        </w:r>
      </w:hyperlink>
      <w:r w:rsidRPr="00866C84">
        <w:rPr>
          <w:sz w:val="16"/>
        </w:rPr>
        <w:t xml:space="preserve"> and try to sue for improvements instead. (It’s unclear what became of those efforts). </w:t>
      </w:r>
      <w:r w:rsidRPr="00866C84">
        <w:rPr>
          <w:highlight w:val="cyan"/>
          <w:u w:val="single"/>
        </w:rPr>
        <w:t>Prisoners in Georgia are still not paid for their labor</w:t>
      </w:r>
      <w:r w:rsidRPr="00866C84">
        <w:rPr>
          <w:sz w:val="16"/>
          <w:highlight w:val="cyan"/>
        </w:rPr>
        <w:t>.</w:t>
      </w:r>
      <w:r w:rsidRPr="00866C84">
        <w:rPr>
          <w:sz w:val="16"/>
        </w:rPr>
        <w:t xml:space="preserve"> </w:t>
      </w:r>
      <w:r w:rsidRPr="00866C84">
        <w:rPr>
          <w:highlight w:val="cyan"/>
          <w:u w:val="single"/>
        </w:rPr>
        <w:t>2011-2013 Pelican Bay Hunger Strike</w:t>
      </w:r>
      <w:r>
        <w:rPr>
          <w:u w:val="single"/>
        </w:rPr>
        <w:t xml:space="preserve"> </w:t>
      </w:r>
      <w:hyperlink r:id="rId15" w:history="1">
        <w:r w:rsidRPr="00866C84">
          <w:rPr>
            <w:rStyle w:val="Hyperlink"/>
            <w:sz w:val="16"/>
          </w:rPr>
          <w:t>In 2011</w:t>
        </w:r>
      </w:hyperlink>
      <w:r w:rsidRPr="00866C84">
        <w:rPr>
          <w:sz w:val="16"/>
        </w:rPr>
        <w:t xml:space="preserve">, 400 prisoners in California’s supermax prison started refusing their meals. </w:t>
      </w:r>
      <w:r w:rsidRPr="00866C84">
        <w:rPr>
          <w:highlight w:val="cyan"/>
          <w:u w:val="single"/>
        </w:rPr>
        <w:t>Their numbers grew to 7,000</w:t>
      </w:r>
      <w:r w:rsidRPr="00866C84">
        <w:rPr>
          <w:u w:val="single"/>
        </w:rPr>
        <w:t xml:space="preserve"> as they were joined by prisoners all over the state. </w:t>
      </w:r>
      <w:r w:rsidRPr="00866C84">
        <w:rPr>
          <w:sz w:val="16"/>
        </w:rPr>
        <w:t>The inmates had a </w:t>
      </w:r>
      <w:hyperlink r:id="rId16" w:history="1">
        <w:r w:rsidRPr="00866C84">
          <w:rPr>
            <w:rStyle w:val="Hyperlink"/>
            <w:sz w:val="16"/>
          </w:rPr>
          <w:t>list of five demands</w:t>
        </w:r>
      </w:hyperlink>
      <w:r w:rsidRPr="00866C8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866C84">
        <w:rPr>
          <w:highlight w:val="cyan"/>
          <w:u w:val="single"/>
        </w:rPr>
        <w:t>Inmates returned to hunger-striking later in 2011 and again in 2013 saying the changes were too small and too slow</w:t>
      </w:r>
      <w:r w:rsidRPr="00866C84">
        <w:rPr>
          <w:sz w:val="16"/>
          <w:highlight w:val="cyan"/>
        </w:rPr>
        <w:t>.</w:t>
      </w:r>
    </w:p>
    <w:p w14:paraId="3ACA0B17" w14:textId="77777777" w:rsidR="00A92B48" w:rsidRPr="00C209E9" w:rsidRDefault="00A92B48" w:rsidP="00A92B48">
      <w:pPr>
        <w:rPr>
          <w:sz w:val="16"/>
        </w:rPr>
      </w:pPr>
      <w:r w:rsidRPr="00866C8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17" w:history="1">
        <w:r w:rsidRPr="00866C84">
          <w:rPr>
            <w:rStyle w:val="Hyperlink"/>
            <w:sz w:val="16"/>
          </w:rPr>
          <w:t>filed a class-action lawsuit</w:t>
        </w:r>
      </w:hyperlink>
      <w:r w:rsidRPr="00866C84">
        <w:rPr>
          <w:sz w:val="16"/>
        </w:rPr>
        <w:t> against the state over its use of prolonged isolation. Todd Ashker, </w:t>
      </w:r>
      <w:hyperlink r:id="rId18" w:history="1">
        <w:r w:rsidRPr="00866C84">
          <w:rPr>
            <w:rStyle w:val="Hyperlink"/>
            <w:sz w:val="16"/>
          </w:rPr>
          <w:t>one of the strike’s organizers</w:t>
        </w:r>
      </w:hyperlink>
      <w:r w:rsidRPr="00866C84">
        <w:rPr>
          <w:sz w:val="16"/>
        </w:rPr>
        <w:t xml:space="preserve">, was the lead plaintiff. The suit was settled in September 2015, addressing many of the strikers’ concerns about how people end up in solitary and how long they remain there. </w:t>
      </w:r>
      <w:r w:rsidRPr="00866C84">
        <w:rPr>
          <w:highlight w:val="cyan"/>
          <w:u w:val="single"/>
        </w:rPr>
        <w:t>2013 Guantanamo Hunger Strike</w:t>
      </w:r>
      <w:r>
        <w:rPr>
          <w:u w:val="single"/>
        </w:rPr>
        <w:t xml:space="preserve"> </w:t>
      </w:r>
      <w:r w:rsidRPr="00866C84">
        <w:rPr>
          <w:sz w:val="16"/>
        </w:rPr>
        <w:t>Detainees at the U.S. military prison in Cuba </w:t>
      </w:r>
      <w:hyperlink r:id="rId19" w:history="1">
        <w:r w:rsidRPr="00866C84">
          <w:rPr>
            <w:rStyle w:val="Hyperlink"/>
            <w:sz w:val="16"/>
          </w:rPr>
          <w:t>began hunger-striking in</w:t>
        </w:r>
      </w:hyperlink>
      <w:hyperlink r:id="rId20" w:history="1">
        <w:r w:rsidRPr="00866C84">
          <w:rPr>
            <w:rStyle w:val="Hyperlink"/>
            <w:sz w:val="16"/>
          </w:rPr>
          <w:t> March 2013</w:t>
        </w:r>
      </w:hyperlink>
      <w:r w:rsidRPr="00866C84">
        <w:rPr>
          <w:sz w:val="16"/>
        </w:rPr>
        <w:t> to fight against their indefinite detention and alleged mistreatment. At the strike’s peak in July that year, 106 men were refusing to eat and 45 were being force-fed through nasal tubes.</w:t>
      </w:r>
      <w:r>
        <w:rPr>
          <w:u w:val="single"/>
        </w:rPr>
        <w:t xml:space="preserve"> </w:t>
      </w:r>
      <w:r w:rsidRPr="00866C84">
        <w:rPr>
          <w:sz w:val="16"/>
        </w:rPr>
        <w:t>The strike — for its duration, size, and the graphic nature of force-feeding — outraged the public and policymakers and </w:t>
      </w:r>
      <w:hyperlink r:id="rId21" w:history="1">
        <w:r w:rsidRPr="00866C84">
          <w:rPr>
            <w:rStyle w:val="Hyperlink"/>
            <w:sz w:val="16"/>
          </w:rPr>
          <w:t>increased pressure</w:t>
        </w:r>
      </w:hyperlink>
      <w:r w:rsidRPr="00866C84">
        <w:rPr>
          <w:sz w:val="16"/>
        </w:rPr>
        <w:t xml:space="preserve"> on President Obama to fulfill his promise of closing the controversial prison. </w:t>
      </w:r>
      <w:r w:rsidRPr="00866C84">
        <w:rPr>
          <w:highlight w:val="cyan"/>
          <w:u w:val="single"/>
        </w:rPr>
        <w:t>Since the strike, Obama has lowered the number of men held at Guantanamo </w:t>
      </w:r>
      <w:hyperlink r:id="rId22" w:history="1">
        <w:r w:rsidRPr="00866C84">
          <w:rPr>
            <w:rStyle w:val="Hyperlink"/>
            <w:u w:val="single"/>
          </w:rPr>
          <w:t>from over 2,000 to 61</w:t>
        </w:r>
      </w:hyperlink>
      <w:r w:rsidRPr="00866C84">
        <w:rPr>
          <w:u w:val="single"/>
        </w:rPr>
        <w:t xml:space="preserve">, </w:t>
      </w:r>
      <w:r w:rsidRPr="00866C84">
        <w:rPr>
          <w:highlight w:val="cyan"/>
          <w:u w:val="single"/>
        </w:rPr>
        <w:t>but has yet to close the prison entirely.</w:t>
      </w:r>
      <w:r>
        <w:rPr>
          <w:u w:val="single"/>
        </w:rPr>
        <w:t xml:space="preserve"> </w:t>
      </w:r>
      <w:r w:rsidRPr="00866C84">
        <w:rPr>
          <w:u w:val="single"/>
        </w:rPr>
        <w:t>2015-2016 Immigration Detention Center Hunger Strikes</w:t>
      </w:r>
      <w:r>
        <w:rPr>
          <w:u w:val="single"/>
        </w:rPr>
        <w:t xml:space="preserve"> </w:t>
      </w:r>
      <w:r w:rsidRPr="00866C84">
        <w:rPr>
          <w:sz w:val="16"/>
        </w:rPr>
        <w:t>Since 2015, hunger strikes have begun at various immigration detention centers — prison-like facilities where immigrants are held while their deportation case is decided — throughout the U.S. </w:t>
      </w:r>
      <w:hyperlink r:id="rId23" w:history="1">
        <w:r w:rsidRPr="00866C84">
          <w:rPr>
            <w:rStyle w:val="Hyperlink"/>
            <w:sz w:val="16"/>
          </w:rPr>
          <w:t>Roughly 200 detainees</w:t>
        </w:r>
      </w:hyperlink>
      <w:r w:rsidRPr="00866C84">
        <w:rPr>
          <w:sz w:val="16"/>
        </w:rPr>
        <w:t> at Eloy Detention Center in Arizona stopped eating in June 2015, in part to pressure an investigation into </w:t>
      </w:r>
      <w:hyperlink r:id="rId24" w:history="1">
        <w:r w:rsidRPr="00866C84">
          <w:rPr>
            <w:rStyle w:val="Hyperlink"/>
            <w:sz w:val="16"/>
          </w:rPr>
          <w:t>recent deaths at the facility</w:t>
        </w:r>
      </w:hyperlink>
      <w:r w:rsidRPr="00866C84">
        <w:rPr>
          <w:sz w:val="16"/>
        </w:rPr>
        <w:t>. </w:t>
      </w:r>
      <w:hyperlink r:id="rId25" w:history="1">
        <w:r w:rsidRPr="00866C84">
          <w:rPr>
            <w:rStyle w:val="Hyperlink"/>
            <w:u w:val="single"/>
          </w:rPr>
          <w:t>That fall</w:t>
        </w:r>
      </w:hyperlink>
      <w:r w:rsidRPr="00866C8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26" w:history="1">
        <w:r w:rsidRPr="00866C84">
          <w:rPr>
            <w:rStyle w:val="Hyperlink"/>
            <w:u w:val="single"/>
          </w:rPr>
          <w:t>hunger strike this August</w:t>
        </w:r>
      </w:hyperlink>
      <w:r w:rsidRPr="00866C84">
        <w:rPr>
          <w:u w:val="single"/>
        </w:rPr>
        <w:t>. Their strike accompanied a series of </w:t>
      </w:r>
      <w:hyperlink r:id="rId27" w:history="1">
        <w:r w:rsidRPr="00866C84">
          <w:rPr>
            <w:rStyle w:val="Hyperlink"/>
            <w:u w:val="single"/>
          </w:rPr>
          <w:t>handwritten letters</w:t>
        </w:r>
      </w:hyperlink>
      <w:r w:rsidRPr="00866C84">
        <w:rPr>
          <w:u w:val="single"/>
        </w:rPr>
        <w:t> they sent to immigration officials asking to be released from indefinite detention. The strike has continued off-and-on since then, with even their </w:t>
      </w:r>
      <w:hyperlink r:id="rId28" w:history="1">
        <w:r w:rsidRPr="00866C84">
          <w:rPr>
            <w:rStyle w:val="Hyperlink"/>
            <w:u w:val="single"/>
          </w:rPr>
          <w:t>children threatening to refuse to attend classes</w:t>
        </w:r>
      </w:hyperlink>
      <w:r w:rsidRPr="00866C84">
        <w:rPr>
          <w:u w:val="single"/>
        </w:rPr>
        <w:t> in solidarity with their mothers. It’s too soon to tell what the impact of their protests might be</w:t>
      </w:r>
      <w:r w:rsidRPr="00866C84">
        <w:rPr>
          <w:sz w:val="16"/>
        </w:rPr>
        <w:t>.</w:t>
      </w:r>
    </w:p>
    <w:p w14:paraId="74184C64" w14:textId="77777777" w:rsidR="00A92B48" w:rsidRPr="000F387C" w:rsidRDefault="00A92B48" w:rsidP="00A92B48">
      <w:pPr>
        <w:pStyle w:val="Heading4"/>
        <w:numPr>
          <w:ilvl w:val="0"/>
          <w:numId w:val="11"/>
        </w:numPr>
        <w:rPr>
          <w:rFonts w:cs="Calibri"/>
        </w:rPr>
      </w:pPr>
      <w:r w:rsidRPr="000F387C">
        <w:rPr>
          <w:rFonts w:cs="Calibri"/>
        </w:rPr>
        <w:t xml:space="preserve">Even </w:t>
      </w:r>
      <w:r w:rsidRPr="000F387C">
        <w:rPr>
          <w:rFonts w:cs="Calibri"/>
          <w:u w:val="single"/>
        </w:rPr>
        <w:t>Norway’s</w:t>
      </w:r>
      <w:r w:rsidRPr="000F387C">
        <w:rPr>
          <w:rFonts w:cs="Calibri"/>
        </w:rPr>
        <w:t xml:space="preserve"> prisons are </w:t>
      </w:r>
      <w:r w:rsidRPr="000F387C">
        <w:rPr>
          <w:rFonts w:cs="Calibri"/>
          <w:u w:val="single"/>
        </w:rPr>
        <w:t>immoral</w:t>
      </w:r>
      <w:r w:rsidRPr="000F387C">
        <w:rPr>
          <w:rFonts w:cs="Calibri"/>
        </w:rPr>
        <w:t xml:space="preserve"> and </w:t>
      </w:r>
      <w:r w:rsidRPr="000F387C">
        <w:rPr>
          <w:rFonts w:cs="Calibri"/>
          <w:u w:val="single"/>
        </w:rPr>
        <w:t>counterproductive</w:t>
      </w:r>
      <w:r w:rsidRPr="000F387C">
        <w:rPr>
          <w:rFonts w:cs="Calibri"/>
        </w:rPr>
        <w:t xml:space="preserve"> — and if that’s possible in the U.S., </w:t>
      </w:r>
      <w:r w:rsidRPr="000F387C">
        <w:rPr>
          <w:rFonts w:cs="Calibri"/>
          <w:u w:val="single"/>
        </w:rPr>
        <w:t>so is abolition</w:t>
      </w:r>
      <w:r w:rsidRPr="000F387C">
        <w:rPr>
          <w:rFonts w:cs="Calibri"/>
        </w:rPr>
        <w:t xml:space="preserve">. </w:t>
      </w:r>
    </w:p>
    <w:p w14:paraId="63378CC4" w14:textId="77777777" w:rsidR="00A92B48" w:rsidRPr="000F387C" w:rsidRDefault="00A92B48" w:rsidP="00A92B48">
      <w:r w:rsidRPr="000F387C">
        <w:rPr>
          <w:rStyle w:val="Style13ptBold"/>
        </w:rPr>
        <w:t>McLeod 19</w:t>
      </w:r>
      <w:r w:rsidRPr="000F387C">
        <w:t xml:space="preserve"> — Allegra M. McLeod, Professor of Law at Georgetown University Law Center, former Arthur Liman Public Interest Fellow and Staff Attorney at the Immigration Justice Project holds a Ph.D. in Modern Thought and Literature from Stanford University and a J.D. from Yale University 2019 (“Envisioning Abolition Democracy,” </w:t>
      </w:r>
      <w:r w:rsidRPr="000F387C">
        <w:rPr>
          <w:i/>
        </w:rPr>
        <w:t>Harvard Law Review</w:t>
      </w:r>
      <w:r w:rsidRPr="000F387C">
        <w:t>, Volume 132, April 10</w:t>
      </w:r>
      <w:r w:rsidRPr="000F387C">
        <w:rPr>
          <w:vertAlign w:val="superscript"/>
        </w:rPr>
        <w:t>th</w:t>
      </w:r>
      <w:r w:rsidRPr="000F387C">
        <w:t xml:space="preserve">, Available Online at </w:t>
      </w:r>
      <w:hyperlink r:id="rId29" w:history="1">
        <w:r w:rsidRPr="000F387C">
          <w:rPr>
            <w:rStyle w:val="Hyperlink"/>
          </w:rPr>
          <w:t>https://harvardlawreview.org/wp-content/uploads/2019/04/1613-1649_Online.pdf</w:t>
        </w:r>
      </w:hyperlink>
      <w:r w:rsidRPr="000F387C">
        <w:t>, Accessed 06-10-2020, p. 1642)</w:t>
      </w:r>
    </w:p>
    <w:p w14:paraId="65201F88" w14:textId="77777777" w:rsidR="00A92B48" w:rsidRDefault="00A92B48" w:rsidP="00A92B48">
      <w:r w:rsidRPr="007A29F4">
        <w:rPr>
          <w:rStyle w:val="StyleUnderline"/>
        </w:rPr>
        <w:t>While some of what is most abhorrent in prison-based punishment is associated with horrific conditions in prisons and jails,</w:t>
      </w:r>
      <w:r w:rsidRPr="007A29F4">
        <w:t xml:space="preserve">182 </w:t>
      </w:r>
      <w:r w:rsidRPr="007A29F4">
        <w:rPr>
          <w:rStyle w:val="StyleUnderline"/>
        </w:rPr>
        <w:t xml:space="preserve">the problems with this conception of justice would still abound </w:t>
      </w:r>
      <w:r w:rsidRPr="007A29F4">
        <w:rPr>
          <w:rStyle w:val="Emphasis"/>
        </w:rPr>
        <w:t>even if</w:t>
      </w:r>
      <w:r w:rsidRPr="007A29F4">
        <w:rPr>
          <w:rStyle w:val="StyleUnderline"/>
        </w:rPr>
        <w:t xml:space="preserve"> the conditions could be improved to the point where they were analogous to the most pristine Scandinavian</w:t>
      </w:r>
      <w:r w:rsidRPr="000F387C">
        <w:rPr>
          <w:rStyle w:val="StyleUnderline"/>
        </w:rPr>
        <w:t xml:space="preserve"> prisons</w:t>
      </w:r>
      <w:r w:rsidRPr="000F387C">
        <w:t xml:space="preserve">.183 </w:t>
      </w:r>
      <w:r w:rsidRPr="000F387C">
        <w:rPr>
          <w:rStyle w:val="StyleUnderline"/>
          <w:highlight w:val="yellow"/>
        </w:rPr>
        <w:t>Punishment</w:t>
      </w:r>
      <w:r w:rsidRPr="000F387C">
        <w:rPr>
          <w:rStyle w:val="StyleUnderline"/>
        </w:rPr>
        <w:t xml:space="preserve">, </w:t>
      </w:r>
      <w:r w:rsidRPr="000F387C">
        <w:rPr>
          <w:rStyle w:val="Emphasis"/>
          <w:highlight w:val="yellow"/>
        </w:rPr>
        <w:t>even in sanitized prisons</w:t>
      </w:r>
      <w:r w:rsidRPr="000F387C">
        <w:rPr>
          <w:rStyle w:val="StyleUnderline"/>
        </w:rPr>
        <w:t xml:space="preserve">, </w:t>
      </w:r>
      <w:r w:rsidRPr="000F387C">
        <w:rPr>
          <w:rStyle w:val="StyleUnderline"/>
          <w:highlight w:val="yellow"/>
        </w:rPr>
        <w:t>would</w:t>
      </w:r>
      <w:r w:rsidRPr="000F387C">
        <w:rPr>
          <w:rStyle w:val="StyleUnderline"/>
        </w:rPr>
        <w:t xml:space="preserve"> still </w:t>
      </w:r>
      <w:r w:rsidRPr="000F387C">
        <w:rPr>
          <w:rStyle w:val="StyleUnderline"/>
          <w:highlight w:val="yellow"/>
        </w:rPr>
        <w:t>not respond to the needs of survivors or the public, and would still treat</w:t>
      </w:r>
      <w:r w:rsidRPr="000F387C">
        <w:rPr>
          <w:rStyle w:val="StyleUnderline"/>
        </w:rPr>
        <w:t xml:space="preserve"> the </w:t>
      </w:r>
      <w:r w:rsidRPr="000F387C">
        <w:rPr>
          <w:rStyle w:val="StyleUnderline"/>
          <w:highlight w:val="yellow"/>
        </w:rPr>
        <w:t>perpetrators as disposable</w:t>
      </w:r>
      <w:r w:rsidRPr="000F387C">
        <w:rPr>
          <w:rStyle w:val="StyleUnderline"/>
        </w:rPr>
        <w:t xml:space="preserve"> even if the place where they were deposited was relatively comfortable. </w:t>
      </w:r>
      <w:r w:rsidRPr="000F387C">
        <w:rPr>
          <w:rStyle w:val="StyleUnderline"/>
          <w:highlight w:val="yellow"/>
        </w:rPr>
        <w:t>It is</w:t>
      </w:r>
      <w:r w:rsidRPr="000F387C">
        <w:rPr>
          <w:rStyle w:val="StyleUnderline"/>
        </w:rPr>
        <w:t xml:space="preserve"> also </w:t>
      </w:r>
      <w:r w:rsidRPr="000F387C">
        <w:rPr>
          <w:rStyle w:val="StyleUnderline"/>
          <w:highlight w:val="yellow"/>
        </w:rPr>
        <w:t>disingenuous to suggest</w:t>
      </w:r>
      <w:r w:rsidRPr="000F387C">
        <w:rPr>
          <w:rStyle w:val="StyleUnderline"/>
        </w:rPr>
        <w:t xml:space="preserve"> that </w:t>
      </w:r>
      <w:r w:rsidRPr="000F387C">
        <w:rPr>
          <w:rStyle w:val="StyleUnderline"/>
          <w:highlight w:val="yellow"/>
        </w:rPr>
        <w:t>U.S. prisons could become more like</w:t>
      </w:r>
      <w:r w:rsidRPr="000F387C">
        <w:rPr>
          <w:rStyle w:val="StyleUnderline"/>
        </w:rPr>
        <w:t xml:space="preserve"> those of </w:t>
      </w:r>
      <w:r w:rsidRPr="000F387C">
        <w:rPr>
          <w:rStyle w:val="StyleUnderline"/>
          <w:highlight w:val="yellow"/>
        </w:rPr>
        <w:t>Norway</w:t>
      </w:r>
      <w:r w:rsidRPr="000F387C">
        <w:rPr>
          <w:rStyle w:val="StyleUnderline"/>
        </w:rPr>
        <w:t xml:space="preserve"> or Finland </w:t>
      </w:r>
      <w:r w:rsidRPr="000F387C">
        <w:rPr>
          <w:rStyle w:val="StyleUnderline"/>
          <w:highlight w:val="yellow"/>
        </w:rPr>
        <w:t>without</w:t>
      </w:r>
      <w:r w:rsidRPr="000F387C">
        <w:rPr>
          <w:rStyle w:val="StyleUnderline"/>
        </w:rPr>
        <w:t xml:space="preserve"> the sorts of </w:t>
      </w:r>
      <w:r w:rsidRPr="000F387C">
        <w:rPr>
          <w:rStyle w:val="StyleUnderline"/>
          <w:highlight w:val="yellow"/>
        </w:rPr>
        <w:t>broader changes</w:t>
      </w:r>
      <w:r w:rsidRPr="000F387C">
        <w:rPr>
          <w:rStyle w:val="StyleUnderline"/>
        </w:rPr>
        <w:t xml:space="preserve"> to the U.S. political economy </w:t>
      </w:r>
      <w:r w:rsidRPr="000F387C">
        <w:rPr>
          <w:rStyle w:val="StyleUnderline"/>
          <w:highlight w:val="yellow"/>
        </w:rPr>
        <w:t>urged by abolitionists</w:t>
      </w:r>
      <w:r w:rsidRPr="000F387C">
        <w:rPr>
          <w:rStyle w:val="StyleUnderline"/>
        </w:rPr>
        <w:t xml:space="preserve"> — and if such changes were achieved, it is not clear why a more democratic and welfarist expansion and redistribution of resources would be best allocated to beautifying prisons rather than radically reducing reliance upon them</w:t>
      </w:r>
      <w:r w:rsidRPr="000F387C">
        <w:t>.</w:t>
      </w:r>
    </w:p>
    <w:p w14:paraId="1C668691" w14:textId="77777777" w:rsidR="00A92B48" w:rsidRPr="000F387C" w:rsidRDefault="00A92B48" w:rsidP="00A92B48">
      <w:pPr>
        <w:pStyle w:val="Heading4"/>
        <w:numPr>
          <w:ilvl w:val="0"/>
          <w:numId w:val="11"/>
        </w:numPr>
        <w:rPr>
          <w:rFonts w:cs="Calibri"/>
        </w:rPr>
      </w:pPr>
      <w:r w:rsidRPr="000F387C">
        <w:rPr>
          <w:rFonts w:cs="Calibri"/>
        </w:rPr>
        <w:t xml:space="preserve">By taking </w:t>
      </w:r>
      <w:r w:rsidRPr="000F387C">
        <w:rPr>
          <w:rFonts w:cs="Calibri"/>
          <w:u w:val="single"/>
        </w:rPr>
        <w:t>the prison itself</w:t>
      </w:r>
      <w:r w:rsidRPr="000F387C">
        <w:rPr>
          <w:rFonts w:cs="Calibri"/>
        </w:rPr>
        <w:t xml:space="preserve"> for granted, the aff’s reformist discourse </w:t>
      </w:r>
      <w:r w:rsidRPr="000F387C">
        <w:rPr>
          <w:rFonts w:cs="Calibri"/>
          <w:u w:val="single"/>
        </w:rPr>
        <w:t>precludes emancipatory alternatives</w:t>
      </w:r>
      <w:r w:rsidRPr="000F387C">
        <w:rPr>
          <w:rFonts w:cs="Calibri"/>
        </w:rPr>
        <w:t xml:space="preserve"> to the carceral system. </w:t>
      </w:r>
    </w:p>
    <w:p w14:paraId="24451A35" w14:textId="77777777" w:rsidR="00A92B48" w:rsidRPr="000F387C" w:rsidRDefault="00A92B48" w:rsidP="00A92B48">
      <w:r w:rsidRPr="000F387C">
        <w:rPr>
          <w:rStyle w:val="Style13ptBold"/>
        </w:rPr>
        <w:t>Davis 3</w:t>
      </w:r>
      <w:r w:rsidRPr="000F387C">
        <w:t xml:space="preserve"> — Angela Y. Davis, Professor of the History of Consciousness at the University of California-Santa Cruz, Founder of the Committees of Correspondence for Democracy and Socialism, holds a Ph.D. in Philosophy from Humboldt University (Germany), 2003 (“Introduction: Prison Reform or Prison Abolition?,” </w:t>
      </w:r>
      <w:r w:rsidRPr="000F387C">
        <w:rPr>
          <w:i/>
        </w:rPr>
        <w:t>Are Prisons Obsolete?</w:t>
      </w:r>
      <w:r w:rsidRPr="000F387C">
        <w:t>, Published by Open Media, ISBN 1583225811, p. 20-21)</w:t>
      </w:r>
    </w:p>
    <w:p w14:paraId="0A0B1935" w14:textId="77777777" w:rsidR="00A92B48" w:rsidRPr="000F387C" w:rsidRDefault="00A92B48" w:rsidP="00A92B48">
      <w:r w:rsidRPr="000F387C">
        <w:rPr>
          <w:rStyle w:val="StyleUnderline"/>
        </w:rPr>
        <w:t>Over the last few years the previous absence of critical positions on prison expansion</w:t>
      </w:r>
      <w:r w:rsidRPr="000F387C">
        <w:t xml:space="preserve"> in the political arena </w:t>
      </w:r>
      <w:r w:rsidRPr="000F387C">
        <w:rPr>
          <w:rStyle w:val="StyleUnderline"/>
        </w:rPr>
        <w:t>has given way to proposals for prison reform</w:t>
      </w:r>
      <w:r w:rsidRPr="000F387C">
        <w:t xml:space="preserve">. While public discourse has become more flexible, </w:t>
      </w:r>
      <w:r w:rsidRPr="000F387C">
        <w:rPr>
          <w:rStyle w:val="StyleUnderline"/>
        </w:rPr>
        <w:t>the emphasis is almost inevitably on generating the changes that will produce a better prison system</w:t>
      </w:r>
      <w:r w:rsidRPr="000F387C">
        <w:t xml:space="preserve">. In other words, </w:t>
      </w:r>
      <w:r w:rsidRPr="000F387C">
        <w:rPr>
          <w:rStyle w:val="StyleUnderline"/>
        </w:rPr>
        <w:t>the increased flexibility that has allowed for critical discussion of the problems associated with the expansion of prisons also restricts this discussion to the question of prison reform</w:t>
      </w:r>
      <w:r w:rsidRPr="000F387C">
        <w:t>.</w:t>
      </w:r>
    </w:p>
    <w:p w14:paraId="66D2B156" w14:textId="77777777" w:rsidR="00A92B48" w:rsidRPr="008A17CE" w:rsidRDefault="00A92B48" w:rsidP="00A92B48">
      <w:r w:rsidRPr="000F387C">
        <w:rPr>
          <w:rStyle w:val="StyleUnderline"/>
        </w:rPr>
        <w:t>As important as some reforms may be</w:t>
      </w:r>
      <w:r w:rsidRPr="000F387C">
        <w:t>—the elimination of sexual abuse and medical neglect in women's prison, for example—</w:t>
      </w:r>
      <w:r w:rsidRPr="000F387C">
        <w:rPr>
          <w:rStyle w:val="StyleUnderline"/>
          <w:highlight w:val="yellow"/>
        </w:rPr>
        <w:t xml:space="preserve">frameworks that rely </w:t>
      </w:r>
      <w:r w:rsidRPr="000F387C">
        <w:rPr>
          <w:rStyle w:val="Emphasis"/>
          <w:highlight w:val="yellow"/>
        </w:rPr>
        <w:t>exclusively</w:t>
      </w:r>
      <w:r w:rsidRPr="000F387C">
        <w:rPr>
          <w:rStyle w:val="StyleUnderline"/>
          <w:highlight w:val="yellow"/>
        </w:rPr>
        <w:t xml:space="preserve"> on reforms</w:t>
      </w:r>
      <w:r w:rsidRPr="000F387C">
        <w:rPr>
          <w:rStyle w:val="StyleUnderline"/>
        </w:rPr>
        <w:t xml:space="preserve"> help to </w:t>
      </w:r>
      <w:r w:rsidRPr="000F387C">
        <w:rPr>
          <w:rStyle w:val="StyleUnderline"/>
          <w:highlight w:val="yellow"/>
        </w:rPr>
        <w:t xml:space="preserve">produce the stultifying idea that </w:t>
      </w:r>
      <w:r w:rsidRPr="000F387C">
        <w:rPr>
          <w:rStyle w:val="Emphasis"/>
          <w:highlight w:val="yellow"/>
        </w:rPr>
        <w:t>nothing lies beyond the prison</w:t>
      </w:r>
      <w:r w:rsidRPr="000F387C">
        <w:rPr>
          <w:rStyle w:val="StyleUnderline"/>
          <w:highlight w:val="yellow"/>
        </w:rPr>
        <w:t xml:space="preserve">. Debates about strategies of </w:t>
      </w:r>
      <w:r w:rsidRPr="000F387C">
        <w:rPr>
          <w:rStyle w:val="Emphasis"/>
          <w:highlight w:val="yellow"/>
        </w:rPr>
        <w:t>decarceration</w:t>
      </w:r>
      <w:r w:rsidRPr="000F387C">
        <w:rPr>
          <w:rStyle w:val="StyleUnderline"/>
        </w:rPr>
        <w:t xml:space="preserve">, which should be the </w:t>
      </w:r>
      <w:r w:rsidRPr="000F387C">
        <w:rPr>
          <w:rStyle w:val="Emphasis"/>
        </w:rPr>
        <w:t>focal point</w:t>
      </w:r>
      <w:r w:rsidRPr="000F387C">
        <w:rPr>
          <w:rStyle w:val="StyleUnderline"/>
        </w:rPr>
        <w:t xml:space="preserve"> of our conversations on the prison crisis, </w:t>
      </w:r>
      <w:r w:rsidRPr="000F387C">
        <w:rPr>
          <w:rStyle w:val="StyleUnderline"/>
          <w:highlight w:val="yellow"/>
        </w:rPr>
        <w:t xml:space="preserve">tend to be </w:t>
      </w:r>
      <w:r w:rsidRPr="000F387C">
        <w:rPr>
          <w:rStyle w:val="Emphasis"/>
          <w:highlight w:val="yellow"/>
        </w:rPr>
        <w:t>marginalized</w:t>
      </w:r>
      <w:r w:rsidRPr="000F387C">
        <w:rPr>
          <w:rStyle w:val="StyleUnderline"/>
          <w:highlight w:val="yellow"/>
        </w:rPr>
        <w:t xml:space="preserve"> when reform takes</w:t>
      </w:r>
      <w:r w:rsidRPr="000F387C">
        <w:rPr>
          <w:rStyle w:val="StyleUnderline"/>
        </w:rPr>
        <w:t xml:space="preserve"> the </w:t>
      </w:r>
      <w:r w:rsidRPr="000F387C">
        <w:rPr>
          <w:rStyle w:val="StyleUnderline"/>
          <w:highlight w:val="yellow"/>
        </w:rPr>
        <w:t>center stage. The most immediate question</w:t>
      </w:r>
      <w:r w:rsidRPr="000F387C">
        <w:rPr>
          <w:rStyle w:val="StyleUnderline"/>
        </w:rPr>
        <w:t xml:space="preserve"> today </w:t>
      </w:r>
      <w:r w:rsidRPr="000F387C">
        <w:rPr>
          <w:rStyle w:val="StyleUnderline"/>
          <w:highlight w:val="yellow"/>
        </w:rPr>
        <w:t>is how to prevent the further expansion of prison</w:t>
      </w:r>
      <w:r w:rsidRPr="000F387C">
        <w:rPr>
          <w:rStyle w:val="StyleUnderline"/>
        </w:rPr>
        <w:t xml:space="preserve"> populations </w:t>
      </w:r>
      <w:r w:rsidRPr="000F387C">
        <w:rPr>
          <w:rStyle w:val="StyleUnderline"/>
          <w:highlight w:val="yellow"/>
        </w:rPr>
        <w:t>and how to bring as many imprisoned</w:t>
      </w:r>
      <w:r w:rsidRPr="000F387C">
        <w:rPr>
          <w:rStyle w:val="StyleUnderline"/>
        </w:rPr>
        <w:t xml:space="preserve"> women and men as possible </w:t>
      </w:r>
      <w:r w:rsidRPr="000F387C">
        <w:rPr>
          <w:rStyle w:val="StyleUnderline"/>
          <w:highlight w:val="yellow"/>
        </w:rPr>
        <w:t>back into</w:t>
      </w:r>
      <w:r w:rsidRPr="000F387C">
        <w:rPr>
          <w:rStyle w:val="StyleUnderline"/>
        </w:rPr>
        <w:t xml:space="preserve"> what prisoners call “</w:t>
      </w:r>
      <w:r w:rsidRPr="000F387C">
        <w:rPr>
          <w:rStyle w:val="StyleUnderline"/>
          <w:highlight w:val="yellow"/>
        </w:rPr>
        <w:t>the free world</w:t>
      </w:r>
      <w:r w:rsidRPr="000F387C">
        <w:rPr>
          <w:rStyle w:val="StyleUnderline"/>
        </w:rPr>
        <w:t>.”</w:t>
      </w:r>
      <w:r w:rsidRPr="000F387C">
        <w:t xml:space="preserve"> How can we move to decriminalize drug use and the trade in sexual services? How can we take seriously strategies of restorative rather than exclusively punitive justice? </w:t>
      </w:r>
      <w:r w:rsidRPr="007A29F4">
        <w:rPr>
          <w:rStyle w:val="StyleUnderline"/>
        </w:rPr>
        <w:t xml:space="preserve">Effective alternatives involve </w:t>
      </w:r>
      <w:r w:rsidRPr="007A29F4">
        <w:rPr>
          <w:rStyle w:val="Emphasis"/>
        </w:rPr>
        <w:t>both</w:t>
      </w:r>
      <w:r w:rsidRPr="007A29F4">
        <w:rPr>
          <w:rStyle w:val="StyleUnderline"/>
        </w:rPr>
        <w:t xml:space="preserve"> transformation of the techniques for addressing</w:t>
      </w:r>
      <w:r w:rsidRPr="007A29F4">
        <w:t xml:space="preserve"> [end page 20] </w:t>
      </w:r>
      <w:r w:rsidRPr="007A29F4">
        <w:rPr>
          <w:rStyle w:val="StyleUnderline"/>
        </w:rPr>
        <w:t xml:space="preserve">"crime" </w:t>
      </w:r>
      <w:r w:rsidRPr="007A29F4">
        <w:rPr>
          <w:rStyle w:val="Emphasis"/>
        </w:rPr>
        <w:t>and</w:t>
      </w:r>
      <w:r w:rsidRPr="007A29F4">
        <w:rPr>
          <w:rStyle w:val="StyleUnderline"/>
        </w:rPr>
        <w:t xml:space="preserve"> of the </w:t>
      </w:r>
      <w:r w:rsidRPr="007A29F4">
        <w:rPr>
          <w:rStyle w:val="Emphasis"/>
        </w:rPr>
        <w:t>social and economic conditions</w:t>
      </w:r>
      <w:r w:rsidRPr="000F387C">
        <w:rPr>
          <w:rStyle w:val="StyleUnderline"/>
        </w:rPr>
        <w:t xml:space="preserve"> that track so many children from poor communities, and especially communities of color, into the juvenile system and then on to prison. </w:t>
      </w:r>
      <w:r w:rsidRPr="000F387C">
        <w:rPr>
          <w:rStyle w:val="StyleUnderline"/>
          <w:highlight w:val="yellow"/>
        </w:rPr>
        <w:t>The most</w:t>
      </w:r>
      <w:r w:rsidRPr="000F387C">
        <w:rPr>
          <w:rStyle w:val="StyleUnderline"/>
        </w:rPr>
        <w:t xml:space="preserve"> difficult and </w:t>
      </w:r>
      <w:r w:rsidRPr="000F387C">
        <w:rPr>
          <w:rStyle w:val="StyleUnderline"/>
          <w:highlight w:val="yellow"/>
        </w:rPr>
        <w:t>urgent challenge</w:t>
      </w:r>
      <w:r w:rsidRPr="000F387C">
        <w:rPr>
          <w:rStyle w:val="StyleUnderline"/>
        </w:rPr>
        <w:t xml:space="preserve"> today </w:t>
      </w:r>
      <w:r w:rsidRPr="000F387C">
        <w:rPr>
          <w:rStyle w:val="StyleUnderline"/>
          <w:highlight w:val="yellow"/>
        </w:rPr>
        <w:t>is</w:t>
      </w:r>
      <w:r w:rsidRPr="000F387C">
        <w:rPr>
          <w:rStyle w:val="StyleUnderline"/>
        </w:rPr>
        <w:t xml:space="preserve"> that of </w:t>
      </w:r>
      <w:r w:rsidRPr="000F387C">
        <w:rPr>
          <w:rStyle w:val="StyleUnderline"/>
          <w:highlight w:val="yellow"/>
        </w:rPr>
        <w:t xml:space="preserve">creatively exploring </w:t>
      </w:r>
      <w:r w:rsidRPr="000F387C">
        <w:rPr>
          <w:rStyle w:val="Emphasis"/>
          <w:highlight w:val="yellow"/>
        </w:rPr>
        <w:t>new terrains of justice</w:t>
      </w:r>
      <w:r w:rsidRPr="000F387C">
        <w:rPr>
          <w:rStyle w:val="StyleUnderline"/>
          <w:highlight w:val="yellow"/>
        </w:rPr>
        <w:t xml:space="preserve">, where the prison </w:t>
      </w:r>
      <w:r w:rsidRPr="000F387C">
        <w:rPr>
          <w:rStyle w:val="Emphasis"/>
          <w:highlight w:val="yellow"/>
        </w:rPr>
        <w:t>no longer serves as our major anchor</w:t>
      </w:r>
      <w:r w:rsidRPr="000F387C">
        <w:t>.</w:t>
      </w:r>
    </w:p>
    <w:p w14:paraId="3BEA1B17" w14:textId="77777777" w:rsidR="00A92B48" w:rsidRDefault="00A92B48" w:rsidP="00A92B48">
      <w:pPr>
        <w:pStyle w:val="Heading3"/>
      </w:pPr>
      <w:r>
        <w:t>Solvency</w:t>
      </w:r>
    </w:p>
    <w:p w14:paraId="1F1E1BF2" w14:textId="77777777" w:rsidR="00A92B48" w:rsidRPr="003F5F6E" w:rsidRDefault="00A92B48" w:rsidP="00A92B48">
      <w:pPr>
        <w:pStyle w:val="Heading4"/>
        <w:numPr>
          <w:ilvl w:val="0"/>
          <w:numId w:val="11"/>
        </w:numPr>
      </w:pPr>
      <w:r w:rsidRPr="003F5F6E">
        <w:t xml:space="preserve">Vote Neg on presumption: allowing prisoners to strike doesn’t mean that there will be radical reforms in wages and </w:t>
      </w:r>
    </w:p>
    <w:p w14:paraId="6122DD8A" w14:textId="77777777" w:rsidR="00A92B48" w:rsidRPr="00AA0DEA" w:rsidRDefault="00A92B48" w:rsidP="00A92B48">
      <w:pPr>
        <w:pStyle w:val="Heading4"/>
        <w:numPr>
          <w:ilvl w:val="0"/>
          <w:numId w:val="11"/>
        </w:numPr>
      </w:pPr>
      <w:r w:rsidRPr="003F5F6E">
        <w:t xml:space="preserve">No solvency: Alt causes: the prison industrial complex includes broken, racist court systems; corrupt policing; </w:t>
      </w:r>
      <w:r>
        <w:t>p</w:t>
      </w:r>
      <w:r w:rsidRPr="003F5F6E">
        <w:t>rison wages and conditions are minuscule solving for racial injustice and structural violence</w:t>
      </w:r>
      <w:r>
        <w:t>, a</w:t>
      </w:r>
      <w:r w:rsidRPr="003F5F6E">
        <w:t xml:space="preserve">t best they get solving like 5% of structural violence, and even then, prio structural violence </w:t>
      </w:r>
    </w:p>
    <w:p w14:paraId="1199F40B" w14:textId="77777777" w:rsidR="00A92B48" w:rsidRPr="000F387C" w:rsidRDefault="00A92B48" w:rsidP="00A92B48">
      <w:pPr>
        <w:pStyle w:val="Heading4"/>
        <w:numPr>
          <w:ilvl w:val="0"/>
          <w:numId w:val="11"/>
        </w:numPr>
        <w:rPr>
          <w:rFonts w:cs="Calibri"/>
        </w:rPr>
      </w:pPr>
      <w:r w:rsidRPr="000F387C">
        <w:rPr>
          <w:rFonts w:cs="Calibri"/>
          <w:u w:val="single"/>
        </w:rPr>
        <w:t>Anything short of abolition</w:t>
      </w:r>
      <w:r w:rsidRPr="000F387C">
        <w:rPr>
          <w:rFonts w:cs="Calibri"/>
        </w:rPr>
        <w:t xml:space="preserve"> can’t “solve” mass incarceration. </w:t>
      </w:r>
    </w:p>
    <w:p w14:paraId="5A33F59A" w14:textId="77777777" w:rsidR="00A92B48" w:rsidRPr="000F387C" w:rsidRDefault="00A92B48" w:rsidP="00A92B48">
      <w:r w:rsidRPr="000F387C">
        <w:rPr>
          <w:rStyle w:val="Style13ptBold"/>
        </w:rPr>
        <w:t>Dubler and Lloyd 20</w:t>
      </w:r>
      <w:r w:rsidRPr="000F387C">
        <w:t xml:space="preserve"> — </w:t>
      </w:r>
      <w:r w:rsidRPr="000F387C">
        <w:rPr>
          <w:u w:val="single"/>
        </w:rPr>
        <w:t>Joshua Dubler</w:t>
      </w:r>
      <w:r w:rsidRPr="000F387C">
        <w:t xml:space="preserve">, Assistant Professor of Religion at the University of Rochester, holds a Ph.D. in Religion from Princeton University, and </w:t>
      </w:r>
      <w:r w:rsidRPr="000F387C">
        <w:rPr>
          <w:u w:val="single"/>
        </w:rPr>
        <w:t>Vincent W. Lloyd</w:t>
      </w:r>
      <w:r w:rsidRPr="000F387C">
        <w:t>, Associate Professor of Theology and Religious Studies and Director of the Africana Studies Program at Villanova University, holds a Ph.D. in Rhetoric from the University of California-Berkeley, 2020 (“Why Not Prison Abolition?,” ﻿</w:t>
      </w:r>
      <w:r w:rsidRPr="000F387C">
        <w:rPr>
          <w:i/>
        </w:rPr>
        <w:t>Break Every Yoke: Religion, Justice, and the Abolition of Prisons</w:t>
      </w:r>
      <w:r w:rsidRPr="000F387C">
        <w:t>, Published by Oxford University Press, ISBN 9780190949174, p. ebook)</w:t>
      </w:r>
    </w:p>
    <w:p w14:paraId="16620A36" w14:textId="77777777" w:rsidR="00A92B48" w:rsidRPr="008A17CE" w:rsidRDefault="00A92B48" w:rsidP="00A92B48">
      <w:pPr>
        <w:rPr>
          <w:sz w:val="10"/>
        </w:rPr>
      </w:pPr>
      <w:r w:rsidRPr="008A17CE">
        <w:rPr>
          <w:sz w:val="10"/>
        </w:rPr>
        <w:t>﻿</w:t>
      </w:r>
      <w:r w:rsidRPr="000F387C">
        <w:rPr>
          <w:rStyle w:val="StyleUnderline"/>
        </w:rPr>
        <w:t xml:space="preserve">What would it take to truly “end mass incarceration”? As a thought experiment, let us </w:t>
      </w:r>
      <w:r w:rsidRPr="000F387C">
        <w:rPr>
          <w:rStyle w:val="StyleUnderline"/>
          <w:highlight w:val="yellow"/>
        </w:rPr>
        <w:t>consider three radical</w:t>
      </w:r>
      <w:r w:rsidRPr="000F387C">
        <w:rPr>
          <w:rStyle w:val="StyleUnderline"/>
        </w:rPr>
        <w:t xml:space="preserve"> policy </w:t>
      </w:r>
      <w:r w:rsidRPr="000F387C">
        <w:rPr>
          <w:rStyle w:val="StyleUnderline"/>
          <w:highlight w:val="yellow"/>
        </w:rPr>
        <w:t>proposals</w:t>
      </w:r>
      <w:r w:rsidRPr="008A17CE">
        <w:rPr>
          <w:sz w:val="10"/>
        </w:rPr>
        <w:t xml:space="preserve">—proposals </w:t>
      </w:r>
      <w:r w:rsidRPr="000F387C">
        <w:rPr>
          <w:rStyle w:val="StyleUnderline"/>
        </w:rPr>
        <w:t xml:space="preserve">specifically tailored to mass incarceration’s political, racial, and economic dimensions. First, to scale down the War on Drugs, </w:t>
      </w:r>
      <w:r w:rsidRPr="000F387C">
        <w:rPr>
          <w:rStyle w:val="StyleUnderline"/>
          <w:highlight w:val="yellow"/>
        </w:rPr>
        <w:t>we might release every person in state and federal custody who is incarcerated</w:t>
      </w:r>
      <w:r w:rsidRPr="000F387C">
        <w:rPr>
          <w:rStyle w:val="StyleUnderline"/>
        </w:rPr>
        <w:t xml:space="preserve"> solely </w:t>
      </w:r>
      <w:r w:rsidRPr="000F387C">
        <w:rPr>
          <w:rStyle w:val="StyleUnderline"/>
          <w:highlight w:val="yellow"/>
        </w:rPr>
        <w:t>on</w:t>
      </w:r>
      <w:r w:rsidRPr="000F387C">
        <w:rPr>
          <w:rStyle w:val="StyleUnderline"/>
        </w:rPr>
        <w:t xml:space="preserve"> the basis of </w:t>
      </w:r>
      <w:r w:rsidRPr="000F387C">
        <w:rPr>
          <w:rStyle w:val="StyleUnderline"/>
          <w:highlight w:val="yellow"/>
        </w:rPr>
        <w:t>a nonviolent drug offense</w:t>
      </w:r>
      <w:r w:rsidRPr="000F387C">
        <w:rPr>
          <w:rStyle w:val="StyleUnderline"/>
        </w:rPr>
        <w:t xml:space="preserve">. Second, to stop incarcerating people simply because they’re poor, </w:t>
      </w:r>
      <w:r w:rsidRPr="000F387C">
        <w:rPr>
          <w:rStyle w:val="StyleUnderline"/>
          <w:highlight w:val="yellow"/>
        </w:rPr>
        <w:t>we might release every pretrial defendant who</w:t>
      </w:r>
      <w:r w:rsidRPr="000F387C">
        <w:rPr>
          <w:rStyle w:val="StyleUnderline"/>
        </w:rPr>
        <w:t xml:space="preserve"> is sitting in jail solely because he or she </w:t>
      </w:r>
      <w:r w:rsidRPr="000F387C">
        <w:rPr>
          <w:rStyle w:val="StyleUnderline"/>
          <w:highlight w:val="yellow"/>
        </w:rPr>
        <w:t>has been unable to make bail</w:t>
      </w:r>
      <w:r w:rsidRPr="000F387C">
        <w:rPr>
          <w:rStyle w:val="StyleUnderline"/>
        </w:rPr>
        <w:t xml:space="preserve">. Third, to end the New Jim Crow, </w:t>
      </w:r>
      <w:r w:rsidRPr="000F387C">
        <w:rPr>
          <w:rStyle w:val="StyleUnderline"/>
          <w:highlight w:val="yellow"/>
        </w:rPr>
        <w:t>we might release the 36</w:t>
      </w:r>
      <w:r w:rsidRPr="000F387C">
        <w:rPr>
          <w:rStyle w:val="StyleUnderline"/>
        </w:rPr>
        <w:t>.2</w:t>
      </w:r>
      <w:r w:rsidRPr="000F387C">
        <w:rPr>
          <w:rStyle w:val="StyleUnderline"/>
          <w:highlight w:val="yellow"/>
        </w:rPr>
        <w:t>% of</w:t>
      </w:r>
      <w:r w:rsidRPr="000F387C">
        <w:rPr>
          <w:rStyle w:val="StyleUnderline"/>
        </w:rPr>
        <w:t xml:space="preserve"> state and federal </w:t>
      </w:r>
      <w:r w:rsidRPr="000F387C">
        <w:rPr>
          <w:rStyle w:val="StyleUnderline"/>
          <w:highlight w:val="yellow"/>
        </w:rPr>
        <w:t>prisoners who are Black</w:t>
      </w:r>
      <w:r w:rsidRPr="008A17CE">
        <w:rPr>
          <w:sz w:val="10"/>
        </w:rPr>
        <w:t xml:space="preserve">.25 Between state and federal prisons and county jails, this means releasing 367,000 nonviolent drug offenders, half a million pretrial defendants, and the remaining 75% of the 549,100 Black men and women in state and federal prison that we haven’t already accounted for under provisions one and two. </w:t>
      </w:r>
      <w:r w:rsidRPr="007A29F4">
        <w:rPr>
          <w:rStyle w:val="StyleUnderline"/>
        </w:rPr>
        <w:t>By committing to these three measures, the U</w:t>
      </w:r>
      <w:r w:rsidRPr="007A29F4">
        <w:rPr>
          <w:sz w:val="10"/>
        </w:rPr>
        <w:t xml:space="preserve">nited </w:t>
      </w:r>
      <w:r w:rsidRPr="007A29F4">
        <w:rPr>
          <w:rStyle w:val="StyleUnderline"/>
        </w:rPr>
        <w:t>S</w:t>
      </w:r>
      <w:r w:rsidRPr="007A29F4">
        <w:rPr>
          <w:sz w:val="10"/>
        </w:rPr>
        <w:t xml:space="preserve">tates </w:t>
      </w:r>
      <w:r w:rsidRPr="007A29F4">
        <w:rPr>
          <w:rStyle w:val="StyleUnderline"/>
        </w:rPr>
        <w:t xml:space="preserve">could reduce its prison population by over 50%, to a tick over one million people. Were it legislatively feasible, and were it enacted in every state and at the federal level, an outcome of this scale would be an outsize achievement politically, and a monumental good. </w:t>
      </w:r>
      <w:r w:rsidRPr="007A29F4">
        <w:rPr>
          <w:rStyle w:val="Emphasis"/>
        </w:rPr>
        <w:t>What it would not do, however, is end mass incarceration</w:t>
      </w:r>
      <w:r w:rsidRPr="007A29F4">
        <w:rPr>
          <w:rStyle w:val="StyleUnderline"/>
        </w:rPr>
        <w:t>. Even at half its current size, the US incarceration rate would remain three times that of France, four times that of Germany, and similar degrees in excess of where it was for the first three-quarters of the twentieth century</w:t>
      </w:r>
      <w:r w:rsidRPr="008A17CE">
        <w:rPr>
          <w:sz w:val="10"/>
        </w:rPr>
        <w:t xml:space="preserve">.26 Here is what an actual piece of state or federal legislation touted as “ending mass incarceration” would be likely to do: reduce mandatory minimums for nonviolent drug offenses; decriminalize marijuana; limit cash bail; provide block grants for local law enforcement for trainings and tech; and otherwise offer a slew of other modest provisions to reshape (rather than shrink) the carceral state.27 </w:t>
      </w:r>
      <w:r w:rsidRPr="000F387C">
        <w:rPr>
          <w:rStyle w:val="StyleUnderline"/>
        </w:rPr>
        <w:t>Some systemic injustices would be rectified, others may well be exacerbated</w:t>
      </w:r>
      <w:r w:rsidRPr="008A17CE">
        <w:rPr>
          <w:sz w:val="10"/>
        </w:rPr>
        <w:t xml:space="preserve">.28 </w:t>
      </w:r>
      <w:r w:rsidRPr="000F387C">
        <w:rPr>
          <w:rStyle w:val="StyleUnderline"/>
        </w:rPr>
        <w:t xml:space="preserve">Tens of thousands of people would be helped, and victory would be declared. </w:t>
      </w:r>
      <w:r w:rsidRPr="000F387C">
        <w:rPr>
          <w:rStyle w:val="StyleUnderline"/>
          <w:highlight w:val="yellow"/>
        </w:rPr>
        <w:t xml:space="preserve">What will </w:t>
      </w:r>
      <w:r w:rsidRPr="000F387C">
        <w:rPr>
          <w:rStyle w:val="Emphasis"/>
          <w:highlight w:val="yellow"/>
        </w:rPr>
        <w:t>not</w:t>
      </w:r>
      <w:r w:rsidRPr="000F387C">
        <w:rPr>
          <w:rStyle w:val="StyleUnderline"/>
          <w:highlight w:val="yellow"/>
        </w:rPr>
        <w:t xml:space="preserve"> take place in any real sense is the end of mass incarceration</w:t>
      </w:r>
      <w:r w:rsidRPr="000F387C">
        <w:rPr>
          <w:rStyle w:val="StyleUnderline"/>
        </w:rPr>
        <w:t xml:space="preserve">. Given how far down this insane path we have ventured, </w:t>
      </w:r>
      <w:r w:rsidRPr="000F387C">
        <w:rPr>
          <w:rStyle w:val="Emphasis"/>
          <w:highlight w:val="yellow"/>
        </w:rPr>
        <w:t>no reform agenda</w:t>
      </w:r>
      <w:r w:rsidRPr="000F387C">
        <w:rPr>
          <w:rStyle w:val="StyleUnderline"/>
          <w:highlight w:val="yellow"/>
        </w:rPr>
        <w:t xml:space="preserve"> is capable of that</w:t>
      </w:r>
      <w:r w:rsidRPr="008A17CE">
        <w:rPr>
          <w:sz w:val="10"/>
        </w:rPr>
        <w:t>.29</w:t>
      </w:r>
    </w:p>
    <w:p w14:paraId="4A2E775C" w14:textId="77777777" w:rsidR="00A92B48" w:rsidRDefault="00A92B48" w:rsidP="00A92B48">
      <w:pPr>
        <w:pStyle w:val="Heading3"/>
      </w:pPr>
      <w:r>
        <w:t>FW</w:t>
      </w:r>
    </w:p>
    <w:p w14:paraId="73A5D1AC" w14:textId="77777777" w:rsidR="00A92B48" w:rsidRPr="000F387C" w:rsidRDefault="00A92B48" w:rsidP="00A92B48">
      <w:pPr>
        <w:pStyle w:val="Heading4"/>
        <w:rPr>
          <w:rFonts w:cs="Calibri"/>
        </w:rPr>
      </w:pPr>
      <w:r>
        <w:t>7.</w:t>
      </w:r>
      <w:r w:rsidRPr="007A29F4">
        <w:rPr>
          <w:rFonts w:cs="Calibri"/>
          <w:u w:val="single"/>
        </w:rPr>
        <w:t xml:space="preserve"> </w:t>
      </w:r>
      <w:r w:rsidRPr="000F387C">
        <w:rPr>
          <w:rFonts w:cs="Calibri"/>
          <w:u w:val="single"/>
        </w:rPr>
        <w:t>Framework</w:t>
      </w:r>
      <w:r w:rsidRPr="000F387C">
        <w:rPr>
          <w:rFonts w:cs="Calibri"/>
        </w:rPr>
        <w:t xml:space="preserve"> — the role of this debate should be about the development of movements to challenge institutional racism—whether or not the aff’s reform is good or bad is secondary to how reforms comes in to be</w:t>
      </w:r>
    </w:p>
    <w:p w14:paraId="3B6997BD" w14:textId="77777777" w:rsidR="00A92B48" w:rsidRPr="000F387C" w:rsidRDefault="00A92B48" w:rsidP="00A92B48">
      <w:pPr>
        <w:rPr>
          <w:b/>
          <w:sz w:val="26"/>
        </w:rPr>
      </w:pPr>
      <w:r w:rsidRPr="000F387C">
        <w:rPr>
          <w:rStyle w:val="Style13ptBold"/>
        </w:rPr>
        <w:t xml:space="preserve">Alexander 10, Associate Professor of Law </w:t>
      </w:r>
      <w:r w:rsidRPr="000F387C">
        <w:rPr>
          <w:sz w:val="16"/>
          <w:szCs w:val="16"/>
        </w:rPr>
        <w:t>[2010, Michelle Alexander, is an associate professor of law at Ohio State University, a civil rights advocate and a writer. “New Jim Crow : Mass Incarceration in the Age of Colorblindness” ProQuest ebrary, pp. 221-224]</w:t>
      </w:r>
    </w:p>
    <w:p w14:paraId="433280C2" w14:textId="59390896" w:rsidR="00A92B48" w:rsidRPr="00A92B48" w:rsidRDefault="00A92B48" w:rsidP="00A92B48">
      <w:pPr>
        <w:rPr>
          <w:b/>
          <w:iCs/>
          <w:u w:val="single"/>
        </w:rPr>
      </w:pPr>
      <w:r w:rsidRPr="000F387C">
        <w:rPr>
          <w:sz w:val="16"/>
        </w:rPr>
        <w:t xml:space="preserve">The list could go on, of course, but the point has been made. </w:t>
      </w:r>
      <w:r w:rsidRPr="000F387C">
        <w:rPr>
          <w:rStyle w:val="StyleUnderline"/>
        </w:rPr>
        <w:t xml:space="preserve">The central question for racial justice advocates is this: are we </w:t>
      </w:r>
      <w:r w:rsidRPr="000F387C">
        <w:rPr>
          <w:rStyle w:val="Emphasis"/>
        </w:rPr>
        <w:t>serious about ending this system of control</w:t>
      </w:r>
      <w:r w:rsidRPr="000F387C">
        <w:rPr>
          <w:sz w:val="16"/>
        </w:rPr>
        <w:t xml:space="preserve">, or not? If we are, </w:t>
      </w:r>
      <w:r w:rsidRPr="000F387C">
        <w:rPr>
          <w:rStyle w:val="StyleUnderline"/>
        </w:rPr>
        <w:t xml:space="preserve">there is a </w:t>
      </w:r>
      <w:r w:rsidRPr="000F387C">
        <w:rPr>
          <w:rStyle w:val="Emphasis"/>
        </w:rPr>
        <w:t>tremendous amount of work to be done</w:t>
      </w:r>
      <w:r w:rsidRPr="000F387C">
        <w:rPr>
          <w:sz w:val="16"/>
        </w:rPr>
        <w:t xml:space="preserve">. </w:t>
      </w:r>
      <w:r w:rsidRPr="000F387C">
        <w:rPr>
          <w:rStyle w:val="StyleUnderline"/>
          <w:highlight w:val="cyan"/>
        </w:rPr>
        <w:t>The notion that</w:t>
      </w:r>
      <w:r w:rsidRPr="000F387C">
        <w:rPr>
          <w:rStyle w:val="StyleUnderline"/>
        </w:rPr>
        <w:t xml:space="preserve"> all of these </w:t>
      </w:r>
      <w:r w:rsidRPr="000F387C">
        <w:rPr>
          <w:rStyle w:val="StyleUnderline"/>
          <w:highlight w:val="cyan"/>
        </w:rPr>
        <w:t>reforms can be accomplished piecemeal</w:t>
      </w:r>
      <w:r w:rsidRPr="000F387C">
        <w:rPr>
          <w:sz w:val="16"/>
        </w:rPr>
        <w:t xml:space="preserve">— one at a time, </w:t>
      </w:r>
      <w:r w:rsidRPr="000F387C">
        <w:rPr>
          <w:rStyle w:val="StyleUnderline"/>
          <w:highlight w:val="cyan"/>
        </w:rPr>
        <w:t xml:space="preserve">through disconnected advocacy strategies— seems </w:t>
      </w:r>
      <w:r w:rsidRPr="000F387C">
        <w:rPr>
          <w:rStyle w:val="StyleUnderline"/>
        </w:rPr>
        <w:t xml:space="preserve">deeply </w:t>
      </w:r>
      <w:r w:rsidRPr="000F387C">
        <w:rPr>
          <w:rStyle w:val="StyleUnderline"/>
          <w:highlight w:val="cyan"/>
        </w:rPr>
        <w:t>misguided</w:t>
      </w:r>
      <w:r w:rsidRPr="000F387C">
        <w:rPr>
          <w:sz w:val="16"/>
        </w:rPr>
        <w:t xml:space="preserve">. All of the </w:t>
      </w:r>
      <w:r w:rsidRPr="000F387C">
        <w:rPr>
          <w:rStyle w:val="StyleUnderline"/>
        </w:rPr>
        <w:t xml:space="preserve">needed </w:t>
      </w:r>
      <w:r w:rsidRPr="000F387C">
        <w:rPr>
          <w:rStyle w:val="StyleUnderline"/>
          <w:highlight w:val="cyan"/>
        </w:rPr>
        <w:t xml:space="preserve">reforms have less to do with failed policies than a </w:t>
      </w:r>
      <w:r w:rsidRPr="000F387C">
        <w:rPr>
          <w:rStyle w:val="Emphasis"/>
          <w:highlight w:val="cyan"/>
        </w:rPr>
        <w:t>deeply flawed public consensus</w:t>
      </w:r>
      <w:r w:rsidRPr="000F387C">
        <w:rPr>
          <w:sz w:val="16"/>
        </w:rPr>
        <w:t xml:space="preserve">, </w:t>
      </w:r>
      <w:r w:rsidRPr="000F387C">
        <w:rPr>
          <w:rStyle w:val="StyleUnderline"/>
        </w:rPr>
        <w:t xml:space="preserve">one </w:t>
      </w:r>
      <w:r w:rsidRPr="000F387C">
        <w:rPr>
          <w:rStyle w:val="StyleUnderline"/>
          <w:highlight w:val="cyan"/>
        </w:rPr>
        <w:t xml:space="preserve">that is </w:t>
      </w:r>
      <w:r w:rsidRPr="000F387C">
        <w:rPr>
          <w:rStyle w:val="Emphasis"/>
          <w:highlight w:val="cyan"/>
        </w:rPr>
        <w:t>indifferent</w:t>
      </w:r>
      <w:r w:rsidRPr="000F387C">
        <w:rPr>
          <w:rStyle w:val="Emphasis"/>
        </w:rPr>
        <w:t>, at best</w:t>
      </w:r>
      <w:r w:rsidRPr="000F387C">
        <w:rPr>
          <w:sz w:val="16"/>
        </w:rPr>
        <w:t xml:space="preserve">, </w:t>
      </w:r>
      <w:r w:rsidRPr="000F387C">
        <w:rPr>
          <w:rStyle w:val="StyleUnderline"/>
        </w:rPr>
        <w:t xml:space="preserve">to the experience of poor </w:t>
      </w:r>
      <w:r w:rsidRPr="000F387C">
        <w:rPr>
          <w:rStyle w:val="StyleUnderline"/>
          <w:highlight w:val="cyan"/>
        </w:rPr>
        <w:t>people of color</w:t>
      </w:r>
      <w:r w:rsidRPr="000F387C">
        <w:rPr>
          <w:sz w:val="16"/>
        </w:rPr>
        <w:t xml:space="preserve">. As Martin Luther King Jr. explained back in 1965, when describing why </w:t>
      </w:r>
      <w:r w:rsidRPr="000F387C">
        <w:rPr>
          <w:rStyle w:val="StyleUnderline"/>
          <w:highlight w:val="cyan"/>
        </w:rPr>
        <w:t>it was</w:t>
      </w:r>
      <w:r w:rsidRPr="000F387C">
        <w:rPr>
          <w:rStyle w:val="StyleUnderline"/>
        </w:rPr>
        <w:t xml:space="preserve"> far </w:t>
      </w:r>
      <w:r w:rsidRPr="000F387C">
        <w:rPr>
          <w:rStyle w:val="StyleUnderline"/>
          <w:highlight w:val="cyan"/>
        </w:rPr>
        <w:t>more important to engage in mass mobilizations</w:t>
      </w:r>
      <w:r w:rsidRPr="000F387C">
        <w:rPr>
          <w:rStyle w:val="StyleUnderline"/>
        </w:rPr>
        <w:t xml:space="preserve"> than file lawsuits,</w:t>
      </w:r>
      <w:r w:rsidRPr="000F387C">
        <w:rPr>
          <w:sz w:val="16"/>
        </w:rPr>
        <w:t xml:space="preserve"> </w:t>
      </w:r>
      <w:r w:rsidRPr="000F387C">
        <w:rPr>
          <w:rStyle w:val="StyleUnderline"/>
        </w:rPr>
        <w:t xml:space="preserve">“We’re trying to win the right to vote and we </w:t>
      </w:r>
      <w:r w:rsidRPr="000F387C">
        <w:rPr>
          <w:rStyle w:val="Emphasis"/>
        </w:rPr>
        <w:t>have to focus the attention of the world on that.</w:t>
      </w:r>
      <w:r w:rsidRPr="000F387C">
        <w:rPr>
          <w:sz w:val="16"/>
        </w:rPr>
        <w:t xml:space="preserve"> </w:t>
      </w:r>
      <w:r w:rsidRPr="000F387C">
        <w:rPr>
          <w:rStyle w:val="StyleUnderline"/>
        </w:rPr>
        <w:t>We can’t do that making legal cases</w:t>
      </w:r>
      <w:r w:rsidRPr="000F387C">
        <w:rPr>
          <w:sz w:val="16"/>
        </w:rPr>
        <w:t xml:space="preserve">. </w:t>
      </w:r>
      <w:r w:rsidRPr="000F387C">
        <w:rPr>
          <w:rStyle w:val="StyleUnderline"/>
        </w:rPr>
        <w:t xml:space="preserve">We have to make the case in the </w:t>
      </w:r>
      <w:r w:rsidRPr="000F387C">
        <w:rPr>
          <w:rStyle w:val="Emphasis"/>
        </w:rPr>
        <w:t>court of public opinion.”</w:t>
      </w:r>
      <w:r w:rsidRPr="000F387C">
        <w:rPr>
          <w:sz w:val="16"/>
        </w:rPr>
        <w:t xml:space="preserve"> 21 </w:t>
      </w:r>
      <w:r w:rsidRPr="000F387C">
        <w:rPr>
          <w:rStyle w:val="StyleUnderline"/>
        </w:rPr>
        <w:t>King</w:t>
      </w:r>
      <w:r w:rsidRPr="000F387C">
        <w:rPr>
          <w:sz w:val="16"/>
        </w:rPr>
        <w:t xml:space="preserve"> certainly </w:t>
      </w:r>
      <w:r w:rsidRPr="000F387C">
        <w:rPr>
          <w:rStyle w:val="StyleUnderline"/>
        </w:rPr>
        <w:t>appreciated the contributions of civil rights lawyers</w:t>
      </w:r>
      <w:r w:rsidRPr="000F387C">
        <w:rPr>
          <w:sz w:val="16"/>
        </w:rPr>
        <w:t xml:space="preserve"> (he relied on them to get him out of jail), but </w:t>
      </w:r>
      <w:r w:rsidRPr="000F387C">
        <w:rPr>
          <w:rStyle w:val="StyleUnderline"/>
        </w:rPr>
        <w:t xml:space="preserve">he opposed the tendency of civil rights lawyers to identify a handful of individuals who could make great plaintiffs in a court of law, then </w:t>
      </w:r>
      <w:r w:rsidRPr="000F387C">
        <w:rPr>
          <w:rStyle w:val="Emphasis"/>
        </w:rPr>
        <w:t>file isolated cases</w:t>
      </w:r>
      <w:r w:rsidRPr="000F387C">
        <w:rPr>
          <w:sz w:val="16"/>
        </w:rPr>
        <w:t xml:space="preserve">. He believed </w:t>
      </w:r>
      <w:r w:rsidRPr="000F387C">
        <w:rPr>
          <w:rStyle w:val="StyleUnderline"/>
        </w:rPr>
        <w:t xml:space="preserve">what was necessary was </w:t>
      </w:r>
      <w:r w:rsidRPr="000F387C">
        <w:rPr>
          <w:rStyle w:val="Emphasis"/>
        </w:rPr>
        <w:t>to mobilize thousands</w:t>
      </w:r>
      <w:r w:rsidRPr="000F387C">
        <w:rPr>
          <w:rStyle w:val="StyleUnderline"/>
        </w:rPr>
        <w:t xml:space="preserve"> to make their case in the court of public opinion</w:t>
      </w:r>
      <w:r w:rsidRPr="000F387C">
        <w:rPr>
          <w:sz w:val="16"/>
        </w:rPr>
        <w:t xml:space="preserve">. In his view, </w:t>
      </w:r>
      <w:r w:rsidRPr="000F387C">
        <w:rPr>
          <w:rStyle w:val="Emphasis"/>
          <w:highlight w:val="cyan"/>
        </w:rPr>
        <w:t>it was a flawed public consensus</w:t>
      </w:r>
      <w:r w:rsidRPr="000F387C">
        <w:rPr>
          <w:rStyle w:val="StyleUnderline"/>
          <w:highlight w:val="cyan"/>
        </w:rPr>
        <w:t xml:space="preserve">— </w:t>
      </w:r>
      <w:r w:rsidRPr="000F387C">
        <w:rPr>
          <w:rStyle w:val="Emphasis"/>
          <w:highlight w:val="cyan"/>
        </w:rPr>
        <w:t>not merely flawed policy</w:t>
      </w:r>
      <w:r w:rsidRPr="000F387C">
        <w:rPr>
          <w:rStyle w:val="Emphasis"/>
        </w:rPr>
        <w:t xml:space="preserve">— that was </w:t>
      </w:r>
      <w:r w:rsidRPr="000F387C">
        <w:rPr>
          <w:rStyle w:val="Emphasis"/>
          <w:highlight w:val="cyan"/>
        </w:rPr>
        <w:t>at the root of racial oppression</w:t>
      </w:r>
      <w:r w:rsidRPr="000F387C">
        <w:rPr>
          <w:rStyle w:val="Emphasis"/>
        </w:rPr>
        <w:t xml:space="preserve">. </w:t>
      </w:r>
      <w:r w:rsidRPr="000F387C">
        <w:rPr>
          <w:sz w:val="16"/>
        </w:rPr>
        <w:t xml:space="preserve">Today, no less than fifty years ago, </w:t>
      </w:r>
      <w:r w:rsidRPr="000F387C">
        <w:rPr>
          <w:rStyle w:val="StyleUnderline"/>
        </w:rPr>
        <w:t>a flawed public consensus lies at the core of the prevailing caste system</w:t>
      </w:r>
      <w:r w:rsidRPr="000F387C">
        <w:rPr>
          <w:sz w:val="16"/>
        </w:rPr>
        <w:t xml:space="preserve">. </w:t>
      </w:r>
      <w:r w:rsidRPr="000F387C">
        <w:rPr>
          <w:rStyle w:val="StyleUnderline"/>
        </w:rPr>
        <w:t>When people think about crime</w:t>
      </w:r>
      <w:r w:rsidRPr="000F387C">
        <w:rPr>
          <w:sz w:val="16"/>
        </w:rPr>
        <w:t xml:space="preserve">, especially drug crime, </w:t>
      </w:r>
      <w:r w:rsidRPr="000F387C">
        <w:rPr>
          <w:rStyle w:val="StyleUnderline"/>
        </w:rPr>
        <w:t>they do not think about suburban housewives violating laws regulating prescription drugs or white frat boys using ecstasy</w:t>
      </w:r>
      <w:r w:rsidRPr="000F387C">
        <w:rPr>
          <w:sz w:val="16"/>
        </w:rPr>
        <w:t xml:space="preserve">. </w:t>
      </w:r>
      <w:r w:rsidRPr="000F387C">
        <w:rPr>
          <w:rStyle w:val="StyleUnderline"/>
        </w:rPr>
        <w:t>Drug crime</w:t>
      </w:r>
      <w:r w:rsidRPr="000F387C">
        <w:rPr>
          <w:sz w:val="16"/>
        </w:rPr>
        <w:t xml:space="preserve"> in this country </w:t>
      </w:r>
      <w:r w:rsidRPr="000F387C">
        <w:rPr>
          <w:rStyle w:val="Emphasis"/>
        </w:rPr>
        <w:t>is understood to be black and brown</w:t>
      </w:r>
      <w:r w:rsidRPr="000F387C">
        <w:rPr>
          <w:sz w:val="16"/>
        </w:rPr>
        <w:t xml:space="preserve">, and </w:t>
      </w:r>
      <w:r w:rsidRPr="000F387C">
        <w:rPr>
          <w:rStyle w:val="StyleUnderline"/>
        </w:rPr>
        <w:t>it is because drug crime is racially defined in the public consciousness that the electorate has not cared much what happens to drug criminals</w:t>
      </w:r>
      <w:r w:rsidRPr="000F387C">
        <w:rPr>
          <w:sz w:val="16"/>
        </w:rPr>
        <w:t xml:space="preserve">— </w:t>
      </w:r>
      <w:r w:rsidRPr="000F387C">
        <w:rPr>
          <w:rStyle w:val="StyleUnderline"/>
        </w:rPr>
        <w:t>at least not the way they would have cared if the criminals were understood to be white</w:t>
      </w:r>
      <w:r w:rsidRPr="000F387C">
        <w:rPr>
          <w:sz w:val="16"/>
        </w:rPr>
        <w:t xml:space="preserve">. </w:t>
      </w:r>
      <w:r w:rsidRPr="000F387C">
        <w:rPr>
          <w:rStyle w:val="StyleUnderline"/>
        </w:rPr>
        <w:t>It is this failure</w:t>
      </w:r>
      <w:r w:rsidRPr="000F387C">
        <w:rPr>
          <w:sz w:val="16"/>
        </w:rPr>
        <w:t xml:space="preserve"> to care, really care across color lines, </w:t>
      </w:r>
      <w:r w:rsidRPr="000F387C">
        <w:rPr>
          <w:rStyle w:val="Emphasis"/>
        </w:rPr>
        <w:t>that lies at the core of this system of control and every racial caste system that has existed in the United States or anywhere else in the world</w:t>
      </w:r>
      <w:r w:rsidRPr="000F387C">
        <w:rPr>
          <w:sz w:val="16"/>
        </w:rPr>
        <w:t xml:space="preserve">. </w:t>
      </w:r>
      <w:r w:rsidRPr="000F387C">
        <w:rPr>
          <w:rStyle w:val="StyleUnderline"/>
          <w:highlight w:val="cyan"/>
        </w:rPr>
        <w:t>Those who believe that</w:t>
      </w:r>
      <w:r w:rsidRPr="000F387C">
        <w:rPr>
          <w:rStyle w:val="StyleUnderline"/>
        </w:rPr>
        <w:t xml:space="preserve"> advocacy </w:t>
      </w:r>
      <w:r w:rsidRPr="000F387C">
        <w:rPr>
          <w:rStyle w:val="StyleUnderline"/>
          <w:highlight w:val="cyan"/>
        </w:rPr>
        <w:t>challenging mass incarceration can be successful without overturning</w:t>
      </w:r>
      <w:r w:rsidRPr="000F387C">
        <w:rPr>
          <w:rStyle w:val="StyleUnderline"/>
        </w:rPr>
        <w:t xml:space="preserve"> the </w:t>
      </w:r>
      <w:r w:rsidRPr="000F387C">
        <w:rPr>
          <w:rStyle w:val="StyleUnderline"/>
          <w:highlight w:val="cyan"/>
        </w:rPr>
        <w:t>public consensus</w:t>
      </w:r>
      <w:r w:rsidRPr="000F387C">
        <w:rPr>
          <w:rStyle w:val="StyleUnderline"/>
        </w:rPr>
        <w:t xml:space="preserve"> </w:t>
      </w:r>
      <w:r w:rsidRPr="000F387C">
        <w:rPr>
          <w:sz w:val="16"/>
        </w:rPr>
        <w:t xml:space="preserve">that gave rise to it </w:t>
      </w:r>
      <w:r w:rsidRPr="000F387C">
        <w:rPr>
          <w:rStyle w:val="StyleUnderline"/>
          <w:highlight w:val="cyan"/>
        </w:rPr>
        <w:t xml:space="preserve">are </w:t>
      </w:r>
      <w:r w:rsidRPr="000F387C">
        <w:rPr>
          <w:rStyle w:val="Emphasis"/>
          <w:highlight w:val="cyan"/>
        </w:rPr>
        <w:t>engaging in</w:t>
      </w:r>
      <w:r w:rsidRPr="000F387C">
        <w:rPr>
          <w:rStyle w:val="Emphasis"/>
        </w:rPr>
        <w:t xml:space="preserve"> fanciful thinking, </w:t>
      </w:r>
      <w:r w:rsidRPr="000F387C">
        <w:rPr>
          <w:rStyle w:val="Emphasis"/>
          <w:highlight w:val="cyan"/>
        </w:rPr>
        <w:t>a form of denial</w:t>
      </w:r>
      <w:r w:rsidRPr="000F387C">
        <w:rPr>
          <w:sz w:val="16"/>
          <w:highlight w:val="cyan"/>
        </w:rPr>
        <w:t xml:space="preserve">. </w:t>
      </w:r>
      <w:r w:rsidRPr="000F387C">
        <w:rPr>
          <w:rStyle w:val="StyleUnderline"/>
          <w:highlight w:val="cyan"/>
        </w:rPr>
        <w:t>Isolated victories can be won</w:t>
      </w:r>
      <w:r w:rsidRPr="000F387C">
        <w:rPr>
          <w:sz w:val="16"/>
        </w:rPr>
        <w:t xml:space="preserve">— even a string of victories— </w:t>
      </w:r>
      <w:r w:rsidRPr="000F387C">
        <w:rPr>
          <w:rStyle w:val="StyleUnderline"/>
          <w:highlight w:val="cyan"/>
        </w:rPr>
        <w:t xml:space="preserve">but </w:t>
      </w:r>
      <w:r w:rsidRPr="000F387C">
        <w:rPr>
          <w:rStyle w:val="Emphasis"/>
          <w:highlight w:val="cyan"/>
        </w:rPr>
        <w:t>in the absence of a fundamental shift in public consciousness, the system as a whole will remain intact</w:t>
      </w:r>
      <w:r w:rsidRPr="000F387C">
        <w:rPr>
          <w:sz w:val="16"/>
          <w:highlight w:val="cyan"/>
        </w:rPr>
        <w:t xml:space="preserve">. </w:t>
      </w:r>
      <w:r w:rsidRPr="000F387C">
        <w:rPr>
          <w:rStyle w:val="StyleUnderline"/>
        </w:rPr>
        <w:t xml:space="preserve">To the extent that major changes are achieved without a complete shift, </w:t>
      </w:r>
      <w:r w:rsidRPr="000F387C">
        <w:rPr>
          <w:rStyle w:val="Emphasis"/>
          <w:highlight w:val="cyan"/>
        </w:rPr>
        <w:t>the system will rebound.</w:t>
      </w:r>
      <w:r w:rsidRPr="000F387C">
        <w:rPr>
          <w:sz w:val="16"/>
          <w:highlight w:val="cyan"/>
        </w:rPr>
        <w:t xml:space="preserve"> </w:t>
      </w:r>
      <w:r w:rsidRPr="000F387C">
        <w:rPr>
          <w:rStyle w:val="StyleUnderline"/>
        </w:rPr>
        <w:t xml:space="preserve">The caste system will </w:t>
      </w:r>
      <w:r w:rsidRPr="000F387C">
        <w:rPr>
          <w:rStyle w:val="Emphasis"/>
        </w:rPr>
        <w:t>reemerge in a new form</w:t>
      </w:r>
      <w:r w:rsidRPr="000F387C">
        <w:rPr>
          <w:rStyle w:val="StyleUnderline"/>
        </w:rPr>
        <w:t>, just as convict leasing replaced slavery, or it will be reborn, just as mass incarceration replaced Jim Crow.</w:t>
      </w:r>
      <w:r w:rsidRPr="000F387C">
        <w:rPr>
          <w:sz w:val="16"/>
        </w:rPr>
        <w:t xml:space="preserve"> </w:t>
      </w:r>
      <w:r w:rsidRPr="000F387C">
        <w:rPr>
          <w:rStyle w:val="StyleUnderline"/>
        </w:rPr>
        <w:t>Sociologists</w:t>
      </w:r>
      <w:r w:rsidRPr="000F387C">
        <w:rPr>
          <w:sz w:val="16"/>
        </w:rPr>
        <w:t xml:space="preserve"> Michael </w:t>
      </w:r>
      <w:r w:rsidRPr="000F387C">
        <w:rPr>
          <w:rStyle w:val="StyleUnderline"/>
        </w:rPr>
        <w:t>Omi and</w:t>
      </w:r>
      <w:r w:rsidRPr="000F387C">
        <w:rPr>
          <w:sz w:val="16"/>
        </w:rPr>
        <w:t xml:space="preserve"> Howard </w:t>
      </w:r>
      <w:r w:rsidRPr="000F387C">
        <w:rPr>
          <w:rStyle w:val="StyleUnderline"/>
        </w:rPr>
        <w:t>Winant</w:t>
      </w:r>
      <w:r w:rsidRPr="000F387C">
        <w:rPr>
          <w:sz w:val="16"/>
        </w:rPr>
        <w:t xml:space="preserve"> make a similar point in their book Racial Formation in the United States. They </w:t>
      </w:r>
      <w:r w:rsidRPr="000F387C">
        <w:rPr>
          <w:rStyle w:val="StyleUnderline"/>
        </w:rPr>
        <w:t>attribute the cyclical nature of racial progress to the “</w:t>
      </w:r>
      <w:r w:rsidRPr="000F387C">
        <w:rPr>
          <w:rStyle w:val="Emphasis"/>
        </w:rPr>
        <w:t>unstable equilibrium</w:t>
      </w:r>
      <w:r w:rsidRPr="000F387C">
        <w:rPr>
          <w:rStyle w:val="StyleUnderline"/>
        </w:rPr>
        <w:t>” that characterizes the United States’ racial order</w:t>
      </w:r>
      <w:r w:rsidRPr="000F387C">
        <w:rPr>
          <w:sz w:val="16"/>
        </w:rPr>
        <w:t xml:space="preserve">. 22 </w:t>
      </w:r>
      <w:r w:rsidRPr="000F387C">
        <w:rPr>
          <w:rStyle w:val="StyleUnderline"/>
        </w:rPr>
        <w:t>Under “normal” condition</w:t>
      </w:r>
      <w:r w:rsidRPr="000F387C">
        <w:rPr>
          <w:sz w:val="16"/>
        </w:rPr>
        <w:t xml:space="preserve">s, they argue, </w:t>
      </w:r>
      <w:r w:rsidRPr="000F387C">
        <w:rPr>
          <w:rStyle w:val="StyleUnderline"/>
          <w:highlight w:val="cyan"/>
        </w:rPr>
        <w:t xml:space="preserve">state institutions are able to </w:t>
      </w:r>
      <w:r w:rsidRPr="000F387C">
        <w:rPr>
          <w:rStyle w:val="Emphasis"/>
          <w:highlight w:val="cyan"/>
        </w:rPr>
        <w:t>normalize the</w:t>
      </w:r>
      <w:r w:rsidRPr="000F387C">
        <w:rPr>
          <w:rStyle w:val="Emphasis"/>
        </w:rPr>
        <w:t xml:space="preserve"> organization and enforcement of the prevailing </w:t>
      </w:r>
      <w:r w:rsidRPr="000F387C">
        <w:rPr>
          <w:rStyle w:val="Emphasis"/>
          <w:highlight w:val="cyan"/>
        </w:rPr>
        <w:t>racial order</w:t>
      </w:r>
      <w:r w:rsidRPr="000F387C">
        <w:rPr>
          <w:sz w:val="16"/>
        </w:rPr>
        <w:t xml:space="preserve">, </w:t>
      </w:r>
      <w:r w:rsidRPr="000F387C">
        <w:rPr>
          <w:rStyle w:val="StyleUnderline"/>
        </w:rPr>
        <w:t>and the system functions relatively automatically.</w:t>
      </w:r>
      <w:r w:rsidRPr="000F387C">
        <w:rPr>
          <w:sz w:val="16"/>
        </w:rPr>
        <w:t xml:space="preserve"> </w:t>
      </w:r>
      <w:r w:rsidRPr="000F387C">
        <w:rPr>
          <w:rStyle w:val="StyleUnderline"/>
        </w:rPr>
        <w:t>Challenges to the racial order during these periods are easily marginalized or suppressed</w:t>
      </w:r>
      <w:r w:rsidRPr="000F387C">
        <w:rPr>
          <w:sz w:val="16"/>
        </w:rPr>
        <w:t xml:space="preserve">, and </w:t>
      </w:r>
      <w:r w:rsidRPr="000F387C">
        <w:rPr>
          <w:rStyle w:val="StyleUnderline"/>
        </w:rPr>
        <w:t xml:space="preserve">the prevailing system of racial meanings, identity, and ideology seems “natural.” </w:t>
      </w:r>
      <w:r w:rsidRPr="000F387C">
        <w:rPr>
          <w:sz w:val="16"/>
        </w:rPr>
        <w:t xml:space="preserve">These conditions clearly prevailed during slavery and Jim Crow. </w:t>
      </w:r>
      <w:r w:rsidRPr="000F387C">
        <w:rPr>
          <w:rStyle w:val="StyleUnderline"/>
        </w:rPr>
        <w:t>When the equilibrium is disrupted</w:t>
      </w:r>
      <w:r w:rsidRPr="000F387C">
        <w:rPr>
          <w:sz w:val="16"/>
        </w:rPr>
        <w:t xml:space="preserve">, however, as in Reconstruction and the Civil Rights Movement, </w:t>
      </w:r>
      <w:r w:rsidRPr="000F387C">
        <w:rPr>
          <w:rStyle w:val="StyleUnderline"/>
        </w:rPr>
        <w:t>t</w:t>
      </w:r>
      <w:r w:rsidRPr="000F387C">
        <w:rPr>
          <w:rStyle w:val="StyleUnderline"/>
          <w:highlight w:val="cyan"/>
        </w:rPr>
        <w:t>he state initially resists, then attempts to absorb the challenge through a series of reforms “that are</w:t>
      </w:r>
      <w:r w:rsidRPr="000F387C">
        <w:rPr>
          <w:rStyle w:val="StyleUnderline"/>
        </w:rPr>
        <w:t xml:space="preserve">, if not entirely </w:t>
      </w:r>
      <w:r w:rsidRPr="000F387C">
        <w:rPr>
          <w:rStyle w:val="StyleUnderline"/>
          <w:highlight w:val="cyan"/>
        </w:rPr>
        <w:t>symbolic</w:t>
      </w:r>
      <w:r w:rsidRPr="000F387C">
        <w:rPr>
          <w:rStyle w:val="StyleUnderline"/>
        </w:rPr>
        <w:t>, at least not critical to the operation of the racial order</w:t>
      </w:r>
      <w:r w:rsidRPr="000F387C">
        <w:rPr>
          <w:sz w:val="16"/>
        </w:rPr>
        <w:t xml:space="preserve">.” </w:t>
      </w:r>
      <w:r w:rsidRPr="000F387C">
        <w:rPr>
          <w:rStyle w:val="StyleUnderline"/>
        </w:rPr>
        <w:t xml:space="preserve">In the ab-sence of a truly egalitarian racial consensus, </w:t>
      </w:r>
      <w:r w:rsidRPr="000F387C">
        <w:rPr>
          <w:rStyle w:val="StyleUnderline"/>
          <w:highlight w:val="cyan"/>
        </w:rPr>
        <w:t>these</w:t>
      </w:r>
      <w:r w:rsidRPr="000F387C">
        <w:rPr>
          <w:rStyle w:val="StyleUnderline"/>
        </w:rPr>
        <w:t xml:space="preserve"> predictable </w:t>
      </w:r>
      <w:r w:rsidRPr="000F387C">
        <w:rPr>
          <w:rStyle w:val="StyleUnderline"/>
          <w:highlight w:val="cyan"/>
        </w:rPr>
        <w:t>cycles</w:t>
      </w:r>
      <w:r w:rsidRPr="000F387C">
        <w:rPr>
          <w:rStyle w:val="StyleUnderline"/>
        </w:rPr>
        <w:t xml:space="preserve"> inevitably </w:t>
      </w:r>
      <w:r w:rsidRPr="000F387C">
        <w:rPr>
          <w:rStyle w:val="Emphasis"/>
          <w:highlight w:val="cyan"/>
        </w:rPr>
        <w:t>give rise to new</w:t>
      </w:r>
      <w:r w:rsidRPr="000F387C">
        <w:rPr>
          <w:rStyle w:val="Emphasis"/>
        </w:rPr>
        <w:t xml:space="preserve">, extraordinarily comprehensive </w:t>
      </w:r>
      <w:r w:rsidRPr="000F387C">
        <w:rPr>
          <w:rStyle w:val="Emphasis"/>
          <w:highlight w:val="cyan"/>
        </w:rPr>
        <w:t>systems of racialized social control</w:t>
      </w:r>
      <w:r w:rsidRPr="000F387C">
        <w:rPr>
          <w:sz w:val="16"/>
        </w:rPr>
        <w:t xml:space="preserve">. </w:t>
      </w:r>
      <w:r w:rsidRPr="000F387C">
        <w:rPr>
          <w:rStyle w:val="StyleUnderline"/>
        </w:rPr>
        <w:t>One example</w:t>
      </w:r>
      <w:r w:rsidRPr="000F387C">
        <w:rPr>
          <w:sz w:val="16"/>
        </w:rPr>
        <w:t xml:space="preserve"> of the way in which a well established racial order easily absorbs legal challenges </w:t>
      </w:r>
      <w:r w:rsidRPr="000F387C">
        <w:rPr>
          <w:rStyle w:val="StyleUnderline"/>
        </w:rPr>
        <w:t>is the infamous aftermath of the Brown v. Board of Education decision</w:t>
      </w:r>
      <w:r w:rsidRPr="000F387C">
        <w:rPr>
          <w:sz w:val="16"/>
        </w:rPr>
        <w:t>. After the Supreme Court declared separate schools inherently unequal in 1954, segregation persisted unabated. One commentator notes: “</w:t>
      </w:r>
      <w:r w:rsidRPr="000F387C">
        <w:rPr>
          <w:rStyle w:val="StyleUnderline"/>
        </w:rPr>
        <w:t>The statistics from the Southern states are truly amazing. For ten years, 1954– 1964, virtually nothing happened</w:t>
      </w:r>
      <w:r w:rsidRPr="000F387C">
        <w:rPr>
          <w:sz w:val="16"/>
        </w:rPr>
        <w:t xml:space="preserve">.” 23 Not a single black child attended an integrated public grade school in South Carolina, Alabama, or Mississippi as of the 1962– 1963 school year. </w:t>
      </w:r>
      <w:r w:rsidRPr="000F387C">
        <w:rPr>
          <w:rStyle w:val="StyleUnderline"/>
        </w:rPr>
        <w:t>Across the South as a whole, a mere 1 percent of black school children were attending school with whites in 1964</w:t>
      </w:r>
      <w:r w:rsidRPr="000F387C">
        <w:rPr>
          <w:sz w:val="16"/>
        </w:rPr>
        <w:t xml:space="preserve">— a full decade after Brown was decided. 24 </w:t>
      </w:r>
      <w:r w:rsidRPr="000F387C">
        <w:rPr>
          <w:rStyle w:val="StyleUnderline"/>
          <w:highlight w:val="cyan"/>
        </w:rPr>
        <w:t xml:space="preserve">Brown did not end Jim Crow; a </w:t>
      </w:r>
      <w:r w:rsidRPr="000F387C">
        <w:rPr>
          <w:rStyle w:val="Emphasis"/>
          <w:highlight w:val="cyan"/>
        </w:rPr>
        <w:t>mass movement had to emerge first</w:t>
      </w:r>
      <w:r w:rsidRPr="000F387C">
        <w:rPr>
          <w:sz w:val="16"/>
        </w:rPr>
        <w:t>—</w:t>
      </w:r>
      <w:r w:rsidRPr="000F387C">
        <w:rPr>
          <w:rStyle w:val="Emphasis"/>
        </w:rPr>
        <w:t>one that aimed to create a new public consensus opposed to the evils of Jim Crow</w:t>
      </w:r>
      <w:r w:rsidRPr="000F387C">
        <w:rPr>
          <w:sz w:val="16"/>
        </w:rPr>
        <w:t xml:space="preserve">. This does not mean Brown v. Board was meaningless, as some commentators have claimed. 25 </w:t>
      </w:r>
      <w:r w:rsidRPr="000F387C">
        <w:rPr>
          <w:rStyle w:val="Emphasis"/>
        </w:rPr>
        <w:t>Brown gave critical legitimacy to the demands of civil rights activists who risked their lives to end Jim Crow</w:t>
      </w:r>
      <w:r w:rsidRPr="000F387C">
        <w:rPr>
          <w:sz w:val="16"/>
        </w:rPr>
        <w:t xml:space="preserve">, </w:t>
      </w:r>
      <w:r w:rsidRPr="000F387C">
        <w:rPr>
          <w:rStyle w:val="StyleUnderline"/>
        </w:rPr>
        <w:t>and it helped to inspire the movement</w:t>
      </w:r>
      <w:r w:rsidRPr="000F387C">
        <w:rPr>
          <w:sz w:val="16"/>
        </w:rPr>
        <w:t xml:space="preserve"> (as well as a fierce backlash). 26 </w:t>
      </w:r>
      <w:r w:rsidRPr="000F387C">
        <w:rPr>
          <w:rStyle w:val="StyleUnderline"/>
        </w:rPr>
        <w:t xml:space="preserve">But standing alone, Brown </w:t>
      </w:r>
      <w:r w:rsidRPr="000F387C">
        <w:rPr>
          <w:rStyle w:val="Emphasis"/>
        </w:rPr>
        <w:t>accomplished for African Americans little</w:t>
      </w:r>
      <w:r w:rsidRPr="000F387C">
        <w:rPr>
          <w:rStyle w:val="StyleUnderline"/>
        </w:rPr>
        <w:t xml:space="preserve"> more than Abraham Lincoln’s Emancipation Proclamation</w:t>
      </w:r>
      <w:r w:rsidRPr="000F387C">
        <w:rPr>
          <w:sz w:val="16"/>
        </w:rPr>
        <w:t xml:space="preserve">. A civil war had to be waged to end slavery; a mass movement was necessary to bring a formal end to Jim Crow. </w:t>
      </w:r>
      <w:r w:rsidRPr="000F387C">
        <w:rPr>
          <w:rStyle w:val="StyleUnderline"/>
        </w:rPr>
        <w:t>Those who imagine that far less is required to dismantle mass incarceration and build a new, egalitarian racial consensus reflecting a compassionate rather than punitive impulse toward poor people of color fail to appreciate the distance between</w:t>
      </w:r>
      <w:r w:rsidRPr="000F387C">
        <w:rPr>
          <w:sz w:val="16"/>
        </w:rPr>
        <w:t xml:space="preserve"> Martin Luther </w:t>
      </w:r>
      <w:r w:rsidRPr="000F387C">
        <w:rPr>
          <w:rStyle w:val="StyleUnderline"/>
        </w:rPr>
        <w:t>King Jr.’s dream and the ongoing racial nightmare for those locked up and locked out of American society</w:t>
      </w:r>
      <w:r w:rsidRPr="000F387C">
        <w:rPr>
          <w:sz w:val="16"/>
        </w:rPr>
        <w:t xml:space="preserve">. </w:t>
      </w:r>
      <w:r w:rsidRPr="000F387C">
        <w:rPr>
          <w:rStyle w:val="Emphasis"/>
        </w:rPr>
        <w:t>The foregoing should not be read as a call for movement building to the exclusion of reform work</w:t>
      </w:r>
      <w:r w:rsidRPr="000F387C">
        <w:rPr>
          <w:sz w:val="16"/>
        </w:rPr>
        <w:t xml:space="preserve">. To the contrary, </w:t>
      </w:r>
      <w:r w:rsidRPr="000F387C">
        <w:rPr>
          <w:rStyle w:val="Emphasis"/>
          <w:highlight w:val="cyan"/>
        </w:rPr>
        <w:t>reform work is the work of movement building</w:t>
      </w:r>
      <w:r w:rsidRPr="000F387C">
        <w:rPr>
          <w:sz w:val="16"/>
          <w:highlight w:val="cyan"/>
        </w:rPr>
        <w:t xml:space="preserve">, </w:t>
      </w:r>
      <w:r w:rsidRPr="000F387C">
        <w:rPr>
          <w:rStyle w:val="Emphasis"/>
          <w:highlight w:val="cyan"/>
        </w:rPr>
        <w:t xml:space="preserve">provided that it is done consciously </w:t>
      </w:r>
      <w:r w:rsidRPr="000F387C">
        <w:rPr>
          <w:rStyle w:val="StyleUnderline"/>
        </w:rPr>
        <w:t>as movement-building work</w:t>
      </w:r>
      <w:r w:rsidRPr="000F387C">
        <w:rPr>
          <w:sz w:val="16"/>
        </w:rPr>
        <w:t xml:space="preserve">. </w:t>
      </w:r>
      <w:r w:rsidRPr="000F387C">
        <w:rPr>
          <w:rStyle w:val="StyleUnderline"/>
        </w:rPr>
        <w:t xml:space="preserve">If all the reforms mentioned above were actually adopted, </w:t>
      </w:r>
      <w:r w:rsidRPr="000F387C">
        <w:rPr>
          <w:rStyle w:val="Emphasis"/>
        </w:rPr>
        <w:t>a radical transformation in our society would have taken place</w:t>
      </w:r>
      <w:r w:rsidRPr="000F387C">
        <w:rPr>
          <w:sz w:val="16"/>
        </w:rPr>
        <w:t xml:space="preserve">. </w:t>
      </w:r>
      <w:r w:rsidRPr="000F387C">
        <w:rPr>
          <w:sz w:val="16"/>
          <w:highlight w:val="cyan"/>
        </w:rPr>
        <w:t>T</w:t>
      </w:r>
      <w:r w:rsidRPr="000F387C">
        <w:rPr>
          <w:rStyle w:val="Emphasis"/>
          <w:highlight w:val="cyan"/>
        </w:rPr>
        <w:t>he relevant question is not whether to engage in reform work, but how</w:t>
      </w:r>
      <w:r w:rsidRPr="000F387C">
        <w:rPr>
          <w:rStyle w:val="Emphasis"/>
        </w:rPr>
        <w:t>.</w:t>
      </w:r>
      <w:r w:rsidRPr="000F387C">
        <w:rPr>
          <w:sz w:val="16"/>
        </w:rPr>
        <w:t xml:space="preserve"> </w:t>
      </w:r>
      <w:r w:rsidRPr="000F387C">
        <w:rPr>
          <w:rStyle w:val="StyleUnderline"/>
        </w:rPr>
        <w:t>There is no shortage of worthy reform efforts</w:t>
      </w:r>
      <w:r w:rsidRPr="000F387C">
        <w:rPr>
          <w:sz w:val="16"/>
        </w:rPr>
        <w:t xml:space="preserve"> and goals. Differences of opinion are inevitable about which reforms are most important and in what order of priority they should be pursued. These debates are worthwhile, but </w:t>
      </w:r>
      <w:r w:rsidRPr="000F387C">
        <w:rPr>
          <w:rStyle w:val="StyleUnderline"/>
        </w:rPr>
        <w:t xml:space="preserve">it is critical to keep in mind that </w:t>
      </w:r>
      <w:r w:rsidRPr="000F387C">
        <w:rPr>
          <w:rStyle w:val="StyleUnderline"/>
          <w:highlight w:val="cyan"/>
        </w:rPr>
        <w:t>the question of how we do reform work is even more important than the specific reforms we seek.</w:t>
      </w:r>
      <w:r w:rsidRPr="000F387C">
        <w:rPr>
          <w:sz w:val="16"/>
          <w:highlight w:val="cyan"/>
        </w:rPr>
        <w:t xml:space="preserve"> If </w:t>
      </w:r>
      <w:r w:rsidRPr="000F387C">
        <w:rPr>
          <w:rStyle w:val="StyleUnderline"/>
          <w:highlight w:val="cyan"/>
        </w:rPr>
        <w:t xml:space="preserve">the way we pursue reforms </w:t>
      </w:r>
      <w:r w:rsidRPr="000F387C">
        <w:rPr>
          <w:rStyle w:val="Emphasis"/>
          <w:highlight w:val="cyan"/>
        </w:rPr>
        <w:t>does not contribute to</w:t>
      </w:r>
      <w:r w:rsidRPr="000F387C">
        <w:rPr>
          <w:rStyle w:val="Emphasis"/>
        </w:rPr>
        <w:t xml:space="preserve"> the building of </w:t>
      </w:r>
      <w:r w:rsidRPr="000F387C">
        <w:rPr>
          <w:rStyle w:val="Emphasis"/>
          <w:highlight w:val="cyan"/>
        </w:rPr>
        <w:t>a movement to dismantle</w:t>
      </w:r>
      <w:r w:rsidRPr="000F387C">
        <w:rPr>
          <w:rStyle w:val="Emphasis"/>
        </w:rPr>
        <w:t xml:space="preserve"> the system of </w:t>
      </w:r>
      <w:r w:rsidRPr="000F387C">
        <w:rPr>
          <w:rStyle w:val="Emphasis"/>
          <w:highlight w:val="cyan"/>
        </w:rPr>
        <w:t>mass incarceration</w:t>
      </w:r>
      <w:r w:rsidRPr="000F387C">
        <w:rPr>
          <w:sz w:val="16"/>
        </w:rPr>
        <w:t xml:space="preserve">, and if </w:t>
      </w:r>
      <w:r w:rsidRPr="000F387C">
        <w:rPr>
          <w:rStyle w:val="Emphasis"/>
        </w:rPr>
        <w:t>our advocacy does not upset the prevailing public consensus that supports the new caste system,</w:t>
      </w:r>
      <w:r w:rsidRPr="000F387C">
        <w:rPr>
          <w:sz w:val="16"/>
        </w:rPr>
        <w:t xml:space="preserve"> </w:t>
      </w:r>
      <w:r w:rsidRPr="000F387C">
        <w:rPr>
          <w:rStyle w:val="StyleUnderline"/>
        </w:rPr>
        <w:t>none of the reforms, even if won, will successfully disrupt the nation’s racial equilibrium</w:t>
      </w:r>
      <w:r w:rsidRPr="000F387C">
        <w:rPr>
          <w:sz w:val="16"/>
        </w:rPr>
        <w:t xml:space="preserve">. </w:t>
      </w:r>
      <w:r w:rsidRPr="000F387C">
        <w:rPr>
          <w:rStyle w:val="Emphasis"/>
          <w:highlight w:val="cyan"/>
        </w:rPr>
        <w:t>Challenges to the system will be easily absorbed</w:t>
      </w:r>
      <w:r w:rsidRPr="000F387C">
        <w:rPr>
          <w:rStyle w:val="Emphasis"/>
        </w:rPr>
        <w:t xml:space="preserve"> or deflected, </w:t>
      </w:r>
      <w:r w:rsidRPr="000F387C">
        <w:rPr>
          <w:rStyle w:val="Emphasis"/>
          <w:highlight w:val="cyan"/>
        </w:rPr>
        <w:t>and the accommodations</w:t>
      </w:r>
      <w:r w:rsidRPr="000F387C">
        <w:rPr>
          <w:rStyle w:val="Emphasis"/>
        </w:rPr>
        <w:t xml:space="preserve"> made </w:t>
      </w:r>
      <w:r w:rsidRPr="000F387C">
        <w:rPr>
          <w:rStyle w:val="Emphasis"/>
          <w:highlight w:val="cyan"/>
        </w:rPr>
        <w:t>will</w:t>
      </w:r>
      <w:r w:rsidRPr="000F387C">
        <w:rPr>
          <w:rStyle w:val="Emphasis"/>
        </w:rPr>
        <w:t xml:space="preserve"> serve primarily to </w:t>
      </w:r>
      <w:r w:rsidRPr="000F387C">
        <w:rPr>
          <w:rStyle w:val="Emphasis"/>
          <w:highlight w:val="cyan"/>
        </w:rPr>
        <w:t>legitimate the system, not undermine it. We run the risk of winning isolated battles but losing the larger war.</w:t>
      </w:r>
    </w:p>
    <w:sectPr w:rsidR="00A92B48" w:rsidRPr="00A92B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D119CD"/>
    <w:multiLevelType w:val="hybridMultilevel"/>
    <w:tmpl w:val="B0983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A92B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2B4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1101D"/>
  <w15:chartTrackingRefBased/>
  <w15:docId w15:val="{58C86474-ED1A-4646-A447-DF3027787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2B48"/>
    <w:rPr>
      <w:rFonts w:ascii="Calibri" w:hAnsi="Calibri" w:cs="Calibri"/>
    </w:rPr>
  </w:style>
  <w:style w:type="paragraph" w:styleId="Heading1">
    <w:name w:val="heading 1"/>
    <w:aliases w:val="Pocket"/>
    <w:basedOn w:val="Normal"/>
    <w:next w:val="Normal"/>
    <w:link w:val="Heading1Char"/>
    <w:qFormat/>
    <w:rsid w:val="00A92B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2B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2"/>
    <w:unhideWhenUsed/>
    <w:qFormat/>
    <w:rsid w:val="00A92B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Analytic,Big card,body,small text,Normal Tag,heading 2,Ch,no read,No Spacing11111,TAG,No Spacing1,No Spacing11,No Spacing111,No Spacing2,Debate Text,Read stuff, Ch,No Spacing211,No Spacing12,No Spacing2111,ta,t,Heading 2 Char2 Char,Card,T"/>
    <w:basedOn w:val="Normal"/>
    <w:next w:val="Normal"/>
    <w:link w:val="Heading4Char"/>
    <w:uiPriority w:val="3"/>
    <w:unhideWhenUsed/>
    <w:qFormat/>
    <w:rsid w:val="00A92B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2B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B48"/>
  </w:style>
  <w:style w:type="character" w:customStyle="1" w:styleId="Heading1Char">
    <w:name w:val="Heading 1 Char"/>
    <w:aliases w:val="Pocket Char"/>
    <w:basedOn w:val="DefaultParagraphFont"/>
    <w:link w:val="Heading1"/>
    <w:rsid w:val="00A92B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2B48"/>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2"/>
    <w:rsid w:val="00A92B48"/>
    <w:rPr>
      <w:rFonts w:ascii="Calibri" w:eastAsiaTheme="majorEastAsia" w:hAnsi="Calibri" w:cstheme="majorBidi"/>
      <w:b/>
      <w:sz w:val="32"/>
      <w:szCs w:val="24"/>
      <w:u w:val="single"/>
    </w:rPr>
  </w:style>
  <w:style w:type="character" w:customStyle="1" w:styleId="Heading4Char">
    <w:name w:val="Heading 4 Char"/>
    <w:aliases w:val="Tag Char,Analytic Char,Big card Char,body Char,small text Char,Normal Tag Char,heading 2 Char,Ch Char,no read Char,No Spacing11111 Char,TAG Char,No Spacing1 Char,No Spacing11 Char,No Spacing111 Char,No Spacing2 Char,Debate Text Char"/>
    <w:basedOn w:val="DefaultParagraphFont"/>
    <w:link w:val="Heading4"/>
    <w:uiPriority w:val="3"/>
    <w:rsid w:val="00A92B4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A92B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2B48"/>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A92B48"/>
    <w:rPr>
      <w:b w:val="0"/>
      <w:sz w:val="22"/>
      <w:u w:val="single"/>
    </w:rPr>
  </w:style>
  <w:style w:type="character" w:styleId="Hyperlink">
    <w:name w:val="Hyperlink"/>
    <w:aliases w:val="No Spacing Char,Small Text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A92B48"/>
    <w:rPr>
      <w:color w:val="auto"/>
      <w:u w:val="none"/>
    </w:rPr>
  </w:style>
  <w:style w:type="character" w:styleId="FollowedHyperlink">
    <w:name w:val="FollowedHyperlink"/>
    <w:basedOn w:val="DefaultParagraphFont"/>
    <w:uiPriority w:val="99"/>
    <w:semiHidden/>
    <w:unhideWhenUsed/>
    <w:rsid w:val="00A92B48"/>
    <w:rPr>
      <w:color w:val="auto"/>
      <w:u w:val="none"/>
    </w:rPr>
  </w:style>
  <w:style w:type="paragraph" w:customStyle="1" w:styleId="textbold">
    <w:name w:val="text bold"/>
    <w:basedOn w:val="Normal"/>
    <w:link w:val="Emphasis"/>
    <w:uiPriority w:val="7"/>
    <w:qFormat/>
    <w:rsid w:val="00A92B4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A92B48"/>
    <w:pPr>
      <w:spacing w:after="0" w:line="240" w:lineRule="auto"/>
    </w:pPr>
    <w:rPr>
      <w:u w:val="single"/>
    </w:rPr>
  </w:style>
  <w:style w:type="paragraph" w:styleId="NoSpacing">
    <w:name w:val="No Spacing"/>
    <w:aliases w:val="Small Text,Card Format,DDI Tag,Tag Title,No Spacing6,No Spacing tnr,ClearFormatting,Hidden Block Title,No Spacing311,No Spacing51,No Spacing8,Dont u,No Spacing1111111,Note Level 2,Medium Grid 21,tag"/>
    <w:basedOn w:val="Heading1"/>
    <w:link w:val="Hyperlink"/>
    <w:autoRedefine/>
    <w:uiPriority w:val="99"/>
    <w:qFormat/>
    <w:rsid w:val="00A92B4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A92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therjones.com/politics/2008/07/what-do-prisoners-make-victorias-secret" TargetMode="External"/><Relationship Id="rId13" Type="http://schemas.openxmlformats.org/officeDocument/2006/relationships/hyperlink" Target="http://www.nytimes.com/2010/12/12/us/12prison.html?_r=0" TargetMode="External"/><Relationship Id="rId18" Type="http://schemas.openxmlformats.org/officeDocument/2006/relationships/hyperlink" Target="http://nymag.com/news/features/solitary-secure-housing-units-2014-2/" TargetMode="External"/><Relationship Id="rId26" Type="http://schemas.openxmlformats.org/officeDocument/2006/relationships/hyperlink" Target="http://www.huffingtonpost.com/entry/mothers-immigrant-detention-hunger-strike_us_57b3698be4b04ff883990132" TargetMode="External"/><Relationship Id="rId3" Type="http://schemas.openxmlformats.org/officeDocument/2006/relationships/styles" Target="styles.xml"/><Relationship Id="rId21" Type="http://schemas.openxmlformats.org/officeDocument/2006/relationships/hyperlink" Target="http://www.nytimes.com/2013/05/01/opinion/president-obama-and-the-hunger-strike-at-guantanamo.html?_r=0" TargetMode="External"/><Relationship Id="rId7" Type="http://schemas.openxmlformats.org/officeDocument/2006/relationships/hyperlink" Target="https://iwoc.noblogs.org/post/2016/04/01/announcement-of-nationally-coordinated-prisoner-workstoppage-for-sept-9-2016/" TargetMode="External"/><Relationship Id="rId12" Type="http://schemas.openxmlformats.org/officeDocument/2006/relationships/hyperlink" Target="https://prisonlaw.wordpress.com/2010/12/13/georgia-prisoners-strike-for-better-conditions/" TargetMode="External"/><Relationship Id="rId17" Type="http://schemas.openxmlformats.org/officeDocument/2006/relationships/hyperlink" Target="https://ccrjustice.org/home/what-we-do/our-cases/ashker-v-brown" TargetMode="External"/><Relationship Id="rId25" Type="http://schemas.openxmlformats.org/officeDocument/2006/relationships/hyperlink" Target="http://www.motherjones.com/politics/2015/11/why-are-hundreds-detained-immigrants-going-hunger-strike" TargetMode="External"/><Relationship Id="rId2" Type="http://schemas.openxmlformats.org/officeDocument/2006/relationships/numbering" Target="numbering.xml"/><Relationship Id="rId16" Type="http://schemas.openxmlformats.org/officeDocument/2006/relationships/hyperlink" Target="https://prisonerhungerstrikesolidarity.wordpress.com/education/the-prisoners-demands-2/" TargetMode="External"/><Relationship Id="rId20" Type="http://schemas.openxmlformats.org/officeDocument/2006/relationships/hyperlink" Target="http://media.miamiherald.com/static/media/projects/gitmo_chart/" TargetMode="External"/><Relationship Id="rId29" Type="http://schemas.openxmlformats.org/officeDocument/2006/relationships/hyperlink" Target="https://harvardlawreview.org/wp-content/uploads/2019/04/1613-1649_Online.pdf" TargetMode="External"/><Relationship Id="rId1" Type="http://schemas.openxmlformats.org/officeDocument/2006/relationships/customXml" Target="../customXml/item1.xml"/><Relationship Id="rId6" Type="http://schemas.openxmlformats.org/officeDocument/2006/relationships/hyperlink" Target="https://harvardlawreview.org/wp-" TargetMode="External"/><Relationship Id="rId11" Type="http://schemas.openxmlformats.org/officeDocument/2006/relationships/hyperlink" Target="http://labor.dukejournals.org/content/8/3/15" TargetMode="External"/><Relationship Id="rId24" Type="http://schemas.openxmlformats.org/officeDocument/2006/relationships/hyperlink" Target="http://www.cbs5az.com/story/29312788/200-detainees-stage-hunger-strike-at-eloy-detention-center" TargetMode="External"/><Relationship Id="rId5" Type="http://schemas.openxmlformats.org/officeDocument/2006/relationships/webSettings" Target="webSettings.xml"/><Relationship Id="rId15" Type="http://schemas.openxmlformats.org/officeDocument/2006/relationships/hyperlink" Target="http://saq.dukejournals.org/content/113/3/579.abstract" TargetMode="External"/><Relationship Id="rId23" Type="http://schemas.openxmlformats.org/officeDocument/2006/relationships/hyperlink" Target="http://www.cbs5az.com/story/29312788/200-detainees-stage-hunger-strike-at-eloy-detention-center" TargetMode="External"/><Relationship Id="rId28" Type="http://schemas.openxmlformats.org/officeDocument/2006/relationships/hyperlink" Target="http://www.democracynow.org/2016/9/8/headlines/children_held_at_berks_threaten_school_strike_amid_parents_hunger_strike" TargetMode="External"/><Relationship Id="rId10"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media.miamiherald.com/static/media/projects/gitmo_char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marshallproject.org/2016/09/09/revisiting-the-ghosts-of-attica?ref=hp-3-111" TargetMode="External"/><Relationship Id="rId14" Type="http://schemas.openxmlformats.org/officeDocument/2006/relationships/hyperlink" Target="http://www.ajc.com/news/news/local/prisoners-protest-over-for-now/nQnxt/" TargetMode="External"/><Relationship Id="rId22" Type="http://schemas.openxmlformats.org/officeDocument/2006/relationships/hyperlink" Target="http://www.miamiherald.com/news/nation-world/world/americas/guantanamo/article97896012.html" TargetMode="External"/><Relationship Id="rId27" Type="http://schemas.openxmlformats.org/officeDocument/2006/relationships/hyperlink" Target="http://grassrootsleadership.org/blog/2015/10/breaking-least-27-women-hunger-strike-hutto-detention-center-hutto27"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13597</Words>
  <Characters>77503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1</cp:revision>
  <dcterms:created xsi:type="dcterms:W3CDTF">2021-12-11T18:56:00Z</dcterms:created>
  <dcterms:modified xsi:type="dcterms:W3CDTF">2021-12-11T18:57:00Z</dcterms:modified>
</cp:coreProperties>
</file>