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433FF" w14:textId="60232A56" w:rsidR="00E42E4C" w:rsidRDefault="0001653D" w:rsidP="0001653D">
      <w:pPr>
        <w:pStyle w:val="Heading1"/>
      </w:pPr>
      <w:r>
        <w:t>1nc vs HWL</w:t>
      </w:r>
    </w:p>
    <w:p w14:paraId="0C86F08D" w14:textId="77777777" w:rsidR="0001653D" w:rsidRDefault="0001653D" w:rsidP="0001653D">
      <w:pPr>
        <w:pStyle w:val="Heading2"/>
      </w:pPr>
      <w:r>
        <w:lastRenderedPageBreak/>
        <w:t>1</w:t>
      </w:r>
    </w:p>
    <w:p w14:paraId="2FC71AE1" w14:textId="77777777" w:rsidR="0001653D" w:rsidRPr="00746AE3" w:rsidRDefault="0001653D" w:rsidP="0001653D">
      <w:pPr>
        <w:pStyle w:val="Heading3"/>
      </w:pPr>
      <w:r>
        <w:lastRenderedPageBreak/>
        <w:t>TL</w:t>
      </w:r>
    </w:p>
    <w:p w14:paraId="045EF26C" w14:textId="77777777" w:rsidR="0001653D" w:rsidRDefault="0001653D" w:rsidP="0001653D">
      <w:pPr>
        <w:pStyle w:val="Heading4"/>
      </w:pPr>
      <w:r>
        <w:t>Capitalism has far surpassed your concept of labor – transferring into the final stage of development, far beyond all exhortations to be different, to be oneself and drink Pepsi®. The affirmative’s optimism of strike’s usefulness is forever misplaced and re-invested into systems of capitalism.</w:t>
      </w:r>
    </w:p>
    <w:p w14:paraId="4986D40E" w14:textId="77777777" w:rsidR="0001653D" w:rsidRPr="00DB6362" w:rsidRDefault="0001653D" w:rsidP="0001653D">
      <w:pPr>
        <w:rPr>
          <w:rStyle w:val="Style13ptBold"/>
          <w:b w:val="0"/>
          <w:bCs/>
        </w:rPr>
      </w:pPr>
      <w:r>
        <w:rPr>
          <w:rStyle w:val="Style13ptBold"/>
        </w:rPr>
        <w:t xml:space="preserve">Cline ’11 </w:t>
      </w:r>
      <w:r w:rsidRPr="00DB6362">
        <w:t>(</w:t>
      </w:r>
      <w:r>
        <w:t xml:space="preserve">Alex Cline, International Journal of Baudrillard Studies, July 2011, "Statues Of Commodus – Death and Simulation in the Work of Jean Baudrillard," </w:t>
      </w:r>
      <w:hyperlink r:id="rId9" w:history="1">
        <w:r w:rsidRPr="001406F5">
          <w:rPr>
            <w:rStyle w:val="Hyperlink"/>
          </w:rPr>
          <w:t>https://baudrillardstudies.ubishops.ca/statues-of-commodus-death-and-simulation-in-the-work-of-jean-baudrillard/</w:t>
        </w:r>
      </w:hyperlink>
      <w:r>
        <w:t>, GS)</w:t>
      </w:r>
    </w:p>
    <w:p w14:paraId="5481E71D" w14:textId="77777777" w:rsidR="0001653D" w:rsidRPr="00DB6362" w:rsidRDefault="0001653D" w:rsidP="0001653D">
      <w:r w:rsidRPr="00DB6362">
        <w:t>Jean Baudrillard is widely considered to be one of the first post-Marxist philosophers and a man who deeply criticized the conservatism of political economy (see also Coulter, 2009). He asserted that “</w:t>
      </w:r>
      <w:r w:rsidRPr="00DB6362">
        <w:rPr>
          <w:rStyle w:val="StyleUnderline"/>
          <w:highlight w:val="cyan"/>
        </w:rPr>
        <w:t>Work is a process of destruction as well as</w:t>
      </w:r>
      <w:r w:rsidRPr="00DB6362">
        <w:t xml:space="preserve"> of “</w:t>
      </w:r>
      <w:r w:rsidRPr="00DB6362">
        <w:rPr>
          <w:rStyle w:val="StyleUnderline"/>
          <w:highlight w:val="cyan"/>
        </w:rPr>
        <w:t>production</w:t>
      </w:r>
      <w:r w:rsidRPr="00DB6362">
        <w:t xml:space="preserve">,” and in this way </w:t>
      </w:r>
      <w:r w:rsidRPr="00DB6362">
        <w:rPr>
          <w:rStyle w:val="StyleUnderline"/>
          <w:highlight w:val="cyan"/>
        </w:rPr>
        <w:t>work is symbolic</w:t>
      </w:r>
      <w:r w:rsidRPr="00DB6362">
        <w:t xml:space="preserve">” ([1973] 1975:99). </w:t>
      </w:r>
      <w:r w:rsidRPr="00DB6362">
        <w:rPr>
          <w:rStyle w:val="StyleUnderline"/>
          <w:highlight w:val="cyan"/>
        </w:rPr>
        <w:t>The product</w:t>
      </w:r>
      <w:r w:rsidRPr="00DB6362">
        <w:t xml:space="preserve">, as a simulated resource, </w:t>
      </w:r>
      <w:r w:rsidRPr="00DB6362">
        <w:rPr>
          <w:rStyle w:val="StyleUnderline"/>
          <w:highlight w:val="cyan"/>
        </w:rPr>
        <w:t>became commonplace in the ‘counterfeit’ crafts of the Renaissance</w:t>
      </w:r>
      <w:r w:rsidRPr="00DB6362">
        <w:t>, as Baudrillard asserts</w:t>
      </w:r>
      <w:r w:rsidRPr="00DB6362">
        <w:rPr>
          <w:rStyle w:val="StyleUnderline"/>
          <w:highlight w:val="cyan"/>
        </w:rPr>
        <w:t>, but was first found in the manufactured relics of the Scholastic age and the arcane trinkets of Antiquity</w:t>
      </w:r>
      <w:r w:rsidRPr="00DB6362">
        <w:t xml:space="preserve">. </w:t>
      </w:r>
      <w:r w:rsidRPr="00DB6362">
        <w:rPr>
          <w:rStyle w:val="StyleUnderline"/>
          <w:highlight w:val="cyan"/>
        </w:rPr>
        <w:t>The project of modernity was to spread the logic of production and consumption around the globe, but the technologies of industry and media rendered this process relatively complete in a matter of centuries</w:t>
      </w:r>
      <w:r w:rsidRPr="00DB6362">
        <w:t>. The mass product, deprived of all aura or specificity, abounded in the productive mayhem of the Twentieth Century. By the end of the century, however, intellectuals were beginning to observe “</w:t>
      </w:r>
      <w:r w:rsidRPr="00DB6362">
        <w:rPr>
          <w:rStyle w:val="StyleUnderline"/>
          <w:highlight w:val="cyan"/>
        </w:rPr>
        <w:t>capital to such a degree of accumulation that it becomes an image</w:t>
      </w:r>
      <w:r w:rsidRPr="00DB6362">
        <w:t>” (</w:t>
      </w:r>
      <w:proofErr w:type="spellStart"/>
      <w:r w:rsidRPr="00DB6362">
        <w:t>Debord</w:t>
      </w:r>
      <w:proofErr w:type="spellEnd"/>
      <w:r w:rsidRPr="00DB6362">
        <w:t xml:space="preserve">). According to Baudrillard: “this spectacle, which is at once that of the death throes and the apogee of capital, surpasses by far that of the commodity described by the situationists. </w:t>
      </w:r>
      <w:r w:rsidRPr="00DB6362">
        <w:rPr>
          <w:rStyle w:val="StyleUnderline"/>
          <w:highlight w:val="cyan"/>
        </w:rPr>
        <w:t>This spectacle is our essential force</w:t>
      </w:r>
      <w:r w:rsidRPr="00DB6362">
        <w:t xml:space="preserve">” ([1981] 1994:101). While </w:t>
      </w:r>
      <w:proofErr w:type="spellStart"/>
      <w:r w:rsidRPr="00DB6362">
        <w:t>Debord</w:t>
      </w:r>
      <w:proofErr w:type="spellEnd"/>
      <w:r w:rsidRPr="00DB6362">
        <w:t xml:space="preserve"> and others deserved respect for realizing the increasingly semiotic nature of Capital, they fell short by situating their analysis in the realm of political economy. Baudrillard prefers to see </w:t>
      </w:r>
      <w:proofErr w:type="spellStart"/>
      <w:r w:rsidRPr="00DB6362">
        <w:rPr>
          <w:rStyle w:val="StyleUnderline"/>
          <w:highlight w:val="cyan"/>
        </w:rPr>
        <w:t>semio</w:t>
      </w:r>
      <w:proofErr w:type="spellEnd"/>
      <w:r w:rsidRPr="00DB6362">
        <w:rPr>
          <w:rStyle w:val="StyleUnderline"/>
          <w:highlight w:val="cyan"/>
        </w:rPr>
        <w:t>-capital not as a product of an economic base</w:t>
      </w:r>
      <w:r w:rsidRPr="00DB6362">
        <w:t xml:space="preserve">, </w:t>
      </w:r>
      <w:r w:rsidRPr="00DB6362">
        <w:rPr>
          <w:rStyle w:val="StyleUnderline"/>
          <w:highlight w:val="cyan"/>
        </w:rPr>
        <w:t>but as a</w:t>
      </w:r>
      <w:r w:rsidRPr="00DB6362">
        <w:t xml:space="preserve"> more </w:t>
      </w:r>
      <w:r w:rsidRPr="00DB6362">
        <w:rPr>
          <w:rStyle w:val="StyleUnderline"/>
          <w:highlight w:val="cyan"/>
        </w:rPr>
        <w:t>complex form of symbolic exchange</w:t>
      </w:r>
      <w:r w:rsidRPr="00DB6362">
        <w:t xml:space="preserve">, of the sort that Marcel </w:t>
      </w:r>
      <w:proofErr w:type="spellStart"/>
      <w:r w:rsidRPr="00DB6362">
        <w:t>Mauss</w:t>
      </w:r>
      <w:proofErr w:type="spellEnd"/>
      <w:r w:rsidRPr="00DB6362">
        <w:t xml:space="preserve"> and other sociologists describe in pre-capitalist economies. The philosopher asserts that in our contemporary civilization as in most cultures throughout history, the material values of commodities are largely unimportant, when compared to their symbolic and structural values.</w:t>
      </w:r>
    </w:p>
    <w:p w14:paraId="168C2F0F" w14:textId="77777777" w:rsidR="0001653D" w:rsidRPr="00DB6362" w:rsidRDefault="0001653D" w:rsidP="0001653D">
      <w:r w:rsidRPr="00DB6362">
        <w:rPr>
          <w:rStyle w:val="StyleUnderline"/>
          <w:highlight w:val="cyan"/>
        </w:rPr>
        <w:t>The innovation of the first order of simulation was the possibility of the manufacture of an object that would “involve social relations and social power”</w:t>
      </w:r>
      <w:r w:rsidRPr="00DB6362">
        <w:t xml:space="preserve"> ([1976] 1993:52); it was the potential for the manipulation of exchange value through artifice. In the cultural milieu of 15th Century Italy and later Europe, with the blessing of the Church, such a procedure became generalized. </w:t>
      </w:r>
      <w:r w:rsidRPr="00DB6362">
        <w:rPr>
          <w:rStyle w:val="StyleUnderline"/>
          <w:highlight w:val="cyan"/>
        </w:rPr>
        <w:t>The innovation of the second order was the extension</w:t>
      </w:r>
      <w:r w:rsidRPr="00DB6362">
        <w:t xml:space="preserve">, </w:t>
      </w:r>
      <w:r w:rsidRPr="00DB6362">
        <w:rPr>
          <w:rStyle w:val="StyleUnderline"/>
          <w:highlight w:val="cyan"/>
        </w:rPr>
        <w:t>through industrial labor and wages</w:t>
      </w:r>
      <w:r w:rsidRPr="00DB6362">
        <w:t xml:space="preserve">, </w:t>
      </w:r>
      <w:r w:rsidRPr="00DB6362">
        <w:rPr>
          <w:rStyle w:val="StyleUnderline"/>
          <w:highlight w:val="cyan"/>
        </w:rPr>
        <w:t>of the exchange of simulated products to entire populations</w:t>
      </w:r>
      <w:r w:rsidRPr="00DB6362">
        <w:t xml:space="preserve">. Labor and its resultant processes proved essential to the production of contemporary identity; “death, loss and absence are inscribed in it through this dispossession of the subject, this loss of the subject and the object in the scansion of the exchange ([1973] 1975:99). </w:t>
      </w:r>
      <w:r w:rsidRPr="00DB6362">
        <w:rPr>
          <w:rStyle w:val="StyleUnderline"/>
          <w:highlight w:val="cyan"/>
        </w:rPr>
        <w:t>This process of reproduction was reinforced by the mainstream revolutionary movements of modernity</w:t>
      </w:r>
      <w:r w:rsidRPr="00DB6362">
        <w:t xml:space="preserve">, such as Marxism and Anarcho-Syndicalism, </w:t>
      </w:r>
      <w:r w:rsidRPr="00DB6362">
        <w:rPr>
          <w:rStyle w:val="StyleUnderline"/>
          <w:highlight w:val="cyan"/>
        </w:rPr>
        <w:t>which held firm to the necessity of labor under different conditions</w:t>
      </w:r>
      <w:r w:rsidRPr="00DB6362">
        <w:t xml:space="preserve">. Yet </w:t>
      </w:r>
      <w:r w:rsidRPr="00DB6362">
        <w:rPr>
          <w:rStyle w:val="StyleUnderline"/>
          <w:highlight w:val="cyan"/>
        </w:rPr>
        <w:t>the nature of the third order of simulation</w:t>
      </w:r>
      <w:r w:rsidRPr="00DB6362">
        <w:t xml:space="preserve"> is yet more spectacular, since it </w:t>
      </w:r>
      <w:r w:rsidRPr="00DB6362">
        <w:rPr>
          <w:rStyle w:val="StyleUnderline"/>
          <w:highlight w:val="cyan"/>
        </w:rPr>
        <w:t xml:space="preserve">allows for domination at the metaphysical level. It ensures that the worker remains enamored with the idea of products, even if they are not actually producing </w:t>
      </w:r>
      <w:r w:rsidRPr="00DB6362">
        <w:rPr>
          <w:rStyle w:val="StyleUnderline"/>
          <w:highlight w:val="cyan"/>
        </w:rPr>
        <w:lastRenderedPageBreak/>
        <w:t>anything and are too poor to consume anything</w:t>
      </w:r>
      <w:r w:rsidRPr="00DB6362">
        <w:t xml:space="preserve">. As pure code, its logic ensures continued domination: </w:t>
      </w:r>
      <w:r w:rsidRPr="00DB6362">
        <w:rPr>
          <w:rStyle w:val="StyleUnderline"/>
          <w:highlight w:val="cyan"/>
        </w:rPr>
        <w:t>“social control by means of the end is replaced with social control by means of prediction, simulation, programmed anticipation and indeterminate mutation…”</w:t>
      </w:r>
      <w:r w:rsidRPr="00DB6362">
        <w:t xml:space="preserve"> ([1976] 1993:60). </w:t>
      </w:r>
      <w:r w:rsidRPr="00DB6362">
        <w:rPr>
          <w:rStyle w:val="Emphasis"/>
          <w:highlight w:val="cyan"/>
        </w:rPr>
        <w:t xml:space="preserve">Stoppages, strikes, even revolutions no longer matter </w:t>
      </w:r>
      <w:proofErr w:type="gramStart"/>
      <w:r w:rsidRPr="00DB6362">
        <w:rPr>
          <w:rStyle w:val="Emphasis"/>
          <w:highlight w:val="cyan"/>
        </w:rPr>
        <w:t>as long as</w:t>
      </w:r>
      <w:proofErr w:type="gramEnd"/>
      <w:r w:rsidRPr="00DB6362">
        <w:rPr>
          <w:rStyle w:val="Emphasis"/>
          <w:highlight w:val="cyan"/>
        </w:rPr>
        <w:t xml:space="preserve"> the logic of production and consumption remains the same</w:t>
      </w:r>
      <w:r w:rsidRPr="00DB6362">
        <w:t xml:space="preserve">; “although </w:t>
      </w:r>
      <w:r w:rsidRPr="00DB6362">
        <w:rPr>
          <w:rStyle w:val="StyleUnderline"/>
          <w:highlight w:val="cyan"/>
        </w:rPr>
        <w:t>the concept of non-labor can thus be fantasized as the abolition of political economy, it is bound to fall back into the sphere of political economy as the sign, and only the sign, of its abolition</w:t>
      </w:r>
      <w:r w:rsidRPr="00DB6362">
        <w:t>” ([1973] 1975:41).</w:t>
      </w:r>
    </w:p>
    <w:p w14:paraId="1AF61F07" w14:textId="77777777" w:rsidR="0001653D" w:rsidRPr="00DB6362" w:rsidRDefault="0001653D" w:rsidP="0001653D">
      <w:r w:rsidRPr="00DB6362">
        <w:t xml:space="preserve">The Imperial-Capital Totality has allowed </w:t>
      </w:r>
      <w:proofErr w:type="gramStart"/>
      <w:r w:rsidRPr="00DB6362">
        <w:t>for the production of</w:t>
      </w:r>
      <w:proofErr w:type="gramEnd"/>
      <w:r w:rsidRPr="00DB6362">
        <w:t xml:space="preserve"> digital watches and highways, quantum theory and the internet. </w:t>
      </w:r>
      <w:r w:rsidRPr="00DB6362">
        <w:rPr>
          <w:rStyle w:val="StyleUnderline"/>
          <w:highlight w:val="cyan"/>
        </w:rPr>
        <w:t xml:space="preserve">Our creativity has allowed </w:t>
      </w:r>
      <w:proofErr w:type="gramStart"/>
      <w:r w:rsidRPr="00DB6362">
        <w:rPr>
          <w:rStyle w:val="StyleUnderline"/>
          <w:highlight w:val="cyan"/>
        </w:rPr>
        <w:t>for the production of</w:t>
      </w:r>
      <w:proofErr w:type="gramEnd"/>
      <w:r w:rsidRPr="00DB6362">
        <w:rPr>
          <w:rStyle w:val="StyleUnderline"/>
          <w:highlight w:val="cyan"/>
        </w:rPr>
        <w:t xml:space="preserve"> self-regulating, virtually self-aware machines</w:t>
      </w:r>
      <w:r w:rsidRPr="00DB6362">
        <w:t xml:space="preserve">; </w:t>
      </w:r>
      <w:r w:rsidRPr="00DB6362">
        <w:rPr>
          <w:rStyle w:val="StyleUnderline"/>
          <w:highlight w:val="cyan"/>
        </w:rPr>
        <w:t>has provided for the complete colonization</w:t>
      </w:r>
      <w:r w:rsidRPr="00DB6362">
        <w:t xml:space="preserve">, for the </w:t>
      </w:r>
      <w:r w:rsidRPr="00DB6362">
        <w:rPr>
          <w:rStyle w:val="StyleUnderline"/>
          <w:highlight w:val="cyan"/>
        </w:rPr>
        <w:t>complete uniformity and regulation</w:t>
      </w:r>
      <w:r w:rsidRPr="00DB6362">
        <w:t xml:space="preserve">, </w:t>
      </w:r>
      <w:r w:rsidRPr="00DB6362">
        <w:rPr>
          <w:rStyle w:val="StyleUnderline"/>
          <w:highlight w:val="cyan"/>
        </w:rPr>
        <w:t>of our conceptions of space and time</w:t>
      </w:r>
      <w:r w:rsidRPr="00DB6362">
        <w:t xml:space="preserve">. </w:t>
      </w:r>
      <w:r w:rsidRPr="00DB6362">
        <w:rPr>
          <w:rStyle w:val="StyleUnderline"/>
          <w:highlight w:val="cyan"/>
        </w:rPr>
        <w:t>Our labor power is irrelevant, provided we reproduce social relations</w:t>
      </w:r>
      <w:r w:rsidRPr="00DB6362">
        <w:t xml:space="preserve">; </w:t>
      </w:r>
      <w:r w:rsidRPr="00DB6362">
        <w:rPr>
          <w:rStyle w:val="StyleUnderline"/>
          <w:highlight w:val="cyan"/>
        </w:rPr>
        <w:t>it is impossible to find a form of meaning that has not itself been produced</w:t>
      </w:r>
      <w:r w:rsidRPr="00DB6362">
        <w:t xml:space="preserve">. Even our boredom becomes used against us, perpetuated by the development of fashion, the planned obsolescence of the omnipotent product. </w:t>
      </w:r>
      <w:proofErr w:type="spellStart"/>
      <w:r w:rsidRPr="00DB6362">
        <w:t>Commoditus</w:t>
      </w:r>
      <w:proofErr w:type="spellEnd"/>
      <w:r w:rsidRPr="00DB6362">
        <w:t>, did not just alter the Roman economy, but set about renaming everything after himself, perverting the myths of Hercules to make them about his own exploits. As Baudrillard notes: “we are all victims of production become spectacle, of the aesthetic enjoyment, of delirious production and reproduction, and we are not about to turn our backs on it, for in every spectacle there is the immanence of catastrophe. Today we have made the vertigo of politics that Benjamin denounces in fascism, its perverse aesthetic enjoyment, into the experience of production at the level of the general system.” ([1976] 1993:186).</w:t>
      </w:r>
    </w:p>
    <w:p w14:paraId="6F111B71" w14:textId="77777777" w:rsidR="0001653D" w:rsidRDefault="0001653D" w:rsidP="0001653D">
      <w:r w:rsidRPr="00DB6362">
        <w:rPr>
          <w:rStyle w:val="StyleUnderline"/>
          <w:highlight w:val="cyan"/>
        </w:rPr>
        <w:t>We have built a dead world, a meaningless abandon of hyperreal sensations</w:t>
      </w:r>
      <w:r w:rsidRPr="00DB6362">
        <w:t xml:space="preserve">. Yet resistance is still possible. In ‘On Nihilism’, perhaps the closest thing Baudrillard has to a political manifesto, he observes the metaphysical structural revolutions of the nineteenth century, which entailed “the destruction of appearances in the service of meaning”, and of the late twentieth century, which resulted in “the immense process of the destruction of meaning.” Popular struggles have generally remained behind the times; the rise of the proletariat was confounded by conceptions of national history and identity, by commodities and the occlusion of racial, ethnic and sexual oppressions. The biggest barrier, however, came in the form of Marxism: “Marx objectified the convulsion of </w:t>
      </w:r>
      <w:proofErr w:type="gramStart"/>
      <w:r w:rsidRPr="00DB6362">
        <w:t>a  social</w:t>
      </w:r>
      <w:proofErr w:type="gramEnd"/>
      <w:r w:rsidRPr="00DB6362">
        <w:t xml:space="preserve"> order, its current subversion, the speech of life and death, the liberator of  the very movement, in a long-term dialectical revolution, in a spiraling finality that was  only the endless screw of political economy” ([1973] 1975:163-64). The objective destruction of reality by capital provided for objective conceptions of revolution that ignored subjectivity and desire, agency and hierarchy</w:t>
      </w:r>
      <w:r>
        <w:t>.</w:t>
      </w:r>
    </w:p>
    <w:p w14:paraId="7E56BE53" w14:textId="77777777" w:rsidR="0001653D" w:rsidRPr="00D2399F" w:rsidRDefault="0001653D" w:rsidP="0001653D">
      <w:pPr>
        <w:pStyle w:val="Heading4"/>
      </w:pPr>
      <w:r w:rsidRPr="005752BB">
        <w:t>The a</w:t>
      </w:r>
      <w:r>
        <w:t>ffirmative</w:t>
      </w:r>
      <w:r w:rsidRPr="005752BB">
        <w:t xml:space="preserve"> is caught in an exaltation of use-value that perpetuates capitalism</w:t>
      </w:r>
    </w:p>
    <w:p w14:paraId="60D07527" w14:textId="77777777" w:rsidR="0001653D" w:rsidRPr="005752BB" w:rsidRDefault="0001653D" w:rsidP="0001653D">
      <w:pPr>
        <w:ind w:right="-40"/>
        <w:rPr>
          <w:sz w:val="16"/>
        </w:rPr>
      </w:pPr>
      <w:r w:rsidRPr="005752BB">
        <w:rPr>
          <w:rStyle w:val="Style13ptBold"/>
        </w:rPr>
        <w:t>Baudrillard 76</w:t>
      </w:r>
      <w:r w:rsidRPr="005752BB">
        <w:rPr>
          <w:sz w:val="16"/>
          <w:szCs w:val="16"/>
        </w:rPr>
        <w:t xml:space="preserve"> (Jean, Prof of Phil at EGS, “When </w:t>
      </w:r>
      <w:proofErr w:type="spellStart"/>
      <w:r w:rsidRPr="005752BB">
        <w:rPr>
          <w:sz w:val="16"/>
          <w:szCs w:val="16"/>
        </w:rPr>
        <w:t>Bataille</w:t>
      </w:r>
      <w:proofErr w:type="spellEnd"/>
      <w:r w:rsidRPr="005752BB">
        <w:rPr>
          <w:sz w:val="16"/>
          <w:szCs w:val="16"/>
        </w:rPr>
        <w:t xml:space="preserve"> Attacked the Metaphysical Principle of Economy, trans David Miller)</w:t>
      </w:r>
      <w:r w:rsidRPr="005752BB">
        <w:rPr>
          <w:sz w:val="16"/>
          <w:szCs w:val="16"/>
        </w:rPr>
        <w:br/>
        <w:t xml:space="preserve">The central idea is that the economy which governs our societies results from a misappropriation of the fundamental human principle, which is a solar principle of expenditure. </w:t>
      </w:r>
      <w:proofErr w:type="spellStart"/>
      <w:r w:rsidRPr="005752BB">
        <w:rPr>
          <w:sz w:val="16"/>
          <w:szCs w:val="16"/>
        </w:rPr>
        <w:t>Bataille's</w:t>
      </w:r>
      <w:proofErr w:type="spellEnd"/>
      <w:r w:rsidRPr="005752BB">
        <w:rPr>
          <w:sz w:val="16"/>
          <w:szCs w:val="16"/>
        </w:rPr>
        <w:t xml:space="preserve"> thought goes, beyond proper political economy (which in essence is regulated through exchange value), straight to </w:t>
      </w:r>
      <w:r w:rsidRPr="00CA073E">
        <w:rPr>
          <w:b/>
          <w:highlight w:val="lightGray"/>
          <w:u w:val="single"/>
        </w:rPr>
        <w:t>the metaphysical principle of economy</w:t>
      </w:r>
      <w:r w:rsidRPr="005752BB">
        <w:rPr>
          <w:sz w:val="16"/>
          <w:szCs w:val="16"/>
        </w:rPr>
        <w:t xml:space="preserve">. </w:t>
      </w:r>
      <w:proofErr w:type="spellStart"/>
      <w:r w:rsidRPr="005752BB">
        <w:rPr>
          <w:sz w:val="16"/>
          <w:szCs w:val="16"/>
        </w:rPr>
        <w:t>Bataille's</w:t>
      </w:r>
      <w:proofErr w:type="spellEnd"/>
      <w:r w:rsidRPr="005752BB">
        <w:rPr>
          <w:sz w:val="16"/>
          <w:szCs w:val="16"/>
        </w:rPr>
        <w:t xml:space="preserve"> target </w:t>
      </w:r>
      <w:r w:rsidRPr="00CA073E">
        <w:rPr>
          <w:b/>
          <w:highlight w:val="lightGray"/>
          <w:u w:val="single"/>
        </w:rPr>
        <w:t>is utility</w:t>
      </w:r>
      <w:r w:rsidRPr="005752BB">
        <w:rPr>
          <w:sz w:val="16"/>
        </w:rPr>
        <w:t xml:space="preserve">, in its root. Utility is, of course, an apparently positive principle of capital: accumulation, investment, depreciation, etc. But in </w:t>
      </w:r>
      <w:proofErr w:type="gramStart"/>
      <w:r w:rsidRPr="005752BB">
        <w:rPr>
          <w:sz w:val="16"/>
        </w:rPr>
        <w:t>fact</w:t>
      </w:r>
      <w:proofErr w:type="gramEnd"/>
      <w:r w:rsidRPr="005752BB">
        <w:rPr>
          <w:sz w:val="16"/>
        </w:rPr>
        <w:t xml:space="preserve"> it is, on </w:t>
      </w:r>
      <w:proofErr w:type="spellStart"/>
      <w:r w:rsidRPr="005752BB">
        <w:rPr>
          <w:sz w:val="16"/>
        </w:rPr>
        <w:t>Bataille's</w:t>
      </w:r>
      <w:proofErr w:type="spellEnd"/>
      <w:r w:rsidRPr="005752BB">
        <w:rPr>
          <w:sz w:val="16"/>
        </w:rPr>
        <w:t xml:space="preserve"> account, </w:t>
      </w:r>
      <w:r w:rsidRPr="00CA073E">
        <w:rPr>
          <w:b/>
          <w:highlight w:val="lightGray"/>
          <w:u w:val="single"/>
        </w:rPr>
        <w:t>a</w:t>
      </w:r>
      <w:r w:rsidRPr="005752BB">
        <w:rPr>
          <w:sz w:val="16"/>
        </w:rPr>
        <w:t xml:space="preserve"> principle of </w:t>
      </w:r>
      <w:r w:rsidRPr="00CA073E">
        <w:rPr>
          <w:b/>
          <w:highlight w:val="lightGray"/>
          <w:u w:val="single"/>
        </w:rPr>
        <w:t>powerless</w:t>
      </w:r>
      <w:r w:rsidRPr="005752BB">
        <w:rPr>
          <w:sz w:val="16"/>
        </w:rPr>
        <w:t xml:space="preserve">ness, an utter </w:t>
      </w:r>
      <w:r w:rsidRPr="00CA073E">
        <w:rPr>
          <w:b/>
          <w:highlight w:val="lightGray"/>
          <w:u w:val="single"/>
        </w:rPr>
        <w:t>inability to expend</w:t>
      </w:r>
      <w:r w:rsidRPr="005752BB">
        <w:rPr>
          <w:sz w:val="16"/>
        </w:rPr>
        <w:t xml:space="preserve">. Given that all previous societies knew how to expend, this is, an unbelievable </w:t>
      </w:r>
      <w:proofErr w:type="gramStart"/>
      <w:r w:rsidRPr="005752BB">
        <w:rPr>
          <w:sz w:val="16"/>
        </w:rPr>
        <w:t>deficiency :</w:t>
      </w:r>
      <w:proofErr w:type="gramEnd"/>
      <w:r w:rsidRPr="005752BB">
        <w:rPr>
          <w:sz w:val="16"/>
        </w:rPr>
        <w:t xml:space="preserve"> it cuts the human being off from all possible sovereignty. All economics are founded on that which no longer can, no longer knows how to expend itself, on that which is incapable of becoming the stake of a sacrifice. It is therefore entirely residual, it is a limited social fact; and it is against economy as a limited social fact that </w:t>
      </w:r>
      <w:proofErr w:type="spellStart"/>
      <w:r w:rsidRPr="005752BB">
        <w:rPr>
          <w:sz w:val="16"/>
        </w:rPr>
        <w:t>Bataille</w:t>
      </w:r>
      <w:proofErr w:type="spellEnd"/>
      <w:r w:rsidRPr="005752BB">
        <w:rPr>
          <w:sz w:val="16"/>
        </w:rPr>
        <w:t xml:space="preserve"> wants to raise expenditure, death, and sacrifice as total social facts--such is the principle of general economy. The principle of utility (use value) </w:t>
      </w:r>
      <w:r w:rsidRPr="005752BB">
        <w:rPr>
          <w:sz w:val="16"/>
        </w:rPr>
        <w:lastRenderedPageBreak/>
        <w:t xml:space="preserve">blends with the bourgeoisie, with this capitalist class whose definition for </w:t>
      </w:r>
      <w:proofErr w:type="spellStart"/>
      <w:r w:rsidRPr="005752BB">
        <w:rPr>
          <w:sz w:val="16"/>
        </w:rPr>
        <w:t>Bataille</w:t>
      </w:r>
      <w:proofErr w:type="spellEnd"/>
      <w:r w:rsidRPr="005752BB">
        <w:rPr>
          <w:sz w:val="16"/>
        </w:rPr>
        <w:t xml:space="preserve"> (contrary to Marx) is negative: it no longer knows how to expend. Similarly, </w:t>
      </w:r>
      <w:r w:rsidRPr="00CA073E">
        <w:rPr>
          <w:b/>
          <w:highlight w:val="lightGray"/>
          <w:u w:val="single"/>
        </w:rPr>
        <w:t>the crisis of capital</w:t>
      </w:r>
      <w:r w:rsidRPr="005752BB">
        <w:rPr>
          <w:sz w:val="16"/>
        </w:rPr>
        <w:t xml:space="preserve">, its increasing mortality </w:t>
      </w:r>
      <w:r w:rsidRPr="00CA073E">
        <w:rPr>
          <w:b/>
          <w:highlight w:val="lightGray"/>
          <w:u w:val="single"/>
        </w:rPr>
        <w:t>and its</w:t>
      </w:r>
      <w:r w:rsidRPr="005752BB">
        <w:rPr>
          <w:sz w:val="16"/>
        </w:rPr>
        <w:t xml:space="preserve"> immanent </w:t>
      </w:r>
      <w:r w:rsidRPr="00CA073E">
        <w:rPr>
          <w:b/>
          <w:highlight w:val="lightGray"/>
          <w:u w:val="single"/>
        </w:rPr>
        <w:t>death throes</w:t>
      </w:r>
      <w:r w:rsidRPr="005752BB">
        <w:rPr>
          <w:sz w:val="16"/>
        </w:rPr>
        <w:t xml:space="preserve">, </w:t>
      </w:r>
      <w:r w:rsidRPr="00CA073E">
        <w:rPr>
          <w:b/>
          <w:highlight w:val="lightGray"/>
          <w:u w:val="single"/>
        </w:rPr>
        <w:t>are not bound</w:t>
      </w:r>
      <w:r w:rsidRPr="005752BB">
        <w:rPr>
          <w:sz w:val="16"/>
        </w:rPr>
        <w:t xml:space="preserve">, as in the work of Marx, </w:t>
      </w:r>
      <w:r w:rsidRPr="00CA073E">
        <w:rPr>
          <w:b/>
          <w:highlight w:val="lightGray"/>
          <w:u w:val="single"/>
        </w:rPr>
        <w:t>to</w:t>
      </w:r>
      <w:r w:rsidRPr="005752BB">
        <w:rPr>
          <w:sz w:val="16"/>
        </w:rPr>
        <w:t xml:space="preserve"> a history, to </w:t>
      </w:r>
      <w:r w:rsidRPr="00CA073E">
        <w:rPr>
          <w:b/>
          <w:highlight w:val="lightGray"/>
          <w:u w:val="single"/>
        </w:rPr>
        <w:t>dialectical reversals</w:t>
      </w:r>
      <w:r w:rsidRPr="005752BB">
        <w:rPr>
          <w:sz w:val="16"/>
        </w:rPr>
        <w:t xml:space="preserve">, </w:t>
      </w:r>
      <w:r w:rsidRPr="00CA073E">
        <w:rPr>
          <w:b/>
          <w:highlight w:val="lightGray"/>
          <w:u w:val="single"/>
        </w:rPr>
        <w:t>but to</w:t>
      </w:r>
      <w:r w:rsidRPr="005752BB">
        <w:rPr>
          <w:sz w:val="16"/>
        </w:rPr>
        <w:t xml:space="preserve"> this fundamental law of </w:t>
      </w:r>
      <w:r w:rsidRPr="00CA073E">
        <w:rPr>
          <w:b/>
          <w:highlight w:val="lightGray"/>
          <w:u w:val="single"/>
        </w:rPr>
        <w:t>the inability to expend</w:t>
      </w:r>
      <w:r w:rsidRPr="005752BB">
        <w:rPr>
          <w:sz w:val="16"/>
        </w:rPr>
        <w:t xml:space="preserve">, </w:t>
      </w:r>
      <w:r w:rsidRPr="00CA073E">
        <w:rPr>
          <w:b/>
          <w:highlight w:val="lightGray"/>
          <w:u w:val="single"/>
        </w:rPr>
        <w:t>which give capital over to</w:t>
      </w:r>
      <w:r w:rsidRPr="005752BB">
        <w:rPr>
          <w:sz w:val="16"/>
        </w:rPr>
        <w:t xml:space="preserve"> the cancer of production and </w:t>
      </w:r>
      <w:r w:rsidRPr="00CA073E">
        <w:rPr>
          <w:b/>
          <w:highlight w:val="lightGray"/>
          <w:u w:val="single"/>
        </w:rPr>
        <w:t>unlimited reproduction</w:t>
      </w:r>
      <w:r w:rsidRPr="005752BB">
        <w:rPr>
          <w:sz w:val="16"/>
        </w:rPr>
        <w:t xml:space="preserve">. There is no principle of revolution in </w:t>
      </w:r>
      <w:proofErr w:type="spellStart"/>
      <w:r w:rsidRPr="005752BB">
        <w:rPr>
          <w:sz w:val="16"/>
        </w:rPr>
        <w:t>Bataille's</w:t>
      </w:r>
      <w:proofErr w:type="spellEnd"/>
      <w:r w:rsidRPr="005752BB">
        <w:rPr>
          <w:sz w:val="16"/>
        </w:rPr>
        <w:t xml:space="preserve"> work: "</w:t>
      </w:r>
      <w:r w:rsidRPr="00CA073E">
        <w:rPr>
          <w:b/>
          <w:highlight w:val="lightGray"/>
          <w:u w:val="single"/>
        </w:rPr>
        <w:t>The terror of revolutions</w:t>
      </w:r>
      <w:r w:rsidRPr="005752BB">
        <w:rPr>
          <w:sz w:val="16"/>
        </w:rPr>
        <w:t xml:space="preserve"> has only done more and more (de </w:t>
      </w:r>
      <w:proofErr w:type="spellStart"/>
      <w:r w:rsidRPr="005752BB">
        <w:rPr>
          <w:sz w:val="16"/>
        </w:rPr>
        <w:t>mieux</w:t>
      </w:r>
      <w:proofErr w:type="spellEnd"/>
      <w:r w:rsidRPr="005752BB">
        <w:rPr>
          <w:sz w:val="16"/>
        </w:rPr>
        <w:t xml:space="preserve"> </w:t>
      </w:r>
      <w:proofErr w:type="spellStart"/>
      <w:r w:rsidRPr="005752BB">
        <w:rPr>
          <w:sz w:val="16"/>
        </w:rPr>
        <w:t>en</w:t>
      </w:r>
      <w:proofErr w:type="spellEnd"/>
      <w:r w:rsidRPr="005752BB">
        <w:rPr>
          <w:sz w:val="16"/>
        </w:rPr>
        <w:t xml:space="preserve"> </w:t>
      </w:r>
      <w:proofErr w:type="spellStart"/>
      <w:r w:rsidRPr="005752BB">
        <w:rPr>
          <w:sz w:val="16"/>
        </w:rPr>
        <w:t>mieux</w:t>
      </w:r>
      <w:proofErr w:type="spellEnd"/>
      <w:r w:rsidRPr="005752BB">
        <w:rPr>
          <w:sz w:val="16"/>
        </w:rPr>
        <w:t xml:space="preserve">) to </w:t>
      </w:r>
      <w:r w:rsidRPr="00CA073E">
        <w:rPr>
          <w:b/>
          <w:highlight w:val="lightGray"/>
          <w:u w:val="single"/>
        </w:rPr>
        <w:t>subordinate human energy to industry</w:t>
      </w:r>
      <w:r w:rsidRPr="005752BB">
        <w:rPr>
          <w:sz w:val="16"/>
        </w:rPr>
        <w:t xml:space="preserve">." There is only a principle of sacrifice-the principle of sovereignty, whose diversion by the bourgeoisie and capital causes all human history to pass from sacred tragedy to the comedy of utility. This critique is a non-Marxist critique, an aristocratic critique; because it aims at utility, at economic finality as the axiom of capitalist society. </w:t>
      </w:r>
      <w:r w:rsidRPr="00CA073E">
        <w:rPr>
          <w:b/>
          <w:highlight w:val="lightGray"/>
          <w:u w:val="single"/>
        </w:rPr>
        <w:t>The Marxist critique is only a</w:t>
      </w:r>
      <w:r w:rsidRPr="005752BB">
        <w:rPr>
          <w:sz w:val="16"/>
        </w:rPr>
        <w:t xml:space="preserve"> critique of capital, a critique coming from the heart of the middle and petit bourgeois classes, for which Marxism has served for a century as a latent ideology: a </w:t>
      </w:r>
      <w:r w:rsidRPr="00F54E32">
        <w:rPr>
          <w:b/>
          <w:highlight w:val="lightGray"/>
          <w:u w:val="single"/>
        </w:rPr>
        <w:t>critique of exchange value</w:t>
      </w:r>
      <w:r w:rsidRPr="005752BB">
        <w:rPr>
          <w:sz w:val="16"/>
        </w:rPr>
        <w:t xml:space="preserve">, </w:t>
      </w:r>
      <w:r w:rsidRPr="00F54E32">
        <w:rPr>
          <w:b/>
          <w:highlight w:val="lightGray"/>
          <w:u w:val="single"/>
        </w:rPr>
        <w:t>but an exaltation of use value</w:t>
      </w:r>
      <w:r w:rsidRPr="005752BB">
        <w:rPr>
          <w:sz w:val="16"/>
        </w:rPr>
        <w:t xml:space="preserve">-and thus a critique, at the same time, </w:t>
      </w:r>
      <w:r w:rsidRPr="00F54E32">
        <w:rPr>
          <w:b/>
          <w:highlight w:val="lightGray"/>
          <w:u w:val="single"/>
        </w:rPr>
        <w:t>of what</w:t>
      </w:r>
      <w:r w:rsidRPr="00F54E32">
        <w:rPr>
          <w:highlight w:val="lightGray"/>
          <w:u w:val="single"/>
        </w:rPr>
        <w:t xml:space="preserve"> </w:t>
      </w:r>
      <w:r w:rsidRPr="00F54E32">
        <w:rPr>
          <w:b/>
          <w:highlight w:val="lightGray"/>
          <w:u w:val="single"/>
        </w:rPr>
        <w:t>made the</w:t>
      </w:r>
      <w:r w:rsidRPr="005752BB">
        <w:rPr>
          <w:sz w:val="16"/>
        </w:rPr>
        <w:t xml:space="preserve"> almost delirious </w:t>
      </w:r>
      <w:r w:rsidRPr="00F54E32">
        <w:rPr>
          <w:b/>
          <w:highlight w:val="lightGray"/>
          <w:u w:val="single"/>
        </w:rPr>
        <w:t>greatness of capital</w:t>
      </w:r>
      <w:r w:rsidRPr="005752BB">
        <w:rPr>
          <w:sz w:val="16"/>
        </w:rPr>
        <w:t xml:space="preserve">, the secular remains of its religious quality: investment at any price, even at the cost of use value. The Marxist seeks a good use of economy. </w:t>
      </w:r>
      <w:r w:rsidRPr="00F54E32">
        <w:rPr>
          <w:b/>
          <w:highlight w:val="lightGray"/>
          <w:u w:val="single"/>
        </w:rPr>
        <w:t>Marxism is</w:t>
      </w:r>
      <w:r w:rsidRPr="005752BB">
        <w:rPr>
          <w:sz w:val="16"/>
        </w:rPr>
        <w:t xml:space="preserve"> therefore only a limited petit bourgeois critique, </w:t>
      </w:r>
      <w:r w:rsidRPr="00F54E32">
        <w:rPr>
          <w:b/>
          <w:highlight w:val="lightGray"/>
          <w:u w:val="single"/>
        </w:rPr>
        <w:t>one more step in the banalization of life toward the</w:t>
      </w:r>
      <w:r w:rsidRPr="005752BB">
        <w:rPr>
          <w:sz w:val="16"/>
        </w:rPr>
        <w:t xml:space="preserve"> "</w:t>
      </w:r>
      <w:r w:rsidRPr="00F54E32">
        <w:rPr>
          <w:b/>
          <w:highlight w:val="lightGray"/>
          <w:u w:val="single"/>
        </w:rPr>
        <w:t>good use</w:t>
      </w:r>
      <w:r w:rsidRPr="005752BB">
        <w:rPr>
          <w:sz w:val="16"/>
        </w:rPr>
        <w:t xml:space="preserve">" </w:t>
      </w:r>
      <w:r w:rsidRPr="00F54E32">
        <w:rPr>
          <w:b/>
          <w:highlight w:val="lightGray"/>
          <w:u w:val="single"/>
        </w:rPr>
        <w:t>of the social</w:t>
      </w:r>
      <w:r w:rsidRPr="005752BB">
        <w:rPr>
          <w:sz w:val="16"/>
          <w:szCs w:val="15"/>
        </w:rPr>
        <w:t xml:space="preserve">! </w:t>
      </w:r>
      <w:proofErr w:type="spellStart"/>
      <w:r w:rsidRPr="005752BB">
        <w:rPr>
          <w:sz w:val="16"/>
          <w:szCs w:val="15"/>
        </w:rPr>
        <w:t>Bataille</w:t>
      </w:r>
      <w:proofErr w:type="spellEnd"/>
      <w:r w:rsidRPr="005752BB">
        <w:rPr>
          <w:sz w:val="16"/>
          <w:szCs w:val="15"/>
        </w:rPr>
        <w:t xml:space="preserve">, to the contrary, sweeps away all this slave dialectic from an aristocratic point of view, that of the master struggling with his death. One can accuse this perspective of being </w:t>
      </w:r>
      <w:proofErr w:type="gramStart"/>
      <w:r w:rsidRPr="005752BB">
        <w:rPr>
          <w:sz w:val="16"/>
          <w:szCs w:val="15"/>
        </w:rPr>
        <w:t>pre</w:t>
      </w:r>
      <w:proofErr w:type="gramEnd"/>
      <w:r w:rsidRPr="005752BB">
        <w:rPr>
          <w:sz w:val="16"/>
          <w:szCs w:val="15"/>
        </w:rPr>
        <w:t xml:space="preserve"> or post-Marxist. At any rate, Marxism is only the disenchanted horizon of capital-all that precedes or follows it is more radical than it is.  What remains uncertain in the work of </w:t>
      </w:r>
      <w:proofErr w:type="spellStart"/>
      <w:r w:rsidRPr="005752BB">
        <w:rPr>
          <w:sz w:val="16"/>
          <w:szCs w:val="15"/>
        </w:rPr>
        <w:t>Bataille</w:t>
      </w:r>
      <w:proofErr w:type="spellEnd"/>
      <w:r w:rsidRPr="005752BB">
        <w:rPr>
          <w:sz w:val="16"/>
          <w:szCs w:val="15"/>
        </w:rPr>
        <w:t xml:space="preserve"> (but without a doubt this uncertainty cannot be alleviated), is to know whether the economy (capital), which is counterbalanced on absurd, but never useless, never sacrificial expenditures (wars, </w:t>
      </w:r>
      <w:proofErr w:type="gramStart"/>
      <w:r w:rsidRPr="005752BB">
        <w:rPr>
          <w:sz w:val="16"/>
          <w:szCs w:val="15"/>
        </w:rPr>
        <w:t>waste .</w:t>
      </w:r>
      <w:proofErr w:type="gramEnd"/>
      <w:r w:rsidRPr="005752BB">
        <w:rPr>
          <w:sz w:val="16"/>
          <w:szCs w:val="15"/>
        </w:rPr>
        <w:t xml:space="preserve"> ..), is nevertheless shot through with a sacrificial dynamic. Is political economy at bottom only a frustrated avatar of the single great cosmic law of expenditure? Is the entire history of capital only an immense detour toward its own catastrophe, toward its own sacrificial end? If this is so, it is because, in the end, one cannot not expend. A longer spiral perhaps drags capital beyond economy, toward a destruction of its own values; the alternative is that we are stuck forever" in this denial of the sacred, in the vertigo of supply, which signifies the rupture of alliance (of symbolic exchange in primitive societies) and of sovereignty. </w:t>
      </w:r>
      <w:proofErr w:type="spellStart"/>
      <w:r w:rsidRPr="005752BB">
        <w:rPr>
          <w:sz w:val="16"/>
          <w:szCs w:val="15"/>
        </w:rPr>
        <w:t>Bataille</w:t>
      </w:r>
      <w:proofErr w:type="spellEnd"/>
      <w:r w:rsidRPr="005752BB">
        <w:rPr>
          <w:sz w:val="16"/>
          <w:szCs w:val="15"/>
        </w:rPr>
        <w:t xml:space="preserve"> would have been impassioned by the present evolution of </w:t>
      </w:r>
      <w:r w:rsidRPr="00F54E32">
        <w:rPr>
          <w:b/>
          <w:highlight w:val="lightGray"/>
          <w:u w:val="single"/>
        </w:rPr>
        <w:t>capital in this era of floating currencies</w:t>
      </w:r>
      <w:r w:rsidRPr="005752BB">
        <w:rPr>
          <w:sz w:val="16"/>
        </w:rPr>
        <w:t xml:space="preserve">, of values seeking their own level (which is not their transmutation), and the drift of finalities (which is neither sovereign uselessness nor the absurd gratuitousness of laughter and death). But his concept of expenditure would have permitted only a limited analysis : it is still too economic, too much the flip side of accumulation, as transgression is too close to the inverse figure ofprohibition.4 In an order which </w:t>
      </w:r>
      <w:r w:rsidRPr="00F54E32">
        <w:rPr>
          <w:b/>
          <w:highlight w:val="lightGray"/>
          <w:u w:val="single"/>
        </w:rPr>
        <w:t>is</w:t>
      </w:r>
      <w:r w:rsidRPr="005752BB">
        <w:rPr>
          <w:sz w:val="16"/>
        </w:rPr>
        <w:t xml:space="preserve"> no longer that of utility, but </w:t>
      </w:r>
      <w:r w:rsidRPr="006A4182">
        <w:rPr>
          <w:b/>
          <w:highlight w:val="lightGray"/>
          <w:u w:val="single"/>
        </w:rPr>
        <w:t>an aleatory order of value</w:t>
      </w:r>
      <w:r w:rsidRPr="005752BB">
        <w:rPr>
          <w:sz w:val="16"/>
          <w:szCs w:val="15"/>
        </w:rPr>
        <w:t xml:space="preserve">, pure expenditure, while retaining the romantic charm of turning the economic inside out, is no longer sufficient for radical defiance -it shatters the mirror of market value, but is powerless against the shifting mirror of structural value. </w:t>
      </w:r>
      <w:proofErr w:type="spellStart"/>
      <w:r w:rsidRPr="005752BB">
        <w:rPr>
          <w:sz w:val="16"/>
          <w:szCs w:val="15"/>
        </w:rPr>
        <w:t>Bataille</w:t>
      </w:r>
      <w:proofErr w:type="spellEnd"/>
      <w:r w:rsidRPr="005752BB">
        <w:rPr>
          <w:sz w:val="16"/>
          <w:szCs w:val="15"/>
        </w:rPr>
        <w:t xml:space="preserve"> founds his general economy on a "solar economy" without reciprocal exchange, on the unilateral gift that the sun makes of its </w:t>
      </w:r>
      <w:proofErr w:type="gramStart"/>
      <w:r w:rsidRPr="005752BB">
        <w:rPr>
          <w:sz w:val="16"/>
          <w:szCs w:val="15"/>
        </w:rPr>
        <w:t>energy :</w:t>
      </w:r>
      <w:proofErr w:type="gramEnd"/>
      <w:r w:rsidRPr="005752BB">
        <w:rPr>
          <w:sz w:val="16"/>
          <w:szCs w:val="15"/>
        </w:rPr>
        <w:t xml:space="preserve"> a cosmogony of expenditure, which he deploys in a religious and political anthropology . But </w:t>
      </w:r>
      <w:proofErr w:type="spellStart"/>
      <w:r w:rsidRPr="005752BB">
        <w:rPr>
          <w:sz w:val="16"/>
          <w:szCs w:val="15"/>
        </w:rPr>
        <w:t>Bataille</w:t>
      </w:r>
      <w:proofErr w:type="spellEnd"/>
      <w:r w:rsidRPr="005752BB">
        <w:rPr>
          <w:sz w:val="16"/>
          <w:szCs w:val="15"/>
        </w:rPr>
        <w:t xml:space="preserve"> has misread </w:t>
      </w:r>
      <w:proofErr w:type="spellStart"/>
      <w:r w:rsidRPr="005752BB">
        <w:rPr>
          <w:sz w:val="16"/>
          <w:szCs w:val="15"/>
        </w:rPr>
        <w:t>Mauss</w:t>
      </w:r>
      <w:proofErr w:type="spellEnd"/>
      <w:r w:rsidRPr="005752BB">
        <w:rPr>
          <w:sz w:val="16"/>
          <w:szCs w:val="15"/>
        </w:rPr>
        <w:t>: the unilateral gift does not exist.  This is not the law of the universe. He who has so well explored the human sacrifice of the Aztecs should have known as they did that the sun gives nothing, it is necessa</w:t>
      </w:r>
      <w:r w:rsidRPr="005752BB">
        <w:rPr>
          <w:sz w:val="16"/>
        </w:rPr>
        <w:t>ry to nourish it continually with human blood in order that it shine. It is necessary to challenge the gods through sacrifice in order that they respond with profusion. In other words, the root of sacrifice and of general economy is never pure and simple expenditure-or whatever drive [pulsion] of excess that supposedly comes to us from nature-but is an incessant process of challenge [</w:t>
      </w:r>
      <w:proofErr w:type="spellStart"/>
      <w:r w:rsidRPr="005752BB">
        <w:rPr>
          <w:sz w:val="16"/>
        </w:rPr>
        <w:t>Wfi</w:t>
      </w:r>
      <w:proofErr w:type="spellEnd"/>
      <w:r w:rsidRPr="005752BB">
        <w:rPr>
          <w:sz w:val="16"/>
        </w:rPr>
        <w:t xml:space="preserve">].  The "excess of energy" does not come from the sun (from nature) but from a continual higher bidding in exchange-the symbolic process that can be found in the work of </w:t>
      </w:r>
      <w:proofErr w:type="spellStart"/>
      <w:r w:rsidRPr="005752BB">
        <w:rPr>
          <w:sz w:val="16"/>
        </w:rPr>
        <w:t>Mauss</w:t>
      </w:r>
      <w:proofErr w:type="spellEnd"/>
      <w:r w:rsidRPr="005752BB">
        <w:rPr>
          <w:sz w:val="16"/>
        </w:rPr>
        <w:t xml:space="preserve">, not that of the gift (that is the naturalist mystique into which </w:t>
      </w:r>
      <w:proofErr w:type="spellStart"/>
      <w:r w:rsidRPr="005752BB">
        <w:rPr>
          <w:sz w:val="16"/>
        </w:rPr>
        <w:t>Bataille</w:t>
      </w:r>
      <w:proofErr w:type="spellEnd"/>
      <w:r w:rsidRPr="005752BB">
        <w:rPr>
          <w:sz w:val="16"/>
        </w:rPr>
        <w:t xml:space="preserve"> falls), but that of the counter-</w:t>
      </w:r>
      <w:proofErr w:type="gramStart"/>
      <w:r w:rsidRPr="005752BB">
        <w:rPr>
          <w:sz w:val="16"/>
        </w:rPr>
        <w:t>gift .</w:t>
      </w:r>
      <w:proofErr w:type="gramEnd"/>
      <w:r w:rsidRPr="005752BB">
        <w:rPr>
          <w:sz w:val="16"/>
        </w:rPr>
        <w:t xml:space="preserve"> This is the single truly symbolic process, which in fact implies death as a kind of maximal excess-but not as individual ecstasy, always as the maximal principle of social exchange. In this sense, one can reproach </w:t>
      </w:r>
      <w:proofErr w:type="spellStart"/>
      <w:r w:rsidRPr="005752BB">
        <w:rPr>
          <w:sz w:val="16"/>
        </w:rPr>
        <w:t>Bataille</w:t>
      </w:r>
      <w:proofErr w:type="spellEnd"/>
      <w:r w:rsidRPr="005752BB">
        <w:rPr>
          <w:sz w:val="16"/>
        </w:rPr>
        <w:t xml:space="preserve"> for having "naturalized" </w:t>
      </w:r>
      <w:proofErr w:type="spellStart"/>
      <w:r w:rsidRPr="005752BB">
        <w:rPr>
          <w:sz w:val="16"/>
        </w:rPr>
        <w:t>Mauss</w:t>
      </w:r>
      <w:proofErr w:type="spellEnd"/>
      <w:r w:rsidRPr="005752BB">
        <w:rPr>
          <w:sz w:val="16"/>
        </w:rPr>
        <w:t xml:space="preserve"> (but in a metaphysical spiral so prodigious that the reproach is not really one), and for having </w:t>
      </w:r>
      <w:r w:rsidRPr="005752BB">
        <w:rPr>
          <w:sz w:val="16"/>
          <w:szCs w:val="15"/>
        </w:rPr>
        <w:t xml:space="preserve">made symbolic exchange a kind of natural function of prodigality, at once hyper-religious in its gratuitousness and much too close still, a </w:t>
      </w:r>
      <w:proofErr w:type="spellStart"/>
      <w:r w:rsidRPr="005752BB">
        <w:rPr>
          <w:sz w:val="16"/>
          <w:szCs w:val="15"/>
        </w:rPr>
        <w:t>contrario</w:t>
      </w:r>
      <w:proofErr w:type="spellEnd"/>
      <w:r w:rsidRPr="005752BB">
        <w:rPr>
          <w:sz w:val="16"/>
          <w:szCs w:val="15"/>
        </w:rPr>
        <w:t xml:space="preserve">, to the principle of utility and to the economic order that it exhausts in transgression without ever leaving behind. It is "in the glory of death" [d hauteur de mort] that one rediscovers </w:t>
      </w:r>
      <w:proofErr w:type="spellStart"/>
      <w:r w:rsidRPr="005752BB">
        <w:rPr>
          <w:sz w:val="16"/>
          <w:szCs w:val="15"/>
        </w:rPr>
        <w:t>Bataille</w:t>
      </w:r>
      <w:proofErr w:type="spellEnd"/>
      <w:r w:rsidRPr="005752BB">
        <w:rPr>
          <w:sz w:val="16"/>
          <w:szCs w:val="15"/>
        </w:rPr>
        <w:t xml:space="preserve">, and the real question posed remains: "How is it that all men have encountered the need and felt the obligation to kill living beings ritually? For lack of having known how to respond, all men have remained in ignorance of that which they are." There is an answer to this question beneath the text, in all the interstices of </w:t>
      </w:r>
      <w:proofErr w:type="spellStart"/>
      <w:r w:rsidRPr="005752BB">
        <w:rPr>
          <w:sz w:val="16"/>
          <w:szCs w:val="15"/>
        </w:rPr>
        <w:t>Bataille's</w:t>
      </w:r>
      <w:proofErr w:type="spellEnd"/>
      <w:r w:rsidRPr="005752BB">
        <w:rPr>
          <w:sz w:val="16"/>
          <w:szCs w:val="15"/>
        </w:rPr>
        <w:t xml:space="preserve"> text, but in my opinion not in the notion of expenditure, nor in this kind of anthropological reconstruction that he tries to establish from the "objective" data of his day: Marxism, biology, sociology, ethnology, political economy, the objective potential of which he tries to bring together nevertheless, in a perspective which is neither exactly a genealogy, nor a natural history, nor a Hegelian totality, but a bit of all that. But the sacred imperative is flawless in its mythic assertion, and the will to teach is continually breached by </w:t>
      </w:r>
      <w:proofErr w:type="spellStart"/>
      <w:r w:rsidRPr="005752BB">
        <w:rPr>
          <w:sz w:val="16"/>
          <w:szCs w:val="15"/>
        </w:rPr>
        <w:t>Bataille's</w:t>
      </w:r>
      <w:proofErr w:type="spellEnd"/>
      <w:r w:rsidRPr="005752BB">
        <w:rPr>
          <w:sz w:val="16"/>
          <w:szCs w:val="15"/>
        </w:rPr>
        <w:t xml:space="preserve"> dazzling vision, by a "subject of knowledge" always "at the boiling point." The consequence of this is that even analytic or documentary considerations have that mythic force which constitutes the sole-sacrificial-force of writing.</w:t>
      </w:r>
    </w:p>
    <w:p w14:paraId="382B54E0" w14:textId="77777777" w:rsidR="0001653D" w:rsidRPr="00D2399F" w:rsidRDefault="0001653D" w:rsidP="0001653D">
      <w:pPr>
        <w:pStyle w:val="Heading4"/>
        <w:rPr>
          <w:rStyle w:val="underline"/>
          <w:b/>
        </w:rPr>
      </w:pPr>
      <w:r>
        <w:lastRenderedPageBreak/>
        <w:t>The subversiveness of a strategy of resistance can only be effective if it begins with the object and deconstructing the metaphysics of value</w:t>
      </w:r>
      <w:r w:rsidRPr="00DA251C">
        <w:t>.</w:t>
      </w:r>
      <w:r>
        <w:rPr>
          <w:sz w:val="18"/>
        </w:rPr>
        <w:br/>
      </w:r>
      <w:r w:rsidRPr="004E68F5">
        <w:rPr>
          <w:rStyle w:val="Style13ptBold"/>
          <w:bCs w:val="0"/>
        </w:rPr>
        <w:t>Baudrillard 1</w:t>
      </w:r>
      <w:r w:rsidRPr="0069186D">
        <w:rPr>
          <w:sz w:val="16"/>
          <w:szCs w:val="16"/>
        </w:rPr>
        <w:t xml:space="preserve"> (professor of </w:t>
      </w:r>
      <w:proofErr w:type="spellStart"/>
      <w:r>
        <w:rPr>
          <w:sz w:val="16"/>
          <w:szCs w:val="16"/>
        </w:rPr>
        <w:t>phil</w:t>
      </w:r>
      <w:proofErr w:type="spellEnd"/>
      <w:r>
        <w:rPr>
          <w:sz w:val="16"/>
          <w:szCs w:val="16"/>
        </w:rPr>
        <w:t xml:space="preserve"> at EGS</w:t>
      </w:r>
      <w:r w:rsidRPr="0069186D">
        <w:rPr>
          <w:sz w:val="16"/>
          <w:szCs w:val="16"/>
        </w:rPr>
        <w:t xml:space="preserve">, </w:t>
      </w:r>
      <w:r w:rsidRPr="0069186D">
        <w:rPr>
          <w:rStyle w:val="underline"/>
          <w:sz w:val="16"/>
          <w:szCs w:val="16"/>
        </w:rPr>
        <w:t xml:space="preserve">Jean Baudrillard: Selected </w:t>
      </w:r>
      <w:proofErr w:type="gramStart"/>
      <w:r w:rsidRPr="0069186D">
        <w:rPr>
          <w:rStyle w:val="underline"/>
          <w:sz w:val="16"/>
          <w:szCs w:val="16"/>
        </w:rPr>
        <w:t>Writings</w:t>
      </w:r>
      <w:r w:rsidRPr="0069186D">
        <w:rPr>
          <w:sz w:val="16"/>
          <w:szCs w:val="16"/>
        </w:rPr>
        <w:t>,  pg.</w:t>
      </w:r>
      <w:proofErr w:type="gramEnd"/>
      <w:r w:rsidRPr="0069186D">
        <w:rPr>
          <w:sz w:val="16"/>
          <w:szCs w:val="16"/>
        </w:rPr>
        <w:t xml:space="preserve"> 75//</w:t>
      </w:r>
      <w:proofErr w:type="spellStart"/>
      <w:r w:rsidRPr="0069186D">
        <w:rPr>
          <w:sz w:val="16"/>
          <w:szCs w:val="16"/>
        </w:rPr>
        <w:t>shree</w:t>
      </w:r>
      <w:proofErr w:type="spellEnd"/>
      <w:r w:rsidRPr="0069186D">
        <w:rPr>
          <w:sz w:val="16"/>
          <w:szCs w:val="16"/>
        </w:rPr>
        <w:t>)</w:t>
      </w:r>
    </w:p>
    <w:p w14:paraId="7163EAF1" w14:textId="77777777" w:rsidR="0001653D" w:rsidRDefault="0001653D" w:rsidP="0001653D">
      <w:proofErr w:type="gramStart"/>
      <w:r w:rsidRPr="00872945">
        <w:rPr>
          <w:sz w:val="16"/>
        </w:rPr>
        <w:t>This is why</w:t>
      </w:r>
      <w:proofErr w:type="gramEnd"/>
      <w:r w:rsidRPr="00872945">
        <w:rPr>
          <w:sz w:val="16"/>
        </w:rPr>
        <w:t xml:space="preserve"> use-value fetishism is indeed more profound, more “mysterious” than the fetishism of exchange value. The mystery of exchange value and the commodity can be unmasked, relatively —it has been since Marx — and raised to consciousness as a social relation. But value in the case of </w:t>
      </w:r>
      <w:r w:rsidRPr="005752BB">
        <w:rPr>
          <w:rStyle w:val="StyleUnderline"/>
          <w:highlight w:val="lightGray"/>
        </w:rPr>
        <w:t>use value is</w:t>
      </w:r>
      <w:r w:rsidRPr="00872945">
        <w:rPr>
          <w:sz w:val="16"/>
        </w:rPr>
        <w:t xml:space="preserve"> enveloped in total mystery, for it is </w:t>
      </w:r>
      <w:r w:rsidRPr="005752BB">
        <w:rPr>
          <w:rStyle w:val="StyleUnderline"/>
          <w:highlight w:val="lightGray"/>
        </w:rPr>
        <w:t>grounded</w:t>
      </w:r>
      <w:r w:rsidRPr="00872945">
        <w:rPr>
          <w:sz w:val="16"/>
        </w:rPr>
        <w:t xml:space="preserve"> anthropologically </w:t>
      </w:r>
      <w:r w:rsidRPr="005752BB">
        <w:rPr>
          <w:rStyle w:val="StyleUnderline"/>
          <w:highlight w:val="lightGray"/>
        </w:rPr>
        <w:t>in the</w:t>
      </w:r>
      <w:r w:rsidRPr="00872945">
        <w:rPr>
          <w:sz w:val="16"/>
        </w:rPr>
        <w:t xml:space="preserve"> (</w:t>
      </w:r>
      <w:r w:rsidRPr="005752BB">
        <w:rPr>
          <w:rStyle w:val="StyleUnderline"/>
          <w:highlight w:val="lightGray"/>
        </w:rPr>
        <w:t>self</w:t>
      </w:r>
      <w:r w:rsidRPr="00872945">
        <w:rPr>
          <w:sz w:val="16"/>
        </w:rPr>
        <w:t>-) “</w:t>
      </w:r>
      <w:r w:rsidRPr="005752BB">
        <w:rPr>
          <w:rStyle w:val="StyleUnderline"/>
          <w:highlight w:val="lightGray"/>
        </w:rPr>
        <w:t>evidence</w:t>
      </w:r>
      <w:r w:rsidRPr="00872945">
        <w:rPr>
          <w:sz w:val="16"/>
        </w:rPr>
        <w:t xml:space="preserve">” </w:t>
      </w:r>
      <w:r w:rsidRPr="005752BB">
        <w:rPr>
          <w:rStyle w:val="StyleUnderline"/>
          <w:highlight w:val="lightGray"/>
        </w:rPr>
        <w:t>of</w:t>
      </w:r>
      <w:r w:rsidRPr="00872945">
        <w:rPr>
          <w:sz w:val="16"/>
        </w:rPr>
        <w:t xml:space="preserve"> a naturalness, in </w:t>
      </w:r>
      <w:r w:rsidRPr="005752BB">
        <w:rPr>
          <w:rStyle w:val="StyleUnderline"/>
          <w:highlight w:val="lightGray"/>
        </w:rPr>
        <w:t>an unsurpassable original reference</w:t>
      </w:r>
      <w:r w:rsidRPr="00872945">
        <w:rPr>
          <w:sz w:val="16"/>
        </w:rPr>
        <w:t xml:space="preserve">. This is where we discover the real “theology” of value — in the order of finalities: in the “ideal” relation of equivalence, harmony, economy and equilibrium that the concept of utility implies. It operates at all levels: between man and nature, man and objects, man and his body, the self and others. Value becomes </w:t>
      </w:r>
      <w:proofErr w:type="gramStart"/>
      <w:r w:rsidRPr="00872945">
        <w:rPr>
          <w:sz w:val="16"/>
        </w:rPr>
        <w:t>absolutely self-evident</w:t>
      </w:r>
      <w:proofErr w:type="gramEnd"/>
      <w:r w:rsidRPr="00872945">
        <w:rPr>
          <w:sz w:val="16"/>
        </w:rPr>
        <w:t>, la chose la plus simple. Here the mystery and cunning (of history and of reason) are at their most profound and tenacious. If the system of use value is produced by the system of ex</w:t>
      </w:r>
      <w:r w:rsidRPr="00872945">
        <w:rPr>
          <w:sz w:val="16"/>
        </w:rPr>
        <w:softHyphen/>
        <w:t xml:space="preserve">change value as its own ideology — </w:t>
      </w:r>
      <w:r w:rsidRPr="005752BB">
        <w:rPr>
          <w:rStyle w:val="StyleUnderline"/>
          <w:highlight w:val="lightGray"/>
        </w:rPr>
        <w:t>if use value</w:t>
      </w:r>
      <w:r w:rsidRPr="00872945">
        <w:rPr>
          <w:sz w:val="16"/>
        </w:rPr>
        <w:t xml:space="preserve"> has no autonomy, if it </w:t>
      </w:r>
      <w:r w:rsidRPr="005752BB">
        <w:rPr>
          <w:rStyle w:val="StyleUnderline"/>
          <w:highlight w:val="lightGray"/>
        </w:rPr>
        <w:t>is only the satellite</w:t>
      </w:r>
      <w:r w:rsidRPr="00872945">
        <w:rPr>
          <w:sz w:val="16"/>
        </w:rPr>
        <w:t xml:space="preserve"> and alibi </w:t>
      </w:r>
      <w:r w:rsidRPr="005752BB">
        <w:rPr>
          <w:rStyle w:val="StyleUnderline"/>
          <w:highlight w:val="lightGray"/>
        </w:rPr>
        <w:t>of exchange value</w:t>
      </w:r>
      <w:r w:rsidRPr="00872945">
        <w:rPr>
          <w:sz w:val="16"/>
        </w:rPr>
        <w:t>, though system</w:t>
      </w:r>
      <w:r w:rsidRPr="00872945">
        <w:rPr>
          <w:sz w:val="16"/>
        </w:rPr>
        <w:softHyphen/>
        <w:t>atically combining with it in the framework of political economy —</w:t>
      </w:r>
      <w:r w:rsidRPr="005752BB">
        <w:rPr>
          <w:rStyle w:val="StyleUnderline"/>
          <w:highlight w:val="lightGray"/>
        </w:rPr>
        <w:t>then it is no longer possible to posit use value as an alternative to exchange value</w:t>
      </w:r>
      <w:r w:rsidRPr="00872945">
        <w:rPr>
          <w:sz w:val="16"/>
        </w:rPr>
        <w:t>. Nor, therefore, is it possible to posit the “restitution” of use value, at the end of political economy, under the sign of the “liberation of needs” and the “administration of things” as a revolu</w:t>
      </w:r>
      <w:r w:rsidRPr="00872945">
        <w:rPr>
          <w:sz w:val="16"/>
        </w:rPr>
        <w:softHyphen/>
        <w:t xml:space="preserve">tionary perspective. </w:t>
      </w:r>
      <w:r w:rsidRPr="005752BB">
        <w:rPr>
          <w:rStyle w:val="StyleUnderline"/>
          <w:highlight w:val="lightGray"/>
        </w:rPr>
        <w:t>Every revolutionary perspective</w:t>
      </w:r>
      <w:r w:rsidRPr="00872945">
        <w:rPr>
          <w:sz w:val="16"/>
        </w:rPr>
        <w:t xml:space="preserve"> today stands or </w:t>
      </w:r>
      <w:r w:rsidRPr="005752BB">
        <w:rPr>
          <w:rStyle w:val="StyleUnderline"/>
          <w:highlight w:val="lightGray"/>
        </w:rPr>
        <w:t>falls on its ability to</w:t>
      </w:r>
      <w:r w:rsidRPr="005752BB">
        <w:rPr>
          <w:rStyle w:val="StyleUnderline"/>
        </w:rPr>
        <w:t xml:space="preserve"> </w:t>
      </w:r>
      <w:r w:rsidRPr="005752BB">
        <w:rPr>
          <w:rStyle w:val="StyleUnderline"/>
          <w:highlight w:val="lightGray"/>
        </w:rPr>
        <w:t>reinterrogate</w:t>
      </w:r>
      <w:r w:rsidRPr="00872945">
        <w:rPr>
          <w:sz w:val="16"/>
        </w:rPr>
        <w:t xml:space="preserve"> radically </w:t>
      </w:r>
      <w:r w:rsidRPr="005752BB">
        <w:rPr>
          <w:rStyle w:val="StyleUnderline"/>
          <w:highlight w:val="lightGray"/>
        </w:rPr>
        <w:t>the repressive</w:t>
      </w:r>
      <w:r w:rsidRPr="00872945">
        <w:rPr>
          <w:sz w:val="16"/>
        </w:rPr>
        <w:t xml:space="preserve">, reductive, rationalizing </w:t>
      </w:r>
      <w:r w:rsidRPr="005752BB">
        <w:rPr>
          <w:rStyle w:val="StyleUnderline"/>
          <w:highlight w:val="lightGray"/>
        </w:rPr>
        <w:t>meta</w:t>
      </w:r>
      <w:r w:rsidRPr="005752BB">
        <w:rPr>
          <w:rStyle w:val="StyleUnderline"/>
          <w:highlight w:val="lightGray"/>
        </w:rPr>
        <w:softHyphen/>
        <w:t>physic of utility</w:t>
      </w:r>
      <w:r w:rsidRPr="005752BB">
        <w:rPr>
          <w:rStyle w:val="StyleUnderline"/>
        </w:rPr>
        <w:t xml:space="preserve">. </w:t>
      </w:r>
      <w:r w:rsidRPr="005752BB">
        <w:rPr>
          <w:rStyle w:val="StyleUnderline"/>
          <w:highlight w:val="lightGray"/>
        </w:rPr>
        <w:t>All critical theory depends on the analysis of the object form</w:t>
      </w:r>
      <w:r w:rsidRPr="00872945">
        <w:rPr>
          <w:sz w:val="16"/>
        </w:rPr>
        <w:t xml:space="preserve">.’0 This has been </w:t>
      </w:r>
      <w:r w:rsidRPr="005752BB">
        <w:rPr>
          <w:rStyle w:val="StyleUnderline"/>
          <w:highlight w:val="lightGray"/>
        </w:rPr>
        <w:t>absent from Marxist analysis</w:t>
      </w:r>
      <w:r w:rsidRPr="005752BB">
        <w:rPr>
          <w:rStyle w:val="StyleUnderline"/>
        </w:rPr>
        <w:t xml:space="preserve">. </w:t>
      </w:r>
      <w:r w:rsidRPr="005752BB">
        <w:rPr>
          <w:rStyle w:val="StyleUnderline"/>
          <w:highlight w:val="lightGray"/>
        </w:rPr>
        <w:t>With all the</w:t>
      </w:r>
      <w:r w:rsidRPr="00872945">
        <w:rPr>
          <w:sz w:val="16"/>
        </w:rPr>
        <w:t xml:space="preserve"> political and ideological </w:t>
      </w:r>
      <w:r w:rsidRPr="005752BB">
        <w:rPr>
          <w:rStyle w:val="StyleUnderline"/>
          <w:highlight w:val="lightGray"/>
        </w:rPr>
        <w:t>consequences that this implies</w:t>
      </w:r>
      <w:r w:rsidRPr="005752BB">
        <w:rPr>
          <w:rStyle w:val="StyleUnderline"/>
        </w:rPr>
        <w:t xml:space="preserve">, </w:t>
      </w:r>
      <w:r w:rsidRPr="005752BB">
        <w:rPr>
          <w:rStyle w:val="StyleUnderline"/>
          <w:highlight w:val="lightGray"/>
        </w:rPr>
        <w:t>the result has been that all illusions converged on use value</w:t>
      </w:r>
      <w:r w:rsidRPr="005752BB">
        <w:rPr>
          <w:rStyle w:val="StyleUnderline"/>
        </w:rPr>
        <w:t xml:space="preserve">, </w:t>
      </w:r>
      <w:r w:rsidRPr="005752BB">
        <w:rPr>
          <w:rStyle w:val="StyleUnderline"/>
          <w:highlight w:val="lightGray"/>
        </w:rPr>
        <w:t>idealized by oppos</w:t>
      </w:r>
      <w:r w:rsidRPr="005752BB">
        <w:rPr>
          <w:rStyle w:val="StyleUnderline"/>
          <w:highlight w:val="lightGray"/>
        </w:rPr>
        <w:softHyphen/>
        <w:t>ition to exchange value</w:t>
      </w:r>
      <w:r w:rsidRPr="005752BB">
        <w:rPr>
          <w:rStyle w:val="StyleUnderline"/>
        </w:rPr>
        <w:t xml:space="preserve">, </w:t>
      </w:r>
      <w:r w:rsidRPr="005752BB">
        <w:rPr>
          <w:rStyle w:val="StyleUnderline"/>
          <w:highlight w:val="lightGray"/>
        </w:rPr>
        <w:t>when it was</w:t>
      </w:r>
      <w:r w:rsidRPr="00872945">
        <w:rPr>
          <w:sz w:val="16"/>
        </w:rPr>
        <w:t xml:space="preserve"> in fact </w:t>
      </w:r>
      <w:r w:rsidRPr="005752BB">
        <w:rPr>
          <w:rStyle w:val="StyleUnderline"/>
          <w:highlight w:val="lightGray"/>
        </w:rPr>
        <w:t>only the latter’s natur</w:t>
      </w:r>
      <w:r w:rsidRPr="005752BB">
        <w:rPr>
          <w:rStyle w:val="StyleUnderline"/>
          <w:highlight w:val="lightGray"/>
        </w:rPr>
        <w:softHyphen/>
        <w:t>alized form</w:t>
      </w:r>
      <w:r w:rsidRPr="005752BB">
        <w:rPr>
          <w:rStyle w:val="StyleUnderline"/>
        </w:rPr>
        <w:t>.</w:t>
      </w:r>
      <w:r w:rsidRPr="005752BB">
        <w:t xml:space="preserve"> </w:t>
      </w:r>
    </w:p>
    <w:p w14:paraId="21390A07" w14:textId="77777777" w:rsidR="0001653D" w:rsidRPr="00047438" w:rsidRDefault="0001653D" w:rsidP="0001653D">
      <w:pPr>
        <w:pStyle w:val="Heading4"/>
        <w:rPr>
          <w:rFonts w:cs="Arial"/>
        </w:rPr>
      </w:pPr>
      <w:r>
        <w:rPr>
          <w:rFonts w:cs="Arial"/>
        </w:rPr>
        <w:t>Fear of cyberattacks creates global resilience networks built around Orientalist behavior modification</w:t>
      </w:r>
    </w:p>
    <w:p w14:paraId="2442665E" w14:textId="77777777" w:rsidR="0001653D" w:rsidRPr="005D6A8A" w:rsidRDefault="0001653D" w:rsidP="0001653D">
      <w:r w:rsidRPr="005D6A8A">
        <w:rPr>
          <w:rStyle w:val="Style13ptBold"/>
        </w:rPr>
        <w:t>Dyer-</w:t>
      </w:r>
      <w:proofErr w:type="spellStart"/>
      <w:r w:rsidRPr="005D6A8A">
        <w:rPr>
          <w:rStyle w:val="Style13ptBold"/>
        </w:rPr>
        <w:t>Witheford</w:t>
      </w:r>
      <w:proofErr w:type="spellEnd"/>
      <w:r w:rsidRPr="005D6A8A">
        <w:rPr>
          <w:rStyle w:val="Style13ptBold"/>
        </w:rPr>
        <w:t xml:space="preserve"> and </w:t>
      </w:r>
      <w:proofErr w:type="spellStart"/>
      <w:r w:rsidRPr="005D6A8A">
        <w:rPr>
          <w:rStyle w:val="Style13ptBold"/>
        </w:rPr>
        <w:t>Matviyenko</w:t>
      </w:r>
      <w:proofErr w:type="spellEnd"/>
      <w:r w:rsidRPr="005D6A8A">
        <w:rPr>
          <w:rStyle w:val="Style13ptBold"/>
        </w:rPr>
        <w:t xml:space="preserve"> 19</w:t>
      </w:r>
      <w:r w:rsidRPr="005D6A8A">
        <w:t>. Nick Dyer-</w:t>
      </w:r>
      <w:proofErr w:type="spellStart"/>
      <w:r w:rsidRPr="005D6A8A">
        <w:t>Witheford</w:t>
      </w:r>
      <w:proofErr w:type="spellEnd"/>
      <w:r w:rsidRPr="005D6A8A">
        <w:t xml:space="preserve"> is an Associate Professor in the Faculty of Information and Media Studies at University of Western Ontario and </w:t>
      </w:r>
      <w:proofErr w:type="spellStart"/>
      <w:r w:rsidRPr="005D6A8A">
        <w:t>Svitlana</w:t>
      </w:r>
      <w:proofErr w:type="spellEnd"/>
      <w:r w:rsidRPr="005D6A8A">
        <w:t xml:space="preserve"> </w:t>
      </w:r>
      <w:proofErr w:type="spellStart"/>
      <w:r w:rsidRPr="005D6A8A">
        <w:t>Matviyenko</w:t>
      </w:r>
      <w:proofErr w:type="spellEnd"/>
      <w:r w:rsidRPr="005D6A8A">
        <w:t xml:space="preserve"> is an Assistant Professor of Critical Media Analysis in the School of Communication. “Cyberwar and Revolution: Digital Subterfuge in Global Capitalism.” March 2019. cut by </w:t>
      </w:r>
      <w:proofErr w:type="spellStart"/>
      <w:r w:rsidRPr="005D6A8A">
        <w:t>vikas</w:t>
      </w:r>
      <w:proofErr w:type="spellEnd"/>
      <w:r w:rsidRPr="005D6A8A">
        <w:t xml:space="preserve"> </w:t>
      </w:r>
      <w:proofErr w:type="spellStart"/>
      <w:r w:rsidRPr="005D6A8A">
        <w:t>bbyyy</w:t>
      </w:r>
      <w:proofErr w:type="spellEnd"/>
    </w:p>
    <w:p w14:paraId="225DE3FD" w14:textId="77777777" w:rsidR="0001653D" w:rsidRPr="004E68F5" w:rsidRDefault="0001653D" w:rsidP="0001653D">
      <w:pPr>
        <w:rPr>
          <w:b/>
          <w:iCs/>
          <w:u w:val="single"/>
        </w:rPr>
      </w:pPr>
      <w:r w:rsidRPr="005D6A8A">
        <w:rPr>
          <w:sz w:val="16"/>
        </w:rPr>
        <w:t>This is not the place for a detailed examination of the political economy of "</w:t>
      </w:r>
      <w:proofErr w:type="spellStart"/>
      <w:r w:rsidRPr="005D6A8A">
        <w:rPr>
          <w:sz w:val="16"/>
        </w:rPr>
        <w:t>postsocialist</w:t>
      </w:r>
      <w:proofErr w:type="spellEnd"/>
      <w:r w:rsidRPr="005D6A8A">
        <w:rPr>
          <w:sz w:val="16"/>
        </w:rPr>
        <w:t xml:space="preserve">" nations (Lane 2014). In the USSR, the orgy of privatization and the chaos of </w:t>
      </w:r>
      <w:proofErr w:type="spellStart"/>
      <w:r w:rsidRPr="005D6A8A">
        <w:rPr>
          <w:sz w:val="16"/>
        </w:rPr>
        <w:t>shocktherapy</w:t>
      </w:r>
      <w:proofErr w:type="spellEnd"/>
      <w:r w:rsidRPr="005D6A8A">
        <w:rPr>
          <w:sz w:val="16"/>
        </w:rPr>
        <w:t xml:space="preserve"> marketization after 1991 have been followed under Putin by a new period of nationalization, in which oligarchic capitalists operate under supervision of, and overlap with, state elites in a context of market exchange (Worth 2005; Pirani 2010; </w:t>
      </w:r>
      <w:proofErr w:type="spellStart"/>
      <w:r w:rsidRPr="005D6A8A">
        <w:rPr>
          <w:sz w:val="16"/>
        </w:rPr>
        <w:t>Dzarasov</w:t>
      </w:r>
      <w:proofErr w:type="spellEnd"/>
      <w:r w:rsidRPr="005D6A8A">
        <w:rPr>
          <w:sz w:val="16"/>
        </w:rPr>
        <w:t xml:space="preserve"> 2014; </w:t>
      </w:r>
      <w:proofErr w:type="spellStart"/>
      <w:r w:rsidRPr="005D6A8A">
        <w:rPr>
          <w:sz w:val="16"/>
        </w:rPr>
        <w:t>Sakwa</w:t>
      </w:r>
      <w:proofErr w:type="spellEnd"/>
      <w:r w:rsidRPr="005D6A8A">
        <w:rPr>
          <w:sz w:val="16"/>
        </w:rPr>
        <w:t xml:space="preserve"> 2014). In the more complex case of the People's Republic of China, the party apparatus has maintained control of some "commanding heights" of the economy, even as other domains are handed over to private ownership, including both foreign and domestic investors. Some commentators see China's arrangements as tantamount to full subsumption with the world market (Li 2009; </w:t>
      </w:r>
      <w:proofErr w:type="spellStart"/>
      <w:r w:rsidRPr="005D6A8A">
        <w:rPr>
          <w:sz w:val="16"/>
        </w:rPr>
        <w:t>HartLandsberg</w:t>
      </w:r>
      <w:proofErr w:type="spellEnd"/>
      <w:r w:rsidRPr="005D6A8A">
        <w:rPr>
          <w:sz w:val="16"/>
        </w:rPr>
        <w:t xml:space="preserve"> 2013); others consider that a "left turn" from within the party apparatus could reestablish a socialist project (Amin 2013). </w:t>
      </w:r>
      <w:proofErr w:type="gramStart"/>
      <w:r w:rsidRPr="005D6A8A">
        <w:rPr>
          <w:sz w:val="16"/>
        </w:rPr>
        <w:t>At the moment</w:t>
      </w:r>
      <w:proofErr w:type="gramEnd"/>
      <w:r w:rsidRPr="005D6A8A">
        <w:rPr>
          <w:sz w:val="16"/>
        </w:rPr>
        <w:t xml:space="preserve">, the latter possibility seems remote. In Russia, China, and other </w:t>
      </w:r>
      <w:proofErr w:type="spellStart"/>
      <w:r w:rsidRPr="005D6A8A">
        <w:rPr>
          <w:sz w:val="16"/>
        </w:rPr>
        <w:t>postsocialist</w:t>
      </w:r>
      <w:proofErr w:type="spellEnd"/>
      <w:r w:rsidRPr="005D6A8A">
        <w:rPr>
          <w:sz w:val="16"/>
        </w:rPr>
        <w:t xml:space="preserve"> countries, the wage organizes production, the responsibilities of the state for provision of public services have typically been diminished, and there are vast income gulfs between workers in and owners of the means of production. Corruption is often rife. Political elites are either identical with, entangled in, or dependent on capital ownership, and although these elites must in various ways manage, mobilize, and hegemonize public opinion, their fractions define the agenda of policy decisions, and perhaps especially foreign policy decisions. </w:t>
      </w:r>
      <w:proofErr w:type="gramStart"/>
      <w:r w:rsidRPr="005D6A8A">
        <w:rPr>
          <w:sz w:val="16"/>
        </w:rPr>
        <w:t>Thus</w:t>
      </w:r>
      <w:proofErr w:type="gramEnd"/>
      <w:r w:rsidRPr="005D6A8A">
        <w:rPr>
          <w:sz w:val="16"/>
        </w:rPr>
        <w:t xml:space="preserve"> </w:t>
      </w:r>
      <w:r w:rsidRPr="005D6A8A">
        <w:rPr>
          <w:b/>
          <w:bCs/>
          <w:highlight w:val="yellow"/>
          <w:u w:val="single"/>
        </w:rPr>
        <w:t xml:space="preserve">discussions of international relations in terms of the </w:t>
      </w:r>
      <w:r w:rsidRPr="005D6A8A">
        <w:rPr>
          <w:rStyle w:val="Emphasis"/>
          <w:highlight w:val="yellow"/>
        </w:rPr>
        <w:t>intentions or desires of "China" or "Russia"</w:t>
      </w:r>
      <w:r w:rsidRPr="00585BA0">
        <w:t xml:space="preserve"> </w:t>
      </w:r>
      <w:r w:rsidRPr="005D6A8A">
        <w:rPr>
          <w:sz w:val="16"/>
        </w:rPr>
        <w:t>-</w:t>
      </w:r>
      <w:r>
        <w:rPr>
          <w:sz w:val="16"/>
        </w:rPr>
        <w:t xml:space="preserve"> </w:t>
      </w:r>
      <w:r w:rsidRPr="005D6A8A">
        <w:rPr>
          <w:b/>
          <w:bCs/>
          <w:u w:val="single"/>
        </w:rPr>
        <w:t>as</w:t>
      </w:r>
      <w:r w:rsidRPr="005D6A8A">
        <w:rPr>
          <w:sz w:val="16"/>
        </w:rPr>
        <w:t xml:space="preserve">, of course, of </w:t>
      </w:r>
      <w:r w:rsidRPr="005D6A8A">
        <w:rPr>
          <w:b/>
          <w:bCs/>
          <w:u w:val="single"/>
        </w:rPr>
        <w:t>the "United States," "Canada," "Ukraine," "Saudi Arabia," or any other capitalist nation</w:t>
      </w:r>
      <w:r>
        <w:rPr>
          <w:b/>
          <w:bCs/>
          <w:u w:val="single"/>
        </w:rPr>
        <w:t xml:space="preserve"> </w:t>
      </w:r>
      <w:r w:rsidRPr="005D6A8A">
        <w:rPr>
          <w:b/>
          <w:bCs/>
          <w:u w:val="single"/>
        </w:rPr>
        <w:t>-</w:t>
      </w:r>
      <w:r>
        <w:rPr>
          <w:b/>
          <w:bCs/>
          <w:u w:val="single"/>
        </w:rPr>
        <w:t xml:space="preserve"> </w:t>
      </w:r>
      <w:r w:rsidRPr="005D6A8A">
        <w:rPr>
          <w:b/>
          <w:bCs/>
          <w:highlight w:val="yellow"/>
          <w:u w:val="single"/>
        </w:rPr>
        <w:t xml:space="preserve">must be understood as </w:t>
      </w:r>
      <w:r w:rsidRPr="005D6A8A">
        <w:rPr>
          <w:rStyle w:val="Emphasis"/>
          <w:highlight w:val="yellow"/>
        </w:rPr>
        <w:t>shorthand</w:t>
      </w:r>
      <w:r w:rsidRPr="005D6A8A">
        <w:rPr>
          <w:rStyle w:val="Emphasis"/>
        </w:rPr>
        <w:t xml:space="preserve"> metonymic </w:t>
      </w:r>
      <w:r w:rsidRPr="005D6A8A">
        <w:rPr>
          <w:rStyle w:val="Emphasis"/>
          <w:highlight w:val="yellow"/>
        </w:rPr>
        <w:t>mystification of ruling-class power</w:t>
      </w:r>
      <w:r w:rsidRPr="005D6A8A">
        <w:rPr>
          <w:b/>
          <w:bCs/>
          <w:highlight w:val="yellow"/>
          <w:u w:val="single"/>
        </w:rPr>
        <w:t>.</w:t>
      </w:r>
      <w:r w:rsidRPr="005D6A8A">
        <w:rPr>
          <w:b/>
          <w:bCs/>
        </w:rPr>
        <w:t xml:space="preserve"> </w:t>
      </w:r>
      <w:r w:rsidRPr="005D6A8A">
        <w:rPr>
          <w:sz w:val="16"/>
        </w:rPr>
        <w:t xml:space="preserve">Cyberwar has therefore emerged as a topic of global concern at a moment when the teleological certainties of Marxism seem broken or reduced to cruel caricature. This is not a coincidence. As we </w:t>
      </w:r>
      <w:r w:rsidRPr="005D6A8A">
        <w:rPr>
          <w:sz w:val="16"/>
        </w:rPr>
        <w:lastRenderedPageBreak/>
        <w:t xml:space="preserve">will argue, </w:t>
      </w:r>
      <w:r w:rsidRPr="005D6A8A">
        <w:rPr>
          <w:b/>
          <w:bCs/>
          <w:highlight w:val="yellow"/>
          <w:u w:val="single"/>
        </w:rPr>
        <w:t xml:space="preserve">the </w:t>
      </w:r>
      <w:r w:rsidRPr="005D6A8A">
        <w:rPr>
          <w:rStyle w:val="Emphasis"/>
          <w:highlight w:val="yellow"/>
        </w:rPr>
        <w:t>emergence of cybernetics from the military-industrial complex</w:t>
      </w:r>
      <w:r w:rsidRPr="005D6A8A">
        <w:rPr>
          <w:b/>
          <w:bCs/>
          <w:u w:val="single"/>
        </w:rPr>
        <w:t xml:space="preserve"> of the United States</w:t>
      </w:r>
      <w:r w:rsidRPr="005D6A8A">
        <w:rPr>
          <w:sz w:val="16"/>
        </w:rPr>
        <w:t xml:space="preserve"> at the end of the Second Word War </w:t>
      </w:r>
      <w:r w:rsidRPr="005D6A8A">
        <w:rPr>
          <w:b/>
          <w:bCs/>
          <w:highlight w:val="yellow"/>
          <w:u w:val="single"/>
        </w:rPr>
        <w:t>was an important part of</w:t>
      </w:r>
      <w:r w:rsidRPr="005D6A8A">
        <w:rPr>
          <w:b/>
          <w:bCs/>
          <w:u w:val="single"/>
        </w:rPr>
        <w:t xml:space="preserve"> that </w:t>
      </w:r>
      <w:r w:rsidRPr="005D6A8A">
        <w:rPr>
          <w:b/>
          <w:bCs/>
          <w:highlight w:val="yellow"/>
          <w:u w:val="single"/>
        </w:rPr>
        <w:t>nation's ascent as a new imperial leader</w:t>
      </w:r>
      <w:r w:rsidRPr="005D6A8A">
        <w:rPr>
          <w:b/>
          <w:bCs/>
          <w:u w:val="single"/>
        </w:rPr>
        <w:t xml:space="preserve"> for the</w:t>
      </w:r>
      <w:r w:rsidRPr="005D6A8A">
        <w:rPr>
          <w:sz w:val="16"/>
        </w:rPr>
        <w:t xml:space="preserve"> capitalist </w:t>
      </w:r>
      <w:r w:rsidRPr="005D6A8A">
        <w:rPr>
          <w:b/>
          <w:bCs/>
          <w:u w:val="single"/>
        </w:rPr>
        <w:t xml:space="preserve">system. </w:t>
      </w:r>
      <w:r w:rsidRPr="005D6A8A">
        <w:rPr>
          <w:b/>
          <w:bCs/>
          <w:highlight w:val="yellow"/>
          <w:u w:val="single"/>
        </w:rPr>
        <w:t>Computers and networks</w:t>
      </w:r>
      <w:r w:rsidRPr="005D6A8A">
        <w:rPr>
          <w:sz w:val="16"/>
        </w:rPr>
        <w:t xml:space="preserve">, both in their military and economic applications, </w:t>
      </w:r>
      <w:r w:rsidRPr="005D6A8A">
        <w:rPr>
          <w:b/>
          <w:bCs/>
          <w:highlight w:val="yellow"/>
          <w:u w:val="single"/>
        </w:rPr>
        <w:t>played an important role in</w:t>
      </w:r>
      <w:r w:rsidRPr="005D6A8A">
        <w:rPr>
          <w:b/>
          <w:bCs/>
          <w:u w:val="single"/>
        </w:rPr>
        <w:t xml:space="preserve"> eventual </w:t>
      </w:r>
      <w:r w:rsidRPr="005D6A8A">
        <w:rPr>
          <w:b/>
          <w:bCs/>
          <w:highlight w:val="yellow"/>
          <w:u w:val="single"/>
        </w:rPr>
        <w:t>U.S. victory</w:t>
      </w:r>
      <w:r w:rsidRPr="005D6A8A">
        <w:rPr>
          <w:sz w:val="16"/>
        </w:rPr>
        <w:t xml:space="preserve"> over the USSR </w:t>
      </w:r>
      <w:r w:rsidRPr="005D6A8A">
        <w:rPr>
          <w:b/>
          <w:bCs/>
          <w:u w:val="single"/>
        </w:rPr>
        <w:t xml:space="preserve">in the Cold </w:t>
      </w:r>
      <w:r w:rsidRPr="00462087">
        <w:rPr>
          <w:sz w:val="16"/>
          <w:szCs w:val="16"/>
        </w:rPr>
        <w:t xml:space="preserve">War. And their extension into </w:t>
      </w:r>
      <w:r w:rsidRPr="00462087">
        <w:rPr>
          <w:b/>
          <w:iCs/>
          <w:sz w:val="16"/>
          <w:szCs w:val="16"/>
        </w:rPr>
        <w:t>electronic commodities, industrial automation, supply-chain logistics, and financial trading</w:t>
      </w:r>
      <w:r w:rsidRPr="00462087">
        <w:rPr>
          <w:sz w:val="16"/>
          <w:szCs w:val="16"/>
        </w:rPr>
        <w:t xml:space="preserve"> was a crucial part of the globalization in which a reinvigorated capitalism from 1989 on disseminated itself around the planet, under the shelter of</w:t>
      </w:r>
      <w:r w:rsidRPr="005D6A8A">
        <w:rPr>
          <w:sz w:val="16"/>
        </w:rPr>
        <w:t xml:space="preserve"> the global hegemon's </w:t>
      </w:r>
      <w:r w:rsidRPr="005D6A8A">
        <w:rPr>
          <w:b/>
          <w:bCs/>
          <w:u w:val="single"/>
        </w:rPr>
        <w:t xml:space="preserve">cruise missiles, smart weapons, and satellite intelligence. </w:t>
      </w:r>
      <w:r w:rsidRPr="005D6A8A">
        <w:rPr>
          <w:b/>
          <w:bCs/>
          <w:highlight w:val="yellow"/>
          <w:u w:val="single"/>
        </w:rPr>
        <w:t xml:space="preserve">This </w:t>
      </w:r>
      <w:r w:rsidRPr="005D6A8A">
        <w:rPr>
          <w:rStyle w:val="Emphasis"/>
          <w:highlight w:val="yellow"/>
        </w:rPr>
        <w:t>armed pacification of a world market</w:t>
      </w:r>
      <w:r w:rsidRPr="005D6A8A">
        <w:rPr>
          <w:b/>
          <w:bCs/>
          <w:highlight w:val="yellow"/>
          <w:u w:val="single"/>
        </w:rPr>
        <w:t xml:space="preserve"> has</w:t>
      </w:r>
      <w:r w:rsidRPr="005D6A8A">
        <w:rPr>
          <w:sz w:val="16"/>
        </w:rPr>
        <w:t xml:space="preserve">, however, </w:t>
      </w:r>
      <w:r w:rsidRPr="005D6A8A">
        <w:rPr>
          <w:b/>
          <w:bCs/>
          <w:highlight w:val="yellow"/>
          <w:u w:val="single"/>
        </w:rPr>
        <w:t>not had the finality</w:t>
      </w:r>
      <w:r w:rsidRPr="005D6A8A">
        <w:rPr>
          <w:b/>
          <w:bCs/>
          <w:u w:val="single"/>
        </w:rPr>
        <w:t xml:space="preserve"> many expected. </w:t>
      </w:r>
      <w:r w:rsidRPr="005D6A8A">
        <w:rPr>
          <w:b/>
          <w:bCs/>
          <w:highlight w:val="yellow"/>
          <w:u w:val="single"/>
        </w:rPr>
        <w:t>Rather, it has generated new wars</w:t>
      </w:r>
      <w:r w:rsidRPr="005D6A8A">
        <w:rPr>
          <w:sz w:val="16"/>
        </w:rPr>
        <w:t xml:space="preserve">, of two major types, both misnamed and </w:t>
      </w:r>
      <w:proofErr w:type="spellStart"/>
      <w:r w:rsidRPr="005D6A8A">
        <w:rPr>
          <w:sz w:val="16"/>
        </w:rPr>
        <w:t>ill defined</w:t>
      </w:r>
      <w:proofErr w:type="spellEnd"/>
      <w:r w:rsidRPr="005D6A8A">
        <w:rPr>
          <w:sz w:val="16"/>
        </w:rPr>
        <w:t xml:space="preserve"> but each a consequence of capital's global triumph over its </w:t>
      </w:r>
      <w:r w:rsidRPr="00462087">
        <w:rPr>
          <w:sz w:val="16"/>
          <w:szCs w:val="16"/>
        </w:rPr>
        <w:t>socialist</w:t>
      </w:r>
      <w:r w:rsidRPr="005D6A8A">
        <w:rPr>
          <w:sz w:val="16"/>
        </w:rPr>
        <w:t xml:space="preserve"> opponents.</w:t>
      </w:r>
      <w:r w:rsidRPr="005D6A8A">
        <w:rPr>
          <w:b/>
          <w:bCs/>
        </w:rPr>
        <w:t xml:space="preserve"> </w:t>
      </w:r>
      <w:r w:rsidRPr="005D6A8A">
        <w:rPr>
          <w:sz w:val="16"/>
        </w:rPr>
        <w:t xml:space="preserve">The "war on terror" is, of course, the conventional and ideologically laden name for the protracted sequence of conflicts set in motion when mujahideen, armed and financed by the United States </w:t>
      </w:r>
      <w:r w:rsidRPr="00462087">
        <w:rPr>
          <w:sz w:val="16"/>
          <w:szCs w:val="16"/>
        </w:rPr>
        <w:t xml:space="preserve">and its Saudi Arabian ally to fight the Soviet Union in Afghanistan, turned on its imperial patron with the destruction of the World Trade Center in 2001. These conflicts, centered on the Middle East but </w:t>
      </w:r>
      <w:r w:rsidRPr="00462087">
        <w:rPr>
          <w:b/>
          <w:iCs/>
          <w:sz w:val="16"/>
          <w:szCs w:val="16"/>
        </w:rPr>
        <w:t>radiating across the planet</w:t>
      </w:r>
      <w:r w:rsidRPr="00462087">
        <w:rPr>
          <w:sz w:val="16"/>
          <w:szCs w:val="16"/>
        </w:rPr>
        <w:t xml:space="preserve">, include the </w:t>
      </w:r>
      <w:r w:rsidRPr="00462087">
        <w:rPr>
          <w:b/>
          <w:iCs/>
          <w:sz w:val="16"/>
          <w:szCs w:val="16"/>
        </w:rPr>
        <w:t>invasion and occupation of Afghanistan</w:t>
      </w:r>
      <w:r w:rsidRPr="00462087">
        <w:rPr>
          <w:sz w:val="16"/>
          <w:szCs w:val="16"/>
        </w:rPr>
        <w:t xml:space="preserve">; world-distributed terrorist attacks; and </w:t>
      </w:r>
      <w:r w:rsidRPr="00462087">
        <w:rPr>
          <w:b/>
          <w:iCs/>
          <w:sz w:val="16"/>
          <w:szCs w:val="16"/>
        </w:rPr>
        <w:t>counterterrorist operations</w:t>
      </w:r>
      <w:r w:rsidRPr="00462087">
        <w:rPr>
          <w:sz w:val="16"/>
          <w:szCs w:val="16"/>
        </w:rPr>
        <w:t xml:space="preserve"> across Pakistan, Yemen, Somalia, Nigeria, the Philippines, Mali, Libya, and many other theaters. If the "war on terror" is someti</w:t>
      </w:r>
      <w:r w:rsidRPr="005D6A8A">
        <w:rPr>
          <w:sz w:val="16"/>
        </w:rPr>
        <w:t xml:space="preserve">mes colloquially used to include the U.S. invasion of Iraq, this craven acceptance of the spurious rationalizations offered by the Bush administration could be only retroactively justified, as U.S. occupation generated first both Sunni and Shia insurgency and later, in its aftermath, the rise of ISIS. </w:t>
      </w:r>
      <w:r w:rsidRPr="005D6A8A">
        <w:rPr>
          <w:b/>
          <w:bCs/>
          <w:highlight w:val="yellow"/>
          <w:u w:val="single"/>
        </w:rPr>
        <w:t>This so-called war on terror interpenetrates</w:t>
      </w:r>
      <w:r w:rsidRPr="005D6A8A">
        <w:rPr>
          <w:b/>
          <w:bCs/>
          <w:u w:val="single"/>
        </w:rPr>
        <w:t xml:space="preserve"> other </w:t>
      </w:r>
      <w:r w:rsidRPr="005D6A8A">
        <w:rPr>
          <w:b/>
          <w:bCs/>
          <w:highlight w:val="yellow"/>
          <w:u w:val="single"/>
        </w:rPr>
        <w:t xml:space="preserve">regional conflicts, </w:t>
      </w:r>
      <w:r w:rsidRPr="00462087">
        <w:rPr>
          <w:sz w:val="16"/>
          <w:szCs w:val="16"/>
        </w:rPr>
        <w:t>such as those in Kashmir between India and Pakistan, Russian actions in Chechnya, and Saudi Arabia's intensifying clashes with Iran in Yemen and elsewhere</w:t>
      </w:r>
      <w:r w:rsidRPr="005D6A8A">
        <w:rPr>
          <w:b/>
          <w:bCs/>
          <w:u w:val="single"/>
        </w:rPr>
        <w:t xml:space="preserve">, </w:t>
      </w:r>
      <w:proofErr w:type="gramStart"/>
      <w:r w:rsidRPr="005D6A8A">
        <w:rPr>
          <w:b/>
          <w:bCs/>
          <w:highlight w:val="yellow"/>
          <w:u w:val="single"/>
        </w:rPr>
        <w:t>and also</w:t>
      </w:r>
      <w:proofErr w:type="gramEnd"/>
      <w:r w:rsidRPr="005D6A8A">
        <w:rPr>
          <w:b/>
          <w:bCs/>
          <w:highlight w:val="yellow"/>
          <w:u w:val="single"/>
        </w:rPr>
        <w:t xml:space="preserve"> overlaps with Israel's</w:t>
      </w:r>
      <w:r w:rsidRPr="005D6A8A">
        <w:rPr>
          <w:b/>
          <w:bCs/>
          <w:u w:val="single"/>
        </w:rPr>
        <w:t xml:space="preserve"> constant </w:t>
      </w:r>
      <w:r w:rsidRPr="005D6A8A">
        <w:rPr>
          <w:b/>
          <w:bCs/>
          <w:highlight w:val="yellow"/>
          <w:u w:val="single"/>
        </w:rPr>
        <w:t>operations against Palestinians</w:t>
      </w:r>
      <w:r w:rsidRPr="005D6A8A">
        <w:rPr>
          <w:b/>
          <w:bCs/>
          <w:u w:val="single"/>
        </w:rPr>
        <w:t xml:space="preserve">, wars with neighbors, </w:t>
      </w:r>
      <w:r w:rsidRPr="005D6A8A">
        <w:rPr>
          <w:b/>
          <w:bCs/>
          <w:highlight w:val="yellow"/>
          <w:u w:val="single"/>
        </w:rPr>
        <w:t>and determination to maintain</w:t>
      </w:r>
      <w:r w:rsidRPr="005D6A8A">
        <w:rPr>
          <w:sz w:val="16"/>
        </w:rPr>
        <w:t xml:space="preserve"> its regional </w:t>
      </w:r>
      <w:r w:rsidRPr="005D6A8A">
        <w:rPr>
          <w:b/>
          <w:bCs/>
          <w:u w:val="single"/>
        </w:rPr>
        <w:t xml:space="preserve">monopoly of </w:t>
      </w:r>
      <w:r w:rsidRPr="005D6A8A">
        <w:rPr>
          <w:b/>
          <w:bCs/>
          <w:highlight w:val="yellow"/>
          <w:u w:val="single"/>
        </w:rPr>
        <w:t>nuclear weapons.</w:t>
      </w:r>
      <w:r w:rsidRPr="005D6A8A">
        <w:rPr>
          <w:sz w:val="16"/>
        </w:rPr>
        <w:t xml:space="preserve"> It is not our aim here to map the noxious vectors of the "war on terror," only to highlight how </w:t>
      </w:r>
      <w:r w:rsidRPr="005D6A8A">
        <w:rPr>
          <w:b/>
          <w:bCs/>
          <w:highlight w:val="yellow"/>
          <w:u w:val="single"/>
        </w:rPr>
        <w:t xml:space="preserve">its </w:t>
      </w:r>
      <w:r w:rsidRPr="005D6A8A">
        <w:rPr>
          <w:rStyle w:val="Emphasis"/>
          <w:highlight w:val="yellow"/>
        </w:rPr>
        <w:t>mutating fronts</w:t>
      </w:r>
      <w:r w:rsidRPr="005D6A8A">
        <w:rPr>
          <w:b/>
          <w:bCs/>
          <w:highlight w:val="yellow"/>
          <w:u w:val="single"/>
        </w:rPr>
        <w:t xml:space="preserve"> have been a bleeding edge for the development and use of cyberweaponry</w:t>
      </w:r>
      <w:r w:rsidRPr="005D6A8A">
        <w:rPr>
          <w:sz w:val="16"/>
        </w:rPr>
        <w:t xml:space="preserve">, </w:t>
      </w:r>
      <w:r w:rsidRPr="005D6A8A">
        <w:rPr>
          <w:b/>
          <w:bCs/>
          <w:u w:val="single"/>
        </w:rPr>
        <w:t xml:space="preserve">in </w:t>
      </w:r>
      <w:r w:rsidRPr="005D6A8A">
        <w:rPr>
          <w:rStyle w:val="Emphasis"/>
          <w:highlight w:val="yellow"/>
        </w:rPr>
        <w:t>counterinsurgency</w:t>
      </w:r>
      <w:r w:rsidRPr="005D6A8A">
        <w:rPr>
          <w:b/>
          <w:bCs/>
          <w:highlight w:val="yellow"/>
          <w:u w:val="single"/>
        </w:rPr>
        <w:t xml:space="preserve"> operations, domestic </w:t>
      </w:r>
      <w:r w:rsidRPr="005D6A8A">
        <w:rPr>
          <w:rStyle w:val="Emphasis"/>
          <w:highlight w:val="yellow"/>
        </w:rPr>
        <w:t>surveillance</w:t>
      </w:r>
      <w:r w:rsidRPr="005D6A8A">
        <w:rPr>
          <w:b/>
          <w:bCs/>
          <w:highlight w:val="yellow"/>
          <w:u w:val="single"/>
        </w:rPr>
        <w:t xml:space="preserve">, and </w:t>
      </w:r>
      <w:r w:rsidRPr="005D6A8A">
        <w:rPr>
          <w:rStyle w:val="Emphasis"/>
          <w:highlight w:val="yellow"/>
        </w:rPr>
        <w:t>digital strikes</w:t>
      </w:r>
    </w:p>
    <w:p w14:paraId="07003176" w14:textId="77777777" w:rsidR="0001653D" w:rsidRPr="00402E81" w:rsidRDefault="0001653D" w:rsidP="0001653D">
      <w:pPr>
        <w:pStyle w:val="Heading4"/>
        <w:rPr>
          <w:rFonts w:asciiTheme="minorHAnsi" w:hAnsiTheme="minorHAnsi"/>
        </w:rPr>
      </w:pPr>
      <w:r w:rsidRPr="00402E81">
        <w:rPr>
          <w:rFonts w:asciiTheme="minorHAnsi" w:hAnsiTheme="minorHAnsi"/>
        </w:rPr>
        <w:t xml:space="preserve">When confronted with the ethical injunction of the </w:t>
      </w:r>
      <w:proofErr w:type="spellStart"/>
      <w:r w:rsidRPr="00402E81">
        <w:rPr>
          <w:rFonts w:asciiTheme="minorHAnsi" w:hAnsiTheme="minorHAnsi"/>
        </w:rPr>
        <w:t>aff</w:t>
      </w:r>
      <w:proofErr w:type="spellEnd"/>
      <w:r w:rsidRPr="00402E81">
        <w:rPr>
          <w:rFonts w:asciiTheme="minorHAnsi" w:hAnsiTheme="minorHAnsi"/>
        </w:rPr>
        <w:t>, respond with “I would prefer not to”—vote neg on presumption</w:t>
      </w:r>
    </w:p>
    <w:p w14:paraId="2D763976" w14:textId="77777777" w:rsidR="0001653D" w:rsidRPr="00402E81" w:rsidRDefault="0001653D" w:rsidP="0001653D">
      <w:pPr>
        <w:rPr>
          <w:rFonts w:asciiTheme="minorHAnsi" w:hAnsiTheme="minorHAnsi"/>
        </w:rPr>
      </w:pPr>
      <w:r w:rsidRPr="00402E81">
        <w:rPr>
          <w:rStyle w:val="Style13ptBold"/>
          <w:rFonts w:asciiTheme="minorHAnsi" w:hAnsiTheme="minorHAnsi"/>
        </w:rPr>
        <w:t>Baudrillard 98</w:t>
      </w:r>
      <w:r w:rsidRPr="00402E81">
        <w:rPr>
          <w:rFonts w:asciiTheme="minorHAnsi" w:hAnsiTheme="minorHAnsi"/>
        </w:rPr>
        <w:t xml:space="preserve"> (Jean Baudrillard, “Present Considerations: The Uncertainty of All Value Systems” xx-xx-1998, GS)</w:t>
      </w:r>
    </w:p>
    <w:p w14:paraId="2B87232F" w14:textId="77777777" w:rsidR="0001653D" w:rsidRDefault="0001653D" w:rsidP="0001653D">
      <w:pPr>
        <w:rPr>
          <w:rFonts w:asciiTheme="minorHAnsi" w:hAnsiTheme="minorHAnsi"/>
        </w:rPr>
      </w:pPr>
      <w:r w:rsidRPr="00402E81">
        <w:rPr>
          <w:rFonts w:asciiTheme="minorHAnsi" w:hAnsiTheme="minorHAnsi"/>
        </w:rPr>
        <w:t xml:space="preserve">It’s also </w:t>
      </w:r>
      <w:r w:rsidRPr="00402E81">
        <w:rPr>
          <w:rStyle w:val="StyleUnderline"/>
          <w:rFonts w:asciiTheme="minorHAnsi" w:hAnsiTheme="minorHAnsi"/>
          <w:highlight w:val="cyan"/>
        </w:rPr>
        <w:t>the parody of political emancipation</w:t>
      </w:r>
      <w:r w:rsidRPr="00402E81">
        <w:rPr>
          <w:rFonts w:asciiTheme="minorHAnsi" w:hAnsiTheme="minorHAnsi"/>
        </w:rPr>
        <w:t xml:space="preserve">. Is </w:t>
      </w:r>
      <w:r w:rsidRPr="00402E81">
        <w:rPr>
          <w:rStyle w:val="StyleUnderline"/>
          <w:rFonts w:asciiTheme="minorHAnsi" w:hAnsiTheme="minorHAnsi"/>
          <w:highlight w:val="cyan"/>
        </w:rPr>
        <w:t>capitalism</w:t>
      </w:r>
      <w:r w:rsidRPr="00402E81">
        <w:rPr>
          <w:rFonts w:asciiTheme="minorHAnsi" w:hAnsiTheme="minorHAnsi"/>
        </w:rPr>
        <w:t xml:space="preserve"> for you the cold monster Simone Weil referred to when speaking of the State? Baudrillard: It</w:t>
      </w:r>
      <w:r w:rsidRPr="00402E81">
        <w:rPr>
          <w:rStyle w:val="StyleUnderline"/>
          <w:rFonts w:asciiTheme="minorHAnsi" w:hAnsiTheme="minorHAnsi"/>
          <w:highlight w:val="cyan"/>
        </w:rPr>
        <w:t>’s a monster</w:t>
      </w:r>
      <w:r w:rsidRPr="00402E81">
        <w:rPr>
          <w:rFonts w:asciiTheme="minorHAnsi" w:hAnsiTheme="minorHAnsi"/>
        </w:rPr>
        <w:t xml:space="preserve"> </w:t>
      </w:r>
      <w:r w:rsidRPr="00402E81">
        <w:rPr>
          <w:rStyle w:val="StyleUnderline"/>
          <w:rFonts w:asciiTheme="minorHAnsi" w:hAnsiTheme="minorHAnsi"/>
          <w:highlight w:val="cyan"/>
        </w:rPr>
        <w:t>which is standing social liberation on its head</w:t>
      </w:r>
      <w:r w:rsidRPr="00402E81">
        <w:rPr>
          <w:rFonts w:asciiTheme="minorHAnsi" w:hAnsiTheme="minorHAnsi"/>
        </w:rPr>
        <w:t xml:space="preserve">. </w:t>
      </w:r>
      <w:r w:rsidRPr="00402E81">
        <w:rPr>
          <w:rStyle w:val="StyleUnderline"/>
          <w:rFonts w:asciiTheme="minorHAnsi" w:hAnsiTheme="minorHAnsi"/>
          <w:highlight w:val="cyan"/>
        </w:rPr>
        <w:t>It’s capital now that’s emancipating itself from the workers</w:t>
      </w:r>
      <w:r w:rsidRPr="00402E81">
        <w:rPr>
          <w:rFonts w:asciiTheme="minorHAnsi" w:hAnsiTheme="minorHAnsi"/>
        </w:rPr>
        <w:t>! It’s parents who are liberating them</w:t>
      </w:r>
      <w:r w:rsidRPr="00402E81">
        <w:rPr>
          <w:rFonts w:asciiTheme="minorHAnsi" w:hAnsiTheme="minorHAnsi"/>
        </w:rPr>
        <w:softHyphen/>
        <w:t xml:space="preserve">selves from their children! </w:t>
      </w:r>
      <w:r w:rsidRPr="00402E81">
        <w:rPr>
          <w:rStyle w:val="StyleUnderline"/>
          <w:rFonts w:asciiTheme="minorHAnsi" w:hAnsiTheme="minorHAnsi"/>
          <w:highlight w:val="cyan"/>
        </w:rPr>
        <w:t>End of the Oedipus complex, end of the class struggle, in whose shade everything worked so well</w:t>
      </w:r>
      <w:r w:rsidRPr="00402E81">
        <w:rPr>
          <w:rFonts w:asciiTheme="minorHAnsi" w:hAnsiTheme="minorHAnsi"/>
        </w:rPr>
        <w:t>. All the flows are being reversed. The talk was all of freedom, of emancipation, of transforming as much fatality as possi</w:t>
      </w:r>
      <w:r w:rsidRPr="00402E81">
        <w:rPr>
          <w:rFonts w:asciiTheme="minorHAnsi" w:hAnsiTheme="minorHAnsi"/>
        </w:rPr>
        <w:softHyphen/>
        <w:t xml:space="preserve">ble into liberty. Today, it’s evident that the great wave of liberation is simply the best way of giving the slaves back a bogus power arid freedom. Forced interaction: the masses now intervene directly in the event through the ratings and all the other immediate feedback devices: they’ve become interactive! </w:t>
      </w:r>
      <w:r w:rsidRPr="00402E81">
        <w:rPr>
          <w:rStyle w:val="StyleUnderline"/>
          <w:rFonts w:asciiTheme="minorHAnsi" w:hAnsiTheme="minorHAnsi"/>
          <w:highlight w:val="cyan"/>
        </w:rPr>
        <w:t>And in opinion polls we’re all involved statistically: forced complicity. In any case, we’ve been interactive for a long time, like it or not, through all the automatic response systems we’re enslaved to</w:t>
      </w:r>
      <w:r w:rsidRPr="00402E81">
        <w:rPr>
          <w:rFonts w:asciiTheme="minorHAnsi" w:hAnsiTheme="minorHAnsi"/>
        </w:rPr>
        <w:t xml:space="preserve">. And the interactivity we’re being offered will never – by a long chalk </w:t>
      </w:r>
      <w:r w:rsidRPr="00402E81">
        <w:rPr>
          <w:rStyle w:val="StyleUnderline"/>
          <w:rFonts w:asciiTheme="minorHAnsi" w:hAnsiTheme="minorHAnsi"/>
          <w:highlight w:val="cyan"/>
        </w:rPr>
        <w:t>– be the equal of the interactivity we already suffer: the col</w:t>
      </w:r>
      <w:r w:rsidRPr="00402E81">
        <w:rPr>
          <w:rStyle w:val="StyleUnderline"/>
          <w:rFonts w:asciiTheme="minorHAnsi" w:hAnsiTheme="minorHAnsi"/>
          <w:highlight w:val="cyan"/>
        </w:rPr>
        <w:softHyphen/>
        <w:t xml:space="preserve">lective </w:t>
      </w:r>
      <w:proofErr w:type="spellStart"/>
      <w:r w:rsidRPr="00402E81">
        <w:rPr>
          <w:rStyle w:val="StyleUnderline"/>
          <w:rFonts w:asciiTheme="minorHAnsi" w:hAnsiTheme="minorHAnsi"/>
          <w:highlight w:val="cyan"/>
        </w:rPr>
        <w:t>interpassivity</w:t>
      </w:r>
      <w:proofErr w:type="spellEnd"/>
      <w:r w:rsidRPr="00402E81">
        <w:rPr>
          <w:rStyle w:val="StyleUnderline"/>
          <w:rFonts w:asciiTheme="minorHAnsi" w:hAnsiTheme="minorHAnsi"/>
          <w:highlight w:val="cyan"/>
        </w:rPr>
        <w:t xml:space="preserve"> which the other form merely prolongs with information and communications technologies</w:t>
      </w:r>
      <w:r w:rsidRPr="00402E81">
        <w:rPr>
          <w:rFonts w:asciiTheme="minorHAnsi" w:hAnsiTheme="minorHAnsi"/>
        </w:rPr>
        <w:t xml:space="preserve">. </w:t>
      </w:r>
      <w:proofErr w:type="gramStart"/>
      <w:r w:rsidRPr="00402E81">
        <w:rPr>
          <w:rFonts w:asciiTheme="minorHAnsi" w:hAnsiTheme="minorHAnsi"/>
        </w:rPr>
        <w:t>This is why</w:t>
      </w:r>
      <w:proofErr w:type="gramEnd"/>
      <w:r w:rsidRPr="00402E81">
        <w:rPr>
          <w:rFonts w:asciiTheme="minorHAnsi" w:hAnsiTheme="minorHAnsi"/>
        </w:rPr>
        <w:t xml:space="preserve"> it’s impossible, in the interactive sphere, to raise the problem of free</w:t>
      </w:r>
      <w:r w:rsidRPr="00402E81">
        <w:rPr>
          <w:rFonts w:asciiTheme="minorHAnsi" w:hAnsiTheme="minorHAnsi"/>
        </w:rPr>
        <w:softHyphen/>
        <w:t xml:space="preserve">dom and responsibility. People are almost amazed that they have children (are children ever amazed that they have parents?). They’re amazed at being responsible for them, as at many other things. They’re amazed at having to take charge of their own </w:t>
      </w:r>
      <w:r w:rsidRPr="00402E81">
        <w:rPr>
          <w:rFonts w:asciiTheme="minorHAnsi" w:hAnsiTheme="minorHAnsi"/>
        </w:rPr>
        <w:lastRenderedPageBreak/>
        <w:t xml:space="preserve">lives. They haven’t the heart for it </w:t>
      </w:r>
      <w:proofErr w:type="spellStart"/>
      <w:proofErr w:type="gramStart"/>
      <w:r w:rsidRPr="00402E81">
        <w:rPr>
          <w:rFonts w:asciiTheme="minorHAnsi" w:hAnsiTheme="minorHAnsi"/>
        </w:rPr>
        <w:t>any more</w:t>
      </w:r>
      <w:proofErr w:type="spellEnd"/>
      <w:proofErr w:type="gramEnd"/>
      <w:r w:rsidRPr="00402E81">
        <w:rPr>
          <w:rFonts w:asciiTheme="minorHAnsi" w:hAnsiTheme="minorHAnsi"/>
        </w:rPr>
        <w:t>; they’ve no convictions. In pre</w:t>
      </w:r>
      <w:r w:rsidRPr="00402E81">
        <w:rPr>
          <w:rFonts w:asciiTheme="minorHAnsi" w:hAnsiTheme="minorHAnsi"/>
        </w:rPr>
        <w:softHyphen/>
        <w:t>sent conditions, they’re even amazed at having a body. There’s no longer any real basis for all that. It no longer imposes itself on the imagination or on consciousness as a value, nor even on the unconscious, as a fantasy. In this context, any responsi</w:t>
      </w:r>
      <w:r w:rsidRPr="00402E81">
        <w:rPr>
          <w:rFonts w:asciiTheme="minorHAnsi" w:hAnsiTheme="minorHAnsi"/>
        </w:rPr>
        <w:softHyphen/>
        <w:t>bility or appeal to responsibility is surrealistic. They might just as well be amazed at having to seek work – as they might at being relay stations for lots of meaningless networks, the involuntary actors in a general interactive comedy – the targets for demands and questions for which they are merely the automatic answering machines. Petit: Are they amazed, at least, that they live in silent collusion with the powers that be? Baudrillard: Not even that, since they’re in collusion with a power which, strictly speak</w:t>
      </w:r>
      <w:r w:rsidRPr="00402E81">
        <w:rPr>
          <w:rFonts w:asciiTheme="minorHAnsi" w:hAnsiTheme="minorHAnsi"/>
        </w:rPr>
        <w:softHyphen/>
        <w:t>ing, no longer even exists, which is even worse. Which is simultaneously invested and disinvested by everyone, like a revolving stage or a zero-sum variable geom</w:t>
      </w:r>
      <w:r w:rsidRPr="00402E81">
        <w:rPr>
          <w:rFonts w:asciiTheme="minorHAnsi" w:hAnsiTheme="minorHAnsi"/>
        </w:rPr>
        <w:softHyphen/>
        <w:t>etry. Everyone plays along in the comedy of power (as in many others besides: the comedy of the social or of culture). But I retain the hope that there’s a double game going on here, both individual and collective. One ought to be able to pre</w:t>
      </w:r>
      <w:r w:rsidRPr="00402E81">
        <w:rPr>
          <w:rFonts w:asciiTheme="minorHAnsi" w:hAnsiTheme="minorHAnsi"/>
        </w:rPr>
        <w:softHyphen/>
        <w:t>vent this situation from perpetuating itself, to disconnect it, break down the consensual sequence. But one can hardly have any illusions, either about the awareness generated or about revolt following. In a history in progress, you cre</w:t>
      </w:r>
      <w:r w:rsidRPr="00402E81">
        <w:rPr>
          <w:rFonts w:asciiTheme="minorHAnsi" w:hAnsiTheme="minorHAnsi"/>
        </w:rPr>
        <w:softHyphen/>
        <w:t xml:space="preserve">ate an event if you anticipate, if you create more rapid conditions of development, and hence an explosive differential. In an </w:t>
      </w:r>
      <w:proofErr w:type="spellStart"/>
      <w:r w:rsidRPr="00402E81">
        <w:rPr>
          <w:rFonts w:asciiTheme="minorHAnsi" w:hAnsiTheme="minorHAnsi"/>
        </w:rPr>
        <w:t>involutive</w:t>
      </w:r>
      <w:proofErr w:type="spellEnd"/>
      <w:r w:rsidRPr="00402E81">
        <w:rPr>
          <w:rFonts w:asciiTheme="minorHAnsi" w:hAnsiTheme="minorHAnsi"/>
        </w:rPr>
        <w:t xml:space="preserve"> curve like ours, by attempting to speed up or correct the system you contribute to the involution. </w:t>
      </w:r>
      <w:r w:rsidRPr="00402E81">
        <w:rPr>
          <w:rStyle w:val="StyleUnderline"/>
          <w:rFonts w:asciiTheme="minorHAnsi" w:hAnsiTheme="minorHAnsi"/>
          <w:highlight w:val="cyan"/>
        </w:rPr>
        <w:t>We’re trapped. We’re part of the automatic writing of the system. But there are uncon</w:t>
      </w:r>
      <w:r w:rsidRPr="00402E81">
        <w:rPr>
          <w:rStyle w:val="StyleUnderline"/>
          <w:rFonts w:asciiTheme="minorHAnsi" w:hAnsiTheme="minorHAnsi"/>
          <w:highlight w:val="cyan"/>
        </w:rPr>
        <w:softHyphen/>
        <w:t>scious forms of social upheaval and creeping revolt against this forced participation we’ve been speaking of.</w:t>
      </w:r>
      <w:r w:rsidRPr="00402E81">
        <w:rPr>
          <w:rFonts w:asciiTheme="minorHAnsi" w:hAnsiTheme="minorHAnsi"/>
        </w:rPr>
        <w:t xml:space="preserve"> For example, there has gradually emerged recently into popular consciousness (unconsciousness) the (old, ’68) idea that consumption is a con. Petit: The consumer has supplanted the citizen, then. Hence, as you noted in your book of 1970,</w:t>
      </w:r>
      <w:hyperlink r:id="rId10" w:anchor="2" w:history="1">
        <w:r w:rsidRPr="00402E81">
          <w:rPr>
            <w:rStyle w:val="Hyperlink"/>
            <w:rFonts w:asciiTheme="minorHAnsi" w:hAnsiTheme="minorHAnsi"/>
          </w:rPr>
          <w:t>2</w:t>
        </w:r>
      </w:hyperlink>
      <w:r w:rsidRPr="00402E81">
        <w:rPr>
          <w:rFonts w:asciiTheme="minorHAnsi" w:hAnsiTheme="minorHAnsi"/>
        </w:rPr>
        <w:t xml:space="preserve"> the intense guilt which attaches to this new style of hedonis</w:t>
      </w:r>
      <w:r w:rsidRPr="00402E81">
        <w:rPr>
          <w:rFonts w:asciiTheme="minorHAnsi" w:hAnsiTheme="minorHAnsi"/>
        </w:rPr>
        <w:softHyphen/>
        <w:t xml:space="preserve">tic </w:t>
      </w:r>
      <w:proofErr w:type="spellStart"/>
      <w:r w:rsidRPr="00402E81">
        <w:rPr>
          <w:rFonts w:asciiTheme="minorHAnsi" w:hAnsiTheme="minorHAnsi"/>
        </w:rPr>
        <w:t>behaviour</w:t>
      </w:r>
      <w:proofErr w:type="spellEnd"/>
      <w:r w:rsidRPr="00402E81">
        <w:rPr>
          <w:rFonts w:asciiTheme="minorHAnsi" w:hAnsiTheme="minorHAnsi"/>
        </w:rPr>
        <w:t xml:space="preserve">. Baudrillard: </w:t>
      </w:r>
      <w:r w:rsidRPr="00402E81">
        <w:rPr>
          <w:rStyle w:val="StyleUnderline"/>
          <w:rFonts w:asciiTheme="minorHAnsi" w:hAnsiTheme="minorHAnsi"/>
          <w:highlight w:val="cyan"/>
        </w:rPr>
        <w:t>Even in the</w:t>
      </w:r>
      <w:r w:rsidRPr="00402E81">
        <w:rPr>
          <w:rFonts w:asciiTheme="minorHAnsi" w:hAnsiTheme="minorHAnsi"/>
        </w:rPr>
        <w:t xml:space="preserve"> reptilian </w:t>
      </w:r>
      <w:r w:rsidRPr="00402E81">
        <w:rPr>
          <w:rStyle w:val="StyleUnderline"/>
          <w:rFonts w:asciiTheme="minorHAnsi" w:hAnsiTheme="minorHAnsi"/>
          <w:highlight w:val="cyan"/>
        </w:rPr>
        <w:t>brain of the grass-roots consumer, it’s become clear, when faced with power’s economic ultimatum – consume, consume, or the machine will grind to a halt</w:t>
      </w:r>
      <w:r w:rsidRPr="00402E81">
        <w:rPr>
          <w:rFonts w:asciiTheme="minorHAnsi" w:hAnsiTheme="minorHAnsi"/>
        </w:rPr>
        <w:t xml:space="preserve"> – </w:t>
      </w:r>
      <w:proofErr w:type="gramStart"/>
      <w:r w:rsidRPr="00402E81">
        <w:rPr>
          <w:rFonts w:asciiTheme="minorHAnsi" w:hAnsiTheme="minorHAnsi"/>
        </w:rPr>
        <w:t>that consumers</w:t>
      </w:r>
      <w:proofErr w:type="gramEnd"/>
      <w:r w:rsidRPr="00402E81">
        <w:rPr>
          <w:rFonts w:asciiTheme="minorHAnsi" w:hAnsiTheme="minorHAnsi"/>
        </w:rPr>
        <w:t xml:space="preserve"> have become hostages, guinea pigs. </w:t>
      </w:r>
      <w:r w:rsidRPr="00402E81">
        <w:rPr>
          <w:rStyle w:val="StyleUnderline"/>
          <w:rFonts w:asciiTheme="minorHAnsi" w:hAnsiTheme="minorHAnsi"/>
          <w:highlight w:val="cyan"/>
        </w:rPr>
        <w:t>After the general mobilization of the worker, then the soldier, then the citizen in universal suffrage</w:t>
      </w:r>
      <w:r w:rsidRPr="00402E81">
        <w:rPr>
          <w:rFonts w:asciiTheme="minorHAnsi" w:hAnsiTheme="minorHAnsi"/>
        </w:rPr>
        <w:t xml:space="preserve"> (vote any Way you like, but vote!), we now have the mobilization of the consumer. And, with it, new latent forms of resistance when those from whom one wishes to extort need, expenditure as a social obligation – having extorted speech, votes, sex and happiness from them – realize what, “embolic” power they have in relation to the system: quite simply to consume less – not out of conscientious objection, or even from political resolve, but as a </w:t>
      </w:r>
      <w:proofErr w:type="spellStart"/>
      <w:r w:rsidRPr="00402E81">
        <w:rPr>
          <w:rFonts w:asciiTheme="minorHAnsi" w:hAnsiTheme="minorHAnsi"/>
        </w:rPr>
        <w:t>self-defence</w:t>
      </w:r>
      <w:proofErr w:type="spellEnd"/>
      <w:r w:rsidRPr="00402E81">
        <w:rPr>
          <w:rFonts w:asciiTheme="minorHAnsi" w:hAnsiTheme="minorHAnsi"/>
        </w:rPr>
        <w:t xml:space="preserve"> reflex. Here’ again, an agonizing revision of the watchwords of modernity is in prospect – the watchwords of growth and welfare. It’s a revisionism, this refusal to consume, a social treason in the eyes of the dominant free-market liberalism. </w:t>
      </w:r>
      <w:r w:rsidRPr="00402E81">
        <w:rPr>
          <w:rStyle w:val="StyleUnderline"/>
          <w:rFonts w:asciiTheme="minorHAnsi" w:hAnsiTheme="minorHAnsi"/>
          <w:highlight w:val="cyan"/>
        </w:rPr>
        <w:t>A new class struggle is beginning</w:t>
      </w:r>
      <w:r w:rsidRPr="00402E81">
        <w:rPr>
          <w:rFonts w:asciiTheme="minorHAnsi" w:hAnsiTheme="minorHAnsi"/>
        </w:rPr>
        <w:t xml:space="preserve">” (if the herd doesn’t want to graze, how is one to make one’s butter?) Petit: There is perhaps a new political economy to bring about. Reversibility can also take the form of the re-founding of the economic sphere. I’m thinking of the contaminated blood affair, mad cows, asbestos… Baudrillard: Is this still political economy? I think the two terms, </w:t>
      </w:r>
      <w:r w:rsidRPr="00402E81">
        <w:rPr>
          <w:rStyle w:val="StyleUnderline"/>
          <w:rFonts w:asciiTheme="minorHAnsi" w:hAnsiTheme="minorHAnsi"/>
          <w:highlight w:val="cyan"/>
        </w:rPr>
        <w:t>the economic and the political</w:t>
      </w:r>
      <w:r w:rsidRPr="00402E81">
        <w:rPr>
          <w:rFonts w:asciiTheme="minorHAnsi" w:hAnsiTheme="minorHAnsi"/>
        </w:rPr>
        <w:t xml:space="preserve">, </w:t>
      </w:r>
      <w:r w:rsidRPr="00402E81">
        <w:rPr>
          <w:rStyle w:val="StyleUnderline"/>
          <w:rFonts w:asciiTheme="minorHAnsi" w:hAnsiTheme="minorHAnsi"/>
          <w:highlight w:val="cyan"/>
        </w:rPr>
        <w:t>have mingled their determinations and, so to speak, imploded into one another</w:t>
      </w:r>
      <w:r w:rsidRPr="00402E81">
        <w:rPr>
          <w:rFonts w:asciiTheme="minorHAnsi" w:hAnsiTheme="minorHAnsi"/>
        </w:rPr>
        <w:t>. We’re in the postscript of a history or a political economy in which we’re dealing with the waste products of two centuries of capital and production, includ</w:t>
      </w:r>
      <w:r w:rsidRPr="00402E81">
        <w:rPr>
          <w:rFonts w:asciiTheme="minorHAnsi" w:hAnsiTheme="minorHAnsi"/>
        </w:rPr>
        <w:softHyphen/>
        <w:t>ing human waste. For thirty years or more we’ve been engaged in the management of waste, in a politics and an economy of dejection – which clearly involves a cer</w:t>
      </w:r>
      <w:r w:rsidRPr="00402E81">
        <w:rPr>
          <w:rFonts w:asciiTheme="minorHAnsi" w:hAnsiTheme="minorHAnsi"/>
        </w:rPr>
        <w:softHyphen/>
        <w:t xml:space="preserve">tain abjection – in an interminable enterprise of recycling, cleansing and laundering, and this, once again, includes human material. And not only in its social dimension, but in the reprocessing of the genetic capital of the species. </w:t>
      </w:r>
      <w:r w:rsidRPr="00402E81">
        <w:rPr>
          <w:rStyle w:val="StyleUnderline"/>
          <w:rFonts w:asciiTheme="minorHAnsi" w:hAnsiTheme="minorHAnsi"/>
          <w:highlight w:val="cyan"/>
        </w:rPr>
        <w:t xml:space="preserve">The whole system of modernity has embarked upon repentance and assumed a victim’s perspective, as though we were dealing with a historical catastrophe of </w:t>
      </w:r>
      <w:proofErr w:type="gramStart"/>
      <w:r w:rsidRPr="00402E81">
        <w:rPr>
          <w:rStyle w:val="StyleUnderline"/>
          <w:rFonts w:asciiTheme="minorHAnsi" w:hAnsiTheme="minorHAnsi"/>
          <w:highlight w:val="cyan"/>
        </w:rPr>
        <w:t>the human race</w:t>
      </w:r>
      <w:proofErr w:type="gramEnd"/>
      <w:r w:rsidRPr="00402E81">
        <w:rPr>
          <w:rStyle w:val="StyleUnderline"/>
          <w:rFonts w:asciiTheme="minorHAnsi" w:hAnsiTheme="minorHAnsi"/>
          <w:highlight w:val="cyan"/>
        </w:rPr>
        <w:t xml:space="preserve"> that already existed, had already occurred, and the recycling of that catastro</w:t>
      </w:r>
      <w:r w:rsidRPr="00402E81">
        <w:rPr>
          <w:rStyle w:val="StyleUnderline"/>
          <w:rFonts w:asciiTheme="minorHAnsi" w:hAnsiTheme="minorHAnsi"/>
          <w:highlight w:val="cyan"/>
        </w:rPr>
        <w:softHyphen/>
        <w:t>phe</w:t>
      </w:r>
      <w:r w:rsidRPr="00402E81">
        <w:rPr>
          <w:rFonts w:asciiTheme="minorHAnsi" w:hAnsiTheme="minorHAnsi"/>
        </w:rPr>
        <w:t xml:space="preserve">. We’re all impersonal victims of this virtual catastrophe, this backfiring of capital and history, from which we re-emerge as its symptoms and its multiple waste products. Hence the agonizing revision of </w:t>
      </w:r>
      <w:r w:rsidRPr="00402E81">
        <w:rPr>
          <w:rFonts w:asciiTheme="minorHAnsi" w:hAnsiTheme="minorHAnsi"/>
        </w:rPr>
        <w:lastRenderedPageBreak/>
        <w:t>modernity in which we’re engaged, excluded from ourselves by the unconditional liberation of all our desires. In this sense, we’re in a fundamentally revisionist society. The whole century is currently in mourning for, and repenting, all the libera</w:t>
      </w:r>
      <w:r w:rsidRPr="00402E81">
        <w:rPr>
          <w:rFonts w:asciiTheme="minorHAnsi" w:hAnsiTheme="minorHAnsi"/>
        </w:rPr>
        <w:softHyphen/>
        <w:t>tions it has desired and accommodated, all the bounds it has burst – everything it was enslaved to and is now orphaned by. All the gains of modernity and liberation in recession – sex, tobacco, alcohol, speed, abortions: activities which are now clan</w:t>
      </w:r>
      <w:r w:rsidRPr="00402E81">
        <w:rPr>
          <w:rFonts w:asciiTheme="minorHAnsi" w:hAnsiTheme="minorHAnsi"/>
        </w:rPr>
        <w:softHyphen/>
        <w:t>destine, doomed to prohibition and apartheid, refused a residence permit or cloistered in reserves. A general revisionist movement and a tide now flowing the other way – for future generations, this will all doubtless form part of what they never knew (happiness or hell!) For us, at least, those things still had the time to exist. But with the precession of the prohibition, they will disappear from circula</w:t>
      </w:r>
      <w:r w:rsidRPr="00402E81">
        <w:rPr>
          <w:rFonts w:asciiTheme="minorHAnsi" w:hAnsiTheme="minorHAnsi"/>
        </w:rPr>
        <w:softHyphen/>
        <w:t xml:space="preserve">tion without even having appeared. Similarly, with all the ideals of modernity, the ideals of the Enlightenment, of happiness, well-being and freedom, their technical realization amounts to a violent </w:t>
      </w:r>
      <w:proofErr w:type="spellStart"/>
      <w:r w:rsidRPr="00402E81">
        <w:rPr>
          <w:rFonts w:asciiTheme="minorHAnsi" w:hAnsiTheme="minorHAnsi"/>
        </w:rPr>
        <w:t>desublimation</w:t>
      </w:r>
      <w:proofErr w:type="spellEnd"/>
      <w:r w:rsidRPr="00402E81">
        <w:rPr>
          <w:rFonts w:asciiTheme="minorHAnsi" w:hAnsiTheme="minorHAnsi"/>
        </w:rPr>
        <w:t xml:space="preserve">. All that was liberated is currently being liquidated. Petit: Can’t one, then, liberate oneself from liberation? Baudrillard: The paradox of liberation is that the people liberated are never the ones you </w:t>
      </w:r>
      <w:proofErr w:type="gramStart"/>
      <w:r w:rsidRPr="00402E81">
        <w:rPr>
          <w:rFonts w:asciiTheme="minorHAnsi" w:hAnsiTheme="minorHAnsi"/>
        </w:rPr>
        <w:t>think:</w:t>
      </w:r>
      <w:proofErr w:type="gramEnd"/>
      <w:r w:rsidRPr="00402E81">
        <w:rPr>
          <w:rFonts w:asciiTheme="minorHAnsi" w:hAnsiTheme="minorHAnsi"/>
        </w:rPr>
        <w:t xml:space="preserve"> children, slaves, women or colonial peoples. It’s always the others liberating themselves from them, getting rid of them in the name of a principle of freedom and emancipation. Hence the dramatic concern of children to ensure that parents don’t stop being parents, or at least that they do so as late as possible. Hence the collective concern to beg the State not to stop being the State, to force it to take on its role, whereas it’s constantly trying to relinquish that role – and with good reason. </w:t>
      </w:r>
      <w:r w:rsidRPr="00402E81">
        <w:rPr>
          <w:rStyle w:val="StyleUnderline"/>
          <w:rFonts w:asciiTheme="minorHAnsi" w:hAnsiTheme="minorHAnsi"/>
          <w:highlight w:val="cyan"/>
        </w:rPr>
        <w:t xml:space="preserve">The State is constantly “liberating” the citizens, urging them to look after themselves – something they generally don’t want to do at all. In this sense, we’re all potential </w:t>
      </w:r>
      <w:proofErr w:type="spellStart"/>
      <w:r w:rsidRPr="00402E81">
        <w:rPr>
          <w:rStyle w:val="StyleUnderline"/>
          <w:rFonts w:asciiTheme="minorHAnsi" w:hAnsiTheme="minorHAnsi"/>
          <w:highlight w:val="cyan"/>
        </w:rPr>
        <w:t>Bartlebys</w:t>
      </w:r>
      <w:proofErr w:type="spellEnd"/>
      <w:r w:rsidRPr="00402E81">
        <w:rPr>
          <w:rStyle w:val="StyleUnderline"/>
          <w:rFonts w:asciiTheme="minorHAnsi" w:hAnsiTheme="minorHAnsi"/>
          <w:highlight w:val="cyan"/>
        </w:rPr>
        <w:t>: “I would prefer not to” Be free! Be responsible! Take responsibility for yourself! – “I would prefer not to”. Preferring not to</w:t>
      </w:r>
      <w:r w:rsidRPr="00402E81">
        <w:rPr>
          <w:rFonts w:asciiTheme="minorHAnsi" w:hAnsiTheme="minorHAnsi"/>
        </w:rPr>
        <w:t xml:space="preserve">, rather than willing something (Philippe </w:t>
      </w:r>
      <w:proofErr w:type="spellStart"/>
      <w:r w:rsidRPr="00402E81">
        <w:rPr>
          <w:rFonts w:asciiTheme="minorHAnsi" w:hAnsiTheme="minorHAnsi"/>
        </w:rPr>
        <w:t>Lançon</w:t>
      </w:r>
      <w:proofErr w:type="spellEnd"/>
      <w:r w:rsidRPr="00402E81">
        <w:rPr>
          <w:rFonts w:asciiTheme="minorHAnsi" w:hAnsiTheme="minorHAnsi"/>
        </w:rPr>
        <w:t xml:space="preserve">, </w:t>
      </w:r>
      <w:proofErr w:type="spellStart"/>
      <w:r w:rsidRPr="00402E81">
        <w:rPr>
          <w:rFonts w:asciiTheme="minorHAnsi" w:hAnsiTheme="minorHAnsi"/>
        </w:rPr>
        <w:t>Libération</w:t>
      </w:r>
      <w:proofErr w:type="spellEnd"/>
      <w:r w:rsidRPr="00402E81">
        <w:rPr>
          <w:rFonts w:asciiTheme="minorHAnsi" w:hAnsiTheme="minorHAnsi"/>
        </w:rPr>
        <w:t xml:space="preserve">). Preferring not to </w:t>
      </w:r>
      <w:proofErr w:type="gramStart"/>
      <w:r w:rsidRPr="00402E81">
        <w:rPr>
          <w:rFonts w:asciiTheme="minorHAnsi" w:hAnsiTheme="minorHAnsi"/>
        </w:rPr>
        <w:t>any more</w:t>
      </w:r>
      <w:proofErr w:type="gramEnd"/>
      <w:r w:rsidRPr="00402E81">
        <w:rPr>
          <w:rFonts w:asciiTheme="minorHAnsi" w:hAnsiTheme="minorHAnsi"/>
        </w:rPr>
        <w:t>. Not to run any more, or compete, or consume, and not, at any price, to be free. This is all part of the pattern of a repentance of modernity, of a subtle indifference which senses the dangers of a responsibility and an emancipation which are too good to be true. Hence the currently triumphant sentimental, familial, political and moral revisionism, which can take on the more violent aspect of a “reac</w:t>
      </w:r>
      <w:r w:rsidRPr="00402E81">
        <w:rPr>
          <w:rFonts w:asciiTheme="minorHAnsi" w:hAnsiTheme="minorHAnsi"/>
        </w:rPr>
        <w:softHyphen/>
        <w:t>tionary” hatred of oneself or others, the product of the disillusionment that follows liberatory violence. This opposite tide, this “regressive” resublimation, is the con</w:t>
      </w:r>
      <w:r w:rsidRPr="00402E81">
        <w:rPr>
          <w:rFonts w:asciiTheme="minorHAnsi" w:hAnsiTheme="minorHAnsi"/>
        </w:rPr>
        <w:softHyphen/>
        <w:t xml:space="preserve">temporary form – and, so to speak, the consequence – of the repressive </w:t>
      </w:r>
      <w:proofErr w:type="spellStart"/>
      <w:r w:rsidRPr="00402E81">
        <w:rPr>
          <w:rFonts w:asciiTheme="minorHAnsi" w:hAnsiTheme="minorHAnsi"/>
        </w:rPr>
        <w:t>desublimation</w:t>
      </w:r>
      <w:proofErr w:type="spellEnd"/>
      <w:r w:rsidRPr="00402E81">
        <w:rPr>
          <w:rFonts w:asciiTheme="minorHAnsi" w:hAnsiTheme="minorHAnsi"/>
        </w:rPr>
        <w:t xml:space="preserve"> </w:t>
      </w:r>
      <w:proofErr w:type="spellStart"/>
      <w:r w:rsidRPr="00402E81">
        <w:rPr>
          <w:rFonts w:asciiTheme="minorHAnsi" w:hAnsiTheme="minorHAnsi"/>
        </w:rPr>
        <w:t>analysed</w:t>
      </w:r>
      <w:proofErr w:type="spellEnd"/>
      <w:r w:rsidRPr="00402E81">
        <w:rPr>
          <w:rFonts w:asciiTheme="minorHAnsi" w:hAnsiTheme="minorHAnsi"/>
        </w:rPr>
        <w:t xml:space="preserve"> by Marcuse. Decidedly, freedom isn’t simple, and liberation even less so. </w:t>
      </w:r>
    </w:p>
    <w:p w14:paraId="7A5D8834" w14:textId="77777777" w:rsidR="0001653D" w:rsidRPr="00EA433C" w:rsidRDefault="0001653D" w:rsidP="0001653D">
      <w:pPr>
        <w:pStyle w:val="Heading2"/>
      </w:pPr>
      <w:r>
        <w:lastRenderedPageBreak/>
        <w:t>Case</w:t>
      </w:r>
    </w:p>
    <w:p w14:paraId="713F33B1" w14:textId="53B56081" w:rsidR="0001653D" w:rsidRDefault="00B85C39" w:rsidP="0001653D">
      <w:pPr>
        <w:pStyle w:val="Heading3"/>
      </w:pPr>
      <w:r>
        <w:lastRenderedPageBreak/>
        <w:t>Inequality</w:t>
      </w:r>
    </w:p>
    <w:p w14:paraId="20AEF06F" w14:textId="62D20A58" w:rsidR="0001653D" w:rsidRDefault="0001653D" w:rsidP="0001653D">
      <w:pPr>
        <w:pStyle w:val="Heading4"/>
      </w:pPr>
      <w:r>
        <w:t xml:space="preserve">1. First </w:t>
      </w:r>
      <w:proofErr w:type="spellStart"/>
      <w:r>
        <w:t>ev</w:t>
      </w:r>
      <w:proofErr w:type="spellEnd"/>
      <w:r>
        <w:t xml:space="preserve"> they read about inequality is a </w:t>
      </w:r>
      <w:proofErr w:type="spellStart"/>
      <w:r>
        <w:t>buzzfeed</w:t>
      </w:r>
      <w:proofErr w:type="spellEnd"/>
      <w:r>
        <w:t xml:space="preserve"> article about </w:t>
      </w:r>
      <w:proofErr w:type="spellStart"/>
      <w:r>
        <w:t>squidgame</w:t>
      </w:r>
      <w:proofErr w:type="spellEnd"/>
      <w:r>
        <w:t xml:space="preserve"> – the card does not say that the public is ready to fight capitalism, rather that the public is ready to watch international shows: this can be turned as part of a broader argument about the way they get information: they need Netflix to tell them that capitalism is bad. The impact </w:t>
      </w:r>
      <w:r w:rsidR="00A80806">
        <w:t xml:space="preserve">and independent voting issue </w:t>
      </w:r>
      <w:proofErr w:type="gramStart"/>
      <w:r>
        <w:t>is</w:t>
      </w:r>
      <w:proofErr w:type="gramEnd"/>
      <w:r>
        <w:t xml:space="preserve"> the depersonalization of violence: they view themselves as above the violence of inequality, not realizing that going to a high school that costs more than the average American house hold makes in a year is part of the way people settle their moral </w:t>
      </w:r>
      <w:proofErr w:type="spellStart"/>
      <w:r>
        <w:t>equilibriam</w:t>
      </w:r>
      <w:proofErr w:type="spellEnd"/>
      <w:r>
        <w:t xml:space="preserve">: reading this affirmative settles Harvard-West lake’s moral </w:t>
      </w:r>
      <w:proofErr w:type="spellStart"/>
      <w:r>
        <w:t>equilibriam</w:t>
      </w:r>
      <w:proofErr w:type="spellEnd"/>
      <w:r>
        <w:t xml:space="preserve"> which allows them to continue the system of violent extraction that they support</w:t>
      </w:r>
    </w:p>
    <w:p w14:paraId="2129F752" w14:textId="3D96079C" w:rsidR="00B85C39" w:rsidRPr="0001641B" w:rsidRDefault="00B85C39" w:rsidP="00B85C39">
      <w:pPr>
        <w:pStyle w:val="Heading4"/>
      </w:pPr>
      <w:r>
        <w:t xml:space="preserve">Anyways </w:t>
      </w:r>
      <w:r>
        <w:t xml:space="preserve">wrong. </w:t>
      </w:r>
      <w:r>
        <w:rPr>
          <w:rFonts w:cs="Arial"/>
        </w:rPr>
        <w:t>w</w:t>
      </w:r>
      <w:r w:rsidRPr="00E71691">
        <w:rPr>
          <w:rFonts w:cs="Arial"/>
        </w:rPr>
        <w:t>ages high and rising</w:t>
      </w:r>
    </w:p>
    <w:p w14:paraId="6201D4E3" w14:textId="77777777" w:rsidR="00B85C39" w:rsidRPr="00E71691" w:rsidRDefault="00B85C39" w:rsidP="00B85C39">
      <w:r w:rsidRPr="00E71691">
        <w:t xml:space="preserve">Patti </w:t>
      </w:r>
      <w:proofErr w:type="spellStart"/>
      <w:r w:rsidRPr="00E71691">
        <w:rPr>
          <w:rStyle w:val="Style13ptBold"/>
        </w:rPr>
        <w:t>Domm</w:t>
      </w:r>
      <w:proofErr w:type="spellEnd"/>
      <w:r w:rsidRPr="00E71691">
        <w:rPr>
          <w:rStyle w:val="Style13ptBold"/>
        </w:rPr>
        <w:t xml:space="preserve"> 21</w:t>
      </w:r>
      <w:r w:rsidRPr="00E71691">
        <w:t>—CNBC Markets Editor. (“Workers’ wages are rising at the fastest pace in years. Companies’ profits could take a hit,” May 22, 2021, from CNBC, https://www.cnbc.com/2021/05/22/wages-rise-at-the-fastest-pace-in-years-firms-profits-could-take-a-hit.html)</w:t>
      </w:r>
    </w:p>
    <w:p w14:paraId="7B50E8F8" w14:textId="77777777" w:rsidR="00B85C39" w:rsidRPr="00E71691" w:rsidRDefault="00B85C39" w:rsidP="00B85C39">
      <w:pPr>
        <w:rPr>
          <w:sz w:val="14"/>
        </w:rPr>
      </w:pPr>
      <w:r w:rsidRPr="00E71691">
        <w:rPr>
          <w:rStyle w:val="StyleUnderline"/>
          <w:highlight w:val="cyan"/>
        </w:rPr>
        <w:t xml:space="preserve">Workers are </w:t>
      </w:r>
      <w:r w:rsidRPr="00E71691">
        <w:rPr>
          <w:rStyle w:val="Emphasis"/>
          <w:highlight w:val="cyan"/>
        </w:rPr>
        <w:t>getting higher wages</w:t>
      </w:r>
      <w:r w:rsidRPr="00E71691">
        <w:rPr>
          <w:sz w:val="14"/>
        </w:rPr>
        <w:t xml:space="preserve">, but at some </w:t>
      </w:r>
      <w:proofErr w:type="gramStart"/>
      <w:r w:rsidRPr="00E71691">
        <w:rPr>
          <w:sz w:val="14"/>
        </w:rPr>
        <w:t>point</w:t>
      </w:r>
      <w:proofErr w:type="gramEnd"/>
      <w:r w:rsidRPr="00E71691">
        <w:rPr>
          <w:sz w:val="14"/>
        </w:rPr>
        <w:t xml:space="preserve"> that could bite into companies’ profits.</w:t>
      </w:r>
    </w:p>
    <w:p w14:paraId="6A06707F" w14:textId="77777777" w:rsidR="00B85C39" w:rsidRPr="00E71691" w:rsidRDefault="00B85C39" w:rsidP="00B85C39">
      <w:pPr>
        <w:rPr>
          <w:sz w:val="14"/>
        </w:rPr>
      </w:pPr>
      <w:r w:rsidRPr="00E71691">
        <w:rPr>
          <w:sz w:val="14"/>
        </w:rPr>
        <w:t>As the economy reopens, costs are climbing for everything from packaging and raw materials to shipping. In addition to these expenses, companies are also paying more to get workers to come in the door.</w:t>
      </w:r>
    </w:p>
    <w:p w14:paraId="1416A277" w14:textId="77777777" w:rsidR="00B85C39" w:rsidRPr="00E71691" w:rsidRDefault="00B85C39" w:rsidP="00B85C39">
      <w:pPr>
        <w:rPr>
          <w:sz w:val="14"/>
        </w:rPr>
      </w:pPr>
      <w:r w:rsidRPr="00E71691">
        <w:rPr>
          <w:sz w:val="14"/>
        </w:rPr>
        <w:t xml:space="preserve">But the disparity between labor costs and profits has been so wide for so long, that </w:t>
      </w:r>
      <w:r w:rsidRPr="00E71691">
        <w:rPr>
          <w:rStyle w:val="StyleUnderline"/>
        </w:rPr>
        <w:t>employers should be able to increase pay</w:t>
      </w:r>
      <w:r w:rsidRPr="00E71691">
        <w:rPr>
          <w:sz w:val="14"/>
        </w:rPr>
        <w:t xml:space="preserve"> if they can raise prices for goods and services or improve productivity.</w:t>
      </w:r>
    </w:p>
    <w:p w14:paraId="4363590A" w14:textId="77777777" w:rsidR="00B85C39" w:rsidRPr="00E71691" w:rsidRDefault="00B85C39" w:rsidP="00B85C39">
      <w:pPr>
        <w:rPr>
          <w:sz w:val="14"/>
        </w:rPr>
      </w:pPr>
      <w:r w:rsidRPr="00E71691">
        <w:rPr>
          <w:rStyle w:val="StyleUnderline"/>
        </w:rPr>
        <w:t>McDonald’s said last week that it was boosting wages</w:t>
      </w:r>
      <w:r w:rsidRPr="00E71691">
        <w:rPr>
          <w:sz w:val="14"/>
        </w:rPr>
        <w:t xml:space="preserve"> for the 36,500 hourly workers at company-owned stores by 10%, and </w:t>
      </w:r>
      <w:r w:rsidRPr="00E71691">
        <w:rPr>
          <w:rStyle w:val="StyleUnderline"/>
        </w:rPr>
        <w:t>Chipotle announced it will raise wages</w:t>
      </w:r>
      <w:r w:rsidRPr="00E71691">
        <w:rPr>
          <w:sz w:val="14"/>
        </w:rPr>
        <w:t xml:space="preserve"> to an average of $15 an hour by the end of June. </w:t>
      </w:r>
      <w:r w:rsidRPr="00E71691">
        <w:rPr>
          <w:rStyle w:val="StyleUnderline"/>
        </w:rPr>
        <w:t>Bank of America said it would raise minimum wages</w:t>
      </w:r>
      <w:r w:rsidRPr="00E71691">
        <w:rPr>
          <w:sz w:val="14"/>
        </w:rPr>
        <w:t xml:space="preserve"> for its hourly workers to $25 an hour, from the current $20, by 2025.</w:t>
      </w:r>
    </w:p>
    <w:p w14:paraId="555BBC1C" w14:textId="77777777" w:rsidR="00B85C39" w:rsidRPr="00E71691" w:rsidRDefault="00B85C39" w:rsidP="00B85C39">
      <w:pPr>
        <w:rPr>
          <w:sz w:val="14"/>
        </w:rPr>
      </w:pPr>
      <w:r w:rsidRPr="00E71691">
        <w:rPr>
          <w:rStyle w:val="StyleUnderline"/>
        </w:rPr>
        <w:t xml:space="preserve">Sports equipment company Under </w:t>
      </w:r>
      <w:proofErr w:type="spellStart"/>
      <w:r w:rsidRPr="00E71691">
        <w:rPr>
          <w:rStyle w:val="StyleUnderline"/>
        </w:rPr>
        <w:t>Armour</w:t>
      </w:r>
      <w:proofErr w:type="spellEnd"/>
      <w:r w:rsidRPr="00E71691">
        <w:rPr>
          <w:rStyle w:val="StyleUnderline"/>
        </w:rPr>
        <w:t xml:space="preserve"> also announced it would boost the minimum hourly wage</w:t>
      </w:r>
      <w:r w:rsidRPr="00E71691">
        <w:rPr>
          <w:sz w:val="14"/>
        </w:rPr>
        <w:t xml:space="preserve"> for its retail and distribution workers to $15 from $10.</w:t>
      </w:r>
    </w:p>
    <w:p w14:paraId="3B4C5218" w14:textId="77777777" w:rsidR="00B85C39" w:rsidRPr="00E71691" w:rsidRDefault="00B85C39" w:rsidP="00B85C39">
      <w:pPr>
        <w:rPr>
          <w:rStyle w:val="StyleUnderline"/>
        </w:rPr>
      </w:pPr>
      <w:r w:rsidRPr="00E71691">
        <w:rPr>
          <w:sz w:val="14"/>
        </w:rPr>
        <w:t>“</w:t>
      </w:r>
      <w:r w:rsidRPr="00E71691">
        <w:rPr>
          <w:rStyle w:val="StyleUnderline"/>
          <w:highlight w:val="cyan"/>
        </w:rPr>
        <w:t>It’s</w:t>
      </w:r>
      <w:r w:rsidRPr="00E71691">
        <w:rPr>
          <w:sz w:val="14"/>
        </w:rPr>
        <w:t xml:space="preserve"> some of </w:t>
      </w:r>
      <w:r w:rsidRPr="00E71691">
        <w:rPr>
          <w:rStyle w:val="StyleUnderline"/>
          <w:highlight w:val="cyan"/>
        </w:rPr>
        <w:t xml:space="preserve">the </w:t>
      </w:r>
      <w:r w:rsidRPr="00E71691">
        <w:rPr>
          <w:rStyle w:val="Emphasis"/>
          <w:highlight w:val="cyan"/>
        </w:rPr>
        <w:t>strongest wage growth we’ve seen in a quarter century</w:t>
      </w:r>
      <w:r w:rsidRPr="00E71691">
        <w:rPr>
          <w:sz w:val="14"/>
        </w:rPr>
        <w:t xml:space="preserve">,” </w:t>
      </w:r>
      <w:r w:rsidRPr="00E71691">
        <w:rPr>
          <w:rStyle w:val="StyleUnderline"/>
        </w:rPr>
        <w:t>said</w:t>
      </w:r>
      <w:r w:rsidRPr="00E71691">
        <w:rPr>
          <w:sz w:val="14"/>
        </w:rPr>
        <w:t xml:space="preserve"> Mark </w:t>
      </w:r>
      <w:proofErr w:type="spellStart"/>
      <w:r w:rsidRPr="00E71691">
        <w:rPr>
          <w:sz w:val="14"/>
        </w:rPr>
        <w:t>Zandi</w:t>
      </w:r>
      <w:proofErr w:type="spellEnd"/>
      <w:r w:rsidRPr="00E71691">
        <w:rPr>
          <w:sz w:val="14"/>
        </w:rPr>
        <w:t xml:space="preserve">, </w:t>
      </w:r>
      <w:r w:rsidRPr="00E71691">
        <w:rPr>
          <w:rStyle w:val="StyleUnderline"/>
        </w:rPr>
        <w:t>Moody’s Analytics chief economist.</w:t>
      </w:r>
      <w:r w:rsidRPr="00E71691">
        <w:rPr>
          <w:sz w:val="14"/>
        </w:rPr>
        <w:t xml:space="preserve"> He said </w:t>
      </w:r>
      <w:r w:rsidRPr="00E71691">
        <w:rPr>
          <w:rStyle w:val="StyleUnderline"/>
          <w:highlight w:val="cyan"/>
        </w:rPr>
        <w:t xml:space="preserve">the </w:t>
      </w:r>
      <w:r w:rsidRPr="00E71691">
        <w:rPr>
          <w:rStyle w:val="Emphasis"/>
          <w:highlight w:val="cyan"/>
        </w:rPr>
        <w:t>3% wage growth for private workers</w:t>
      </w:r>
      <w:r w:rsidRPr="00E71691">
        <w:rPr>
          <w:rStyle w:val="StyleUnderline"/>
          <w:highlight w:val="cyan"/>
        </w:rPr>
        <w:t xml:space="preserve"> in the first quarter was the </w:t>
      </w:r>
      <w:r w:rsidRPr="00E71691">
        <w:rPr>
          <w:rStyle w:val="Emphasis"/>
          <w:highlight w:val="cyan"/>
        </w:rPr>
        <w:t>strongest since the</w:t>
      </w:r>
      <w:r w:rsidRPr="00E71691">
        <w:rPr>
          <w:rStyle w:val="Emphasis"/>
        </w:rPr>
        <w:t xml:space="preserve"> 19</w:t>
      </w:r>
      <w:r w:rsidRPr="00E71691">
        <w:rPr>
          <w:rStyle w:val="Emphasis"/>
          <w:highlight w:val="cyan"/>
        </w:rPr>
        <w:t>90s</w:t>
      </w:r>
      <w:r w:rsidRPr="00E71691">
        <w:rPr>
          <w:rStyle w:val="StyleUnderline"/>
          <w:highlight w:val="cyan"/>
        </w:rPr>
        <w:t xml:space="preserve"> and </w:t>
      </w:r>
      <w:r w:rsidRPr="00E71691">
        <w:rPr>
          <w:rStyle w:val="Emphasis"/>
          <w:highlight w:val="cyan"/>
        </w:rPr>
        <w:t>productivity has picked up</w:t>
      </w:r>
      <w:r w:rsidRPr="00E71691">
        <w:rPr>
          <w:rStyle w:val="StyleUnderline"/>
        </w:rPr>
        <w:t xml:space="preserve"> at the same time.</w:t>
      </w:r>
    </w:p>
    <w:p w14:paraId="79F626FA" w14:textId="77777777" w:rsidR="00B85C39" w:rsidRPr="00E71691" w:rsidRDefault="00B85C39" w:rsidP="00B85C39">
      <w:pPr>
        <w:rPr>
          <w:sz w:val="14"/>
        </w:rPr>
      </w:pPr>
      <w:r w:rsidRPr="00E71691">
        <w:rPr>
          <w:sz w:val="14"/>
        </w:rPr>
        <w:lastRenderedPageBreak/>
        <w:t>“</w:t>
      </w:r>
      <w:r w:rsidRPr="00E71691">
        <w:rPr>
          <w:rStyle w:val="StyleUnderline"/>
        </w:rPr>
        <w:t>All</w:t>
      </w:r>
      <w:r w:rsidRPr="00E71691">
        <w:rPr>
          <w:sz w:val="14"/>
        </w:rPr>
        <w:t xml:space="preserve"> the </w:t>
      </w:r>
      <w:r w:rsidRPr="00E71691">
        <w:rPr>
          <w:rStyle w:val="StyleUnderline"/>
        </w:rPr>
        <w:t>anecdotes</w:t>
      </w:r>
      <w:r w:rsidRPr="00E71691">
        <w:rPr>
          <w:sz w:val="14"/>
        </w:rPr>
        <w:t xml:space="preserve"> we were getting in the </w:t>
      </w:r>
      <w:r w:rsidRPr="00E71691">
        <w:rPr>
          <w:rStyle w:val="StyleUnderline"/>
          <w:highlight w:val="cyan"/>
        </w:rPr>
        <w:t>last few months</w:t>
      </w:r>
      <w:r w:rsidRPr="00E71691">
        <w:rPr>
          <w:rStyle w:val="StyleUnderline"/>
        </w:rPr>
        <w:t xml:space="preserve"> would </w:t>
      </w:r>
      <w:r w:rsidRPr="00E71691">
        <w:rPr>
          <w:rStyle w:val="StyleUnderline"/>
          <w:highlight w:val="cyan"/>
        </w:rPr>
        <w:t xml:space="preserve">suggest it’s </w:t>
      </w:r>
      <w:r w:rsidRPr="00E71691">
        <w:rPr>
          <w:rStyle w:val="Emphasis"/>
          <w:highlight w:val="cyan"/>
        </w:rPr>
        <w:t>continuing</w:t>
      </w:r>
      <w:r w:rsidRPr="00E71691">
        <w:rPr>
          <w:sz w:val="14"/>
        </w:rPr>
        <w:t>,” he said.</w:t>
      </w:r>
    </w:p>
    <w:p w14:paraId="734230DD" w14:textId="77777777" w:rsidR="00B85C39" w:rsidRPr="0076068E" w:rsidRDefault="00B85C39" w:rsidP="00B85C39"/>
    <w:p w14:paraId="63FAA21C" w14:textId="77777777" w:rsidR="00B85C39" w:rsidRPr="00B85C39" w:rsidRDefault="00B85C39" w:rsidP="00B85C39"/>
    <w:p w14:paraId="2C558BBF" w14:textId="77777777" w:rsidR="0001653D" w:rsidRPr="0001653D" w:rsidRDefault="0001653D" w:rsidP="0001653D"/>
    <w:p w14:paraId="724A91C9" w14:textId="77777777" w:rsidR="0001653D" w:rsidRDefault="0001653D" w:rsidP="0001653D">
      <w:pPr>
        <w:pStyle w:val="Heading4"/>
      </w:pPr>
      <w:r>
        <w:t xml:space="preserve">AT </w:t>
      </w:r>
      <w:proofErr w:type="spellStart"/>
      <w:r>
        <w:t>Lingis</w:t>
      </w:r>
      <w:proofErr w:type="spellEnd"/>
    </w:p>
    <w:p w14:paraId="31C7C674" w14:textId="77777777" w:rsidR="0001653D" w:rsidRDefault="0001653D" w:rsidP="0001653D">
      <w:pPr>
        <w:pStyle w:val="Heading4"/>
      </w:pPr>
      <w:r>
        <w:t xml:space="preserve">a) </w:t>
      </w:r>
      <w:proofErr w:type="spellStart"/>
      <w:r>
        <w:t>Ev</w:t>
      </w:r>
      <w:proofErr w:type="spellEnd"/>
      <w:r>
        <w:t xml:space="preserve"> just says a gap can lead to a marginalization of democracy but doesn’t describe a terminal</w:t>
      </w:r>
    </w:p>
    <w:p w14:paraId="5815227C" w14:textId="77777777" w:rsidR="0001653D" w:rsidRDefault="0001653D" w:rsidP="0001653D">
      <w:pPr>
        <w:pStyle w:val="Heading4"/>
      </w:pPr>
      <w:r>
        <w:t>b) No impact to climate change was substantiated so a 1ar would be new – just says the rich may struggle to reverse but doesn’t prove anything</w:t>
      </w:r>
    </w:p>
    <w:p w14:paraId="3DD8E0CA" w14:textId="77777777" w:rsidR="0001653D" w:rsidRDefault="0001653D" w:rsidP="0001653D"/>
    <w:p w14:paraId="443474E2" w14:textId="77777777" w:rsidR="0001653D" w:rsidRPr="0027576A" w:rsidRDefault="0001653D" w:rsidP="0001653D">
      <w:pPr>
        <w:pStyle w:val="Heading4"/>
      </w:pPr>
      <w:r>
        <w:t xml:space="preserve">AT Greenhouse </w:t>
      </w:r>
    </w:p>
    <w:p w14:paraId="2B74D13A" w14:textId="77777777" w:rsidR="0001653D" w:rsidRDefault="0001653D" w:rsidP="0001653D">
      <w:pPr>
        <w:pStyle w:val="Heading4"/>
      </w:pPr>
      <w:r>
        <w:t>a) this is just in the context of trade workers/unions, not all workers writ large – also no real terminal impact</w:t>
      </w:r>
    </w:p>
    <w:p w14:paraId="3B8B70B8" w14:textId="77777777" w:rsidR="0001653D" w:rsidRPr="0027576A" w:rsidRDefault="0001653D" w:rsidP="0001653D"/>
    <w:p w14:paraId="6F7003BB" w14:textId="77777777" w:rsidR="0001653D" w:rsidRDefault="0001653D" w:rsidP="0001653D">
      <w:pPr>
        <w:autoSpaceDE w:val="0"/>
        <w:autoSpaceDN w:val="0"/>
        <w:adjustRightInd w:val="0"/>
        <w:spacing w:after="0" w:line="240" w:lineRule="auto"/>
        <w:rPr>
          <w:rFonts w:ascii="AppleSystemUIFont" w:hAnsi="AppleSystemUIFont" w:cs="AppleSystemUIFont"/>
          <w:sz w:val="26"/>
          <w:szCs w:val="26"/>
        </w:rPr>
      </w:pPr>
    </w:p>
    <w:p w14:paraId="374C0250" w14:textId="77777777" w:rsidR="0001653D" w:rsidRDefault="0001653D" w:rsidP="0001653D">
      <w:pPr>
        <w:pStyle w:val="Heading4"/>
      </w:pPr>
      <w:r>
        <w:t>AT Pope</w:t>
      </w:r>
    </w:p>
    <w:p w14:paraId="7A0187C2" w14:textId="77777777" w:rsidR="0001653D" w:rsidRDefault="0001653D" w:rsidP="0001653D">
      <w:pPr>
        <w:pStyle w:val="Heading4"/>
      </w:pPr>
      <w:r>
        <w:t xml:space="preserve">a) is about social disunity not necessarily people earning less than one another but being disunited that would still exist in the </w:t>
      </w:r>
      <w:proofErr w:type="spellStart"/>
      <w:r>
        <w:t>aff</w:t>
      </w:r>
      <w:proofErr w:type="spellEnd"/>
      <w:r>
        <w:t xml:space="preserve"> because ppl like jeff </w:t>
      </w:r>
      <w:proofErr w:type="spellStart"/>
      <w:r>
        <w:t>bezos</w:t>
      </w:r>
      <w:proofErr w:type="spellEnd"/>
      <w:r>
        <w:t xml:space="preserve"> will still be much </w:t>
      </w:r>
      <w:proofErr w:type="spellStart"/>
      <w:r>
        <w:t>wealtheir</w:t>
      </w:r>
      <w:proofErr w:type="spellEnd"/>
      <w:r>
        <w:t xml:space="preserve"> than the avg person</w:t>
      </w:r>
    </w:p>
    <w:p w14:paraId="27C20F5F" w14:textId="77777777" w:rsidR="0001653D" w:rsidRDefault="0001653D" w:rsidP="0001653D">
      <w:pPr>
        <w:pStyle w:val="Heading4"/>
      </w:pPr>
      <w:r>
        <w:t xml:space="preserve">b) Cribb cites alt causes such as political economic and religious divides which they </w:t>
      </w:r>
      <w:proofErr w:type="spellStart"/>
      <w:proofErr w:type="gramStart"/>
      <w:r>
        <w:t>cant</w:t>
      </w:r>
      <w:proofErr w:type="spellEnd"/>
      <w:proofErr w:type="gramEnd"/>
      <w:r>
        <w:t xml:space="preserve"> resolve</w:t>
      </w:r>
    </w:p>
    <w:p w14:paraId="5AD46695" w14:textId="77777777" w:rsidR="0001653D" w:rsidRDefault="0001653D" w:rsidP="0001653D"/>
    <w:p w14:paraId="21704F60" w14:textId="77777777" w:rsidR="0001653D" w:rsidRDefault="0001653D" w:rsidP="0001653D">
      <w:pPr>
        <w:pStyle w:val="Heading4"/>
      </w:pPr>
      <w:r>
        <w:t>AT Richter</w:t>
      </w:r>
    </w:p>
    <w:p w14:paraId="6CA1E945" w14:textId="77777777" w:rsidR="0001653D" w:rsidRDefault="0001653D" w:rsidP="0001653D">
      <w:pPr>
        <w:pStyle w:val="Heading4"/>
      </w:pPr>
      <w:r>
        <w:t>a) doesn’t substantiate that economic decline really implicates war</w:t>
      </w:r>
    </w:p>
    <w:p w14:paraId="1A7EDC47" w14:textId="77777777" w:rsidR="0001653D" w:rsidRDefault="0001653D" w:rsidP="0001653D">
      <w:pPr>
        <w:pStyle w:val="Heading4"/>
      </w:pPr>
      <w:r>
        <w:t>b) the K turns this – structural violence perpetuates economic inequality</w:t>
      </w:r>
    </w:p>
    <w:p w14:paraId="0FD54BF7" w14:textId="77777777" w:rsidR="0001653D" w:rsidRDefault="0001653D" w:rsidP="0001653D"/>
    <w:p w14:paraId="04CFF0BE" w14:textId="77777777" w:rsidR="0001653D" w:rsidRDefault="0001653D" w:rsidP="0001653D">
      <w:pPr>
        <w:pStyle w:val="Heading4"/>
      </w:pPr>
      <w:r>
        <w:lastRenderedPageBreak/>
        <w:t xml:space="preserve">AT </w:t>
      </w:r>
      <w:proofErr w:type="spellStart"/>
      <w:r>
        <w:t>Aldhous</w:t>
      </w:r>
      <w:proofErr w:type="spellEnd"/>
    </w:p>
    <w:p w14:paraId="38534A5E" w14:textId="77777777" w:rsidR="0001653D" w:rsidRDefault="0001653D" w:rsidP="0001653D">
      <w:pPr>
        <w:pStyle w:val="Heading4"/>
      </w:pPr>
      <w:r>
        <w:t>a) No reason why civil unrest will occur – trump is out of office so why the hell would there be a civil war lol???</w:t>
      </w:r>
    </w:p>
    <w:p w14:paraId="7EB85844" w14:textId="21A532B9" w:rsidR="00B85C39" w:rsidRDefault="0001653D" w:rsidP="00B85C39">
      <w:pPr>
        <w:pStyle w:val="Heading4"/>
      </w:pPr>
      <w:r>
        <w:t>b) just says like populism + disagreements but no escalation scenario</w:t>
      </w:r>
    </w:p>
    <w:p w14:paraId="5997A465" w14:textId="12D3B330" w:rsidR="00B85C39" w:rsidRPr="00B85C39" w:rsidRDefault="00B85C39" w:rsidP="00B85C39">
      <w:pPr>
        <w:pStyle w:val="Heading4"/>
      </w:pPr>
      <w:r>
        <w:t xml:space="preserve">c) stop with the </w:t>
      </w:r>
      <w:proofErr w:type="spellStart"/>
      <w:r>
        <w:t>buzzfeed</w:t>
      </w:r>
      <w:proofErr w:type="spellEnd"/>
      <w:r>
        <w:t xml:space="preserve"> cards </w:t>
      </w:r>
      <w:proofErr w:type="spellStart"/>
      <w:r>
        <w:t>bruh</w:t>
      </w:r>
      <w:proofErr w:type="spellEnd"/>
    </w:p>
    <w:p w14:paraId="5F8293D5" w14:textId="77777777" w:rsidR="0001653D" w:rsidRDefault="0001653D" w:rsidP="0001653D"/>
    <w:p w14:paraId="0421A3E3" w14:textId="77777777" w:rsidR="0001653D" w:rsidRPr="0076068E" w:rsidRDefault="0001653D" w:rsidP="0001653D">
      <w:pPr>
        <w:pStyle w:val="Heading4"/>
      </w:pPr>
      <w:r>
        <w:t>some more turns here</w:t>
      </w:r>
    </w:p>
    <w:p w14:paraId="1998F8C2" w14:textId="77777777" w:rsidR="0001653D" w:rsidRPr="00E71691" w:rsidRDefault="0001653D" w:rsidP="0001653D">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1C8BF449" w14:textId="77777777" w:rsidR="0001653D" w:rsidRPr="00E71691" w:rsidRDefault="0001653D" w:rsidP="0001653D">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402744C6" w14:textId="77777777" w:rsidR="0001653D" w:rsidRPr="00F160B5" w:rsidRDefault="0001653D" w:rsidP="0001653D">
      <w:pPr>
        <w:rPr>
          <w:sz w:val="16"/>
        </w:rPr>
      </w:pPr>
      <w:proofErr w:type="gramStart"/>
      <w:r w:rsidRPr="00F160B5">
        <w:rPr>
          <w:sz w:val="16"/>
        </w:rPr>
        <w:t>So</w:t>
      </w:r>
      <w:proofErr w:type="gramEnd"/>
      <w:r w:rsidRPr="00F160B5">
        <w:rPr>
          <w:sz w:val="16"/>
        </w:rPr>
        <w:t xml:space="preserve">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3D8638DF" w14:textId="77777777" w:rsidR="0001653D" w:rsidRPr="00F160B5" w:rsidRDefault="0001653D" w:rsidP="0001653D">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61408DCA" w14:textId="77777777" w:rsidR="0001653D" w:rsidRPr="00DE5D84" w:rsidRDefault="0001653D" w:rsidP="0001653D">
      <w:pPr>
        <w:rPr>
          <w:sz w:val="16"/>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048C62DE" w14:textId="77777777" w:rsidR="0001653D" w:rsidRDefault="0001653D" w:rsidP="0001653D">
      <w:pPr>
        <w:pStyle w:val="Heading3"/>
      </w:pPr>
      <w:r>
        <w:lastRenderedPageBreak/>
        <w:t>Shutdowns</w:t>
      </w:r>
    </w:p>
    <w:p w14:paraId="18B98204" w14:textId="77777777" w:rsidR="0001653D" w:rsidRDefault="0001653D" w:rsidP="0001653D">
      <w:pPr>
        <w:pStyle w:val="Heading4"/>
        <w:numPr>
          <w:ilvl w:val="0"/>
          <w:numId w:val="12"/>
        </w:numPr>
        <w:tabs>
          <w:tab w:val="num" w:pos="0"/>
        </w:tabs>
        <w:ind w:left="0" w:firstLine="0"/>
      </w:pPr>
      <w:r>
        <w:t xml:space="preserve">The affirmative cannot solve for their own impacts: they say that government shutdowns are bad, so workers should be able to strike, which prevents them. The issue is that workers striking shuts down the government because people stop working </w:t>
      </w:r>
      <w:proofErr w:type="spellStart"/>
      <w:proofErr w:type="gramStart"/>
      <w:r>
        <w:t>ie</w:t>
      </w:r>
      <w:proofErr w:type="spellEnd"/>
      <w:proofErr w:type="gramEnd"/>
      <w:r>
        <w:t xml:space="preserve"> if workers ever exercise their right to strike it causes all of their impacts.</w:t>
      </w:r>
    </w:p>
    <w:p w14:paraId="1FBDA31B" w14:textId="77777777" w:rsidR="0001653D" w:rsidRDefault="0001653D" w:rsidP="0001653D">
      <w:pPr>
        <w:pStyle w:val="Heading4"/>
        <w:numPr>
          <w:ilvl w:val="0"/>
          <w:numId w:val="12"/>
        </w:numPr>
        <w:tabs>
          <w:tab w:val="num" w:pos="0"/>
        </w:tabs>
        <w:ind w:left="0" w:firstLine="0"/>
      </w:pPr>
      <w:r>
        <w:t>Shutdowns don’t lead to civil war – the argument about political polarization has enough alt-causes to fill a library – political rallies, articles from any news organization, the January 6</w:t>
      </w:r>
      <w:r w:rsidRPr="00DE5D84">
        <w:rPr>
          <w:vertAlign w:val="superscript"/>
        </w:rPr>
        <w:t>th</w:t>
      </w:r>
      <w:r>
        <w:t xml:space="preserve"> Committee, Trump posting something on social media, Fauci saying literally anything are all examples of things that rile Americans up yet there has been no war</w:t>
      </w:r>
    </w:p>
    <w:p w14:paraId="4926F982" w14:textId="77777777" w:rsidR="0001653D" w:rsidRDefault="0001653D" w:rsidP="0001653D">
      <w:pPr>
        <w:pStyle w:val="Heading4"/>
        <w:numPr>
          <w:ilvl w:val="0"/>
          <w:numId w:val="12"/>
        </w:numPr>
        <w:tabs>
          <w:tab w:val="num" w:pos="0"/>
        </w:tabs>
        <w:ind w:left="0" w:firstLine="0"/>
      </w:pPr>
      <w:r>
        <w:t>Impact either should have been triggered by the long shutdown from Trump, or it will never trigger.</w:t>
      </w:r>
    </w:p>
    <w:p w14:paraId="773EBAA1" w14:textId="11077BED" w:rsidR="0001653D" w:rsidRDefault="0001653D" w:rsidP="0001653D">
      <w:pPr>
        <w:pStyle w:val="Heading4"/>
        <w:numPr>
          <w:ilvl w:val="0"/>
          <w:numId w:val="12"/>
        </w:numPr>
        <w:tabs>
          <w:tab w:val="num" w:pos="0"/>
        </w:tabs>
        <w:ind w:left="0" w:firstLine="0"/>
      </w:pPr>
      <w:r>
        <w:t xml:space="preserve">The expert that they use to predict things purely has predicted wars in the past </w:t>
      </w:r>
      <w:proofErr w:type="spellStart"/>
      <w:proofErr w:type="gramStart"/>
      <w:r>
        <w:t>ie</w:t>
      </w:r>
      <w:proofErr w:type="spellEnd"/>
      <w:proofErr w:type="gramEnd"/>
      <w:r>
        <w:t xml:space="preserve"> they point to examples of the build-up to wars in the past and say that his model would have predicted it. That proves nothing about the future – just because he could predict the first civil war in retrospect does not mean he could predict the second one</w:t>
      </w:r>
    </w:p>
    <w:p w14:paraId="1C86119C" w14:textId="77777777" w:rsidR="00EE7D20" w:rsidRPr="00EE7D20" w:rsidRDefault="00EE7D20" w:rsidP="00EE7D20">
      <w:pPr>
        <w:pStyle w:val="Heading4"/>
        <w:rPr>
          <w:rFonts w:ascii="Times New Roman" w:hAnsi="Times New Roman"/>
        </w:rPr>
      </w:pPr>
      <w:r w:rsidRPr="00EE7D20">
        <w:lastRenderedPageBreak/>
        <w:t xml:space="preserve">The standard is to prefer form arguments first – if we win a claim that the affirmative shouldn’t have been brought into debate at all that comes before any of their impact scenarios because it directs the logic behind them AND there’s a Strategic Cover </w:t>
      </w:r>
      <w:proofErr w:type="spellStart"/>
      <w:r w:rsidRPr="00EE7D20">
        <w:t>Disad</w:t>
      </w:r>
      <w:proofErr w:type="spellEnd"/>
      <w:r w:rsidRPr="00EE7D20">
        <w:t xml:space="preserve"> to their model– the use of fiat to overcome links means people are able to outweigh thinks like being racist with their extinction impacts – that means even if they are right that things spill out of debate and they can make a difference you still vote negative because they create neo-conservatives like Kyle Rove, Ted Cruz or Neal </w:t>
      </w:r>
      <w:proofErr w:type="spellStart"/>
      <w:r w:rsidRPr="00EE7D20">
        <w:t>Katyeal</w:t>
      </w:r>
      <w:proofErr w:type="spellEnd"/>
      <w:r w:rsidRPr="00EE7D20">
        <w:t xml:space="preserve"> – even if you don’t believe that they will make bad people, at the very least they won’t have the opportunity to test them which is a terminal solvency deficit to their model None of their death is bad standards are an answer to our arguments about the nature of their extinction impacts Governments consistently don’t use utilitarianism or realism – only our theory of power explains why the US was in Vietnam despite knowing it was a losing war and the public being against it</w:t>
      </w:r>
    </w:p>
    <w:p w14:paraId="672A0059" w14:textId="77777777" w:rsidR="00EE7D20" w:rsidRPr="00EE7D20" w:rsidRDefault="00EE7D20" w:rsidP="00EE7D20">
      <w:pPr>
        <w:pStyle w:val="Heading4"/>
      </w:pPr>
    </w:p>
    <w:p w14:paraId="401C0A52" w14:textId="44E1264B" w:rsidR="0001653D" w:rsidRPr="0001653D" w:rsidRDefault="0001653D" w:rsidP="0001653D">
      <w:pPr>
        <w:pStyle w:val="Heading2"/>
      </w:pPr>
    </w:p>
    <w:sectPr w:rsidR="0001653D" w:rsidRPr="000165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885AF1"/>
    <w:multiLevelType w:val="hybridMultilevel"/>
    <w:tmpl w:val="AA423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653D"/>
    <w:rsid w:val="000029E3"/>
    <w:rsid w:val="000029E8"/>
    <w:rsid w:val="00004225"/>
    <w:rsid w:val="000066CA"/>
    <w:rsid w:val="00007264"/>
    <w:rsid w:val="000076A9"/>
    <w:rsid w:val="00011681"/>
    <w:rsid w:val="00014FAD"/>
    <w:rsid w:val="00015D2A"/>
    <w:rsid w:val="0001653D"/>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45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806"/>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C39"/>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D20"/>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AA239C"/>
  <w14:defaultImageDpi w14:val="300"/>
  <w15:docId w15:val="{EA341BE9-6116-594B-9509-11717209D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653D"/>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0165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65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65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01653D"/>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0165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653D"/>
  </w:style>
  <w:style w:type="character" w:customStyle="1" w:styleId="Heading1Char">
    <w:name w:val="Heading 1 Char"/>
    <w:aliases w:val="Pocket Char"/>
    <w:basedOn w:val="DefaultParagraphFont"/>
    <w:link w:val="Heading1"/>
    <w:uiPriority w:val="9"/>
    <w:rsid w:val="000165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65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653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01653D"/>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1653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Bo"/>
    <w:basedOn w:val="DefaultParagraphFont"/>
    <w:uiPriority w:val="1"/>
    <w:qFormat/>
    <w:rsid w:val="0001653D"/>
    <w:rPr>
      <w:b w:val="0"/>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Emphasis1"/>
    <w:uiPriority w:val="20"/>
    <w:qFormat/>
    <w:rsid w:val="0001653D"/>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01653D"/>
    <w:rPr>
      <w:color w:val="auto"/>
      <w:u w:val="none"/>
    </w:rPr>
  </w:style>
  <w:style w:type="character" w:styleId="Hyperlink">
    <w:name w:val="Hyperlink"/>
    <w:aliases w:val="heading 1 (block title),Important,Read,Card Text,Internet Link,Analytic Text,Internet link,Heading 3 Char1,Block Char1,No Underline Char1,Char Char Char Char Char Char Char Char1,Text 7 Char1,Tags v 2 Char1,Heading 3 Char Char Char1,Pocket Cha"/>
    <w:basedOn w:val="DefaultParagraphFont"/>
    <w:link w:val="Card"/>
    <w:uiPriority w:val="99"/>
    <w:unhideWhenUsed/>
    <w:rsid w:val="0001653D"/>
    <w:rPr>
      <w:color w:val="auto"/>
      <w:u w:val="none"/>
    </w:rPr>
  </w:style>
  <w:style w:type="paragraph" w:styleId="DocumentMap">
    <w:name w:val="Document Map"/>
    <w:basedOn w:val="Normal"/>
    <w:link w:val="DocumentMapChar"/>
    <w:uiPriority w:val="99"/>
    <w:semiHidden/>
    <w:unhideWhenUsed/>
    <w:rsid w:val="000165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653D"/>
    <w:rPr>
      <w:rFonts w:ascii="Lucida Grande" w:hAnsi="Lucida Grande" w:cs="Lucida Grande"/>
    </w:rPr>
  </w:style>
  <w:style w:type="paragraph" w:customStyle="1" w:styleId="Card">
    <w:name w:val="Card"/>
    <w:basedOn w:val="Heading1"/>
    <w:link w:val="Hyperlink"/>
    <w:autoRedefine/>
    <w:uiPriority w:val="99"/>
    <w:qFormat/>
    <w:rsid w:val="0001653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link w:val="textbold"/>
    <w:qFormat/>
    <w:rsid w:val="0001653D"/>
    <w:rPr>
      <w:b/>
      <w:u w:val="single"/>
    </w:rPr>
  </w:style>
  <w:style w:type="paragraph" w:customStyle="1" w:styleId="textbold">
    <w:name w:val="text bold"/>
    <w:basedOn w:val="Normal"/>
    <w:link w:val="underline"/>
    <w:uiPriority w:val="20"/>
    <w:qFormat/>
    <w:rsid w:val="0001653D"/>
    <w:pPr>
      <w:ind w:left="720"/>
      <w:jc w:val="both"/>
    </w:pPr>
    <w:rPr>
      <w:rFonts w:asciiTheme="minorHAnsi" w:hAnsiTheme="minorHAnsi" w:cstheme="minorBidi"/>
      <w:b/>
      <w:sz w:val="24"/>
      <w:u w:val="single"/>
    </w:rPr>
  </w:style>
  <w:style w:type="paragraph" w:customStyle="1" w:styleId="Emphasis1">
    <w:name w:val="Emphasis1"/>
    <w:basedOn w:val="Normal"/>
    <w:link w:val="Emphasis"/>
    <w:autoRedefine/>
    <w:uiPriority w:val="20"/>
    <w:qFormat/>
    <w:rsid w:val="0001653D"/>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styleId="ListParagraph">
    <w:name w:val="List Paragraph"/>
    <w:basedOn w:val="Normal"/>
    <w:uiPriority w:val="34"/>
    <w:qFormat/>
    <w:rsid w:val="00EE7D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3393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baudrillardstudies.ubishops.ca/present-considerations-the-uncertainty-of-all-value-systems/" TargetMode="External"/><Relationship Id="rId4" Type="http://schemas.openxmlformats.org/officeDocument/2006/relationships/customXml" Target="../customXml/item4.xml"/><Relationship Id="rId9" Type="http://schemas.openxmlformats.org/officeDocument/2006/relationships/hyperlink" Target="https://baudrillardstudies.ubishops.ca/statues-of-commodus-death-and-simulation-in-the-work-of-jean-baudrillar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5927</Words>
  <Characters>33786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2021-12-12T19:37:00Z</dcterms:created>
  <dcterms:modified xsi:type="dcterms:W3CDTF">2021-12-12T19:37:00Z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