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4CBB9" w14:textId="5A430676" w:rsidR="00E42E4C" w:rsidRDefault="00446846" w:rsidP="00446846">
      <w:pPr>
        <w:pStyle w:val="Heading1"/>
      </w:pPr>
      <w:r>
        <w:t>1nc r2</w:t>
      </w:r>
    </w:p>
    <w:p w14:paraId="1306C677" w14:textId="77777777" w:rsidR="00792891" w:rsidRDefault="00792891" w:rsidP="00792891">
      <w:pPr>
        <w:pStyle w:val="Heading3"/>
      </w:pPr>
      <w:r>
        <w:lastRenderedPageBreak/>
        <w:t>1</w:t>
      </w:r>
    </w:p>
    <w:p w14:paraId="7FE62A66" w14:textId="77777777" w:rsidR="0079309C" w:rsidRDefault="0079309C" w:rsidP="0079309C">
      <w:pPr>
        <w:pStyle w:val="Heading4"/>
      </w:pPr>
      <w:r>
        <w:t>NASA is preserving resources by leveraging private partnerships</w:t>
      </w:r>
    </w:p>
    <w:p w14:paraId="3BF58FAE" w14:textId="77777777" w:rsidR="0079309C" w:rsidRDefault="0079309C" w:rsidP="0079309C">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5695CD2B" w14:textId="77777777" w:rsidR="0079309C" w:rsidRPr="00860382" w:rsidRDefault="0079309C" w:rsidP="0079309C">
      <w:pPr>
        <w:rPr>
          <w:rStyle w:val="StyleUnderline"/>
        </w:rPr>
      </w:pPr>
      <w:r w:rsidRPr="00860382">
        <w:rPr>
          <w:rStyle w:val="StyleUnderline"/>
        </w:rPr>
        <w:t xml:space="preserve">The private space players who will drive </w:t>
      </w:r>
      <w:r w:rsidRPr="007E2450">
        <w:rPr>
          <w:rStyle w:val="StyleUnderline"/>
          <w:highlight w:val="green"/>
        </w:rPr>
        <w:t>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7E2450">
        <w:rPr>
          <w:rStyle w:val="Emphasis"/>
          <w:highlight w:val="green"/>
        </w:rPr>
        <w:t>ambitions hinge on the agency</w:t>
      </w:r>
      <w:r w:rsidRPr="007E2450">
        <w:rPr>
          <w:rStyle w:val="StyleUnderline"/>
          <w:highlight w:val="green"/>
        </w:rPr>
        <w:t xml:space="preserve"> </w:t>
      </w:r>
      <w:r w:rsidRPr="007E2450">
        <w:rPr>
          <w:rStyle w:val="Emphasis"/>
          <w:highlight w:val="gree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 xml:space="preserve">The space agency </w:t>
      </w:r>
      <w:r w:rsidRPr="007E2450">
        <w:rPr>
          <w:rStyle w:val="StyleUnderline"/>
          <w:highlight w:val="green"/>
        </w:rPr>
        <w:t>hopes companies will build</w:t>
      </w:r>
      <w:r w:rsidRPr="00860382">
        <w:rPr>
          <w:rStyle w:val="StyleUnderline"/>
        </w:rPr>
        <w:t xml:space="preserve"> private space </w:t>
      </w:r>
      <w:r w:rsidRPr="007E2450">
        <w:rPr>
          <w:rStyle w:val="StyleUnderline"/>
          <w:highlight w:val="green"/>
        </w:rPr>
        <w:t>stations</w:t>
      </w:r>
      <w:r w:rsidRPr="00860382">
        <w:rPr>
          <w:rStyle w:val="StyleUnderline"/>
        </w:rPr>
        <w:t xml:space="preserve"> that its astronauts can use </w:t>
      </w:r>
      <w:r w:rsidRPr="007E2450">
        <w:rPr>
          <w:rStyle w:val="StyleUnderline"/>
          <w:highlight w:val="green"/>
        </w:rPr>
        <w:t>and</w:t>
      </w:r>
      <w:r w:rsidRPr="00860382">
        <w:rPr>
          <w:rStyle w:val="StyleUnderline"/>
        </w:rPr>
        <w:t xml:space="preserve"> to continue to </w:t>
      </w:r>
      <w:r w:rsidRPr="007E2450">
        <w:rPr>
          <w:rStyle w:val="StyleUnderline"/>
          <w:highlight w:val="green"/>
        </w:rPr>
        <w:t>buy space on private rockets</w:t>
      </w:r>
      <w:r w:rsidRPr="00860382">
        <w:rPr>
          <w:rStyle w:val="StyleUnderline"/>
        </w:rPr>
        <w:t xml:space="preserve"> for </w:t>
      </w:r>
      <w:r w:rsidRPr="007E2450">
        <w:rPr>
          <w:rStyle w:val="StyleUnderline"/>
        </w:rPr>
        <w:t>launching</w:t>
      </w:r>
      <w:r w:rsidRPr="00860382">
        <w:rPr>
          <w:rStyle w:val="StyleUnderline"/>
        </w:rPr>
        <w:t xml:space="preserve">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4BECC4FC" w14:textId="77777777" w:rsidR="0079309C" w:rsidRDefault="0079309C" w:rsidP="0079309C"/>
    <w:p w14:paraId="554DD3A2" w14:textId="77777777" w:rsidR="0079309C" w:rsidRPr="00766E76" w:rsidRDefault="0079309C" w:rsidP="0079309C">
      <w:pPr>
        <w:pStyle w:val="Heading4"/>
      </w:pPr>
      <w:r w:rsidRPr="00766E76">
        <w:t>Plan forces trade-offs that crush effective Earth sciences --- risks catastrophic climate change</w:t>
      </w:r>
    </w:p>
    <w:p w14:paraId="25BCD0C2" w14:textId="77777777" w:rsidR="0079309C" w:rsidRDefault="0079309C" w:rsidP="0079309C">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57A17353" w14:textId="77777777" w:rsidR="0079309C" w:rsidRPr="00E94671" w:rsidRDefault="0079309C" w:rsidP="0079309C">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67D2109D" w14:textId="77777777" w:rsidR="0079309C" w:rsidRPr="00E94671" w:rsidRDefault="0079309C" w:rsidP="0079309C">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00D45299" w14:textId="77777777" w:rsidR="0079309C" w:rsidRPr="00E94671" w:rsidRDefault="0079309C" w:rsidP="0079309C">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6C7158D9" w14:textId="77777777" w:rsidR="0079309C" w:rsidRPr="00E94671" w:rsidRDefault="0079309C" w:rsidP="0079309C">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w:t>
      </w:r>
      <w:r w:rsidRPr="00E94671">
        <w:rPr>
          <w:sz w:val="16"/>
        </w:rPr>
        <w:lastRenderedPageBreak/>
        <w:t xml:space="preserve">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536A6F8C" w14:textId="77777777" w:rsidR="0079309C" w:rsidRPr="00E94671" w:rsidRDefault="0079309C" w:rsidP="0079309C">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354636D6" w14:textId="77777777" w:rsidR="0079309C" w:rsidRPr="00E94671" w:rsidRDefault="0079309C" w:rsidP="0079309C">
      <w:pPr>
        <w:rPr>
          <w:sz w:val="16"/>
        </w:rPr>
      </w:pPr>
      <w:r w:rsidRPr="00E94671">
        <w:rPr>
          <w:sz w:val="16"/>
        </w:rPr>
        <w:t>Their analysis was based on nearly a decade of NASA satellite measurements of ocean color, which unfortunately are at risk of being interrupted for several years.</w:t>
      </w:r>
    </w:p>
    <w:p w14:paraId="61B27593" w14:textId="77777777" w:rsidR="0079309C" w:rsidRPr="008E65F1" w:rsidRDefault="0079309C" w:rsidP="0079309C">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16556D55" w14:textId="77777777" w:rsidR="0079309C" w:rsidRPr="00E94671" w:rsidRDefault="0079309C" w:rsidP="0079309C">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6650230E" w14:textId="77777777" w:rsidR="0079309C" w:rsidRPr="00E94671" w:rsidRDefault="0079309C" w:rsidP="0079309C">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2B5DAD60" w14:textId="77777777" w:rsidR="0079309C" w:rsidRPr="00E94671" w:rsidRDefault="0079309C" w:rsidP="0079309C">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43D0F4D2" w14:textId="77777777" w:rsidR="0079309C" w:rsidRDefault="0079309C" w:rsidP="0079309C">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24CF7ED" w14:textId="77777777" w:rsidR="0079309C" w:rsidRDefault="0079309C" w:rsidP="0079309C">
      <w:pPr>
        <w:rPr>
          <w:rStyle w:val="StyleUnderline"/>
        </w:rPr>
      </w:pPr>
    </w:p>
    <w:p w14:paraId="1DD01E8F" w14:textId="77777777" w:rsidR="0079309C" w:rsidRPr="00E518A6" w:rsidRDefault="0079309C" w:rsidP="0079309C">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w:t>
      </w:r>
    </w:p>
    <w:p w14:paraId="54311729" w14:textId="77777777" w:rsidR="0079309C" w:rsidRDefault="0079309C" w:rsidP="0079309C">
      <w:r w:rsidRPr="00F87308">
        <w:rPr>
          <w:b/>
        </w:rPr>
        <w:t>Economist 17</w:t>
      </w:r>
      <w:r>
        <w:t>, "How government policy exacerbates hurricanes like Harvey," Economist, https://www.economist.com/news/leaders/21727898-if-global-warming-were-not-enough-threat-poor-planning-and-unwise-subsidies-make-floods</w:t>
      </w:r>
    </w:p>
    <w:p w14:paraId="7A52571C" w14:textId="77777777" w:rsidR="0079309C" w:rsidRPr="00E00139" w:rsidRDefault="0079309C" w:rsidP="0079309C">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 xml:space="preserve">warning </w:t>
      </w:r>
      <w:r w:rsidRPr="00A559A7">
        <w:rPr>
          <w:rStyle w:val="Emphasis"/>
        </w:rPr>
        <w:lastRenderedPageBreak/>
        <w:t>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w:t>
      </w:r>
      <w:r w:rsidRPr="00A559A7">
        <w:rPr>
          <w:sz w:val="14"/>
        </w:rPr>
        <w:lastRenderedPageBreak/>
        <w:t xml:space="preserve">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43E4B77F" w14:textId="77777777" w:rsidR="0079309C" w:rsidRDefault="0079309C" w:rsidP="0079309C">
      <w:pPr>
        <w:pStyle w:val="Heading4"/>
        <w:rPr>
          <w:u w:val="single"/>
        </w:rPr>
      </w:pPr>
      <w:r>
        <w:t xml:space="preserve">The impact’s </w:t>
      </w:r>
      <w:r>
        <w:rPr>
          <w:u w:val="single"/>
        </w:rPr>
        <w:t>global war</w:t>
      </w:r>
    </w:p>
    <w:p w14:paraId="38605363" w14:textId="77777777" w:rsidR="0079309C" w:rsidRDefault="0079309C" w:rsidP="0079309C">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626BC50B" w14:textId="77777777" w:rsidR="0079309C" w:rsidRPr="00822BDD" w:rsidRDefault="0079309C" w:rsidP="0079309C">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05910599" w14:textId="33DBC85F" w:rsidR="00792891" w:rsidRDefault="00792891" w:rsidP="00792891">
      <w:pPr>
        <w:pStyle w:val="Heading3"/>
      </w:pPr>
      <w:r>
        <w:lastRenderedPageBreak/>
        <w:t>2</w:t>
      </w:r>
    </w:p>
    <w:p w14:paraId="27907C2D" w14:textId="77777777" w:rsidR="00792891" w:rsidRDefault="00792891" w:rsidP="00792891">
      <w:pPr>
        <w:pStyle w:val="Heading4"/>
      </w:pPr>
      <w:r>
        <w:t>Starlink key to global broadband</w:t>
      </w:r>
    </w:p>
    <w:p w14:paraId="6CF889A9" w14:textId="77777777" w:rsidR="00792891" w:rsidRDefault="00792891" w:rsidP="00792891">
      <w:r w:rsidRPr="00D25A75">
        <w:rPr>
          <w:rFonts w:eastAsiaTheme="majorEastAsia" w:cstheme="majorBidi"/>
          <w:b/>
          <w:iCs/>
          <w:sz w:val="26"/>
        </w:rPr>
        <w:t>Menon 21</w:t>
      </w:r>
      <w:r>
        <w:t xml:space="preserve"> [</w:t>
      </w:r>
      <w:r w:rsidRPr="00D25A75">
        <w:t xml:space="preserve">Arun Menon  Sep 8, 2021 08, "SpaceX’s Starlink kickstarts a satellite broadband market that could disrupt telecom — Menon," Fierce Telecom, </w:t>
      </w:r>
      <w:hyperlink r:id="rId10" w:history="1">
        <w:r w:rsidRPr="00D17221">
          <w:rPr>
            <w:rStyle w:val="Hyperlink"/>
          </w:rPr>
          <w:t>https://www.fiercetelecom.com/telecom/spacex-s-starlink-kickstarts-a-satellite-broadband-market-could-disrupt-telecom-menon accessed 12/19/21</w:t>
        </w:r>
      </w:hyperlink>
      <w:r>
        <w:t>] Adam</w:t>
      </w:r>
    </w:p>
    <w:p w14:paraId="15C604E5" w14:textId="77777777" w:rsidR="00792891" w:rsidRPr="00D25A75" w:rsidRDefault="00792891" w:rsidP="00792891">
      <w:pPr>
        <w:rPr>
          <w:rStyle w:val="StyleUnderline"/>
        </w:rPr>
      </w:pPr>
      <w:r w:rsidRPr="00D25A75">
        <w:t xml:space="preserve">In recent years, </w:t>
      </w:r>
      <w:r w:rsidRPr="00D25A75">
        <w:rPr>
          <w:rStyle w:val="StyleUnderline"/>
        </w:rPr>
        <w:t xml:space="preserve">more than 10 low earth orbit (LEO) satellite projects have surfaced, among which </w:t>
      </w:r>
      <w:r w:rsidRPr="00D25A75">
        <w:rPr>
          <w:rStyle w:val="StyleUnderline"/>
          <w:highlight w:val="cyan"/>
        </w:rPr>
        <w:t>SpaceX’s Starlink has a clear first-mover advantage</w:t>
      </w:r>
      <w:r w:rsidRPr="00D25A75">
        <w:t xml:space="preserve">. With 1,500+ active satellites, </w:t>
      </w:r>
      <w:r w:rsidRPr="00D25A75">
        <w:rPr>
          <w:rStyle w:val="StyleUnderline"/>
        </w:rPr>
        <w:t xml:space="preserve">Starlink is by far </w:t>
      </w:r>
      <w:r w:rsidRPr="00D25A75">
        <w:rPr>
          <w:rStyle w:val="StyleUnderline"/>
          <w:highlight w:val="cyan"/>
        </w:rPr>
        <w:t>the largest network in the orbit</w:t>
      </w:r>
      <w:r w:rsidRPr="00D25A75">
        <w:rPr>
          <w:rStyle w:val="StyleUnderline"/>
        </w:rPr>
        <w:t xml:space="preserve">. </w:t>
      </w:r>
      <w:r w:rsidRPr="00D25A75">
        <w:t>Elon Musk most recently </w:t>
      </w:r>
      <w:hyperlink r:id="rId11" w:history="1">
        <w:r w:rsidRPr="00D25A75">
          <w:rPr>
            <w:rStyle w:val="Hyperlink"/>
          </w:rPr>
          <w:t>tweeted</w:t>
        </w:r>
      </w:hyperlink>
      <w:r w:rsidRPr="00D25A75">
        <w:t xml:space="preserve"> that Starlink has now shipped 100,000 terminals to users in 14 countries, </w:t>
      </w:r>
      <w:r w:rsidRPr="00D25A75">
        <w:rPr>
          <w:rStyle w:val="StyleUnderline"/>
        </w:rPr>
        <w:t xml:space="preserve">with </w:t>
      </w:r>
      <w:r w:rsidRPr="00D25A75">
        <w:rPr>
          <w:rStyle w:val="StyleUnderline"/>
          <w:highlight w:val="cyan"/>
        </w:rPr>
        <w:t>license applications pending in several other countries</w:t>
      </w:r>
      <w:r w:rsidRPr="00D25A75">
        <w:rPr>
          <w:rStyle w:val="StyleUnderline"/>
        </w:rPr>
        <w:t>. That’s significant given that a full commercial service has not yet begun.</w:t>
      </w:r>
    </w:p>
    <w:p w14:paraId="68B67944" w14:textId="77777777" w:rsidR="00792891" w:rsidRPr="00D25A75" w:rsidRDefault="00792891" w:rsidP="00792891">
      <w:r w:rsidRPr="00D25A75">
        <w:t>RELATED: </w:t>
      </w:r>
      <w:hyperlink r:id="rId12" w:history="1">
        <w:r w:rsidRPr="00D25A75">
          <w:rPr>
            <w:rStyle w:val="Hyperlink"/>
          </w:rPr>
          <w:t>Industry Voices—Menon: Satellite mega-constellations are connectivity’s new frontier post-5G revolution</w:t>
        </w:r>
      </w:hyperlink>
    </w:p>
    <w:p w14:paraId="3B5708C2" w14:textId="77777777" w:rsidR="00792891" w:rsidRPr="00D25A75" w:rsidRDefault="00792891" w:rsidP="00792891">
      <w:r w:rsidRPr="00D25A75">
        <w:rPr>
          <w:rStyle w:val="StyleUnderline"/>
        </w:rPr>
        <w:t xml:space="preserve">Despite service downtimes during the initial beta-testing phase, </w:t>
      </w:r>
      <w:proofErr w:type="spellStart"/>
      <w:r w:rsidRPr="00D25A75">
        <w:rPr>
          <w:rStyle w:val="StyleUnderline"/>
          <w:highlight w:val="cyan"/>
        </w:rPr>
        <w:t>Starlink’s</w:t>
      </w:r>
      <w:proofErr w:type="spellEnd"/>
      <w:r w:rsidRPr="00D25A75">
        <w:rPr>
          <w:rStyle w:val="StyleUnderline"/>
          <w:highlight w:val="cyan"/>
        </w:rPr>
        <w:t xml:space="preserve"> satellite broadband service managed to provide a comparable experience to fixed-based internet service</w:t>
      </w:r>
      <w:r w:rsidRPr="00D25A75">
        <w:rPr>
          <w:rStyle w:val="StyleUnderline"/>
        </w:rPr>
        <w:t>.</w:t>
      </w:r>
      <w:r w:rsidRPr="00D25A75">
        <w:t xml:space="preserve"> A </w:t>
      </w:r>
      <w:r w:rsidRPr="00D25A75">
        <w:rPr>
          <w:rStyle w:val="StyleUnderline"/>
        </w:rPr>
        <w:t>recent post by broadband network intelligence firm </w:t>
      </w:r>
      <w:proofErr w:type="spellStart"/>
      <w:r w:rsidRPr="00D25A75">
        <w:rPr>
          <w:rStyle w:val="StyleUnderline"/>
        </w:rPr>
        <w:fldChar w:fldCharType="begin"/>
      </w:r>
      <w:r w:rsidRPr="00D25A75">
        <w:rPr>
          <w:rStyle w:val="StyleUnderline"/>
        </w:rPr>
        <w:instrText xml:space="preserve"> HYPERLINK "https://www.speedtest.net/insights/blog/starlink-hughesnet-viasat-performance-q2-2021/" </w:instrText>
      </w:r>
      <w:r w:rsidRPr="00D25A75">
        <w:rPr>
          <w:rStyle w:val="StyleUnderline"/>
        </w:rPr>
        <w:fldChar w:fldCharType="separate"/>
      </w:r>
      <w:r w:rsidRPr="00D25A75">
        <w:rPr>
          <w:rStyle w:val="StyleUnderline"/>
        </w:rPr>
        <w:t>Ookla</w:t>
      </w:r>
      <w:proofErr w:type="spellEnd"/>
      <w:r w:rsidRPr="00D25A75">
        <w:rPr>
          <w:rStyle w:val="StyleUnderline"/>
        </w:rPr>
        <w:fldChar w:fldCharType="end"/>
      </w:r>
      <w:r w:rsidRPr="00D25A75">
        <w:rPr>
          <w:rStyle w:val="StyleUnderline"/>
        </w:rPr>
        <w:t xml:space="preserve"> noted </w:t>
      </w:r>
      <w:r w:rsidRPr="00D25A75">
        <w:rPr>
          <w:rStyle w:val="StyleUnderline"/>
          <w:highlight w:val="cyan"/>
        </w:rPr>
        <w:t>Starlink as the only satellite broadband service provider in the U.S.</w:t>
      </w:r>
      <w:r w:rsidRPr="00D25A75">
        <w:rPr>
          <w:rStyle w:val="StyleUnderline"/>
        </w:rPr>
        <w:t xml:space="preserve"> to </w:t>
      </w:r>
      <w:r w:rsidRPr="00D25A75">
        <w:rPr>
          <w:rStyle w:val="StyleUnderline"/>
          <w:highlight w:val="cyan"/>
        </w:rPr>
        <w:t>offer fixed-broadband</w:t>
      </w:r>
      <w:r w:rsidRPr="00D25A75">
        <w:rPr>
          <w:rStyle w:val="StyleUnderline"/>
        </w:rPr>
        <w:t xml:space="preserve">-like latency figures of 45 </w:t>
      </w:r>
      <w:proofErr w:type="spellStart"/>
      <w:r w:rsidRPr="00D25A75">
        <w:rPr>
          <w:rStyle w:val="StyleUnderline"/>
        </w:rPr>
        <w:t>ms</w:t>
      </w:r>
      <w:proofErr w:type="spellEnd"/>
      <w:r w:rsidRPr="00D25A75">
        <w:rPr>
          <w:rStyle w:val="StyleUnderline"/>
        </w:rPr>
        <w:t xml:space="preserve"> and median download speeds at 97.23 Mbps</w:t>
      </w:r>
      <w:r w:rsidRPr="00D25A75">
        <w:t xml:space="preserve"> (vs. fixed broadband’s 14 </w:t>
      </w:r>
      <w:proofErr w:type="spellStart"/>
      <w:r w:rsidRPr="00D25A75">
        <w:t>ms</w:t>
      </w:r>
      <w:proofErr w:type="spellEnd"/>
      <w:r w:rsidRPr="00D25A75">
        <w:t xml:space="preserve"> and 115 Mbps) in 2Q21. Elsewhere, </w:t>
      </w:r>
      <w:r w:rsidRPr="00D25A75">
        <w:rPr>
          <w:rStyle w:val="StyleUnderline"/>
        </w:rPr>
        <w:t>Starlink managed to beat the average download speeds of fixed broadband in markets like Canada</w:t>
      </w:r>
      <w:r w:rsidRPr="00D25A75">
        <w:t xml:space="preserve"> (</w:t>
      </w:r>
      <w:proofErr w:type="spellStart"/>
      <w:r w:rsidRPr="00D25A75">
        <w:t>Starlink’s</w:t>
      </w:r>
      <w:proofErr w:type="spellEnd"/>
      <w:r w:rsidRPr="00D25A75">
        <w:t xml:space="preserve"> 86.92 Mbps vs. fixed broadband’s 84.24 Mbps), Germany (107.98 Mbps vs. 58.17 Mbps), New Zealand (127.02 Mbps vs. 78.85 Mbps), and the UK (108.30 Mbps vs. 50.14 Mbps).</w:t>
      </w:r>
    </w:p>
    <w:p w14:paraId="14F7D944" w14:textId="77777777" w:rsidR="00792891" w:rsidRPr="00D25A75" w:rsidRDefault="00792891" w:rsidP="00792891">
      <w:r w:rsidRPr="00D25A75">
        <w:t xml:space="preserve">All these stats point to </w:t>
      </w:r>
      <w:r w:rsidRPr="00D25A75">
        <w:rPr>
          <w:rStyle w:val="StyleUnderline"/>
        </w:rPr>
        <w:t xml:space="preserve">Starlink </w:t>
      </w:r>
      <w:r w:rsidRPr="00D25A75">
        <w:rPr>
          <w:rStyle w:val="StyleUnderline"/>
          <w:highlight w:val="cyan"/>
        </w:rPr>
        <w:t>emerging</w:t>
      </w:r>
      <w:r w:rsidRPr="00D25A75">
        <w:rPr>
          <w:rStyle w:val="StyleUnderline"/>
        </w:rPr>
        <w:t xml:space="preserve"> </w:t>
      </w:r>
      <w:r w:rsidRPr="00D25A75">
        <w:rPr>
          <w:rStyle w:val="StyleUnderline"/>
          <w:highlight w:val="cyan"/>
        </w:rPr>
        <w:t>as</w:t>
      </w:r>
      <w:r w:rsidRPr="00D25A75">
        <w:rPr>
          <w:rStyle w:val="StyleUnderline"/>
        </w:rPr>
        <w:t xml:space="preserve"> a </w:t>
      </w:r>
      <w:r w:rsidRPr="00D25A75">
        <w:rPr>
          <w:rStyle w:val="StyleUnderline"/>
          <w:highlight w:val="cyan"/>
        </w:rPr>
        <w:t>strong</w:t>
      </w:r>
      <w:r w:rsidRPr="00D25A75">
        <w:rPr>
          <w:rStyle w:val="StyleUnderline"/>
        </w:rPr>
        <w:t xml:space="preserve"> </w:t>
      </w:r>
      <w:r w:rsidRPr="00D25A75">
        <w:rPr>
          <w:rStyle w:val="StyleUnderline"/>
          <w:highlight w:val="cyan"/>
        </w:rPr>
        <w:t>alternative for broadband service</w:t>
      </w:r>
      <w:r w:rsidRPr="00D25A75">
        <w:rPr>
          <w:rStyle w:val="StyleUnderline"/>
        </w:rPr>
        <w:t>. As more Starlink satellites join the orbit, the occasional downtimes will reduce significantly</w:t>
      </w:r>
      <w:r w:rsidRPr="00D25A75">
        <w:t xml:space="preserve">, also </w:t>
      </w:r>
      <w:r w:rsidRPr="00D25A75">
        <w:rPr>
          <w:rStyle w:val="StyleUnderline"/>
        </w:rPr>
        <w:t>improving the latency and speed</w:t>
      </w:r>
      <w:r w:rsidRPr="00D25A75">
        <w:t xml:space="preserve">. And if Elon Musk is to be believed, </w:t>
      </w:r>
      <w:proofErr w:type="spellStart"/>
      <w:r w:rsidRPr="00D25A75">
        <w:t>Starlink’s</w:t>
      </w:r>
      <w:proofErr w:type="spellEnd"/>
      <w:r w:rsidRPr="00D25A75">
        <w:t xml:space="preserve"> speed will </w:t>
      </w:r>
      <w:hyperlink r:id="rId13" w:history="1">
        <w:r w:rsidRPr="00D25A75">
          <w:rPr>
            <w:rStyle w:val="Hyperlink"/>
          </w:rPr>
          <w:t>double</w:t>
        </w:r>
      </w:hyperlink>
      <w:r w:rsidRPr="00D25A75">
        <w:t> to 300 Mbps by the end of this year, from the current promised speeds of 50-150 Mbps range.</w:t>
      </w:r>
    </w:p>
    <w:p w14:paraId="0356B091" w14:textId="77777777" w:rsidR="00792891" w:rsidRPr="00D25A75" w:rsidRDefault="00792891" w:rsidP="00792891">
      <w:r w:rsidRPr="00D25A75">
        <w:t xml:space="preserve">Rivals make progress but lag </w:t>
      </w:r>
      <w:proofErr w:type="spellStart"/>
      <w:r w:rsidRPr="00D25A75">
        <w:t>Starlink’s</w:t>
      </w:r>
      <w:proofErr w:type="spellEnd"/>
      <w:r w:rsidRPr="00D25A75">
        <w:t xml:space="preserve"> pace of growth</w:t>
      </w:r>
    </w:p>
    <w:p w14:paraId="2FC05A42" w14:textId="77777777" w:rsidR="00792891" w:rsidRPr="00D25A75" w:rsidRDefault="00792891" w:rsidP="00792891">
      <w:pPr>
        <w:rPr>
          <w:rStyle w:val="StyleUnderline"/>
        </w:rPr>
      </w:pPr>
      <w:r w:rsidRPr="00D25A75">
        <w:t xml:space="preserve">Several other players are prepping to launch new constellation projects. Three of the most promising LEO satellite projects (other than SpaceX’s Starlink) include </w:t>
      </w:r>
      <w:proofErr w:type="spellStart"/>
      <w:r w:rsidRPr="00D25A75">
        <w:t>OneWeb</w:t>
      </w:r>
      <w:proofErr w:type="spellEnd"/>
      <w:r w:rsidRPr="00D25A75">
        <w:t xml:space="preserve">, Amazon’s Kuiper, and </w:t>
      </w:r>
      <w:proofErr w:type="spellStart"/>
      <w:r w:rsidRPr="00D25A75">
        <w:t>Telesat’s</w:t>
      </w:r>
      <w:proofErr w:type="spellEnd"/>
      <w:r w:rsidRPr="00D25A75">
        <w:t xml:space="preserve"> Lightspeed. </w:t>
      </w:r>
      <w:proofErr w:type="spellStart"/>
      <w:r w:rsidRPr="00D25A75">
        <w:t>Starlink’s</w:t>
      </w:r>
      <w:proofErr w:type="spellEnd"/>
      <w:r w:rsidRPr="00D25A75">
        <w:t xml:space="preserve"> direct competitor in terms of scale, goal, and target market is Amazon’s Kuiper which plans to operate a fleet of 3,236 LEO satellites. Though Amazon is yet to deploy any satellites, it received U.S. Federal Communications Commission (FCC) approval mid last year to deploy half of the satellites by mid-2026 and the rest by mid-2029. Despite signing a </w:t>
      </w:r>
      <w:hyperlink r:id="rId14" w:history="1">
        <w:r w:rsidRPr="00D25A75">
          <w:rPr>
            <w:rStyle w:val="Hyperlink"/>
          </w:rPr>
          <w:t>contract</w:t>
        </w:r>
      </w:hyperlink>
      <w:r w:rsidRPr="00D25A75">
        <w:t xml:space="preserve"> for nine launches of its Project Kuiper internet satellites on United Launch Alliance’s Atlas V rockets, Amazon did not reveal any timeline for those launches. This is in stark contrast to </w:t>
      </w:r>
      <w:proofErr w:type="spellStart"/>
      <w:r w:rsidRPr="00D25A75">
        <w:rPr>
          <w:rStyle w:val="StyleUnderline"/>
          <w:highlight w:val="cyan"/>
        </w:rPr>
        <w:t>Starlink’s</w:t>
      </w:r>
      <w:proofErr w:type="spellEnd"/>
      <w:r w:rsidRPr="00D25A75">
        <w:rPr>
          <w:rStyle w:val="StyleUnderline"/>
        </w:rPr>
        <w:t xml:space="preserve"> </w:t>
      </w:r>
      <w:r w:rsidRPr="00D25A75">
        <w:rPr>
          <w:rStyle w:val="StyleUnderline"/>
          <w:highlight w:val="cyan"/>
        </w:rPr>
        <w:t>satellite</w:t>
      </w:r>
      <w:r w:rsidRPr="00D25A75">
        <w:rPr>
          <w:rStyle w:val="StyleUnderline"/>
        </w:rPr>
        <w:t xml:space="preserve"> internet service, which will be </w:t>
      </w:r>
      <w:r w:rsidRPr="00D25A75">
        <w:rPr>
          <w:rStyle w:val="StyleUnderline"/>
          <w:highlight w:val="cyan"/>
        </w:rPr>
        <w:t>up and running</w:t>
      </w:r>
      <w:r w:rsidRPr="00D25A75">
        <w:rPr>
          <w:rStyle w:val="StyleUnderline"/>
        </w:rPr>
        <w:t xml:space="preserve"> commercially </w:t>
      </w:r>
      <w:r w:rsidRPr="00D25A75">
        <w:rPr>
          <w:rStyle w:val="StyleUnderline"/>
          <w:highlight w:val="cyan"/>
        </w:rPr>
        <w:t>by </w:t>
      </w:r>
      <w:hyperlink r:id="rId15" w:history="1">
        <w:r w:rsidRPr="00D25A75">
          <w:rPr>
            <w:rStyle w:val="StyleUnderline"/>
            <w:highlight w:val="cyan"/>
          </w:rPr>
          <w:t>September</w:t>
        </w:r>
      </w:hyperlink>
      <w:r w:rsidRPr="00D25A75">
        <w:rPr>
          <w:rStyle w:val="StyleUnderline"/>
        </w:rPr>
        <w:t> this year.</w:t>
      </w:r>
    </w:p>
    <w:p w14:paraId="01535692" w14:textId="77777777" w:rsidR="00792891" w:rsidRPr="00FF2456" w:rsidRDefault="00792891" w:rsidP="00792891">
      <w:pPr>
        <w:pStyle w:val="Heading4"/>
        <w:rPr>
          <w:rStyle w:val="Style13ptBold"/>
          <w:b/>
        </w:rPr>
      </w:pPr>
      <w:r w:rsidRPr="00FF2456">
        <w:rPr>
          <w:rStyle w:val="Style13ptBold"/>
        </w:rPr>
        <w:t>Broadband is critical to American agriculture.</w:t>
      </w:r>
    </w:p>
    <w:p w14:paraId="752CC22D" w14:textId="77777777" w:rsidR="00792891" w:rsidRPr="00D6045C" w:rsidRDefault="00792891" w:rsidP="00792891">
      <w:r w:rsidRPr="00D6045C">
        <w:t xml:space="preserve">Zippy </w:t>
      </w:r>
      <w:r w:rsidRPr="00D6045C">
        <w:rPr>
          <w:rStyle w:val="Style13ptBold"/>
        </w:rPr>
        <w:t>Duvall 18</w:t>
      </w:r>
      <w:r>
        <w:t>.</w:t>
      </w:r>
      <w:r w:rsidRPr="00D6045C">
        <w:t xml:space="preserve"> president of the American Farm Bureau Federation, 11-1-2018, "For farmers, broadband is a necessity, not a luxury," </w:t>
      </w:r>
      <w:proofErr w:type="spellStart"/>
      <w:r w:rsidRPr="00D6045C">
        <w:t>TheHill</w:t>
      </w:r>
      <w:proofErr w:type="spellEnd"/>
      <w:r w:rsidRPr="00D6045C">
        <w:t>, https://thehill.com/blogs/congress-blog/technology/414370-for-farmers-broadband-is-a-necessity-not-a-luxury</w:t>
      </w:r>
    </w:p>
    <w:p w14:paraId="51223FD2" w14:textId="77777777" w:rsidR="00792891" w:rsidRPr="00DC7849" w:rsidRDefault="00792891" w:rsidP="00792891">
      <w:pPr>
        <w:rPr>
          <w:rStyle w:val="StyleUnderline"/>
        </w:rPr>
      </w:pPr>
      <w:r w:rsidRPr="00DC7849">
        <w:rPr>
          <w:sz w:val="16"/>
        </w:rPr>
        <w:lastRenderedPageBreak/>
        <w:t xml:space="preserve">Just like every other U.S. business competing </w:t>
      </w:r>
      <w:r w:rsidRPr="00DC7849">
        <w:rPr>
          <w:rStyle w:val="StyleUnderline"/>
        </w:rPr>
        <w:t xml:space="preserve">in an increasingly global economy, </w:t>
      </w:r>
      <w:r w:rsidRPr="004F6D09">
        <w:rPr>
          <w:rStyle w:val="StyleUnderline"/>
          <w:highlight w:val="green"/>
        </w:rPr>
        <w:t>America’s</w:t>
      </w:r>
      <w:r w:rsidRPr="004F6D09">
        <w:rPr>
          <w:sz w:val="16"/>
          <w:highlight w:val="green"/>
        </w:rPr>
        <w:t xml:space="preserve"> </w:t>
      </w:r>
      <w:r w:rsidRPr="004F6D09">
        <w:rPr>
          <w:rStyle w:val="StyleUnderline"/>
          <w:highlight w:val="green"/>
        </w:rPr>
        <w:t>farmers</w:t>
      </w:r>
      <w:r w:rsidRPr="00DC7849">
        <w:rPr>
          <w:sz w:val="16"/>
        </w:rPr>
        <w:t xml:space="preserve"> and ranchers </w:t>
      </w:r>
      <w:r w:rsidRPr="004F6D09">
        <w:rPr>
          <w:rStyle w:val="StyleUnderline"/>
          <w:highlight w:val="green"/>
        </w:rPr>
        <w:t xml:space="preserve">need </w:t>
      </w:r>
      <w:r w:rsidRPr="004F6D09">
        <w:rPr>
          <w:rStyle w:val="Emphasis"/>
          <w:highlight w:val="green"/>
        </w:rPr>
        <w:t>reliable</w:t>
      </w:r>
      <w:r w:rsidRPr="004F6D09">
        <w:rPr>
          <w:sz w:val="16"/>
          <w:highlight w:val="green"/>
        </w:rPr>
        <w:t xml:space="preserve">, </w:t>
      </w:r>
      <w:r w:rsidRPr="004F6D09">
        <w:rPr>
          <w:rStyle w:val="Emphasis"/>
          <w:highlight w:val="green"/>
        </w:rPr>
        <w:t>high-speed internet</w:t>
      </w:r>
      <w:r w:rsidRPr="00DC7849">
        <w:rPr>
          <w:sz w:val="16"/>
        </w:rPr>
        <w:t xml:space="preserve"> service. It is no longer a luxury; </w:t>
      </w:r>
      <w:r w:rsidRPr="00DC7849">
        <w:rPr>
          <w:rStyle w:val="StyleUnderline"/>
        </w:rPr>
        <w:t xml:space="preserve">it is </w:t>
      </w:r>
      <w:r w:rsidRPr="004F6D09">
        <w:rPr>
          <w:rStyle w:val="StyleUnderline"/>
          <w:highlight w:val="green"/>
        </w:rPr>
        <w:t xml:space="preserve">an </w:t>
      </w:r>
      <w:r w:rsidRPr="004F6D09">
        <w:rPr>
          <w:rStyle w:val="Emphasis"/>
          <w:highlight w:val="green"/>
        </w:rPr>
        <w:t>absolute necessity</w:t>
      </w:r>
      <w:r w:rsidRPr="00DC7849">
        <w:rPr>
          <w:rStyle w:val="StyleUnderline"/>
        </w:rPr>
        <w:t xml:space="preserve"> in our digital age</w:t>
      </w:r>
      <w:r w:rsidRPr="00DC7849">
        <w:rPr>
          <w:sz w:val="16"/>
        </w:rPr>
        <w:t xml:space="preserve">. Robust broadband networks foster </w:t>
      </w:r>
      <w:r w:rsidRPr="00DC7849">
        <w:rPr>
          <w:rStyle w:val="StyleUnderline"/>
        </w:rPr>
        <w:t xml:space="preserve">more efficient, </w:t>
      </w:r>
      <w:proofErr w:type="gramStart"/>
      <w:r w:rsidRPr="00DC7849">
        <w:rPr>
          <w:rStyle w:val="StyleUnderline"/>
        </w:rPr>
        <w:t>economical</w:t>
      </w:r>
      <w:proofErr w:type="gramEnd"/>
      <w:r w:rsidRPr="00DC7849">
        <w:rPr>
          <w:rStyle w:val="StyleUnderline"/>
        </w:rPr>
        <w:t xml:space="preserve"> and environmentally responsible agriculture operations</w:t>
      </w:r>
      <w:r w:rsidRPr="00DC7849">
        <w:rPr>
          <w:sz w:val="16"/>
        </w:rPr>
        <w:t xml:space="preserve">. Rural broadband deployment is now a priority for Congress, the </w:t>
      </w:r>
      <w:proofErr w:type="gramStart"/>
      <w:r w:rsidRPr="00DC7849">
        <w:rPr>
          <w:sz w:val="16"/>
        </w:rPr>
        <w:t>administration</w:t>
      </w:r>
      <w:proofErr w:type="gramEnd"/>
      <w:r w:rsidRPr="00DC7849">
        <w:rPr>
          <w:sz w:val="16"/>
        </w:rPr>
        <w:t xml:space="preserve"> and federal agencies. But there is still work to do to ensure rural and agricultural communities have fair and open access to the fixed and mobile broadband networks they need to prosper and succeed. High-speed broadband networks are </w:t>
      </w:r>
      <w:r w:rsidRPr="00DC7849">
        <w:rPr>
          <w:rStyle w:val="StyleUnderline"/>
        </w:rPr>
        <w:t xml:space="preserve">vital </w:t>
      </w:r>
      <w:r w:rsidRPr="004F6D09">
        <w:rPr>
          <w:rStyle w:val="StyleUnderline"/>
          <w:highlight w:val="green"/>
        </w:rPr>
        <w:t>to ensure farmers</w:t>
      </w:r>
      <w:r w:rsidRPr="00DC7849">
        <w:rPr>
          <w:rStyle w:val="StyleUnderline"/>
        </w:rPr>
        <w:t xml:space="preserve"> and ranchers can </w:t>
      </w:r>
      <w:r w:rsidRPr="004F6D09">
        <w:rPr>
          <w:rStyle w:val="StyleUnderline"/>
          <w:highlight w:val="green"/>
        </w:rPr>
        <w:t>use the latest</w:t>
      </w:r>
      <w:r w:rsidRPr="00DC7849">
        <w:rPr>
          <w:rStyle w:val="StyleUnderline"/>
        </w:rPr>
        <w:t xml:space="preserve"> in </w:t>
      </w:r>
      <w:r w:rsidRPr="004F6D09">
        <w:rPr>
          <w:rStyle w:val="Emphasis"/>
          <w:highlight w:val="green"/>
        </w:rPr>
        <w:t>precision agricultural equipment</w:t>
      </w:r>
      <w:r w:rsidRPr="00DC7849">
        <w:rPr>
          <w:sz w:val="16"/>
        </w:rPr>
        <w:t xml:space="preserve">. They are central to following commodity markets and communicating with customers, </w:t>
      </w:r>
      <w:proofErr w:type="gramStart"/>
      <w:r w:rsidRPr="00DC7849">
        <w:rPr>
          <w:sz w:val="16"/>
        </w:rPr>
        <w:t>vendors</w:t>
      </w:r>
      <w:proofErr w:type="gramEnd"/>
      <w:r w:rsidRPr="00DC7849">
        <w:rPr>
          <w:sz w:val="16"/>
        </w:rPr>
        <w:t xml:space="preserve"> and suppliers. </w:t>
      </w:r>
      <w:r w:rsidRPr="00DC7849">
        <w:rPr>
          <w:rStyle w:val="StyleUnderline"/>
        </w:rPr>
        <w:t xml:space="preserve">Speedy internet connections mean American </w:t>
      </w:r>
      <w:r w:rsidRPr="004F6D09">
        <w:rPr>
          <w:rStyle w:val="StyleUnderline"/>
          <w:highlight w:val="green"/>
        </w:rPr>
        <w:t>farmers</w:t>
      </w:r>
      <w:r w:rsidRPr="00DC7849">
        <w:rPr>
          <w:rStyle w:val="StyleUnderline"/>
        </w:rPr>
        <w:t xml:space="preserve"> can </w:t>
      </w:r>
      <w:r w:rsidRPr="004F6D09">
        <w:rPr>
          <w:rStyle w:val="StyleUnderline"/>
          <w:highlight w:val="green"/>
        </w:rPr>
        <w:t xml:space="preserve">gain a </w:t>
      </w:r>
      <w:r w:rsidRPr="004F6D09">
        <w:rPr>
          <w:rStyle w:val="Emphasis"/>
          <w:highlight w:val="green"/>
        </w:rPr>
        <w:t>foothold in new markets</w:t>
      </w:r>
      <w:r w:rsidRPr="00DC7849">
        <w:rPr>
          <w:sz w:val="16"/>
        </w:rPr>
        <w:t xml:space="preserve"> around the world while ensuring they are complying with ever-changing regulatory standards. The nature and science and technology of farming is constantly changing. Modern farming techniques such as </w:t>
      </w:r>
      <w:hyperlink r:id="rId16" w:history="1">
        <w:r w:rsidRPr="00DC7849">
          <w:rPr>
            <w:rStyle w:val="StyleUnderline"/>
          </w:rPr>
          <w:t xml:space="preserve">precision agriculture give farmers important </w:t>
        </w:r>
        <w:r w:rsidRPr="004F6D09">
          <w:rPr>
            <w:rStyle w:val="StyleUnderline"/>
            <w:highlight w:val="green"/>
          </w:rPr>
          <w:t>information</w:t>
        </w:r>
      </w:hyperlink>
      <w:r>
        <w:rPr>
          <w:rStyle w:val="StyleUnderline"/>
        </w:rPr>
        <w:t xml:space="preserve"> </w:t>
      </w:r>
      <w:r w:rsidRPr="004F6D09">
        <w:rPr>
          <w:rStyle w:val="StyleUnderline"/>
          <w:highlight w:val="green"/>
        </w:rPr>
        <w:t>to maximize yields</w:t>
      </w:r>
      <w:r w:rsidRPr="00DC7849">
        <w:rPr>
          <w:rStyle w:val="StyleUnderline"/>
        </w:rPr>
        <w:t xml:space="preserve"> </w:t>
      </w:r>
      <w:r w:rsidRPr="00DC7849">
        <w:rPr>
          <w:sz w:val="16"/>
        </w:rPr>
        <w:t xml:space="preserve">on every piece of the land they work right down to the square foot, in many cases. </w:t>
      </w:r>
      <w:r w:rsidRPr="00DC7849">
        <w:rPr>
          <w:rStyle w:val="StyleUnderline"/>
        </w:rPr>
        <w:t xml:space="preserve">But precision </w:t>
      </w:r>
      <w:r w:rsidRPr="004F6D09">
        <w:rPr>
          <w:rStyle w:val="StyleUnderline"/>
          <w:highlight w:val="green"/>
        </w:rPr>
        <w:t>ag requires a</w:t>
      </w:r>
      <w:r w:rsidRPr="00DC7849">
        <w:rPr>
          <w:rStyle w:val="StyleUnderline"/>
        </w:rPr>
        <w:t xml:space="preserve"> wireless </w:t>
      </w:r>
      <w:r w:rsidRPr="004F6D09">
        <w:rPr>
          <w:rStyle w:val="StyleUnderline"/>
          <w:highlight w:val="green"/>
        </w:rPr>
        <w:t>broadband</w:t>
      </w:r>
      <w:r w:rsidRPr="00DC7849">
        <w:rPr>
          <w:rStyle w:val="StyleUnderline"/>
        </w:rPr>
        <w:t xml:space="preserve"> </w:t>
      </w:r>
      <w:r w:rsidRPr="004F6D09">
        <w:rPr>
          <w:rStyle w:val="StyleUnderline"/>
          <w:highlight w:val="green"/>
        </w:rPr>
        <w:t xml:space="preserve">connection for </w:t>
      </w:r>
      <w:r w:rsidRPr="004F6D09">
        <w:rPr>
          <w:rStyle w:val="Emphasis"/>
          <w:highlight w:val="green"/>
        </w:rPr>
        <w:t>data collection</w:t>
      </w:r>
      <w:r w:rsidRPr="004F6D09">
        <w:rPr>
          <w:rStyle w:val="StyleUnderline"/>
          <w:highlight w:val="green"/>
        </w:rPr>
        <w:t xml:space="preserve"> and </w:t>
      </w:r>
      <w:r w:rsidRPr="004F6D09">
        <w:rPr>
          <w:rStyle w:val="Emphasis"/>
          <w:highlight w:val="green"/>
        </w:rPr>
        <w:t>analysis</w:t>
      </w:r>
      <w:r w:rsidRPr="00DC7849">
        <w:rPr>
          <w:sz w:val="16"/>
        </w:rPr>
        <w:t xml:space="preserve"> done on the farm and in remote data centers, too. </w:t>
      </w:r>
      <w:r w:rsidRPr="00DC7849">
        <w:rPr>
          <w:rStyle w:val="StyleUnderline"/>
        </w:rPr>
        <w:t>Farmers and ranchers cannot take full advantage of such cutting-edge equipment if they do not have access to wireless broadband</w:t>
      </w:r>
      <w:r w:rsidRPr="00DC7849">
        <w:rPr>
          <w:sz w:val="16"/>
        </w:rPr>
        <w:t xml:space="preserve"> in the field or on the ranch. As time goes by, those </w:t>
      </w:r>
      <w:r w:rsidRPr="00DC7849">
        <w:rPr>
          <w:rStyle w:val="StyleUnderline"/>
        </w:rPr>
        <w:t>connections will become ever more important in a world</w:t>
      </w:r>
      <w:r>
        <w:rPr>
          <w:rStyle w:val="StyleUnderline"/>
        </w:rPr>
        <w:t xml:space="preserve"> </w:t>
      </w:r>
      <w:hyperlink r:id="rId17" w:history="1">
        <w:r w:rsidRPr="00DC7849">
          <w:rPr>
            <w:rStyle w:val="StyleUnderline"/>
          </w:rPr>
          <w:t>expected to add more than 2 billion people by 2050</w:t>
        </w:r>
      </w:hyperlink>
      <w:r w:rsidRPr="00DC7849">
        <w:rPr>
          <w:rStyle w:val="StyleUnderline"/>
        </w:rPr>
        <w:t>.</w:t>
      </w:r>
      <w:r>
        <w:rPr>
          <w:rStyle w:val="StyleUnderline"/>
        </w:rPr>
        <w:t xml:space="preserve"> </w:t>
      </w:r>
      <w:r w:rsidRPr="00DC7849">
        <w:rPr>
          <w:sz w:val="16"/>
        </w:rPr>
        <w:t xml:space="preserve">Rural communities – already under extreme economic pressure – need broadband now and will need it even more in the very near future. </w:t>
      </w:r>
      <w:r w:rsidRPr="00DC7849">
        <w:rPr>
          <w:rStyle w:val="StyleUnderline"/>
        </w:rPr>
        <w:t xml:space="preserve">Broadband is </w:t>
      </w:r>
      <w:r w:rsidRPr="004F6D09">
        <w:rPr>
          <w:rStyle w:val="Emphasis"/>
          <w:highlight w:val="green"/>
        </w:rPr>
        <w:t>essential</w:t>
      </w:r>
      <w:r w:rsidRPr="004F6D09">
        <w:rPr>
          <w:rStyle w:val="StyleUnderline"/>
          <w:highlight w:val="green"/>
        </w:rPr>
        <w:t xml:space="preserve"> to help rural communities </w:t>
      </w:r>
      <w:r w:rsidRPr="004F6D09">
        <w:rPr>
          <w:rStyle w:val="Emphasis"/>
          <w:highlight w:val="green"/>
        </w:rPr>
        <w:t>access</w:t>
      </w:r>
      <w:r w:rsidRPr="00DC7849">
        <w:rPr>
          <w:rStyle w:val="StyleUnderline"/>
        </w:rPr>
        <w:t xml:space="preserve"> health care and government </w:t>
      </w:r>
      <w:r w:rsidRPr="004F6D09">
        <w:rPr>
          <w:rStyle w:val="Emphasis"/>
          <w:highlight w:val="green"/>
        </w:rPr>
        <w:t>services</w:t>
      </w:r>
      <w:r w:rsidRPr="00DC7849">
        <w:rPr>
          <w:sz w:val="16"/>
        </w:rPr>
        <w:t xml:space="preserve">, as well as educational and business opportunities </w:t>
      </w:r>
      <w:r w:rsidRPr="00DC7849">
        <w:rPr>
          <w:rStyle w:val="StyleUnderline"/>
        </w:rPr>
        <w:t xml:space="preserve">that would </w:t>
      </w:r>
      <w:r w:rsidRPr="00DC7849">
        <w:rPr>
          <w:rStyle w:val="Emphasis"/>
        </w:rPr>
        <w:t>otherwise be unavailable</w:t>
      </w:r>
      <w:r w:rsidRPr="00DC7849">
        <w:rPr>
          <w:sz w:val="16"/>
        </w:rPr>
        <w:t xml:space="preserve">. Put simply, our rural and farming communities must be able to access high-speed internet just as easily and </w:t>
      </w:r>
      <w:r w:rsidRPr="00A32602">
        <w:rPr>
          <w:sz w:val="16"/>
        </w:rPr>
        <w:t xml:space="preserve">efficiently as suburban and urban communities. </w:t>
      </w:r>
      <w:r w:rsidRPr="00A32602">
        <w:rPr>
          <w:rStyle w:val="StyleUnderline"/>
        </w:rPr>
        <w:t>Bridging this digital divide is critical to the success of America’s farmers</w:t>
      </w:r>
      <w:r w:rsidRPr="00A32602">
        <w:rPr>
          <w:sz w:val="16"/>
        </w:rPr>
        <w:t xml:space="preserve">. Rural broadband is to this century what rural electrification was to the last: a critical part of economic survival. </w:t>
      </w:r>
      <w:r w:rsidRPr="00A32602">
        <w:rPr>
          <w:rStyle w:val="StyleUnderline"/>
        </w:rPr>
        <w:t xml:space="preserve">Chances for </w:t>
      </w:r>
      <w:r w:rsidRPr="00A32602">
        <w:rPr>
          <w:rStyle w:val="Emphasis"/>
        </w:rPr>
        <w:t>economic recovery</w:t>
      </w:r>
      <w:r w:rsidRPr="00A32602">
        <w:rPr>
          <w:rStyle w:val="StyleUnderline"/>
        </w:rPr>
        <w:t xml:space="preserve"> in rural America </w:t>
      </w:r>
      <w:r w:rsidRPr="00A32602">
        <w:rPr>
          <w:rStyle w:val="Emphasis"/>
        </w:rPr>
        <w:t>will fade</w:t>
      </w:r>
      <w:r w:rsidRPr="00A32602">
        <w:rPr>
          <w:rStyle w:val="StyleUnderline"/>
        </w:rPr>
        <w:t xml:space="preserve"> unless we have broadband service throughout the nation.</w:t>
      </w:r>
    </w:p>
    <w:p w14:paraId="29F729E4" w14:textId="77777777" w:rsidR="00792891" w:rsidRPr="00EC459B" w:rsidRDefault="00792891" w:rsidP="00792891">
      <w:pPr>
        <w:keepNext/>
        <w:keepLines/>
        <w:spacing w:before="200"/>
        <w:outlineLvl w:val="3"/>
        <w:rPr>
          <w:rFonts w:eastAsia="MS Gothic"/>
          <w:b/>
          <w:iCs/>
          <w:sz w:val="26"/>
          <w:szCs w:val="26"/>
        </w:rPr>
      </w:pPr>
      <w:r>
        <w:rPr>
          <w:rFonts w:eastAsia="MS Gothic"/>
          <w:b/>
          <w:iCs/>
          <w:sz w:val="26"/>
          <w:szCs w:val="26"/>
        </w:rPr>
        <w:t>Great power war.</w:t>
      </w:r>
    </w:p>
    <w:p w14:paraId="0A0ED810" w14:textId="77777777" w:rsidR="00792891" w:rsidRPr="00D6045C" w:rsidRDefault="00792891" w:rsidP="00792891">
      <w:r w:rsidRPr="00D6045C">
        <w:t>John</w:t>
      </w:r>
      <w:r>
        <w:t xml:space="preserve"> </w:t>
      </w:r>
      <w:r w:rsidRPr="00D6045C">
        <w:rPr>
          <w:rStyle w:val="Style13ptBold"/>
        </w:rPr>
        <w:t>Castellaw 17</w:t>
      </w:r>
      <w:r>
        <w:t xml:space="preserve">. </w:t>
      </w:r>
      <w:r w:rsidRPr="00D6045C">
        <w:t xml:space="preserve">36-year veteran of the U.S. Marine Corps and the Founder and CEO of </w:t>
      </w:r>
      <w:proofErr w:type="spellStart"/>
      <w:r w:rsidRPr="00D6045C">
        <w:t>Farmspace</w:t>
      </w:r>
      <w:proofErr w:type="spellEnd"/>
      <w:r w:rsidRPr="00D6045C">
        <w:t xml:space="preserve"> Systems LLC, “Opinion: Food Security Strategy Is Essential to Our National Security,” 5/1/17, https://www.agri-pulse.com/articles/9203-opinion-food-security-strategy-is-essential-to-our-national-security</w:t>
      </w:r>
    </w:p>
    <w:p w14:paraId="7683952E" w14:textId="77777777" w:rsidR="00792891" w:rsidRPr="00D1628D" w:rsidRDefault="00792891" w:rsidP="00792891">
      <w:pPr>
        <w:rPr>
          <w:rFonts w:eastAsia="Cambria"/>
          <w:u w:val="single"/>
        </w:rPr>
      </w:pPr>
      <w:r w:rsidRPr="004F6D09">
        <w:rPr>
          <w:rFonts w:eastAsia="Cambria"/>
          <w:highlight w:val="green"/>
          <w:u w:val="single"/>
        </w:rPr>
        <w:t xml:space="preserve">The </w:t>
      </w:r>
      <w:r w:rsidRPr="004F6D09">
        <w:rPr>
          <w:rFonts w:eastAsia="Cambria"/>
          <w:b/>
          <w:iCs/>
          <w:highlight w:val="green"/>
          <w:u w:val="single"/>
          <w:bdr w:val="single" w:sz="8" w:space="0" w:color="auto"/>
        </w:rPr>
        <w:t>U</w:t>
      </w:r>
      <w:r w:rsidRPr="00EC459B">
        <w:rPr>
          <w:rFonts w:eastAsia="Cambria"/>
          <w:u w:val="single"/>
        </w:rPr>
        <w:t xml:space="preserve">nited </w:t>
      </w:r>
      <w:r w:rsidRPr="004F6D09">
        <w:rPr>
          <w:rFonts w:eastAsia="Cambria"/>
          <w:b/>
          <w:iCs/>
          <w:highlight w:val="green"/>
          <w:u w:val="single"/>
          <w:bdr w:val="single" w:sz="8" w:space="0" w:color="auto"/>
        </w:rPr>
        <w:t>S</w:t>
      </w:r>
      <w:r w:rsidRPr="00EC459B">
        <w:rPr>
          <w:rFonts w:eastAsia="Cambria"/>
          <w:u w:val="single"/>
        </w:rPr>
        <w:t xml:space="preserve">tates </w:t>
      </w:r>
      <w:r w:rsidRPr="004F6D09">
        <w:rPr>
          <w:rFonts w:eastAsia="Cambria"/>
          <w:highlight w:val="green"/>
          <w:u w:val="single"/>
        </w:rPr>
        <w:t>faces</w:t>
      </w:r>
      <w:r w:rsidRPr="00EC459B">
        <w:rPr>
          <w:rFonts w:eastAsia="Cambria"/>
          <w:u w:val="single"/>
        </w:rPr>
        <w:t xml:space="preserve"> many </w:t>
      </w:r>
      <w:r w:rsidRPr="004F6D09">
        <w:rPr>
          <w:rFonts w:eastAsia="Cambria"/>
          <w:highlight w:val="green"/>
          <w:u w:val="single"/>
        </w:rPr>
        <w:t>threats</w:t>
      </w:r>
      <w:r w:rsidRPr="00EC459B">
        <w:rPr>
          <w:rFonts w:eastAsia="Cambria"/>
          <w:u w:val="single"/>
        </w:rPr>
        <w:t xml:space="preserve"> to our National Security. These threats include continuing wars with extremist elements </w:t>
      </w:r>
      <w:r w:rsidRPr="004F6D09">
        <w:rPr>
          <w:rFonts w:eastAsia="Cambria"/>
          <w:highlight w:val="green"/>
          <w:u w:val="single"/>
        </w:rPr>
        <w:t xml:space="preserve">such as </w:t>
      </w:r>
      <w:r w:rsidRPr="004F6D09">
        <w:rPr>
          <w:rFonts w:eastAsia="Cambria"/>
          <w:b/>
          <w:iCs/>
          <w:highlight w:val="green"/>
          <w:u w:val="single"/>
          <w:bdr w:val="single" w:sz="8" w:space="0" w:color="auto"/>
        </w:rPr>
        <w:t>ISIS</w:t>
      </w:r>
      <w:r w:rsidRPr="004F6D09">
        <w:rPr>
          <w:rFonts w:eastAsia="Cambria"/>
          <w:highlight w:val="green"/>
          <w:u w:val="single"/>
        </w:rPr>
        <w:t xml:space="preserve"> and</w:t>
      </w:r>
      <w:r w:rsidRPr="00EC459B">
        <w:rPr>
          <w:rFonts w:eastAsia="Cambria"/>
          <w:u w:val="single"/>
        </w:rPr>
        <w:t xml:space="preserve"> potential </w:t>
      </w:r>
      <w:r w:rsidRPr="004F6D09">
        <w:rPr>
          <w:rFonts w:eastAsia="Cambria"/>
          <w:highlight w:val="green"/>
          <w:u w:val="single"/>
        </w:rPr>
        <w:t>wars with</w:t>
      </w:r>
      <w:r w:rsidRPr="00EC459B">
        <w:rPr>
          <w:rFonts w:eastAsia="Cambria"/>
          <w:u w:val="single"/>
        </w:rPr>
        <w:t xml:space="preserve"> rogue state </w:t>
      </w:r>
      <w:r w:rsidRPr="004F6D09">
        <w:rPr>
          <w:rFonts w:eastAsia="Cambria"/>
          <w:b/>
          <w:iCs/>
          <w:highlight w:val="green"/>
          <w:u w:val="single"/>
          <w:bdr w:val="single" w:sz="8" w:space="0" w:color="auto"/>
        </w:rPr>
        <w:t>North Korea</w:t>
      </w:r>
      <w:r w:rsidRPr="00EC459B">
        <w:rPr>
          <w:rFonts w:eastAsia="Cambria"/>
          <w:u w:val="single"/>
        </w:rPr>
        <w:t xml:space="preserve"> or regional nuclear power </w:t>
      </w:r>
      <w:r w:rsidRPr="004F6D09">
        <w:rPr>
          <w:rFonts w:eastAsia="Cambria"/>
          <w:b/>
          <w:iCs/>
          <w:highlight w:val="green"/>
          <w:u w:val="single"/>
          <w:bdr w:val="single" w:sz="8" w:space="0" w:color="auto"/>
        </w:rPr>
        <w:t>Iran.</w:t>
      </w:r>
      <w:r w:rsidRPr="00EC459B">
        <w:rPr>
          <w:rFonts w:eastAsia="Cambria"/>
          <w:sz w:val="16"/>
        </w:rPr>
        <w:t xml:space="preserve"> </w:t>
      </w:r>
      <w:r w:rsidRPr="00EC459B">
        <w:rPr>
          <w:rFonts w:eastAsia="Cambria"/>
          <w:u w:val="single"/>
        </w:rPr>
        <w:t xml:space="preserve">The heated economic and diplomatic competition with </w:t>
      </w:r>
      <w:r w:rsidRPr="004F6D09">
        <w:rPr>
          <w:rFonts w:eastAsia="Cambria"/>
          <w:b/>
          <w:iCs/>
          <w:highlight w:val="green"/>
          <w:u w:val="single"/>
          <w:bdr w:val="single" w:sz="8" w:space="0" w:color="auto"/>
        </w:rPr>
        <w:t>Russia</w:t>
      </w:r>
      <w:r w:rsidRPr="004F6D09">
        <w:rPr>
          <w:rFonts w:eastAsia="Cambria"/>
          <w:highlight w:val="green"/>
          <w:u w:val="single"/>
        </w:rPr>
        <w:t xml:space="preserve"> and</w:t>
      </w:r>
      <w:r w:rsidRPr="00EC459B">
        <w:rPr>
          <w:rFonts w:eastAsia="Cambria"/>
          <w:u w:val="single"/>
        </w:rPr>
        <w:t xml:space="preserve"> a surging </w:t>
      </w:r>
      <w:r w:rsidRPr="004F6D09">
        <w:rPr>
          <w:rFonts w:eastAsia="Cambria"/>
          <w:b/>
          <w:iCs/>
          <w:highlight w:val="green"/>
          <w:u w:val="single"/>
          <w:bdr w:val="single" w:sz="8" w:space="0" w:color="auto"/>
        </w:rPr>
        <w:t>China</w:t>
      </w:r>
      <w:r w:rsidRPr="00EC459B">
        <w:rPr>
          <w:rFonts w:eastAsia="Cambria"/>
          <w:u w:val="single"/>
        </w:rPr>
        <w:t xml:space="preserve"> could </w:t>
      </w:r>
      <w:r w:rsidRPr="00EC459B">
        <w:rPr>
          <w:rFonts w:eastAsia="Cambria"/>
          <w:b/>
          <w:iCs/>
          <w:u w:val="single"/>
          <w:bdr w:val="single" w:sz="8" w:space="0" w:color="auto"/>
        </w:rPr>
        <w:t>spiral out of control</w:t>
      </w:r>
      <w:r w:rsidRPr="00EC459B">
        <w:rPr>
          <w:rFonts w:eastAsia="Cambria"/>
          <w:u w:val="single"/>
        </w:rPr>
        <w:t>.</w:t>
      </w:r>
      <w:r w:rsidRPr="00EC459B">
        <w:rPr>
          <w:rFonts w:eastAsia="Cambria"/>
          <w:sz w:val="16"/>
        </w:rPr>
        <w:t xml:space="preserve"> Concurrently, </w:t>
      </w:r>
      <w:r w:rsidRPr="00EC459B">
        <w:rPr>
          <w:rFonts w:eastAsia="Cambria"/>
          <w:u w:val="single"/>
        </w:rPr>
        <w:t>we face threats to our future security posed by growing civil strife, famine, and refugee and migration challenges which create incubators for extremist and anti-American government factions</w:t>
      </w:r>
      <w:r w:rsidRPr="00EC459B">
        <w:rPr>
          <w:rFonts w:eastAsia="Cambria"/>
          <w:sz w:val="16"/>
        </w:rPr>
        <w:t xml:space="preserve">. Our response cannot be one dimensional but instead must be a nuanced and comprehensive National Security Strategy combining all elements of National Power including a Food Security Strategy. </w:t>
      </w:r>
      <w:r w:rsidRPr="00EC459B">
        <w:rPr>
          <w:rFonts w:eastAsia="Cambria"/>
          <w:u w:val="single"/>
        </w:rPr>
        <w:t xml:space="preserve">An </w:t>
      </w:r>
      <w:r w:rsidRPr="00EC459B">
        <w:rPr>
          <w:rFonts w:eastAsia="Cambria"/>
          <w:b/>
          <w:iCs/>
          <w:u w:val="single"/>
          <w:bdr w:val="single" w:sz="8" w:space="0" w:color="auto"/>
        </w:rPr>
        <w:t>American Food Security Strategy</w:t>
      </w:r>
      <w:r w:rsidRPr="00EC459B">
        <w:rPr>
          <w:rFonts w:eastAsia="Cambria"/>
          <w:u w:val="single"/>
        </w:rPr>
        <w:t xml:space="preserve"> is an imperative factor in </w:t>
      </w:r>
      <w:r w:rsidRPr="00EC459B">
        <w:rPr>
          <w:rFonts w:eastAsia="Cambria"/>
          <w:b/>
          <w:iCs/>
          <w:u w:val="single"/>
          <w:bdr w:val="single" w:sz="8" w:space="0" w:color="auto"/>
        </w:rPr>
        <w:t xml:space="preserve">reducing the multiple threats impacting our </w:t>
      </w:r>
      <w:proofErr w:type="gramStart"/>
      <w:r w:rsidRPr="00EC459B">
        <w:rPr>
          <w:rFonts w:eastAsia="Cambria"/>
          <w:b/>
          <w:iCs/>
          <w:u w:val="single"/>
          <w:bdr w:val="single" w:sz="8" w:space="0" w:color="auto"/>
        </w:rPr>
        <w:t>National</w:t>
      </w:r>
      <w:proofErr w:type="gramEnd"/>
      <w:r w:rsidRPr="00EC459B">
        <w:rPr>
          <w:rFonts w:eastAsia="Cambria"/>
          <w:b/>
          <w:iCs/>
          <w:u w:val="single"/>
          <w:bdr w:val="single" w:sz="8" w:space="0" w:color="auto"/>
        </w:rPr>
        <w:t xml:space="preserve"> wellbeing.</w:t>
      </w:r>
      <w:r w:rsidRPr="00EC459B">
        <w:rPr>
          <w:rFonts w:eastAsia="Cambria"/>
          <w:sz w:val="16"/>
        </w:rPr>
        <w:t xml:space="preserve"> </w:t>
      </w:r>
      <w:r w:rsidRPr="00EC459B">
        <w:rPr>
          <w:rFonts w:eastAsia="Cambria"/>
          <w:u w:val="single"/>
        </w:rPr>
        <w:t xml:space="preserve">Recent history has shown that </w:t>
      </w:r>
      <w:r w:rsidRPr="004F6D09">
        <w:rPr>
          <w:rFonts w:eastAsia="Cambria"/>
          <w:b/>
          <w:iCs/>
          <w:highlight w:val="green"/>
          <w:u w:val="single"/>
          <w:bdr w:val="single" w:sz="8" w:space="0" w:color="auto"/>
        </w:rPr>
        <w:t>reliable food supplies</w:t>
      </w:r>
      <w:r w:rsidRPr="00EC459B">
        <w:rPr>
          <w:rFonts w:eastAsia="Cambria"/>
          <w:b/>
          <w:iCs/>
          <w:u w:val="single"/>
          <w:bdr w:val="single" w:sz="8" w:space="0" w:color="auto"/>
        </w:rPr>
        <w:t xml:space="preserve"> and stable </w:t>
      </w:r>
      <w:r w:rsidRPr="004F6D09">
        <w:rPr>
          <w:rFonts w:eastAsia="Cambria"/>
          <w:b/>
          <w:iCs/>
          <w:highlight w:val="green"/>
          <w:u w:val="single"/>
          <w:bdr w:val="single" w:sz="8" w:space="0" w:color="auto"/>
        </w:rPr>
        <w:t>prices produce</w:t>
      </w:r>
      <w:r w:rsidRPr="00EC459B">
        <w:rPr>
          <w:rFonts w:eastAsia="Cambria"/>
          <w:b/>
          <w:iCs/>
          <w:u w:val="single"/>
          <w:bdr w:val="single" w:sz="8" w:space="0" w:color="auto"/>
        </w:rPr>
        <w:t xml:space="preserve"> more </w:t>
      </w:r>
      <w:r w:rsidRPr="004F6D09">
        <w:rPr>
          <w:rFonts w:eastAsia="Cambria"/>
          <w:b/>
          <w:iCs/>
          <w:highlight w:val="green"/>
          <w:u w:val="single"/>
          <w:bdr w:val="single" w:sz="8" w:space="0" w:color="auto"/>
        </w:rPr>
        <w:t>stable</w:t>
      </w:r>
      <w:r w:rsidRPr="00EC459B">
        <w:rPr>
          <w:rFonts w:eastAsia="Cambria"/>
          <w:b/>
          <w:iCs/>
          <w:u w:val="single"/>
          <w:bdr w:val="single" w:sz="8" w:space="0" w:color="auto"/>
        </w:rPr>
        <w:t xml:space="preserve"> and secure </w:t>
      </w:r>
      <w:r w:rsidRPr="004F6D09">
        <w:rPr>
          <w:rFonts w:eastAsia="Cambria"/>
          <w:b/>
          <w:iCs/>
          <w:highlight w:val="green"/>
          <w:u w:val="single"/>
          <w:bdr w:val="single" w:sz="8" w:space="0" w:color="auto"/>
        </w:rPr>
        <w:t>countries</w:t>
      </w:r>
      <w:r w:rsidRPr="00EC459B">
        <w:rPr>
          <w:rFonts w:eastAsia="Cambria"/>
          <w:b/>
          <w:iCs/>
          <w:u w:val="single"/>
          <w:bdr w:val="single" w:sz="8" w:space="0" w:color="auto"/>
        </w:rPr>
        <w:t>.</w:t>
      </w:r>
      <w:r w:rsidRPr="00EC459B">
        <w:rPr>
          <w:rFonts w:eastAsia="Cambria"/>
          <w:u w:val="single"/>
        </w:rPr>
        <w:t xml:space="preserve"> Conversely, food insecurity, particularly in poorer countries, can lead to instability, unrest, and violence. </w:t>
      </w:r>
      <w:r w:rsidRPr="004F6D09">
        <w:rPr>
          <w:rFonts w:eastAsia="Cambria"/>
          <w:b/>
          <w:iCs/>
          <w:highlight w:val="green"/>
          <w:u w:val="single"/>
          <w:bdr w:val="single" w:sz="8" w:space="0" w:color="auto"/>
        </w:rPr>
        <w:t>Food insecurity</w:t>
      </w:r>
      <w:r w:rsidRPr="004F6D09">
        <w:rPr>
          <w:rFonts w:eastAsia="Cambria"/>
          <w:highlight w:val="green"/>
          <w:u w:val="single"/>
        </w:rPr>
        <w:t xml:space="preserve"> drives </w:t>
      </w:r>
      <w:r w:rsidRPr="004F6D09">
        <w:rPr>
          <w:rFonts w:eastAsia="Cambria"/>
          <w:b/>
          <w:iCs/>
          <w:highlight w:val="green"/>
          <w:u w:val="single"/>
          <w:bdr w:val="single" w:sz="8" w:space="0" w:color="auto"/>
        </w:rPr>
        <w:t>mass migration</w:t>
      </w:r>
      <w:r w:rsidRPr="00EC459B">
        <w:rPr>
          <w:rFonts w:eastAsia="Cambria"/>
          <w:u w:val="single"/>
        </w:rPr>
        <w:t xml:space="preserve"> around the world from the Middle East, to Africa, to </w:t>
      </w:r>
      <w:r w:rsidRPr="00EC459B">
        <w:rPr>
          <w:rFonts w:eastAsia="Cambria"/>
          <w:u w:val="single"/>
        </w:rPr>
        <w:lastRenderedPageBreak/>
        <w:t xml:space="preserve">Southeast Asia, destabilizing neighboring populations, </w:t>
      </w:r>
      <w:r w:rsidRPr="004F6D09">
        <w:rPr>
          <w:rFonts w:eastAsia="Cambria"/>
          <w:b/>
          <w:iCs/>
          <w:highlight w:val="green"/>
          <w:u w:val="single"/>
          <w:bdr w:val="single" w:sz="8" w:space="0" w:color="auto"/>
        </w:rPr>
        <w:t>generating conflicts</w:t>
      </w:r>
      <w:r w:rsidRPr="00EC459B">
        <w:rPr>
          <w:rFonts w:eastAsia="Cambria"/>
          <w:u w:val="single"/>
        </w:rPr>
        <w:t xml:space="preserve">, and threatening our own security by </w:t>
      </w:r>
      <w:r w:rsidRPr="00EC459B">
        <w:rPr>
          <w:rFonts w:eastAsia="Cambria"/>
          <w:b/>
          <w:iCs/>
          <w:u w:val="single"/>
          <w:bdr w:val="single" w:sz="8" w:space="0" w:color="auto"/>
        </w:rPr>
        <w:t>disrupting</w:t>
      </w:r>
      <w:r w:rsidRPr="00EC459B">
        <w:rPr>
          <w:rFonts w:eastAsia="Cambria"/>
          <w:u w:val="single"/>
        </w:rPr>
        <w:t xml:space="preserve"> our </w:t>
      </w:r>
      <w:r w:rsidRPr="00EC459B">
        <w:rPr>
          <w:rFonts w:eastAsia="Cambria"/>
          <w:b/>
          <w:iCs/>
          <w:u w:val="single"/>
          <w:bdr w:val="single" w:sz="8" w:space="0" w:color="auto"/>
        </w:rPr>
        <w:t>economic, military, and diplomatic relationships</w:t>
      </w:r>
      <w:r w:rsidRPr="00EC459B">
        <w:rPr>
          <w:rFonts w:eastAsia="Cambria"/>
          <w:u w:val="single"/>
        </w:rPr>
        <w:t>.</w:t>
      </w:r>
      <w:r w:rsidRPr="00EC459B">
        <w:rPr>
          <w:rFonts w:eastAsia="Cambria"/>
          <w:sz w:val="16"/>
        </w:rPr>
        <w:t xml:space="preserve"> </w:t>
      </w:r>
      <w:r w:rsidRPr="00EC459B">
        <w:rPr>
          <w:rFonts w:eastAsia="Cambria"/>
          <w:u w:val="single"/>
        </w:rPr>
        <w:t>Food system shocks from extreme food-price volatility can be correlated with protests and riots.</w:t>
      </w:r>
      <w:r w:rsidRPr="00EC459B">
        <w:rPr>
          <w:rFonts w:eastAsia="Cambria"/>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EC459B">
        <w:rPr>
          <w:rFonts w:eastAsia="Cambria"/>
          <w:b/>
          <w:iCs/>
          <w:u w:val="single"/>
          <w:bdr w:val="single" w:sz="8" w:space="0" w:color="auto"/>
        </w:rPr>
        <w:t xml:space="preserve">a </w:t>
      </w:r>
      <w:r w:rsidRPr="004F6D09">
        <w:rPr>
          <w:rFonts w:eastAsia="Cambria"/>
          <w:b/>
          <w:iCs/>
          <w:highlight w:val="green"/>
          <w:u w:val="single"/>
          <w:bdr w:val="single" w:sz="8" w:space="0" w:color="auto"/>
        </w:rPr>
        <w:t>strong ag</w:t>
      </w:r>
      <w:r w:rsidRPr="00EC459B">
        <w:rPr>
          <w:rFonts w:eastAsia="Cambria"/>
          <w:b/>
          <w:iCs/>
          <w:u w:val="single"/>
          <w:bdr w:val="single" w:sz="8" w:space="0" w:color="auto"/>
        </w:rPr>
        <w:t>ricultural sector</w:t>
      </w:r>
      <w:r w:rsidRPr="00EC459B">
        <w:rPr>
          <w:rFonts w:eastAsia="Cambria"/>
          <w:u w:val="single"/>
        </w:rPr>
        <w:t xml:space="preserve"> </w:t>
      </w:r>
      <w:r w:rsidRPr="004F6D09">
        <w:rPr>
          <w:rFonts w:eastAsia="Cambria"/>
          <w:highlight w:val="green"/>
          <w:u w:val="single"/>
        </w:rPr>
        <w:t xml:space="preserve">is </w:t>
      </w:r>
      <w:r w:rsidRPr="004F6D09">
        <w:rPr>
          <w:rFonts w:eastAsia="Cambria"/>
          <w:b/>
          <w:iCs/>
          <w:highlight w:val="green"/>
          <w:u w:val="single"/>
          <w:bdr w:val="single" w:sz="8" w:space="0" w:color="auto"/>
        </w:rPr>
        <w:t>a</w:t>
      </w:r>
      <w:r w:rsidRPr="00EC459B">
        <w:rPr>
          <w:rFonts w:eastAsia="Cambria"/>
          <w:b/>
          <w:iCs/>
          <w:u w:val="single"/>
          <w:bdr w:val="single" w:sz="8" w:space="0" w:color="auto"/>
        </w:rPr>
        <w:t xml:space="preserve">n unquestionable </w:t>
      </w:r>
      <w:r w:rsidRPr="004F6D09">
        <w:rPr>
          <w:rFonts w:eastAsia="Cambria"/>
          <w:b/>
          <w:iCs/>
          <w:highlight w:val="green"/>
          <w:u w:val="single"/>
          <w:bdr w:val="single" w:sz="8" w:space="0" w:color="auto"/>
        </w:rPr>
        <w:t>requirement</w:t>
      </w:r>
      <w:r w:rsidRPr="004F6D09">
        <w:rPr>
          <w:rFonts w:eastAsia="Cambria"/>
          <w:highlight w:val="green"/>
          <w:u w:val="single"/>
        </w:rPr>
        <w:t xml:space="preserve"> for</w:t>
      </w:r>
      <w:r w:rsidRPr="00EC459B">
        <w:rPr>
          <w:rFonts w:eastAsia="Cambria"/>
          <w:sz w:val="16"/>
        </w:rPr>
        <w:t xml:space="preserve"> inclusive and sustainable growth, broad-based development progress, and </w:t>
      </w:r>
      <w:r w:rsidRPr="00EC459B">
        <w:rPr>
          <w:rFonts w:eastAsia="Cambria"/>
          <w:b/>
          <w:iCs/>
          <w:u w:val="single"/>
          <w:bdr w:val="single" w:sz="8" w:space="0" w:color="auto"/>
        </w:rPr>
        <w:t xml:space="preserve">long-term </w:t>
      </w:r>
      <w:r w:rsidRPr="004F6D09">
        <w:rPr>
          <w:rFonts w:eastAsia="Cambria"/>
          <w:b/>
          <w:iCs/>
          <w:highlight w:val="green"/>
          <w:u w:val="single"/>
          <w:bdr w:val="single" w:sz="8" w:space="0" w:color="auto"/>
        </w:rPr>
        <w:t>stability</w:t>
      </w:r>
      <w:r w:rsidRPr="00EC459B">
        <w:rPr>
          <w:rFonts w:eastAsia="Cambria"/>
          <w:sz w:val="16"/>
        </w:rPr>
        <w:t xml:space="preserve">. The impact can be remarkable and far reaching. </w:t>
      </w:r>
      <w:r w:rsidRPr="00EC459B">
        <w:rPr>
          <w:rFonts w:eastAsia="Cambria"/>
          <w:b/>
          <w:iCs/>
          <w:u w:val="single"/>
          <w:bdr w:val="single" w:sz="8" w:space="0" w:color="auto"/>
        </w:rPr>
        <w:t>Rising income</w:t>
      </w:r>
      <w:r w:rsidRPr="00EC459B">
        <w:rPr>
          <w:rFonts w:eastAsia="Cambria"/>
          <w:u w:val="single"/>
        </w:rPr>
        <w:t xml:space="preserve">, in addition to reducing the opportunities for an upsurge in extremism, leads to changes in diet, producing </w:t>
      </w:r>
      <w:r w:rsidRPr="00EC459B">
        <w:rPr>
          <w:rFonts w:eastAsia="Cambria"/>
          <w:b/>
          <w:iCs/>
          <w:u w:val="single"/>
          <w:bdr w:val="single" w:sz="8" w:space="0" w:color="auto"/>
        </w:rPr>
        <w:t>demand</w:t>
      </w:r>
      <w:r w:rsidRPr="00EC459B">
        <w:rPr>
          <w:rFonts w:eastAsia="Cambria"/>
          <w:u w:val="single"/>
        </w:rPr>
        <w:t xml:space="preserve"> for more diverse and nutritious foods provided, in many cases, from </w:t>
      </w:r>
      <w:r w:rsidRPr="00EC459B">
        <w:rPr>
          <w:rFonts w:eastAsia="Cambria"/>
          <w:b/>
          <w:iCs/>
          <w:u w:val="single"/>
          <w:bdr w:val="single" w:sz="8" w:space="0" w:color="auto"/>
        </w:rPr>
        <w:t>American farmers</w:t>
      </w:r>
      <w:r w:rsidRPr="00EC459B">
        <w:rPr>
          <w:rFonts w:eastAsia="Cambria"/>
          <w:u w:val="single"/>
        </w:rPr>
        <w:t xml:space="preserve"> and ranchers.</w:t>
      </w:r>
      <w:r w:rsidRPr="00EC459B">
        <w:rPr>
          <w:rFonts w:eastAsia="Cambria"/>
          <w:sz w:val="16"/>
        </w:rPr>
        <w:t xml:space="preserve"> </w:t>
      </w:r>
      <w:r w:rsidRPr="004F6D09">
        <w:rPr>
          <w:rFonts w:eastAsia="Cambria"/>
          <w:b/>
          <w:iCs/>
          <w:highlight w:val="green"/>
          <w:u w:val="single"/>
          <w:bdr w:val="single" w:sz="8" w:space="0" w:color="auto"/>
        </w:rPr>
        <w:t>Emerging markets</w:t>
      </w:r>
      <w:r w:rsidRPr="00EC459B">
        <w:rPr>
          <w:rFonts w:eastAsia="Cambria"/>
          <w:u w:val="single"/>
        </w:rPr>
        <w:t xml:space="preserve"> currently </w:t>
      </w:r>
      <w:r w:rsidRPr="004F6D09">
        <w:rPr>
          <w:rFonts w:eastAsia="Cambria"/>
          <w:highlight w:val="green"/>
          <w:u w:val="single"/>
        </w:rPr>
        <w:t xml:space="preserve">purchase </w:t>
      </w:r>
      <w:r w:rsidRPr="004F6D09">
        <w:rPr>
          <w:rFonts w:eastAsia="Cambria"/>
          <w:b/>
          <w:iCs/>
          <w:highlight w:val="green"/>
          <w:u w:val="single"/>
          <w:bdr w:val="single" w:sz="8" w:space="0" w:color="auto"/>
        </w:rPr>
        <w:t>20 percent of U.S. ag</w:t>
      </w:r>
      <w:r w:rsidRPr="00EC459B">
        <w:rPr>
          <w:rFonts w:eastAsia="Cambria"/>
          <w:b/>
          <w:iCs/>
          <w:u w:val="single"/>
          <w:bdr w:val="single" w:sz="8" w:space="0" w:color="auto"/>
        </w:rPr>
        <w:t>riculture</w:t>
      </w:r>
      <w:r w:rsidRPr="00EC459B">
        <w:rPr>
          <w:rFonts w:eastAsia="Cambria"/>
          <w:u w:val="single"/>
        </w:rPr>
        <w:t xml:space="preserve"> </w:t>
      </w:r>
      <w:proofErr w:type="gramStart"/>
      <w:r w:rsidRPr="004F6D09">
        <w:rPr>
          <w:rFonts w:eastAsia="Cambria"/>
          <w:highlight w:val="green"/>
          <w:u w:val="single"/>
        </w:rPr>
        <w:t>exports</w:t>
      </w:r>
      <w:proofErr w:type="gramEnd"/>
      <w:r w:rsidRPr="004F6D09">
        <w:rPr>
          <w:rFonts w:eastAsia="Cambria"/>
          <w:highlight w:val="green"/>
          <w:u w:val="single"/>
        </w:rPr>
        <w:t xml:space="preserve"> and that</w:t>
      </w:r>
      <w:r w:rsidRPr="00EC459B">
        <w:rPr>
          <w:rFonts w:eastAsia="Cambria"/>
          <w:u w:val="single"/>
        </w:rPr>
        <w:t xml:space="preserve"> figure </w:t>
      </w:r>
      <w:r w:rsidRPr="004F6D09">
        <w:rPr>
          <w:rFonts w:eastAsia="Cambria"/>
          <w:highlight w:val="green"/>
          <w:u w:val="single"/>
        </w:rPr>
        <w:t xml:space="preserve">is </w:t>
      </w:r>
      <w:r w:rsidRPr="004F6D09">
        <w:rPr>
          <w:rFonts w:eastAsia="Cambria"/>
          <w:b/>
          <w:iCs/>
          <w:highlight w:val="green"/>
          <w:u w:val="single"/>
          <w:bdr w:val="single" w:sz="8" w:space="0" w:color="auto"/>
        </w:rPr>
        <w:t>expected to grow</w:t>
      </w:r>
      <w:r w:rsidRPr="00EC459B">
        <w:rPr>
          <w:rFonts w:eastAsia="Cambria"/>
          <w:u w:val="single"/>
        </w:rPr>
        <w:t xml:space="preserve"> as populations boom.</w:t>
      </w:r>
      <w:r w:rsidRPr="00EC459B">
        <w:rPr>
          <w:rFonts w:eastAsia="Cambria"/>
          <w:sz w:val="16"/>
          <w:u w:val="single"/>
        </w:rPr>
        <w:t xml:space="preserve"> </w:t>
      </w:r>
      <w:r w:rsidRPr="00EC459B">
        <w:rPr>
          <w:rFonts w:eastAsia="Cambria"/>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4F6D09">
        <w:rPr>
          <w:rFonts w:eastAsia="Cambria"/>
          <w:b/>
          <w:iCs/>
          <w:highlight w:val="green"/>
          <w:u w:val="single"/>
          <w:bdr w:val="single" w:sz="8" w:space="0" w:color="auto"/>
        </w:rPr>
        <w:t>these</w:t>
      </w:r>
      <w:r w:rsidRPr="00EC459B">
        <w:rPr>
          <w:rFonts w:eastAsia="Cambria"/>
          <w:b/>
          <w:iCs/>
          <w:u w:val="single"/>
          <w:bdr w:val="single" w:sz="8" w:space="0" w:color="auto"/>
        </w:rPr>
        <w:t xml:space="preserve"> situations </w:t>
      </w:r>
      <w:r w:rsidRPr="004F6D09">
        <w:rPr>
          <w:rFonts w:eastAsia="Cambria"/>
          <w:b/>
          <w:iCs/>
          <w:highlight w:val="green"/>
          <w:u w:val="single"/>
          <w:bdr w:val="single" w:sz="8" w:space="0" w:color="auto"/>
        </w:rPr>
        <w:t>deteriorate into</w:t>
      </w:r>
      <w:r w:rsidRPr="00EC459B">
        <w:rPr>
          <w:rFonts w:eastAsia="Cambria"/>
          <w:b/>
          <w:iCs/>
          <w:u w:val="single"/>
          <w:bdr w:val="single" w:sz="8" w:space="0" w:color="auto"/>
        </w:rPr>
        <w:t xml:space="preserve"> shooting </w:t>
      </w:r>
      <w:r w:rsidRPr="004F6D09">
        <w:rPr>
          <w:rFonts w:eastAsia="Cambria"/>
          <w:b/>
          <w:iCs/>
          <w:highlight w:val="green"/>
          <w:u w:val="single"/>
          <w:bdr w:val="single" w:sz="8" w:space="0" w:color="auto"/>
        </w:rPr>
        <w:t>wars</w:t>
      </w:r>
      <w:r w:rsidRPr="00EC459B">
        <w:rPr>
          <w:rFonts w:eastAsia="Cambria"/>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EC459B">
        <w:rPr>
          <w:rFonts w:eastAsia="Cambria"/>
          <w:b/>
          <w:iCs/>
          <w:u w:val="single"/>
          <w:bdr w:val="single" w:sz="8" w:space="0" w:color="auto"/>
        </w:rPr>
        <w:t>rural America</w:t>
      </w:r>
      <w:r w:rsidRPr="00EC459B">
        <w:rPr>
          <w:rFonts w:eastAsia="Cambria"/>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EC459B">
        <w:rPr>
          <w:rFonts w:eastAsia="Cambria"/>
          <w:u w:val="single"/>
        </w:rPr>
        <w:t xml:space="preserve">Our active support for </w:t>
      </w:r>
      <w:r w:rsidRPr="00EC459B">
        <w:rPr>
          <w:rFonts w:eastAsia="Cambria"/>
          <w:b/>
          <w:iCs/>
          <w:u w:val="single"/>
          <w:bdr w:val="single" w:sz="8" w:space="0" w:color="auto"/>
        </w:rPr>
        <w:t>food security</w:t>
      </w:r>
      <w:r w:rsidRPr="00EC459B">
        <w:rPr>
          <w:rFonts w:eastAsia="Cambria"/>
          <w:u w:val="single"/>
        </w:rPr>
        <w:t xml:space="preserve">, including agriculture development, has helped </w:t>
      </w:r>
      <w:r w:rsidRPr="00EC459B">
        <w:rPr>
          <w:rFonts w:eastAsia="Cambria"/>
          <w:b/>
          <w:iCs/>
          <w:u w:val="single"/>
          <w:bdr w:val="single" w:sz="8" w:space="0" w:color="auto"/>
        </w:rPr>
        <w:t>stabilize key regions</w:t>
      </w:r>
      <w:r w:rsidRPr="00EC459B">
        <w:rPr>
          <w:rFonts w:eastAsia="Cambria"/>
          <w:u w:val="single"/>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1ED28757" w14:textId="4138FCFF" w:rsidR="00792891" w:rsidRDefault="000E2CED" w:rsidP="00792891">
      <w:pPr>
        <w:pStyle w:val="Heading3"/>
      </w:pPr>
      <w:r>
        <w:lastRenderedPageBreak/>
        <w:t>3</w:t>
      </w:r>
    </w:p>
    <w:p w14:paraId="0D9EE994" w14:textId="77777777" w:rsidR="00792891" w:rsidRDefault="00792891" w:rsidP="00792891">
      <w:pPr>
        <w:pStyle w:val="Heading4"/>
      </w:pPr>
      <w:bookmarkStart w:id="0" w:name="_Hlk90722835"/>
      <w:r>
        <w:t>Internet is open to massive vulnerabilities now</w:t>
      </w:r>
    </w:p>
    <w:p w14:paraId="2473857E" w14:textId="77777777" w:rsidR="00792891" w:rsidRPr="00E944DA" w:rsidRDefault="00792891" w:rsidP="00792891">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8"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7ED50B7C" w14:textId="77777777" w:rsidR="00792891" w:rsidRPr="00273782" w:rsidRDefault="00792891" w:rsidP="00792891">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w:t>
      </w:r>
      <w:r w:rsidRPr="00E944DA">
        <w:rPr>
          <w:u w:val="single"/>
        </w:rPr>
        <w:lastRenderedPageBreak/>
        <w:t xml:space="preserve">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4E2696A5" w14:textId="77777777" w:rsidR="00792891" w:rsidRDefault="00792891" w:rsidP="00792891">
      <w:pPr>
        <w:pStyle w:val="Heading4"/>
      </w:pPr>
      <w:r>
        <w:t>SpaceX satellites are key to internet access</w:t>
      </w:r>
    </w:p>
    <w:p w14:paraId="396E28DC" w14:textId="77777777" w:rsidR="00792891" w:rsidRDefault="00792891" w:rsidP="00792891">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9" w:history="1">
        <w:r w:rsidRPr="00806989">
          <w:rPr>
            <w:rStyle w:val="Hyperlink"/>
          </w:rPr>
          <w:t>https://fasterplease.substack.com/p/-why-a-spacex-bankruptcy-would-hurt</w:t>
        </w:r>
      </w:hyperlink>
    </w:p>
    <w:p w14:paraId="52224F7F" w14:textId="77777777" w:rsidR="00792891" w:rsidRDefault="00792891" w:rsidP="00792891">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r w:rsidRPr="00466038">
        <w:rPr>
          <w:rStyle w:val="StyleUnderline"/>
          <w:highlight w:val="green"/>
        </w:rPr>
        <w:t>Starlink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Starlink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Starlink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466038">
        <w:rPr>
          <w:rStyle w:val="StyleUnderline"/>
        </w:rPr>
        <w:t xml:space="preserve">Starlink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w:t>
      </w:r>
      <w:r w:rsidRPr="00466038">
        <w:rPr>
          <w:sz w:val="12"/>
        </w:rPr>
        <w:lastRenderedPageBreak/>
        <w:t xml:space="preserve">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Starlink.)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bookmarkEnd w:id="0"/>
    </w:p>
    <w:p w14:paraId="0950913C" w14:textId="77777777" w:rsidR="00792891" w:rsidRPr="003F0D4C" w:rsidRDefault="00792891" w:rsidP="00792891">
      <w:pPr>
        <w:pStyle w:val="Heading4"/>
      </w:pPr>
      <w:bookmarkStart w:id="1" w:name="_Hlk90722848"/>
      <w:r>
        <w:t>Internet access checks multiple existential threats</w:t>
      </w:r>
    </w:p>
    <w:p w14:paraId="72E052F5" w14:textId="77777777" w:rsidR="00792891" w:rsidRDefault="00792891" w:rsidP="00792891">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22DB68A2" w14:textId="77777777" w:rsidR="00792891" w:rsidRPr="00B7014C" w:rsidRDefault="00792891" w:rsidP="00792891">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lastRenderedPageBreak/>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5649CA6B" w14:textId="77777777" w:rsidR="00792891" w:rsidRPr="00B7014C" w:rsidRDefault="00792891" w:rsidP="00792891">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67E75438" w14:textId="77777777" w:rsidR="00792891" w:rsidRPr="00B7014C" w:rsidRDefault="00792891" w:rsidP="00792891">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3096D105" w14:textId="77777777" w:rsidR="00792891" w:rsidRPr="00B7014C" w:rsidRDefault="00792891" w:rsidP="00792891">
      <w:pPr>
        <w:rPr>
          <w:sz w:val="16"/>
        </w:rPr>
      </w:pPr>
      <w:r w:rsidRPr="00B7014C">
        <w:rPr>
          <w:sz w:val="16"/>
        </w:rPr>
        <w:t>The internet will predict natural disasters</w:t>
      </w:r>
    </w:p>
    <w:p w14:paraId="24DD7D24" w14:textId="77777777" w:rsidR="00792891" w:rsidRPr="00B7014C" w:rsidRDefault="00792891" w:rsidP="00792891">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60169D20" w14:textId="77777777" w:rsidR="00792891" w:rsidRPr="00B7014C" w:rsidRDefault="00792891" w:rsidP="00792891">
      <w:pPr>
        <w:rPr>
          <w:sz w:val="16"/>
        </w:rPr>
      </w:pPr>
      <w:r w:rsidRPr="00B7014C">
        <w:rPr>
          <w:sz w:val="16"/>
        </w:rPr>
        <w:t xml:space="preserve">Discoveries are retained and shared </w:t>
      </w:r>
    </w:p>
    <w:p w14:paraId="5E96C6AA" w14:textId="77777777" w:rsidR="00792891" w:rsidRPr="00B7014C" w:rsidRDefault="00792891" w:rsidP="00792891">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59505321" w14:textId="77777777" w:rsidR="00792891" w:rsidRPr="00B7014C" w:rsidRDefault="00792891" w:rsidP="00792891">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7991FDFD" w14:textId="77777777" w:rsidR="00792891" w:rsidRPr="00B7014C" w:rsidRDefault="00792891" w:rsidP="00792891">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70C9CD6A" w14:textId="77777777" w:rsidR="00792891" w:rsidRPr="00B7014C" w:rsidRDefault="00792891" w:rsidP="00792891">
      <w:pPr>
        <w:rPr>
          <w:rStyle w:val="StyleUnderline"/>
        </w:rPr>
      </w:pPr>
      <w:r w:rsidRPr="00B7014C">
        <w:rPr>
          <w:rStyle w:val="StyleUnderline"/>
        </w:rPr>
        <w:t xml:space="preserve">Human capital is vastly increased </w:t>
      </w:r>
    </w:p>
    <w:p w14:paraId="08DA5B1D" w14:textId="77777777" w:rsidR="00792891" w:rsidRPr="00B7014C" w:rsidRDefault="00792891" w:rsidP="00792891">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w:t>
      </w:r>
      <w:r w:rsidRPr="00B7014C">
        <w:rPr>
          <w:sz w:val="16"/>
        </w:rPr>
        <w:lastRenderedPageBreak/>
        <w:t xml:space="preserve">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3BE627E6" w14:textId="77777777" w:rsidR="00792891" w:rsidRPr="00B7014C" w:rsidRDefault="00792891" w:rsidP="00792891">
      <w:pPr>
        <w:rPr>
          <w:sz w:val="16"/>
        </w:rPr>
      </w:pPr>
      <w:r w:rsidRPr="00B7014C">
        <w:rPr>
          <w:sz w:val="16"/>
        </w:rPr>
        <w:t xml:space="preserve">Energy expenditure is reduced </w:t>
      </w:r>
    </w:p>
    <w:p w14:paraId="07957D85" w14:textId="77777777" w:rsidR="00792891" w:rsidRPr="00B7014C" w:rsidRDefault="00792891" w:rsidP="00792891">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0CFD1E6D" w14:textId="77777777" w:rsidR="00792891" w:rsidRDefault="00792891" w:rsidP="00792891">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1"/>
    </w:p>
    <w:p w14:paraId="6584FD88" w14:textId="5DD59A7B" w:rsidR="00792891" w:rsidRDefault="000E2CED" w:rsidP="00792891">
      <w:pPr>
        <w:pStyle w:val="Heading3"/>
      </w:pPr>
      <w:r>
        <w:lastRenderedPageBreak/>
        <w:t>4</w:t>
      </w:r>
    </w:p>
    <w:p w14:paraId="39FF449D" w14:textId="77777777" w:rsidR="00792891" w:rsidRDefault="00792891" w:rsidP="00792891">
      <w:pPr>
        <w:pStyle w:val="Heading4"/>
      </w:pPr>
      <w:r>
        <w:t xml:space="preserve">Space Commercialization </w:t>
      </w:r>
      <w:r>
        <w:rPr>
          <w:u w:val="single"/>
        </w:rPr>
        <w:t>drives</w:t>
      </w:r>
      <w:r>
        <w:t xml:space="preserve"> Tech Innovation in the Status Quo – it provides a </w:t>
      </w:r>
      <w:r>
        <w:rPr>
          <w:u w:val="single"/>
        </w:rPr>
        <w:t>unique impetus</w:t>
      </w:r>
      <w:r>
        <w:t>.</w:t>
      </w:r>
    </w:p>
    <w:p w14:paraId="10F81EB1" w14:textId="77777777" w:rsidR="00792891" w:rsidRDefault="00792891" w:rsidP="00792891">
      <w:r w:rsidRPr="000C5DFB">
        <w:rPr>
          <w:rStyle w:val="Style13ptBold"/>
        </w:rPr>
        <w:t>Hampson 17</w:t>
      </w:r>
      <w:r>
        <w:t xml:space="preserve"> Joshua Hampson 1-25-2017 “The Future of Space Commercialization” </w:t>
      </w:r>
      <w:hyperlink r:id="rId2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9BE361C" w14:textId="77777777" w:rsidR="00792891" w:rsidRPr="00D428FF" w:rsidRDefault="00792891" w:rsidP="0079289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w:t>
      </w:r>
      <w:r w:rsidRPr="00D428FF">
        <w:rPr>
          <w:rStyle w:val="StyleUnderline"/>
        </w:rPr>
        <w:lastRenderedPageBreak/>
        <w:t xml:space="preserve">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12E806D" w14:textId="77777777" w:rsidR="00792891" w:rsidRDefault="00792891" w:rsidP="00792891">
      <w:pPr>
        <w:pStyle w:val="Heading4"/>
      </w:pPr>
      <w:r>
        <w:t xml:space="preserve">Strong Innovation </w:t>
      </w:r>
      <w:r>
        <w:rPr>
          <w:u w:val="single"/>
        </w:rPr>
        <w:t>solves Extinction</w:t>
      </w:r>
      <w:r>
        <w:t>.</w:t>
      </w:r>
    </w:p>
    <w:p w14:paraId="6001AE89" w14:textId="77777777" w:rsidR="00792891" w:rsidRPr="003C3DBE" w:rsidRDefault="00792891" w:rsidP="00792891">
      <w:r w:rsidRPr="00AB017F">
        <w:rPr>
          <w:rStyle w:val="Style13ptBold"/>
        </w:rPr>
        <w:t>Matthews 18</w:t>
      </w:r>
      <w:r>
        <w:t xml:space="preserve"> Dylan Matthews 10-26-2018 “How to help people millions of years from now” </w:t>
      </w:r>
      <w:hyperlink r:id="rId21"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B91AEE9" w14:textId="77777777" w:rsidR="00792891" w:rsidRPr="001E11C4" w:rsidRDefault="00792891" w:rsidP="00792891">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w:t>
      </w:r>
      <w:r w:rsidRPr="00AB017F">
        <w:rPr>
          <w:sz w:val="16"/>
        </w:rPr>
        <w:lastRenderedPageBreak/>
        <w:t xml:space="preserve">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E971824" w14:textId="77777777" w:rsidR="00792891" w:rsidRPr="00792891" w:rsidRDefault="00792891" w:rsidP="00792891"/>
    <w:p w14:paraId="255DC1F6" w14:textId="77777777" w:rsidR="00792891" w:rsidRPr="00792891" w:rsidRDefault="00792891" w:rsidP="00792891"/>
    <w:p w14:paraId="585BB355" w14:textId="79013F82" w:rsidR="00446846" w:rsidRDefault="000E2CED" w:rsidP="000E2CED">
      <w:pPr>
        <w:pStyle w:val="Heading2"/>
      </w:pPr>
      <w:r>
        <w:lastRenderedPageBreak/>
        <w:t>Case</w:t>
      </w:r>
    </w:p>
    <w:p w14:paraId="337078C0" w14:textId="77777777" w:rsidR="000E2CED" w:rsidRPr="00030CE1" w:rsidRDefault="000E2CED" w:rsidP="000E2CED">
      <w:pPr>
        <w:pStyle w:val="Heading3"/>
        <w:rPr>
          <w:color w:val="000000" w:themeColor="text1"/>
        </w:rPr>
      </w:pPr>
      <w:r w:rsidRPr="00030CE1">
        <w:rPr>
          <w:color w:val="000000" w:themeColor="text1"/>
        </w:rPr>
        <w:lastRenderedPageBreak/>
        <w:t>1NC—Case</w:t>
      </w:r>
    </w:p>
    <w:p w14:paraId="7CD5309E" w14:textId="77777777" w:rsidR="000E2CED" w:rsidRDefault="000E2CED" w:rsidP="000E2CED">
      <w:pPr>
        <w:pStyle w:val="Heading4"/>
        <w:rPr>
          <w:color w:val="000000" w:themeColor="text1"/>
        </w:rPr>
      </w:pPr>
      <w:r w:rsidRPr="00030CE1">
        <w:rPr>
          <w:color w:val="000000" w:themeColor="text1"/>
        </w:rPr>
        <w:t xml:space="preserve">NUQ-their </w:t>
      </w:r>
      <w:proofErr w:type="spellStart"/>
      <w:r w:rsidRPr="00030CE1">
        <w:rPr>
          <w:color w:val="000000" w:themeColor="text1"/>
        </w:rPr>
        <w:t>ev</w:t>
      </w:r>
      <w:proofErr w:type="spellEnd"/>
      <w:r w:rsidRPr="00030CE1">
        <w:rPr>
          <w:color w:val="000000" w:themeColor="text1"/>
        </w:rPr>
        <w:t xml:space="preserve"> indicates any space activity contributes</w:t>
      </w:r>
    </w:p>
    <w:p w14:paraId="19B7198F" w14:textId="77777777" w:rsidR="000E2CED" w:rsidRDefault="000E2CED" w:rsidP="000E2CED">
      <w:pPr>
        <w:pStyle w:val="Heading4"/>
      </w:pPr>
      <w:r>
        <w:t xml:space="preserve">Now the debris advantage: </w:t>
      </w:r>
    </w:p>
    <w:p w14:paraId="205C35AE" w14:textId="77777777" w:rsidR="000E2CED" w:rsidRDefault="000E2CED" w:rsidP="000E2CED"/>
    <w:p w14:paraId="0C840691" w14:textId="77777777" w:rsidR="000E2CED" w:rsidRDefault="000E2CED" w:rsidP="000E2CED">
      <w:pPr>
        <w:pStyle w:val="Heading4"/>
      </w:pPr>
      <w:r>
        <w:t xml:space="preserve">They solve 0% of this advantage- satellites </w:t>
      </w:r>
      <w:r>
        <w:rPr>
          <w:u w:val="single"/>
        </w:rPr>
        <w:t>don’t count</w:t>
      </w:r>
      <w:r>
        <w:t xml:space="preserve"> as appropriation because no territory is being </w:t>
      </w:r>
      <w:r w:rsidRPr="009755CF">
        <w:rPr>
          <w:u w:val="single"/>
        </w:rPr>
        <w:t>permanently claimed</w:t>
      </w:r>
      <w:r>
        <w:t xml:space="preserve"> as a company’s property, just being </w:t>
      </w:r>
      <w:r w:rsidRPr="009755CF">
        <w:rPr>
          <w:u w:val="single"/>
        </w:rPr>
        <w:t>temporarily occupied</w:t>
      </w:r>
    </w:p>
    <w:p w14:paraId="3FFC9E8D" w14:textId="77777777" w:rsidR="000E2CED" w:rsidRPr="00D25C55" w:rsidRDefault="000E2CED" w:rsidP="000E2CED"/>
    <w:p w14:paraId="1F5A2F00" w14:textId="77777777" w:rsidR="000E2CED" w:rsidRPr="00030CE1" w:rsidRDefault="000E2CED" w:rsidP="000E2CED">
      <w:pPr>
        <w:pStyle w:val="Heading4"/>
        <w:rPr>
          <w:color w:val="000000" w:themeColor="text1"/>
        </w:rPr>
      </w:pPr>
      <w:r w:rsidRPr="00030CE1">
        <w:rPr>
          <w:color w:val="000000" w:themeColor="text1"/>
        </w:rPr>
        <w:t>Tracking debris exists now and solves collisions.</w:t>
      </w:r>
    </w:p>
    <w:p w14:paraId="61C9C6D9" w14:textId="77777777" w:rsidR="000E2CED" w:rsidRPr="00030CE1" w:rsidRDefault="000E2CED" w:rsidP="000E2CED">
      <w:pPr>
        <w:rPr>
          <w:color w:val="000000" w:themeColor="text1"/>
        </w:rPr>
      </w:pPr>
      <w:r w:rsidRPr="00030CE1">
        <w:rPr>
          <w:b/>
          <w:bCs/>
          <w:color w:val="000000" w:themeColor="text1"/>
          <w:sz w:val="26"/>
          <w:szCs w:val="26"/>
        </w:rPr>
        <w:t xml:space="preserve">Mosher </w:t>
      </w:r>
      <w:bookmarkStart w:id="2" w:name="_Hlk18851013"/>
      <w:r w:rsidRPr="00030CE1">
        <w:rPr>
          <w:b/>
          <w:bCs/>
          <w:color w:val="000000" w:themeColor="text1"/>
          <w:sz w:val="26"/>
          <w:szCs w:val="26"/>
        </w:rPr>
        <w:t>’</w:t>
      </w:r>
      <w:bookmarkEnd w:id="2"/>
      <w:r w:rsidRPr="00030CE1">
        <w:rPr>
          <w:b/>
          <w:bCs/>
          <w:color w:val="000000" w:themeColor="text1"/>
          <w:sz w:val="26"/>
          <w:szCs w:val="26"/>
        </w:rPr>
        <w:t>19</w:t>
      </w:r>
      <w:r w:rsidRPr="00030CE1">
        <w:rPr>
          <w:color w:val="000000" w:themeColor="text1"/>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2" w:history="1">
        <w:r w:rsidRPr="00030CE1">
          <w:rPr>
            <w:rStyle w:val="Hyperlink"/>
            <w:color w:val="000000" w:themeColor="text1"/>
          </w:rPr>
          <w:t>https://www.usafa.edu/app/uploads/Space_and_Defense_2_3.pdf</w:t>
        </w:r>
      </w:hyperlink>
      <w:r w:rsidRPr="00030CE1">
        <w:rPr>
          <w:color w:val="000000" w:themeColor="text1"/>
        </w:rPr>
        <w:t>; GR]</w:t>
      </w:r>
    </w:p>
    <w:p w14:paraId="14DE6759" w14:textId="736243C7" w:rsidR="000E2CED" w:rsidRDefault="000E2CED" w:rsidP="000E2CED">
      <w:pPr>
        <w:rPr>
          <w:color w:val="000000" w:themeColor="text1"/>
          <w:sz w:val="16"/>
        </w:rPr>
      </w:pPr>
      <w:r w:rsidRPr="00030CE1">
        <w:rPr>
          <w:rStyle w:val="StyleUnderline"/>
          <w:color w:val="000000" w:themeColor="text1"/>
        </w:rPr>
        <w:t xml:space="preserve">The </w:t>
      </w:r>
      <w:r w:rsidRPr="00030CE1">
        <w:rPr>
          <w:rStyle w:val="Emphasis"/>
          <w:color w:val="000000" w:themeColor="text1"/>
        </w:rPr>
        <w:t>Kessler syndrome</w:t>
      </w:r>
      <w:r w:rsidRPr="00030CE1">
        <w:rPr>
          <w:color w:val="000000" w:themeColor="text1"/>
          <w:sz w:val="16"/>
        </w:rPr>
        <w:t xml:space="preserve"> plays center-stage in the movie "Gravity," in which </w:t>
      </w:r>
      <w:r w:rsidRPr="00030CE1">
        <w:rPr>
          <w:rStyle w:val="StyleUnderline"/>
          <w:color w:val="000000" w:themeColor="text1"/>
          <w:highlight w:val="green"/>
        </w:rPr>
        <w:t>a</w:t>
      </w:r>
      <w:r w:rsidRPr="00030CE1">
        <w:rPr>
          <w:color w:val="000000" w:themeColor="text1"/>
          <w:highlight w:val="green"/>
          <w:u w:val="single"/>
        </w:rPr>
        <w:t>n a</w:t>
      </w:r>
      <w:r w:rsidRPr="00030CE1">
        <w:rPr>
          <w:rStyle w:val="StyleUnderline"/>
          <w:color w:val="000000" w:themeColor="text1"/>
          <w:highlight w:val="green"/>
        </w:rPr>
        <w:t>ccidental</w:t>
      </w:r>
      <w:r w:rsidRPr="00030CE1">
        <w:rPr>
          <w:rStyle w:val="StyleUnderline"/>
          <w:color w:val="000000" w:themeColor="text1"/>
        </w:rPr>
        <w:t xml:space="preserve"> </w:t>
      </w:r>
      <w:r w:rsidRPr="00030CE1">
        <w:rPr>
          <w:rStyle w:val="Emphasis"/>
          <w:color w:val="000000" w:themeColor="text1"/>
        </w:rPr>
        <w:t xml:space="preserve">space </w:t>
      </w:r>
      <w:r w:rsidRPr="00030CE1">
        <w:rPr>
          <w:rStyle w:val="Emphasis"/>
          <w:color w:val="000000" w:themeColor="text1"/>
          <w:highlight w:val="green"/>
        </w:rPr>
        <w:t>collision</w:t>
      </w:r>
      <w:r w:rsidRPr="00030CE1">
        <w:rPr>
          <w:color w:val="000000" w:themeColor="text1"/>
          <w:sz w:val="16"/>
        </w:rPr>
        <w:t xml:space="preserve"> endangers a crew aboard a large space station. But </w:t>
      </w:r>
      <w:proofErr w:type="spellStart"/>
      <w:r w:rsidRPr="00030CE1">
        <w:rPr>
          <w:color w:val="000000" w:themeColor="text1"/>
          <w:sz w:val="16"/>
        </w:rPr>
        <w:t>Gossner</w:t>
      </w:r>
      <w:proofErr w:type="spellEnd"/>
      <w:r w:rsidRPr="00030CE1">
        <w:rPr>
          <w:color w:val="000000" w:themeColor="text1"/>
          <w:sz w:val="16"/>
        </w:rPr>
        <w:t xml:space="preserve"> said </w:t>
      </w:r>
      <w:r w:rsidRPr="00030CE1">
        <w:rPr>
          <w:rStyle w:val="StyleUnderline"/>
          <w:color w:val="000000" w:themeColor="text1"/>
        </w:rPr>
        <w:t xml:space="preserve">that type </w:t>
      </w:r>
      <w:r w:rsidRPr="00030CE1">
        <w:rPr>
          <w:rStyle w:val="StyleUnderline"/>
          <w:color w:val="000000" w:themeColor="text1"/>
          <w:highlight w:val="green"/>
        </w:rPr>
        <w:t>of</w:t>
      </w:r>
      <w:r w:rsidRPr="00030CE1">
        <w:rPr>
          <w:rStyle w:val="StyleUnderline"/>
          <w:color w:val="000000" w:themeColor="text1"/>
        </w:rPr>
        <w:t xml:space="preserve"> a runaway </w:t>
      </w:r>
      <w:r w:rsidRPr="00030CE1">
        <w:rPr>
          <w:rStyle w:val="Emphasis"/>
          <w:color w:val="000000" w:themeColor="text1"/>
          <w:highlight w:val="green"/>
        </w:rPr>
        <w:t>space-junk</w:t>
      </w:r>
      <w:r w:rsidRPr="00030CE1">
        <w:rPr>
          <w:rStyle w:val="Emphasis"/>
          <w:color w:val="000000" w:themeColor="text1"/>
        </w:rPr>
        <w:t xml:space="preserve"> catastrophe</w:t>
      </w:r>
      <w:r w:rsidRPr="00030CE1">
        <w:rPr>
          <w:rStyle w:val="StyleUnderline"/>
          <w:color w:val="000000" w:themeColor="text1"/>
        </w:rPr>
        <w:t xml:space="preserve"> </w:t>
      </w:r>
      <w:r w:rsidRPr="00030CE1">
        <w:rPr>
          <w:rStyle w:val="StyleUnderline"/>
          <w:color w:val="000000" w:themeColor="text1"/>
          <w:highlight w:val="green"/>
        </w:rPr>
        <w:t xml:space="preserve">is </w:t>
      </w:r>
      <w:r w:rsidRPr="00030CE1">
        <w:rPr>
          <w:rStyle w:val="Emphasis"/>
          <w:color w:val="000000" w:themeColor="text1"/>
          <w:highlight w:val="green"/>
        </w:rPr>
        <w:t>unlikely</w:t>
      </w:r>
      <w:r w:rsidRPr="00030CE1">
        <w:rPr>
          <w:color w:val="000000" w:themeColor="text1"/>
          <w:sz w:val="16"/>
        </w:rPr>
        <w:t xml:space="preserve">. "Right </w:t>
      </w:r>
      <w:proofErr w:type="gramStart"/>
      <w:r w:rsidRPr="00030CE1">
        <w:rPr>
          <w:color w:val="000000" w:themeColor="text1"/>
          <w:sz w:val="16"/>
        </w:rPr>
        <w:t>now</w:t>
      </w:r>
      <w:proofErr w:type="gramEnd"/>
      <w:r w:rsidRPr="00030CE1">
        <w:rPr>
          <w:color w:val="000000" w:themeColor="text1"/>
          <w:sz w:val="16"/>
        </w:rPr>
        <w:t xml:space="preserve"> </w:t>
      </w:r>
      <w:r w:rsidRPr="00030CE1">
        <w:rPr>
          <w:rStyle w:val="StyleUnderline"/>
          <w:color w:val="000000" w:themeColor="text1"/>
        </w:rPr>
        <w:t xml:space="preserve">I don't think we're </w:t>
      </w:r>
      <w:r w:rsidRPr="00030CE1">
        <w:rPr>
          <w:rStyle w:val="Emphasis"/>
          <w:color w:val="000000" w:themeColor="text1"/>
        </w:rPr>
        <w:t>close to that</w:t>
      </w:r>
      <w:r w:rsidRPr="00030CE1">
        <w:rPr>
          <w:color w:val="000000" w:themeColor="text1"/>
          <w:sz w:val="16"/>
        </w:rPr>
        <w:t xml:space="preserve">," he said. "I'm not saying we couldn't get there, and I'm not saying we don't need to be smart and manage the problem. But </w:t>
      </w:r>
      <w:r w:rsidRPr="00030CE1">
        <w:rPr>
          <w:rStyle w:val="StyleUnderline"/>
          <w:color w:val="000000" w:themeColor="text1"/>
        </w:rPr>
        <w:t xml:space="preserve">I don't see it </w:t>
      </w:r>
      <w:r w:rsidRPr="00030CE1">
        <w:rPr>
          <w:rStyle w:val="Emphasis"/>
          <w:color w:val="000000" w:themeColor="text1"/>
        </w:rPr>
        <w:t>ever</w:t>
      </w:r>
      <w:r w:rsidRPr="00030CE1">
        <w:rPr>
          <w:rStyle w:val="StyleUnderline"/>
          <w:color w:val="000000" w:themeColor="text1"/>
        </w:rPr>
        <w:t xml:space="preserve"> becoming</w:t>
      </w:r>
      <w:r w:rsidRPr="00030CE1">
        <w:rPr>
          <w:color w:val="000000" w:themeColor="text1"/>
          <w:sz w:val="16"/>
        </w:rPr>
        <w:t xml:space="preserve">, </w:t>
      </w:r>
      <w:r w:rsidRPr="00030CE1">
        <w:rPr>
          <w:rStyle w:val="StyleUnderline"/>
          <w:color w:val="000000" w:themeColor="text1"/>
        </w:rPr>
        <w:t>anytime soon</w:t>
      </w:r>
      <w:r w:rsidRPr="00030CE1">
        <w:rPr>
          <w:color w:val="000000" w:themeColor="text1"/>
          <w:sz w:val="16"/>
        </w:rPr>
        <w:t xml:space="preserve">, </w:t>
      </w:r>
      <w:r w:rsidRPr="00030CE1">
        <w:rPr>
          <w:rStyle w:val="StyleUnderline"/>
          <w:color w:val="000000" w:themeColor="text1"/>
        </w:rPr>
        <w:t>a</w:t>
      </w:r>
      <w:r w:rsidRPr="00030CE1">
        <w:rPr>
          <w:rStyle w:val="StyleUnderline"/>
          <w:color w:val="000000" w:themeColor="text1"/>
          <w:sz w:val="16"/>
          <w:u w:val="none"/>
        </w:rPr>
        <w:t xml:space="preserve">n unmanageable </w:t>
      </w:r>
      <w:r w:rsidRPr="00030CE1">
        <w:rPr>
          <w:rStyle w:val="StyleUnderline"/>
          <w:color w:val="000000" w:themeColor="text1"/>
        </w:rPr>
        <w:t>problem</w:t>
      </w:r>
      <w:r w:rsidRPr="00030CE1">
        <w:rPr>
          <w:color w:val="000000" w:themeColor="text1"/>
          <w:sz w:val="16"/>
        </w:rPr>
        <w:t xml:space="preserve">." There is no current system to remove old satellites or sweep up bits of debris </w:t>
      </w:r>
      <w:proofErr w:type="gramStart"/>
      <w:r w:rsidRPr="00030CE1">
        <w:rPr>
          <w:color w:val="000000" w:themeColor="text1"/>
          <w:sz w:val="16"/>
        </w:rPr>
        <w:t>in order to</w:t>
      </w:r>
      <w:proofErr w:type="gramEnd"/>
      <w:r w:rsidRPr="00030CE1">
        <w:rPr>
          <w:color w:val="000000" w:themeColor="text1"/>
          <w:sz w:val="16"/>
        </w:rPr>
        <w:t xml:space="preserve"> prevent a Kessler event. Instead, </w:t>
      </w:r>
      <w:r w:rsidRPr="00030CE1">
        <w:rPr>
          <w:rStyle w:val="StyleUnderline"/>
          <w:color w:val="000000" w:themeColor="text1"/>
        </w:rPr>
        <w:t>space debris is monitored from Earth</w:t>
      </w:r>
      <w:r w:rsidRPr="00030CE1">
        <w:rPr>
          <w:color w:val="000000" w:themeColor="text1"/>
          <w:sz w:val="16"/>
        </w:rPr>
        <w:t>, and new rules require satellites in low-Earth orbit be deorbited after 25 years so they don't wind up adding more space junk. "</w:t>
      </w:r>
      <w:r w:rsidRPr="00030CE1">
        <w:rPr>
          <w:rStyle w:val="StyleUnderline"/>
          <w:color w:val="000000" w:themeColor="text1"/>
        </w:rPr>
        <w:t>Our current plan is to manage the problem and not let it get that far</w:t>
      </w:r>
      <w:r w:rsidRPr="00030CE1">
        <w:rPr>
          <w:color w:val="000000" w:themeColor="text1"/>
          <w:sz w:val="16"/>
        </w:rPr>
        <w:t xml:space="preserve">," </w:t>
      </w:r>
      <w:proofErr w:type="spellStart"/>
      <w:r w:rsidRPr="00030CE1">
        <w:rPr>
          <w:color w:val="000000" w:themeColor="text1"/>
          <w:sz w:val="16"/>
        </w:rPr>
        <w:t>Gossner</w:t>
      </w:r>
      <w:proofErr w:type="spellEnd"/>
      <w:r w:rsidRPr="00030CE1">
        <w:rPr>
          <w:color w:val="000000" w:themeColor="text1"/>
          <w:sz w:val="16"/>
        </w:rPr>
        <w:t xml:space="preserve"> said. "</w:t>
      </w:r>
      <w:r w:rsidRPr="00030CE1">
        <w:rPr>
          <w:rStyle w:val="StyleUnderline"/>
          <w:color w:val="000000" w:themeColor="text1"/>
        </w:rPr>
        <w:t xml:space="preserve">I don't think that we're even close to needing to </w:t>
      </w:r>
      <w:r w:rsidRPr="00030CE1">
        <w:rPr>
          <w:rStyle w:val="Emphasis"/>
          <w:color w:val="000000" w:themeColor="text1"/>
        </w:rPr>
        <w:t>actively remove</w:t>
      </w:r>
      <w:r w:rsidRPr="00030CE1">
        <w:rPr>
          <w:rStyle w:val="StyleUnderline"/>
          <w:color w:val="000000" w:themeColor="text1"/>
        </w:rPr>
        <w:t xml:space="preserve"> stuff</w:t>
      </w:r>
      <w:r w:rsidRPr="00030CE1">
        <w:rPr>
          <w:color w:val="000000" w:themeColor="text1"/>
          <w:sz w:val="16"/>
        </w:rPr>
        <w:t xml:space="preserve">. There's lots of research being done on that, and maybe </w:t>
      </w:r>
      <w:proofErr w:type="spellStart"/>
      <w:r w:rsidRPr="00030CE1">
        <w:rPr>
          <w:color w:val="000000" w:themeColor="text1"/>
          <w:sz w:val="16"/>
        </w:rPr>
        <w:t>some day</w:t>
      </w:r>
      <w:proofErr w:type="spellEnd"/>
      <w:r w:rsidRPr="00030CE1">
        <w:rPr>
          <w:color w:val="000000" w:themeColor="text1"/>
          <w:sz w:val="16"/>
        </w:rPr>
        <w:t xml:space="preserve"> that will happen, but I think that — </w:t>
      </w:r>
      <w:r w:rsidRPr="00030CE1">
        <w:rPr>
          <w:rStyle w:val="StyleUnderline"/>
          <w:color w:val="000000" w:themeColor="text1"/>
        </w:rPr>
        <w:t>at this point</w:t>
      </w:r>
      <w:r w:rsidRPr="00030CE1">
        <w:rPr>
          <w:color w:val="000000" w:themeColor="text1"/>
          <w:sz w:val="16"/>
        </w:rPr>
        <w:t xml:space="preserve">, and in my humble opinion — </w:t>
      </w:r>
      <w:r w:rsidRPr="00030CE1">
        <w:rPr>
          <w:rStyle w:val="StyleUnderline"/>
          <w:color w:val="000000" w:themeColor="text1"/>
        </w:rPr>
        <w:t>an unnecessary expense</w:t>
      </w:r>
      <w:r w:rsidRPr="00030CE1">
        <w:rPr>
          <w:color w:val="000000" w:themeColor="text1"/>
          <w:sz w:val="16"/>
        </w:rPr>
        <w:t xml:space="preserve">." A major part of the effort to prevent a Kessler event is </w:t>
      </w:r>
      <w:r w:rsidRPr="00030CE1">
        <w:rPr>
          <w:rStyle w:val="StyleUnderline"/>
          <w:color w:val="000000" w:themeColor="text1"/>
        </w:rPr>
        <w:t xml:space="preserve">the </w:t>
      </w:r>
      <w:r w:rsidRPr="00030CE1">
        <w:rPr>
          <w:rStyle w:val="Emphasis"/>
          <w:color w:val="000000" w:themeColor="text1"/>
        </w:rPr>
        <w:t>S</w:t>
      </w:r>
      <w:r w:rsidRPr="00030CE1">
        <w:rPr>
          <w:rStyle w:val="StyleUnderline"/>
          <w:color w:val="000000" w:themeColor="text1"/>
        </w:rPr>
        <w:t xml:space="preserve">pace </w:t>
      </w:r>
      <w:r w:rsidRPr="00030CE1">
        <w:rPr>
          <w:rStyle w:val="Emphasis"/>
          <w:color w:val="000000" w:themeColor="text1"/>
        </w:rPr>
        <w:t>S</w:t>
      </w:r>
      <w:r w:rsidRPr="00030CE1">
        <w:rPr>
          <w:rStyle w:val="StyleUnderline"/>
          <w:color w:val="000000" w:themeColor="text1"/>
        </w:rPr>
        <w:t xml:space="preserve">urveillance </w:t>
      </w:r>
      <w:r w:rsidRPr="00030CE1">
        <w:rPr>
          <w:rStyle w:val="Emphasis"/>
          <w:color w:val="000000" w:themeColor="text1"/>
        </w:rPr>
        <w:t>N</w:t>
      </w:r>
      <w:r w:rsidRPr="00030CE1">
        <w:rPr>
          <w:rStyle w:val="StyleUnderline"/>
          <w:color w:val="000000" w:themeColor="text1"/>
        </w:rPr>
        <w:t>etwork</w:t>
      </w:r>
      <w:r w:rsidRPr="00030CE1">
        <w:rPr>
          <w:color w:val="000000" w:themeColor="text1"/>
          <w:sz w:val="16"/>
        </w:rPr>
        <w:t xml:space="preserve"> (SSN). The project, </w:t>
      </w:r>
      <w:r w:rsidRPr="00030CE1">
        <w:rPr>
          <w:rStyle w:val="StyleUnderline"/>
          <w:color w:val="000000" w:themeColor="text1"/>
        </w:rPr>
        <w:t xml:space="preserve">led by the </w:t>
      </w:r>
      <w:r w:rsidRPr="00030CE1">
        <w:rPr>
          <w:rStyle w:val="Emphasis"/>
          <w:color w:val="000000" w:themeColor="text1"/>
        </w:rPr>
        <w:t>US military</w:t>
      </w:r>
      <w:r w:rsidRPr="00030CE1">
        <w:rPr>
          <w:color w:val="000000" w:themeColor="text1"/>
          <w:sz w:val="16"/>
        </w:rPr>
        <w:t xml:space="preserve">, </w:t>
      </w:r>
      <w:r w:rsidRPr="00030CE1">
        <w:rPr>
          <w:rStyle w:val="StyleUnderline"/>
          <w:color w:val="000000" w:themeColor="text1"/>
        </w:rPr>
        <w:t xml:space="preserve">uses </w:t>
      </w:r>
      <w:r w:rsidRPr="00030CE1">
        <w:rPr>
          <w:rStyle w:val="Emphasis"/>
          <w:color w:val="000000" w:themeColor="text1"/>
          <w:highlight w:val="green"/>
        </w:rPr>
        <w:t>30</w:t>
      </w:r>
      <w:r w:rsidRPr="00030CE1">
        <w:rPr>
          <w:rStyle w:val="StyleUnderline"/>
          <w:color w:val="000000" w:themeColor="text1"/>
        </w:rPr>
        <w:t xml:space="preserve"> different </w:t>
      </w:r>
      <w:r w:rsidRPr="00030CE1">
        <w:rPr>
          <w:rStyle w:val="StyleUnderline"/>
          <w:color w:val="000000" w:themeColor="text1"/>
          <w:highlight w:val="green"/>
        </w:rPr>
        <w:t xml:space="preserve">systems </w:t>
      </w:r>
      <w:r w:rsidRPr="00030CE1">
        <w:rPr>
          <w:rStyle w:val="StyleUnderline"/>
          <w:color w:val="000000" w:themeColor="text1"/>
        </w:rPr>
        <w:t xml:space="preserve">around the </w:t>
      </w:r>
      <w:r w:rsidRPr="00030CE1">
        <w:rPr>
          <w:rStyle w:val="Emphasis"/>
          <w:color w:val="000000" w:themeColor="text1"/>
        </w:rPr>
        <w:t>world</w:t>
      </w:r>
      <w:r w:rsidRPr="00030CE1">
        <w:rPr>
          <w:rStyle w:val="StyleUnderline"/>
          <w:color w:val="000000" w:themeColor="text1"/>
        </w:rPr>
        <w:t xml:space="preserve"> to </w:t>
      </w:r>
      <w:r w:rsidRPr="00030CE1">
        <w:rPr>
          <w:rStyle w:val="Emphasis"/>
          <w:color w:val="000000" w:themeColor="text1"/>
          <w:highlight w:val="green"/>
        </w:rPr>
        <w:t>identify</w:t>
      </w:r>
      <w:r w:rsidRPr="00030CE1">
        <w:rPr>
          <w:color w:val="000000" w:themeColor="text1"/>
          <w:sz w:val="16"/>
        </w:rPr>
        <w:t xml:space="preserve">, </w:t>
      </w:r>
      <w:r w:rsidRPr="00030CE1">
        <w:rPr>
          <w:rStyle w:val="Emphasis"/>
          <w:color w:val="000000" w:themeColor="text1"/>
          <w:highlight w:val="green"/>
        </w:rPr>
        <w:t>track</w:t>
      </w:r>
      <w:r w:rsidRPr="00030CE1">
        <w:rPr>
          <w:color w:val="000000" w:themeColor="text1"/>
          <w:sz w:val="16"/>
        </w:rPr>
        <w:t xml:space="preserve">, </w:t>
      </w:r>
      <w:r w:rsidRPr="00030CE1">
        <w:rPr>
          <w:rStyle w:val="StyleUnderline"/>
          <w:color w:val="000000" w:themeColor="text1"/>
          <w:highlight w:val="green"/>
        </w:rPr>
        <w:t xml:space="preserve">and share </w:t>
      </w:r>
      <w:r w:rsidRPr="00030CE1">
        <w:rPr>
          <w:rStyle w:val="Emphasis"/>
          <w:color w:val="000000" w:themeColor="text1"/>
          <w:highlight w:val="green"/>
        </w:rPr>
        <w:t>info</w:t>
      </w:r>
      <w:r w:rsidRPr="00030CE1">
        <w:rPr>
          <w:rStyle w:val="StyleUnderline"/>
          <w:color w:val="000000" w:themeColor="text1"/>
        </w:rPr>
        <w:t xml:space="preserve">rmation </w:t>
      </w:r>
      <w:r w:rsidRPr="00030CE1">
        <w:rPr>
          <w:rStyle w:val="StyleUnderline"/>
          <w:color w:val="000000" w:themeColor="text1"/>
          <w:highlight w:val="green"/>
        </w:rPr>
        <w:t xml:space="preserve">about </w:t>
      </w:r>
      <w:r w:rsidRPr="00030CE1">
        <w:rPr>
          <w:rStyle w:val="Emphasis"/>
          <w:color w:val="000000" w:themeColor="text1"/>
          <w:highlight w:val="green"/>
        </w:rPr>
        <w:t>objects</w:t>
      </w:r>
      <w:r w:rsidRPr="00030CE1">
        <w:rPr>
          <w:rStyle w:val="StyleUnderline"/>
          <w:color w:val="000000" w:themeColor="text1"/>
        </w:rPr>
        <w:t xml:space="preserve"> in space</w:t>
      </w:r>
      <w:r w:rsidRPr="00030CE1">
        <w:rPr>
          <w:color w:val="000000" w:themeColor="text1"/>
          <w:sz w:val="16"/>
        </w:rPr>
        <w:t xml:space="preserve">. Many </w:t>
      </w:r>
      <w:r w:rsidRPr="00030CE1">
        <w:rPr>
          <w:rStyle w:val="StyleUnderline"/>
          <w:color w:val="000000" w:themeColor="text1"/>
        </w:rPr>
        <w:t xml:space="preserve">objects are tracked </w:t>
      </w:r>
      <w:r w:rsidRPr="00030CE1">
        <w:rPr>
          <w:rStyle w:val="Emphasis"/>
          <w:color w:val="000000" w:themeColor="text1"/>
          <w:highlight w:val="green"/>
        </w:rPr>
        <w:t>day and night</w:t>
      </w:r>
      <w:r w:rsidRPr="00030CE1">
        <w:rPr>
          <w:rStyle w:val="StyleUnderline"/>
          <w:color w:val="000000" w:themeColor="text1"/>
        </w:rPr>
        <w:t xml:space="preserve"> via a network</w:t>
      </w:r>
      <w:r w:rsidRPr="00030CE1">
        <w:rPr>
          <w:rStyle w:val="StyleUnderline"/>
          <w:i/>
          <w:color w:val="000000" w:themeColor="text1"/>
          <w:sz w:val="16"/>
          <w:u w:val="none"/>
        </w:rPr>
        <w:t xml:space="preserve"> </w:t>
      </w:r>
      <w:r w:rsidRPr="00030CE1">
        <w:rPr>
          <w:rStyle w:val="StyleUnderline"/>
          <w:color w:val="000000" w:themeColor="text1"/>
          <w:sz w:val="16"/>
          <w:u w:val="none"/>
        </w:rPr>
        <w:t>of</w:t>
      </w:r>
      <w:r w:rsidRPr="00030CE1">
        <w:rPr>
          <w:color w:val="000000" w:themeColor="text1"/>
          <w:sz w:val="16"/>
        </w:rPr>
        <w:t xml:space="preserve"> radar observatories </w:t>
      </w:r>
      <w:r w:rsidRPr="00030CE1">
        <w:rPr>
          <w:color w:val="000000" w:themeColor="text1"/>
          <w:u w:val="single"/>
        </w:rPr>
        <w:t>around the globe</w:t>
      </w:r>
      <w:r w:rsidRPr="00030CE1">
        <w:rPr>
          <w:color w:val="000000" w:themeColor="text1"/>
          <w:sz w:val="16"/>
        </w:rPr>
        <w:t xml:space="preserve">. Optical telescopes on the ground also keep an eye out, but they aren't always run by the government. "The commercial sector is actually putting up lots and lots of telescopes," </w:t>
      </w:r>
      <w:proofErr w:type="spellStart"/>
      <w:r w:rsidRPr="00030CE1">
        <w:rPr>
          <w:color w:val="000000" w:themeColor="text1"/>
          <w:sz w:val="16"/>
        </w:rPr>
        <w:t>Gossner</w:t>
      </w:r>
      <w:proofErr w:type="spellEnd"/>
      <w:r w:rsidRPr="00030CE1">
        <w:rPr>
          <w:color w:val="000000" w:themeColor="text1"/>
          <w:sz w:val="16"/>
        </w:rPr>
        <w:t xml:space="preserve"> said. The government pays for their debris-tracking services. </w:t>
      </w:r>
      <w:proofErr w:type="spellStart"/>
      <w:r w:rsidRPr="00030CE1">
        <w:rPr>
          <w:color w:val="000000" w:themeColor="text1"/>
          <w:sz w:val="16"/>
        </w:rPr>
        <w:t>Gossner</w:t>
      </w:r>
      <w:proofErr w:type="spellEnd"/>
      <w:r w:rsidRPr="00030CE1">
        <w:rPr>
          <w:color w:val="000000" w:themeColor="text1"/>
          <w:sz w:val="16"/>
        </w:rPr>
        <w:t xml:space="preserve"> said </w:t>
      </w:r>
      <w:r w:rsidRPr="00030CE1">
        <w:rPr>
          <w:rStyle w:val="StyleUnderline"/>
          <w:color w:val="000000" w:themeColor="text1"/>
        </w:rPr>
        <w:t>one major debris-tracking company</w:t>
      </w:r>
      <w:r w:rsidRPr="00030CE1">
        <w:rPr>
          <w:color w:val="000000" w:themeColor="text1"/>
          <w:sz w:val="16"/>
        </w:rPr>
        <w:t xml:space="preserve"> is called </w:t>
      </w:r>
      <w:proofErr w:type="spellStart"/>
      <w:r w:rsidRPr="00030CE1">
        <w:rPr>
          <w:rStyle w:val="Emphasis"/>
          <w:color w:val="000000" w:themeColor="text1"/>
        </w:rPr>
        <w:t>Exoanalytic</w:t>
      </w:r>
      <w:proofErr w:type="spellEnd"/>
      <w:r w:rsidRPr="00030CE1">
        <w:rPr>
          <w:color w:val="000000" w:themeColor="text1"/>
          <w:sz w:val="16"/>
        </w:rPr>
        <w:t xml:space="preserve">. It </w:t>
      </w:r>
      <w:r w:rsidRPr="00030CE1">
        <w:rPr>
          <w:rStyle w:val="StyleUnderline"/>
          <w:color w:val="000000" w:themeColor="text1"/>
        </w:rPr>
        <w:t>uses about 150 small telescopes</w:t>
      </w:r>
      <w:r w:rsidRPr="00030CE1">
        <w:rPr>
          <w:color w:val="000000" w:themeColor="text1"/>
          <w:sz w:val="16"/>
        </w:rPr>
        <w:t xml:space="preserve"> set up </w:t>
      </w:r>
      <w:r w:rsidRPr="00030CE1">
        <w:rPr>
          <w:rStyle w:val="StyleUnderline"/>
          <w:color w:val="000000" w:themeColor="text1"/>
        </w:rPr>
        <w:t xml:space="preserve">around the globe to </w:t>
      </w:r>
      <w:r w:rsidRPr="00030CE1">
        <w:rPr>
          <w:rStyle w:val="Emphasis"/>
          <w:color w:val="000000" w:themeColor="text1"/>
        </w:rPr>
        <w:t>detect</w:t>
      </w:r>
      <w:r w:rsidRPr="00030CE1">
        <w:rPr>
          <w:rStyle w:val="StyleUnderline"/>
          <w:color w:val="000000" w:themeColor="text1"/>
        </w:rPr>
        <w:t xml:space="preserve">, </w:t>
      </w:r>
      <w:r w:rsidRPr="00030CE1">
        <w:rPr>
          <w:rStyle w:val="Emphasis"/>
          <w:color w:val="000000" w:themeColor="text1"/>
        </w:rPr>
        <w:t>track</w:t>
      </w:r>
      <w:r w:rsidRPr="00030CE1">
        <w:rPr>
          <w:rStyle w:val="StyleUnderline"/>
          <w:color w:val="000000" w:themeColor="text1"/>
        </w:rPr>
        <w:t xml:space="preserve">, and </w:t>
      </w:r>
      <w:r w:rsidRPr="00030CE1">
        <w:rPr>
          <w:rStyle w:val="Emphasis"/>
          <w:color w:val="000000" w:themeColor="text1"/>
        </w:rPr>
        <w:t>report</w:t>
      </w:r>
      <w:r w:rsidRPr="00030CE1">
        <w:rPr>
          <w:rStyle w:val="StyleUnderline"/>
          <w:color w:val="000000" w:themeColor="text1"/>
        </w:rPr>
        <w:t xml:space="preserve"> space debris to the SSN</w:t>
      </w:r>
      <w:r w:rsidRPr="00030CE1">
        <w:rPr>
          <w:color w:val="000000" w:themeColor="text1"/>
          <w:sz w:val="16"/>
        </w:rPr>
        <w:t xml:space="preserve">. </w:t>
      </w:r>
      <w:r w:rsidRPr="00030CE1">
        <w:rPr>
          <w:rStyle w:val="StyleUnderline"/>
          <w:color w:val="000000" w:themeColor="text1"/>
        </w:rPr>
        <w:t>Telescopes in space track debris</w:t>
      </w:r>
      <w:r w:rsidRPr="00030CE1">
        <w:rPr>
          <w:color w:val="000000" w:themeColor="text1"/>
          <w:sz w:val="16"/>
        </w:rPr>
        <w:t xml:space="preserve">, too. </w:t>
      </w:r>
      <w:r w:rsidRPr="00030CE1">
        <w:rPr>
          <w:rStyle w:val="StyleUnderline"/>
          <w:color w:val="000000" w:themeColor="text1"/>
        </w:rPr>
        <w:t>Far less is known about them</w:t>
      </w:r>
      <w:r w:rsidRPr="00030CE1">
        <w:rPr>
          <w:color w:val="000000" w:themeColor="text1"/>
          <w:sz w:val="16"/>
        </w:rPr>
        <w:t xml:space="preserve"> because </w:t>
      </w:r>
      <w:r w:rsidRPr="00030CE1">
        <w:rPr>
          <w:rStyle w:val="StyleUnderline"/>
          <w:color w:val="000000" w:themeColor="text1"/>
        </w:rPr>
        <w:t>they're likely top-secret military satellites</w:t>
      </w:r>
      <w:r w:rsidRPr="00030CE1">
        <w:rPr>
          <w:color w:val="000000" w:themeColor="text1"/>
          <w:sz w:val="16"/>
        </w:rPr>
        <w:t xml:space="preserve">. </w:t>
      </w:r>
      <w:r w:rsidRPr="00030CE1">
        <w:rPr>
          <w:rStyle w:val="StyleUnderline"/>
          <w:color w:val="000000" w:themeColor="text1"/>
          <w:highlight w:val="green"/>
        </w:rPr>
        <w:t>Objects</w:t>
      </w:r>
      <w:r w:rsidRPr="00030CE1">
        <w:rPr>
          <w:rStyle w:val="StyleUnderline"/>
          <w:color w:val="000000" w:themeColor="text1"/>
        </w:rPr>
        <w:t xml:space="preserve"> detected by</w:t>
      </w:r>
      <w:r w:rsidRPr="00030CE1">
        <w:rPr>
          <w:color w:val="000000" w:themeColor="text1"/>
          <w:sz w:val="16"/>
        </w:rPr>
        <w:t xml:space="preserve"> the </w:t>
      </w:r>
      <w:r w:rsidRPr="00030CE1">
        <w:rPr>
          <w:rStyle w:val="StyleUnderline"/>
          <w:color w:val="000000" w:themeColor="text1"/>
        </w:rPr>
        <w:t xml:space="preserve">government and companies </w:t>
      </w:r>
      <w:r w:rsidRPr="00030CE1">
        <w:rPr>
          <w:rStyle w:val="StyleUnderline"/>
          <w:color w:val="000000" w:themeColor="text1"/>
          <w:highlight w:val="green"/>
        </w:rPr>
        <w:t>get added to</w:t>
      </w:r>
      <w:r w:rsidRPr="00030CE1">
        <w:rPr>
          <w:rStyle w:val="StyleUnderline"/>
          <w:color w:val="000000" w:themeColor="text1"/>
        </w:rPr>
        <w:t xml:space="preserve"> a </w:t>
      </w:r>
      <w:r w:rsidRPr="00030CE1">
        <w:rPr>
          <w:rStyle w:val="Emphasis"/>
          <w:color w:val="000000" w:themeColor="text1"/>
          <w:highlight w:val="green"/>
        </w:rPr>
        <w:t>catalog</w:t>
      </w:r>
      <w:r w:rsidRPr="00030CE1">
        <w:rPr>
          <w:rStyle w:val="StyleUnderline"/>
          <w:color w:val="000000" w:themeColor="text1"/>
        </w:rPr>
        <w:t xml:space="preserve"> of space debris </w:t>
      </w:r>
      <w:r w:rsidRPr="00030CE1">
        <w:rPr>
          <w:rStyle w:val="StyleUnderline"/>
          <w:color w:val="000000" w:themeColor="text1"/>
          <w:highlight w:val="green"/>
        </w:rPr>
        <w:t xml:space="preserve">and </w:t>
      </w:r>
      <w:r w:rsidRPr="00030CE1">
        <w:rPr>
          <w:rStyle w:val="Emphasis"/>
          <w:color w:val="000000" w:themeColor="text1"/>
          <w:highlight w:val="green"/>
        </w:rPr>
        <w:t>checked</w:t>
      </w:r>
      <w:r w:rsidRPr="00030CE1">
        <w:rPr>
          <w:rStyle w:val="StyleUnderline"/>
          <w:color w:val="000000" w:themeColor="text1"/>
          <w:highlight w:val="green"/>
        </w:rPr>
        <w:t xml:space="preserve"> against</w:t>
      </w:r>
      <w:r w:rsidRPr="00030CE1">
        <w:rPr>
          <w:rStyle w:val="StyleUnderline"/>
          <w:color w:val="000000" w:themeColor="text1"/>
        </w:rPr>
        <w:t xml:space="preserve"> the orbits of </w:t>
      </w:r>
      <w:r w:rsidRPr="00030CE1">
        <w:rPr>
          <w:rStyle w:val="StyleUnderline"/>
          <w:color w:val="000000" w:themeColor="text1"/>
          <w:highlight w:val="green"/>
        </w:rPr>
        <w:t>other</w:t>
      </w:r>
      <w:r w:rsidRPr="00030CE1">
        <w:rPr>
          <w:color w:val="000000" w:themeColor="text1"/>
          <w:sz w:val="16"/>
        </w:rPr>
        <w:t xml:space="preserve"> known </w:t>
      </w:r>
      <w:r w:rsidRPr="00030CE1">
        <w:rPr>
          <w:rStyle w:val="StyleUnderline"/>
          <w:color w:val="000000" w:themeColor="text1"/>
          <w:highlight w:val="green"/>
        </w:rPr>
        <w:t xml:space="preserve">bits of </w:t>
      </w:r>
      <w:r w:rsidRPr="00030CE1">
        <w:rPr>
          <w:rStyle w:val="Emphasis"/>
          <w:color w:val="000000" w:themeColor="text1"/>
          <w:highlight w:val="green"/>
        </w:rPr>
        <w:t>space junk</w:t>
      </w:r>
      <w:r w:rsidRPr="00030CE1">
        <w:rPr>
          <w:rStyle w:val="StyleUnderline"/>
          <w:color w:val="000000" w:themeColor="text1"/>
          <w:highlight w:val="green"/>
        </w:rPr>
        <w:t>. New</w:t>
      </w:r>
      <w:r w:rsidRPr="00030CE1">
        <w:rPr>
          <w:rStyle w:val="StyleUnderline"/>
          <w:color w:val="000000" w:themeColor="text1"/>
        </w:rPr>
        <w:t xml:space="preserve"> orbits are calculated with </w:t>
      </w:r>
      <w:r w:rsidRPr="00030CE1">
        <w:rPr>
          <w:rStyle w:val="Emphasis"/>
          <w:color w:val="000000" w:themeColor="text1"/>
          <w:highlight w:val="green"/>
        </w:rPr>
        <w:t>supercomputers</w:t>
      </w:r>
      <w:r w:rsidRPr="00030CE1">
        <w:rPr>
          <w:rStyle w:val="StyleUnderline"/>
          <w:color w:val="000000" w:themeColor="text1"/>
        </w:rPr>
        <w:t xml:space="preserve"> to </w:t>
      </w:r>
      <w:r w:rsidRPr="00030CE1">
        <w:rPr>
          <w:rStyle w:val="StyleUnderline"/>
          <w:color w:val="000000" w:themeColor="text1"/>
          <w:highlight w:val="green"/>
        </w:rPr>
        <w:t xml:space="preserve">see if there's a </w:t>
      </w:r>
      <w:r w:rsidRPr="00030CE1">
        <w:rPr>
          <w:rStyle w:val="Emphasis"/>
          <w:color w:val="000000" w:themeColor="text1"/>
          <w:highlight w:val="green"/>
        </w:rPr>
        <w:t>chance</w:t>
      </w:r>
      <w:r w:rsidRPr="00030CE1">
        <w:rPr>
          <w:rStyle w:val="StyleUnderline"/>
          <w:color w:val="000000" w:themeColor="text1"/>
          <w:highlight w:val="green"/>
        </w:rPr>
        <w:t xml:space="preserve"> of</w:t>
      </w:r>
      <w:r w:rsidRPr="00030CE1">
        <w:rPr>
          <w:rStyle w:val="StyleUnderline"/>
          <w:color w:val="000000" w:themeColor="text1"/>
        </w:rPr>
        <w:t xml:space="preserve"> </w:t>
      </w:r>
      <w:r w:rsidRPr="00030CE1">
        <w:rPr>
          <w:rStyle w:val="Emphasis"/>
          <w:color w:val="000000" w:themeColor="text1"/>
        </w:rPr>
        <w:t xml:space="preserve">any </w:t>
      </w:r>
      <w:r w:rsidRPr="00030CE1">
        <w:rPr>
          <w:rStyle w:val="Emphasis"/>
          <w:color w:val="000000" w:themeColor="text1"/>
          <w:highlight w:val="green"/>
        </w:rPr>
        <w:t>collision</w:t>
      </w:r>
      <w:r w:rsidRPr="00030CE1">
        <w:rPr>
          <w:rStyle w:val="Emphasis"/>
          <w:color w:val="000000" w:themeColor="text1"/>
        </w:rPr>
        <w:t>s</w:t>
      </w:r>
      <w:r w:rsidRPr="00030CE1">
        <w:rPr>
          <w:color w:val="000000" w:themeColor="text1"/>
          <w:sz w:val="16"/>
        </w:rPr>
        <w:t xml:space="preserve">. Diana </w:t>
      </w:r>
      <w:proofErr w:type="spellStart"/>
      <w:r w:rsidRPr="00030CE1">
        <w:rPr>
          <w:color w:val="000000" w:themeColor="text1"/>
          <w:sz w:val="16"/>
        </w:rPr>
        <w:t>McKissock</w:t>
      </w:r>
      <w:proofErr w:type="spellEnd"/>
      <w:r w:rsidRPr="00030CE1">
        <w:rPr>
          <w:color w:val="000000" w:themeColor="text1"/>
          <w:sz w:val="16"/>
        </w:rPr>
        <w:t xml:space="preserve">, a flight lead with the US Air Force's 18th Space Control Squadron, helps track space debris for the SSN. She said the surveillance network issues warnings to NASA, satellite companies, and other groups with spacecraft, based on </w:t>
      </w:r>
      <w:r w:rsidRPr="00030CE1">
        <w:rPr>
          <w:color w:val="000000" w:themeColor="text1"/>
          <w:sz w:val="16"/>
        </w:rPr>
        <w:lastRenderedPageBreak/>
        <w:t xml:space="preserve">two levels of emergency: basic and advanced. </w:t>
      </w:r>
      <w:r w:rsidRPr="00030CE1">
        <w:rPr>
          <w:rStyle w:val="StyleUnderline"/>
          <w:color w:val="000000" w:themeColor="text1"/>
        </w:rPr>
        <w:t xml:space="preserve">The </w:t>
      </w:r>
      <w:r w:rsidRPr="00030CE1">
        <w:rPr>
          <w:rStyle w:val="StyleUnderline"/>
          <w:color w:val="000000" w:themeColor="text1"/>
          <w:highlight w:val="green"/>
        </w:rPr>
        <w:t>SSN issues a</w:t>
      </w:r>
      <w:r w:rsidRPr="00030CE1">
        <w:rPr>
          <w:rStyle w:val="StyleUnderline"/>
          <w:color w:val="000000" w:themeColor="text1"/>
          <w:sz w:val="16"/>
          <w:u w:val="none"/>
        </w:rPr>
        <w:t xml:space="preserve"> </w:t>
      </w:r>
      <w:r w:rsidRPr="00030CE1">
        <w:rPr>
          <w:color w:val="000000" w:themeColor="text1"/>
          <w:sz w:val="16"/>
        </w:rPr>
        <w:t xml:space="preserve">basic </w:t>
      </w:r>
      <w:r w:rsidRPr="00030CE1">
        <w:rPr>
          <w:rStyle w:val="StyleUnderline"/>
          <w:color w:val="000000" w:themeColor="text1"/>
        </w:rPr>
        <w:t xml:space="preserve">emergency </w:t>
      </w:r>
      <w:r w:rsidRPr="00030CE1">
        <w:rPr>
          <w:rStyle w:val="StyleUnderline"/>
          <w:color w:val="000000" w:themeColor="text1"/>
          <w:highlight w:val="green"/>
        </w:rPr>
        <w:t xml:space="preserve">report to the </w:t>
      </w:r>
      <w:r w:rsidRPr="00030CE1">
        <w:rPr>
          <w:rStyle w:val="Emphasis"/>
          <w:color w:val="000000" w:themeColor="text1"/>
          <w:highlight w:val="green"/>
        </w:rPr>
        <w:t>public three days ahead</w:t>
      </w:r>
      <w:r w:rsidRPr="00030CE1">
        <w:rPr>
          <w:rStyle w:val="StyleUnderline"/>
          <w:color w:val="000000" w:themeColor="text1"/>
          <w:highlight w:val="green"/>
        </w:rPr>
        <w:t xml:space="preserve"> of a 1-in-10,000 chance of</w:t>
      </w:r>
      <w:r w:rsidRPr="00030CE1">
        <w:rPr>
          <w:rStyle w:val="StyleUnderline"/>
          <w:color w:val="000000" w:themeColor="text1"/>
        </w:rPr>
        <w:t xml:space="preserve"> a </w:t>
      </w:r>
      <w:r w:rsidRPr="00030CE1">
        <w:rPr>
          <w:rStyle w:val="Emphasis"/>
          <w:color w:val="000000" w:themeColor="text1"/>
          <w:highlight w:val="green"/>
        </w:rPr>
        <w:t>collision</w:t>
      </w:r>
      <w:r w:rsidRPr="00030CE1">
        <w:rPr>
          <w:color w:val="000000" w:themeColor="text1"/>
          <w:sz w:val="16"/>
        </w:rPr>
        <w:t xml:space="preserve">. </w:t>
      </w:r>
      <w:r w:rsidRPr="00030CE1">
        <w:rPr>
          <w:rStyle w:val="StyleUnderline"/>
          <w:color w:val="000000" w:themeColor="text1"/>
        </w:rPr>
        <w:t xml:space="preserve">It </w:t>
      </w:r>
      <w:r w:rsidRPr="00030CE1">
        <w:rPr>
          <w:rStyle w:val="StyleUnderline"/>
          <w:color w:val="000000" w:themeColor="text1"/>
          <w:highlight w:val="green"/>
        </w:rPr>
        <w:t xml:space="preserve">then provides </w:t>
      </w:r>
      <w:r w:rsidRPr="00030CE1">
        <w:rPr>
          <w:rStyle w:val="Emphasis"/>
          <w:color w:val="000000" w:themeColor="text1"/>
        </w:rPr>
        <w:t xml:space="preserve">multiple </w:t>
      </w:r>
      <w:r w:rsidRPr="00030CE1">
        <w:rPr>
          <w:rStyle w:val="Emphasis"/>
          <w:color w:val="000000" w:themeColor="text1"/>
          <w:highlight w:val="green"/>
        </w:rPr>
        <w:t>updates</w:t>
      </w:r>
      <w:r w:rsidRPr="00030CE1">
        <w:rPr>
          <w:color w:val="000000" w:themeColor="text1"/>
          <w:sz w:val="16"/>
        </w:rPr>
        <w:t xml:space="preserve"> per day </w:t>
      </w:r>
      <w:r w:rsidRPr="00030CE1">
        <w:rPr>
          <w:rStyle w:val="StyleUnderline"/>
          <w:color w:val="000000" w:themeColor="text1"/>
          <w:highlight w:val="green"/>
        </w:rPr>
        <w:t>until</w:t>
      </w:r>
      <w:r w:rsidRPr="00030CE1">
        <w:rPr>
          <w:rStyle w:val="StyleUnderline"/>
          <w:color w:val="000000" w:themeColor="text1"/>
        </w:rPr>
        <w:t xml:space="preserve"> the </w:t>
      </w:r>
      <w:r w:rsidRPr="00030CE1">
        <w:rPr>
          <w:rStyle w:val="StyleUnderline"/>
          <w:color w:val="000000" w:themeColor="text1"/>
          <w:highlight w:val="green"/>
        </w:rPr>
        <w:t>risk</w:t>
      </w:r>
      <w:r w:rsidRPr="00030CE1">
        <w:rPr>
          <w:rStyle w:val="StyleUnderline"/>
          <w:color w:val="000000" w:themeColor="text1"/>
        </w:rPr>
        <w:t xml:space="preserve"> of a collision </w:t>
      </w:r>
      <w:r w:rsidRPr="00030CE1">
        <w:rPr>
          <w:rStyle w:val="Emphasis"/>
          <w:color w:val="000000" w:themeColor="text1"/>
          <w:highlight w:val="green"/>
        </w:rPr>
        <w:t>passes</w:t>
      </w:r>
      <w:r w:rsidRPr="00030CE1">
        <w:rPr>
          <w:color w:val="000000" w:themeColor="text1"/>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030CE1">
        <w:rPr>
          <w:rStyle w:val="StyleUnderline"/>
          <w:color w:val="000000" w:themeColor="text1"/>
        </w:rPr>
        <w:t>Advanced emergency reports help satellite providers see</w:t>
      </w:r>
      <w:r w:rsidRPr="00030CE1">
        <w:rPr>
          <w:color w:val="000000" w:themeColor="text1"/>
          <w:sz w:val="16"/>
        </w:rPr>
        <w:t xml:space="preserve"> possible </w:t>
      </w:r>
      <w:r w:rsidRPr="00030CE1">
        <w:rPr>
          <w:rStyle w:val="StyleUnderline"/>
          <w:color w:val="000000" w:themeColor="text1"/>
        </w:rPr>
        <w:t xml:space="preserve">collisions much more than </w:t>
      </w:r>
      <w:r w:rsidRPr="00030CE1">
        <w:rPr>
          <w:rStyle w:val="Emphasis"/>
          <w:color w:val="000000" w:themeColor="text1"/>
        </w:rPr>
        <w:t>three days ahead</w:t>
      </w:r>
      <w:r w:rsidRPr="00030CE1">
        <w:rPr>
          <w:color w:val="000000" w:themeColor="text1"/>
          <w:sz w:val="16"/>
        </w:rPr>
        <w:t>. "</w:t>
      </w:r>
      <w:r w:rsidRPr="00030CE1">
        <w:rPr>
          <w:rStyle w:val="StyleUnderline"/>
          <w:color w:val="000000" w:themeColor="text1"/>
        </w:rPr>
        <w:t xml:space="preserve">In </w:t>
      </w:r>
      <w:r w:rsidRPr="00030CE1">
        <w:rPr>
          <w:rStyle w:val="Emphasis"/>
          <w:color w:val="000000" w:themeColor="text1"/>
          <w:highlight w:val="green"/>
        </w:rPr>
        <w:t>2017</w:t>
      </w:r>
      <w:r w:rsidRPr="00030CE1">
        <w:rPr>
          <w:rStyle w:val="StyleUnderline"/>
          <w:color w:val="000000" w:themeColor="text1"/>
          <w:highlight w:val="green"/>
        </w:rPr>
        <w:t xml:space="preserve">, we provided </w:t>
      </w:r>
      <w:r w:rsidRPr="00030CE1">
        <w:rPr>
          <w:rStyle w:val="Emphasis"/>
          <w:color w:val="000000" w:themeColor="text1"/>
          <w:highlight w:val="green"/>
        </w:rPr>
        <w:t>data</w:t>
      </w:r>
      <w:r w:rsidRPr="00030CE1">
        <w:rPr>
          <w:rStyle w:val="StyleUnderline"/>
          <w:color w:val="000000" w:themeColor="text1"/>
          <w:highlight w:val="green"/>
        </w:rPr>
        <w:t xml:space="preserve"> for </w:t>
      </w:r>
      <w:r w:rsidRPr="00030CE1">
        <w:rPr>
          <w:rStyle w:val="Emphasis"/>
          <w:color w:val="000000" w:themeColor="text1"/>
          <w:highlight w:val="green"/>
        </w:rPr>
        <w:t>308,984 events</w:t>
      </w:r>
      <w:r w:rsidRPr="00030CE1">
        <w:rPr>
          <w:color w:val="000000" w:themeColor="text1"/>
          <w:sz w:val="16"/>
        </w:rPr>
        <w:t xml:space="preserve">, </w:t>
      </w:r>
      <w:r w:rsidRPr="00030CE1">
        <w:rPr>
          <w:rStyle w:val="StyleUnderline"/>
          <w:color w:val="000000" w:themeColor="text1"/>
        </w:rPr>
        <w:t xml:space="preserve">of which </w:t>
      </w:r>
      <w:r w:rsidRPr="00030CE1">
        <w:rPr>
          <w:rStyle w:val="StyleUnderline"/>
          <w:color w:val="000000" w:themeColor="text1"/>
          <w:highlight w:val="green"/>
        </w:rPr>
        <w:t xml:space="preserve">only </w:t>
      </w:r>
      <w:r w:rsidRPr="00030CE1">
        <w:rPr>
          <w:rStyle w:val="Emphasis"/>
          <w:color w:val="000000" w:themeColor="text1"/>
          <w:highlight w:val="green"/>
        </w:rPr>
        <w:t>655</w:t>
      </w:r>
      <w:r w:rsidRPr="00030CE1">
        <w:rPr>
          <w:rStyle w:val="StyleUnderline"/>
          <w:color w:val="000000" w:themeColor="text1"/>
          <w:highlight w:val="green"/>
        </w:rPr>
        <w:t xml:space="preserve"> were </w:t>
      </w:r>
      <w:r w:rsidRPr="00030CE1">
        <w:rPr>
          <w:rStyle w:val="Emphasis"/>
          <w:color w:val="000000" w:themeColor="text1"/>
          <w:highlight w:val="green"/>
        </w:rPr>
        <w:t>emergency</w:t>
      </w:r>
      <w:r w:rsidRPr="00030CE1">
        <w:rPr>
          <w:rStyle w:val="StyleUnderline"/>
          <w:color w:val="000000" w:themeColor="text1"/>
        </w:rPr>
        <w:t>-reportable</w:t>
      </w:r>
      <w:r w:rsidRPr="00030CE1">
        <w:rPr>
          <w:color w:val="000000" w:themeColor="text1"/>
          <w:sz w:val="16"/>
        </w:rPr>
        <w:t xml:space="preserve">," </w:t>
      </w:r>
      <w:proofErr w:type="spellStart"/>
      <w:r w:rsidRPr="00030CE1">
        <w:rPr>
          <w:color w:val="000000" w:themeColor="text1"/>
          <w:sz w:val="16"/>
        </w:rPr>
        <w:t>McKissock</w:t>
      </w:r>
      <w:proofErr w:type="spellEnd"/>
      <w:r w:rsidRPr="00030CE1">
        <w:rPr>
          <w:color w:val="000000" w:themeColor="text1"/>
          <w:sz w:val="16"/>
        </w:rPr>
        <w:t xml:space="preserve"> told Business Insider in an email. Of those, 579 events were in low-Earth orbit (where it's relatively crowded with satellites).</w:t>
      </w:r>
    </w:p>
    <w:p w14:paraId="1BCF1771" w14:textId="77777777" w:rsidR="000E2CED" w:rsidRPr="00030CE1" w:rsidRDefault="000E2CED" w:rsidP="000E2CED">
      <w:pPr>
        <w:rPr>
          <w:color w:val="000000" w:themeColor="text1"/>
          <w:sz w:val="16"/>
        </w:rPr>
      </w:pPr>
    </w:p>
    <w:p w14:paraId="5E1C5247" w14:textId="77777777" w:rsidR="000E2CED" w:rsidRDefault="000E2CED" w:rsidP="000E2CED">
      <w:pPr>
        <w:pStyle w:val="Heading3"/>
      </w:pPr>
      <w:r>
        <w:lastRenderedPageBreak/>
        <w:t>AT: Kessler---1NC</w:t>
      </w:r>
    </w:p>
    <w:p w14:paraId="7F8D45AE" w14:textId="77777777" w:rsidR="000E2CED" w:rsidRPr="00A24923" w:rsidRDefault="000E2CED" w:rsidP="000E2CED">
      <w:pPr>
        <w:pStyle w:val="Heading4"/>
        <w:rPr>
          <w:color w:val="FF0000"/>
        </w:rPr>
      </w:pPr>
      <w:r w:rsidRPr="00A24923">
        <w:rPr>
          <w:color w:val="FF0000"/>
        </w:rPr>
        <w:t>No Kessler syndrome.</w:t>
      </w:r>
    </w:p>
    <w:p w14:paraId="69B726E2" w14:textId="77777777" w:rsidR="000E2CED" w:rsidRPr="00A24923" w:rsidRDefault="000E2CED" w:rsidP="000E2CED">
      <w:pPr>
        <w:rPr>
          <w:color w:val="FF0000"/>
        </w:rPr>
      </w:pPr>
      <w:r w:rsidRPr="00A24923">
        <w:rPr>
          <w:b/>
          <w:bCs/>
          <w:color w:val="FF0000"/>
          <w:sz w:val="26"/>
          <w:szCs w:val="26"/>
        </w:rPr>
        <w:t>Mosher ’19</w:t>
      </w:r>
      <w:r w:rsidRPr="00A24923">
        <w:rPr>
          <w:color w:val="FF000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23" w:history="1">
        <w:r w:rsidRPr="00A24923">
          <w:rPr>
            <w:rStyle w:val="Hyperlink"/>
            <w:color w:val="FF0000"/>
          </w:rPr>
          <w:t>https://www.usafa.edu/app/uploads/Space_and_Defense_2_3.pdf</w:t>
        </w:r>
      </w:hyperlink>
      <w:r w:rsidRPr="00A24923">
        <w:rPr>
          <w:color w:val="FF0000"/>
        </w:rPr>
        <w:t>; GR]</w:t>
      </w:r>
    </w:p>
    <w:p w14:paraId="325BA3EA" w14:textId="77777777" w:rsidR="000E2CED" w:rsidRPr="00A24923" w:rsidRDefault="000E2CED" w:rsidP="000E2CED">
      <w:pPr>
        <w:rPr>
          <w:color w:val="FF0000"/>
          <w:sz w:val="16"/>
        </w:rPr>
      </w:pPr>
      <w:r w:rsidRPr="00A24923">
        <w:rPr>
          <w:rStyle w:val="StyleUnderline"/>
          <w:color w:val="FF0000"/>
        </w:rPr>
        <w:t xml:space="preserve">The </w:t>
      </w:r>
      <w:r w:rsidRPr="00A24923">
        <w:rPr>
          <w:rStyle w:val="Emphasis"/>
          <w:color w:val="FF0000"/>
        </w:rPr>
        <w:t>Kessler syndrome</w:t>
      </w:r>
      <w:r w:rsidRPr="00A24923">
        <w:rPr>
          <w:color w:val="FF0000"/>
          <w:sz w:val="16"/>
        </w:rPr>
        <w:t xml:space="preserve"> plays center-stage in the movie "Gravity," in which </w:t>
      </w:r>
      <w:r w:rsidRPr="00A24923">
        <w:rPr>
          <w:rStyle w:val="StyleUnderline"/>
          <w:color w:val="FF0000"/>
          <w:highlight w:val="green"/>
        </w:rPr>
        <w:t>a</w:t>
      </w:r>
      <w:r w:rsidRPr="00A24923">
        <w:rPr>
          <w:color w:val="FF0000"/>
          <w:highlight w:val="green"/>
          <w:u w:val="single"/>
        </w:rPr>
        <w:t>n a</w:t>
      </w:r>
      <w:r w:rsidRPr="00A24923">
        <w:rPr>
          <w:rStyle w:val="StyleUnderline"/>
          <w:color w:val="FF0000"/>
          <w:highlight w:val="green"/>
        </w:rPr>
        <w:t>ccidental</w:t>
      </w:r>
      <w:r w:rsidRPr="00A24923">
        <w:rPr>
          <w:rStyle w:val="StyleUnderline"/>
          <w:color w:val="FF0000"/>
        </w:rPr>
        <w:t xml:space="preserve"> </w:t>
      </w:r>
      <w:r w:rsidRPr="00A24923">
        <w:rPr>
          <w:rStyle w:val="Emphasis"/>
          <w:color w:val="FF0000"/>
        </w:rPr>
        <w:t xml:space="preserve">space </w:t>
      </w:r>
      <w:r w:rsidRPr="00A24923">
        <w:rPr>
          <w:rStyle w:val="Emphasis"/>
          <w:color w:val="FF0000"/>
          <w:highlight w:val="green"/>
        </w:rPr>
        <w:t>collision</w:t>
      </w:r>
      <w:r w:rsidRPr="00A24923">
        <w:rPr>
          <w:color w:val="FF0000"/>
          <w:sz w:val="16"/>
        </w:rPr>
        <w:t xml:space="preserve"> endangers a crew aboard a large space station. But </w:t>
      </w:r>
      <w:proofErr w:type="spellStart"/>
      <w:r w:rsidRPr="00A24923">
        <w:rPr>
          <w:color w:val="FF0000"/>
          <w:sz w:val="16"/>
        </w:rPr>
        <w:t>Gossner</w:t>
      </w:r>
      <w:proofErr w:type="spellEnd"/>
      <w:r w:rsidRPr="00A24923">
        <w:rPr>
          <w:color w:val="FF0000"/>
          <w:sz w:val="16"/>
        </w:rPr>
        <w:t xml:space="preserve"> said </w:t>
      </w:r>
      <w:r w:rsidRPr="00A24923">
        <w:rPr>
          <w:rStyle w:val="StyleUnderline"/>
          <w:color w:val="FF0000"/>
        </w:rPr>
        <w:t xml:space="preserve">that type </w:t>
      </w:r>
      <w:r w:rsidRPr="00A24923">
        <w:rPr>
          <w:rStyle w:val="StyleUnderline"/>
          <w:color w:val="FF0000"/>
          <w:highlight w:val="green"/>
        </w:rPr>
        <w:t>of</w:t>
      </w:r>
      <w:r w:rsidRPr="00A24923">
        <w:rPr>
          <w:rStyle w:val="StyleUnderline"/>
          <w:color w:val="FF0000"/>
        </w:rPr>
        <w:t xml:space="preserve"> a runaway </w:t>
      </w:r>
      <w:r w:rsidRPr="00A24923">
        <w:rPr>
          <w:rStyle w:val="Emphasis"/>
          <w:color w:val="FF0000"/>
          <w:highlight w:val="green"/>
        </w:rPr>
        <w:t>space-junk</w:t>
      </w:r>
      <w:r w:rsidRPr="00A24923">
        <w:rPr>
          <w:rStyle w:val="Emphasis"/>
          <w:color w:val="FF0000"/>
        </w:rPr>
        <w:t xml:space="preserve"> catastrophe</w:t>
      </w:r>
      <w:r w:rsidRPr="00A24923">
        <w:rPr>
          <w:rStyle w:val="StyleUnderline"/>
          <w:color w:val="FF0000"/>
        </w:rPr>
        <w:t xml:space="preserve"> </w:t>
      </w:r>
      <w:r w:rsidRPr="00A24923">
        <w:rPr>
          <w:rStyle w:val="StyleUnderline"/>
          <w:color w:val="FF0000"/>
          <w:highlight w:val="green"/>
        </w:rPr>
        <w:t xml:space="preserve">is </w:t>
      </w:r>
      <w:r w:rsidRPr="00A24923">
        <w:rPr>
          <w:rStyle w:val="Emphasis"/>
          <w:color w:val="FF0000"/>
          <w:highlight w:val="green"/>
        </w:rPr>
        <w:t>unlikely</w:t>
      </w:r>
      <w:r w:rsidRPr="00A24923">
        <w:rPr>
          <w:color w:val="FF0000"/>
          <w:sz w:val="16"/>
        </w:rPr>
        <w:t xml:space="preserve">. "Right </w:t>
      </w:r>
      <w:proofErr w:type="gramStart"/>
      <w:r w:rsidRPr="00A24923">
        <w:rPr>
          <w:color w:val="FF0000"/>
          <w:sz w:val="16"/>
        </w:rPr>
        <w:t>now</w:t>
      </w:r>
      <w:proofErr w:type="gramEnd"/>
      <w:r w:rsidRPr="00A24923">
        <w:rPr>
          <w:color w:val="FF0000"/>
          <w:sz w:val="16"/>
        </w:rPr>
        <w:t xml:space="preserve"> </w:t>
      </w:r>
      <w:r w:rsidRPr="00A24923">
        <w:rPr>
          <w:rStyle w:val="StyleUnderline"/>
          <w:color w:val="FF0000"/>
        </w:rPr>
        <w:t xml:space="preserve">I don't think we're </w:t>
      </w:r>
      <w:r w:rsidRPr="00A24923">
        <w:rPr>
          <w:rStyle w:val="Emphasis"/>
          <w:color w:val="FF0000"/>
        </w:rPr>
        <w:t>close to that</w:t>
      </w:r>
      <w:r w:rsidRPr="00A24923">
        <w:rPr>
          <w:color w:val="FF0000"/>
          <w:sz w:val="16"/>
        </w:rPr>
        <w:t xml:space="preserve">," he said. "I'm not saying we couldn't get there, and I'm not saying we don't need to be smart and manage the problem. But </w:t>
      </w:r>
      <w:r w:rsidRPr="00A24923">
        <w:rPr>
          <w:rStyle w:val="StyleUnderline"/>
          <w:color w:val="FF0000"/>
        </w:rPr>
        <w:t xml:space="preserve">I don't see it </w:t>
      </w:r>
      <w:r w:rsidRPr="00A24923">
        <w:rPr>
          <w:rStyle w:val="Emphasis"/>
          <w:color w:val="FF0000"/>
        </w:rPr>
        <w:t>ever</w:t>
      </w:r>
      <w:r w:rsidRPr="00A24923">
        <w:rPr>
          <w:rStyle w:val="StyleUnderline"/>
          <w:color w:val="FF0000"/>
        </w:rPr>
        <w:t xml:space="preserve"> becoming</w:t>
      </w:r>
      <w:r w:rsidRPr="00A24923">
        <w:rPr>
          <w:color w:val="FF0000"/>
          <w:sz w:val="16"/>
        </w:rPr>
        <w:t xml:space="preserve">, </w:t>
      </w:r>
      <w:r w:rsidRPr="00A24923">
        <w:rPr>
          <w:rStyle w:val="StyleUnderline"/>
          <w:color w:val="FF0000"/>
        </w:rPr>
        <w:t>anytime soon</w:t>
      </w:r>
      <w:r w:rsidRPr="00A24923">
        <w:rPr>
          <w:color w:val="FF0000"/>
          <w:sz w:val="16"/>
        </w:rPr>
        <w:t xml:space="preserve">, </w:t>
      </w:r>
      <w:r w:rsidRPr="00A24923">
        <w:rPr>
          <w:rStyle w:val="StyleUnderline"/>
          <w:color w:val="FF0000"/>
        </w:rPr>
        <w:t>a</w:t>
      </w:r>
      <w:r w:rsidRPr="00A24923">
        <w:rPr>
          <w:rStyle w:val="StyleUnderline"/>
          <w:color w:val="FF0000"/>
          <w:sz w:val="16"/>
          <w:u w:val="none"/>
        </w:rPr>
        <w:t xml:space="preserve">n unmanageable </w:t>
      </w:r>
      <w:r w:rsidRPr="00A24923">
        <w:rPr>
          <w:rStyle w:val="StyleUnderline"/>
          <w:color w:val="FF0000"/>
        </w:rPr>
        <w:t>problem</w:t>
      </w:r>
      <w:r w:rsidRPr="00A24923">
        <w:rPr>
          <w:color w:val="FF0000"/>
          <w:sz w:val="16"/>
        </w:rPr>
        <w:t xml:space="preserve">." There is no current system to remove old satellites or sweep up bits of debris </w:t>
      </w:r>
      <w:proofErr w:type="gramStart"/>
      <w:r w:rsidRPr="00A24923">
        <w:rPr>
          <w:color w:val="FF0000"/>
          <w:sz w:val="16"/>
        </w:rPr>
        <w:t>in order to</w:t>
      </w:r>
      <w:proofErr w:type="gramEnd"/>
      <w:r w:rsidRPr="00A24923">
        <w:rPr>
          <w:color w:val="FF0000"/>
          <w:sz w:val="16"/>
        </w:rPr>
        <w:t xml:space="preserve"> prevent a Kessler event. Instead, </w:t>
      </w:r>
      <w:r w:rsidRPr="00A24923">
        <w:rPr>
          <w:rStyle w:val="StyleUnderline"/>
          <w:color w:val="FF0000"/>
        </w:rPr>
        <w:t>space debris is monitored from Earth</w:t>
      </w:r>
      <w:r w:rsidRPr="00A24923">
        <w:rPr>
          <w:color w:val="FF0000"/>
          <w:sz w:val="16"/>
        </w:rPr>
        <w:t>, and new rules require satellites in low-Earth orbit be deorbited after 25 years so they don't wind up adding more space junk. "</w:t>
      </w:r>
      <w:r w:rsidRPr="00A24923">
        <w:rPr>
          <w:rStyle w:val="StyleUnderline"/>
          <w:color w:val="FF0000"/>
        </w:rPr>
        <w:t>Our current plan is to manage the problem and not let it get that far</w:t>
      </w:r>
      <w:r w:rsidRPr="00A24923">
        <w:rPr>
          <w:color w:val="FF0000"/>
          <w:sz w:val="16"/>
        </w:rPr>
        <w:t xml:space="preserve">," </w:t>
      </w:r>
      <w:proofErr w:type="spellStart"/>
      <w:r w:rsidRPr="00A24923">
        <w:rPr>
          <w:color w:val="FF0000"/>
          <w:sz w:val="16"/>
        </w:rPr>
        <w:t>Gossner</w:t>
      </w:r>
      <w:proofErr w:type="spellEnd"/>
      <w:r w:rsidRPr="00A24923">
        <w:rPr>
          <w:color w:val="FF0000"/>
          <w:sz w:val="16"/>
        </w:rPr>
        <w:t xml:space="preserve"> said. "</w:t>
      </w:r>
      <w:r w:rsidRPr="00A24923">
        <w:rPr>
          <w:rStyle w:val="StyleUnderline"/>
          <w:color w:val="FF0000"/>
        </w:rPr>
        <w:t xml:space="preserve">I don't think that we're even close to needing to </w:t>
      </w:r>
      <w:r w:rsidRPr="00A24923">
        <w:rPr>
          <w:rStyle w:val="Emphasis"/>
          <w:color w:val="FF0000"/>
        </w:rPr>
        <w:t>actively remove</w:t>
      </w:r>
      <w:r w:rsidRPr="00A24923">
        <w:rPr>
          <w:rStyle w:val="StyleUnderline"/>
          <w:color w:val="FF0000"/>
        </w:rPr>
        <w:t xml:space="preserve"> stuff</w:t>
      </w:r>
      <w:r w:rsidRPr="00A24923">
        <w:rPr>
          <w:color w:val="FF0000"/>
          <w:sz w:val="16"/>
        </w:rPr>
        <w:t xml:space="preserve">. There's lots of research being done on that, and maybe </w:t>
      </w:r>
      <w:proofErr w:type="spellStart"/>
      <w:r w:rsidRPr="00A24923">
        <w:rPr>
          <w:color w:val="FF0000"/>
          <w:sz w:val="16"/>
        </w:rPr>
        <w:t>some day</w:t>
      </w:r>
      <w:proofErr w:type="spellEnd"/>
      <w:r w:rsidRPr="00A24923">
        <w:rPr>
          <w:color w:val="FF0000"/>
          <w:sz w:val="16"/>
        </w:rPr>
        <w:t xml:space="preserve"> that will happen, but I think that — </w:t>
      </w:r>
      <w:r w:rsidRPr="00A24923">
        <w:rPr>
          <w:rStyle w:val="StyleUnderline"/>
          <w:color w:val="FF0000"/>
        </w:rPr>
        <w:t>at this point</w:t>
      </w:r>
      <w:r w:rsidRPr="00A24923">
        <w:rPr>
          <w:color w:val="FF0000"/>
          <w:sz w:val="16"/>
        </w:rPr>
        <w:t xml:space="preserve">, and in my humble opinion — </w:t>
      </w:r>
      <w:r w:rsidRPr="00A24923">
        <w:rPr>
          <w:rStyle w:val="StyleUnderline"/>
          <w:color w:val="FF0000"/>
        </w:rPr>
        <w:t>an unnecessary expense</w:t>
      </w:r>
      <w:r w:rsidRPr="00A24923">
        <w:rPr>
          <w:color w:val="FF0000"/>
          <w:sz w:val="16"/>
        </w:rPr>
        <w:t xml:space="preserve">." A major part of the effort to prevent a Kessler event is </w:t>
      </w:r>
      <w:r w:rsidRPr="00A24923">
        <w:rPr>
          <w:rStyle w:val="StyleUnderline"/>
          <w:color w:val="FF0000"/>
        </w:rPr>
        <w:t xml:space="preserve">the </w:t>
      </w:r>
      <w:r w:rsidRPr="00A24923">
        <w:rPr>
          <w:rStyle w:val="Emphasis"/>
          <w:color w:val="FF0000"/>
        </w:rPr>
        <w:t>S</w:t>
      </w:r>
      <w:r w:rsidRPr="00A24923">
        <w:rPr>
          <w:rStyle w:val="StyleUnderline"/>
          <w:color w:val="FF0000"/>
        </w:rPr>
        <w:t xml:space="preserve">pace </w:t>
      </w:r>
      <w:r w:rsidRPr="00A24923">
        <w:rPr>
          <w:rStyle w:val="Emphasis"/>
          <w:color w:val="FF0000"/>
        </w:rPr>
        <w:t>S</w:t>
      </w:r>
      <w:r w:rsidRPr="00A24923">
        <w:rPr>
          <w:rStyle w:val="StyleUnderline"/>
          <w:color w:val="FF0000"/>
        </w:rPr>
        <w:t xml:space="preserve">urveillance </w:t>
      </w:r>
      <w:r w:rsidRPr="00A24923">
        <w:rPr>
          <w:rStyle w:val="Emphasis"/>
          <w:color w:val="FF0000"/>
        </w:rPr>
        <w:t>N</w:t>
      </w:r>
      <w:r w:rsidRPr="00A24923">
        <w:rPr>
          <w:rStyle w:val="StyleUnderline"/>
          <w:color w:val="FF0000"/>
        </w:rPr>
        <w:t>etwork</w:t>
      </w:r>
      <w:r w:rsidRPr="00A24923">
        <w:rPr>
          <w:color w:val="FF0000"/>
          <w:sz w:val="16"/>
        </w:rPr>
        <w:t xml:space="preserve"> (SSN). The project, </w:t>
      </w:r>
      <w:r w:rsidRPr="00A24923">
        <w:rPr>
          <w:rStyle w:val="StyleUnderline"/>
          <w:color w:val="FF0000"/>
        </w:rPr>
        <w:t xml:space="preserve">led by the </w:t>
      </w:r>
      <w:r w:rsidRPr="00A24923">
        <w:rPr>
          <w:rStyle w:val="Emphasis"/>
          <w:color w:val="FF0000"/>
        </w:rPr>
        <w:t>US military</w:t>
      </w:r>
      <w:r w:rsidRPr="00A24923">
        <w:rPr>
          <w:color w:val="FF0000"/>
          <w:sz w:val="16"/>
        </w:rPr>
        <w:t xml:space="preserve">, </w:t>
      </w:r>
      <w:r w:rsidRPr="00A24923">
        <w:rPr>
          <w:rStyle w:val="StyleUnderline"/>
          <w:color w:val="FF0000"/>
        </w:rPr>
        <w:t xml:space="preserve">uses </w:t>
      </w:r>
      <w:r w:rsidRPr="00A24923">
        <w:rPr>
          <w:rStyle w:val="Emphasis"/>
          <w:color w:val="FF0000"/>
          <w:highlight w:val="green"/>
        </w:rPr>
        <w:t>30</w:t>
      </w:r>
      <w:r w:rsidRPr="00A24923">
        <w:rPr>
          <w:rStyle w:val="StyleUnderline"/>
          <w:color w:val="FF0000"/>
        </w:rPr>
        <w:t xml:space="preserve"> different </w:t>
      </w:r>
      <w:r w:rsidRPr="00A24923">
        <w:rPr>
          <w:rStyle w:val="StyleUnderline"/>
          <w:color w:val="FF0000"/>
          <w:highlight w:val="green"/>
        </w:rPr>
        <w:t xml:space="preserve">systems </w:t>
      </w:r>
      <w:r w:rsidRPr="00A24923">
        <w:rPr>
          <w:rStyle w:val="StyleUnderline"/>
          <w:color w:val="FF0000"/>
        </w:rPr>
        <w:t xml:space="preserve">around the </w:t>
      </w:r>
      <w:r w:rsidRPr="00A24923">
        <w:rPr>
          <w:rStyle w:val="Emphasis"/>
          <w:color w:val="FF0000"/>
        </w:rPr>
        <w:t>world</w:t>
      </w:r>
      <w:r w:rsidRPr="00A24923">
        <w:rPr>
          <w:rStyle w:val="StyleUnderline"/>
          <w:color w:val="FF0000"/>
        </w:rPr>
        <w:t xml:space="preserve"> to </w:t>
      </w:r>
      <w:r w:rsidRPr="00A24923">
        <w:rPr>
          <w:rStyle w:val="Emphasis"/>
          <w:color w:val="FF0000"/>
          <w:highlight w:val="green"/>
        </w:rPr>
        <w:t>identify</w:t>
      </w:r>
      <w:r w:rsidRPr="00A24923">
        <w:rPr>
          <w:color w:val="FF0000"/>
          <w:sz w:val="16"/>
        </w:rPr>
        <w:t xml:space="preserve">, </w:t>
      </w:r>
      <w:r w:rsidRPr="00A24923">
        <w:rPr>
          <w:rStyle w:val="Emphasis"/>
          <w:color w:val="FF0000"/>
          <w:highlight w:val="green"/>
        </w:rPr>
        <w:t>track</w:t>
      </w:r>
      <w:r w:rsidRPr="00A24923">
        <w:rPr>
          <w:color w:val="FF0000"/>
          <w:sz w:val="16"/>
        </w:rPr>
        <w:t xml:space="preserve">, </w:t>
      </w:r>
      <w:r w:rsidRPr="00A24923">
        <w:rPr>
          <w:rStyle w:val="StyleUnderline"/>
          <w:color w:val="FF0000"/>
          <w:highlight w:val="green"/>
        </w:rPr>
        <w:t xml:space="preserve">and share </w:t>
      </w:r>
      <w:r w:rsidRPr="00A24923">
        <w:rPr>
          <w:rStyle w:val="Emphasis"/>
          <w:color w:val="FF0000"/>
          <w:highlight w:val="green"/>
        </w:rPr>
        <w:t>info</w:t>
      </w:r>
      <w:r w:rsidRPr="00A24923">
        <w:rPr>
          <w:rStyle w:val="StyleUnderline"/>
          <w:color w:val="FF0000"/>
        </w:rPr>
        <w:t xml:space="preserve">rmation </w:t>
      </w:r>
      <w:r w:rsidRPr="00A24923">
        <w:rPr>
          <w:rStyle w:val="StyleUnderline"/>
          <w:color w:val="FF0000"/>
          <w:highlight w:val="green"/>
        </w:rPr>
        <w:t xml:space="preserve">about </w:t>
      </w:r>
      <w:r w:rsidRPr="00A24923">
        <w:rPr>
          <w:rStyle w:val="Emphasis"/>
          <w:color w:val="FF0000"/>
          <w:highlight w:val="green"/>
        </w:rPr>
        <w:t>objects</w:t>
      </w:r>
      <w:r w:rsidRPr="00A24923">
        <w:rPr>
          <w:rStyle w:val="StyleUnderline"/>
          <w:color w:val="FF0000"/>
        </w:rPr>
        <w:t xml:space="preserve"> in space</w:t>
      </w:r>
      <w:r w:rsidRPr="00A24923">
        <w:rPr>
          <w:color w:val="FF0000"/>
          <w:sz w:val="16"/>
        </w:rPr>
        <w:t xml:space="preserve">. Many </w:t>
      </w:r>
      <w:r w:rsidRPr="00A24923">
        <w:rPr>
          <w:rStyle w:val="StyleUnderline"/>
          <w:color w:val="FF0000"/>
        </w:rPr>
        <w:t xml:space="preserve">objects are tracked </w:t>
      </w:r>
      <w:r w:rsidRPr="00A24923">
        <w:rPr>
          <w:rStyle w:val="Emphasis"/>
          <w:color w:val="FF0000"/>
          <w:highlight w:val="green"/>
        </w:rPr>
        <w:t>day and night</w:t>
      </w:r>
      <w:r w:rsidRPr="00A24923">
        <w:rPr>
          <w:rStyle w:val="StyleUnderline"/>
          <w:color w:val="FF0000"/>
        </w:rPr>
        <w:t xml:space="preserve"> via a network</w:t>
      </w:r>
      <w:r w:rsidRPr="00A24923">
        <w:rPr>
          <w:rStyle w:val="StyleUnderline"/>
          <w:i/>
          <w:color w:val="FF0000"/>
          <w:sz w:val="16"/>
          <w:u w:val="none"/>
        </w:rPr>
        <w:t xml:space="preserve"> </w:t>
      </w:r>
      <w:r w:rsidRPr="00A24923">
        <w:rPr>
          <w:rStyle w:val="StyleUnderline"/>
          <w:color w:val="FF0000"/>
          <w:sz w:val="16"/>
          <w:u w:val="none"/>
        </w:rPr>
        <w:t>of</w:t>
      </w:r>
      <w:r w:rsidRPr="00A24923">
        <w:rPr>
          <w:color w:val="FF0000"/>
          <w:sz w:val="16"/>
        </w:rPr>
        <w:t xml:space="preserve"> radar observatories </w:t>
      </w:r>
      <w:r w:rsidRPr="00A24923">
        <w:rPr>
          <w:color w:val="FF0000"/>
          <w:u w:val="single"/>
        </w:rPr>
        <w:t>around the globe</w:t>
      </w:r>
      <w:r w:rsidRPr="00A24923">
        <w:rPr>
          <w:color w:val="FF0000"/>
          <w:sz w:val="16"/>
        </w:rPr>
        <w:t xml:space="preserve">. Optical telescopes on the ground also keep an eye out, but they aren't always run by the government. "The commercial sector is actually putting up lots and lots of telescopes," </w:t>
      </w:r>
      <w:proofErr w:type="spellStart"/>
      <w:r w:rsidRPr="00A24923">
        <w:rPr>
          <w:color w:val="FF0000"/>
          <w:sz w:val="16"/>
        </w:rPr>
        <w:t>Gossner</w:t>
      </w:r>
      <w:proofErr w:type="spellEnd"/>
      <w:r w:rsidRPr="00A24923">
        <w:rPr>
          <w:color w:val="FF0000"/>
          <w:sz w:val="16"/>
        </w:rPr>
        <w:t xml:space="preserve"> said. The government pays for their debris-tracking services. </w:t>
      </w:r>
      <w:proofErr w:type="spellStart"/>
      <w:r w:rsidRPr="00A24923">
        <w:rPr>
          <w:color w:val="FF0000"/>
          <w:sz w:val="16"/>
        </w:rPr>
        <w:t>Gossner</w:t>
      </w:r>
      <w:proofErr w:type="spellEnd"/>
      <w:r w:rsidRPr="00A24923">
        <w:rPr>
          <w:color w:val="FF0000"/>
          <w:sz w:val="16"/>
        </w:rPr>
        <w:t xml:space="preserve"> said </w:t>
      </w:r>
      <w:r w:rsidRPr="00A24923">
        <w:rPr>
          <w:rStyle w:val="StyleUnderline"/>
          <w:color w:val="FF0000"/>
        </w:rPr>
        <w:t>one major debris-tracking company</w:t>
      </w:r>
      <w:r w:rsidRPr="00A24923">
        <w:rPr>
          <w:color w:val="FF0000"/>
          <w:sz w:val="16"/>
        </w:rPr>
        <w:t xml:space="preserve"> is called </w:t>
      </w:r>
      <w:proofErr w:type="spellStart"/>
      <w:r w:rsidRPr="00A24923">
        <w:rPr>
          <w:rStyle w:val="Emphasis"/>
          <w:color w:val="FF0000"/>
        </w:rPr>
        <w:t>Exoanalytic</w:t>
      </w:r>
      <w:proofErr w:type="spellEnd"/>
      <w:r w:rsidRPr="00A24923">
        <w:rPr>
          <w:color w:val="FF0000"/>
          <w:sz w:val="16"/>
        </w:rPr>
        <w:t xml:space="preserve">. It </w:t>
      </w:r>
      <w:r w:rsidRPr="00A24923">
        <w:rPr>
          <w:rStyle w:val="StyleUnderline"/>
          <w:color w:val="FF0000"/>
        </w:rPr>
        <w:t>uses about 150 small telescopes</w:t>
      </w:r>
      <w:r w:rsidRPr="00A24923">
        <w:rPr>
          <w:color w:val="FF0000"/>
          <w:sz w:val="16"/>
        </w:rPr>
        <w:t xml:space="preserve"> set up </w:t>
      </w:r>
      <w:r w:rsidRPr="00A24923">
        <w:rPr>
          <w:rStyle w:val="StyleUnderline"/>
          <w:color w:val="FF0000"/>
        </w:rPr>
        <w:t xml:space="preserve">around the globe to </w:t>
      </w:r>
      <w:r w:rsidRPr="00A24923">
        <w:rPr>
          <w:rStyle w:val="Emphasis"/>
          <w:color w:val="FF0000"/>
        </w:rPr>
        <w:t>detect</w:t>
      </w:r>
      <w:r w:rsidRPr="00A24923">
        <w:rPr>
          <w:rStyle w:val="StyleUnderline"/>
          <w:color w:val="FF0000"/>
        </w:rPr>
        <w:t xml:space="preserve">, </w:t>
      </w:r>
      <w:r w:rsidRPr="00A24923">
        <w:rPr>
          <w:rStyle w:val="Emphasis"/>
          <w:color w:val="FF0000"/>
        </w:rPr>
        <w:t>track</w:t>
      </w:r>
      <w:r w:rsidRPr="00A24923">
        <w:rPr>
          <w:rStyle w:val="StyleUnderline"/>
          <w:color w:val="FF0000"/>
        </w:rPr>
        <w:t xml:space="preserve">, and </w:t>
      </w:r>
      <w:r w:rsidRPr="00A24923">
        <w:rPr>
          <w:rStyle w:val="Emphasis"/>
          <w:color w:val="FF0000"/>
        </w:rPr>
        <w:t>report</w:t>
      </w:r>
      <w:r w:rsidRPr="00A24923">
        <w:rPr>
          <w:rStyle w:val="StyleUnderline"/>
          <w:color w:val="FF0000"/>
        </w:rPr>
        <w:t xml:space="preserve"> space debris to the SSN</w:t>
      </w:r>
      <w:r w:rsidRPr="00A24923">
        <w:rPr>
          <w:color w:val="FF0000"/>
          <w:sz w:val="16"/>
        </w:rPr>
        <w:t xml:space="preserve">. </w:t>
      </w:r>
      <w:r w:rsidRPr="00A24923">
        <w:rPr>
          <w:rStyle w:val="StyleUnderline"/>
          <w:color w:val="FF0000"/>
        </w:rPr>
        <w:t>Telescopes in space track debris</w:t>
      </w:r>
      <w:r w:rsidRPr="00A24923">
        <w:rPr>
          <w:color w:val="FF0000"/>
          <w:sz w:val="16"/>
        </w:rPr>
        <w:t xml:space="preserve">, too. </w:t>
      </w:r>
      <w:r w:rsidRPr="00A24923">
        <w:rPr>
          <w:rStyle w:val="StyleUnderline"/>
          <w:color w:val="FF0000"/>
        </w:rPr>
        <w:t>Far less is known about them</w:t>
      </w:r>
      <w:r w:rsidRPr="00A24923">
        <w:rPr>
          <w:color w:val="FF0000"/>
          <w:sz w:val="16"/>
        </w:rPr>
        <w:t xml:space="preserve"> because </w:t>
      </w:r>
      <w:r w:rsidRPr="00A24923">
        <w:rPr>
          <w:rStyle w:val="StyleUnderline"/>
          <w:color w:val="FF0000"/>
        </w:rPr>
        <w:t>they're likely top-secret military satellites</w:t>
      </w:r>
      <w:r w:rsidRPr="00A24923">
        <w:rPr>
          <w:color w:val="FF0000"/>
          <w:sz w:val="16"/>
        </w:rPr>
        <w:t xml:space="preserve">. </w:t>
      </w:r>
      <w:r w:rsidRPr="00A24923">
        <w:rPr>
          <w:rStyle w:val="StyleUnderline"/>
          <w:color w:val="FF0000"/>
          <w:highlight w:val="green"/>
        </w:rPr>
        <w:t>Objects</w:t>
      </w:r>
      <w:r w:rsidRPr="00A24923">
        <w:rPr>
          <w:rStyle w:val="StyleUnderline"/>
          <w:color w:val="FF0000"/>
        </w:rPr>
        <w:t xml:space="preserve"> detected by</w:t>
      </w:r>
      <w:r w:rsidRPr="00A24923">
        <w:rPr>
          <w:color w:val="FF0000"/>
          <w:sz w:val="16"/>
        </w:rPr>
        <w:t xml:space="preserve"> the </w:t>
      </w:r>
      <w:r w:rsidRPr="00A24923">
        <w:rPr>
          <w:rStyle w:val="StyleUnderline"/>
          <w:color w:val="FF0000"/>
        </w:rPr>
        <w:t xml:space="preserve">government and companies </w:t>
      </w:r>
      <w:r w:rsidRPr="00A24923">
        <w:rPr>
          <w:rStyle w:val="StyleUnderline"/>
          <w:color w:val="FF0000"/>
          <w:highlight w:val="green"/>
        </w:rPr>
        <w:t>get added to</w:t>
      </w:r>
      <w:r w:rsidRPr="00A24923">
        <w:rPr>
          <w:rStyle w:val="StyleUnderline"/>
          <w:color w:val="FF0000"/>
        </w:rPr>
        <w:t xml:space="preserve"> a </w:t>
      </w:r>
      <w:r w:rsidRPr="00A24923">
        <w:rPr>
          <w:rStyle w:val="Emphasis"/>
          <w:color w:val="FF0000"/>
          <w:highlight w:val="green"/>
        </w:rPr>
        <w:t>catalog</w:t>
      </w:r>
      <w:r w:rsidRPr="00A24923">
        <w:rPr>
          <w:rStyle w:val="StyleUnderline"/>
          <w:color w:val="FF0000"/>
        </w:rPr>
        <w:t xml:space="preserve"> of space debris </w:t>
      </w:r>
      <w:r w:rsidRPr="00A24923">
        <w:rPr>
          <w:rStyle w:val="StyleUnderline"/>
          <w:color w:val="FF0000"/>
          <w:highlight w:val="green"/>
        </w:rPr>
        <w:t xml:space="preserve">and </w:t>
      </w:r>
      <w:r w:rsidRPr="00A24923">
        <w:rPr>
          <w:rStyle w:val="Emphasis"/>
          <w:color w:val="FF0000"/>
          <w:highlight w:val="green"/>
        </w:rPr>
        <w:t>checked</w:t>
      </w:r>
      <w:r w:rsidRPr="00A24923">
        <w:rPr>
          <w:rStyle w:val="StyleUnderline"/>
          <w:color w:val="FF0000"/>
          <w:highlight w:val="green"/>
        </w:rPr>
        <w:t xml:space="preserve"> against</w:t>
      </w:r>
      <w:r w:rsidRPr="00A24923">
        <w:rPr>
          <w:rStyle w:val="StyleUnderline"/>
          <w:color w:val="FF0000"/>
        </w:rPr>
        <w:t xml:space="preserve"> the orbits of </w:t>
      </w:r>
      <w:r w:rsidRPr="00A24923">
        <w:rPr>
          <w:rStyle w:val="StyleUnderline"/>
          <w:color w:val="FF0000"/>
          <w:highlight w:val="green"/>
        </w:rPr>
        <w:t>other</w:t>
      </w:r>
      <w:r w:rsidRPr="00A24923">
        <w:rPr>
          <w:color w:val="FF0000"/>
          <w:sz w:val="16"/>
        </w:rPr>
        <w:t xml:space="preserve"> known </w:t>
      </w:r>
      <w:r w:rsidRPr="00A24923">
        <w:rPr>
          <w:rStyle w:val="StyleUnderline"/>
          <w:color w:val="FF0000"/>
          <w:highlight w:val="green"/>
        </w:rPr>
        <w:t xml:space="preserve">bits of </w:t>
      </w:r>
      <w:r w:rsidRPr="00A24923">
        <w:rPr>
          <w:rStyle w:val="Emphasis"/>
          <w:color w:val="FF0000"/>
          <w:highlight w:val="green"/>
        </w:rPr>
        <w:t>space junk</w:t>
      </w:r>
      <w:r w:rsidRPr="00A24923">
        <w:rPr>
          <w:rStyle w:val="StyleUnderline"/>
          <w:color w:val="FF0000"/>
          <w:highlight w:val="green"/>
        </w:rPr>
        <w:t>. New</w:t>
      </w:r>
      <w:r w:rsidRPr="00A24923">
        <w:rPr>
          <w:rStyle w:val="StyleUnderline"/>
          <w:color w:val="FF0000"/>
        </w:rPr>
        <w:t xml:space="preserve"> orbits are calculated with </w:t>
      </w:r>
      <w:r w:rsidRPr="00A24923">
        <w:rPr>
          <w:rStyle w:val="Emphasis"/>
          <w:color w:val="FF0000"/>
          <w:highlight w:val="green"/>
        </w:rPr>
        <w:t>supercomputers</w:t>
      </w:r>
      <w:r w:rsidRPr="00A24923">
        <w:rPr>
          <w:rStyle w:val="StyleUnderline"/>
          <w:color w:val="FF0000"/>
        </w:rPr>
        <w:t xml:space="preserve"> to </w:t>
      </w:r>
      <w:r w:rsidRPr="00A24923">
        <w:rPr>
          <w:rStyle w:val="StyleUnderline"/>
          <w:color w:val="FF0000"/>
          <w:highlight w:val="green"/>
        </w:rPr>
        <w:t xml:space="preserve">see if there's a </w:t>
      </w:r>
      <w:r w:rsidRPr="00A24923">
        <w:rPr>
          <w:rStyle w:val="Emphasis"/>
          <w:color w:val="FF0000"/>
          <w:highlight w:val="green"/>
        </w:rPr>
        <w:t>chance</w:t>
      </w:r>
      <w:r w:rsidRPr="00A24923">
        <w:rPr>
          <w:rStyle w:val="StyleUnderline"/>
          <w:color w:val="FF0000"/>
          <w:highlight w:val="green"/>
        </w:rPr>
        <w:t xml:space="preserve"> of</w:t>
      </w:r>
      <w:r w:rsidRPr="00A24923">
        <w:rPr>
          <w:rStyle w:val="StyleUnderline"/>
          <w:color w:val="FF0000"/>
        </w:rPr>
        <w:t xml:space="preserve"> </w:t>
      </w:r>
      <w:r w:rsidRPr="00A24923">
        <w:rPr>
          <w:rStyle w:val="Emphasis"/>
          <w:color w:val="FF0000"/>
        </w:rPr>
        <w:t xml:space="preserve">any </w:t>
      </w:r>
      <w:r w:rsidRPr="00A24923">
        <w:rPr>
          <w:rStyle w:val="Emphasis"/>
          <w:color w:val="FF0000"/>
          <w:highlight w:val="green"/>
        </w:rPr>
        <w:t>collision</w:t>
      </w:r>
      <w:r w:rsidRPr="00A24923">
        <w:rPr>
          <w:rStyle w:val="Emphasis"/>
          <w:color w:val="FF0000"/>
        </w:rPr>
        <w:t>s</w:t>
      </w:r>
      <w:r w:rsidRPr="00A24923">
        <w:rPr>
          <w:color w:val="FF0000"/>
          <w:sz w:val="16"/>
        </w:rPr>
        <w:t xml:space="preserve">. Diana </w:t>
      </w:r>
      <w:proofErr w:type="spellStart"/>
      <w:r w:rsidRPr="00A24923">
        <w:rPr>
          <w:color w:val="FF0000"/>
          <w:sz w:val="16"/>
        </w:rPr>
        <w:t>McKissock</w:t>
      </w:r>
      <w:proofErr w:type="spellEnd"/>
      <w:r w:rsidRPr="00A24923">
        <w:rPr>
          <w:color w:val="FF0000"/>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24923">
        <w:rPr>
          <w:rStyle w:val="StyleUnderline"/>
          <w:color w:val="FF0000"/>
        </w:rPr>
        <w:t xml:space="preserve">The </w:t>
      </w:r>
      <w:r w:rsidRPr="00A24923">
        <w:rPr>
          <w:rStyle w:val="StyleUnderline"/>
          <w:color w:val="FF0000"/>
          <w:highlight w:val="green"/>
        </w:rPr>
        <w:t>SSN issues a</w:t>
      </w:r>
      <w:r w:rsidRPr="00A24923">
        <w:rPr>
          <w:rStyle w:val="StyleUnderline"/>
          <w:color w:val="FF0000"/>
          <w:sz w:val="16"/>
          <w:u w:val="none"/>
        </w:rPr>
        <w:t xml:space="preserve"> </w:t>
      </w:r>
      <w:r w:rsidRPr="00A24923">
        <w:rPr>
          <w:color w:val="FF0000"/>
          <w:sz w:val="16"/>
        </w:rPr>
        <w:t xml:space="preserve">basic </w:t>
      </w:r>
      <w:r w:rsidRPr="00A24923">
        <w:rPr>
          <w:rStyle w:val="StyleUnderline"/>
          <w:color w:val="FF0000"/>
        </w:rPr>
        <w:t xml:space="preserve">emergency </w:t>
      </w:r>
      <w:r w:rsidRPr="00A24923">
        <w:rPr>
          <w:rStyle w:val="StyleUnderline"/>
          <w:color w:val="FF0000"/>
          <w:highlight w:val="green"/>
        </w:rPr>
        <w:t xml:space="preserve">report to the </w:t>
      </w:r>
      <w:r w:rsidRPr="00A24923">
        <w:rPr>
          <w:rStyle w:val="Emphasis"/>
          <w:color w:val="FF0000"/>
          <w:highlight w:val="green"/>
        </w:rPr>
        <w:t>public three days ahead</w:t>
      </w:r>
      <w:r w:rsidRPr="00A24923">
        <w:rPr>
          <w:rStyle w:val="StyleUnderline"/>
          <w:color w:val="FF0000"/>
          <w:highlight w:val="green"/>
        </w:rPr>
        <w:t xml:space="preserve"> of a 1-in-10,000 chance of</w:t>
      </w:r>
      <w:r w:rsidRPr="00A24923">
        <w:rPr>
          <w:rStyle w:val="StyleUnderline"/>
          <w:color w:val="FF0000"/>
        </w:rPr>
        <w:t xml:space="preserve"> a </w:t>
      </w:r>
      <w:r w:rsidRPr="00A24923">
        <w:rPr>
          <w:rStyle w:val="Emphasis"/>
          <w:color w:val="FF0000"/>
          <w:highlight w:val="green"/>
        </w:rPr>
        <w:t>collision</w:t>
      </w:r>
      <w:r w:rsidRPr="00A24923">
        <w:rPr>
          <w:color w:val="FF0000"/>
          <w:sz w:val="16"/>
        </w:rPr>
        <w:t xml:space="preserve">. </w:t>
      </w:r>
      <w:r w:rsidRPr="00A24923">
        <w:rPr>
          <w:rStyle w:val="StyleUnderline"/>
          <w:color w:val="FF0000"/>
        </w:rPr>
        <w:t xml:space="preserve">It </w:t>
      </w:r>
      <w:r w:rsidRPr="00A24923">
        <w:rPr>
          <w:rStyle w:val="StyleUnderline"/>
          <w:color w:val="FF0000"/>
          <w:highlight w:val="green"/>
        </w:rPr>
        <w:t xml:space="preserve">then provides </w:t>
      </w:r>
      <w:r w:rsidRPr="00A24923">
        <w:rPr>
          <w:rStyle w:val="Emphasis"/>
          <w:color w:val="FF0000"/>
        </w:rPr>
        <w:t xml:space="preserve">multiple </w:t>
      </w:r>
      <w:r w:rsidRPr="00A24923">
        <w:rPr>
          <w:rStyle w:val="Emphasis"/>
          <w:color w:val="FF0000"/>
          <w:highlight w:val="green"/>
        </w:rPr>
        <w:t>updates</w:t>
      </w:r>
      <w:r w:rsidRPr="00A24923">
        <w:rPr>
          <w:color w:val="FF0000"/>
          <w:sz w:val="16"/>
        </w:rPr>
        <w:t xml:space="preserve"> per day </w:t>
      </w:r>
      <w:r w:rsidRPr="00A24923">
        <w:rPr>
          <w:rStyle w:val="StyleUnderline"/>
          <w:color w:val="FF0000"/>
          <w:highlight w:val="green"/>
        </w:rPr>
        <w:t>until</w:t>
      </w:r>
      <w:r w:rsidRPr="00A24923">
        <w:rPr>
          <w:rStyle w:val="StyleUnderline"/>
          <w:color w:val="FF0000"/>
        </w:rPr>
        <w:t xml:space="preserve"> the </w:t>
      </w:r>
      <w:r w:rsidRPr="00A24923">
        <w:rPr>
          <w:rStyle w:val="StyleUnderline"/>
          <w:color w:val="FF0000"/>
          <w:highlight w:val="green"/>
        </w:rPr>
        <w:t>risk</w:t>
      </w:r>
      <w:r w:rsidRPr="00A24923">
        <w:rPr>
          <w:rStyle w:val="StyleUnderline"/>
          <w:color w:val="FF0000"/>
        </w:rPr>
        <w:t xml:space="preserve"> of a collision </w:t>
      </w:r>
      <w:r w:rsidRPr="00A24923">
        <w:rPr>
          <w:rStyle w:val="Emphasis"/>
          <w:color w:val="FF0000"/>
          <w:highlight w:val="green"/>
        </w:rPr>
        <w:t>passes</w:t>
      </w:r>
      <w:r w:rsidRPr="00A24923">
        <w:rPr>
          <w:color w:val="FF0000"/>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24923">
        <w:rPr>
          <w:rStyle w:val="StyleUnderline"/>
          <w:color w:val="FF0000"/>
        </w:rPr>
        <w:t>Advanced emergency reports help satellite providers see</w:t>
      </w:r>
      <w:r w:rsidRPr="00A24923">
        <w:rPr>
          <w:color w:val="FF0000"/>
          <w:sz w:val="16"/>
        </w:rPr>
        <w:t xml:space="preserve"> possible </w:t>
      </w:r>
      <w:r w:rsidRPr="00A24923">
        <w:rPr>
          <w:rStyle w:val="StyleUnderline"/>
          <w:color w:val="FF0000"/>
        </w:rPr>
        <w:t xml:space="preserve">collisions much more than </w:t>
      </w:r>
      <w:r w:rsidRPr="00A24923">
        <w:rPr>
          <w:rStyle w:val="Emphasis"/>
          <w:color w:val="FF0000"/>
        </w:rPr>
        <w:t>three days ahead</w:t>
      </w:r>
      <w:r w:rsidRPr="00A24923">
        <w:rPr>
          <w:color w:val="FF0000"/>
          <w:sz w:val="16"/>
        </w:rPr>
        <w:t>. "</w:t>
      </w:r>
      <w:r w:rsidRPr="00A24923">
        <w:rPr>
          <w:rStyle w:val="StyleUnderline"/>
          <w:color w:val="FF0000"/>
        </w:rPr>
        <w:t xml:space="preserve">In </w:t>
      </w:r>
      <w:r w:rsidRPr="00A24923">
        <w:rPr>
          <w:rStyle w:val="Emphasis"/>
          <w:color w:val="FF0000"/>
          <w:highlight w:val="green"/>
        </w:rPr>
        <w:t>2017</w:t>
      </w:r>
      <w:r w:rsidRPr="00A24923">
        <w:rPr>
          <w:rStyle w:val="StyleUnderline"/>
          <w:color w:val="FF0000"/>
          <w:highlight w:val="green"/>
        </w:rPr>
        <w:t xml:space="preserve">, we provided </w:t>
      </w:r>
      <w:r w:rsidRPr="00A24923">
        <w:rPr>
          <w:rStyle w:val="Emphasis"/>
          <w:color w:val="FF0000"/>
          <w:highlight w:val="green"/>
        </w:rPr>
        <w:t>data</w:t>
      </w:r>
      <w:r w:rsidRPr="00A24923">
        <w:rPr>
          <w:rStyle w:val="StyleUnderline"/>
          <w:color w:val="FF0000"/>
          <w:highlight w:val="green"/>
        </w:rPr>
        <w:t xml:space="preserve"> for </w:t>
      </w:r>
      <w:r w:rsidRPr="00A24923">
        <w:rPr>
          <w:rStyle w:val="Emphasis"/>
          <w:color w:val="FF0000"/>
          <w:highlight w:val="green"/>
        </w:rPr>
        <w:t>308,984 events</w:t>
      </w:r>
      <w:r w:rsidRPr="00A24923">
        <w:rPr>
          <w:color w:val="FF0000"/>
          <w:sz w:val="16"/>
        </w:rPr>
        <w:t xml:space="preserve">, </w:t>
      </w:r>
      <w:r w:rsidRPr="00A24923">
        <w:rPr>
          <w:rStyle w:val="StyleUnderline"/>
          <w:color w:val="FF0000"/>
        </w:rPr>
        <w:t xml:space="preserve">of which </w:t>
      </w:r>
      <w:r w:rsidRPr="00A24923">
        <w:rPr>
          <w:rStyle w:val="StyleUnderline"/>
          <w:color w:val="FF0000"/>
          <w:highlight w:val="green"/>
        </w:rPr>
        <w:t xml:space="preserve">only </w:t>
      </w:r>
      <w:r w:rsidRPr="00A24923">
        <w:rPr>
          <w:rStyle w:val="Emphasis"/>
          <w:color w:val="FF0000"/>
          <w:highlight w:val="green"/>
        </w:rPr>
        <w:t>655</w:t>
      </w:r>
      <w:r w:rsidRPr="00A24923">
        <w:rPr>
          <w:rStyle w:val="StyleUnderline"/>
          <w:color w:val="FF0000"/>
          <w:highlight w:val="green"/>
        </w:rPr>
        <w:t xml:space="preserve"> were </w:t>
      </w:r>
      <w:r w:rsidRPr="00A24923">
        <w:rPr>
          <w:rStyle w:val="Emphasis"/>
          <w:color w:val="FF0000"/>
          <w:highlight w:val="green"/>
        </w:rPr>
        <w:t>emergency</w:t>
      </w:r>
      <w:r w:rsidRPr="00A24923">
        <w:rPr>
          <w:rStyle w:val="StyleUnderline"/>
          <w:color w:val="FF0000"/>
        </w:rPr>
        <w:t>-reportable</w:t>
      </w:r>
      <w:r w:rsidRPr="00A24923">
        <w:rPr>
          <w:color w:val="FF0000"/>
          <w:sz w:val="16"/>
        </w:rPr>
        <w:t xml:space="preserve">," </w:t>
      </w:r>
      <w:proofErr w:type="spellStart"/>
      <w:r w:rsidRPr="00A24923">
        <w:rPr>
          <w:color w:val="FF0000"/>
          <w:sz w:val="16"/>
        </w:rPr>
        <w:t>McKissock</w:t>
      </w:r>
      <w:proofErr w:type="spellEnd"/>
      <w:r w:rsidRPr="00A24923">
        <w:rPr>
          <w:color w:val="FF0000"/>
          <w:sz w:val="16"/>
        </w:rPr>
        <w:t xml:space="preserve"> told Business Insider in an email. Of those, 579 events were in low-Earth orbit (where it's relatively crowded with satellites).</w:t>
      </w:r>
    </w:p>
    <w:p w14:paraId="00AC0C7F" w14:textId="77777777" w:rsidR="000E2CED" w:rsidRDefault="000E2CED" w:rsidP="000E2CED">
      <w:pPr>
        <w:rPr>
          <w:sz w:val="16"/>
        </w:rPr>
      </w:pPr>
    </w:p>
    <w:p w14:paraId="6368185C" w14:textId="77777777" w:rsidR="000E2CED" w:rsidRPr="00F82B9C" w:rsidRDefault="000E2CED" w:rsidP="000E2CED">
      <w:pPr>
        <w:pStyle w:val="Heading4"/>
      </w:pPr>
      <w:r>
        <w:lastRenderedPageBreak/>
        <w:t xml:space="preserve">Kessler syndrome is a </w:t>
      </w:r>
      <w:r>
        <w:rPr>
          <w:u w:val="single"/>
        </w:rPr>
        <w:t>process</w:t>
      </w:r>
      <w:r>
        <w:t xml:space="preserve"> not an </w:t>
      </w:r>
      <w:r>
        <w:rPr>
          <w:u w:val="single"/>
        </w:rPr>
        <w:t>event</w:t>
      </w:r>
      <w:r>
        <w:t xml:space="preserve">---timeframe is </w:t>
      </w:r>
      <w:r>
        <w:rPr>
          <w:u w:val="single"/>
        </w:rPr>
        <w:t>decades</w:t>
      </w:r>
      <w:r>
        <w:t xml:space="preserve"> and </w:t>
      </w:r>
      <w:r>
        <w:rPr>
          <w:u w:val="single"/>
        </w:rPr>
        <w:t xml:space="preserve">intervening </w:t>
      </w:r>
      <w:proofErr w:type="gramStart"/>
      <w:r>
        <w:rPr>
          <w:u w:val="single"/>
        </w:rPr>
        <w:t>actors</w:t>
      </w:r>
      <w:proofErr w:type="gramEnd"/>
      <w:r>
        <w:t xml:space="preserve"> check.</w:t>
      </w:r>
    </w:p>
    <w:p w14:paraId="2B7B726B" w14:textId="77777777" w:rsidR="000E2CED" w:rsidRPr="00A24923" w:rsidRDefault="000E2CED" w:rsidP="000E2CED">
      <w:pPr>
        <w:rPr>
          <w:color w:val="FF0000"/>
        </w:rPr>
      </w:pPr>
      <w:r w:rsidRPr="00A24923">
        <w:rPr>
          <w:rStyle w:val="Style13ptBold"/>
          <w:color w:val="FF0000"/>
        </w:rPr>
        <w:t xml:space="preserve">Burns Interviewing Kessler </w:t>
      </w:r>
      <w:r w:rsidRPr="00A24923">
        <w:rPr>
          <w:b/>
          <w:color w:val="FF0000"/>
          <w:sz w:val="26"/>
          <w:szCs w:val="26"/>
        </w:rPr>
        <w:t>’</w:t>
      </w:r>
      <w:r w:rsidRPr="00A24923">
        <w:rPr>
          <w:rStyle w:val="Style13ptBold"/>
          <w:color w:val="FF0000"/>
        </w:rPr>
        <w:t>13</w:t>
      </w:r>
      <w:r w:rsidRPr="00A24923">
        <w:rPr>
          <w:color w:val="FF0000"/>
        </w:rPr>
        <w:t xml:space="preserve"> Corrinne Burns, interviewing Donald Kessler, who made up the concept. [Space junk apocalypse: just like Gravity? 11-15-2013, https://www.theguardian.com/science/blog/2013/nov/15/space-junk-apocalypse-gravity]//BPS</w:t>
      </w:r>
    </w:p>
    <w:p w14:paraId="39E12E84" w14:textId="77777777" w:rsidR="000E2CED" w:rsidRPr="00A24923" w:rsidRDefault="000E2CED" w:rsidP="000E2CED">
      <w:pPr>
        <w:rPr>
          <w:color w:val="FF0000"/>
          <w:sz w:val="16"/>
        </w:rPr>
      </w:pPr>
      <w:r w:rsidRPr="00A24923">
        <w:rPr>
          <w:rStyle w:val="StyleUnderline"/>
          <w:color w:val="FF0000"/>
        </w:rPr>
        <w:t xml:space="preserve">Now? Are we in trouble? </w:t>
      </w:r>
      <w:r w:rsidRPr="00A24923">
        <w:rPr>
          <w:color w:val="FF0000"/>
          <w:sz w:val="16"/>
        </w:rPr>
        <w:t xml:space="preserve">Not yet. </w:t>
      </w:r>
      <w:r w:rsidRPr="00A24923">
        <w:rPr>
          <w:rStyle w:val="StyleUnderline"/>
          <w:color w:val="FF0000"/>
          <w:highlight w:val="green"/>
        </w:rPr>
        <w:t>Kessler syndrome isn't</w:t>
      </w:r>
      <w:r w:rsidRPr="00A24923">
        <w:rPr>
          <w:rStyle w:val="StyleUnderline"/>
          <w:color w:val="FF0000"/>
        </w:rPr>
        <w:t xml:space="preserve"> </w:t>
      </w:r>
      <w:r w:rsidRPr="00A24923">
        <w:rPr>
          <w:rStyle w:val="Emphasis"/>
          <w:color w:val="FF0000"/>
        </w:rPr>
        <w:t xml:space="preserve">an </w:t>
      </w:r>
      <w:r w:rsidRPr="00A24923">
        <w:rPr>
          <w:rStyle w:val="Emphasis"/>
          <w:color w:val="FF0000"/>
          <w:highlight w:val="green"/>
        </w:rPr>
        <w:t>acute</w:t>
      </w:r>
      <w:r w:rsidRPr="00A24923">
        <w:rPr>
          <w:rStyle w:val="Emphasis"/>
          <w:color w:val="FF0000"/>
        </w:rPr>
        <w:t xml:space="preserve"> phenomenon</w:t>
      </w:r>
      <w:r w:rsidRPr="00A24923">
        <w:rPr>
          <w:color w:val="FF0000"/>
          <w:sz w:val="16"/>
        </w:rPr>
        <w:t xml:space="preserve">, as depicted in the movie – </w:t>
      </w:r>
      <w:r w:rsidRPr="00A24923">
        <w:rPr>
          <w:rStyle w:val="StyleUnderline"/>
          <w:color w:val="FF0000"/>
          <w:highlight w:val="green"/>
        </w:rPr>
        <w:t>it's</w:t>
      </w:r>
      <w:r w:rsidRPr="00A24923">
        <w:rPr>
          <w:rStyle w:val="StyleUnderline"/>
          <w:color w:val="FF0000"/>
        </w:rPr>
        <w:t xml:space="preserve"> </w:t>
      </w:r>
      <w:r w:rsidRPr="00A24923">
        <w:rPr>
          <w:rStyle w:val="Emphasis"/>
          <w:color w:val="FF0000"/>
        </w:rPr>
        <w:t xml:space="preserve">a </w:t>
      </w:r>
      <w:r w:rsidRPr="00A24923">
        <w:rPr>
          <w:rStyle w:val="Emphasis"/>
          <w:color w:val="FF0000"/>
          <w:highlight w:val="green"/>
        </w:rPr>
        <w:t>slow, decades-long process</w:t>
      </w:r>
      <w:r w:rsidRPr="00A24923">
        <w:rPr>
          <w:rStyle w:val="StyleUnderline"/>
          <w:color w:val="FF0000"/>
          <w:highlight w:val="green"/>
        </w:rPr>
        <w:t>. "It'll happen through</w:t>
      </w:r>
      <w:r w:rsidRPr="00A24923">
        <w:rPr>
          <w:rStyle w:val="StyleUnderline"/>
          <w:color w:val="FF0000"/>
        </w:rPr>
        <w:t xml:space="preserve">out </w:t>
      </w:r>
      <w:r w:rsidRPr="00A24923">
        <w:rPr>
          <w:rStyle w:val="Emphasis"/>
          <w:color w:val="FF0000"/>
        </w:rPr>
        <w:t xml:space="preserve">the next </w:t>
      </w:r>
      <w:r w:rsidRPr="00A24923">
        <w:rPr>
          <w:rStyle w:val="Emphasis"/>
          <w:color w:val="FF0000"/>
          <w:highlight w:val="green"/>
        </w:rPr>
        <w:t>100 years</w:t>
      </w:r>
      <w:r w:rsidRPr="00A24923">
        <w:rPr>
          <w:rStyle w:val="StyleUnderline"/>
          <w:color w:val="FF0000"/>
          <w:highlight w:val="green"/>
        </w:rPr>
        <w:t xml:space="preserve"> – we have time to deal with it,"</w:t>
      </w:r>
      <w:r w:rsidRPr="00A24923">
        <w:rPr>
          <w:rStyle w:val="StyleUnderline"/>
          <w:color w:val="FF0000"/>
        </w:rPr>
        <w:t xml:space="preserve"> Kessler says. "The </w:t>
      </w:r>
      <w:r w:rsidRPr="00A24923">
        <w:rPr>
          <w:rStyle w:val="StyleUnderline"/>
          <w:color w:val="FF0000"/>
          <w:highlight w:val="green"/>
        </w:rPr>
        <w:t>time between collisions</w:t>
      </w:r>
      <w:r w:rsidRPr="00A24923">
        <w:rPr>
          <w:color w:val="FF0000"/>
          <w:sz w:val="16"/>
        </w:rPr>
        <w:t xml:space="preserve"> will become shorter – </w:t>
      </w:r>
      <w:r w:rsidRPr="00A24923">
        <w:rPr>
          <w:rStyle w:val="StyleUnderline"/>
          <w:color w:val="FF0000"/>
        </w:rPr>
        <w:t>it</w:t>
      </w:r>
      <w:r w:rsidRPr="00A24923">
        <w:rPr>
          <w:rStyle w:val="StyleUnderline"/>
          <w:color w:val="FF0000"/>
          <w:highlight w:val="green"/>
        </w:rPr>
        <w:t>'s around 10 years</w:t>
      </w:r>
      <w:r w:rsidRPr="00A24923">
        <w:rPr>
          <w:rStyle w:val="StyleUnderline"/>
          <w:color w:val="FF0000"/>
        </w:rPr>
        <w:t xml:space="preserve"> </w:t>
      </w:r>
      <w:proofErr w:type="gramStart"/>
      <w:r w:rsidRPr="00A24923">
        <w:rPr>
          <w:rStyle w:val="StyleUnderline"/>
          <w:color w:val="FF0000"/>
        </w:rPr>
        <w:t>at the moment</w:t>
      </w:r>
      <w:proofErr w:type="gramEnd"/>
      <w:r w:rsidRPr="00A24923">
        <w:rPr>
          <w:color w:val="FF0000"/>
          <w:sz w:val="16"/>
        </w:rPr>
        <w:t xml:space="preserve">. In 20 </w:t>
      </w:r>
      <w:proofErr w:type="gramStart"/>
      <w:r w:rsidRPr="00A24923">
        <w:rPr>
          <w:color w:val="FF0000"/>
          <w:sz w:val="16"/>
        </w:rPr>
        <w:t>years'</w:t>
      </w:r>
      <w:proofErr w:type="gramEnd"/>
      <w:r w:rsidRPr="00A24923">
        <w:rPr>
          <w:color w:val="FF0000"/>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A24923">
        <w:rPr>
          <w:color w:val="FF0000"/>
          <w:sz w:val="16"/>
        </w:rPr>
        <w:t>Bewick</w:t>
      </w:r>
      <w:proofErr w:type="spellEnd"/>
      <w:r w:rsidRPr="00A24923">
        <w:rPr>
          <w:color w:val="FF0000"/>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A24923">
        <w:rPr>
          <w:color w:val="FF0000"/>
          <w:sz w:val="16"/>
        </w:rPr>
        <w:t>harbour</w:t>
      </w:r>
      <w:proofErr w:type="spellEnd"/>
      <w:r w:rsidRPr="00A24923">
        <w:rPr>
          <w:color w:val="FF0000"/>
          <w:sz w:val="16"/>
        </w:rPr>
        <w:t xml:space="preserve"> important space assets – satellites for weather forecasting, oil spill and bush fire detection, and polar ice monitoring." </w:t>
      </w:r>
      <w:proofErr w:type="spellStart"/>
      <w:r w:rsidRPr="00A24923">
        <w:rPr>
          <w:color w:val="FF0000"/>
          <w:sz w:val="16"/>
        </w:rPr>
        <w:t>Bewick</w:t>
      </w:r>
      <w:proofErr w:type="spellEnd"/>
      <w:r w:rsidRPr="00A24923">
        <w:rPr>
          <w:color w:val="FF0000"/>
          <w:sz w:val="16"/>
        </w:rPr>
        <w:t xml:space="preserve"> highlights the case of Envisat, a defunct 8,000kg spacecraft circling Earth in an orbit that is very popular with space agencies and, hence, </w:t>
      </w:r>
      <w:proofErr w:type="gramStart"/>
      <w:r w:rsidRPr="00A24923">
        <w:rPr>
          <w:color w:val="FF0000"/>
          <w:sz w:val="16"/>
        </w:rPr>
        <w:t>pretty crowded</w:t>
      </w:r>
      <w:proofErr w:type="gramEnd"/>
      <w:r w:rsidRPr="00A24923">
        <w:rPr>
          <w:color w:val="FF0000"/>
          <w:sz w:val="16"/>
        </w:rPr>
        <w:t xml:space="preserve">. "If Envisat collides with a piece of debris or a micrometeorite, the fragments could render the whole orbital region unusable." So can we get the junk down, I asked Massimiliano </w:t>
      </w:r>
      <w:proofErr w:type="spellStart"/>
      <w:r w:rsidRPr="00A24923">
        <w:rPr>
          <w:color w:val="FF0000"/>
          <w:sz w:val="16"/>
        </w:rPr>
        <w:t>Vasile</w:t>
      </w:r>
      <w:proofErr w:type="spellEnd"/>
      <w:r w:rsidRPr="00A24923">
        <w:rPr>
          <w:color w:val="FF0000"/>
          <w:sz w:val="16"/>
        </w:rPr>
        <w:t xml:space="preserve">, part of the Mechanical &amp; Aerospace Department at the University of Strathclyde and </w:t>
      </w:r>
      <w:proofErr w:type="spellStart"/>
      <w:r w:rsidRPr="00A24923">
        <w:rPr>
          <w:color w:val="FF0000"/>
          <w:sz w:val="16"/>
        </w:rPr>
        <w:t>co-ordinator</w:t>
      </w:r>
      <w:proofErr w:type="spellEnd"/>
      <w:r w:rsidRPr="00A24923">
        <w:rPr>
          <w:color w:val="FF0000"/>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A24923">
        <w:rPr>
          <w:color w:val="FF0000"/>
          <w:sz w:val="16"/>
        </w:rPr>
        <w:t>netting</w:t>
      </w:r>
      <w:proofErr w:type="gramEnd"/>
      <w:r w:rsidRPr="00A24923">
        <w:rPr>
          <w:color w:val="FF0000"/>
          <w:sz w:val="16"/>
        </w:rPr>
        <w:t xml:space="preserve"> and tethering, the use of contactless systems like ion-beams or lasers, and even onboard robotics to position the junk away from high-risk orbital regions. As for middle Earth orbit – well, ideas are welcome, he says. </w:t>
      </w:r>
      <w:r w:rsidRPr="00A24923">
        <w:rPr>
          <w:rStyle w:val="StyleUnderline"/>
          <w:color w:val="FF0000"/>
          <w:highlight w:val="green"/>
        </w:rPr>
        <w:t>We're in no</w:t>
      </w:r>
      <w:r w:rsidRPr="00A24923">
        <w:rPr>
          <w:rStyle w:val="StyleUnderline"/>
          <w:color w:val="FF0000"/>
        </w:rPr>
        <w:t xml:space="preserve"> </w:t>
      </w:r>
      <w:r w:rsidRPr="00A24923">
        <w:rPr>
          <w:rStyle w:val="Emphasis"/>
          <w:color w:val="FF0000"/>
        </w:rPr>
        <w:t xml:space="preserve">immediate </w:t>
      </w:r>
      <w:r w:rsidRPr="00A24923">
        <w:rPr>
          <w:rStyle w:val="Emphasis"/>
          <w:color w:val="FF0000"/>
          <w:highlight w:val="green"/>
        </w:rPr>
        <w:t>danger</w:t>
      </w:r>
      <w:r w:rsidRPr="00A24923">
        <w:rPr>
          <w:color w:val="FF0000"/>
          <w:sz w:val="16"/>
        </w:rPr>
        <w:t xml:space="preserve"> from Kessler syndrome – but it's not a problem that's going away. </w:t>
      </w:r>
      <w:r w:rsidRPr="00A24923">
        <w:rPr>
          <w:rStyle w:val="StyleUnderline"/>
          <w:color w:val="FF0000"/>
        </w:rPr>
        <w:t>Despite Gravity's artistic license, Donald Kessler is pleased to see</w:t>
      </w:r>
      <w:r w:rsidRPr="00A24923">
        <w:rPr>
          <w:color w:val="FF0000"/>
          <w:sz w:val="16"/>
        </w:rPr>
        <w:t xml:space="preserve"> the phenomenon represented on </w:t>
      </w:r>
      <w:r w:rsidRPr="00A24923">
        <w:rPr>
          <w:rStyle w:val="StyleUnderline"/>
          <w:color w:val="FF0000"/>
        </w:rPr>
        <w:t>the big screen. "</w:t>
      </w:r>
      <w:r w:rsidRPr="00A24923">
        <w:rPr>
          <w:rStyle w:val="StyleUnderline"/>
          <w:color w:val="FF0000"/>
          <w:highlight w:val="green"/>
        </w:rPr>
        <w:t>It is</w:t>
      </w:r>
      <w:r w:rsidRPr="00A24923">
        <w:rPr>
          <w:rStyle w:val="StyleUnderline"/>
          <w:color w:val="FF0000"/>
        </w:rPr>
        <w:t xml:space="preserve"> </w:t>
      </w:r>
      <w:r w:rsidRPr="00A24923">
        <w:rPr>
          <w:rStyle w:val="Emphasis"/>
          <w:color w:val="FF0000"/>
        </w:rPr>
        <w:t xml:space="preserve">very </w:t>
      </w:r>
      <w:r w:rsidRPr="00A24923">
        <w:rPr>
          <w:rStyle w:val="Emphasis"/>
          <w:color w:val="FF0000"/>
          <w:highlight w:val="green"/>
        </w:rPr>
        <w:t>improbable</w:t>
      </w:r>
      <w:r w:rsidRPr="00A24923">
        <w:rPr>
          <w:rStyle w:val="StyleUnderline"/>
          <w:color w:val="FF0000"/>
        </w:rPr>
        <w:t xml:space="preserve"> that </w:t>
      </w:r>
      <w:r w:rsidRPr="00A24923">
        <w:rPr>
          <w:rStyle w:val="StyleUnderline"/>
          <w:color w:val="FF0000"/>
          <w:highlight w:val="green"/>
        </w:rPr>
        <w:t>events would play out</w:t>
      </w:r>
      <w:r w:rsidRPr="00A24923">
        <w:rPr>
          <w:rStyle w:val="StyleUnderline"/>
          <w:color w:val="FF0000"/>
        </w:rPr>
        <w:t xml:space="preserve"> as they did in the film,"</w:t>
      </w:r>
      <w:r w:rsidRPr="00A24923">
        <w:rPr>
          <w:color w:val="FF0000"/>
          <w:sz w:val="16"/>
        </w:rPr>
        <w:t xml:space="preserve"> he says. "But if it raises awareness, then that's great."</w:t>
      </w:r>
    </w:p>
    <w:p w14:paraId="0EC247E9" w14:textId="77777777" w:rsidR="000E2CED" w:rsidRPr="00A24923" w:rsidRDefault="000E2CED" w:rsidP="000E2CED">
      <w:pPr>
        <w:rPr>
          <w:color w:val="FF0000"/>
        </w:rPr>
      </w:pPr>
    </w:p>
    <w:p w14:paraId="3FEE48ED" w14:textId="77777777" w:rsidR="000E2CED" w:rsidRPr="000E2CED" w:rsidRDefault="000E2CED" w:rsidP="000E2CED"/>
    <w:sectPr w:rsidR="000E2CED" w:rsidRPr="000E2C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6846"/>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CE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846"/>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891"/>
    <w:rsid w:val="0079309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3DF"/>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063C8"/>
  <w14:defaultImageDpi w14:val="300"/>
  <w15:docId w15:val="{ED400A77-175B-1E44-805B-7142272D8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846"/>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4468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68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468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 Ch,no read,No Spacing211,No Spacing12,No Spacing2111,small space,No Spacing21,CD - Cite,Ta,t,Tag1,No Spacing4,Ca,No Spacing5"/>
    <w:basedOn w:val="Normal"/>
    <w:next w:val="Normal"/>
    <w:link w:val="Heading4Char"/>
    <w:uiPriority w:val="9"/>
    <w:unhideWhenUsed/>
    <w:qFormat/>
    <w:rsid w:val="00446846"/>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4468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846"/>
  </w:style>
  <w:style w:type="character" w:customStyle="1" w:styleId="Heading1Char">
    <w:name w:val="Heading 1 Char"/>
    <w:aliases w:val="Pocket Char"/>
    <w:basedOn w:val="DefaultParagraphFont"/>
    <w:link w:val="Heading1"/>
    <w:uiPriority w:val="9"/>
    <w:rsid w:val="004468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684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4684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446846"/>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6846"/>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44684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446846"/>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4684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T"/>
    <w:basedOn w:val="DefaultParagraphFont"/>
    <w:link w:val="Card"/>
    <w:uiPriority w:val="99"/>
    <w:unhideWhenUsed/>
    <w:rsid w:val="00446846"/>
    <w:rPr>
      <w:color w:val="auto"/>
      <w:u w:val="none"/>
    </w:rPr>
  </w:style>
  <w:style w:type="paragraph" w:styleId="DocumentMap">
    <w:name w:val="Document Map"/>
    <w:basedOn w:val="Normal"/>
    <w:link w:val="DocumentMapChar"/>
    <w:uiPriority w:val="99"/>
    <w:semiHidden/>
    <w:unhideWhenUsed/>
    <w:rsid w:val="004468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6846"/>
    <w:rPr>
      <w:rFonts w:ascii="Lucida Grande" w:hAnsi="Lucida Grande" w:cs="Lucida Grand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792891"/>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92891"/>
    <w:rPr>
      <w:b/>
      <w:iCs/>
      <w:sz w:val="28"/>
      <w:u w:val="single"/>
    </w:rPr>
  </w:style>
  <w:style w:type="paragraph" w:styleId="NoSpacing">
    <w:name w:val="No Spacing"/>
    <w:aliases w:val="Small Text,Card Format,Note Level 21,ClearFormatting,Clear,DDI Tag,Tag Title,No Spacing51,No Spacing11211,ca,No Spacing6,No Spacing tnr,Hidden Block Title,No Spacing311,No Spacing8,Dont u,No Spacing1111111"/>
    <w:basedOn w:val="Heading1"/>
    <w:autoRedefine/>
    <w:uiPriority w:val="99"/>
    <w:qFormat/>
    <w:rsid w:val="007928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autoRedefine/>
    <w:uiPriority w:val="20"/>
    <w:qFormat/>
    <w:rsid w:val="0079289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standard.com/article/international/starlink-internet-speed-will-double-to-300mbps-this-year-elon-musk-121022300223_1.html" TargetMode="External"/><Relationship Id="rId18" Type="http://schemas.openxmlformats.org/officeDocument/2006/relationships/hyperlink" Target="https://www.cnn.com/2019/07/25/asia/internet-undersea-cables-intl-hnk/index.html" TargetMode="External"/><Relationship Id="rId3" Type="http://schemas.openxmlformats.org/officeDocument/2006/relationships/customXml" Target="../customXml/item3.xml"/><Relationship Id="rId21" Type="http://schemas.openxmlformats.org/officeDocument/2006/relationships/hyperlink" Target="https://www.vox.com/future-perfect/2018/10/26/18023366/far-future-effective-altruism-existential-risk-doing-good" TargetMode="External"/><Relationship Id="rId7" Type="http://schemas.openxmlformats.org/officeDocument/2006/relationships/settings" Target="settings.xml"/><Relationship Id="rId12" Type="http://schemas.openxmlformats.org/officeDocument/2006/relationships/hyperlink" Target="https://www.fiercetelecom.com/telecom/industry-voices-menon-satellite-mega-constellations-are-connectivity-s-new-frontier-post-5g" TargetMode="External"/><Relationship Id="rId17" Type="http://schemas.openxmlformats.org/officeDocument/2006/relationships/hyperlink" Target="https://www.un.org/development/desa/en/news/population/world-population-prospects-2017.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ionalgeographic.com/environment/future-of-food/food-future-precision-agriculture/" TargetMode="External"/><Relationship Id="rId20" Type="http://schemas.openxmlformats.org/officeDocument/2006/relationships/hyperlink" Target="https://republicans-science.house.gov/sites/republicans.science.house.gov/files/documents/TheFutureofSpaceCommercialization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elonmusk/status/1429907171639103489?lang=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zdnet.com/article/spacex-president-says-starlink-global-satellite-broadband-service-to-be-live-by-september/" TargetMode="External"/><Relationship Id="rId23" Type="http://schemas.openxmlformats.org/officeDocument/2006/relationships/hyperlink" Target="https://www.usafa.edu/app/uploads/Space_and_Defense_2_3.pdf" TargetMode="External"/><Relationship Id="rId10" Type="http://schemas.openxmlformats.org/officeDocument/2006/relationships/hyperlink" Target="https://www.fiercetelecom.com/telecom/spacex-s-starlink-kickstarts-a-satellite-broadband-market-could-disrupt-telecom-menon%20accessed%2012/19/21" TargetMode="External"/><Relationship Id="rId19" Type="http://schemas.openxmlformats.org/officeDocument/2006/relationships/hyperlink" Target="https://fasterplease.substack.com/p/-why-a-spacex-bankruptcy-would-hurt"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www.cnbc.com/2021/04/19/amazon-signs-ula-rockets-to-launch-bezos-kuiper-internet-satellites.html" TargetMode="External"/><Relationship Id="rId22" Type="http://schemas.openxmlformats.org/officeDocument/2006/relationships/hyperlink" Target="https://www.usafa.edu/app/uploads/Space_and_Defense_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10667</Words>
  <Characters>60804</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2022-01-07T23:56:00Z</dcterms:created>
  <dcterms:modified xsi:type="dcterms:W3CDTF">2022-01-07T23:56:00Z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