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D096A" w14:textId="6D2104E8" w:rsidR="00E42E4C" w:rsidRDefault="00CC7FE3" w:rsidP="00CC7FE3">
      <w:pPr>
        <w:pStyle w:val="Heading1"/>
      </w:pPr>
      <w:r>
        <w:t>1nc r3 Palm</w:t>
      </w:r>
    </w:p>
    <w:p w14:paraId="26C620CF" w14:textId="4B24C788" w:rsidR="00EB65FF" w:rsidRDefault="00EB65FF" w:rsidP="00EB65FF">
      <w:pPr>
        <w:pStyle w:val="Heading2"/>
      </w:pPr>
      <w:r>
        <w:lastRenderedPageBreak/>
        <w:t>Off</w:t>
      </w:r>
    </w:p>
    <w:p w14:paraId="6FDCEF37" w14:textId="3589178F" w:rsidR="00EB65FF" w:rsidRDefault="00EB65FF" w:rsidP="00EB65FF">
      <w:pPr>
        <w:pStyle w:val="Heading3"/>
      </w:pPr>
      <w:r>
        <w:lastRenderedPageBreak/>
        <w:t>1</w:t>
      </w:r>
    </w:p>
    <w:p w14:paraId="58F970EF" w14:textId="77777777" w:rsidR="00782EF4" w:rsidRPr="00250A1C" w:rsidRDefault="00782EF4" w:rsidP="00782EF4">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746E70D7" w14:textId="77777777" w:rsidR="00782EF4" w:rsidRPr="000E26F9" w:rsidRDefault="00782EF4" w:rsidP="00782EF4">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4BEBD726" w14:textId="77777777" w:rsidR="00782EF4" w:rsidRPr="000E26F9" w:rsidRDefault="00782EF4" w:rsidP="00782EF4">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31A9AE23" w14:textId="77777777" w:rsidR="00782EF4" w:rsidRDefault="00782EF4" w:rsidP="00782EF4">
      <w:pPr>
        <w:rPr>
          <w:sz w:val="16"/>
        </w:rPr>
      </w:pPr>
      <w:r w:rsidRPr="000E26F9">
        <w:rPr>
          <w:sz w:val="16"/>
        </w:rPr>
        <w:t>4</w:t>
      </w:r>
      <w:r w:rsidRPr="000E26F9">
        <w:rPr>
          <w:u w:val="single"/>
        </w:rPr>
        <w:t xml:space="preserve">. </w:t>
      </w:r>
      <w:r w:rsidRPr="00244B1F">
        <w:rPr>
          <w:rStyle w:val="Emphasis"/>
          <w:highlight w:val="green"/>
        </w:rPr>
        <w:t>Interpreting</w:t>
      </w:r>
      <w:r w:rsidRPr="000E26F9">
        <w:rPr>
          <w:u w:val="single"/>
        </w:rPr>
        <w:t xml:space="preserve"> Article VI of the </w:t>
      </w:r>
      <w:r w:rsidRPr="00244B1F">
        <w:rPr>
          <w:rStyle w:val="Emphasis"/>
          <w:highlight w:val="green"/>
        </w:rPr>
        <w:t>O</w:t>
      </w:r>
      <w:r w:rsidRPr="000E26F9">
        <w:rPr>
          <w:u w:val="single"/>
        </w:rPr>
        <w:t xml:space="preserve">uter </w:t>
      </w:r>
      <w:r w:rsidRPr="00244B1F">
        <w:rPr>
          <w:rStyle w:val="Emphasis"/>
          <w:highlight w:val="green"/>
        </w:rPr>
        <w:t>S</w:t>
      </w:r>
      <w:r w:rsidRPr="000E26F9">
        <w:rPr>
          <w:u w:val="single"/>
        </w:rPr>
        <w:t xml:space="preserve">pace </w:t>
      </w:r>
      <w:r w:rsidRPr="00244B1F">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244B1F">
        <w:rPr>
          <w:rStyle w:val="Emphasis"/>
          <w:highlight w:val="green"/>
        </w:rPr>
        <w:t>private actors</w:t>
      </w:r>
      <w:r w:rsidRPr="00244B1F">
        <w:rPr>
          <w:highlight w:val="green"/>
          <w:u w:val="single"/>
        </w:rPr>
        <w:t xml:space="preserve"> </w:t>
      </w:r>
      <w:r w:rsidRPr="000E26F9">
        <w:rPr>
          <w:u w:val="single"/>
        </w:rPr>
        <w:t>(... "</w:t>
      </w:r>
      <w:r w:rsidRPr="00244B1F">
        <w:rPr>
          <w:rStyle w:val="Emphasis"/>
          <w:highlight w:val="green"/>
        </w:rPr>
        <w:t>or</w:t>
      </w:r>
      <w:r w:rsidRPr="00244B1F">
        <w:rPr>
          <w:highlight w:val="green"/>
          <w:u w:val="single"/>
        </w:rPr>
        <w:t xml:space="preserve"> </w:t>
      </w:r>
      <w:r w:rsidRPr="000E26F9">
        <w:rPr>
          <w:u w:val="single"/>
        </w:rPr>
        <w:t xml:space="preserve">by </w:t>
      </w:r>
      <w:r w:rsidRPr="00244B1F">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558A4CAE" w14:textId="77777777" w:rsidR="00782EF4" w:rsidRDefault="00782EF4" w:rsidP="00782EF4">
      <w:pPr>
        <w:pStyle w:val="Heading4"/>
      </w:pPr>
      <w:r>
        <w:t xml:space="preserve">b] Unjust refers to a </w:t>
      </w:r>
      <w:r>
        <w:rPr>
          <w:u w:val="single"/>
        </w:rPr>
        <w:t>negative action</w:t>
      </w:r>
      <w:r>
        <w:t xml:space="preserve"> – it means </w:t>
      </w:r>
      <w:r>
        <w:rPr>
          <w:u w:val="single"/>
        </w:rPr>
        <w:t>contrary</w:t>
      </w:r>
      <w:r>
        <w:t>.</w:t>
      </w:r>
    </w:p>
    <w:p w14:paraId="35AC927E" w14:textId="77777777" w:rsidR="00782EF4" w:rsidRPr="00D92843" w:rsidRDefault="00782EF4" w:rsidP="00782EF4">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387CB91A" w14:textId="77777777" w:rsidR="00782EF4" w:rsidRPr="000E26F9" w:rsidRDefault="00782EF4" w:rsidP="00782EF4">
      <w:pPr>
        <w:rPr>
          <w:sz w:val="16"/>
        </w:rPr>
      </w:pPr>
      <w:r w:rsidRPr="00244B1F">
        <w:rPr>
          <w:rStyle w:val="Emphasis"/>
          <w:highlight w:val="green"/>
        </w:rPr>
        <w:t>Contrary to right and justice</w:t>
      </w:r>
      <w:r w:rsidRPr="002B1040">
        <w:rPr>
          <w:sz w:val="16"/>
        </w:rPr>
        <w:t>, or to the enjoyment of his rights by another</w:t>
      </w:r>
      <w:r w:rsidRPr="00244B1F">
        <w:rPr>
          <w:rStyle w:val="Emphasis"/>
          <w:highlight w:val="green"/>
        </w:rPr>
        <w:t>, or to the standards of conduct furnished by the laws</w:t>
      </w:r>
      <w:r w:rsidRPr="002B1040">
        <w:rPr>
          <w:sz w:val="16"/>
        </w:rPr>
        <w:t>.</w:t>
      </w:r>
    </w:p>
    <w:p w14:paraId="23D5DF4E" w14:textId="77777777" w:rsidR="00782EF4" w:rsidRDefault="00782EF4" w:rsidP="00782EF4">
      <w:pPr>
        <w:pStyle w:val="Heading4"/>
      </w:pPr>
      <w:r>
        <w:lastRenderedPageBreak/>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5EE48A67" w14:textId="77777777" w:rsidR="00782EF4" w:rsidRDefault="00782EF4" w:rsidP="00782EF4">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009E6DCF" w14:textId="77777777" w:rsidR="00782EF4" w:rsidRPr="008406FC" w:rsidRDefault="00782EF4" w:rsidP="00782EF4">
      <w:pPr>
        <w:pStyle w:val="Heading4"/>
      </w:pPr>
      <w:r>
        <w:t xml:space="preserve">4] </w:t>
      </w:r>
      <w:r>
        <w:rPr>
          <w:u w:val="single"/>
        </w:rPr>
        <w:t>TVA</w:t>
      </w:r>
      <w:r>
        <w:t xml:space="preserve"> – just defend space mining being bad without the multilateral governance part of the plan. </w:t>
      </w:r>
    </w:p>
    <w:p w14:paraId="58E75040" w14:textId="77777777" w:rsidR="00782EF4" w:rsidRDefault="00782EF4" w:rsidP="00782EF4">
      <w:pPr>
        <w:pStyle w:val="Heading4"/>
      </w:pPr>
      <w:r>
        <w:t xml:space="preserve">5] </w:t>
      </w:r>
      <w:r>
        <w:rPr>
          <w:u w:val="single"/>
        </w:rPr>
        <w:t>Paradigm Issues</w:t>
      </w:r>
      <w:r>
        <w:t xml:space="preserve"> – </w:t>
      </w:r>
    </w:p>
    <w:p w14:paraId="3CFE8DFA" w14:textId="77777777" w:rsidR="00782EF4" w:rsidRDefault="00782EF4" w:rsidP="00782EF4">
      <w:pPr>
        <w:pStyle w:val="Heading4"/>
      </w:pPr>
      <w:r>
        <w:t xml:space="preserve">a] Topicality is </w:t>
      </w:r>
      <w:r>
        <w:rPr>
          <w:u w:val="single"/>
        </w:rPr>
        <w:t>Drop the Debater</w:t>
      </w:r>
      <w:r>
        <w:t xml:space="preserve"> – it’s a fundamental baseline for debate-ability.</w:t>
      </w:r>
    </w:p>
    <w:p w14:paraId="0C999640" w14:textId="77777777" w:rsidR="00782EF4" w:rsidRDefault="00782EF4" w:rsidP="00782EF4">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B25D456" w14:textId="77777777" w:rsidR="00782EF4" w:rsidRPr="00B12150" w:rsidRDefault="00782EF4" w:rsidP="00782EF4">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04846A1" w14:textId="75EC33EA" w:rsidR="00782EF4" w:rsidRDefault="00782EF4" w:rsidP="00782EF4">
      <w:pPr>
        <w:pStyle w:val="Heading3"/>
      </w:pPr>
      <w:r>
        <w:lastRenderedPageBreak/>
        <w:t>2</w:t>
      </w:r>
    </w:p>
    <w:p w14:paraId="7311A6E4" w14:textId="77777777" w:rsidR="00782EF4" w:rsidRDefault="00782EF4" w:rsidP="00782EF4">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73C68A8" w14:textId="77777777" w:rsidR="00782EF4" w:rsidRDefault="00782EF4" w:rsidP="00782EF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387B7F1" w14:textId="77777777" w:rsidR="00782EF4" w:rsidRPr="006326AA" w:rsidRDefault="00782EF4" w:rsidP="00782EF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w:t>
      </w:r>
      <w:r w:rsidRPr="00184EB0">
        <w:rPr>
          <w:sz w:val="12"/>
        </w:rPr>
        <w:lastRenderedPageBreak/>
        <w:t xml:space="preserve">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lastRenderedPageBreak/>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8A87A41" w14:textId="77777777" w:rsidR="00782EF4" w:rsidRPr="00C435A1" w:rsidRDefault="00782EF4" w:rsidP="00782EF4">
      <w:pPr>
        <w:pStyle w:val="Heading4"/>
        <w:rPr>
          <w:rFonts w:cs="Arial"/>
        </w:rPr>
      </w:pPr>
      <w:r w:rsidRPr="00C435A1">
        <w:rPr>
          <w:rFonts w:cs="Arial"/>
        </w:rPr>
        <w:t>Resource scarcity coming now and causes extinction—asteroid mining is the only way to solve</w:t>
      </w:r>
    </w:p>
    <w:p w14:paraId="72670A6B" w14:textId="77777777" w:rsidR="00782EF4" w:rsidRPr="00C435A1" w:rsidRDefault="00782EF4" w:rsidP="00782EF4">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0" w:history="1">
        <w:r w:rsidRPr="00C435A1">
          <w:rPr>
            <w:rStyle w:val="Hyperlink"/>
          </w:rPr>
          <w:t>https://www.linkedin.com/pulse/asteroid-mining-necessary-answer-mineral-scarcity-de-crombrugghe</w:t>
        </w:r>
      </w:hyperlink>
    </w:p>
    <w:p w14:paraId="76079FFB" w14:textId="77777777" w:rsidR="00782EF4" w:rsidRPr="00C435A1" w:rsidRDefault="00782EF4" w:rsidP="00782EF4">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 xml:space="preserve">the Earth is </w:t>
      </w:r>
      <w:r w:rsidRPr="00A90E46">
        <w:rPr>
          <w:rStyle w:val="StyleUnderline"/>
          <w:highlight w:val="green"/>
        </w:rPr>
        <w:lastRenderedPageBreak/>
        <w:t>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D915CCB" w14:textId="77777777" w:rsidR="00782EF4" w:rsidRPr="00C435A1" w:rsidRDefault="00782EF4" w:rsidP="00782EF4">
      <w:pPr>
        <w:pStyle w:val="Heading4"/>
        <w:rPr>
          <w:rFonts w:cs="Arial"/>
        </w:rPr>
      </w:pPr>
      <w:r w:rsidRPr="00C435A1">
        <w:rPr>
          <w:rFonts w:cs="Arial"/>
        </w:rPr>
        <w:t>Resource Shortages Exacerbate Conflict</w:t>
      </w:r>
    </w:p>
    <w:p w14:paraId="6CA18DEB" w14:textId="77777777" w:rsidR="00782EF4" w:rsidRPr="00C435A1" w:rsidRDefault="00782EF4" w:rsidP="00782EF4">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0CCE56BA" w14:textId="77777777" w:rsidR="00782EF4" w:rsidRPr="00C435A1" w:rsidRDefault="00782EF4" w:rsidP="00782EF4">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w:t>
      </w:r>
      <w:r w:rsidRPr="00C435A1">
        <w:rPr>
          <w:sz w:val="16"/>
        </w:rPr>
        <w:lastRenderedPageBreak/>
        <w:t xml:space="preserve">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w:t>
      </w:r>
      <w:r w:rsidRPr="00C435A1">
        <w:rPr>
          <w:sz w:val="16"/>
        </w:rPr>
        <w:lastRenderedPageBreak/>
        <w:t xml:space="preserve">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62E1D5D7" w14:textId="77777777" w:rsidR="00782EF4" w:rsidRPr="00C435A1" w:rsidRDefault="00782EF4" w:rsidP="00782EF4">
      <w:pPr>
        <w:pStyle w:val="Heading4"/>
        <w:rPr>
          <w:rFonts w:cs="Arial"/>
        </w:rPr>
      </w:pPr>
      <w:r w:rsidRPr="00C435A1">
        <w:rPr>
          <w:rFonts w:cs="Arial"/>
        </w:rPr>
        <w:t>Those Conflicts go Nuclear</w:t>
      </w:r>
    </w:p>
    <w:p w14:paraId="0CD582C2" w14:textId="77777777" w:rsidR="00782EF4" w:rsidRPr="00C435A1" w:rsidRDefault="00782EF4" w:rsidP="00782EF4">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1" w:history="1">
        <w:r w:rsidRPr="00C435A1">
          <w:rPr>
            <w:rStyle w:val="Hyperlink"/>
          </w:rPr>
          <w:t>https://www.thenation.com/article/how-resource-scarcity-and-climate-change-could-produce-global-explosion/</w:t>
        </w:r>
      </w:hyperlink>
      <w:r w:rsidRPr="00C435A1">
        <w:t xml:space="preserve"> JHW</w:t>
      </w:r>
    </w:p>
    <w:p w14:paraId="7606044C" w14:textId="77777777" w:rsidR="00782EF4" w:rsidRPr="00C435A1" w:rsidRDefault="00782EF4" w:rsidP="00782EF4">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 xml:space="preserve">higher levels of warfare when faced with resource shortages brought about by </w:t>
      </w:r>
      <w:r w:rsidRPr="00C435A1">
        <w:rPr>
          <w:rStyle w:val="StyleUnderline"/>
        </w:rPr>
        <w:lastRenderedPageBreak/>
        <w:t>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lastRenderedPageBreak/>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5FDFBDCF" w14:textId="77777777" w:rsidR="00782EF4" w:rsidRDefault="00782EF4" w:rsidP="00782EF4">
      <w:pPr>
        <w:pStyle w:val="Heading4"/>
      </w:pPr>
      <w:r>
        <w:t>Mining solves Water Shortages</w:t>
      </w:r>
    </w:p>
    <w:p w14:paraId="2581A51D" w14:textId="77777777" w:rsidR="00782EF4" w:rsidRPr="004F4117" w:rsidRDefault="00782EF4" w:rsidP="00782EF4">
      <w:r w:rsidRPr="00C962B6">
        <w:rPr>
          <w:rStyle w:val="Style13ptBold"/>
        </w:rPr>
        <w:t>Kean 15</w:t>
      </w:r>
      <w:r>
        <w:t xml:space="preserve"> </w:t>
      </w:r>
      <w:r w:rsidRPr="004F4117">
        <w:t>Sam Kean December 2015 "The End of Thirst"</w:t>
      </w:r>
      <w:r>
        <w:t xml:space="preserve"> </w:t>
      </w:r>
      <w:hyperlink r:id="rId12" w:history="1">
        <w:r w:rsidRPr="00FC542F">
          <w:rPr>
            <w:rStyle w:val="Hyperlink"/>
          </w:rPr>
          <w:t>https://www.theatlantic.com/magazine/archive/2015/12/the-end-of-thirst/413176/</w:t>
        </w:r>
      </w:hyperlink>
      <w:r>
        <w:t xml:space="preserve"> (writer based in Washington DC for the Atlantic)//Elmer </w:t>
      </w:r>
    </w:p>
    <w:p w14:paraId="79A8071F" w14:textId="77777777" w:rsidR="00782EF4" w:rsidRPr="00F35472" w:rsidRDefault="00782EF4" w:rsidP="00782EF4">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w:t>
      </w:r>
      <w:r w:rsidRPr="00F35472">
        <w:rPr>
          <w:sz w:val="16"/>
          <w:szCs w:val="16"/>
        </w:rPr>
        <w:lastRenderedPageBreak/>
        <w:t xml:space="preserve">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E263C4E" w14:textId="77777777" w:rsidR="00782EF4" w:rsidRPr="00C962B6" w:rsidRDefault="00782EF4" w:rsidP="00782EF4">
      <w:pPr>
        <w:pStyle w:val="Heading4"/>
      </w:pPr>
      <w:r>
        <w:t>Indo-Pak Water War goes Nuclear</w:t>
      </w:r>
    </w:p>
    <w:p w14:paraId="5BE4428B" w14:textId="77777777" w:rsidR="00782EF4" w:rsidRPr="003808B4" w:rsidRDefault="00782EF4" w:rsidP="00782EF4">
      <w:proofErr w:type="spellStart"/>
      <w:r w:rsidRPr="003808B4">
        <w:rPr>
          <w:rStyle w:val="Style13ptBold"/>
        </w:rPr>
        <w:t>Klare</w:t>
      </w:r>
      <w:proofErr w:type="spellEnd"/>
      <w:r w:rsidRPr="003808B4">
        <w:rPr>
          <w:rStyle w:val="Style13ptBold"/>
        </w:rPr>
        <w:t xml:space="preserve"> 20 </w:t>
      </w:r>
      <w:r w:rsidRPr="003808B4">
        <w:t xml:space="preserve">—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w:t>
      </w:r>
      <w:r w:rsidRPr="003808B4">
        <w:lastRenderedPageBreak/>
        <w:t>Strategic Security 13, No. 4, Pages 109-122; https://doi.org/10.5038/1944-0472.13.4.1826 Available at: https://scholarcommons.usf.edu/jss/vol13/iss4/8)//CYang</w:t>
      </w:r>
    </w:p>
    <w:p w14:paraId="5ED9AFE7" w14:textId="77777777" w:rsidR="00782EF4" w:rsidRPr="003808B4" w:rsidRDefault="00782EF4" w:rsidP="00782EF4">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603E0FDA" w14:textId="77777777" w:rsidR="00782EF4" w:rsidRPr="003808B4" w:rsidRDefault="00782EF4" w:rsidP="00782EF4">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47F2FD5B" w14:textId="77777777" w:rsidR="00782EF4" w:rsidRPr="003808B4" w:rsidRDefault="00782EF4" w:rsidP="00782EF4">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4FEE59C2" w14:textId="77777777" w:rsidR="00782EF4" w:rsidRPr="003808B4" w:rsidRDefault="00782EF4" w:rsidP="00782EF4">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05F64F2E" w14:textId="77777777" w:rsidR="00782EF4" w:rsidRPr="003808B4" w:rsidRDefault="00782EF4" w:rsidP="00782EF4">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55485A2C" w14:textId="77777777" w:rsidR="00782EF4" w:rsidRPr="003808B4" w:rsidRDefault="00782EF4" w:rsidP="00782EF4">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w:t>
      </w:r>
      <w:r w:rsidRPr="003808B4">
        <w:rPr>
          <w:sz w:val="16"/>
        </w:rPr>
        <w:lastRenderedPageBreak/>
        <w:t xml:space="preserve">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53B8283E" w14:textId="77777777" w:rsidR="00782EF4" w:rsidRPr="003808B4" w:rsidRDefault="00782EF4" w:rsidP="00782EF4">
      <w:pPr>
        <w:rPr>
          <w:sz w:val="16"/>
          <w:szCs w:val="16"/>
        </w:rPr>
      </w:pPr>
      <w:r w:rsidRPr="003808B4">
        <w:rPr>
          <w:sz w:val="16"/>
          <w:szCs w:val="16"/>
        </w:rPr>
        <w:t>Pakistan, the Indus, and U.S. Security</w:t>
      </w:r>
    </w:p>
    <w:p w14:paraId="5AECBFB1" w14:textId="77777777" w:rsidR="00782EF4" w:rsidRPr="003808B4" w:rsidRDefault="00782EF4" w:rsidP="00782EF4">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4782DC17" w14:textId="77777777" w:rsidR="00782EF4" w:rsidRPr="003808B4" w:rsidRDefault="00782EF4" w:rsidP="00782EF4">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024242B0" w14:textId="77777777" w:rsidR="00782EF4" w:rsidRPr="003808B4" w:rsidRDefault="00782EF4" w:rsidP="00782EF4">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430515BB" w14:textId="77777777" w:rsidR="00782EF4" w:rsidRPr="003808B4" w:rsidRDefault="00782EF4" w:rsidP="00782EF4">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351F7ED4" w14:textId="77777777" w:rsidR="00782EF4" w:rsidRPr="003808B4" w:rsidRDefault="00782EF4" w:rsidP="00782EF4">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w:t>
      </w:r>
      <w:r w:rsidRPr="003808B4">
        <w:rPr>
          <w:sz w:val="16"/>
        </w:rPr>
        <w:lastRenderedPageBreak/>
        <w:t xml:space="preserve">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04D4CEE4" w14:textId="77777777" w:rsidR="00782EF4" w:rsidRDefault="00782EF4" w:rsidP="00EB65FF"/>
    <w:p w14:paraId="5D0790BC" w14:textId="0D61A2B9" w:rsidR="00EB65FF" w:rsidRDefault="00EB65FF" w:rsidP="00EB65FF">
      <w:pPr>
        <w:pStyle w:val="Heading2"/>
      </w:pPr>
      <w:r>
        <w:lastRenderedPageBreak/>
        <w:t>Case</w:t>
      </w:r>
    </w:p>
    <w:p w14:paraId="75AC4794" w14:textId="7F2821C8" w:rsidR="009635B9" w:rsidRDefault="009635B9" w:rsidP="009635B9">
      <w:pPr>
        <w:pStyle w:val="Heading3"/>
      </w:pPr>
      <w:r>
        <w:lastRenderedPageBreak/>
        <w:t>T/L</w:t>
      </w:r>
    </w:p>
    <w:p w14:paraId="41A4E440" w14:textId="1806E9B0" w:rsidR="009635B9" w:rsidRDefault="009635B9" w:rsidP="009635B9">
      <w:pPr>
        <w:pStyle w:val="Heading4"/>
      </w:pPr>
      <w:r>
        <w:t xml:space="preserve">Multiple </w:t>
      </w:r>
      <w:proofErr w:type="spellStart"/>
      <w:r>
        <w:t>multilat</w:t>
      </w:r>
      <w:proofErr w:type="spellEnd"/>
      <w:r>
        <w:t xml:space="preserve"> </w:t>
      </w:r>
      <w:proofErr w:type="spellStart"/>
      <w:r>
        <w:t>args</w:t>
      </w:r>
      <w:proofErr w:type="spellEnd"/>
      <w:r>
        <w:t xml:space="preserve"> in space people still circumvent it </w:t>
      </w:r>
    </w:p>
    <w:p w14:paraId="5C3FCB25" w14:textId="18366EC8" w:rsidR="009635B9" w:rsidRPr="009635B9" w:rsidRDefault="00623EDE" w:rsidP="00623EDE">
      <w:pPr>
        <w:pStyle w:val="Heading4"/>
      </w:pPr>
      <w:r>
        <w:t>Warrant in McSweeney 20 card is that investors will be scared but if that happened companies wouldn’t be violating actual law means plan doesn’t solve.</w:t>
      </w:r>
    </w:p>
    <w:p w14:paraId="33806E18" w14:textId="77777777" w:rsidR="00EB65FF" w:rsidRPr="00D236AB" w:rsidRDefault="00EB65FF" w:rsidP="00EB65FF">
      <w:pPr>
        <w:pStyle w:val="Heading3"/>
      </w:pPr>
      <w:r>
        <w:lastRenderedPageBreak/>
        <w:t>Debris</w:t>
      </w:r>
    </w:p>
    <w:p w14:paraId="610C65A2" w14:textId="77777777" w:rsidR="00EB65FF" w:rsidRPr="00C460B7" w:rsidRDefault="00EB65FF" w:rsidP="00EB65FF"/>
    <w:p w14:paraId="33A3ECAA" w14:textId="77777777" w:rsidR="00EB65FF" w:rsidRPr="00100A2B" w:rsidRDefault="00EB65FF" w:rsidP="00EB65FF">
      <w:pPr>
        <w:pStyle w:val="Heading4"/>
        <w:numPr>
          <w:ilvl w:val="0"/>
          <w:numId w:val="13"/>
        </w:numPr>
        <w:tabs>
          <w:tab w:val="num" w:pos="360"/>
        </w:tabs>
        <w:ind w:left="0" w:firstLine="0"/>
      </w:pPr>
      <w:r w:rsidRPr="00100A2B">
        <w:t xml:space="preserve">Alt cause – broad space privatization and existing debris. </w:t>
      </w:r>
    </w:p>
    <w:p w14:paraId="32BB166B" w14:textId="77777777" w:rsidR="00EB65FF" w:rsidRPr="00100A2B" w:rsidRDefault="00EB65FF" w:rsidP="00EB65F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4E57C67C" w14:textId="77777777" w:rsidR="00EB65FF" w:rsidRPr="00100A2B" w:rsidRDefault="00EB65FF" w:rsidP="00EB65F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1866650E" w14:textId="77777777" w:rsidR="00EB65FF" w:rsidRPr="00100A2B" w:rsidRDefault="00EB65FF" w:rsidP="00EB65FF">
      <w:r w:rsidRPr="00100A2B">
        <w:t xml:space="preserve">2. Characterizing </w:t>
      </w:r>
      <w:proofErr w:type="spellStart"/>
      <w:r w:rsidRPr="00100A2B">
        <w:t>NewSpace</w:t>
      </w:r>
      <w:proofErr w:type="spellEnd"/>
      <w:r w:rsidRPr="00100A2B">
        <w:t>: a step change in the space environment</w:t>
      </w:r>
    </w:p>
    <w:p w14:paraId="2B3F940B" w14:textId="77777777" w:rsidR="00EB65FF" w:rsidRPr="00100A2B" w:rsidRDefault="00EB65FF" w:rsidP="00EB65F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11F2830" w14:textId="77777777" w:rsidR="00EB65FF" w:rsidRPr="00100A2B" w:rsidRDefault="00EB65FF" w:rsidP="00EB65FF">
      <w:r w:rsidRPr="00100A2B">
        <w:t>[Table 1 Omitted]</w:t>
      </w:r>
    </w:p>
    <w:p w14:paraId="63558A22" w14:textId="77777777" w:rsidR="00EB65FF" w:rsidRPr="00100A2B" w:rsidRDefault="00EB65FF" w:rsidP="00EB65F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63A12C3E" w14:textId="77777777" w:rsidR="00EB65FF" w:rsidRPr="00100A2B" w:rsidRDefault="00EB65FF" w:rsidP="00EB65FF">
      <w:r w:rsidRPr="00100A2B">
        <w:t>Current space safety, space surveillance, collision avoidance (COLA) and debris mitigation processes have been designed for and have evolved with the current population profile, launch rates and density of LEO space.</w:t>
      </w:r>
    </w:p>
    <w:p w14:paraId="392B23F6" w14:textId="77777777" w:rsidR="00EB65FF" w:rsidRPr="00100A2B" w:rsidRDefault="00EB65FF" w:rsidP="00EB65FF">
      <w:pPr>
        <w:rPr>
          <w:rStyle w:val="Emphasis"/>
        </w:rPr>
      </w:pPr>
      <w:r w:rsidRPr="008212F1">
        <w:rPr>
          <w:rStyle w:val="StyleUnderline"/>
          <w:highlight w:val="green"/>
        </w:rPr>
        <w:lastRenderedPageBreak/>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470F5B40" w14:textId="77777777" w:rsidR="00EB65FF" w:rsidRPr="00100A2B" w:rsidRDefault="00EB65FF" w:rsidP="00EB65FF">
      <w:r w:rsidRPr="00100A2B">
        <w:t>3. Compounding effects of better SSA, more satellites, and new operational concepts</w:t>
      </w:r>
    </w:p>
    <w:p w14:paraId="332C79A5" w14:textId="77777777" w:rsidR="00EB65FF" w:rsidRPr="00100A2B" w:rsidRDefault="00EB65FF" w:rsidP="00EB65F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C438F26" w14:textId="77777777" w:rsidR="00EB65FF" w:rsidRPr="00100A2B" w:rsidRDefault="00EB65FF" w:rsidP="00EB65F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6D78756" w14:textId="77777777" w:rsidR="00EB65FF" w:rsidRPr="00100A2B" w:rsidRDefault="00EB65FF" w:rsidP="00EB65F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56FC29D" w14:textId="77777777" w:rsidR="00EB65FF" w:rsidRPr="00100A2B" w:rsidRDefault="00EB65FF" w:rsidP="00EB65F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B89C8BE" w14:textId="77777777" w:rsidR="00EB65FF" w:rsidRPr="00100A2B" w:rsidRDefault="00EB65FF" w:rsidP="00EB65F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7FE6F457" w14:textId="77777777" w:rsidR="00EB65FF" w:rsidRPr="00624789" w:rsidRDefault="00EB65FF" w:rsidP="00EB65FF">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w:t>
      </w:r>
      <w:r w:rsidRPr="00100A2B">
        <w:lastRenderedPageBreak/>
        <w:t xml:space="preserve">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A38AD35" w14:textId="77777777" w:rsidR="00EB65FF" w:rsidRPr="00F22B32" w:rsidRDefault="00EB65FF" w:rsidP="00EB65FF">
      <w:pPr>
        <w:pStyle w:val="ListParagraph"/>
        <w:keepNext/>
        <w:keepLines/>
        <w:numPr>
          <w:ilvl w:val="0"/>
          <w:numId w:val="13"/>
        </w:numPr>
        <w:spacing w:before="200"/>
        <w:ind w:left="360"/>
        <w:outlineLvl w:val="3"/>
        <w:rPr>
          <w:rFonts w:eastAsia="Malgun Gothic" w:cs="Times New Roman"/>
          <w:b/>
          <w:iCs/>
          <w:sz w:val="26"/>
        </w:rPr>
      </w:pPr>
      <w:proofErr w:type="spellStart"/>
      <w:r>
        <w:rPr>
          <w:rFonts w:eastAsia="Malgun Gothic" w:cs="Times New Roman"/>
          <w:b/>
          <w:iCs/>
          <w:sz w:val="26"/>
        </w:rPr>
        <w:t>n</w:t>
      </w:r>
      <w:r w:rsidRPr="00F22B32">
        <w:rPr>
          <w:rFonts w:eastAsia="Malgun Gothic" w:cs="Times New Roman"/>
          <w:b/>
          <w:iCs/>
          <w:sz w:val="26"/>
        </w:rPr>
        <w:t>Probability</w:t>
      </w:r>
      <w:proofErr w:type="spellEnd"/>
      <w:r w:rsidRPr="00F22B32">
        <w:rPr>
          <w:rFonts w:eastAsia="Malgun Gothic" w:cs="Times New Roman"/>
          <w:b/>
          <w:iCs/>
          <w:sz w:val="26"/>
        </w:rPr>
        <w:t xml:space="preserve"> – 0.1% chance of a collision. </w:t>
      </w:r>
    </w:p>
    <w:p w14:paraId="4B59B0FB" w14:textId="77777777" w:rsidR="00EB65FF" w:rsidRPr="00100A2B" w:rsidRDefault="00EB65FF" w:rsidP="00EB65F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AE76825" w14:textId="77777777" w:rsidR="00EB65FF" w:rsidRPr="00100A2B" w:rsidRDefault="00EB65FF" w:rsidP="00EB65FF">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A9340EA" w14:textId="77777777" w:rsidR="00EB65FF" w:rsidRPr="00F22B32" w:rsidRDefault="00EB65FF" w:rsidP="00EB65FF">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6E2E12F1" w14:textId="77777777" w:rsidR="00EB65FF" w:rsidRPr="00100A2B" w:rsidRDefault="00EB65FF" w:rsidP="00EB65FF">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7899A1C1" w14:textId="77777777" w:rsidR="00EB65FF" w:rsidRPr="00100A2B" w:rsidRDefault="00EB65FF" w:rsidP="00EB65FF">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8DF7335" w14:textId="77777777" w:rsidR="00EB65FF" w:rsidRPr="00100A2B" w:rsidRDefault="00EB65FF" w:rsidP="00EB65FF">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xml:space="preserve">. </w:t>
      </w:r>
      <w:r w:rsidRPr="00100A2B">
        <w:rPr>
          <w:rStyle w:val="StyleUnderline"/>
        </w:rPr>
        <w:lastRenderedPageBreak/>
        <w:t>The population growth is primarily driven by catastrophic collisions between 700 and 1000 km altitudes</w:t>
      </w:r>
      <w:r w:rsidRPr="00100A2B">
        <w:rPr>
          <w:rFonts w:eastAsia="Calibri"/>
        </w:rPr>
        <w:t xml:space="preserve"> and such collisions are likely to occur every 5 to 9 years.89</w:t>
      </w:r>
    </w:p>
    <w:p w14:paraId="6F538919" w14:textId="77777777" w:rsidR="00EB65FF" w:rsidRPr="00F22B32" w:rsidRDefault="00EB65FF" w:rsidP="00EB65FF">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72BF83E8" w14:textId="77777777" w:rsidR="00EB65FF" w:rsidRPr="00100A2B" w:rsidRDefault="00EB65FF" w:rsidP="00EB65F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83456FD" w14:textId="77777777" w:rsidR="00EB65FF" w:rsidRPr="00100A2B" w:rsidRDefault="00EB65FF" w:rsidP="00EB65F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w:t>
      </w:r>
      <w:r w:rsidRPr="00100A2B">
        <w:lastRenderedPageBreak/>
        <w:t xml:space="preserve">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4AF9FD8E" w14:textId="77777777" w:rsidR="00EB65FF" w:rsidRPr="00100A2B" w:rsidRDefault="00EB65FF" w:rsidP="00EB65FF">
      <w:pPr>
        <w:pStyle w:val="Heading4"/>
        <w:numPr>
          <w:ilvl w:val="0"/>
          <w:numId w:val="13"/>
        </w:numPr>
        <w:tabs>
          <w:tab w:val="num" w:pos="360"/>
        </w:tabs>
        <w:ind w:left="0" w:firstLine="0"/>
      </w:pPr>
      <w:proofErr w:type="spellStart"/>
      <w:r>
        <w:t>d</w:t>
      </w:r>
      <w:r w:rsidRPr="00100A2B">
        <w:t>Space</w:t>
      </w:r>
      <w:proofErr w:type="spellEnd"/>
      <w:r w:rsidRPr="00100A2B">
        <w:t xml:space="preserve"> debris creates existential deterrence and a taboo </w:t>
      </w:r>
    </w:p>
    <w:p w14:paraId="7380FBA9" w14:textId="77777777" w:rsidR="00EB65FF" w:rsidRPr="00100A2B" w:rsidRDefault="00EB65FF" w:rsidP="00EB65FF">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64382BF" w14:textId="77777777" w:rsidR="00EB65FF" w:rsidRPr="00100A2B" w:rsidRDefault="00EB65FF" w:rsidP="00EB65FF">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6FBB912" w14:textId="77777777" w:rsidR="00EB65FF" w:rsidRPr="00100A2B" w:rsidRDefault="00EB65FF" w:rsidP="00EB65FF"/>
    <w:p w14:paraId="11F7BFA8" w14:textId="77777777" w:rsidR="00EB65FF" w:rsidRPr="00100A2B" w:rsidRDefault="00EB65FF" w:rsidP="00EB65FF">
      <w:pPr>
        <w:pStyle w:val="Heading4"/>
        <w:numPr>
          <w:ilvl w:val="0"/>
          <w:numId w:val="13"/>
        </w:numPr>
        <w:tabs>
          <w:tab w:val="num" w:pos="360"/>
        </w:tabs>
        <w:ind w:left="0" w:firstLine="0"/>
      </w:pPr>
      <w:r w:rsidRPr="00100A2B">
        <w:t xml:space="preserve">Alliances check </w:t>
      </w:r>
      <w:proofErr w:type="spellStart"/>
      <w:r w:rsidRPr="00100A2B">
        <w:t>miscalc</w:t>
      </w:r>
      <w:proofErr w:type="spellEnd"/>
      <w:r w:rsidRPr="00100A2B">
        <w:t xml:space="preserve"> – too costly</w:t>
      </w:r>
    </w:p>
    <w:p w14:paraId="68805AE2" w14:textId="77777777" w:rsidR="00EB65FF" w:rsidRPr="00100A2B" w:rsidRDefault="00EB65FF" w:rsidP="00EB65FF">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1F2B7B8D" w14:textId="77777777" w:rsidR="00EB65FF" w:rsidRDefault="00EB65FF" w:rsidP="00EB65FF">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lastRenderedPageBreak/>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622F95D4" w14:textId="291A1068" w:rsidR="00EB65FF" w:rsidRDefault="00EB65FF" w:rsidP="00EB65FF">
      <w:pPr>
        <w:pStyle w:val="Heading4"/>
        <w:numPr>
          <w:ilvl w:val="0"/>
          <w:numId w:val="13"/>
        </w:numPr>
        <w:tabs>
          <w:tab w:val="num" w:pos="360"/>
        </w:tabs>
        <w:ind w:left="0" w:firstLine="0"/>
      </w:pPr>
      <w:r w:rsidRPr="008C0B83">
        <w:t xml:space="preserve">No </w:t>
      </w:r>
      <w:proofErr w:type="spellStart"/>
      <w:r w:rsidRPr="008C0B83">
        <w:t>miscalc</w:t>
      </w:r>
      <w:proofErr w:type="spellEnd"/>
      <w:r w:rsidRPr="008C0B83">
        <w:t xml:space="preserve"> </w:t>
      </w:r>
      <w:r>
        <w:t>–</w:t>
      </w:r>
      <w:r w:rsidRPr="008C0B83">
        <w:t xml:space="preserve"> </w:t>
      </w:r>
      <w:proofErr w:type="spellStart"/>
      <w:r>
        <w:t>ev</w:t>
      </w:r>
      <w:proofErr w:type="spellEnd"/>
      <w:r>
        <w:t xml:space="preserve"> </w:t>
      </w:r>
      <w:r w:rsidRPr="008C0B83">
        <w:t>Johnson</w:t>
      </w:r>
      <w:r>
        <w:t xml:space="preserve"> indicates 300,000</w:t>
      </w:r>
    </w:p>
    <w:p w14:paraId="3EF7D949" w14:textId="77777777" w:rsidR="009635B9" w:rsidRDefault="009635B9" w:rsidP="009635B9">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45579D69" w14:textId="77777777" w:rsidR="009635B9" w:rsidRDefault="009635B9" w:rsidP="009635B9">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 </w:t>
      </w:r>
      <w:proofErr w:type="spellStart"/>
      <w:r>
        <w:t>rehighlighting</w:t>
      </w:r>
      <w:proofErr w:type="spellEnd"/>
    </w:p>
    <w:p w14:paraId="4D3EA175" w14:textId="77777777" w:rsidR="009635B9" w:rsidRDefault="009635B9" w:rsidP="009635B9">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6C4D6F3" w14:textId="77777777" w:rsidR="009635B9" w:rsidRPr="00DE5888" w:rsidRDefault="009635B9" w:rsidP="009635B9">
      <w:pPr>
        <w:rPr>
          <w:b/>
          <w:iCs/>
          <w:u w:val="single"/>
          <w:bdr w:val="single" w:sz="8" w:space="0" w:color="auto"/>
        </w:rPr>
      </w:pPr>
      <w:r w:rsidRPr="00244B1F">
        <w:rPr>
          <w:rStyle w:val="StyleUnderline"/>
          <w:highlight w:val="green"/>
        </w:rPr>
        <w:t>NASA chose</w:t>
      </w:r>
      <w:r w:rsidRPr="00364AB4">
        <w:rPr>
          <w:rStyle w:val="StyleUnderline"/>
        </w:rPr>
        <w:t xml:space="preserve"> the second option for </w:t>
      </w:r>
      <w:r w:rsidRPr="00244B1F">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244B1F">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244B1F">
        <w:rPr>
          <w:rStyle w:val="Emphasis"/>
          <w:highlight w:val="green"/>
        </w:rPr>
        <w:t xml:space="preserve">could intrude </w:t>
      </w:r>
      <w:r w:rsidRPr="00AD64D7">
        <w:rPr>
          <w:rStyle w:val="Emphasis"/>
        </w:rPr>
        <w:t xml:space="preserve">where many </w:t>
      </w:r>
      <w:proofErr w:type="spellStart"/>
      <w:r w:rsidRPr="00244B1F">
        <w:rPr>
          <w:rStyle w:val="Emphasis"/>
          <w:highlight w:val="green"/>
        </w:rPr>
        <w:t>defence</w:t>
      </w:r>
      <w:proofErr w:type="spellEnd"/>
      <w:r w:rsidRPr="00244B1F">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244B1F">
        <w:rPr>
          <w:sz w:val="12"/>
          <w:highlight w:val="green"/>
        </w:rPr>
        <w:t xml:space="preserve">. </w:t>
      </w:r>
      <w:r w:rsidRPr="00244B1F">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244B1F">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244B1F">
        <w:rPr>
          <w:rStyle w:val="Emphasis"/>
          <w:highlight w:val="green"/>
        </w:rPr>
        <w:t xml:space="preserve">It is possible to </w:t>
      </w:r>
      <w:r w:rsidRPr="00F5773D">
        <w:rPr>
          <w:rStyle w:val="Emphasis"/>
        </w:rPr>
        <w:t xml:space="preserve">quantify and </w:t>
      </w:r>
      <w:r w:rsidRPr="00244B1F">
        <w:rPr>
          <w:rStyle w:val="Emphasis"/>
          <w:highlight w:val="green"/>
        </w:rPr>
        <w:t>manage the risk</w:t>
      </w:r>
      <w:r w:rsidRPr="00244B1F">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244B1F">
        <w:rPr>
          <w:rStyle w:val="Emphasis"/>
          <w:highlight w:val="green"/>
        </w:rPr>
        <w:t>precautions will prevent harm due to stray asteroid material.”</w:t>
      </w:r>
    </w:p>
    <w:p w14:paraId="7877131F" w14:textId="77777777" w:rsidR="009635B9" w:rsidRPr="00B036CD" w:rsidRDefault="009635B9" w:rsidP="009635B9">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0B258D5E" w14:textId="77777777" w:rsidR="009635B9" w:rsidRPr="00FE4F08" w:rsidRDefault="009635B9" w:rsidP="009635B9">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AAD016D" w14:textId="77777777" w:rsidR="009635B9" w:rsidRPr="00FE4F08" w:rsidRDefault="009635B9" w:rsidP="009635B9">
      <w:pPr>
        <w:rPr>
          <w:sz w:val="16"/>
        </w:rPr>
      </w:pPr>
      <w:r w:rsidRPr="00B036CD">
        <w:rPr>
          <w:rStyle w:val="StyleUnderline"/>
        </w:rPr>
        <w:lastRenderedPageBreak/>
        <w:t xml:space="preserve">The orbital area around earth can be broken down into </w:t>
      </w:r>
      <w:r w:rsidRPr="00244B1F">
        <w:rPr>
          <w:rStyle w:val="StyleUnderline"/>
          <w:highlight w:val="green"/>
        </w:rPr>
        <w:t>four regions.</w:t>
      </w:r>
      <w:r>
        <w:rPr>
          <w:rStyle w:val="StyleUnderline"/>
        </w:rPr>
        <w:t xml:space="preserve"> </w:t>
      </w:r>
      <w:r w:rsidRPr="00244B1F">
        <w:rPr>
          <w:rStyle w:val="Emphasis"/>
          <w:highlight w:val="green"/>
        </w:rPr>
        <w:t>Low LEO</w:t>
      </w:r>
      <w:r w:rsidRPr="00B036CD">
        <w:rPr>
          <w:rStyle w:val="StyleUnderline"/>
        </w:rPr>
        <w:t xml:space="preserve"> - Up to about 400km. </w:t>
      </w:r>
      <w:r w:rsidRPr="00244B1F">
        <w:rPr>
          <w:rStyle w:val="StyleUnderline"/>
          <w:highlight w:val="green"/>
        </w:rPr>
        <w:t>Things</w:t>
      </w:r>
      <w:r w:rsidRPr="00B036CD">
        <w:rPr>
          <w:rStyle w:val="StyleUnderline"/>
        </w:rPr>
        <w:t xml:space="preserve"> that orbit here </w:t>
      </w:r>
      <w:r w:rsidRPr="00244B1F">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244B1F">
        <w:rPr>
          <w:rStyle w:val="Emphasis"/>
          <w:highlight w:val="green"/>
        </w:rPr>
        <w:t>High LEO</w:t>
      </w:r>
      <w:r w:rsidRPr="00B036CD">
        <w:rPr>
          <w:rStyle w:val="StyleUnderline"/>
        </w:rPr>
        <w:t xml:space="preserve"> - 400km to 2000km. This </w:t>
      </w:r>
      <w:r w:rsidRPr="002A301D">
        <w:rPr>
          <w:rStyle w:val="StyleUnderline"/>
        </w:rPr>
        <w:t xml:space="preserve">where </w:t>
      </w:r>
      <w:r w:rsidRPr="00244B1F">
        <w:rPr>
          <w:rStyle w:val="StyleUnderline"/>
          <w:highlight w:val="green"/>
        </w:rPr>
        <w:t>most</w:t>
      </w:r>
      <w:r w:rsidRPr="00B036CD">
        <w:rPr>
          <w:rStyle w:val="StyleUnderline"/>
        </w:rPr>
        <w:t xml:space="preserve"> heavy satellites and most space </w:t>
      </w:r>
      <w:r w:rsidRPr="00244B1F">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244B1F">
        <w:rPr>
          <w:rStyle w:val="Emphasis"/>
          <w:highlight w:val="green"/>
        </w:rPr>
        <w:t>Mid Orbit</w:t>
      </w:r>
      <w:r w:rsidRPr="00244B1F">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244B1F">
        <w:rPr>
          <w:rStyle w:val="StyleUnderline"/>
          <w:highlight w:val="green"/>
        </w:rPr>
        <w:t>sat</w:t>
      </w:r>
      <w:r w:rsidRPr="00B036CD">
        <w:rPr>
          <w:rStyle w:val="StyleUnderline"/>
        </w:rPr>
        <w:t>ellite</w:t>
      </w:r>
      <w:r w:rsidRPr="00244B1F">
        <w:rPr>
          <w:rStyle w:val="StyleUnderline"/>
          <w:highlight w:val="green"/>
        </w:rPr>
        <w:t>s travel here</w:t>
      </w:r>
      <w:r w:rsidRPr="00B036CD">
        <w:rPr>
          <w:rStyle w:val="StyleUnderline"/>
        </w:rPr>
        <w:t xml:space="preserve"> in lonely, long lives. The </w:t>
      </w:r>
      <w:r w:rsidRPr="00244B1F">
        <w:rPr>
          <w:rStyle w:val="Emphasis"/>
          <w:highlight w:val="green"/>
        </w:rPr>
        <w:t>volume</w:t>
      </w:r>
      <w:r w:rsidRPr="00B036CD">
        <w:rPr>
          <w:rStyle w:val="Emphasis"/>
        </w:rPr>
        <w:t xml:space="preserve"> of space </w:t>
      </w:r>
      <w:r w:rsidRPr="00244B1F">
        <w:rPr>
          <w:rStyle w:val="Emphasis"/>
          <w:highlight w:val="green"/>
        </w:rPr>
        <w:t>is so huge</w:t>
      </w:r>
      <w:r w:rsidRPr="00244B1F">
        <w:rPr>
          <w:rStyle w:val="StyleUnderline"/>
          <w:highlight w:val="green"/>
        </w:rPr>
        <w:t>, and</w:t>
      </w:r>
      <w:r w:rsidRPr="00B036CD">
        <w:rPr>
          <w:rStyle w:val="StyleUnderline"/>
        </w:rPr>
        <w:t xml:space="preserve"> the </w:t>
      </w:r>
      <w:r w:rsidRPr="00244B1F">
        <w:rPr>
          <w:rStyle w:val="Emphasis"/>
          <w:highlight w:val="green"/>
        </w:rPr>
        <w:t>number of sat</w:t>
      </w:r>
      <w:r w:rsidRPr="00B036CD">
        <w:rPr>
          <w:rStyle w:val="Emphasis"/>
        </w:rPr>
        <w:t>ellite</w:t>
      </w:r>
      <w:r w:rsidRPr="00244B1F">
        <w:rPr>
          <w:rStyle w:val="Emphasis"/>
          <w:highlight w:val="green"/>
        </w:rPr>
        <w:t>s so few</w:t>
      </w:r>
      <w:r w:rsidRPr="00B036CD">
        <w:rPr>
          <w:rStyle w:val="StyleUnderline"/>
        </w:rPr>
        <w:t xml:space="preserve">, that </w:t>
      </w:r>
      <w:r w:rsidRPr="00244B1F">
        <w:rPr>
          <w:rStyle w:val="StyleUnderline"/>
          <w:highlight w:val="green"/>
        </w:rPr>
        <w:t xml:space="preserve">we </w:t>
      </w:r>
      <w:r w:rsidRPr="00244B1F">
        <w:rPr>
          <w:rStyle w:val="Emphasis"/>
          <w:highlight w:val="green"/>
        </w:rPr>
        <w:t>don’t</w:t>
      </w:r>
      <w:r w:rsidRPr="00B036CD">
        <w:rPr>
          <w:rStyle w:val="Emphasis"/>
        </w:rPr>
        <w:t xml:space="preserve"> need to </w:t>
      </w:r>
      <w:r w:rsidRPr="00244B1F">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244B1F">
        <w:rPr>
          <w:rStyle w:val="StyleUnderline"/>
          <w:highlight w:val="green"/>
        </w:rPr>
        <w:t>sat</w:t>
      </w:r>
      <w:r w:rsidRPr="00B036CD">
        <w:rPr>
          <w:rStyle w:val="StyleUnderline"/>
        </w:rPr>
        <w:t>ellite</w:t>
      </w:r>
      <w:r w:rsidRPr="00244B1F">
        <w:rPr>
          <w:rStyle w:val="StyleUnderline"/>
          <w:highlight w:val="green"/>
        </w:rPr>
        <w:t>s</w:t>
      </w:r>
      <w:r w:rsidRPr="00B036CD">
        <w:rPr>
          <w:rStyle w:val="StyleUnderline"/>
        </w:rPr>
        <w:t xml:space="preserve"> here are </w:t>
      </w:r>
      <w:r w:rsidRPr="00244B1F">
        <w:rPr>
          <w:rStyle w:val="StyleUnderline"/>
          <w:highlight w:val="green"/>
        </w:rPr>
        <w:t>moving the same</w:t>
      </w:r>
      <w:r w:rsidRPr="00B036CD">
        <w:rPr>
          <w:rStyle w:val="StyleUnderline"/>
        </w:rPr>
        <w:t xml:space="preserve"> direction at the same </w:t>
      </w:r>
      <w:r w:rsidRPr="00244B1F">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244B1F">
        <w:rPr>
          <w:rStyle w:val="Emphasis"/>
          <w:highlight w:val="green"/>
        </w:rPr>
        <w:t>one</w:t>
      </w:r>
      <w:r w:rsidRPr="00B036CD">
        <w:rPr>
          <w:rStyle w:val="Emphasis"/>
        </w:rPr>
        <w:t xml:space="preserve"> satellite </w:t>
      </w:r>
      <w:r w:rsidRPr="00244B1F">
        <w:rPr>
          <w:rStyle w:val="Emphasis"/>
          <w:highlight w:val="green"/>
        </w:rPr>
        <w:t>per 1000km</w:t>
      </w:r>
      <w:r w:rsidRPr="00B036CD">
        <w:rPr>
          <w:rStyle w:val="StyleUnderline"/>
        </w:rPr>
        <w:t xml:space="preserve"> of the ring. Kessler is </w:t>
      </w:r>
      <w:r w:rsidRPr="00244B1F">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244B1F">
        <w:rPr>
          <w:rStyle w:val="Emphasis"/>
          <w:highlight w:val="green"/>
        </w:rPr>
        <w:t>worst case</w:t>
      </w:r>
      <w:proofErr w:type="gramEnd"/>
      <w:r w:rsidRPr="00244B1F">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244B1F">
        <w:rPr>
          <w:rStyle w:val="StyleUnderline"/>
          <w:highlight w:val="green"/>
        </w:rPr>
        <w:t>odds of hitting</w:t>
      </w:r>
      <w:r w:rsidRPr="00B036CD">
        <w:rPr>
          <w:rStyle w:val="StyleUnderline"/>
        </w:rPr>
        <w:t xml:space="preserve"> that cube </w:t>
      </w:r>
      <w:r w:rsidRPr="00244B1F">
        <w:rPr>
          <w:rStyle w:val="StyleUnderline"/>
          <w:highlight w:val="green"/>
        </w:rPr>
        <w:t xml:space="preserve">are </w:t>
      </w:r>
      <w:r w:rsidRPr="00244B1F">
        <w:rPr>
          <w:rStyle w:val="Emphasis"/>
          <w:highlight w:val="green"/>
        </w:rPr>
        <w:t xml:space="preserve">tiny </w:t>
      </w:r>
      <w:r w:rsidRPr="005E6353">
        <w:rPr>
          <w:rStyle w:val="Emphasis"/>
        </w:rPr>
        <w:t>- less than 1 in 10,000</w:t>
      </w:r>
      <w:r w:rsidRPr="00B036CD">
        <w:rPr>
          <w:sz w:val="16"/>
        </w:rPr>
        <w:t>.</w:t>
      </w:r>
    </w:p>
    <w:p w14:paraId="1A1C87DE" w14:textId="77777777" w:rsidR="009635B9" w:rsidRDefault="009635B9" w:rsidP="009635B9">
      <w:pPr>
        <w:pStyle w:val="Heading4"/>
        <w:rPr>
          <w:rFonts w:cs="Calibri"/>
        </w:rPr>
      </w:pPr>
      <w:r>
        <w:rPr>
          <w:rFonts w:cs="Calibri"/>
        </w:rPr>
        <w:t xml:space="preserve">3] Concedes Asteroid Mining can be regulated to still be allowed to occur – says “possible to … manage risk” – no solvency deficit to the CP. </w:t>
      </w:r>
    </w:p>
    <w:p w14:paraId="53951E3F" w14:textId="77777777" w:rsidR="009635B9" w:rsidRDefault="009635B9" w:rsidP="009635B9">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1AB6457C" w14:textId="77777777" w:rsidR="009635B9" w:rsidRPr="00A158DC" w:rsidRDefault="009635B9" w:rsidP="009635B9">
      <w:r w:rsidRPr="00A158DC">
        <w:rPr>
          <w:rStyle w:val="Style13ptBold"/>
        </w:rPr>
        <w:t>McKnight 17</w:t>
      </w:r>
      <w:r>
        <w:t xml:space="preserve"> </w:t>
      </w:r>
      <w:r w:rsidRPr="00A158DC">
        <w:t xml:space="preserve">Dr. Darren McKnight 17, Ph.D., Technical Director for Integrity Applications, Previously Senior Vice President and Director of Science and Technology Strategy at Science Applications International Corporation, “Proposed Series of Orbital Debris Remediation Activities,” 3rd International </w:t>
      </w:r>
      <w:r w:rsidRPr="00A158DC">
        <w:lastRenderedPageBreak/>
        <w:t>Conference and Exhibition on Satellite &amp; Space Missions, 5/13/2017, https://iaaweb.org/iaa/Scientific%20Activity/debrisminutes03166.pdf [graphics omitted]</w:t>
      </w:r>
    </w:p>
    <w:p w14:paraId="5D945D6B" w14:textId="77777777" w:rsidR="009635B9" w:rsidRPr="00A158DC" w:rsidRDefault="009635B9" w:rsidP="009635B9">
      <w:r>
        <w:rPr>
          <w:noProof/>
        </w:rPr>
        <w:drawing>
          <wp:inline distT="0" distB="0" distL="0" distR="0" wp14:anchorId="4CF5F5C3" wp14:editId="12E20E49">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015EA04A" w14:textId="77777777" w:rsidR="009635B9" w:rsidRDefault="009635B9" w:rsidP="009635B9">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1FD0B4A1" w14:textId="3C225D4A" w:rsidR="009635B9" w:rsidRDefault="009635B9" w:rsidP="009635B9">
      <w:pPr>
        <w:pStyle w:val="Heading4"/>
        <w:rPr>
          <w:rFonts w:cs="Calibri"/>
        </w:rPr>
      </w:pPr>
      <w:r>
        <w:rPr>
          <w:rFonts w:cs="Calibri"/>
        </w:rPr>
        <w:t xml:space="preserve">On Biggs 18: no impact, even if we have data countries </w:t>
      </w:r>
      <w:proofErr w:type="spellStart"/>
      <w:proofErr w:type="gramStart"/>
      <w:r>
        <w:rPr>
          <w:rFonts w:cs="Calibri"/>
        </w:rPr>
        <w:t>wont</w:t>
      </w:r>
      <w:proofErr w:type="spellEnd"/>
      <w:proofErr w:type="gramEnd"/>
      <w:r>
        <w:rPr>
          <w:rFonts w:cs="Calibri"/>
        </w:rPr>
        <w:t xml:space="preserve"> follow thru, we already have tons of climate data and no one does anything about it so more data </w:t>
      </w:r>
      <w:proofErr w:type="spellStart"/>
      <w:r>
        <w:rPr>
          <w:rFonts w:cs="Calibri"/>
        </w:rPr>
        <w:t>wont</w:t>
      </w:r>
      <w:proofErr w:type="spellEnd"/>
      <w:r>
        <w:rPr>
          <w:rFonts w:cs="Calibri"/>
        </w:rPr>
        <w:t xml:space="preserve"> change anything </w:t>
      </w:r>
    </w:p>
    <w:p w14:paraId="56F36C14" w14:textId="77777777" w:rsidR="009635B9" w:rsidRPr="001007BF" w:rsidRDefault="009635B9" w:rsidP="009635B9">
      <w:pPr>
        <w:pStyle w:val="Heading4"/>
      </w:pPr>
      <w:r>
        <w:t xml:space="preserve">But going for </w:t>
      </w:r>
      <w:proofErr w:type="gramStart"/>
      <w:r>
        <w:t>the !</w:t>
      </w:r>
      <w:proofErr w:type="gramEnd"/>
      <w:r>
        <w:t xml:space="preserve"> turn -- debris is good—</w:t>
      </w:r>
    </w:p>
    <w:p w14:paraId="53862FA1" w14:textId="77777777" w:rsidR="009635B9" w:rsidRPr="001007BF" w:rsidRDefault="009635B9" w:rsidP="009635B9">
      <w:pPr>
        <w:pStyle w:val="Heading4"/>
      </w:pPr>
      <w:r w:rsidRPr="0088535A">
        <w:rPr>
          <w:rFonts w:cs="Calibri"/>
        </w:rPr>
        <w:t>Satellite loss shuts down global fracking</w:t>
      </w:r>
    </w:p>
    <w:p w14:paraId="5DDE10B3" w14:textId="77777777" w:rsidR="009635B9" w:rsidRDefault="009635B9" w:rsidP="009635B9">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the American Institute of Aeronautics and Astronautics, National Space Society, the World Future Society, and MENSA, Sky Alert!: When Satellites Fail, p. 99-105</w:t>
      </w:r>
    </w:p>
    <w:p w14:paraId="2B337B5F" w14:textId="77777777" w:rsidR="009635B9" w:rsidRDefault="009635B9" w:rsidP="009635B9">
      <w:r>
        <w:t xml:space="preserve"> </w:t>
      </w:r>
      <w:r w:rsidRPr="00B42D08">
        <w:rPr>
          <w:rStyle w:val="Emphasis"/>
          <w:highlight w:val="green"/>
        </w:rPr>
        <w:t>Energy</w:t>
      </w:r>
      <w:r w:rsidRPr="0088535A">
        <w:t xml:space="preserve">, environment, farming, mining, land use. </w:t>
      </w:r>
      <w:proofErr w:type="gramStart"/>
      <w:r w:rsidRPr="0088535A">
        <w:t>All of</w:t>
      </w:r>
      <w:proofErr w:type="gramEnd"/>
      <w:r w:rsidRPr="0088535A">
        <w:t xml:space="preserve">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 xml:space="preserve">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w:t>
      </w:r>
      <w:r w:rsidRPr="0088535A">
        <w:rPr>
          <w:sz w:val="12"/>
          <w:szCs w:val="18"/>
        </w:rPr>
        <w:lastRenderedPageBreak/>
        <w:t>square miles (Figure 10.3) [1].</w:t>
      </w:r>
      <w:r>
        <w:rPr>
          <w:sz w:val="12"/>
          <w:szCs w:val="18"/>
        </w:rPr>
        <w:t xml:space="preserve"> </w:t>
      </w:r>
      <w:r w:rsidRPr="0088535A">
        <w:rPr>
          <w:sz w:val="12"/>
          <w:szCs w:val="18"/>
        </w:rPr>
        <w:t xml:space="preserve">And what is the practical side of this </w:t>
      </w:r>
      <w:proofErr w:type="gramStart"/>
      <w:r w:rsidRPr="0088535A">
        <w:rPr>
          <w:sz w:val="12"/>
          <w:szCs w:val="18"/>
        </w:rPr>
        <w:t>particular bit</w:t>
      </w:r>
      <w:proofErr w:type="gramEnd"/>
      <w:r w:rsidRPr="0088535A">
        <w:rPr>
          <w:sz w:val="12"/>
          <w:szCs w:val="18"/>
        </w:rPr>
        <w:t xml:space="preserve">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 xml:space="preserve">Desertification is but one example of changing climates affecting people's everyday lives. What about more direct observations of our impact on the planet? Figures 10.4 and 10.5 show the scarring of the Earth's surface </w:t>
      </w:r>
      <w:proofErr w:type="gramStart"/>
      <w:r w:rsidRPr="0088535A">
        <w:rPr>
          <w:sz w:val="12"/>
          <w:szCs w:val="18"/>
        </w:rPr>
        <w:t>as a result of</w:t>
      </w:r>
      <w:proofErr w:type="gramEnd"/>
      <w:r w:rsidRPr="0088535A">
        <w:rPr>
          <w:sz w:val="12"/>
          <w:szCs w:val="18"/>
        </w:rPr>
        <w:t xml:space="preserve">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 xml:space="preserve">Other than taking pictures of surface features, like lakes and open pit mines, how are satellites monitoring the Earth's changing climate? In just about every way, </w:t>
      </w:r>
      <w:proofErr w:type="gramStart"/>
      <w:r w:rsidRPr="0088535A">
        <w:rPr>
          <w:sz w:val="12"/>
          <w:szCs w:val="18"/>
        </w:rPr>
        <w:t>by:</w:t>
      </w:r>
      <w:proofErr w:type="gramEnd"/>
      <w:r w:rsidRPr="0088535A">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88535A">
        <w:rPr>
          <w:sz w:val="12"/>
          <w:szCs w:val="18"/>
        </w:rPr>
        <w:t>morning;</w:t>
      </w:r>
      <w:proofErr w:type="gramEnd"/>
      <w:r w:rsidRPr="0088535A">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14:paraId="7110A4E7" w14:textId="77777777" w:rsidR="009635B9" w:rsidRPr="0088535A" w:rsidRDefault="009635B9" w:rsidP="009635B9">
      <w:pPr>
        <w:rPr>
          <w:b/>
          <w:sz w:val="26"/>
          <w:u w:val="single"/>
        </w:rPr>
      </w:pPr>
    </w:p>
    <w:p w14:paraId="2693375E" w14:textId="77777777" w:rsidR="009635B9" w:rsidRPr="0088535A" w:rsidRDefault="009635B9" w:rsidP="009635B9">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14:paraId="78BFD7F4" w14:textId="77777777" w:rsidR="009635B9" w:rsidRPr="0088535A" w:rsidRDefault="009635B9" w:rsidP="009635B9">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14:paraId="72CC9E6E" w14:textId="77777777" w:rsidR="009635B9" w:rsidRPr="0088535A" w:rsidRDefault="009635B9" w:rsidP="009635B9">
      <w:r w:rsidRPr="0088535A">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2EE6C64B" w14:textId="77777777" w:rsidR="009635B9" w:rsidRPr="0088535A" w:rsidRDefault="009635B9" w:rsidP="009635B9">
      <w:pPr>
        <w:rPr>
          <w:u w:val="single"/>
        </w:rPr>
      </w:pPr>
      <w:r w:rsidRPr="0088535A">
        <w:lastRenderedPageBreak/>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w:t>
      </w:r>
      <w:proofErr w:type="gramStart"/>
      <w:r w:rsidRPr="0088535A">
        <w:t xml:space="preserve">is </w:t>
      </w:r>
      <w:r w:rsidRPr="0088535A">
        <w:rPr>
          <w:rStyle w:val="StyleUnderline"/>
        </w:rPr>
        <w:t>the #1 preventable cause of climate change</w:t>
      </w:r>
      <w:proofErr w:type="gramEnd"/>
      <w:r w:rsidRPr="0088535A">
        <w:rPr>
          <w:rStyle w:val="StyleUnderline"/>
        </w:rPr>
        <w:t>. It’s not coal, it’s not nuclear, and it’s not oil and gasoline. It’s</w:t>
      </w:r>
      <w:r w:rsidRPr="0088535A">
        <w:t xml:space="preserve"> </w:t>
      </w:r>
      <w:proofErr w:type="gramStart"/>
      <w:r w:rsidRPr="0088535A">
        <w:t>actually the</w:t>
      </w:r>
      <w:proofErr w:type="gramEnd"/>
      <w:r w:rsidRPr="0088535A">
        <w:t xml:space="preserve"> use of the very fuel that is touted as being cleaner, greener, and cheaper than all the rest. This fuel is called </w:t>
      </w:r>
      <w:r w:rsidRPr="0088535A">
        <w:rPr>
          <w:rStyle w:val="StyleUnderline"/>
        </w:rPr>
        <w:t>“Natural Gas”.</w:t>
      </w:r>
    </w:p>
    <w:p w14:paraId="6651E71D" w14:textId="77777777" w:rsidR="009635B9" w:rsidRPr="0088535A" w:rsidRDefault="009635B9" w:rsidP="009635B9">
      <w:r w:rsidRPr="0088535A">
        <w:t xml:space="preserve">Let’s start with its name – “Natural Gas”. What is “natural gas”? There’s </w:t>
      </w:r>
      <w:proofErr w:type="gramStart"/>
      <w:r w:rsidRPr="0088535A">
        <w:t>actually nothing</w:t>
      </w:r>
      <w:proofErr w:type="gramEnd"/>
      <w:r w:rsidRPr="0088535A">
        <w:t xml:space="preserve">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14:paraId="6F1C2264" w14:textId="77777777" w:rsidR="009635B9" w:rsidRPr="009635B9" w:rsidRDefault="009635B9" w:rsidP="009635B9">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w:t>
      </w:r>
      <w:proofErr w:type="gramStart"/>
      <w:r w:rsidRPr="0088535A">
        <w:rPr>
          <w:rStyle w:val="StyleUnderline"/>
        </w:rPr>
        <w:t>in close proximity to</w:t>
      </w:r>
      <w:proofErr w:type="gramEnd"/>
      <w:r w:rsidRPr="0088535A">
        <w:rPr>
          <w:rStyle w:val="StyleUnderline"/>
        </w:rPr>
        <w:t xml:space="preserve"> it,</w:t>
      </w:r>
      <w:r w:rsidRPr="009635B9">
        <w:rPr>
          <w:rStyle w:val="StyleUnderline"/>
        </w:rPr>
        <w:t xml:space="preserve"> and changes the nature of both neighborhoods and landscapes. Fracking also </w:t>
      </w:r>
      <w:r w:rsidRPr="009635B9">
        <w:rPr>
          <w:rStyle w:val="StyleUnderline"/>
          <w:highlight w:val="green"/>
        </w:rPr>
        <w:t xml:space="preserve">leaves a </w:t>
      </w:r>
      <w:r w:rsidRPr="009635B9">
        <w:rPr>
          <w:rStyle w:val="Emphasis"/>
          <w:highlight w:val="green"/>
        </w:rPr>
        <w:t>massive carbon footprint</w:t>
      </w:r>
      <w:r w:rsidRPr="009635B9">
        <w:rPr>
          <w:rStyle w:val="StyleUnderline"/>
        </w:rPr>
        <w:t xml:space="preserve"> of drilling wells as deep as 8,000 feet and then drilling horizontally over 10,000 feet; </w:t>
      </w:r>
      <w:proofErr w:type="gramStart"/>
      <w:r w:rsidRPr="009635B9">
        <w:rPr>
          <w:rStyle w:val="StyleUnderline"/>
        </w:rPr>
        <w:t>On top of all this</w:t>
      </w:r>
      <w:proofErr w:type="gramEnd"/>
      <w:r w:rsidRPr="009635B9">
        <w:rPr>
          <w:rStyle w:val="StyleUnderline"/>
        </w:rPr>
        <w:t xml:space="preserve">, it </w:t>
      </w:r>
      <w:r w:rsidRPr="009635B9">
        <w:rPr>
          <w:rStyle w:val="Emphasis"/>
        </w:rPr>
        <w:t>leaks</w:t>
      </w:r>
      <w:r w:rsidRPr="009635B9">
        <w:rPr>
          <w:rStyle w:val="StyleUnderline"/>
        </w:rPr>
        <w:t xml:space="preserve"> major amounts of gas into the </w:t>
      </w:r>
      <w:r w:rsidRPr="009635B9">
        <w:rPr>
          <w:rStyle w:val="Emphasis"/>
        </w:rPr>
        <w:t>environment</w:t>
      </w:r>
      <w:r w:rsidRPr="009635B9">
        <w:t>.</w:t>
      </w:r>
    </w:p>
    <w:p w14:paraId="256054E2" w14:textId="77777777" w:rsidR="009635B9" w:rsidRPr="009635B9" w:rsidRDefault="009635B9" w:rsidP="009635B9">
      <w:r w:rsidRPr="009635B9">
        <w:t xml:space="preserve">So, what is this gas? It is 90-95% </w:t>
      </w:r>
      <w:r w:rsidRPr="009635B9">
        <w:rPr>
          <w:rStyle w:val="StyleUnderline"/>
          <w:highlight w:val="green"/>
        </w:rPr>
        <w:t>methane</w:t>
      </w:r>
      <w:r w:rsidRPr="009635B9">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9635B9">
        <w:t>if  you</w:t>
      </w:r>
      <w:proofErr w:type="gramEnd"/>
      <w:r w:rsidRPr="009635B9">
        <w:t xml:space="preserve"> want people to believe and think that it is something that it is not. It is un-natural methane gas produced under massive and highly toxic pressure and hazardous conditions.</w:t>
      </w:r>
    </w:p>
    <w:p w14:paraId="7BA533FF" w14:textId="77777777" w:rsidR="009635B9" w:rsidRPr="009635B9" w:rsidRDefault="009635B9" w:rsidP="009635B9">
      <w:r w:rsidRPr="009635B9">
        <w:t xml:space="preserve">Now that we know what this gas is, what does it do to the atmosphere and climate that is so dangerous? </w:t>
      </w:r>
      <w:r w:rsidRPr="009635B9">
        <w:rPr>
          <w:rStyle w:val="StyleUnderline"/>
        </w:rPr>
        <w:t>This</w:t>
      </w:r>
      <w:r w:rsidRPr="009635B9">
        <w:t xml:space="preserve"> hydrocarbon has properties that </w:t>
      </w:r>
      <w:r w:rsidRPr="009635B9">
        <w:rPr>
          <w:rStyle w:val="StyleUnderline"/>
          <w:highlight w:val="green"/>
        </w:rPr>
        <w:t>block</w:t>
      </w:r>
      <w:r w:rsidRPr="009635B9">
        <w:t xml:space="preserve"> the </w:t>
      </w:r>
      <w:r w:rsidRPr="009635B9">
        <w:rPr>
          <w:rStyle w:val="StyleUnderline"/>
          <w:highlight w:val="green"/>
        </w:rPr>
        <w:t>radiation</w:t>
      </w:r>
      <w:r w:rsidRPr="009635B9">
        <w:rPr>
          <w:rStyle w:val="StyleUnderline"/>
        </w:rPr>
        <w:t xml:space="preserve"> of heat</w:t>
      </w:r>
      <w:r w:rsidRPr="009635B9">
        <w:t xml:space="preserve"> from Earth’s surface </w:t>
      </w:r>
      <w:r w:rsidRPr="009635B9">
        <w:rPr>
          <w:rStyle w:val="StyleUnderline"/>
          <w:highlight w:val="green"/>
        </w:rPr>
        <w:t>100 times more</w:t>
      </w:r>
      <w:r w:rsidRPr="009635B9">
        <w:rPr>
          <w:rStyle w:val="StyleUnderline"/>
        </w:rPr>
        <w:t xml:space="preserve"> effectively than </w:t>
      </w:r>
      <w:r w:rsidRPr="009635B9">
        <w:rPr>
          <w:rStyle w:val="StyleUnderline"/>
          <w:highlight w:val="green"/>
        </w:rPr>
        <w:t>CO2</w:t>
      </w:r>
      <w:r w:rsidRPr="009635B9">
        <w:t xml:space="preserve"> (released from burning coal) during its first 10 years of release and 86 times more effectively in its first 20 years. Because of the climate emergency underway, the first 10 or 20 years matter most.</w:t>
      </w:r>
    </w:p>
    <w:p w14:paraId="0BC8ABEF" w14:textId="77777777" w:rsidR="009635B9" w:rsidRPr="009635B9" w:rsidRDefault="009635B9" w:rsidP="009635B9">
      <w:r w:rsidRPr="009635B9">
        <w:t xml:space="preserve">When utility companies and the </w:t>
      </w:r>
      <w:r w:rsidRPr="009635B9">
        <w:rPr>
          <w:rStyle w:val="StyleUnderline"/>
        </w:rPr>
        <w:t>larger fossil fuel companies</w:t>
      </w:r>
      <w:r w:rsidRPr="009635B9">
        <w:t xml:space="preserve"> state that they are committed to lowering carbon emissions, this just isn’t true. They </w:t>
      </w:r>
      <w:r w:rsidRPr="009635B9">
        <w:rPr>
          <w:rStyle w:val="StyleUnderline"/>
        </w:rPr>
        <w:t xml:space="preserve">are </w:t>
      </w:r>
      <w:r w:rsidRPr="009635B9">
        <w:rPr>
          <w:rStyle w:val="Emphasis"/>
        </w:rPr>
        <w:t xml:space="preserve">radically </w:t>
      </w:r>
      <w:r w:rsidRPr="009635B9">
        <w:rPr>
          <w:rStyle w:val="Emphasis"/>
          <w:highlight w:val="green"/>
        </w:rPr>
        <w:t>escalating</w:t>
      </w:r>
      <w:r w:rsidRPr="009635B9">
        <w:rPr>
          <w:rStyle w:val="StyleUnderline"/>
          <w:highlight w:val="green"/>
        </w:rPr>
        <w:t xml:space="preserve"> the </w:t>
      </w:r>
      <w:r w:rsidRPr="009635B9">
        <w:rPr>
          <w:rStyle w:val="Emphasis"/>
          <w:highlight w:val="green"/>
        </w:rPr>
        <w:t>most dangerous</w:t>
      </w:r>
      <w:r w:rsidRPr="009635B9">
        <w:rPr>
          <w:rStyle w:val="Emphasis"/>
        </w:rPr>
        <w:t xml:space="preserve"> and worst of all</w:t>
      </w:r>
      <w:r w:rsidRPr="009635B9">
        <w:rPr>
          <w:rStyle w:val="StyleUnderline"/>
        </w:rPr>
        <w:t xml:space="preserve"> </w:t>
      </w:r>
      <w:r w:rsidRPr="009635B9">
        <w:rPr>
          <w:rStyle w:val="StyleUnderline"/>
          <w:highlight w:val="green"/>
        </w:rPr>
        <w:t>fossil fuels</w:t>
      </w:r>
      <w:r w:rsidRPr="009635B9">
        <w:rPr>
          <w:rStyle w:val="StyleUnderline"/>
        </w:rPr>
        <w:t xml:space="preserve"> in relation to its impact on the climate</w:t>
      </w:r>
      <w:r w:rsidRPr="009635B9">
        <w:t xml:space="preserve">. Now the industry wants to expand production of methane gas all over the world by calling it “the most environmentally friendly fossil </w:t>
      </w:r>
      <w:proofErr w:type="spellStart"/>
      <w:r w:rsidRPr="009635B9">
        <w:t>fuel”and</w:t>
      </w:r>
      <w:proofErr w:type="spellEnd"/>
      <w:r w:rsidRPr="009635B9">
        <w:t xml:space="preserve"> a “bridge fuel” that we can safely use until we transition to 100% renewable energy sources.</w:t>
      </w:r>
    </w:p>
    <w:p w14:paraId="2C78B1B0" w14:textId="77777777" w:rsidR="009635B9" w:rsidRPr="009635B9" w:rsidRDefault="009635B9" w:rsidP="009635B9">
      <w:r w:rsidRPr="009635B9">
        <w:t xml:space="preserve">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w:t>
      </w:r>
      <w:r w:rsidRPr="009635B9">
        <w:lastRenderedPageBreak/>
        <w:t>hired scientists to deny their dangers. The tobacco industry was eventually sued, the truth was acknowledged, and billions of dollars were paid out in the tobacco settlement.</w:t>
      </w:r>
    </w:p>
    <w:p w14:paraId="2D4579D1" w14:textId="77777777" w:rsidR="009635B9" w:rsidRPr="009635B9" w:rsidRDefault="009635B9" w:rsidP="009635B9">
      <w:r w:rsidRPr="009635B9">
        <w:t xml:space="preserve">This same scenario that occurred with the tobacco industry needs to occur with methane gas and the fossil fuel industry. The major difference in these two scenarios is that that </w:t>
      </w:r>
      <w:r w:rsidRPr="009635B9">
        <w:rPr>
          <w:rStyle w:val="StyleUnderline"/>
          <w:highlight w:val="green"/>
        </w:rPr>
        <w:t>this</w:t>
      </w:r>
      <w:r w:rsidRPr="009635B9">
        <w:rPr>
          <w:rStyle w:val="StyleUnderline"/>
        </w:rPr>
        <w:t xml:space="preserve"> fossil fuel product</w:t>
      </w:r>
      <w:r w:rsidRPr="009635B9">
        <w:t xml:space="preserve"> doesn’t just threaten the lives of individuals who voluntarily breathe it in – it </w:t>
      </w:r>
      <w:r w:rsidRPr="009635B9">
        <w:rPr>
          <w:rStyle w:val="StyleUnderline"/>
          <w:highlight w:val="green"/>
        </w:rPr>
        <w:t>threatens</w:t>
      </w:r>
      <w:r w:rsidRPr="009635B9">
        <w:rPr>
          <w:rStyle w:val="StyleUnderline"/>
        </w:rPr>
        <w:t xml:space="preserve"> the lives of not only every human being, but also </w:t>
      </w:r>
      <w:r w:rsidRPr="009635B9">
        <w:rPr>
          <w:rStyle w:val="Emphasis"/>
          <w:highlight w:val="green"/>
        </w:rPr>
        <w:t>all life on the planet</w:t>
      </w:r>
      <w:r w:rsidRPr="009635B9">
        <w:rPr>
          <w:rStyle w:val="StyleUnderline"/>
          <w:highlight w:val="green"/>
        </w:rPr>
        <w:t>. The outcome</w:t>
      </w:r>
      <w:r w:rsidRPr="009635B9">
        <w:t xml:space="preserve"> of this scenario </w:t>
      </w:r>
      <w:r w:rsidRPr="009635B9">
        <w:rPr>
          <w:rStyle w:val="StyleUnderline"/>
          <w:highlight w:val="green"/>
        </w:rPr>
        <w:t>needs to be a</w:t>
      </w:r>
      <w:r w:rsidRPr="009635B9">
        <w:t xml:space="preserve"> moratorium and eventual </w:t>
      </w:r>
      <w:r w:rsidRPr="009635B9">
        <w:rPr>
          <w:rStyle w:val="Emphasis"/>
          <w:highlight w:val="green"/>
        </w:rPr>
        <w:t>end</w:t>
      </w:r>
      <w:r w:rsidRPr="009635B9">
        <w:rPr>
          <w:rStyle w:val="StyleUnderline"/>
          <w:highlight w:val="green"/>
        </w:rPr>
        <w:t xml:space="preserve"> to all use of</w:t>
      </w:r>
      <w:r w:rsidRPr="009635B9">
        <w:rPr>
          <w:rStyle w:val="StyleUnderline"/>
        </w:rPr>
        <w:t xml:space="preserve"> methane </w:t>
      </w:r>
      <w:r w:rsidRPr="009635B9">
        <w:rPr>
          <w:rStyle w:val="StyleUnderline"/>
          <w:highlight w:val="green"/>
        </w:rPr>
        <w:t>gas as</w:t>
      </w:r>
      <w:r w:rsidRPr="009635B9">
        <w:rPr>
          <w:rStyle w:val="StyleUnderline"/>
        </w:rPr>
        <w:t xml:space="preserve"> an </w:t>
      </w:r>
      <w:r w:rsidRPr="009635B9">
        <w:rPr>
          <w:rStyle w:val="StyleUnderline"/>
          <w:highlight w:val="green"/>
        </w:rPr>
        <w:t>energy</w:t>
      </w:r>
      <w:r w:rsidRPr="009635B9">
        <w:rPr>
          <w:rStyle w:val="StyleUnderline"/>
        </w:rPr>
        <w:t xml:space="preserve"> source. For the sake of</w:t>
      </w:r>
      <w:r w:rsidRPr="009635B9">
        <w:t xml:space="preserve"> all of us, </w:t>
      </w:r>
      <w:r w:rsidRPr="009635B9">
        <w:rPr>
          <w:rStyle w:val="StyleUnderline"/>
        </w:rPr>
        <w:t>our</w:t>
      </w:r>
      <w:r w:rsidRPr="009635B9">
        <w:t xml:space="preserve"> communities, and </w:t>
      </w:r>
      <w:r w:rsidRPr="009635B9">
        <w:rPr>
          <w:rStyle w:val="Emphasis"/>
        </w:rPr>
        <w:t>world</w:t>
      </w:r>
      <w:r w:rsidRPr="009635B9">
        <w:rPr>
          <w:rStyle w:val="StyleUnderline"/>
        </w:rPr>
        <w:t>, the sooner the better</w:t>
      </w:r>
      <w:r w:rsidRPr="009635B9">
        <w:t>. This abomination is different. There is no time to waste.</w:t>
      </w:r>
    </w:p>
    <w:p w14:paraId="5D5F0856" w14:textId="77777777" w:rsidR="009635B9" w:rsidRPr="009635B9" w:rsidRDefault="009635B9" w:rsidP="009635B9"/>
    <w:p w14:paraId="21CFBB0A" w14:textId="77777777" w:rsidR="009635B9" w:rsidRPr="009635B9" w:rsidRDefault="009635B9" w:rsidP="009635B9">
      <w:pPr>
        <w:pStyle w:val="Heading4"/>
        <w:rPr>
          <w:rFonts w:cs="Calibri"/>
        </w:rPr>
      </w:pPr>
      <w:r w:rsidRPr="009635B9">
        <w:rPr>
          <w:rFonts w:cs="Calibri"/>
        </w:rPr>
        <w:t>Loss of satellites shuts down drones</w:t>
      </w:r>
    </w:p>
    <w:p w14:paraId="39472269" w14:textId="77777777" w:rsidR="009635B9" w:rsidRPr="009635B9" w:rsidRDefault="009635B9" w:rsidP="009635B9">
      <w:r w:rsidRPr="009635B9">
        <w:t xml:space="preserve">Daniel </w:t>
      </w:r>
      <w:proofErr w:type="spellStart"/>
      <w:r w:rsidRPr="009635B9">
        <w:rPr>
          <w:rStyle w:val="Style13ptBold"/>
        </w:rPr>
        <w:t>Ventre</w:t>
      </w:r>
      <w:proofErr w:type="spellEnd"/>
      <w:r w:rsidRPr="009635B9">
        <w:rPr>
          <w:rStyle w:val="Style13ptBold"/>
        </w:rPr>
        <w:t xml:space="preserve"> 11</w:t>
      </w:r>
      <w:r w:rsidRPr="009635B9">
        <w:t>, Engineer for CNRS and Researcher for CESDIP, Cyberwar and Information Warfare, p. 198-199</w:t>
      </w:r>
    </w:p>
    <w:p w14:paraId="78FFDD53" w14:textId="77777777" w:rsidR="009635B9" w:rsidRPr="009635B9" w:rsidRDefault="009635B9" w:rsidP="009635B9">
      <w:r w:rsidRPr="009635B9">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9635B9">
        <w:t>raises</w:t>
      </w:r>
      <w:proofErr w:type="gramEnd"/>
      <w:r w:rsidRPr="009635B9">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9635B9">
        <w:rPr>
          <w:rStyle w:val="StyleUnderline"/>
          <w:highlight w:val="green"/>
        </w:rPr>
        <w:t>Networks</w:t>
      </w:r>
      <w:r w:rsidRPr="009635B9">
        <w:rPr>
          <w:rStyle w:val="StyleUnderline"/>
        </w:rPr>
        <w:t xml:space="preserve"> now </w:t>
      </w:r>
      <w:r w:rsidRPr="009635B9">
        <w:rPr>
          <w:rStyle w:val="StyleUnderline"/>
          <w:highlight w:val="green"/>
        </w:rPr>
        <w:t>have</w:t>
      </w:r>
      <w:r w:rsidRPr="009635B9">
        <w:rPr>
          <w:rStyle w:val="StyleUnderline"/>
        </w:rPr>
        <w:t xml:space="preserve"> an </w:t>
      </w:r>
      <w:r w:rsidRPr="009635B9">
        <w:rPr>
          <w:rStyle w:val="Emphasis"/>
          <w:highlight w:val="green"/>
        </w:rPr>
        <w:t>incredible importance</w:t>
      </w:r>
      <w:r w:rsidRPr="009635B9">
        <w:t xml:space="preserve">. The document refers to the growing threats against American heritage: the USA is a target and the increasing </w:t>
      </w:r>
      <w:proofErr w:type="gramStart"/>
      <w:r w:rsidRPr="009635B9">
        <w:t>amount</w:t>
      </w:r>
      <w:proofErr w:type="gramEnd"/>
      <w:r w:rsidRPr="009635B9">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w:t>
      </w:r>
      <w:proofErr w:type="gramStart"/>
      <w:r w:rsidRPr="009635B9">
        <w:t>brings to mind</w:t>
      </w:r>
      <w:proofErr w:type="gramEnd"/>
      <w:r w:rsidRPr="009635B9">
        <w:t xml:space="preserve"> the fact that the US Air Force uses commercial, even foreign, applications for its cyberspace operations.</w:t>
      </w:r>
    </w:p>
    <w:p w14:paraId="0ADAA86D" w14:textId="77777777" w:rsidR="009635B9" w:rsidRPr="009635B9" w:rsidRDefault="009635B9" w:rsidP="009635B9">
      <w:r w:rsidRPr="009635B9">
        <w:rPr>
          <w:rStyle w:val="StyleUnderline"/>
          <w:highlight w:val="green"/>
        </w:rPr>
        <w:t>Info</w:t>
      </w:r>
      <w:r w:rsidRPr="009635B9">
        <w:rPr>
          <w:rStyle w:val="StyleUnderline"/>
        </w:rPr>
        <w:t xml:space="preserve">rmation </w:t>
      </w:r>
      <w:r w:rsidRPr="009635B9">
        <w:rPr>
          <w:rStyle w:val="StyleUnderline"/>
          <w:highlight w:val="green"/>
        </w:rPr>
        <w:t>space extends to space</w:t>
      </w:r>
      <w:r w:rsidRPr="009635B9">
        <w:t xml:space="preserve">124, </w:t>
      </w:r>
      <w:r w:rsidRPr="009635B9">
        <w:rPr>
          <w:rStyle w:val="StyleUnderline"/>
        </w:rPr>
        <w:t>particularly via communication and observation satellites</w:t>
      </w:r>
      <w:r w:rsidRPr="009635B9">
        <w:t xml:space="preserve">125. </w:t>
      </w:r>
      <w:r w:rsidRPr="009635B9">
        <w:rPr>
          <w:rStyle w:val="StyleUnderline"/>
          <w:highlight w:val="green"/>
        </w:rPr>
        <w:t>Satellites are the keystone to</w:t>
      </w:r>
      <w:r w:rsidRPr="009635B9">
        <w:rPr>
          <w:rStyle w:val="StyleUnderline"/>
        </w:rPr>
        <w:t xml:space="preserve"> the cyberspace and communication systems, but also </w:t>
      </w:r>
      <w:r w:rsidRPr="009635B9">
        <w:rPr>
          <w:rStyle w:val="StyleUnderline"/>
          <w:highlight w:val="green"/>
        </w:rPr>
        <w:t>the security system</w:t>
      </w:r>
      <w:r w:rsidRPr="009635B9">
        <w:rPr>
          <w:rStyle w:val="StyleUnderline"/>
        </w:rPr>
        <w:t>: monitoring</w:t>
      </w:r>
      <w:r w:rsidRPr="009635B9">
        <w:t xml:space="preserve"> (Echelon network is the symbol), </w:t>
      </w:r>
      <w:r w:rsidRPr="009635B9">
        <w:rPr>
          <w:rStyle w:val="StyleUnderline"/>
        </w:rPr>
        <w:t xml:space="preserve">observation, communication. These are </w:t>
      </w:r>
      <w:r w:rsidRPr="009635B9">
        <w:rPr>
          <w:rStyle w:val="StyleUnderline"/>
          <w:highlight w:val="green"/>
        </w:rPr>
        <w:t>at the heart of</w:t>
      </w:r>
      <w:r w:rsidRPr="009635B9">
        <w:rPr>
          <w:rStyle w:val="StyleUnderline"/>
        </w:rPr>
        <w:t xml:space="preserve"> the </w:t>
      </w:r>
      <w:r w:rsidRPr="009635B9">
        <w:rPr>
          <w:rStyle w:val="StyleUnderline"/>
          <w:highlight w:val="green"/>
        </w:rPr>
        <w:t>C4ISR</w:t>
      </w:r>
      <w:r w:rsidRPr="009635B9">
        <w:rPr>
          <w:rStyle w:val="StyleUnderline"/>
        </w:rPr>
        <w:t xml:space="preserve"> systems, </w:t>
      </w:r>
      <w:r w:rsidRPr="009635B9">
        <w:rPr>
          <w:rStyle w:val="StyleUnderline"/>
          <w:highlight w:val="green"/>
        </w:rPr>
        <w:t>without which</w:t>
      </w:r>
      <w:r w:rsidRPr="009635B9">
        <w:rPr>
          <w:rStyle w:val="StyleUnderline"/>
        </w:rPr>
        <w:t xml:space="preserve"> a concept such as </w:t>
      </w:r>
      <w:r w:rsidRPr="009635B9">
        <w:rPr>
          <w:rStyle w:val="StyleUnderline"/>
          <w:highlight w:val="green"/>
        </w:rPr>
        <w:t>net</w:t>
      </w:r>
      <w:r w:rsidRPr="009635B9">
        <w:rPr>
          <w:rStyle w:val="StyleUnderline"/>
        </w:rPr>
        <w:t>work-</w:t>
      </w:r>
      <w:r w:rsidRPr="009635B9">
        <w:rPr>
          <w:rStyle w:val="StyleUnderline"/>
          <w:highlight w:val="green"/>
        </w:rPr>
        <w:t>centric war</w:t>
      </w:r>
      <w:r w:rsidRPr="009635B9">
        <w:rPr>
          <w:rStyle w:val="StyleUnderline"/>
        </w:rPr>
        <w:t xml:space="preserve">fare </w:t>
      </w:r>
      <w:r w:rsidRPr="009635B9">
        <w:rPr>
          <w:rStyle w:val="StyleUnderline"/>
          <w:highlight w:val="green"/>
        </w:rPr>
        <w:t xml:space="preserve">could not exist. </w:t>
      </w:r>
      <w:r w:rsidRPr="009635B9">
        <w:rPr>
          <w:rStyle w:val="Emphasis"/>
          <w:sz w:val="24"/>
          <w:szCs w:val="26"/>
          <w:highlight w:val="green"/>
        </w:rPr>
        <w:t>There would be no drones without satellites</w:t>
      </w:r>
      <w:r w:rsidRPr="009635B9">
        <w:t xml:space="preserve">. It is even a question of extending the Internet to extra-atmospheric space. Projects in this vein (Interplanetary Networks) were being formed in the </w:t>
      </w:r>
      <w:proofErr w:type="gramStart"/>
      <w:r w:rsidRPr="009635B9">
        <w:t>1990s, but</w:t>
      </w:r>
      <w:proofErr w:type="gramEnd"/>
      <w:r w:rsidRPr="009635B9">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9635B9">
        <w:t>geopolitical</w:t>
      </w:r>
      <w:proofErr w:type="gramEnd"/>
      <w:r w:rsidRPr="009635B9">
        <w:t xml:space="preserve"> and geostrategic domains: questions of seizing this space, questions of regulation of human activity in this space, of sovereignty, new territoriality and independence.</w:t>
      </w:r>
    </w:p>
    <w:p w14:paraId="017C070A" w14:textId="77777777" w:rsidR="009635B9" w:rsidRPr="009635B9" w:rsidRDefault="009635B9" w:rsidP="009635B9"/>
    <w:p w14:paraId="0E26A8E8" w14:textId="77777777" w:rsidR="009635B9" w:rsidRPr="009635B9" w:rsidRDefault="009635B9" w:rsidP="009635B9">
      <w:pPr>
        <w:pStyle w:val="Heading4"/>
        <w:rPr>
          <w:rFonts w:cs="Times New Roman"/>
          <w:u w:val="single"/>
        </w:rPr>
      </w:pPr>
      <w:proofErr w:type="spellStart"/>
      <w:r w:rsidRPr="009635B9">
        <w:rPr>
          <w:rFonts w:cs="Times New Roman"/>
        </w:rPr>
        <w:lastRenderedPageBreak/>
        <w:t>Drolif</w:t>
      </w:r>
      <w:proofErr w:type="spellEnd"/>
      <w:r w:rsidRPr="009635B9">
        <w:rPr>
          <w:rFonts w:cs="Times New Roman"/>
        </w:rPr>
        <w:t xml:space="preserve"> means every hotspot </w:t>
      </w:r>
      <w:r w:rsidRPr="009635B9">
        <w:rPr>
          <w:rFonts w:cs="Times New Roman"/>
          <w:u w:val="single"/>
        </w:rPr>
        <w:t>goes nuclear</w:t>
      </w:r>
      <w:r w:rsidRPr="009635B9">
        <w:rPr>
          <w:rFonts w:cs="Times New Roman"/>
        </w:rPr>
        <w:t>.</w:t>
      </w:r>
    </w:p>
    <w:p w14:paraId="7C2A8E71" w14:textId="77777777" w:rsidR="009635B9" w:rsidRPr="009635B9" w:rsidRDefault="009635B9" w:rsidP="009635B9">
      <w:pPr>
        <w:rPr>
          <w:szCs w:val="16"/>
        </w:rPr>
      </w:pPr>
      <w:proofErr w:type="spellStart"/>
      <w:r w:rsidRPr="009635B9">
        <w:rPr>
          <w:rStyle w:val="Style13ptBold"/>
        </w:rPr>
        <w:t>Zenko</w:t>
      </w:r>
      <w:proofErr w:type="spellEnd"/>
      <w:r w:rsidRPr="009635B9">
        <w:rPr>
          <w:rStyle w:val="Style13ptBold"/>
        </w:rPr>
        <w:t xml:space="preserve"> and Kreps, PhDs, 14 </w:t>
      </w:r>
      <w:r w:rsidRPr="009635B9">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07A7794E" w14:textId="77777777" w:rsidR="009635B9" w:rsidRPr="009635B9" w:rsidRDefault="009635B9" w:rsidP="009635B9">
      <w:r w:rsidRPr="009635B9">
        <w:t xml:space="preserve">The </w:t>
      </w:r>
      <w:r w:rsidRPr="009635B9">
        <w:rPr>
          <w:rStyle w:val="StyleUnderline"/>
        </w:rPr>
        <w:t>inherent advantages</w:t>
      </w:r>
      <w:r w:rsidRPr="009635B9">
        <w:t xml:space="preserve"> of drones </w:t>
      </w:r>
      <w:r w:rsidRPr="009635B9">
        <w:rPr>
          <w:rStyle w:val="StyleUnderline"/>
        </w:rPr>
        <w:t>will not alone</w:t>
      </w:r>
      <w:r w:rsidRPr="009635B9">
        <w:t xml:space="preserve"> </w:t>
      </w:r>
      <w:r w:rsidRPr="009635B9">
        <w:rPr>
          <w:rStyle w:val="StyleUnderline"/>
        </w:rPr>
        <w:t>make</w:t>
      </w:r>
      <w:r w:rsidRPr="009635B9">
        <w:t xml:space="preserve"> traditional </w:t>
      </w:r>
      <w:r w:rsidRPr="009635B9">
        <w:rPr>
          <w:rStyle w:val="StyleUnderline"/>
        </w:rPr>
        <w:t>interstate warfare more likely</w:t>
      </w:r>
      <w:r w:rsidRPr="009635B9">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w:t>
      </w:r>
      <w:proofErr w:type="gramStart"/>
      <w:r w:rsidRPr="009635B9">
        <w:t>capture</w:t>
      </w:r>
      <w:proofErr w:type="gramEnd"/>
      <w:r w:rsidRPr="009635B9">
        <w:t xml:space="preserve"> or control foreign territory, or remove a foreign leader from power. However, </w:t>
      </w:r>
      <w:r w:rsidRPr="009635B9">
        <w:rPr>
          <w:rStyle w:val="Emphasis"/>
          <w:highlight w:val="green"/>
        </w:rPr>
        <w:t>misperceptions</w:t>
      </w:r>
      <w:r w:rsidRPr="009635B9">
        <w:rPr>
          <w:rStyle w:val="StyleUnderline"/>
          <w:highlight w:val="green"/>
        </w:rPr>
        <w:t xml:space="preserve"> over </w:t>
      </w:r>
      <w:r w:rsidRPr="009635B9">
        <w:rPr>
          <w:rStyle w:val="StyleUnderline"/>
        </w:rPr>
        <w:t xml:space="preserve">the use of armed </w:t>
      </w:r>
      <w:r w:rsidRPr="009635B9">
        <w:rPr>
          <w:rStyle w:val="StyleUnderline"/>
          <w:highlight w:val="green"/>
        </w:rPr>
        <w:t xml:space="preserve">drones </w:t>
      </w:r>
      <w:r w:rsidRPr="009635B9">
        <w:rPr>
          <w:rStyle w:val="Emphasis"/>
          <w:highlight w:val="green"/>
        </w:rPr>
        <w:t xml:space="preserve">increase </w:t>
      </w:r>
      <w:r w:rsidRPr="009635B9">
        <w:rPr>
          <w:rStyle w:val="Emphasis"/>
        </w:rPr>
        <w:t xml:space="preserve">the </w:t>
      </w:r>
      <w:r w:rsidRPr="009635B9">
        <w:rPr>
          <w:rStyle w:val="Emphasis"/>
          <w:highlight w:val="green"/>
        </w:rPr>
        <w:t>likelihood</w:t>
      </w:r>
      <w:r w:rsidRPr="009635B9">
        <w:rPr>
          <w:rStyle w:val="StyleUnderline"/>
          <w:highlight w:val="green"/>
        </w:rPr>
        <w:t xml:space="preserve"> of </w:t>
      </w:r>
      <w:r w:rsidRPr="009635B9">
        <w:rPr>
          <w:rStyle w:val="Emphasis"/>
          <w:highlight w:val="green"/>
        </w:rPr>
        <w:t>militarized disputes</w:t>
      </w:r>
      <w:r w:rsidRPr="009635B9">
        <w:rPr>
          <w:rStyle w:val="StyleUnderline"/>
        </w:rPr>
        <w:t xml:space="preserve"> with U.S. allies</w:t>
      </w:r>
      <w:r w:rsidRPr="009635B9">
        <w:t xml:space="preserve">, </w:t>
      </w:r>
      <w:r w:rsidRPr="009635B9">
        <w:rPr>
          <w:rStyle w:val="StyleUnderline"/>
        </w:rPr>
        <w:t>as well as U.S. military forces</w:t>
      </w:r>
      <w:r w:rsidRPr="009635B9">
        <w:t xml:space="preserve">, </w:t>
      </w:r>
      <w:r w:rsidRPr="009635B9">
        <w:rPr>
          <w:rStyle w:val="StyleUnderline"/>
        </w:rPr>
        <w:t xml:space="preserve">which could </w:t>
      </w:r>
      <w:r w:rsidRPr="009635B9">
        <w:rPr>
          <w:rStyle w:val="StyleUnderline"/>
          <w:highlight w:val="green"/>
        </w:rPr>
        <w:t xml:space="preserve">lead to an </w:t>
      </w:r>
      <w:r w:rsidRPr="009635B9">
        <w:rPr>
          <w:rStyle w:val="Emphasis"/>
          <w:highlight w:val="green"/>
        </w:rPr>
        <w:t>escalating crisis</w:t>
      </w:r>
      <w:r w:rsidRPr="009635B9">
        <w:rPr>
          <w:rStyle w:val="StyleUnderline"/>
        </w:rPr>
        <w:t xml:space="preserve"> and </w:t>
      </w:r>
      <w:r w:rsidRPr="009635B9">
        <w:rPr>
          <w:rStyle w:val="Emphasis"/>
        </w:rPr>
        <w:t>deeper U.S. involvement</w:t>
      </w:r>
      <w:r w:rsidRPr="009635B9">
        <w:t xml:space="preserve">. </w:t>
      </w:r>
      <w:r w:rsidRPr="009635B9">
        <w:rPr>
          <w:rStyle w:val="StyleUnderline"/>
        </w:rPr>
        <w:t xml:space="preserve">Though surveillance drones can be used to provide </w:t>
      </w:r>
      <w:r w:rsidRPr="009635B9">
        <w:rPr>
          <w:rStyle w:val="Emphasis"/>
        </w:rPr>
        <w:t>greater stability</w:t>
      </w:r>
      <w:r w:rsidRPr="009635B9">
        <w:t xml:space="preserve"> </w:t>
      </w:r>
      <w:r w:rsidRPr="009635B9">
        <w:rPr>
          <w:rStyle w:val="StyleUnderline"/>
        </w:rPr>
        <w:t>between countries by monitoring ceasefires or disputed borders</w:t>
      </w:r>
      <w:r w:rsidRPr="009635B9">
        <w:t xml:space="preserve">, </w:t>
      </w:r>
      <w:r w:rsidRPr="009635B9">
        <w:rPr>
          <w:rStyle w:val="StyleUnderline"/>
          <w:highlight w:val="green"/>
        </w:rPr>
        <w:t xml:space="preserve">armed drones </w:t>
      </w:r>
      <w:r w:rsidRPr="009635B9">
        <w:rPr>
          <w:rStyle w:val="StyleUnderline"/>
        </w:rPr>
        <w:t xml:space="preserve">will have </w:t>
      </w:r>
      <w:r w:rsidRPr="009635B9">
        <w:rPr>
          <w:rStyle w:val="Emphasis"/>
          <w:highlight w:val="green"/>
        </w:rPr>
        <w:t xml:space="preserve">destabilizing </w:t>
      </w:r>
      <w:r w:rsidRPr="009635B9">
        <w:rPr>
          <w:rStyle w:val="Emphasis"/>
        </w:rPr>
        <w:t>consequences</w:t>
      </w:r>
      <w:r w:rsidRPr="009635B9">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9635B9">
        <w:t>For</w:t>
      </w:r>
      <w:proofErr w:type="gramEnd"/>
      <w:r w:rsidRPr="009635B9">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9635B9">
        <w:rPr>
          <w:rStyle w:val="StyleUnderline"/>
          <w:highlight w:val="green"/>
        </w:rPr>
        <w:t xml:space="preserve">threshold for </w:t>
      </w:r>
      <w:r w:rsidRPr="009635B9">
        <w:rPr>
          <w:rStyle w:val="StyleUnderline"/>
        </w:rPr>
        <w:t xml:space="preserve">the </w:t>
      </w:r>
      <w:r w:rsidRPr="009635B9">
        <w:rPr>
          <w:rStyle w:val="StyleUnderline"/>
          <w:highlight w:val="green"/>
        </w:rPr>
        <w:t>authorization</w:t>
      </w:r>
      <w:r w:rsidRPr="009635B9">
        <w:rPr>
          <w:rStyle w:val="StyleUnderline"/>
        </w:rPr>
        <w:t xml:space="preserve"> of force by civilian officials </w:t>
      </w:r>
      <w:r w:rsidRPr="009635B9">
        <w:rPr>
          <w:rStyle w:val="StyleUnderline"/>
          <w:highlight w:val="green"/>
        </w:rPr>
        <w:t xml:space="preserve">has </w:t>
      </w:r>
      <w:r w:rsidRPr="009635B9">
        <w:rPr>
          <w:rStyle w:val="StyleUnderline"/>
        </w:rPr>
        <w:t xml:space="preserve">been </w:t>
      </w:r>
      <w:r w:rsidRPr="009635B9">
        <w:rPr>
          <w:rStyle w:val="Emphasis"/>
          <w:highlight w:val="green"/>
        </w:rPr>
        <w:t>significantly reduced</w:t>
      </w:r>
      <w:r w:rsidRPr="009635B9">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9635B9">
        <w:rPr>
          <w:rStyle w:val="StyleUnderline"/>
        </w:rPr>
        <w:t>States might undertake cross-border</w:t>
      </w:r>
      <w:r w:rsidRPr="009635B9">
        <w:t xml:space="preserve">, </w:t>
      </w:r>
      <w:r w:rsidRPr="009635B9">
        <w:rPr>
          <w:rStyle w:val="StyleUnderline"/>
        </w:rPr>
        <w:t xml:space="preserve">interstate </w:t>
      </w:r>
      <w:r w:rsidRPr="009635B9">
        <w:rPr>
          <w:rStyle w:val="StyleUnderline"/>
        </w:rPr>
        <w:lastRenderedPageBreak/>
        <w:t>actions less discriminately</w:t>
      </w:r>
      <w:r w:rsidRPr="009635B9">
        <w:t xml:space="preserve">, </w:t>
      </w:r>
      <w:r w:rsidRPr="009635B9">
        <w:rPr>
          <w:rStyle w:val="StyleUnderline"/>
        </w:rPr>
        <w:t>especially in areas prone to tension</w:t>
      </w:r>
      <w:r w:rsidRPr="009635B9">
        <w:t xml:space="preserve">. </w:t>
      </w:r>
      <w:r w:rsidRPr="009635B9">
        <w:rPr>
          <w:rStyle w:val="StyleUnderline"/>
        </w:rPr>
        <w:t xml:space="preserve">As is apparent in the </w:t>
      </w:r>
      <w:r w:rsidRPr="009635B9">
        <w:rPr>
          <w:rStyle w:val="Emphasis"/>
        </w:rPr>
        <w:t>East</w:t>
      </w:r>
      <w:r w:rsidRPr="009635B9">
        <w:rPr>
          <w:rStyle w:val="StyleUnderline"/>
        </w:rPr>
        <w:t xml:space="preserve"> and </w:t>
      </w:r>
      <w:r w:rsidRPr="009635B9">
        <w:rPr>
          <w:rStyle w:val="Emphasis"/>
        </w:rPr>
        <w:t>South China Seas</w:t>
      </w:r>
      <w:r w:rsidRPr="009635B9">
        <w:t xml:space="preserve">, </w:t>
      </w:r>
      <w:r w:rsidRPr="009635B9">
        <w:rPr>
          <w:rStyle w:val="StyleUnderline"/>
        </w:rPr>
        <w:t>nationalist sentiments and</w:t>
      </w:r>
      <w:r w:rsidRPr="009635B9">
        <w:t xml:space="preserve"> the </w:t>
      </w:r>
      <w:r w:rsidRPr="009635B9">
        <w:rPr>
          <w:rStyle w:val="StyleUnderline"/>
        </w:rPr>
        <w:t>discovery of untapped</w:t>
      </w:r>
      <w:r w:rsidRPr="009635B9">
        <w:t xml:space="preserve">, valuable national </w:t>
      </w:r>
      <w:r w:rsidRPr="009635B9">
        <w:rPr>
          <w:rStyle w:val="StyleUnderline"/>
        </w:rPr>
        <w:t>resources</w:t>
      </w:r>
      <w:r w:rsidRPr="009635B9">
        <w:t xml:space="preserve"> can </w:t>
      </w:r>
      <w:r w:rsidRPr="009635B9">
        <w:rPr>
          <w:rStyle w:val="StyleUnderline"/>
        </w:rPr>
        <w:t xml:space="preserve">make disputes between countries </w:t>
      </w:r>
      <w:r w:rsidRPr="009635B9">
        <w:rPr>
          <w:rStyle w:val="Emphasis"/>
        </w:rPr>
        <w:t>more likely</w:t>
      </w:r>
      <w:r w:rsidRPr="009635B9">
        <w:t xml:space="preserve">. In such contested areas, </w:t>
      </w:r>
      <w:r w:rsidRPr="009635B9">
        <w:rPr>
          <w:rStyle w:val="StyleUnderline"/>
          <w:highlight w:val="green"/>
        </w:rPr>
        <w:t>drones</w:t>
      </w:r>
      <w:r w:rsidRPr="009635B9">
        <w:rPr>
          <w:rStyle w:val="StyleUnderline"/>
        </w:rPr>
        <w:t xml:space="preserve"> will </w:t>
      </w:r>
      <w:r w:rsidRPr="009635B9">
        <w:rPr>
          <w:rStyle w:val="StyleUnderline"/>
          <w:highlight w:val="green"/>
        </w:rPr>
        <w:t>enable</w:t>
      </w:r>
      <w:r w:rsidRPr="009635B9">
        <w:rPr>
          <w:rStyle w:val="StyleUnderline"/>
        </w:rPr>
        <w:t xml:space="preserve"> governments to undertake strike missions or probe the responses of an adversary</w:t>
      </w:r>
      <w:r w:rsidRPr="009635B9">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9635B9">
        <w:rPr>
          <w:rStyle w:val="StyleUnderline"/>
        </w:rPr>
        <w:t xml:space="preserve">other cross-border </w:t>
      </w:r>
      <w:r w:rsidRPr="009635B9">
        <w:rPr>
          <w:rStyle w:val="Emphasis"/>
          <w:highlight w:val="green"/>
        </w:rPr>
        <w:t>flashpoints for conflict</w:t>
      </w:r>
      <w:r w:rsidRPr="009635B9">
        <w:rPr>
          <w:rStyle w:val="StyleUnderline"/>
        </w:rPr>
        <w:t xml:space="preserve"> where the low-risk proposition of drone strikes would be tempting include </w:t>
      </w:r>
      <w:r w:rsidRPr="009635B9">
        <w:rPr>
          <w:rStyle w:val="Emphasis"/>
        </w:rPr>
        <w:t>Russia</w:t>
      </w:r>
      <w:r w:rsidRPr="009635B9">
        <w:rPr>
          <w:rStyle w:val="StyleUnderline"/>
        </w:rPr>
        <w:t xml:space="preserve"> in Georgia or Ukraine, </w:t>
      </w:r>
      <w:r w:rsidRPr="009635B9">
        <w:rPr>
          <w:rStyle w:val="Emphasis"/>
        </w:rPr>
        <w:t>Turkey</w:t>
      </w:r>
      <w:r w:rsidRPr="009635B9">
        <w:rPr>
          <w:rStyle w:val="StyleUnderline"/>
        </w:rPr>
        <w:t xml:space="preserve"> in Syria, </w:t>
      </w:r>
      <w:r w:rsidRPr="009635B9">
        <w:rPr>
          <w:rStyle w:val="Emphasis"/>
        </w:rPr>
        <w:t>Sudan</w:t>
      </w:r>
      <w:r w:rsidRPr="009635B9">
        <w:rPr>
          <w:rStyle w:val="StyleUnderline"/>
        </w:rPr>
        <w:t xml:space="preserve"> within its borders, and </w:t>
      </w:r>
      <w:r w:rsidRPr="009635B9">
        <w:rPr>
          <w:rStyle w:val="Emphasis"/>
        </w:rPr>
        <w:t>China</w:t>
      </w:r>
      <w:r w:rsidRPr="009635B9">
        <w:rPr>
          <w:rStyle w:val="StyleUnderline"/>
        </w:rPr>
        <w:t xml:space="preserve"> on its western periphery</w:t>
      </w:r>
      <w:r w:rsidRPr="009635B9">
        <w:t xml:space="preserve">. In 2013, a Chinese </w:t>
      </w:r>
      <w:proofErr w:type="spellStart"/>
      <w:r w:rsidRPr="009635B9">
        <w:t>counternarcotics</w:t>
      </w:r>
      <w:proofErr w:type="spellEnd"/>
      <w:r w:rsidRPr="009635B9">
        <w:t xml:space="preserve"> official revealed that his bureau had considered attempting to kill a drug kingpin named </w:t>
      </w:r>
      <w:proofErr w:type="spellStart"/>
      <w:r w:rsidRPr="009635B9">
        <w:t>Naw</w:t>
      </w:r>
      <w:proofErr w:type="spellEnd"/>
      <w:r w:rsidRPr="009635B9">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9635B9">
        <w:rPr>
          <w:rStyle w:val="StyleUnderline"/>
        </w:rPr>
        <w:t xml:space="preserve">emerging </w:t>
      </w:r>
      <w:r w:rsidRPr="009635B9">
        <w:rPr>
          <w:rStyle w:val="StyleUnderline"/>
          <w:highlight w:val="green"/>
        </w:rPr>
        <w:t xml:space="preserve">drone powers have experienced recent </w:t>
      </w:r>
      <w:r w:rsidRPr="009635B9">
        <w:rPr>
          <w:rStyle w:val="Emphasis"/>
          <w:highlight w:val="green"/>
        </w:rPr>
        <w:t>domestic unrest</w:t>
      </w:r>
      <w:r w:rsidRPr="009635B9">
        <w:t xml:space="preserve">. </w:t>
      </w:r>
      <w:r w:rsidRPr="009635B9">
        <w:rPr>
          <w:rStyle w:val="StyleUnderline"/>
        </w:rPr>
        <w:t>Turkey</w:t>
      </w:r>
      <w:r w:rsidRPr="009635B9">
        <w:t xml:space="preserve">, </w:t>
      </w:r>
      <w:r w:rsidRPr="009635B9">
        <w:rPr>
          <w:rStyle w:val="StyleUnderline"/>
        </w:rPr>
        <w:t>Russia</w:t>
      </w:r>
      <w:r w:rsidRPr="009635B9">
        <w:t xml:space="preserve">, </w:t>
      </w:r>
      <w:r w:rsidRPr="009635B9">
        <w:rPr>
          <w:rStyle w:val="StyleUnderline"/>
        </w:rPr>
        <w:t>Pakistan</w:t>
      </w:r>
      <w:r w:rsidRPr="009635B9">
        <w:t xml:space="preserve">, </w:t>
      </w:r>
      <w:r w:rsidRPr="009635B9">
        <w:rPr>
          <w:rStyle w:val="StyleUnderline"/>
        </w:rPr>
        <w:t>and China</w:t>
      </w:r>
      <w:r w:rsidRPr="009635B9">
        <w:t xml:space="preserve"> </w:t>
      </w:r>
      <w:r w:rsidRPr="009635B9">
        <w:rPr>
          <w:rStyle w:val="StyleUnderline"/>
        </w:rPr>
        <w:t>all have separatist or significant opposition movements</w:t>
      </w:r>
      <w:r w:rsidRPr="009635B9">
        <w:t xml:space="preserve"> (e.g., Kurds, Chechens, the Taliban, Tibetans, and Uighurs) </w:t>
      </w:r>
      <w:r w:rsidRPr="009635B9">
        <w:rPr>
          <w:rStyle w:val="StyleUnderline"/>
        </w:rPr>
        <w:t>that presented political and military challenges to their rule in recent history</w:t>
      </w:r>
      <w:r w:rsidRPr="009635B9">
        <w:t xml:space="preserve">. These states already designate individuals from these groups as “terrorists,” and reserve the right to use force against them. </w:t>
      </w:r>
      <w:r w:rsidRPr="009635B9">
        <w:rPr>
          <w:rStyle w:val="StyleUnderline"/>
          <w:highlight w:val="green"/>
        </w:rPr>
        <w:t>States</w:t>
      </w:r>
      <w:r w:rsidRPr="009635B9">
        <w:t xml:space="preserve"> possessing the lower risk—compared with other weapons platforms—</w:t>
      </w:r>
      <w:r w:rsidRPr="009635B9">
        <w:rPr>
          <w:rStyle w:val="StyleUnderline"/>
        </w:rPr>
        <w:t xml:space="preserve">capability of armed drones </w:t>
      </w:r>
      <w:r w:rsidRPr="009635B9">
        <w:rPr>
          <w:rStyle w:val="StyleUnderline"/>
          <w:highlight w:val="green"/>
        </w:rPr>
        <w:t xml:space="preserve">could use them </w:t>
      </w:r>
      <w:r w:rsidRPr="009635B9">
        <w:rPr>
          <w:rStyle w:val="Emphasis"/>
          <w:highlight w:val="green"/>
        </w:rPr>
        <w:t>more frequently</w:t>
      </w:r>
      <w:r w:rsidRPr="009635B9">
        <w:rPr>
          <w:highlight w:val="green"/>
        </w:rPr>
        <w:t xml:space="preserve"> </w:t>
      </w:r>
      <w:r w:rsidRPr="009635B9">
        <w:rPr>
          <w:rStyle w:val="StyleUnderline"/>
          <w:highlight w:val="green"/>
        </w:rPr>
        <w:t>i</w:t>
      </w:r>
      <w:r w:rsidRPr="009635B9">
        <w:rPr>
          <w:rStyle w:val="StyleUnderline"/>
        </w:rPr>
        <w:t xml:space="preserve">n the service of </w:t>
      </w:r>
      <w:r w:rsidRPr="009635B9">
        <w:rPr>
          <w:rStyle w:val="Emphasis"/>
        </w:rPr>
        <w:t>domestic pacification</w:t>
      </w:r>
      <w:r w:rsidRPr="009635B9">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9635B9">
        <w:rPr>
          <w:rStyle w:val="StyleUnderline"/>
        </w:rPr>
        <w:t xml:space="preserve">additional risks associated with </w:t>
      </w:r>
      <w:r w:rsidRPr="009635B9">
        <w:rPr>
          <w:rStyle w:val="StyleUnderline"/>
          <w:highlight w:val="green"/>
        </w:rPr>
        <w:t>drone strikes</w:t>
      </w:r>
      <w:r w:rsidRPr="009635B9">
        <w:t xml:space="preserve">, </w:t>
      </w:r>
      <w:r w:rsidRPr="009635B9">
        <w:rPr>
          <w:rStyle w:val="StyleUnderline"/>
        </w:rPr>
        <w:t>combined with</w:t>
      </w:r>
      <w:r w:rsidRPr="009635B9">
        <w:t xml:space="preserve"> the </w:t>
      </w:r>
      <w:r w:rsidRPr="009635B9">
        <w:rPr>
          <w:rStyle w:val="Emphasis"/>
        </w:rPr>
        <w:t>lack of clarity</w:t>
      </w:r>
      <w:r w:rsidRPr="009635B9">
        <w:t xml:space="preserve"> </w:t>
      </w:r>
      <w:r w:rsidRPr="009635B9">
        <w:rPr>
          <w:rStyle w:val="StyleUnderline"/>
        </w:rPr>
        <w:t>on</w:t>
      </w:r>
      <w:r w:rsidRPr="009635B9">
        <w:t xml:space="preserve"> </w:t>
      </w:r>
      <w:r w:rsidRPr="009635B9">
        <w:rPr>
          <w:rStyle w:val="StyleUnderline"/>
        </w:rPr>
        <w:t>how</w:t>
      </w:r>
      <w:r w:rsidRPr="009635B9">
        <w:t xml:space="preserve"> two </w:t>
      </w:r>
      <w:r w:rsidRPr="009635B9">
        <w:rPr>
          <w:rStyle w:val="StyleUnderline"/>
        </w:rPr>
        <w:t>countries would react</w:t>
      </w:r>
      <w:r w:rsidRPr="009635B9">
        <w:t xml:space="preserve"> to an attempted downing of a drone, </w:t>
      </w:r>
      <w:r w:rsidRPr="009635B9">
        <w:rPr>
          <w:rStyle w:val="StyleUnderline"/>
          <w:highlight w:val="green"/>
        </w:rPr>
        <w:t xml:space="preserve">create </w:t>
      </w:r>
      <w:r w:rsidRPr="009635B9">
        <w:rPr>
          <w:rStyle w:val="StyleUnderline"/>
        </w:rPr>
        <w:t xml:space="preserve">the </w:t>
      </w:r>
      <w:r w:rsidRPr="009635B9">
        <w:rPr>
          <w:rStyle w:val="Emphasis"/>
          <w:highlight w:val="green"/>
        </w:rPr>
        <w:t>potential for miscalculation</w:t>
      </w:r>
      <w:r w:rsidRPr="009635B9">
        <w:rPr>
          <w:highlight w:val="green"/>
        </w:rPr>
        <w:t xml:space="preserve"> </w:t>
      </w:r>
      <w:r w:rsidRPr="009635B9">
        <w:rPr>
          <w:rStyle w:val="StyleUnderline"/>
          <w:highlight w:val="green"/>
        </w:rPr>
        <w:t>and</w:t>
      </w:r>
      <w:r w:rsidRPr="009635B9">
        <w:rPr>
          <w:highlight w:val="green"/>
        </w:rPr>
        <w:t xml:space="preserve"> </w:t>
      </w:r>
      <w:r w:rsidRPr="009635B9">
        <w:rPr>
          <w:rStyle w:val="Emphasis"/>
        </w:rPr>
        <w:t xml:space="preserve">subsequent </w:t>
      </w:r>
      <w:r w:rsidRPr="009635B9">
        <w:rPr>
          <w:rStyle w:val="Emphasis"/>
          <w:highlight w:val="green"/>
        </w:rPr>
        <w:t>escalation</w:t>
      </w:r>
      <w:r w:rsidRPr="009635B9">
        <w:t xml:space="preserve">. As U.S. Air Force commanders in South Korea noted, </w:t>
      </w:r>
      <w:r w:rsidRPr="009635B9">
        <w:rPr>
          <w:rStyle w:val="StyleUnderline"/>
        </w:rPr>
        <w:t xml:space="preserve">a North Korean drone equipped with chemical agents would not have to kill many or even any people on the peninsula to terrorize the population and </w:t>
      </w:r>
      <w:r w:rsidRPr="009635B9">
        <w:rPr>
          <w:rStyle w:val="Emphasis"/>
        </w:rPr>
        <w:t>escalate tensions</w:t>
      </w:r>
      <w:r w:rsidRPr="009635B9">
        <w:t xml:space="preserve">.29 </w:t>
      </w:r>
      <w:r w:rsidRPr="009635B9">
        <w:rPr>
          <w:rStyle w:val="StyleUnderline"/>
        </w:rPr>
        <w:t xml:space="preserve">This scenario points to the </w:t>
      </w:r>
      <w:r w:rsidRPr="009635B9">
        <w:rPr>
          <w:rStyle w:val="Emphasis"/>
          <w:highlight w:val="green"/>
        </w:rPr>
        <w:t>spiraling escalatory dynamic</w:t>
      </w:r>
      <w:r w:rsidRPr="009635B9">
        <w:rPr>
          <w:rStyle w:val="StyleUnderline"/>
        </w:rPr>
        <w:t xml:space="preserve"> that </w:t>
      </w:r>
      <w:r w:rsidRPr="009635B9">
        <w:rPr>
          <w:rStyle w:val="StyleUnderline"/>
          <w:highlight w:val="green"/>
        </w:rPr>
        <w:t>could b</w:t>
      </w:r>
      <w:r w:rsidRPr="009635B9">
        <w:rPr>
          <w:rStyle w:val="StyleUnderline"/>
        </w:rPr>
        <w:t>e repeated</w:t>
      </w:r>
      <w:r w:rsidRPr="009635B9">
        <w:t>—</w:t>
      </w:r>
      <w:r w:rsidRPr="009635B9">
        <w:rPr>
          <w:rStyle w:val="StyleUnderline"/>
        </w:rPr>
        <w:t xml:space="preserve">likely </w:t>
      </w:r>
      <w:r w:rsidRPr="009635B9">
        <w:rPr>
          <w:rStyle w:val="StyleUnderline"/>
          <w:highlight w:val="green"/>
        </w:rPr>
        <w:lastRenderedPageBreak/>
        <w:t>intensified</w:t>
      </w:r>
      <w:r w:rsidRPr="009635B9">
        <w:rPr>
          <w:rStyle w:val="StyleUnderline"/>
        </w:rPr>
        <w:t xml:space="preserve"> in the context of armed drones</w:t>
      </w:r>
      <w:r w:rsidRPr="009635B9">
        <w:t>—</w:t>
      </w:r>
      <w:r w:rsidRPr="009635B9">
        <w:rPr>
          <w:rStyle w:val="StyleUnderline"/>
          <w:highlight w:val="green"/>
        </w:rPr>
        <w:t>in</w:t>
      </w:r>
      <w:r w:rsidRPr="009635B9">
        <w:t xml:space="preserve"> other </w:t>
      </w:r>
      <w:r w:rsidRPr="009635B9">
        <w:rPr>
          <w:rStyle w:val="StyleUnderline"/>
        </w:rPr>
        <w:t>tension-prone areas</w:t>
      </w:r>
      <w:r w:rsidRPr="009635B9">
        <w:t xml:space="preserve">, </w:t>
      </w:r>
      <w:r w:rsidRPr="009635B9">
        <w:rPr>
          <w:rStyle w:val="StyleUnderline"/>
        </w:rPr>
        <w:t xml:space="preserve">such as </w:t>
      </w:r>
      <w:r w:rsidRPr="009635B9">
        <w:rPr>
          <w:rStyle w:val="StyleUnderline"/>
          <w:highlight w:val="green"/>
        </w:rPr>
        <w:t xml:space="preserve">the </w:t>
      </w:r>
      <w:r w:rsidRPr="009635B9">
        <w:rPr>
          <w:rStyle w:val="Emphasis"/>
          <w:highlight w:val="green"/>
        </w:rPr>
        <w:t>Middle East</w:t>
      </w:r>
      <w:r w:rsidRPr="009635B9">
        <w:rPr>
          <w:highlight w:val="green"/>
        </w:rPr>
        <w:t xml:space="preserve">, </w:t>
      </w:r>
      <w:r w:rsidRPr="009635B9">
        <w:rPr>
          <w:rStyle w:val="Emphasis"/>
          <w:highlight w:val="green"/>
        </w:rPr>
        <w:t>South Asia</w:t>
      </w:r>
      <w:r w:rsidRPr="009635B9">
        <w:rPr>
          <w:highlight w:val="green"/>
        </w:rPr>
        <w:t xml:space="preserve">, </w:t>
      </w:r>
      <w:r w:rsidRPr="009635B9">
        <w:rPr>
          <w:rStyle w:val="StyleUnderline"/>
          <w:highlight w:val="green"/>
        </w:rPr>
        <w:t>and</w:t>
      </w:r>
      <w:r w:rsidRPr="009635B9">
        <w:rPr>
          <w:highlight w:val="green"/>
        </w:rPr>
        <w:t xml:space="preserve"> </w:t>
      </w:r>
      <w:r w:rsidRPr="009635B9">
        <w:rPr>
          <w:rStyle w:val="Emphasis"/>
        </w:rPr>
        <w:t>Central</w:t>
      </w:r>
      <w:r w:rsidRPr="009635B9">
        <w:t xml:space="preserve"> </w:t>
      </w:r>
      <w:r w:rsidRPr="009635B9">
        <w:rPr>
          <w:rStyle w:val="StyleUnderline"/>
        </w:rPr>
        <w:t>and</w:t>
      </w:r>
      <w:r w:rsidRPr="009635B9">
        <w:t xml:space="preserve"> </w:t>
      </w:r>
      <w:r w:rsidRPr="009635B9">
        <w:rPr>
          <w:rStyle w:val="Emphasis"/>
        </w:rPr>
        <w:t xml:space="preserve">East </w:t>
      </w:r>
      <w:r w:rsidRPr="009635B9">
        <w:rPr>
          <w:rStyle w:val="Emphasis"/>
          <w:highlight w:val="green"/>
        </w:rPr>
        <w:t>Africa</w:t>
      </w:r>
      <w:r w:rsidRPr="009635B9">
        <w:rPr>
          <w:highlight w:val="green"/>
        </w:rPr>
        <w:t>,</w:t>
      </w:r>
      <w:r w:rsidRPr="009635B9">
        <w:t xml:space="preserve"> </w:t>
      </w:r>
      <w:r w:rsidRPr="009635B9">
        <w:rPr>
          <w:rStyle w:val="StyleUnderline"/>
        </w:rPr>
        <w:t xml:space="preserve">where the mix of low-risk and ambiguous rules of engagement is a </w:t>
      </w:r>
      <w:r w:rsidRPr="009635B9">
        <w:rPr>
          <w:rStyle w:val="Emphasis"/>
        </w:rPr>
        <w:t>recipe for escalation</w:t>
      </w:r>
      <w:r w:rsidRPr="009635B9">
        <w:t xml:space="preserve">. Not </w:t>
      </w:r>
      <w:proofErr w:type="gramStart"/>
      <w:r w:rsidRPr="009635B9">
        <w:t>all of</w:t>
      </w:r>
      <w:proofErr w:type="gramEnd"/>
      <w:r w:rsidRPr="009635B9">
        <w:t xml:space="preserve"> these contingencies directly affect U.S. interests, but they would affect treaty allies whose security the United States has an interest in maintaining. Compared with other weapons platforms, current practice repeatedly demonstrates that </w:t>
      </w:r>
      <w:r w:rsidRPr="009635B9">
        <w:rPr>
          <w:rStyle w:val="Emphasis"/>
          <w:highlight w:val="green"/>
        </w:rPr>
        <w:t>drones</w:t>
      </w:r>
      <w:r w:rsidRPr="009635B9">
        <w:rPr>
          <w:rStyle w:val="Emphasis"/>
        </w:rPr>
        <w:t xml:space="preserve"> make militarized disputes more likely due to a </w:t>
      </w:r>
      <w:r w:rsidRPr="009635B9">
        <w:rPr>
          <w:rStyle w:val="Emphasis"/>
          <w:highlight w:val="green"/>
        </w:rPr>
        <w:t>decrease</w:t>
      </w:r>
      <w:r w:rsidRPr="009635B9">
        <w:rPr>
          <w:rStyle w:val="Emphasis"/>
        </w:rPr>
        <w:t xml:space="preserve">d </w:t>
      </w:r>
      <w:r w:rsidRPr="009635B9">
        <w:rPr>
          <w:rStyle w:val="Emphasis"/>
          <w:highlight w:val="green"/>
        </w:rPr>
        <w:t>threshold for the use of force and</w:t>
      </w:r>
      <w:r w:rsidRPr="009635B9">
        <w:rPr>
          <w:rStyle w:val="Emphasis"/>
        </w:rPr>
        <w:t xml:space="preserve"> an </w:t>
      </w:r>
      <w:r w:rsidRPr="009635B9">
        <w:rPr>
          <w:rStyle w:val="Emphasis"/>
          <w:highlight w:val="green"/>
        </w:rPr>
        <w:t>increase</w:t>
      </w:r>
      <w:r w:rsidRPr="009635B9">
        <w:rPr>
          <w:rStyle w:val="Emphasis"/>
        </w:rPr>
        <w:t xml:space="preserve">d risk of </w:t>
      </w:r>
      <w:r w:rsidRPr="009635B9">
        <w:rPr>
          <w:rStyle w:val="Emphasis"/>
          <w:highlight w:val="green"/>
        </w:rPr>
        <w:t>miscalculation</w:t>
      </w:r>
      <w:r w:rsidRPr="009635B9">
        <w:t xml:space="preserve">. Increased Risk of Lethality The </w:t>
      </w:r>
      <w:r w:rsidRPr="009635B9">
        <w:rPr>
          <w:rStyle w:val="StyleUnderline"/>
          <w:highlight w:val="green"/>
        </w:rPr>
        <w:t>proliferation of armed drones</w:t>
      </w:r>
      <w:r w:rsidRPr="009635B9">
        <w:rPr>
          <w:rStyle w:val="StyleUnderline"/>
        </w:rPr>
        <w:t xml:space="preserve"> will </w:t>
      </w:r>
      <w:r w:rsidRPr="009635B9">
        <w:rPr>
          <w:rStyle w:val="Emphasis"/>
          <w:highlight w:val="green"/>
        </w:rPr>
        <w:t>increase</w:t>
      </w:r>
      <w:r w:rsidRPr="009635B9">
        <w:rPr>
          <w:rStyle w:val="Emphasis"/>
        </w:rPr>
        <w:t xml:space="preserve"> the likelihood</w:t>
      </w:r>
      <w:r w:rsidRPr="009635B9">
        <w:rPr>
          <w:rStyle w:val="StyleUnderline"/>
        </w:rPr>
        <w:t xml:space="preserve"> of </w:t>
      </w:r>
      <w:r w:rsidRPr="009635B9">
        <w:rPr>
          <w:rStyle w:val="Emphasis"/>
        </w:rPr>
        <w:t>destabilizing</w:t>
      </w:r>
      <w:r w:rsidRPr="009635B9">
        <w:rPr>
          <w:rStyle w:val="StyleUnderline"/>
        </w:rPr>
        <w:t xml:space="preserve"> or devastating one-off, </w:t>
      </w:r>
      <w:r w:rsidRPr="009635B9">
        <w:rPr>
          <w:rStyle w:val="Emphasis"/>
          <w:highlight w:val="green"/>
        </w:rPr>
        <w:t>high-consequence attacks</w:t>
      </w:r>
      <w:r w:rsidRPr="009635B9">
        <w:t>. In March 2013, Senator Dianne Feinstein (D-CA) observed of drones: “In some respects it’s a perfect assassination weapon</w:t>
      </w:r>
      <w:proofErr w:type="gramStart"/>
      <w:r w:rsidRPr="009635B9">
        <w:t>. . . .</w:t>
      </w:r>
      <w:proofErr w:type="gramEnd"/>
      <w:r w:rsidRPr="009635B9">
        <w:t xml:space="preserve"> Now we have a problem. There are all these nations that want to buy these armed drones. I’m strongly opposed to that.”30 </w:t>
      </w:r>
      <w:r w:rsidRPr="009635B9">
        <w:rPr>
          <w:rStyle w:val="StyleUnderline"/>
        </w:rPr>
        <w:t>The worst-case contingency</w:t>
      </w:r>
      <w:r w:rsidRPr="009635B9">
        <w:t xml:space="preserve"> for the use of armed drones, albeit an unlikely circumstance, </w:t>
      </w:r>
      <w:r w:rsidRPr="009635B9">
        <w:rPr>
          <w:rStyle w:val="StyleUnderline"/>
        </w:rPr>
        <w:t>would be to deliver weapons of mass destruction</w:t>
      </w:r>
      <w:r w:rsidRPr="009635B9">
        <w:t xml:space="preserve">. </w:t>
      </w:r>
      <w:r w:rsidRPr="009635B9">
        <w:rPr>
          <w:rStyle w:val="StyleUnderline"/>
          <w:highlight w:val="green"/>
        </w:rPr>
        <w:t>Drones</w:t>
      </w:r>
      <w:r w:rsidRPr="009635B9">
        <w:rPr>
          <w:rStyle w:val="StyleUnderline"/>
        </w:rPr>
        <w:t xml:space="preserve"> are</w:t>
      </w:r>
      <w:r w:rsidRPr="009635B9">
        <w:t xml:space="preserve">, in many ways, the </w:t>
      </w:r>
      <w:r w:rsidRPr="009635B9">
        <w:rPr>
          <w:rStyle w:val="Emphasis"/>
        </w:rPr>
        <w:t>perfect</w:t>
      </w:r>
      <w:r w:rsidRPr="009635B9">
        <w:t xml:space="preserve"> vehicle </w:t>
      </w:r>
      <w:r w:rsidRPr="009635B9">
        <w:rPr>
          <w:rStyle w:val="StyleUnderline"/>
        </w:rPr>
        <w:t xml:space="preserve">for </w:t>
      </w:r>
      <w:r w:rsidRPr="009635B9">
        <w:rPr>
          <w:rStyle w:val="StyleUnderline"/>
          <w:highlight w:val="green"/>
        </w:rPr>
        <w:t>deliver</w:t>
      </w:r>
      <w:r w:rsidRPr="009635B9">
        <w:rPr>
          <w:rStyle w:val="StyleUnderline"/>
        </w:rPr>
        <w:t xml:space="preserve">ing </w:t>
      </w:r>
      <w:r w:rsidRPr="009635B9">
        <w:rPr>
          <w:rStyle w:val="Emphasis"/>
        </w:rPr>
        <w:t>biological</w:t>
      </w:r>
      <w:r w:rsidRPr="009635B9">
        <w:t xml:space="preserve"> </w:t>
      </w:r>
      <w:r w:rsidRPr="009635B9">
        <w:rPr>
          <w:rStyle w:val="StyleUnderline"/>
        </w:rPr>
        <w:t>and</w:t>
      </w:r>
      <w:r w:rsidRPr="009635B9">
        <w:t xml:space="preserve"> </w:t>
      </w:r>
      <w:r w:rsidRPr="009635B9">
        <w:rPr>
          <w:rStyle w:val="Emphasis"/>
        </w:rPr>
        <w:t>chemical agents</w:t>
      </w:r>
      <w:r w:rsidRPr="009635B9">
        <w:t xml:space="preserve">.31 </w:t>
      </w:r>
      <w:r w:rsidRPr="009635B9">
        <w:rPr>
          <w:rStyle w:val="StyleUnderline"/>
        </w:rPr>
        <w:t xml:space="preserve">A </w:t>
      </w:r>
      <w:r w:rsidRPr="009635B9">
        <w:rPr>
          <w:rStyle w:val="StyleUnderline"/>
          <w:highlight w:val="green"/>
        </w:rPr>
        <w:t>WMD</w:t>
      </w:r>
      <w:r w:rsidRPr="009635B9">
        <w:rPr>
          <w:rStyle w:val="StyleUnderline"/>
        </w:rPr>
        <w:t xml:space="preserve"> attack, or even the assassination of a political leader</w:t>
      </w:r>
      <w:r w:rsidRPr="009635B9">
        <w:t xml:space="preserve">, another troubling though unlikely circumstance, </w:t>
      </w:r>
      <w:r w:rsidRPr="009635B9">
        <w:rPr>
          <w:rStyle w:val="StyleUnderline"/>
        </w:rPr>
        <w:t xml:space="preserve">would have </w:t>
      </w:r>
      <w:r w:rsidRPr="009635B9">
        <w:rPr>
          <w:rStyle w:val="Emphasis"/>
        </w:rPr>
        <w:t>tremendous consequences</w:t>
      </w:r>
      <w:r w:rsidRPr="009635B9">
        <w:t xml:space="preserve"> </w:t>
      </w:r>
      <w:r w:rsidRPr="009635B9">
        <w:rPr>
          <w:rStyle w:val="StyleUnderline"/>
        </w:rPr>
        <w:t>for</w:t>
      </w:r>
      <w:r w:rsidRPr="009635B9">
        <w:t xml:space="preserve"> </w:t>
      </w:r>
      <w:r w:rsidRPr="009635B9">
        <w:rPr>
          <w:rStyle w:val="StyleUnderline"/>
        </w:rPr>
        <w:t xml:space="preserve">regional and </w:t>
      </w:r>
      <w:r w:rsidRPr="009635B9">
        <w:rPr>
          <w:rStyle w:val="Emphasis"/>
        </w:rPr>
        <w:t>international stability</w:t>
      </w:r>
      <w:r w:rsidRPr="009635B9">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w:t>
      </w:r>
      <w:proofErr w:type="gramStart"/>
      <w:r w:rsidRPr="009635B9">
        <w:t>ones, and</w:t>
      </w:r>
      <w:proofErr w:type="gramEnd"/>
      <w:r w:rsidRPr="009635B9">
        <w:t xml:space="preserve">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9635B9">
        <w:rPr>
          <w:rStyle w:val="StyleUnderline"/>
        </w:rPr>
        <w:t xml:space="preserve">potential for misperception is compounded by the fact that few governments seeking or acquiring armed drones have </w:t>
      </w:r>
      <w:r w:rsidRPr="009635B9">
        <w:rPr>
          <w:rStyle w:val="Emphasis"/>
        </w:rPr>
        <w:t>publicly articulated</w:t>
      </w:r>
      <w:r w:rsidRPr="009635B9">
        <w:rPr>
          <w:rStyle w:val="StyleUnderline"/>
        </w:rPr>
        <w:t xml:space="preserve"> any strategy for how they will likely use them</w:t>
      </w:r>
      <w:r w:rsidRPr="009635B9">
        <w:t xml:space="preserve">. Conversely, the </w:t>
      </w:r>
      <w:r w:rsidRPr="009635B9">
        <w:rPr>
          <w:rStyle w:val="StyleUnderline"/>
        </w:rPr>
        <w:t>uncertainty</w:t>
      </w:r>
      <w:r w:rsidRPr="009635B9">
        <w:t xml:space="preserve"> about how other countries will use drones </w:t>
      </w:r>
      <w:r w:rsidRPr="009635B9">
        <w:rPr>
          <w:rStyle w:val="StyleUnderline"/>
        </w:rPr>
        <w:t>provides the U</w:t>
      </w:r>
      <w:r w:rsidRPr="009635B9">
        <w:t xml:space="preserve">nited </w:t>
      </w:r>
      <w:r w:rsidRPr="009635B9">
        <w:rPr>
          <w:rStyle w:val="StyleUnderline"/>
        </w:rPr>
        <w:t>S</w:t>
      </w:r>
      <w:r w:rsidRPr="009635B9">
        <w:t xml:space="preserve">tates </w:t>
      </w:r>
      <w:r w:rsidRPr="009635B9">
        <w:rPr>
          <w:rStyle w:val="StyleUnderline"/>
        </w:rPr>
        <w:t xml:space="preserve">with an opportunity to </w:t>
      </w:r>
      <w:r w:rsidRPr="009635B9">
        <w:rPr>
          <w:rStyle w:val="Emphasis"/>
        </w:rPr>
        <w:t>shape drone doctrines</w:t>
      </w:r>
      <w:r w:rsidRPr="009635B9">
        <w:t xml:space="preserve">, </w:t>
      </w:r>
      <w:r w:rsidRPr="009635B9">
        <w:rPr>
          <w:rStyle w:val="StyleUnderline"/>
        </w:rPr>
        <w:t>especially for</w:t>
      </w:r>
      <w:r w:rsidRPr="009635B9">
        <w:t xml:space="preserve"> U.S. </w:t>
      </w:r>
      <w:r w:rsidRPr="009635B9">
        <w:rPr>
          <w:rStyle w:val="StyleUnderline"/>
        </w:rPr>
        <w:t>allies interested in procuring drones from U.S. manufacturers</w:t>
      </w:r>
      <w:r w:rsidRPr="009635B9">
        <w:t>.</w:t>
      </w:r>
    </w:p>
    <w:p w14:paraId="24AE4767" w14:textId="77777777" w:rsidR="009635B9" w:rsidRPr="00AF4A11" w:rsidRDefault="009635B9" w:rsidP="009635B9">
      <w:pPr>
        <w:rPr>
          <w:sz w:val="16"/>
        </w:rPr>
      </w:pPr>
    </w:p>
    <w:p w14:paraId="67F43235" w14:textId="77777777" w:rsidR="009635B9" w:rsidRPr="009635B9" w:rsidRDefault="009635B9" w:rsidP="009635B9"/>
    <w:p w14:paraId="5693DC67" w14:textId="22516A4C" w:rsidR="00EB65FF" w:rsidRPr="00624789" w:rsidRDefault="00EB65FF" w:rsidP="00EB65FF">
      <w:pPr>
        <w:pStyle w:val="Heading3"/>
      </w:pPr>
      <w:proofErr w:type="spellStart"/>
      <w:r>
        <w:lastRenderedPageBreak/>
        <w:t>Multilat</w:t>
      </w:r>
      <w:proofErr w:type="spellEnd"/>
    </w:p>
    <w:p w14:paraId="017B34F6" w14:textId="77777777" w:rsidR="00EB65FF" w:rsidRDefault="00EB65FF" w:rsidP="00EB65FF">
      <w:pPr>
        <w:pStyle w:val="Heading4"/>
        <w:numPr>
          <w:ilvl w:val="0"/>
          <w:numId w:val="14"/>
        </w:numPr>
        <w:tabs>
          <w:tab w:val="num" w:pos="360"/>
        </w:tabs>
        <w:ind w:left="0" w:firstLine="0"/>
      </w:pPr>
      <w:r>
        <w:t xml:space="preserve">1hNo internal link to </w:t>
      </w:r>
      <w:proofErr w:type="spellStart"/>
      <w:r>
        <w:t>multilat</w:t>
      </w:r>
      <w:proofErr w:type="spellEnd"/>
      <w:r>
        <w:t xml:space="preserve"> – </w:t>
      </w:r>
      <w:r w:rsidRPr="0042652D">
        <w:t>Beard</w:t>
      </w:r>
      <w:r>
        <w:t xml:space="preserve"> isn’t reverse causal – it just says countries like China and Russia are not involved in space governance now, not that including all countries boosts cred</w:t>
      </w:r>
    </w:p>
    <w:p w14:paraId="6EAB772A" w14:textId="77777777" w:rsidR="00EB65FF" w:rsidRDefault="00EB65FF" w:rsidP="00EB65FF">
      <w:pPr>
        <w:pStyle w:val="Heading4"/>
        <w:numPr>
          <w:ilvl w:val="0"/>
          <w:numId w:val="14"/>
        </w:numPr>
        <w:tabs>
          <w:tab w:val="num" w:pos="360"/>
        </w:tabs>
        <w:ind w:left="0" w:firstLine="0"/>
      </w:pPr>
      <w:proofErr w:type="spellStart"/>
      <w:r>
        <w:t>Heg</w:t>
      </w:r>
      <w:proofErr w:type="spellEnd"/>
      <w:r>
        <w:t xml:space="preserve"> turns </w:t>
      </w:r>
      <w:proofErr w:type="spellStart"/>
      <w:r>
        <w:t>multilat</w:t>
      </w:r>
      <w:proofErr w:type="spellEnd"/>
      <w:r>
        <w:t xml:space="preserve"> – US leadership is comparatively </w:t>
      </w:r>
      <w:proofErr w:type="gramStart"/>
      <w:r>
        <w:t>better,</w:t>
      </w:r>
      <w:proofErr w:type="gramEnd"/>
      <w:r>
        <w:t xml:space="preserve"> multilateralism won’t be able to constrain china – anything else waters down alliances and doesn’t provide a deterrent</w:t>
      </w:r>
    </w:p>
    <w:p w14:paraId="43077022" w14:textId="77777777" w:rsidR="00EB65FF" w:rsidRPr="00D236AB" w:rsidRDefault="00EB65FF" w:rsidP="00EB65FF">
      <w:pPr>
        <w:pStyle w:val="Heading4"/>
        <w:numPr>
          <w:ilvl w:val="0"/>
          <w:numId w:val="14"/>
        </w:numPr>
        <w:tabs>
          <w:tab w:val="num" w:pos="360"/>
        </w:tabs>
        <w:ind w:left="0" w:firstLine="0"/>
      </w:pPr>
      <w:r>
        <w:t>No terminal impact – cards make vague references to disease and warming or different war scenarios but no reason why those cause extinction</w:t>
      </w:r>
    </w:p>
    <w:p w14:paraId="47FC9931" w14:textId="77777777" w:rsidR="00782EF4" w:rsidRDefault="00782EF4" w:rsidP="00782EF4">
      <w:pPr>
        <w:pStyle w:val="Heading4"/>
      </w:pPr>
      <w:r>
        <w:t xml:space="preserve">AT Wall – They can’t solve – they don’t re-vitalize the UN OST – they go through a </w:t>
      </w:r>
      <w:r>
        <w:rPr>
          <w:u w:val="single"/>
        </w:rPr>
        <w:t>new treaty</w:t>
      </w:r>
      <w:r>
        <w:t xml:space="preserve"> which doesn’t solve the governance unravelling U/Q they’ve identified. </w:t>
      </w:r>
    </w:p>
    <w:p w14:paraId="408DC8D0" w14:textId="77777777" w:rsidR="00782EF4" w:rsidRPr="009E2C34" w:rsidRDefault="00782EF4" w:rsidP="00782EF4">
      <w:pPr>
        <w:pStyle w:val="Heading4"/>
      </w:pPr>
      <w:r>
        <w:t>AT Beard – Disconnect from their U/Q which is about the US – either</w:t>
      </w:r>
    </w:p>
    <w:p w14:paraId="1A5DAF81" w14:textId="77777777" w:rsidR="00782EF4" w:rsidRDefault="00782EF4" w:rsidP="00782EF4">
      <w:pPr>
        <w:pStyle w:val="Heading4"/>
      </w:pPr>
      <w:r>
        <w:t xml:space="preserve">a] Space Governance is </w:t>
      </w:r>
      <w:r>
        <w:rPr>
          <w:u w:val="single"/>
        </w:rPr>
        <w:t>high now</w:t>
      </w:r>
      <w:r>
        <w:t xml:space="preserve">. </w:t>
      </w:r>
    </w:p>
    <w:p w14:paraId="17229679" w14:textId="77777777" w:rsidR="00782EF4" w:rsidRPr="00192F75" w:rsidRDefault="00782EF4" w:rsidP="00782EF4">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4"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24F352AF" w14:textId="77777777" w:rsidR="00782EF4" w:rsidRPr="00EF01CF" w:rsidRDefault="00782EF4" w:rsidP="00782EF4">
      <w:pPr>
        <w:rPr>
          <w:sz w:val="16"/>
        </w:rPr>
      </w:pPr>
      <w:r w:rsidRPr="00244B1F">
        <w:rPr>
          <w:rStyle w:val="Emphasis"/>
          <w:highlight w:val="green"/>
        </w:rPr>
        <w:t>Space exploration</w:t>
      </w:r>
      <w:r w:rsidRPr="001804FB">
        <w:rPr>
          <w:rStyle w:val="StyleUnderline"/>
        </w:rPr>
        <w:t xml:space="preserve"> is </w:t>
      </w:r>
      <w:r w:rsidRPr="00244B1F">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244B1F">
        <w:rPr>
          <w:rStyle w:val="Emphasis"/>
          <w:highlight w:val="green"/>
        </w:rPr>
        <w:t>O</w:t>
      </w:r>
      <w:r w:rsidRPr="001804FB">
        <w:rPr>
          <w:rStyle w:val="StyleUnderline"/>
        </w:rPr>
        <w:t xml:space="preserve">uter </w:t>
      </w:r>
      <w:r w:rsidRPr="00244B1F">
        <w:rPr>
          <w:rStyle w:val="Emphasis"/>
          <w:highlight w:val="green"/>
        </w:rPr>
        <w:t>S</w:t>
      </w:r>
      <w:r w:rsidRPr="001804FB">
        <w:rPr>
          <w:rStyle w:val="StyleUnderline"/>
        </w:rPr>
        <w:t xml:space="preserve">pace </w:t>
      </w:r>
      <w:r w:rsidRPr="00244B1F">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244B1F">
        <w:rPr>
          <w:rStyle w:val="Emphasis"/>
          <w:highlight w:val="green"/>
        </w:rPr>
        <w:t>signed</w:t>
      </w:r>
      <w:r w:rsidRPr="00EF01CF">
        <w:rPr>
          <w:sz w:val="16"/>
        </w:rPr>
        <w:t xml:space="preserve"> and made official, or ratified, </w:t>
      </w:r>
      <w:r w:rsidRPr="00244B1F">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244B1F">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244B1F">
        <w:rPr>
          <w:rStyle w:val="Emphasis"/>
          <w:highlight w:val="green"/>
        </w:rPr>
        <w:t>O</w:t>
      </w:r>
      <w:r w:rsidRPr="001804FB">
        <w:rPr>
          <w:rStyle w:val="StyleUnderline"/>
        </w:rPr>
        <w:t xml:space="preserve">uter </w:t>
      </w:r>
      <w:r w:rsidRPr="00244B1F">
        <w:rPr>
          <w:rStyle w:val="Emphasis"/>
          <w:highlight w:val="green"/>
        </w:rPr>
        <w:t>S</w:t>
      </w:r>
      <w:r w:rsidRPr="001804FB">
        <w:rPr>
          <w:rStyle w:val="StyleUnderline"/>
        </w:rPr>
        <w:t xml:space="preserve">pace </w:t>
      </w:r>
      <w:r w:rsidRPr="00244B1F">
        <w:rPr>
          <w:rStyle w:val="Emphasis"/>
          <w:highlight w:val="green"/>
        </w:rPr>
        <w:t>T</w:t>
      </w:r>
      <w:r w:rsidRPr="001804FB">
        <w:rPr>
          <w:rStyle w:val="StyleUnderline"/>
        </w:rPr>
        <w:t xml:space="preserve">reaty, like all international law, is </w:t>
      </w:r>
      <w:r w:rsidRPr="00244B1F">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244B1F">
        <w:rPr>
          <w:rStyle w:val="Emphasis"/>
          <w:highlight w:val="green"/>
        </w:rPr>
        <w:t>Implications for not complying</w:t>
      </w:r>
      <w:r w:rsidRPr="001804FB">
        <w:rPr>
          <w:rStyle w:val="StyleUnderline"/>
        </w:rPr>
        <w:t xml:space="preserve"> could </w:t>
      </w:r>
      <w:r w:rsidRPr="00244B1F">
        <w:rPr>
          <w:rStyle w:val="Emphasis"/>
          <w:highlight w:val="green"/>
        </w:rPr>
        <w:t>include</w:t>
      </w:r>
      <w:r w:rsidRPr="001804FB">
        <w:rPr>
          <w:rStyle w:val="StyleUnderline"/>
        </w:rPr>
        <w:t xml:space="preserve"> sanctions, but mainly a </w:t>
      </w:r>
      <w:r w:rsidRPr="00244B1F">
        <w:rPr>
          <w:rStyle w:val="Emphasis"/>
          <w:highlight w:val="green"/>
        </w:rPr>
        <w:t>lack of legitimacy</w:t>
      </w:r>
      <w:r w:rsidRPr="001804FB">
        <w:rPr>
          <w:rStyle w:val="StyleUnderline"/>
        </w:rPr>
        <w:t xml:space="preserve"> and respect </w:t>
      </w:r>
      <w:r w:rsidRPr="00244B1F">
        <w:rPr>
          <w:rStyle w:val="Emphasis"/>
          <w:highlight w:val="green"/>
        </w:rPr>
        <w:t>which</w:t>
      </w:r>
      <w:r w:rsidRPr="001804FB">
        <w:rPr>
          <w:rStyle w:val="StyleUnderline"/>
        </w:rPr>
        <w:t xml:space="preserve"> is </w:t>
      </w:r>
      <w:r w:rsidRPr="00244B1F">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lastRenderedPageBreak/>
        <w:t>However</w:t>
      </w:r>
      <w:proofErr w:type="gramEnd"/>
      <w:r w:rsidRPr="001804FB">
        <w:rPr>
          <w:rStyle w:val="StyleUnderline"/>
        </w:rPr>
        <w:t xml:space="preserve"> it is interesting that, </w:t>
      </w:r>
      <w:r w:rsidRPr="00244B1F">
        <w:rPr>
          <w:rStyle w:val="Emphasis"/>
          <w:highlight w:val="green"/>
        </w:rPr>
        <w:t>over</w:t>
      </w:r>
      <w:r w:rsidRPr="001804FB">
        <w:rPr>
          <w:rStyle w:val="StyleUnderline"/>
        </w:rPr>
        <w:t xml:space="preserve"> the </w:t>
      </w:r>
      <w:r w:rsidRPr="00244B1F">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244B1F">
        <w:rPr>
          <w:rStyle w:val="Emphasis"/>
          <w:highlight w:val="green"/>
        </w:rPr>
        <w:t>the treaty has never</w:t>
      </w:r>
      <w:r w:rsidRPr="001804FB">
        <w:rPr>
          <w:rStyle w:val="StyleUnderline"/>
        </w:rPr>
        <w:t xml:space="preserve"> actually </w:t>
      </w:r>
      <w:r w:rsidRPr="00244B1F">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25B7DC4B" w14:textId="77777777" w:rsidR="00782EF4" w:rsidRDefault="00782EF4" w:rsidP="00782EF4">
      <w:pPr>
        <w:pStyle w:val="Heading4"/>
      </w:pPr>
      <w:r>
        <w:t xml:space="preserve">OR b] OTHER exclusions of Russia and China from multilateral agreements thump – they have no mining </w:t>
      </w:r>
      <w:r>
        <w:rPr>
          <w:u w:val="single"/>
        </w:rPr>
        <w:t>spill-over</w:t>
      </w:r>
      <w:r>
        <w:t xml:space="preserve"> which means no solvency – here’s the re-cutting</w:t>
      </w:r>
    </w:p>
    <w:p w14:paraId="198ADF1F" w14:textId="77777777" w:rsidR="00782EF4" w:rsidRDefault="00782EF4" w:rsidP="00782EF4">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7F9E72BD" w14:textId="77777777" w:rsidR="00782EF4" w:rsidRPr="00DD5141" w:rsidRDefault="00782EF4" w:rsidP="00782EF4">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244B1F">
        <w:rPr>
          <w:rStyle w:val="Emphasis"/>
          <w:highlight w:val="green"/>
        </w:rPr>
        <w:t>the Code</w:t>
      </w:r>
      <w:r w:rsidRPr="00DD5141">
        <w:rPr>
          <w:sz w:val="16"/>
        </w:rPr>
        <w:t xml:space="preserve">, particularly </w:t>
      </w:r>
      <w:r w:rsidRPr="00244B1F">
        <w:rPr>
          <w:rStyle w:val="Emphasis"/>
          <w:highlight w:val="green"/>
        </w:rPr>
        <w:t>a fraction</w:t>
      </w:r>
      <w:r w:rsidRPr="00244B1F">
        <w:rPr>
          <w:sz w:val="16"/>
          <w:highlight w:val="green"/>
        </w:rPr>
        <w:t xml:space="preserve"> </w:t>
      </w:r>
      <w:r w:rsidRPr="00244B1F">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244B1F">
        <w:rPr>
          <w:rStyle w:val="Emphasis"/>
          <w:highlight w:val="green"/>
        </w:rPr>
        <w:t>the Code's failure to include Russia and China</w:t>
      </w:r>
      <w:r w:rsidRPr="00244B1F">
        <w:rPr>
          <w:sz w:val="16"/>
          <w:highlight w:val="green"/>
        </w:rPr>
        <w:t xml:space="preserve"> </w:t>
      </w:r>
      <w:r w:rsidRPr="00DD5141">
        <w:rPr>
          <w:sz w:val="16"/>
        </w:rPr>
        <w:t xml:space="preserve">and other major space stakeholders is a fundamental flaw. The absence of powerful, potential adversaries </w:t>
      </w:r>
      <w:r w:rsidRPr="00244B1F">
        <w:rPr>
          <w:rStyle w:val="Emphasis"/>
          <w:highlight w:val="green"/>
        </w:rPr>
        <w:t>makes</w:t>
      </w:r>
      <w:r w:rsidRPr="00244B1F">
        <w:rPr>
          <w:sz w:val="16"/>
          <w:highlight w:val="green"/>
        </w:rPr>
        <w:t xml:space="preserve"> </w:t>
      </w:r>
      <w:r w:rsidRPr="00244B1F">
        <w:rPr>
          <w:rStyle w:val="Emphasis"/>
          <w:highlight w:val="green"/>
          <w:bdr w:val="single" w:sz="18" w:space="0" w:color="auto"/>
        </w:rPr>
        <w:t>multilateral conventions addressing arms control or disarmament issues highly problematic</w:t>
      </w:r>
      <w:r w:rsidRPr="00244B1F">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xml:space="preserve">. If the proposed Code is adopted by states in its current state of limited acceptance, a fractional soft law product will emerge which will present its own </w:t>
      </w:r>
      <w:proofErr w:type="gramStart"/>
      <w:r w:rsidRPr="00DD5141">
        <w:rPr>
          <w:sz w:val="16"/>
        </w:rPr>
        <w:t>particular disadvantages</w:t>
      </w:r>
      <w:proofErr w:type="gramEnd"/>
      <w:r w:rsidRPr="00DD5141">
        <w:rPr>
          <w:sz w:val="16"/>
        </w:rPr>
        <w:t xml:space="preserve"> and problems (beyond those associated with soft law arrangements generally). Not only would a fractionalized Code fail to identify aggressors and isolate rogue states, </w:t>
      </w:r>
      <w:proofErr w:type="gramStart"/>
      <w:r w:rsidRPr="00DD5141">
        <w:rPr>
          <w:sz w:val="16"/>
        </w:rPr>
        <w:t>it could</w:t>
      </w:r>
      <w:proofErr w:type="gramEnd"/>
      <w:r w:rsidRPr="00DD5141">
        <w:rPr>
          <w:sz w:val="16"/>
        </w:rPr>
        <w:t xml:space="preserve">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7CA4ABA0" w14:textId="77777777" w:rsidR="00782EF4" w:rsidRDefault="00782EF4" w:rsidP="00782EF4">
      <w:pPr>
        <w:pStyle w:val="Heading4"/>
      </w:pPr>
      <w:r>
        <w:lastRenderedPageBreak/>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545919C7" w14:textId="77777777" w:rsidR="00782EF4" w:rsidRPr="00244B1F" w:rsidRDefault="00782EF4" w:rsidP="00782EF4">
      <w:pPr>
        <w:pStyle w:val="Heading4"/>
      </w:pPr>
      <w:r>
        <w:t xml:space="preserve">Space Multilateralism </w:t>
      </w:r>
      <w:r>
        <w:rPr>
          <w:u w:val="single"/>
        </w:rPr>
        <w:t>fails</w:t>
      </w:r>
      <w:r>
        <w:t xml:space="preserve"> – free-riding. </w:t>
      </w:r>
    </w:p>
    <w:p w14:paraId="793EBC7C" w14:textId="77777777" w:rsidR="00782EF4" w:rsidRPr="00B4379B" w:rsidRDefault="00782EF4" w:rsidP="00782EF4">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76D1CF0A" w14:textId="77777777" w:rsidR="00782EF4" w:rsidRPr="00244B1F" w:rsidRDefault="00782EF4" w:rsidP="00782EF4">
      <w:pPr>
        <w:rPr>
          <w:rFonts w:eastAsiaTheme="majorEastAsia" w:cstheme="majorBidi"/>
          <w:b/>
          <w:iCs/>
          <w:sz w:val="16"/>
        </w:rPr>
      </w:pPr>
      <w:r w:rsidRPr="00244B1F">
        <w:rPr>
          <w:highlight w:val="green"/>
          <w:u w:val="single"/>
        </w:rPr>
        <w:t xml:space="preserve">A second challenge that </w:t>
      </w:r>
      <w:r w:rsidRPr="00244B1F">
        <w:rPr>
          <w:b/>
          <w:iCs/>
          <w:highlight w:val="green"/>
          <w:u w:val="single"/>
          <w:bdr w:val="single" w:sz="8" w:space="0" w:color="auto"/>
        </w:rPr>
        <w:t>complicates efforts to enforce</w:t>
      </w:r>
      <w:r w:rsidRPr="00244B1F">
        <w:rPr>
          <w:sz w:val="16"/>
          <w:highlight w:val="green"/>
        </w:rPr>
        <w:t xml:space="preserve"> </w:t>
      </w:r>
      <w:r w:rsidRPr="00244B1F">
        <w:rPr>
          <w:sz w:val="16"/>
        </w:rPr>
        <w:t xml:space="preserve">international </w:t>
      </w:r>
      <w:r w:rsidRPr="00244B1F">
        <w:rPr>
          <w:b/>
          <w:iCs/>
          <w:highlight w:val="green"/>
          <w:u w:val="single"/>
          <w:bdr w:val="single" w:sz="8" w:space="0" w:color="auto"/>
        </w:rPr>
        <w:t>norms</w:t>
      </w:r>
      <w:r w:rsidRPr="00244B1F">
        <w:rPr>
          <w:sz w:val="16"/>
          <w:highlight w:val="green"/>
        </w:rPr>
        <w:t xml:space="preserve"> </w:t>
      </w:r>
      <w:r w:rsidRPr="00244B1F">
        <w:rPr>
          <w:highlight w:val="green"/>
          <w:u w:val="single"/>
        </w:rPr>
        <w:t>is the</w:t>
      </w:r>
      <w:r w:rsidRPr="00244B1F">
        <w:rPr>
          <w:sz w:val="16"/>
        </w:rPr>
        <w:t xml:space="preserve"> well-known </w:t>
      </w:r>
      <w:r w:rsidRPr="00244B1F">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244B1F">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244B1F">
        <w:rPr>
          <w:b/>
          <w:iCs/>
          <w:highlight w:val="green"/>
          <w:u w:val="single"/>
          <w:bdr w:val="single" w:sz="8" w:space="0" w:color="auto"/>
        </w:rPr>
        <w:t xml:space="preserve">is not </w:t>
      </w:r>
      <w:proofErr w:type="gramStart"/>
      <w:r w:rsidRPr="00244B1F">
        <w:rPr>
          <w:b/>
          <w:iCs/>
          <w:highlight w:val="green"/>
          <w:u w:val="single"/>
          <w:bdr w:val="single" w:sz="8" w:space="0" w:color="auto"/>
        </w:rPr>
        <w:t>automatic</w:t>
      </w:r>
      <w:proofErr w:type="gramEnd"/>
      <w:r w:rsidRPr="00244B1F">
        <w:rPr>
          <w:sz w:val="16"/>
        </w:rPr>
        <w:t xml:space="preserve"> however. By the familiar logic of collective action, </w:t>
      </w:r>
      <w:r w:rsidRPr="00244B1F">
        <w:rPr>
          <w:highlight w:val="green"/>
          <w:u w:val="single"/>
        </w:rPr>
        <w:t>states will</w:t>
      </w:r>
      <w:r w:rsidRPr="00B4379B">
        <w:rPr>
          <w:u w:val="single"/>
        </w:rPr>
        <w:t xml:space="preserve"> be tempted to </w:t>
      </w:r>
      <w:r w:rsidRPr="00244B1F">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244B1F">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244B1F">
        <w:rPr>
          <w:highlight w:val="green"/>
          <w:u w:val="single"/>
        </w:rPr>
        <w:t xml:space="preserve">states can come to </w:t>
      </w:r>
      <w:r w:rsidRPr="00244B1F">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244B1F">
        <w:rPr>
          <w:b/>
          <w:iCs/>
          <w:highlight w:val="green"/>
          <w:u w:val="single"/>
          <w:bdr w:val="single" w:sz="8" w:space="0" w:color="auto"/>
        </w:rPr>
        <w:t>states will choose not to join in collective action</w:t>
      </w:r>
      <w:r w:rsidRPr="00244B1F">
        <w:rPr>
          <w:sz w:val="16"/>
          <w:highlight w:val="green"/>
        </w:rPr>
        <w:t>.</w:t>
      </w:r>
      <w:r w:rsidRPr="00244B1F">
        <w:rPr>
          <w:sz w:val="16"/>
        </w:rPr>
        <w:t xml:space="preserve"> </w:t>
      </w:r>
      <w:r w:rsidRPr="00B4379B">
        <w:rPr>
          <w:u w:val="single"/>
        </w:rPr>
        <w:t xml:space="preserve">The collective action problem is </w:t>
      </w:r>
      <w:r w:rsidRPr="00244B1F">
        <w:rPr>
          <w:highlight w:val="green"/>
          <w:u w:val="single"/>
        </w:rPr>
        <w:t xml:space="preserve">accentuated by </w:t>
      </w:r>
      <w:r w:rsidRPr="00244B1F">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244B1F">
        <w:rPr>
          <w:b/>
          <w:iCs/>
          <w:highlight w:val="green"/>
          <w:u w:val="single"/>
          <w:bdr w:val="single" w:sz="8" w:space="0" w:color="auto"/>
        </w:rPr>
        <w:t>other states may hope that the</w:t>
      </w:r>
      <w:r w:rsidRPr="00244B1F">
        <w:rPr>
          <w:sz w:val="16"/>
        </w:rPr>
        <w:t xml:space="preserve"> </w:t>
      </w:r>
      <w:r w:rsidRPr="00244B1F">
        <w:rPr>
          <w:b/>
          <w:iCs/>
          <w:highlight w:val="green"/>
          <w:u w:val="single"/>
          <w:bdr w:val="single" w:sz="8" w:space="0" w:color="auto"/>
        </w:rPr>
        <w:t>U</w:t>
      </w:r>
      <w:r w:rsidRPr="00244B1F">
        <w:rPr>
          <w:sz w:val="16"/>
        </w:rPr>
        <w:t xml:space="preserve">nited </w:t>
      </w:r>
      <w:r w:rsidRPr="00244B1F">
        <w:rPr>
          <w:b/>
          <w:iCs/>
          <w:highlight w:val="green"/>
          <w:u w:val="single"/>
          <w:bdr w:val="single" w:sz="8" w:space="0" w:color="auto"/>
        </w:rPr>
        <w:t>S</w:t>
      </w:r>
      <w:r w:rsidRPr="00244B1F">
        <w:rPr>
          <w:sz w:val="16"/>
        </w:rPr>
        <w:t xml:space="preserve">tates </w:t>
      </w:r>
      <w:r w:rsidRPr="00244B1F">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244B1F">
        <w:rPr>
          <w:highlight w:val="green"/>
          <w:u w:val="single"/>
        </w:rPr>
        <w:t>the</w:t>
      </w:r>
      <w:r w:rsidRPr="00244B1F">
        <w:rPr>
          <w:sz w:val="16"/>
        </w:rPr>
        <w:t xml:space="preserve"> </w:t>
      </w:r>
      <w:r w:rsidRPr="00244B1F">
        <w:rPr>
          <w:b/>
          <w:iCs/>
          <w:highlight w:val="green"/>
          <w:u w:val="single"/>
          <w:bdr w:val="single" w:sz="8" w:space="0" w:color="auto"/>
        </w:rPr>
        <w:t>U</w:t>
      </w:r>
      <w:r w:rsidRPr="00244B1F">
        <w:rPr>
          <w:sz w:val="16"/>
        </w:rPr>
        <w:t xml:space="preserve">nited </w:t>
      </w:r>
      <w:r w:rsidRPr="00244B1F">
        <w:rPr>
          <w:b/>
          <w:iCs/>
          <w:highlight w:val="green"/>
          <w:u w:val="single"/>
          <w:bdr w:val="single" w:sz="8" w:space="0" w:color="auto"/>
        </w:rPr>
        <w:t>S</w:t>
      </w:r>
      <w:r w:rsidRPr="00244B1F">
        <w:rPr>
          <w:sz w:val="16"/>
        </w:rPr>
        <w:t xml:space="preserve">tates </w:t>
      </w:r>
      <w:r w:rsidRPr="00244B1F">
        <w:rPr>
          <w:highlight w:val="green"/>
          <w:u w:val="single"/>
        </w:rPr>
        <w:t>cannot</w:t>
      </w:r>
      <w:r w:rsidRPr="00B4379B">
        <w:rPr>
          <w:u w:val="single"/>
        </w:rPr>
        <w:t xml:space="preserve"> on its own </w:t>
      </w:r>
      <w:r w:rsidRPr="00244B1F">
        <w:rPr>
          <w:highlight w:val="green"/>
          <w:u w:val="single"/>
        </w:rPr>
        <w:t xml:space="preserve">bring about </w:t>
      </w:r>
      <w:r w:rsidRPr="00244B1F">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6A00A559" w14:textId="77777777" w:rsidR="00782EF4" w:rsidRPr="00560D33" w:rsidRDefault="00782EF4" w:rsidP="00782EF4">
      <w:pPr>
        <w:pStyle w:val="Heading4"/>
      </w:pPr>
      <w:r>
        <w:lastRenderedPageBreak/>
        <w:t xml:space="preserve">AT </w:t>
      </w:r>
      <w:proofErr w:type="spellStart"/>
      <w:r>
        <w:t>Borgwardt</w:t>
      </w:r>
      <w:proofErr w:type="spellEnd"/>
      <w:r>
        <w:t xml:space="preserve"> – 1] They haven’t read Brink U/Q that Nuke Terror is happening/possible and 2] This assumes a Trump administration lash-out to Nuke Terror NOT a universal claim about how every country would react – no escalation scenario. </w:t>
      </w:r>
    </w:p>
    <w:p w14:paraId="35D424C5" w14:textId="77777777" w:rsidR="00782EF4" w:rsidRDefault="00782EF4" w:rsidP="00782EF4">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26936073" w14:textId="77777777" w:rsidR="00782EF4" w:rsidRPr="001279EC" w:rsidRDefault="00782EF4" w:rsidP="00782EF4">
      <w:r w:rsidRPr="00436DE9">
        <w:rPr>
          <w:rStyle w:val="Style13ptBold"/>
        </w:rPr>
        <w:t>Vedda 18</w:t>
      </w:r>
      <w:r>
        <w:t xml:space="preserve"> Jim Vedda May 2018 </w:t>
      </w:r>
      <w:hyperlink r:id="rId15"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7EE7EF2B" w14:textId="77777777" w:rsidR="00782EF4" w:rsidRPr="00EF01CF" w:rsidRDefault="00782EF4" w:rsidP="00782EF4">
      <w:pPr>
        <w:rPr>
          <w:sz w:val="16"/>
        </w:rPr>
      </w:pPr>
      <w:r w:rsidRPr="00436DE9">
        <w:rPr>
          <w:rStyle w:val="StyleUnderline"/>
        </w:rPr>
        <w:t xml:space="preserve">Treaty Amendment. </w:t>
      </w:r>
      <w:r w:rsidRPr="00244B1F">
        <w:rPr>
          <w:rStyle w:val="Emphasis"/>
          <w:highlight w:val="green"/>
        </w:rPr>
        <w:t>If decisionmakers conclude</w:t>
      </w:r>
      <w:r w:rsidRPr="00436DE9">
        <w:rPr>
          <w:rStyle w:val="StyleUnderline"/>
        </w:rPr>
        <w:t xml:space="preserve"> that </w:t>
      </w:r>
      <w:r w:rsidRPr="00244B1F">
        <w:rPr>
          <w:rStyle w:val="Emphasis"/>
          <w:highlight w:val="green"/>
        </w:rPr>
        <w:t>the</w:t>
      </w:r>
      <w:r w:rsidRPr="00436DE9">
        <w:rPr>
          <w:rStyle w:val="StyleUnderline"/>
        </w:rPr>
        <w:t xml:space="preserve"> </w:t>
      </w:r>
      <w:r w:rsidRPr="00244B1F">
        <w:rPr>
          <w:rStyle w:val="Emphasis"/>
          <w:highlight w:val="green"/>
        </w:rPr>
        <w:t>O</w:t>
      </w:r>
      <w:r w:rsidRPr="00436DE9">
        <w:rPr>
          <w:rStyle w:val="StyleUnderline"/>
        </w:rPr>
        <w:t xml:space="preserve">uter </w:t>
      </w:r>
      <w:r w:rsidRPr="00244B1F">
        <w:rPr>
          <w:rStyle w:val="Emphasis"/>
          <w:highlight w:val="green"/>
        </w:rPr>
        <w:t>S</w:t>
      </w:r>
      <w:r w:rsidRPr="00436DE9">
        <w:rPr>
          <w:rStyle w:val="StyleUnderline"/>
        </w:rPr>
        <w:t xml:space="preserve">pace </w:t>
      </w:r>
      <w:r w:rsidRPr="00244B1F">
        <w:rPr>
          <w:rStyle w:val="Emphasis"/>
          <w:highlight w:val="green"/>
        </w:rPr>
        <w:t>T</w:t>
      </w:r>
      <w:r w:rsidRPr="00436DE9">
        <w:rPr>
          <w:rStyle w:val="StyleUnderline"/>
        </w:rPr>
        <w:t xml:space="preserve">reaty isn’t broken but </w:t>
      </w:r>
      <w:r w:rsidRPr="00244B1F">
        <w:rPr>
          <w:rStyle w:val="Emphasis"/>
          <w:highlight w:val="green"/>
        </w:rPr>
        <w:t>is just showing its age</w:t>
      </w:r>
      <w:r w:rsidRPr="00436DE9">
        <w:rPr>
          <w:rStyle w:val="StyleUnderline"/>
        </w:rPr>
        <w:t xml:space="preserve">, </w:t>
      </w:r>
      <w:r w:rsidRPr="00244B1F">
        <w:rPr>
          <w:rStyle w:val="Emphasis"/>
          <w:highlight w:val="green"/>
        </w:rPr>
        <w:t>targeted changes are an obvious solution</w:t>
      </w:r>
      <w:r w:rsidRPr="00436DE9">
        <w:rPr>
          <w:rStyle w:val="StyleUnderline"/>
        </w:rPr>
        <w:t xml:space="preserve">—especially </w:t>
      </w:r>
      <w:r w:rsidRPr="00244B1F">
        <w:rPr>
          <w:rStyle w:val="Emphasis"/>
          <w:highlight w:val="green"/>
        </w:rPr>
        <w:t>in</w:t>
      </w:r>
      <w:r w:rsidRPr="00436DE9">
        <w:rPr>
          <w:rStyle w:val="StyleUnderline"/>
        </w:rPr>
        <w:t xml:space="preserve"> the areas of </w:t>
      </w:r>
      <w:r w:rsidRPr="00244B1F">
        <w:rPr>
          <w:rStyle w:val="Emphasis"/>
          <w:highlight w:val="green"/>
          <w:bdr w:val="single" w:sz="18" w:space="0" w:color="auto"/>
        </w:rPr>
        <w:t>orbital debris, space salvage, and resource rights</w:t>
      </w:r>
      <w:r w:rsidRPr="00436DE9">
        <w:rPr>
          <w:rStyle w:val="StyleUnderline"/>
        </w:rPr>
        <w:t xml:space="preserve">, as noted earlier; however, </w:t>
      </w:r>
      <w:r w:rsidRPr="00244B1F">
        <w:rPr>
          <w:rStyle w:val="Emphasis"/>
          <w:highlight w:val="green"/>
        </w:rPr>
        <w:t>the process of reaching consensus</w:t>
      </w:r>
      <w:r w:rsidRPr="00436DE9">
        <w:rPr>
          <w:rStyle w:val="StyleUnderline"/>
        </w:rPr>
        <w:t xml:space="preserve"> </w:t>
      </w:r>
      <w:r w:rsidRPr="00244B1F">
        <w:rPr>
          <w:rStyle w:val="Emphasis"/>
          <w:highlight w:val="green"/>
        </w:rPr>
        <w:t>on changes</w:t>
      </w:r>
      <w:r w:rsidRPr="00436DE9">
        <w:rPr>
          <w:rStyle w:val="StyleUnderline"/>
        </w:rPr>
        <w:t xml:space="preserve"> </w:t>
      </w:r>
      <w:r w:rsidRPr="00244B1F">
        <w:rPr>
          <w:rStyle w:val="Emphasis"/>
          <w:highlight w:val="green"/>
          <w:bdr w:val="single" w:sz="18" w:space="0" w:color="auto"/>
        </w:rPr>
        <w:t>would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would be better than (or as good as) what exists today</w:t>
      </w:r>
      <w:r w:rsidRPr="00EF01CF">
        <w:rPr>
          <w:sz w:val="16"/>
        </w:rPr>
        <w:t xml:space="preserve">. </w:t>
      </w:r>
      <w:r w:rsidRPr="00436DE9">
        <w:rPr>
          <w:rStyle w:val="StyleUnderline"/>
        </w:rPr>
        <w:t xml:space="preserve">The </w:t>
      </w:r>
      <w:r w:rsidRPr="00244B1F">
        <w:rPr>
          <w:rStyle w:val="Emphasis"/>
          <w:highlight w:val="green"/>
        </w:rPr>
        <w:t>amendment process may not remain limited to</w:t>
      </w:r>
      <w:r w:rsidRPr="00436DE9">
        <w:rPr>
          <w:rStyle w:val="StyleUnderline"/>
        </w:rPr>
        <w:t xml:space="preserve"> the </w:t>
      </w:r>
      <w:r w:rsidRPr="00244B1F">
        <w:rPr>
          <w:rStyle w:val="Emphasis"/>
          <w:highlight w:val="green"/>
        </w:rPr>
        <w:t>one</w:t>
      </w:r>
      <w:r w:rsidRPr="00436DE9">
        <w:rPr>
          <w:rStyle w:val="StyleUnderline"/>
        </w:rPr>
        <w:t xml:space="preserve"> or two </w:t>
      </w:r>
      <w:r w:rsidRPr="00244B1F">
        <w:rPr>
          <w:rStyle w:val="Emphasis"/>
          <w:highlight w:val="green"/>
        </w:rPr>
        <w:t>issues</w:t>
      </w:r>
      <w:r w:rsidRPr="00436DE9">
        <w:rPr>
          <w:rStyle w:val="StyleUnderline"/>
        </w:rPr>
        <w:t xml:space="preserve"> </w:t>
      </w:r>
      <w:r w:rsidRPr="00244B1F">
        <w:rPr>
          <w:rStyle w:val="Emphasis"/>
          <w:highlight w:val="green"/>
          <w:bdr w:val="single" w:sz="18" w:space="0" w:color="auto"/>
        </w:rPr>
        <w:t>that prompted it</w:t>
      </w:r>
      <w:r w:rsidRPr="00436DE9">
        <w:rPr>
          <w:rStyle w:val="StyleUnderline"/>
        </w:rPr>
        <w:t xml:space="preserve">. The U.N. Committee on the Peaceful Uses of Outer Space has </w:t>
      </w:r>
      <w:r w:rsidRPr="00244B1F">
        <w:rPr>
          <w:rStyle w:val="Emphasis"/>
          <w:highlight w:val="green"/>
        </w:rPr>
        <w:t>84 member countries</w:t>
      </w:r>
      <w:r w:rsidRPr="00436DE9">
        <w:rPr>
          <w:rStyle w:val="StyleUnderline"/>
        </w:rPr>
        <w:t xml:space="preserve">,11 any of which </w:t>
      </w:r>
      <w:r w:rsidRPr="00244B1F">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244B1F">
        <w:rPr>
          <w:rStyle w:val="Emphasis"/>
          <w:highlight w:val="green"/>
        </w:rPr>
        <w:t>Several coun</w:t>
      </w:r>
      <w:r w:rsidRPr="00436DE9">
        <w:rPr>
          <w:rStyle w:val="StyleUnderline"/>
        </w:rPr>
        <w:t xml:space="preserve">tries, including China and Russia, have </w:t>
      </w:r>
      <w:r w:rsidRPr="00244B1F">
        <w:rPr>
          <w:rStyle w:val="Emphasis"/>
          <w:highlight w:val="green"/>
        </w:rPr>
        <w:t>proposed</w:t>
      </w:r>
      <w:r w:rsidRPr="00436DE9">
        <w:rPr>
          <w:rStyle w:val="StyleUnderline"/>
        </w:rPr>
        <w:t xml:space="preserve"> treaty </w:t>
      </w:r>
      <w:r w:rsidRPr="00244B1F">
        <w:rPr>
          <w:rStyle w:val="Emphasis"/>
          <w:highlight w:val="green"/>
        </w:rPr>
        <w:t>language that would ban all weapons in space</w:t>
      </w:r>
      <w:r w:rsidRPr="00436DE9">
        <w:rPr>
          <w:rStyle w:val="StyleUnderline"/>
        </w:rPr>
        <w:t xml:space="preserve">,12 a position </w:t>
      </w:r>
      <w:r w:rsidRPr="00244B1F">
        <w:rPr>
          <w:rStyle w:val="Emphasis"/>
          <w:highlight w:val="green"/>
        </w:rPr>
        <w:t>opposed by the U</w:t>
      </w:r>
      <w:r w:rsidRPr="00436DE9">
        <w:rPr>
          <w:rStyle w:val="StyleUnderline"/>
        </w:rPr>
        <w:t xml:space="preserve">nited </w:t>
      </w:r>
      <w:r w:rsidRPr="00244B1F">
        <w:rPr>
          <w:rStyle w:val="Emphasis"/>
          <w:highlight w:val="green"/>
        </w:rPr>
        <w:t>S</w:t>
      </w:r>
      <w:r w:rsidRPr="00436DE9">
        <w:rPr>
          <w:rStyle w:val="StyleUnderline"/>
        </w:rPr>
        <w:t xml:space="preserve">tates. There is a strong possibility that </w:t>
      </w:r>
      <w:r w:rsidRPr="00244B1F">
        <w:rPr>
          <w:rStyle w:val="Emphasis"/>
          <w:highlight w:val="green"/>
        </w:rPr>
        <w:t>similar language would be submitted</w:t>
      </w:r>
      <w:r w:rsidRPr="00436DE9">
        <w:rPr>
          <w:rStyle w:val="StyleUnderline"/>
        </w:rPr>
        <w:t xml:space="preserve"> as an amendment </w:t>
      </w:r>
      <w:r w:rsidRPr="00244B1F">
        <w:rPr>
          <w:rStyle w:val="Emphasis"/>
          <w:highlight w:val="green"/>
          <w:bdr w:val="single" w:sz="18" w:space="0" w:color="auto"/>
        </w:rPr>
        <w:t>if the treaty were to be opened for revision</w:t>
      </w:r>
      <w:r w:rsidRPr="00436DE9">
        <w:rPr>
          <w:rStyle w:val="StyleUnderline"/>
        </w:rPr>
        <w:t xml:space="preserve">. This could </w:t>
      </w:r>
      <w:r w:rsidRPr="00244B1F">
        <w:rPr>
          <w:rStyle w:val="Emphasis"/>
          <w:highlight w:val="green"/>
        </w:rPr>
        <w:t>bog dow</w:t>
      </w:r>
      <w:r w:rsidRPr="00436DE9">
        <w:rPr>
          <w:rStyle w:val="StyleUnderline"/>
        </w:rPr>
        <w:t xml:space="preserve">n the </w:t>
      </w:r>
      <w:r w:rsidRPr="00244B1F">
        <w:rPr>
          <w:rStyle w:val="Emphasis"/>
          <w:highlight w:val="green"/>
        </w:rPr>
        <w:t>process</w:t>
      </w:r>
      <w:r w:rsidRPr="00436DE9">
        <w:rPr>
          <w:rStyle w:val="StyleUnderline"/>
        </w:rPr>
        <w:t xml:space="preserve"> </w:t>
      </w:r>
      <w:r w:rsidRPr="00244B1F">
        <w:rPr>
          <w:rStyle w:val="Emphasis"/>
          <w:highlight w:val="green"/>
        </w:rPr>
        <w:t>and derail prospects for achievement</w:t>
      </w:r>
      <w:r w:rsidRPr="00436DE9">
        <w:rPr>
          <w:rStyle w:val="StyleUnderline"/>
        </w:rPr>
        <w:t xml:space="preserve"> </w:t>
      </w:r>
      <w:r w:rsidRPr="00244B1F">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22CF4B32" w14:textId="77777777" w:rsidR="00782EF4" w:rsidRDefault="00782EF4" w:rsidP="00782EF4">
      <w:pPr>
        <w:pStyle w:val="Heading4"/>
      </w:pPr>
      <w:r>
        <w:lastRenderedPageBreak/>
        <w:t xml:space="preserve">That </w:t>
      </w:r>
      <w:r>
        <w:rPr>
          <w:u w:val="single"/>
        </w:rPr>
        <w:t>wrecks</w:t>
      </w:r>
      <w:r>
        <w:t xml:space="preserve"> the OST.</w:t>
      </w:r>
    </w:p>
    <w:p w14:paraId="05847956" w14:textId="77777777" w:rsidR="00782EF4" w:rsidRPr="00436DE9" w:rsidRDefault="00782EF4" w:rsidP="00782EF4">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16" w:history="1">
        <w:r w:rsidRPr="001506A3">
          <w:rPr>
            <w:rStyle w:val="Hyperlink"/>
          </w:rPr>
          <w:t>https://www.hsdl.org/?abstract&amp;did=807259</w:t>
        </w:r>
      </w:hyperlink>
      <w:r>
        <w:t xml:space="preserve"> (Retired NASA Astronaut)//Elmer </w:t>
      </w:r>
    </w:p>
    <w:p w14:paraId="2EA92D0C" w14:textId="6F83E652" w:rsidR="00EB65FF" w:rsidRPr="00EB65FF" w:rsidRDefault="00782EF4" w:rsidP="00782EF4">
      <w:r w:rsidRPr="00EF01CF">
        <w:rPr>
          <w:sz w:val="16"/>
        </w:rPr>
        <w:t xml:space="preserve">There are many exciting activities and proposals in commercial space. </w:t>
      </w:r>
      <w:r w:rsidRPr="0070501B">
        <w:rPr>
          <w:rStyle w:val="StyleUnderline"/>
        </w:rPr>
        <w:t xml:space="preserve">With respect </w:t>
      </w:r>
      <w:r w:rsidRPr="00244B1F">
        <w:rPr>
          <w:rStyle w:val="Emphasis"/>
          <w:highlight w:val="green"/>
        </w:rPr>
        <w:t>to the O</w:t>
      </w:r>
      <w:r w:rsidRPr="0070501B">
        <w:rPr>
          <w:rStyle w:val="StyleUnderline"/>
        </w:rPr>
        <w:t xml:space="preserve">uter </w:t>
      </w:r>
      <w:r w:rsidRPr="00244B1F">
        <w:rPr>
          <w:rStyle w:val="Emphasis"/>
          <w:highlight w:val="green"/>
        </w:rPr>
        <w:t>S</w:t>
      </w:r>
      <w:r w:rsidRPr="0070501B">
        <w:rPr>
          <w:rStyle w:val="StyleUnderline"/>
        </w:rPr>
        <w:t xml:space="preserve">pace </w:t>
      </w:r>
      <w:r w:rsidRPr="00244B1F">
        <w:rPr>
          <w:rStyle w:val="Emphasis"/>
          <w:highlight w:val="green"/>
        </w:rPr>
        <w:t>T</w:t>
      </w:r>
      <w:r w:rsidRPr="0070501B">
        <w:rPr>
          <w:rStyle w:val="StyleUnderline"/>
        </w:rPr>
        <w:t xml:space="preserve">reaty, </w:t>
      </w:r>
      <w:r w:rsidRPr="00244B1F">
        <w:rPr>
          <w:rStyle w:val="Emphasis"/>
          <w:highlight w:val="green"/>
        </w:rPr>
        <w:t>I am</w:t>
      </w:r>
      <w:r w:rsidRPr="0070501B">
        <w:rPr>
          <w:rStyle w:val="StyleUnderline"/>
        </w:rPr>
        <w:t xml:space="preserve"> deeply </w:t>
      </w:r>
      <w:r w:rsidRPr="00244B1F">
        <w:rPr>
          <w:rStyle w:val="Emphasis"/>
          <w:highlight w:val="green"/>
        </w:rPr>
        <w:t>concerned</w:t>
      </w:r>
      <w:r w:rsidRPr="0070501B">
        <w:rPr>
          <w:rStyle w:val="StyleUnderline"/>
        </w:rPr>
        <w:t xml:space="preserve"> that </w:t>
      </w:r>
      <w:r w:rsidRPr="00244B1F">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244B1F">
        <w:rPr>
          <w:rStyle w:val="Emphasis"/>
          <w:highlight w:val="green"/>
        </w:rPr>
        <w:t>the</w:t>
      </w:r>
      <w:r w:rsidRPr="0070501B">
        <w:rPr>
          <w:rStyle w:val="StyleUnderline"/>
        </w:rPr>
        <w:t xml:space="preserve"> likely </w:t>
      </w:r>
      <w:r w:rsidRPr="00244B1F">
        <w:rPr>
          <w:rStyle w:val="Emphasis"/>
          <w:highlight w:val="green"/>
        </w:rPr>
        <w:t>outcome would be a lack of consensus</w:t>
      </w:r>
      <w:r w:rsidRPr="0070501B">
        <w:rPr>
          <w:rStyle w:val="StyleUnderline"/>
        </w:rPr>
        <w:t xml:space="preserve">, resulting in </w:t>
      </w:r>
      <w:r w:rsidRPr="00244B1F">
        <w:rPr>
          <w:rStyle w:val="Emphasis"/>
          <w:highlight w:val="green"/>
        </w:rPr>
        <w:t>no amendments</w:t>
      </w:r>
      <w:r w:rsidRPr="0070501B">
        <w:rPr>
          <w:rStyle w:val="StyleUnderline"/>
        </w:rPr>
        <w:t xml:space="preserve">. </w:t>
      </w:r>
      <w:r w:rsidRPr="00244B1F">
        <w:rPr>
          <w:rStyle w:val="Emphasis"/>
          <w:highlight w:val="green"/>
        </w:rPr>
        <w:t>Instead</w:t>
      </w:r>
      <w:r w:rsidRPr="0070501B">
        <w:rPr>
          <w:rStyle w:val="StyleUnderline"/>
        </w:rPr>
        <w:t xml:space="preserve">, </w:t>
      </w:r>
      <w:r w:rsidRPr="00244B1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244B1F">
        <w:rPr>
          <w:rStyle w:val="Emphasis"/>
          <w:highlight w:val="green"/>
        </w:rPr>
        <w:t>Principles form</w:t>
      </w:r>
      <w:r w:rsidRPr="0070501B">
        <w:rPr>
          <w:rStyle w:val="StyleUnderline"/>
        </w:rPr>
        <w:t xml:space="preserve"> the basis for the </w:t>
      </w:r>
      <w:r w:rsidRPr="00244B1F">
        <w:rPr>
          <w:rStyle w:val="Emphasis"/>
          <w:highlight w:val="green"/>
        </w:rPr>
        <w:t>dialog</w:t>
      </w:r>
      <w:r w:rsidRPr="0070501B">
        <w:rPr>
          <w:rStyle w:val="StyleUnderline"/>
        </w:rPr>
        <w:t xml:space="preserve"> that we have with other countries about what is appropriate and what is not. </w:t>
      </w:r>
      <w:r w:rsidRPr="00244B1F">
        <w:rPr>
          <w:rStyle w:val="Emphasis"/>
          <w:highlight w:val="green"/>
        </w:rPr>
        <w:t xml:space="preserve">Without them, </w:t>
      </w:r>
      <w:r w:rsidRPr="00244B1F">
        <w:rPr>
          <w:rStyle w:val="Emphasis"/>
          <w:highlight w:val="green"/>
          <w:bdr w:val="single" w:sz="18" w:space="0" w:color="auto"/>
        </w:rPr>
        <w:t>the dialog becomes chaos</w:t>
      </w:r>
    </w:p>
    <w:sectPr w:rsidR="00EB65FF" w:rsidRPr="00EB65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7FE3"/>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EDE"/>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EF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5B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C7FE3"/>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5F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C5460"/>
  <w14:defaultImageDpi w14:val="300"/>
  <w15:docId w15:val="{9CDA990F-C271-274C-AFB0-1ED35ACE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7FE3"/>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CC7F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C7F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C7F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C7FE3"/>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CC7F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FE3"/>
  </w:style>
  <w:style w:type="character" w:customStyle="1" w:styleId="Heading1Char">
    <w:name w:val="Heading 1 Char"/>
    <w:aliases w:val="Pocket Char"/>
    <w:basedOn w:val="DefaultParagraphFont"/>
    <w:link w:val="Heading1"/>
    <w:uiPriority w:val="9"/>
    <w:rsid w:val="00CC7FE3"/>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CC7FE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C7F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C7FE3"/>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7FE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CC7FE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CC7FE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C7FE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Char"/>
    <w:basedOn w:val="DefaultParagraphFont"/>
    <w:link w:val="NoSpacing"/>
    <w:uiPriority w:val="99"/>
    <w:unhideWhenUsed/>
    <w:rsid w:val="00CC7FE3"/>
    <w:rPr>
      <w:color w:val="auto"/>
      <w:u w:val="none"/>
    </w:rPr>
  </w:style>
  <w:style w:type="paragraph" w:styleId="DocumentMap">
    <w:name w:val="Document Map"/>
    <w:basedOn w:val="Normal"/>
    <w:link w:val="DocumentMapChar"/>
    <w:uiPriority w:val="99"/>
    <w:semiHidden/>
    <w:unhideWhenUsed/>
    <w:rsid w:val="00CC7F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7FE3"/>
    <w:rPr>
      <w:rFonts w:ascii="Lucida Grande" w:hAnsi="Lucida Grande" w:cs="Lucida Grande"/>
    </w:rPr>
  </w:style>
  <w:style w:type="paragraph" w:customStyle="1" w:styleId="Emphasis1">
    <w:name w:val="Emphasis1"/>
    <w:basedOn w:val="Normal"/>
    <w:link w:val="Emphasis"/>
    <w:autoRedefine/>
    <w:uiPriority w:val="20"/>
    <w:qFormat/>
    <w:rsid w:val="00EB65FF"/>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styleId="ListParagraph">
    <w:name w:val="List Paragraph"/>
    <w:aliases w:val="6 font"/>
    <w:basedOn w:val="Normal"/>
    <w:uiPriority w:val="34"/>
    <w:qFormat/>
    <w:rsid w:val="00EB65FF"/>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EB65FF"/>
    <w:rPr>
      <w:u w:val="single"/>
    </w:rPr>
  </w:style>
  <w:style w:type="paragraph" w:styleId="Title">
    <w:name w:val="Title"/>
    <w:aliases w:val="title,UNDERLINE,Cites and Cards,Bold Underlined,Read This,Block Heading"/>
    <w:basedOn w:val="Normal"/>
    <w:next w:val="Normal"/>
    <w:link w:val="TitleChar"/>
    <w:uiPriority w:val="6"/>
    <w:qFormat/>
    <w:rsid w:val="00EB65F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EB65FF"/>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EB65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782EF4"/>
    <w:pPr>
      <w:pBdr>
        <w:top w:val="single" w:sz="18" w:space="0" w:color="auto"/>
        <w:left w:val="single" w:sz="18" w:space="0" w:color="auto"/>
        <w:bottom w:val="single" w:sz="18" w:space="0" w:color="auto"/>
        <w:right w:val="single" w:sz="18" w:space="0"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magazine/archive/2015/12/the-end-of-thirst/41317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sdl.org/?abstract&amp;did=8072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ation.com/article/how-resource-scarcity-and-climate-change-could-produce-global-explosion/" TargetMode="External"/><Relationship Id="rId5" Type="http://schemas.openxmlformats.org/officeDocument/2006/relationships/numbering" Target="numbering.xml"/><Relationship Id="rId15" Type="http://schemas.openxmlformats.org/officeDocument/2006/relationships/hyperlink" Target="https://aerospace.org/sites/default/files/2018-05/OuterSpaceTreaty.pdf" TargetMode="External"/><Relationship Id="rId10" Type="http://schemas.openxmlformats.org/officeDocument/2006/relationships/hyperlink" Target="https://www.linkedin.com/pulse/asteroid-mining-necessary-answer-mineral-scarcity-de-crombrugghe"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theconversation.com/the-outer-space-treaty-has-been-remarkably-successful-but-is-it-fit-for-the-modern-age-71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37</Pages>
  <Words>20875</Words>
  <Characters>118992</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2022-02-12T21:39:00Z</dcterms:created>
  <dcterms:modified xsi:type="dcterms:W3CDTF">2022-02-12T21:39:00Z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