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E2159" w14:textId="4A131D5F" w:rsidR="00E27DB3" w:rsidRPr="00444F58" w:rsidRDefault="00E27DB3" w:rsidP="00E27DB3">
      <w:pPr>
        <w:pStyle w:val="Heading1"/>
        <w:rPr>
          <w:rFonts w:ascii="Comic Sans MS" w:hAnsi="Comic Sans MS"/>
        </w:rPr>
      </w:pPr>
      <w:r w:rsidRPr="00444F58">
        <w:rPr>
          <w:rFonts w:ascii="Comic Sans MS" w:hAnsi="Comic Sans MS"/>
        </w:rPr>
        <w:t>1NC vs Bryce</w:t>
      </w:r>
    </w:p>
    <w:p w14:paraId="61583499" w14:textId="73DBFA66" w:rsidR="00E27DB3" w:rsidRDefault="00444F58" w:rsidP="00E27DB3">
      <w:pPr>
        <w:pStyle w:val="Heading2"/>
        <w:rPr>
          <w:rFonts w:ascii="Comic Sans MS" w:hAnsi="Comic Sans MS"/>
        </w:rPr>
      </w:pPr>
      <w:r>
        <w:rPr>
          <w:rFonts w:ascii="Comic Sans MS" w:hAnsi="Comic Sans MS"/>
        </w:rPr>
        <w:t>Off</w:t>
      </w:r>
    </w:p>
    <w:p w14:paraId="59221D21" w14:textId="599DEF84" w:rsidR="00444F58" w:rsidRPr="00444F58" w:rsidRDefault="00444F58" w:rsidP="00444F58">
      <w:pPr>
        <w:pStyle w:val="Heading3"/>
      </w:pPr>
      <w:r>
        <w:t>Spikes Theory</w:t>
      </w:r>
    </w:p>
    <w:p w14:paraId="588EA850" w14:textId="77777777" w:rsidR="00444F58" w:rsidRPr="00444F58" w:rsidRDefault="00444F58" w:rsidP="00444F58"/>
    <w:p w14:paraId="232AD34A" w14:textId="77777777" w:rsidR="00E27DB3" w:rsidRPr="00444F58" w:rsidRDefault="00E27DB3" w:rsidP="00E27DB3">
      <w:pPr>
        <w:pStyle w:val="Heading4"/>
        <w:rPr>
          <w:rFonts w:ascii="Comic Sans MS" w:hAnsi="Comic Sans MS"/>
        </w:rPr>
      </w:pPr>
      <w:r w:rsidRPr="00444F58">
        <w:rPr>
          <w:rFonts w:ascii="Comic Sans MS" w:hAnsi="Comic Sans MS"/>
        </w:rPr>
        <w:t xml:space="preserve">Interpretation – The </w:t>
      </w:r>
      <w:proofErr w:type="spellStart"/>
      <w:r w:rsidRPr="00444F58">
        <w:rPr>
          <w:rFonts w:ascii="Comic Sans MS" w:hAnsi="Comic Sans MS"/>
        </w:rPr>
        <w:t>aff</w:t>
      </w:r>
      <w:proofErr w:type="spellEnd"/>
      <w:r w:rsidRPr="00444F58">
        <w:rPr>
          <w:rFonts w:ascii="Comic Sans MS" w:hAnsi="Comic Sans MS"/>
        </w:rPr>
        <w:t xml:space="preserve"> may not read more than 2 theoretical pre-empts in the 1AC if the full text of the pre-empt is not disclosed on the NDCA wiki.</w:t>
      </w:r>
    </w:p>
    <w:p w14:paraId="3CF894F3" w14:textId="77777777" w:rsidR="00E27DB3" w:rsidRPr="00444F58" w:rsidRDefault="00E27DB3" w:rsidP="00E27DB3">
      <w:pPr>
        <w:pStyle w:val="Heading4"/>
        <w:rPr>
          <w:rFonts w:ascii="Comic Sans MS" w:hAnsi="Comic Sans MS"/>
        </w:rPr>
      </w:pPr>
      <w:r w:rsidRPr="00444F58">
        <w:rPr>
          <w:rFonts w:ascii="Comic Sans MS" w:hAnsi="Comic Sans MS"/>
        </w:rPr>
        <w:t xml:space="preserve">Violation – </w:t>
      </w:r>
    </w:p>
    <w:p w14:paraId="27770AAA" w14:textId="77777777" w:rsidR="00E27DB3" w:rsidRPr="00444F58" w:rsidRDefault="00E27DB3" w:rsidP="00E27DB3">
      <w:pPr>
        <w:pStyle w:val="Heading4"/>
        <w:rPr>
          <w:rFonts w:ascii="Comic Sans MS" w:hAnsi="Comic Sans MS"/>
        </w:rPr>
      </w:pPr>
      <w:r w:rsidRPr="00444F58">
        <w:rPr>
          <w:rFonts w:ascii="Comic Sans MS" w:hAnsi="Comic Sans MS"/>
        </w:rPr>
        <w:t>Net benefits:</w:t>
      </w:r>
    </w:p>
    <w:p w14:paraId="1CE0F42D" w14:textId="77777777" w:rsidR="00E27DB3" w:rsidRPr="00444F58" w:rsidRDefault="00E27DB3" w:rsidP="00E27DB3">
      <w:pPr>
        <w:pStyle w:val="Heading4"/>
        <w:rPr>
          <w:rFonts w:ascii="Comic Sans MS" w:hAnsi="Comic Sans MS"/>
        </w:rPr>
      </w:pPr>
      <w:r w:rsidRPr="00444F58">
        <w:rPr>
          <w:rFonts w:ascii="Comic Sans MS" w:hAnsi="Comic Sans MS"/>
        </w:rPr>
        <w:t xml:space="preserve">1. </w:t>
      </w:r>
      <w:r w:rsidRPr="00444F58">
        <w:rPr>
          <w:rFonts w:ascii="Comic Sans MS" w:hAnsi="Comic Sans MS"/>
          <w:u w:val="single"/>
        </w:rPr>
        <w:t>Inclusion</w:t>
      </w:r>
      <w:r w:rsidRPr="00444F58">
        <w:rPr>
          <w:rFonts w:ascii="Comic Sans MS" w:hAnsi="Comic Sans MS"/>
        </w:rPr>
        <w:t xml:space="preserve"> – Spikes exclude people with learning disabilities which not only deters them from the activity but also makes debate </w:t>
      </w:r>
      <w:proofErr w:type="spellStart"/>
      <w:r w:rsidRPr="00444F58">
        <w:rPr>
          <w:rFonts w:ascii="Comic Sans MS" w:hAnsi="Comic Sans MS"/>
        </w:rPr>
        <w:t>uneducational</w:t>
      </w:r>
      <w:proofErr w:type="spellEnd"/>
      <w:r w:rsidRPr="00444F58">
        <w:rPr>
          <w:rFonts w:ascii="Comic Sans MS" w:hAnsi="Comic Sans MS"/>
        </w:rPr>
        <w:t>.</w:t>
      </w:r>
    </w:p>
    <w:p w14:paraId="7D0422B5" w14:textId="77777777" w:rsidR="00E27DB3" w:rsidRPr="00444F58" w:rsidRDefault="00E27DB3" w:rsidP="00E27DB3">
      <w:pPr>
        <w:rPr>
          <w:rFonts w:ascii="Comic Sans MS" w:hAnsi="Comic Sans MS"/>
          <w:sz w:val="16"/>
        </w:rPr>
      </w:pPr>
      <w:r w:rsidRPr="00444F58">
        <w:rPr>
          <w:rStyle w:val="Style13ptBold"/>
          <w:rFonts w:ascii="Comic Sans MS" w:hAnsi="Comic Sans MS"/>
        </w:rPr>
        <w:t>Lonam 15</w:t>
      </w:r>
      <w:r w:rsidRPr="00444F58">
        <w:rPr>
          <w:rFonts w:ascii="Comic Sans MS" w:hAnsi="Comic Sans MS"/>
          <w:sz w:val="16"/>
        </w:rPr>
        <w:t xml:space="preserve">. </w:t>
      </w:r>
      <w:r w:rsidRPr="00444F58">
        <w:rPr>
          <w:rFonts w:ascii="Comic Sans MS" w:hAnsi="Comic Sans MS"/>
          <w:sz w:val="18"/>
        </w:rPr>
        <w:t>Terrence Lonam, Associate Director for National Symposium for Debate (NSD), Director of Faculty Development for Texas Debate Collective (TDC), Assistant Debate Coach at Lake Highland Prep, 2017 B.A. Candidate @ University of Alabama for Major: Interdisciplinary Studies (Cultural Studies of Education), Minors: Public Policy, Social Innovation and Leadership April 21, 2015 “Miscellaneous Thoughts from the Disorganized Mind of Marshall Thompson” http://nsdupdate.com/2015/04/21/miscellaneous-thoughts-from-the-disorganized-mind-of-marshall-thompson/</w:t>
      </w:r>
    </w:p>
    <w:p w14:paraId="22B47B15" w14:textId="77777777" w:rsidR="00E27DB3" w:rsidRPr="00444F58" w:rsidRDefault="00E27DB3" w:rsidP="00E27DB3">
      <w:pPr>
        <w:rPr>
          <w:rFonts w:ascii="Comic Sans MS" w:hAnsi="Comic Sans MS"/>
          <w:sz w:val="16"/>
        </w:rPr>
      </w:pPr>
      <w:r w:rsidRPr="00444F58">
        <w:rPr>
          <w:rFonts w:ascii="Comic Sans MS" w:hAnsi="Comic Sans MS"/>
          <w:sz w:val="16"/>
        </w:rPr>
        <w:t xml:space="preserve">First, I think that </w:t>
      </w:r>
      <w:r w:rsidRPr="00444F58">
        <w:rPr>
          <w:rStyle w:val="StyleUnderline"/>
          <w:rFonts w:ascii="Comic Sans MS" w:hAnsi="Comic Sans MS"/>
          <w:highlight w:val="green"/>
        </w:rPr>
        <w:t>evaluating who is the better debater via who dropped spikes excludes lots of</w:t>
      </w:r>
      <w:r w:rsidRPr="00444F58">
        <w:rPr>
          <w:rFonts w:ascii="Comic Sans MS" w:hAnsi="Comic Sans MS"/>
          <w:sz w:val="16"/>
        </w:rPr>
        <w:t xml:space="preserve"> specific </w:t>
      </w:r>
      <w:r w:rsidRPr="00444F58">
        <w:rPr>
          <w:rStyle w:val="StyleUnderline"/>
          <w:rFonts w:ascii="Comic Sans MS" w:hAnsi="Comic Sans MS"/>
          <w:highlight w:val="green"/>
        </w:rPr>
        <w:t>individuals</w:t>
      </w:r>
      <w:r w:rsidRPr="00444F58">
        <w:rPr>
          <w:rFonts w:ascii="Comic Sans MS" w:hAnsi="Comic Sans MS"/>
          <w:sz w:val="16"/>
        </w:rPr>
        <w:t xml:space="preserve">, especially those </w:t>
      </w:r>
      <w:r w:rsidRPr="00444F58">
        <w:rPr>
          <w:rStyle w:val="StyleUnderline"/>
          <w:rFonts w:ascii="Comic Sans MS" w:hAnsi="Comic Sans MS"/>
          <w:highlight w:val="green"/>
        </w:rPr>
        <w:t>with learning disabilities.</w:t>
      </w:r>
      <w:r w:rsidRPr="00444F58">
        <w:rPr>
          <w:rFonts w:ascii="Comic Sans MS" w:hAnsi="Comic Sans MS"/>
          <w:sz w:val="16"/>
        </w:rPr>
        <w:t xml:space="preserve"> I have both moderate dyslexia and extreme dysgraphia. </w:t>
      </w:r>
      <w:r w:rsidRPr="00444F58">
        <w:rPr>
          <w:rStyle w:val="StyleUnderline"/>
          <w:rFonts w:ascii="Comic Sans MS" w:hAnsi="Comic Sans MS"/>
          <w:highlight w:val="green"/>
        </w:rPr>
        <w:t>Despite debating for four years with</w:t>
      </w:r>
      <w:r w:rsidRPr="00444F58">
        <w:rPr>
          <w:rFonts w:ascii="Comic Sans MS" w:hAnsi="Comic Sans MS"/>
          <w:sz w:val="16"/>
        </w:rPr>
        <w:t xml:space="preserve"> a lot of </w:t>
      </w:r>
      <w:r w:rsidRPr="00444F58">
        <w:rPr>
          <w:rStyle w:val="StyleUnderline"/>
          <w:rFonts w:ascii="Comic Sans MS" w:hAnsi="Comic Sans MS"/>
          <w:highlight w:val="green"/>
        </w:rPr>
        <w:t>success I was never able to deal with spikes [due to moderate dyslexia]. I could not ‘mind-sweep’</w:t>
      </w:r>
      <w:r w:rsidRPr="00444F58">
        <w:rPr>
          <w:rStyle w:val="StyleUnderline"/>
          <w:rFonts w:ascii="Comic Sans MS" w:hAnsi="Comic Sans MS"/>
        </w:rPr>
        <w:t xml:space="preserve"> </w:t>
      </w:r>
      <w:r w:rsidRPr="00444F58">
        <w:rPr>
          <w:rFonts w:ascii="Comic Sans MS" w:hAnsi="Comic Sans MS"/>
          <w:sz w:val="16"/>
        </w:rPr>
        <w:t>because my flow was not clear enough to find the arguments I needed, and</w:t>
      </w:r>
      <w:r w:rsidRPr="00444F58">
        <w:rPr>
          <w:rStyle w:val="StyleUnderline"/>
          <w:rFonts w:ascii="Comic Sans MS" w:hAnsi="Comic Sans MS"/>
        </w:rPr>
        <w:t xml:space="preserve"> </w:t>
      </w:r>
      <w:r w:rsidRPr="00444F58">
        <w:rPr>
          <w:rStyle w:val="StyleUnderline"/>
          <w:rFonts w:ascii="Comic Sans MS" w:hAnsi="Comic Sans MS"/>
          <w:highlight w:val="green"/>
        </w:rPr>
        <w:t>I was simply too slow a reader to be able to</w:t>
      </w:r>
      <w:r w:rsidRPr="00444F58">
        <w:rPr>
          <w:rFonts w:ascii="Comic Sans MS" w:hAnsi="Comic Sans MS"/>
          <w:sz w:val="16"/>
        </w:rPr>
        <w:t xml:space="preserve"> re</w:t>
      </w:r>
      <w:r w:rsidRPr="00444F58">
        <w:rPr>
          <w:rStyle w:val="StyleUnderline"/>
          <w:rFonts w:ascii="Comic Sans MS" w:hAnsi="Comic Sans MS"/>
          <w:highlight w:val="green"/>
        </w:rPr>
        <w:t>read</w:t>
      </w:r>
      <w:r w:rsidRPr="00444F58">
        <w:rPr>
          <w:rFonts w:ascii="Comic Sans MS" w:hAnsi="Comic Sans MS"/>
          <w:sz w:val="16"/>
        </w:rPr>
        <w:t xml:space="preserve"> through </w:t>
      </w:r>
      <w:r w:rsidRPr="00444F58">
        <w:rPr>
          <w:rStyle w:val="StyleUnderline"/>
          <w:rFonts w:ascii="Comic Sans MS" w:hAnsi="Comic Sans MS"/>
          <w:highlight w:val="green"/>
        </w:rPr>
        <w:t>the relevant parts</w:t>
      </w:r>
      <w:r w:rsidRPr="00444F58">
        <w:rPr>
          <w:rFonts w:ascii="Comic Sans MS" w:hAnsi="Comic Sans MS"/>
          <w:sz w:val="16"/>
        </w:rPr>
        <w:t xml:space="preserve"> of a case </w:t>
      </w:r>
      <w:r w:rsidRPr="00444F58">
        <w:rPr>
          <w:rStyle w:val="StyleUnderline"/>
          <w:rFonts w:ascii="Comic Sans MS" w:hAnsi="Comic Sans MS"/>
          <w:highlight w:val="green"/>
        </w:rPr>
        <w:t>during prep</w:t>
      </w:r>
      <w:r w:rsidRPr="00444F58">
        <w:rPr>
          <w:rFonts w:ascii="Comic Sans MS" w:hAnsi="Comic Sans MS"/>
          <w:sz w:val="16"/>
        </w:rPr>
        <w:t xml:space="preserve">-time. I was very lucky, my junior year (which was the first year I really competed on the national circuit) spikes were remarkably uncommon. Looking </w:t>
      </w:r>
      <w:proofErr w:type="gramStart"/>
      <w:r w:rsidRPr="00444F58">
        <w:rPr>
          <w:rFonts w:ascii="Comic Sans MS" w:hAnsi="Comic Sans MS"/>
          <w:sz w:val="16"/>
        </w:rPr>
        <w:t>back</w:t>
      </w:r>
      <w:proofErr w:type="gramEnd"/>
      <w:r w:rsidRPr="00444F58">
        <w:rPr>
          <w:rFonts w:ascii="Comic Sans MS" w:hAnsi="Comic Sans MS"/>
          <w:sz w:val="16"/>
        </w:rPr>
        <w:t xml:space="preserve"> it was in many ways the low-point for spike. They started to be used some my senior year but not anything like the extent they are used today. I am entirely confident, however, in saying that </w:t>
      </w:r>
      <w:r w:rsidRPr="00444F58">
        <w:rPr>
          <w:rStyle w:val="Emphasis"/>
          <w:rFonts w:ascii="Comic Sans MS" w:hAnsi="Comic Sans MS"/>
          <w:highlight w:val="green"/>
        </w:rPr>
        <w:t>if spikes had had anywhere near the same prevalence when I started doing ‘circuit’ debate as they do now, I</w:t>
      </w:r>
      <w:r w:rsidRPr="00444F58">
        <w:rPr>
          <w:rFonts w:ascii="Comic Sans MS" w:hAnsi="Comic Sans MS"/>
          <w:sz w:val="16"/>
        </w:rPr>
        <w:t>—with the specific ways that dyslexia/dysgraphia has affected me—</w:t>
      </w:r>
      <w:r w:rsidRPr="00444F58">
        <w:rPr>
          <w:rStyle w:val="Emphasis"/>
          <w:rFonts w:ascii="Comic Sans MS" w:hAnsi="Comic Sans MS"/>
          <w:highlight w:val="green"/>
        </w:rPr>
        <w:t>would never have bothered to try to debate national circuit</w:t>
      </w:r>
      <w:r w:rsidRPr="00444F58">
        <w:rPr>
          <w:rFonts w:ascii="Comic Sans MS" w:hAnsi="Comic Sans MS"/>
          <w:sz w:val="1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444F58">
        <w:rPr>
          <w:rFonts w:ascii="Comic Sans MS" w:hAnsi="Comic Sans MS"/>
          <w:sz w:val="16"/>
        </w:rPr>
        <w:t>debate in itself</w:t>
      </w:r>
      <w:proofErr w:type="gramEnd"/>
      <w:r w:rsidRPr="00444F58">
        <w:rPr>
          <w:rFonts w:ascii="Comic Sans MS" w:hAnsi="Comic Sans MS"/>
          <w:sz w:val="16"/>
        </w:rPr>
        <w:t xml:space="preserve">. Thus, </w:t>
      </w:r>
      <w:r w:rsidRPr="00444F58">
        <w:rPr>
          <w:rStyle w:val="StyleUnderline"/>
          <w:rFonts w:ascii="Comic Sans MS" w:hAnsi="Comic Sans MS"/>
          <w:highlight w:val="green"/>
        </w:rPr>
        <w:t>if there is a viable principle upon which we can decrease this strategic dimension of spikes but maintain non-intervention I think we should do so.</w:t>
      </w:r>
      <w:r w:rsidRPr="00444F58">
        <w:rPr>
          <w:rFonts w:ascii="Comic Sans MS" w:hAnsi="Comic Sans MS"/>
          <w:sz w:val="16"/>
        </w:rPr>
        <w:t xml:space="preserve"> I was ‘good’ at philosophy, ‘good’ at argument generation, ‘good’ at research, ‘good’ at casing, ‘great’ at framework comparison etc. It seems to me that </w:t>
      </w:r>
      <w:r w:rsidRPr="00444F58">
        <w:rPr>
          <w:rStyle w:val="StyleUnderline"/>
          <w:rFonts w:ascii="Comic Sans MS" w:hAnsi="Comic Sans MS"/>
          <w:highlight w:val="green"/>
        </w:rPr>
        <w:t>as long as I can</w:t>
      </w:r>
      <w:r w:rsidRPr="00444F58">
        <w:rPr>
          <w:rFonts w:ascii="Comic Sans MS" w:hAnsi="Comic Sans MS"/>
          <w:sz w:val="16"/>
        </w:rPr>
        <w:t xml:space="preserve"> flow well enough to easily </w:t>
      </w:r>
      <w:r w:rsidRPr="00444F58">
        <w:rPr>
          <w:rStyle w:val="StyleUnderline"/>
          <w:rFonts w:ascii="Comic Sans MS" w:hAnsi="Comic Sans MS"/>
          <w:highlight w:val="green"/>
        </w:rPr>
        <w:t xml:space="preserve">follow a non-tricky </w:t>
      </w:r>
      <w:proofErr w:type="spellStart"/>
      <w:r w:rsidRPr="00444F58">
        <w:rPr>
          <w:rStyle w:val="StyleUnderline"/>
          <w:rFonts w:ascii="Comic Sans MS" w:hAnsi="Comic Sans MS"/>
          <w:highlight w:val="green"/>
        </w:rPr>
        <w:t>aff</w:t>
      </w:r>
      <w:proofErr w:type="spellEnd"/>
      <w:r w:rsidRPr="00444F58">
        <w:rPr>
          <w:rStyle w:val="StyleUnderline"/>
          <w:rFonts w:ascii="Comic Sans MS" w:hAnsi="Comic Sans MS"/>
          <w:highlight w:val="green"/>
        </w:rPr>
        <w:t xml:space="preserve"> it was proper that my learning disabilities </w:t>
      </w:r>
      <w:proofErr w:type="gramStart"/>
      <w:r w:rsidRPr="00444F58">
        <w:rPr>
          <w:rStyle w:val="StyleUnderline"/>
          <w:rFonts w:ascii="Comic Sans MS" w:hAnsi="Comic Sans MS"/>
          <w:highlight w:val="green"/>
        </w:rPr>
        <w:t>not be</w:t>
      </w:r>
      <w:proofErr w:type="gramEnd"/>
      <w:r w:rsidRPr="00444F58">
        <w:rPr>
          <w:rStyle w:val="StyleUnderline"/>
          <w:rFonts w:ascii="Comic Sans MS" w:hAnsi="Comic Sans MS"/>
          <w:highlight w:val="green"/>
        </w:rPr>
        <w:t xml:space="preserve"> an obstacle to my success.</w:t>
      </w:r>
      <w:r w:rsidRPr="00444F58">
        <w:rPr>
          <w:rFonts w:ascii="Comic Sans MS" w:hAnsi="Comic Sans MS"/>
          <w:sz w:val="1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00E29BE4" w14:textId="77777777" w:rsidR="00E27DB3" w:rsidRPr="00444F58" w:rsidRDefault="00E27DB3" w:rsidP="00E27DB3">
      <w:pPr>
        <w:pStyle w:val="Heading4"/>
        <w:rPr>
          <w:rFonts w:ascii="Comic Sans MS" w:hAnsi="Comic Sans MS"/>
        </w:rPr>
      </w:pPr>
      <w:r w:rsidRPr="00444F58">
        <w:rPr>
          <w:rFonts w:ascii="Comic Sans MS" w:hAnsi="Comic Sans MS"/>
        </w:rPr>
        <w:t xml:space="preserve">2. </w:t>
      </w:r>
      <w:r w:rsidRPr="00444F58">
        <w:rPr>
          <w:rFonts w:ascii="Comic Sans MS" w:hAnsi="Comic Sans MS"/>
          <w:u w:val="single"/>
        </w:rPr>
        <w:t>Clash</w:t>
      </w:r>
      <w:r w:rsidRPr="00444F58">
        <w:rPr>
          <w:rFonts w:ascii="Comic Sans MS" w:hAnsi="Comic Sans MS"/>
        </w:rPr>
        <w:t xml:space="preserve"> – tons of theory spikes disincentivize debaters from engaging on substance since they can just go for one of the dropped spikes in order to preclude substantive debate. Either I </w:t>
      </w:r>
      <w:proofErr w:type="gramStart"/>
      <w:r w:rsidRPr="00444F58">
        <w:rPr>
          <w:rFonts w:ascii="Comic Sans MS" w:hAnsi="Comic Sans MS"/>
        </w:rPr>
        <w:t>have to</w:t>
      </w:r>
      <w:proofErr w:type="gramEnd"/>
      <w:r w:rsidRPr="00444F58">
        <w:rPr>
          <w:rFonts w:ascii="Comic Sans MS" w:hAnsi="Comic Sans MS"/>
        </w:rPr>
        <w:t xml:space="preserve"> spend a lot of time answering the spikes which creates a time tradeoff on substance OR I spend only a little time on the spikes in which case the 1AR can go all in on a single spike to moot neg substance. Either way both conclusions make debate unfair.</w:t>
      </w:r>
    </w:p>
    <w:p w14:paraId="10832357" w14:textId="77777777" w:rsidR="00E27DB3" w:rsidRPr="00444F58" w:rsidRDefault="00E27DB3" w:rsidP="00E27DB3">
      <w:pPr>
        <w:pStyle w:val="Heading4"/>
        <w:rPr>
          <w:rFonts w:ascii="Comic Sans MS" w:hAnsi="Comic Sans MS"/>
        </w:rPr>
      </w:pPr>
      <w:r w:rsidRPr="00444F58">
        <w:rPr>
          <w:rFonts w:ascii="Comic Sans MS" w:hAnsi="Comic Sans MS"/>
          <w:u w:val="single"/>
        </w:rPr>
        <w:t>Voter for Inclusion which</w:t>
      </w:r>
      <w:r w:rsidRPr="00444F58">
        <w:rPr>
          <w:rFonts w:ascii="Comic Sans MS" w:hAnsi="Comic Sans MS"/>
        </w:rPr>
        <w:t xml:space="preserve"> precludes questions of fairness and education. The impact spills over outside of this debate round and forecloses the possibility for debaters who are ostracized by multiple spikes to engage in the debate community. This marginalizes those with learning disabilities and makes the community exclusionary. </w:t>
      </w:r>
      <w:r w:rsidRPr="00444F58">
        <w:rPr>
          <w:rFonts w:ascii="Comic Sans MS" w:hAnsi="Comic Sans MS"/>
          <w:u w:val="single"/>
        </w:rPr>
        <w:t>Fairness</w:t>
      </w:r>
      <w:r w:rsidRPr="00444F58">
        <w:rPr>
          <w:rFonts w:ascii="Comic Sans MS" w:hAnsi="Comic Sans MS"/>
        </w:rPr>
        <w:t xml:space="preserve"> is also a voter as a fair playing field is necessary to adjudicate the round in terms of which side did the better debating.</w:t>
      </w:r>
    </w:p>
    <w:p w14:paraId="11EF8C36" w14:textId="77777777" w:rsidR="00E27DB3" w:rsidRPr="00444F58" w:rsidRDefault="00E27DB3" w:rsidP="00E27DB3">
      <w:pPr>
        <w:pStyle w:val="Heading4"/>
        <w:rPr>
          <w:rFonts w:ascii="Comic Sans MS" w:hAnsi="Comic Sans MS"/>
        </w:rPr>
      </w:pPr>
      <w:r w:rsidRPr="00444F58">
        <w:rPr>
          <w:rFonts w:ascii="Comic Sans MS" w:hAnsi="Comic Sans MS"/>
        </w:rPr>
        <w:t xml:space="preserve">Drop the debater in order to discourage the use of multiple </w:t>
      </w:r>
      <w:proofErr w:type="spellStart"/>
      <w:r w:rsidRPr="00444F58">
        <w:rPr>
          <w:rFonts w:ascii="Comic Sans MS" w:hAnsi="Comic Sans MS"/>
        </w:rPr>
        <w:t>blippy</w:t>
      </w:r>
      <w:proofErr w:type="spellEnd"/>
      <w:r w:rsidRPr="00444F58">
        <w:rPr>
          <w:rFonts w:ascii="Comic Sans MS" w:hAnsi="Comic Sans MS"/>
        </w:rPr>
        <w:t xml:space="preserve"> spikes and check back in round exclusion. Also rectifies in round abuse and </w:t>
      </w:r>
      <w:proofErr w:type="spellStart"/>
      <w:r w:rsidRPr="00444F58">
        <w:rPr>
          <w:rFonts w:ascii="Comic Sans MS" w:hAnsi="Comic Sans MS"/>
        </w:rPr>
        <w:t>strat</w:t>
      </w:r>
      <w:proofErr w:type="spellEnd"/>
      <w:r w:rsidRPr="00444F58">
        <w:rPr>
          <w:rFonts w:ascii="Comic Sans MS" w:hAnsi="Comic Sans MS"/>
        </w:rPr>
        <w:t xml:space="preserve"> skew because the time it took to read this shell means I don’t have a fair shot on substance. Dropping the </w:t>
      </w:r>
      <w:proofErr w:type="spellStart"/>
      <w:r w:rsidRPr="00444F58">
        <w:rPr>
          <w:rFonts w:ascii="Comic Sans MS" w:hAnsi="Comic Sans MS"/>
        </w:rPr>
        <w:t>arg</w:t>
      </w:r>
      <w:proofErr w:type="spellEnd"/>
      <w:r w:rsidRPr="00444F58">
        <w:rPr>
          <w:rFonts w:ascii="Comic Sans MS" w:hAnsi="Comic Sans MS"/>
        </w:rPr>
        <w:t xml:space="preserve"> fails – only dropping the debater has the potential to act as deterrent by creating a norm. </w:t>
      </w:r>
    </w:p>
    <w:p w14:paraId="2DE2BD29" w14:textId="77777777" w:rsidR="00E27DB3" w:rsidRPr="00444F58" w:rsidRDefault="00E27DB3" w:rsidP="00E27DB3">
      <w:pPr>
        <w:pStyle w:val="Heading4"/>
        <w:rPr>
          <w:rFonts w:ascii="Comic Sans MS" w:hAnsi="Comic Sans MS"/>
        </w:rPr>
      </w:pPr>
      <w:proofErr w:type="gramStart"/>
      <w:r w:rsidRPr="00444F58">
        <w:rPr>
          <w:rFonts w:ascii="Comic Sans MS" w:hAnsi="Comic Sans MS"/>
        </w:rPr>
        <w:t>And,</w:t>
      </w:r>
      <w:proofErr w:type="gramEnd"/>
      <w:r w:rsidRPr="00444F58">
        <w:rPr>
          <w:rFonts w:ascii="Comic Sans MS" w:hAnsi="Comic Sans MS"/>
        </w:rPr>
        <w:t xml:space="preserve"> it’s not what you do, it’s what you justify- theory is an issue of norms setting; even if no one was excluded this time, the fact that it could have is sufficient to warrant a loss. Competing interpretations is key to generating real world change as it establishes clear guidelines to follow. </w:t>
      </w:r>
    </w:p>
    <w:p w14:paraId="6E7F9F4D" w14:textId="77777777" w:rsidR="00E27DB3" w:rsidRPr="00444F58" w:rsidRDefault="00E27DB3" w:rsidP="00E27DB3">
      <w:pPr>
        <w:pStyle w:val="Heading4"/>
        <w:rPr>
          <w:rFonts w:ascii="Comic Sans MS" w:hAnsi="Comic Sans MS"/>
        </w:rPr>
      </w:pPr>
      <w:r w:rsidRPr="00444F58">
        <w:rPr>
          <w:rFonts w:ascii="Comic Sans MS" w:hAnsi="Comic Sans MS"/>
        </w:rPr>
        <w:t xml:space="preserve">No RVIS because a) creates chilling effect on checking back 1AC theory abuse when negs could lose round solely on theory b) denies the antecedent, you shouldn’t win just because you are fair, inclusive, or educational c) disincentivizes substance debate by making it a no risk issue for 1AR’s to collapse solely down to theory, mooting discussion of the </w:t>
      </w:r>
      <w:proofErr w:type="spellStart"/>
      <w:r w:rsidRPr="00444F58">
        <w:rPr>
          <w:rFonts w:ascii="Comic Sans MS" w:hAnsi="Comic Sans MS"/>
        </w:rPr>
        <w:t>aff</w:t>
      </w:r>
      <w:proofErr w:type="spellEnd"/>
    </w:p>
    <w:p w14:paraId="310F4785" w14:textId="1B7A1944" w:rsidR="00E27DB3" w:rsidRPr="00444F58" w:rsidRDefault="00E27DB3" w:rsidP="00E27DB3">
      <w:pPr>
        <w:pStyle w:val="Heading4"/>
        <w:rPr>
          <w:rFonts w:ascii="Comic Sans MS" w:hAnsi="Comic Sans MS"/>
        </w:rPr>
      </w:pPr>
      <w:r w:rsidRPr="00444F58">
        <w:rPr>
          <w:rFonts w:ascii="Comic Sans MS" w:hAnsi="Comic Sans MS"/>
        </w:rPr>
        <w:t xml:space="preserve">And they </w:t>
      </w:r>
      <w:proofErr w:type="gramStart"/>
      <w:r w:rsidRPr="00444F58">
        <w:rPr>
          <w:rFonts w:ascii="Comic Sans MS" w:hAnsi="Comic Sans MS"/>
        </w:rPr>
        <w:t>have to</w:t>
      </w:r>
      <w:proofErr w:type="gramEnd"/>
      <w:r w:rsidRPr="00444F58">
        <w:rPr>
          <w:rFonts w:ascii="Comic Sans MS" w:hAnsi="Comic Sans MS"/>
        </w:rPr>
        <w:t xml:space="preserve"> beat theory before they can access the spikes because I’m criticizing them in the first place.</w:t>
      </w:r>
    </w:p>
    <w:p w14:paraId="3627F6DB" w14:textId="36360F65" w:rsidR="00E27DB3" w:rsidRPr="00444F58" w:rsidRDefault="00E27DB3" w:rsidP="00E27DB3">
      <w:pPr>
        <w:rPr>
          <w:rFonts w:ascii="Comic Sans MS" w:hAnsi="Comic Sans MS"/>
        </w:rPr>
      </w:pPr>
    </w:p>
    <w:p w14:paraId="70337B97" w14:textId="77777777" w:rsidR="00E27DB3" w:rsidRPr="00444F58" w:rsidRDefault="00E27DB3" w:rsidP="00E27DB3">
      <w:pPr>
        <w:pStyle w:val="Heading3"/>
        <w:rPr>
          <w:rFonts w:ascii="Comic Sans MS" w:hAnsi="Comic Sans MS"/>
          <w:b w:val="0"/>
        </w:rPr>
      </w:pPr>
      <w:r w:rsidRPr="00444F58">
        <w:rPr>
          <w:rFonts w:ascii="Comic Sans MS" w:hAnsi="Comic Sans MS"/>
        </w:rPr>
        <w:t>Indian Ocean DA</w:t>
      </w:r>
    </w:p>
    <w:p w14:paraId="021946EC" w14:textId="77777777" w:rsidR="00E27DB3" w:rsidRPr="00444F58" w:rsidRDefault="00E27DB3" w:rsidP="00E27DB3">
      <w:pPr>
        <w:pStyle w:val="Heading4"/>
        <w:rPr>
          <w:rFonts w:ascii="Comic Sans MS" w:hAnsi="Comic Sans MS"/>
          <w:bCs/>
        </w:rPr>
      </w:pPr>
      <w:r w:rsidRPr="00444F58">
        <w:rPr>
          <w:rFonts w:ascii="Comic Sans MS" w:hAnsi="Comic Sans MS"/>
        </w:rPr>
        <w:t>LAWs key to Indian Ocean Maritime Security</w:t>
      </w:r>
    </w:p>
    <w:p w14:paraId="1EC270FA" w14:textId="77777777" w:rsidR="00E27DB3" w:rsidRPr="00444F58" w:rsidRDefault="00E27DB3" w:rsidP="00E27DB3">
      <w:pPr>
        <w:rPr>
          <w:rFonts w:ascii="Comic Sans MS" w:hAnsi="Comic Sans MS"/>
        </w:rPr>
      </w:pPr>
      <w:r w:rsidRPr="00444F58">
        <w:rPr>
          <w:rStyle w:val="Style13ptBold"/>
          <w:rFonts w:ascii="Comic Sans MS" w:hAnsi="Comic Sans MS"/>
        </w:rPr>
        <w:t>Ray 18</w:t>
      </w:r>
      <w:r w:rsidRPr="00444F58">
        <w:rPr>
          <w:rFonts w:ascii="Comic Sans MS" w:hAnsi="Comic Sans MS"/>
        </w:rPr>
        <w:t>, Trisha. "Beyond the ‘Lethal’ in Lethal Autonomous Weapons: Applications of LAWS in Theatres of Conflict for Middle Powers." (2018). Props to Birdman – I saw him read the cite (Trisha Ray is an Associate Fellow at ORF’s Technology and Media Initiative. Her research focuses on Geotech, the security implications of emerging technologies, AI governance &amp; norms and lethal autonomous weapons systems. Trisha is also a member of the UNESCO’s Information Accessibility Working)//Elmer</w:t>
      </w:r>
    </w:p>
    <w:p w14:paraId="2474E4DE" w14:textId="77777777" w:rsidR="00E27DB3" w:rsidRPr="00444F58" w:rsidRDefault="00E27DB3" w:rsidP="00E27DB3">
      <w:pPr>
        <w:rPr>
          <w:rFonts w:ascii="Comic Sans MS" w:hAnsi="Comic Sans MS"/>
          <w:u w:val="single"/>
        </w:rPr>
      </w:pPr>
      <w:proofErr w:type="spellStart"/>
      <w:r w:rsidRPr="00444F58">
        <w:rPr>
          <w:rFonts w:ascii="Comic Sans MS" w:hAnsi="Comic Sans MS"/>
          <w:u w:val="single"/>
        </w:rPr>
        <w:t>Defence</w:t>
      </w:r>
      <w:proofErr w:type="spellEnd"/>
      <w:r w:rsidRPr="00444F58">
        <w:rPr>
          <w:rFonts w:ascii="Comic Sans MS" w:hAnsi="Comic Sans MS"/>
          <w:u w:val="single"/>
        </w:rPr>
        <w:t xml:space="preserve">-in-depth through persistent presence in the </w:t>
      </w:r>
      <w:r w:rsidRPr="00444F58">
        <w:rPr>
          <w:rFonts w:ascii="Comic Sans MS" w:hAnsi="Comic Sans MS"/>
          <w:b/>
          <w:bCs/>
          <w:highlight w:val="green"/>
          <w:u w:val="single"/>
        </w:rPr>
        <w:t xml:space="preserve">maritime </w:t>
      </w:r>
      <w:r w:rsidRPr="00444F58">
        <w:rPr>
          <w:rFonts w:ascii="Comic Sans MS" w:hAnsi="Comic Sans MS"/>
          <w:b/>
          <w:bCs/>
          <w:u w:val="single"/>
        </w:rPr>
        <w:t xml:space="preserve">domain </w:t>
      </w:r>
      <w:r w:rsidRPr="00444F58">
        <w:rPr>
          <w:rFonts w:ascii="Comic Sans MS" w:hAnsi="Comic Sans MS"/>
          <w:b/>
          <w:bCs/>
          <w:highlight w:val="green"/>
          <w:u w:val="single"/>
        </w:rPr>
        <w:t>LAWS</w:t>
      </w:r>
      <w:r w:rsidRPr="00444F58">
        <w:rPr>
          <w:rFonts w:ascii="Comic Sans MS" w:hAnsi="Comic Sans MS"/>
          <w:highlight w:val="green"/>
          <w:u w:val="single"/>
        </w:rPr>
        <w:t xml:space="preserve"> can </w:t>
      </w:r>
      <w:r w:rsidRPr="00444F58">
        <w:rPr>
          <w:rFonts w:ascii="Comic Sans MS" w:hAnsi="Comic Sans MS"/>
          <w:u w:val="single"/>
        </w:rPr>
        <w:t xml:space="preserve">help </w:t>
      </w:r>
      <w:r w:rsidRPr="00444F58">
        <w:rPr>
          <w:rFonts w:ascii="Comic Sans MS" w:hAnsi="Comic Sans MS"/>
          <w:highlight w:val="green"/>
          <w:u w:val="single"/>
        </w:rPr>
        <w:t xml:space="preserve">maintain </w:t>
      </w:r>
      <w:r w:rsidRPr="00444F58">
        <w:rPr>
          <w:rFonts w:ascii="Comic Sans MS" w:hAnsi="Comic Sans MS"/>
          <w:u w:val="single"/>
        </w:rPr>
        <w:t xml:space="preserve">persistent </w:t>
      </w:r>
      <w:r w:rsidRPr="00444F58">
        <w:rPr>
          <w:rFonts w:ascii="Comic Sans MS" w:hAnsi="Comic Sans MS"/>
          <w:highlight w:val="green"/>
          <w:u w:val="single"/>
        </w:rPr>
        <w:t xml:space="preserve">presence in areas that are difficult to monitor due to </w:t>
      </w:r>
      <w:r w:rsidRPr="00444F58">
        <w:rPr>
          <w:rFonts w:ascii="Comic Sans MS" w:hAnsi="Comic Sans MS"/>
          <w:u w:val="single"/>
        </w:rPr>
        <w:t xml:space="preserve">risks arising from climate, </w:t>
      </w:r>
      <w:r w:rsidRPr="00444F58">
        <w:rPr>
          <w:rFonts w:ascii="Comic Sans MS" w:hAnsi="Comic Sans MS"/>
          <w:b/>
          <w:bCs/>
          <w:highlight w:val="green"/>
          <w:u w:val="single"/>
        </w:rPr>
        <w:t>vast or difficult terrain</w:t>
      </w:r>
      <w:r w:rsidRPr="00444F58">
        <w:rPr>
          <w:rFonts w:ascii="Comic Sans MS" w:hAnsi="Comic Sans MS"/>
          <w:u w:val="single"/>
        </w:rPr>
        <w:t xml:space="preserve">, </w:t>
      </w:r>
      <w:r w:rsidRPr="00444F58">
        <w:rPr>
          <w:rFonts w:ascii="Comic Sans MS" w:hAnsi="Comic Sans MS"/>
          <w:b/>
          <w:bCs/>
          <w:highlight w:val="green"/>
          <w:u w:val="single"/>
        </w:rPr>
        <w:t>or unexploded ordnance</w:t>
      </w:r>
      <w:r w:rsidRPr="00444F58">
        <w:rPr>
          <w:rFonts w:ascii="Comic Sans MS" w:hAnsi="Comic Sans MS"/>
          <w:u w:val="single"/>
        </w:rPr>
        <w:t xml:space="preserve">, </w:t>
      </w:r>
      <w:r w:rsidRPr="00444F58">
        <w:rPr>
          <w:rFonts w:ascii="Comic Sans MS" w:hAnsi="Comic Sans MS"/>
          <w:b/>
          <w:bCs/>
          <w:highlight w:val="green"/>
          <w:u w:val="single"/>
          <w:bdr w:val="single" w:sz="4" w:space="0" w:color="auto" w:frame="1"/>
        </w:rPr>
        <w:t xml:space="preserve">enabling </w:t>
      </w:r>
      <w:proofErr w:type="spellStart"/>
      <w:r w:rsidRPr="00444F58">
        <w:rPr>
          <w:rFonts w:ascii="Comic Sans MS" w:hAnsi="Comic Sans MS"/>
          <w:b/>
          <w:bCs/>
          <w:highlight w:val="green"/>
          <w:u w:val="single"/>
          <w:bdr w:val="single" w:sz="4" w:space="0" w:color="auto" w:frame="1"/>
        </w:rPr>
        <w:t>defence</w:t>
      </w:r>
      <w:proofErr w:type="spellEnd"/>
      <w:r w:rsidRPr="00444F58">
        <w:rPr>
          <w:rFonts w:ascii="Comic Sans MS" w:hAnsi="Comic Sans MS"/>
          <w:b/>
          <w:bCs/>
          <w:highlight w:val="green"/>
          <w:u w:val="single"/>
          <w:bdr w:val="single" w:sz="4" w:space="0" w:color="auto" w:frame="1"/>
        </w:rPr>
        <w:t>-in-depth even with complex geographies</w:t>
      </w:r>
      <w:r w:rsidRPr="00444F58">
        <w:rPr>
          <w:rFonts w:ascii="Comic Sans MS" w:hAnsi="Comic Sans MS"/>
          <w:u w:val="single"/>
        </w:rPr>
        <w:t xml:space="preserve">. The Indian military is engaged in a diverse range of theatres: mountains to the north, deserts to the west, and </w:t>
      </w:r>
      <w:r w:rsidRPr="00444F58">
        <w:rPr>
          <w:rFonts w:ascii="Comic Sans MS" w:hAnsi="Comic Sans MS"/>
          <w:b/>
          <w:bCs/>
          <w:u w:val="single"/>
          <w:bdr w:val="single" w:sz="4" w:space="0" w:color="auto" w:frame="1"/>
        </w:rPr>
        <w:t>India’s island territories and oceanic borders</w:t>
      </w:r>
      <w:r w:rsidRPr="00444F58">
        <w:rPr>
          <w:rFonts w:ascii="Comic Sans MS" w:hAnsi="Comic Sans MS"/>
        </w:rPr>
        <w:t xml:space="preserve">. The 2017 Joint Doctrine of the Indian Armed Forces highlights </w:t>
      </w:r>
      <w:r w:rsidRPr="00444F58">
        <w:rPr>
          <w:rFonts w:ascii="Comic Sans MS" w:hAnsi="Comic Sans MS"/>
          <w:u w:val="single"/>
        </w:rPr>
        <w:t>the centrality of all-terrain capabilities in securing India’s territory: “[U]</w:t>
      </w:r>
      <w:proofErr w:type="spellStart"/>
      <w:r w:rsidRPr="00444F58">
        <w:rPr>
          <w:rFonts w:ascii="Comic Sans MS" w:hAnsi="Comic Sans MS"/>
          <w:u w:val="single"/>
        </w:rPr>
        <w:t>ndertaking</w:t>
      </w:r>
      <w:proofErr w:type="spellEnd"/>
      <w:r w:rsidRPr="00444F58">
        <w:rPr>
          <w:rFonts w:ascii="Comic Sans MS" w:hAnsi="Comic Sans MS"/>
          <w:u w:val="single"/>
        </w:rPr>
        <w:t xml:space="preserve"> ‘Integrated Theatre Battle’ with an operationally adaptable force, to ensure decisive victory in a network centric environment across the entire spectrum of conflict in varied geographical domains, will be the guiding philosophy for evolution of force application and war fighting strategies.”[xxvii</w:t>
      </w:r>
      <w:r w:rsidRPr="00444F58">
        <w:rPr>
          <w:rFonts w:ascii="Comic Sans MS" w:hAnsi="Comic Sans MS"/>
        </w:rPr>
        <w:t xml:space="preserve">] An example of this complex geography is </w:t>
      </w:r>
      <w:r w:rsidRPr="00444F58">
        <w:rPr>
          <w:rFonts w:ascii="Comic Sans MS" w:hAnsi="Comic Sans MS"/>
          <w:highlight w:val="green"/>
          <w:u w:val="single"/>
        </w:rPr>
        <w:t>the Indian Ocean</w:t>
      </w:r>
      <w:r w:rsidRPr="00444F58">
        <w:rPr>
          <w:rFonts w:ascii="Comic Sans MS" w:hAnsi="Comic Sans MS"/>
          <w:u w:val="single"/>
        </w:rPr>
        <w:t xml:space="preserve">, which </w:t>
      </w:r>
      <w:r w:rsidRPr="00444F58">
        <w:rPr>
          <w:rFonts w:ascii="Comic Sans MS" w:hAnsi="Comic Sans MS"/>
          <w:highlight w:val="green"/>
          <w:u w:val="single"/>
        </w:rPr>
        <w:t xml:space="preserve">has </w:t>
      </w:r>
      <w:r w:rsidRPr="00444F58">
        <w:rPr>
          <w:rFonts w:ascii="Comic Sans MS" w:hAnsi="Comic Sans MS"/>
          <w:u w:val="single"/>
        </w:rPr>
        <w:t xml:space="preserve">both </w:t>
      </w:r>
      <w:r w:rsidRPr="00444F58">
        <w:rPr>
          <w:rFonts w:ascii="Comic Sans MS" w:hAnsi="Comic Sans MS"/>
          <w:b/>
          <w:bCs/>
          <w:highlight w:val="green"/>
          <w:u w:val="single"/>
        </w:rPr>
        <w:t xml:space="preserve">connected India to global maritime routes, and </w:t>
      </w:r>
      <w:r w:rsidRPr="00444F58">
        <w:rPr>
          <w:rFonts w:ascii="Comic Sans MS" w:hAnsi="Comic Sans MS"/>
          <w:b/>
          <w:bCs/>
          <w:u w:val="single"/>
        </w:rPr>
        <w:t xml:space="preserve">also </w:t>
      </w:r>
      <w:r w:rsidRPr="00444F58">
        <w:rPr>
          <w:rFonts w:ascii="Comic Sans MS" w:hAnsi="Comic Sans MS"/>
          <w:b/>
          <w:bCs/>
          <w:highlight w:val="green"/>
          <w:u w:val="single"/>
        </w:rPr>
        <w:t>made the country vulnerable to sea-borne threats</w:t>
      </w:r>
      <w:r w:rsidRPr="00444F58">
        <w:rPr>
          <w:rFonts w:ascii="Comic Sans MS" w:hAnsi="Comic Sans MS"/>
          <w:u w:val="single"/>
        </w:rPr>
        <w:t xml:space="preserve">. In the immediate maritime territory surrounding its coast, </w:t>
      </w:r>
      <w:r w:rsidRPr="00444F58">
        <w:rPr>
          <w:rFonts w:ascii="Comic Sans MS" w:hAnsi="Comic Sans MS"/>
          <w:highlight w:val="green"/>
          <w:u w:val="single"/>
        </w:rPr>
        <w:t xml:space="preserve">India faces </w:t>
      </w:r>
      <w:r w:rsidRPr="00444F58">
        <w:rPr>
          <w:rFonts w:ascii="Comic Sans MS" w:hAnsi="Comic Sans MS"/>
          <w:u w:val="single"/>
        </w:rPr>
        <w:t xml:space="preserve">the threat of </w:t>
      </w:r>
      <w:r w:rsidRPr="00444F58">
        <w:rPr>
          <w:rFonts w:ascii="Comic Sans MS" w:hAnsi="Comic Sans MS"/>
          <w:b/>
          <w:bCs/>
          <w:highlight w:val="green"/>
          <w:u w:val="single"/>
        </w:rPr>
        <w:t>sea-borne terrorism</w:t>
      </w:r>
      <w:r w:rsidRPr="00444F58">
        <w:rPr>
          <w:rFonts w:ascii="Comic Sans MS" w:hAnsi="Comic Sans MS"/>
          <w:highlight w:val="green"/>
          <w:u w:val="single"/>
        </w:rPr>
        <w:t xml:space="preserve"> </w:t>
      </w:r>
      <w:r w:rsidRPr="00444F58">
        <w:rPr>
          <w:rFonts w:ascii="Comic Sans MS" w:hAnsi="Comic Sans MS"/>
          <w:u w:val="single"/>
        </w:rPr>
        <w:t xml:space="preserve">as </w:t>
      </w:r>
      <w:proofErr w:type="spellStart"/>
      <w:r w:rsidRPr="00444F58">
        <w:rPr>
          <w:rFonts w:ascii="Comic Sans MS" w:hAnsi="Comic Sans MS"/>
          <w:u w:val="single"/>
        </w:rPr>
        <w:t>epitomised</w:t>
      </w:r>
      <w:proofErr w:type="spellEnd"/>
      <w:r w:rsidRPr="00444F58">
        <w:rPr>
          <w:rFonts w:ascii="Comic Sans MS" w:hAnsi="Comic Sans MS"/>
          <w:u w:val="single"/>
        </w:rPr>
        <w:t xml:space="preserve"> in the 26/11 Mumbai attacks. In its wider Exclusive Economic Zone, the Indian Navy must contend with </w:t>
      </w:r>
      <w:r w:rsidRPr="00444F58">
        <w:rPr>
          <w:rFonts w:ascii="Comic Sans MS" w:hAnsi="Comic Sans MS"/>
          <w:b/>
          <w:bCs/>
          <w:u w:val="single"/>
        </w:rPr>
        <w:t>piracy and naval incursions by hostile states</w:t>
      </w:r>
      <w:r w:rsidRPr="00444F58">
        <w:rPr>
          <w:rFonts w:ascii="Comic Sans MS" w:hAnsi="Comic Sans MS"/>
          <w:u w:val="single"/>
        </w:rPr>
        <w:t xml:space="preserve">. For its part, Indonesia’s geography challenge is policing its 16,000 or so </w:t>
      </w:r>
      <w:proofErr w:type="gramStart"/>
      <w:r w:rsidRPr="00444F58">
        <w:rPr>
          <w:rFonts w:ascii="Comic Sans MS" w:hAnsi="Comic Sans MS"/>
          <w:u w:val="single"/>
        </w:rPr>
        <w:t>islands</w:t>
      </w:r>
      <w:r w:rsidRPr="00444F58">
        <w:rPr>
          <w:rFonts w:ascii="Comic Sans MS" w:hAnsi="Comic Sans MS"/>
        </w:rPr>
        <w:t>.[</w:t>
      </w:r>
      <w:proofErr w:type="gramEnd"/>
      <w:r w:rsidRPr="00444F58">
        <w:rPr>
          <w:rFonts w:ascii="Comic Sans MS" w:hAnsi="Comic Sans MS"/>
        </w:rPr>
        <w:t xml:space="preserve">xxviii] Its coastline is the third-longest in the world.[xxix] </w:t>
      </w:r>
      <w:proofErr w:type="spellStart"/>
      <w:r w:rsidRPr="00444F58">
        <w:rPr>
          <w:rFonts w:ascii="Comic Sans MS" w:hAnsi="Comic Sans MS"/>
        </w:rPr>
        <w:t>Cognisant</w:t>
      </w:r>
      <w:proofErr w:type="spellEnd"/>
      <w:r w:rsidRPr="00444F58">
        <w:rPr>
          <w:rFonts w:ascii="Comic Sans MS" w:hAnsi="Comic Sans MS"/>
        </w:rPr>
        <w:t xml:space="preserve"> of the centrality of the maritime domain in Indonesia’s security, President Joko Widodo announced the ‘Global Maritime Fulcrum’ (GMF) policy during his speech at the 2014 East Asia Summit. </w:t>
      </w:r>
      <w:r w:rsidRPr="00444F58">
        <w:rPr>
          <w:rFonts w:ascii="Comic Sans MS" w:hAnsi="Comic Sans MS"/>
          <w:u w:val="single"/>
        </w:rPr>
        <w:t>In 2016, Jokowi elaborated: “</w:t>
      </w:r>
      <w:r w:rsidRPr="00444F58">
        <w:rPr>
          <w:rFonts w:ascii="Comic Sans MS" w:hAnsi="Comic Sans MS"/>
          <w:highlight w:val="green"/>
          <w:u w:val="single"/>
        </w:rPr>
        <w:t xml:space="preserve">Our strategic position between two oceans and </w:t>
      </w:r>
      <w:r w:rsidRPr="00444F58">
        <w:rPr>
          <w:rFonts w:ascii="Comic Sans MS" w:hAnsi="Comic Sans MS"/>
          <w:u w:val="single"/>
        </w:rPr>
        <w:t xml:space="preserve">as the </w:t>
      </w:r>
      <w:r w:rsidRPr="00444F58">
        <w:rPr>
          <w:rFonts w:ascii="Comic Sans MS" w:hAnsi="Comic Sans MS"/>
          <w:b/>
          <w:bCs/>
          <w:highlight w:val="green"/>
          <w:u w:val="single"/>
        </w:rPr>
        <w:t>fulcrum of the global shipping route</w:t>
      </w:r>
      <w:r w:rsidRPr="00444F58">
        <w:rPr>
          <w:rFonts w:ascii="Comic Sans MS" w:hAnsi="Comic Sans MS"/>
          <w:u w:val="single"/>
        </w:rPr>
        <w:t xml:space="preserve">, </w:t>
      </w:r>
      <w:r w:rsidRPr="00444F58">
        <w:rPr>
          <w:rFonts w:ascii="Comic Sans MS" w:hAnsi="Comic Sans MS"/>
          <w:highlight w:val="green"/>
          <w:u w:val="single"/>
        </w:rPr>
        <w:t xml:space="preserve">is </w:t>
      </w:r>
      <w:r w:rsidRPr="00444F58">
        <w:rPr>
          <w:rFonts w:ascii="Comic Sans MS" w:hAnsi="Comic Sans MS"/>
          <w:u w:val="single"/>
        </w:rPr>
        <w:t xml:space="preserve">an </w:t>
      </w:r>
      <w:r w:rsidRPr="00444F58">
        <w:rPr>
          <w:rFonts w:ascii="Comic Sans MS" w:hAnsi="Comic Sans MS"/>
          <w:highlight w:val="green"/>
          <w:u w:val="single"/>
        </w:rPr>
        <w:t xml:space="preserve">important </w:t>
      </w:r>
      <w:r w:rsidRPr="00444F58">
        <w:rPr>
          <w:rFonts w:ascii="Comic Sans MS" w:hAnsi="Comic Sans MS"/>
          <w:u w:val="single"/>
        </w:rPr>
        <w:t xml:space="preserve">factor </w:t>
      </w:r>
      <w:r w:rsidRPr="00444F58">
        <w:rPr>
          <w:rFonts w:ascii="Comic Sans MS" w:hAnsi="Comic Sans MS"/>
          <w:b/>
          <w:bCs/>
          <w:highlight w:val="green"/>
          <w:u w:val="single"/>
          <w:bdr w:val="single" w:sz="4" w:space="0" w:color="auto" w:frame="1"/>
        </w:rPr>
        <w:t xml:space="preserve">in maintaining security and safety of </w:t>
      </w:r>
      <w:r w:rsidRPr="00444F58">
        <w:rPr>
          <w:rFonts w:ascii="Comic Sans MS" w:hAnsi="Comic Sans MS"/>
          <w:b/>
          <w:bCs/>
          <w:u w:val="single"/>
          <w:bdr w:val="single" w:sz="4" w:space="0" w:color="auto" w:frame="1"/>
        </w:rPr>
        <w:t xml:space="preserve">international shipping </w:t>
      </w:r>
      <w:r w:rsidRPr="00444F58">
        <w:rPr>
          <w:rFonts w:ascii="Comic Sans MS" w:hAnsi="Comic Sans MS"/>
          <w:b/>
          <w:bCs/>
          <w:highlight w:val="green"/>
          <w:u w:val="single"/>
          <w:bdr w:val="single" w:sz="4" w:space="0" w:color="auto" w:frame="1"/>
        </w:rPr>
        <w:t>navigation,</w:t>
      </w:r>
      <w:r w:rsidRPr="00444F58">
        <w:rPr>
          <w:rFonts w:ascii="Comic Sans MS" w:hAnsi="Comic Sans MS"/>
          <w:highlight w:val="green"/>
          <w:u w:val="single"/>
        </w:rPr>
        <w:t xml:space="preserve"> </w:t>
      </w:r>
      <w:r w:rsidRPr="00444F58">
        <w:rPr>
          <w:rFonts w:ascii="Comic Sans MS" w:hAnsi="Comic Sans MS"/>
          <w:b/>
          <w:bCs/>
          <w:u w:val="single"/>
        </w:rPr>
        <w:t>especially in the sea intersection that links West-East trade routes and North- South trade routes, where more than 60,000 ships trespass our seas every year</w:t>
      </w:r>
      <w:r w:rsidRPr="00444F58">
        <w:rPr>
          <w:rFonts w:ascii="Comic Sans MS" w:hAnsi="Comic Sans MS"/>
          <w:u w:val="single"/>
        </w:rPr>
        <w:t xml:space="preserve">,”[xxx] </w:t>
      </w:r>
      <w:r w:rsidRPr="00444F58">
        <w:rPr>
          <w:rFonts w:ascii="Comic Sans MS" w:hAnsi="Comic Sans MS"/>
          <w:highlight w:val="green"/>
          <w:u w:val="single"/>
        </w:rPr>
        <w:t xml:space="preserve">The challenge </w:t>
      </w:r>
      <w:r w:rsidRPr="00444F58">
        <w:rPr>
          <w:rFonts w:ascii="Comic Sans MS" w:hAnsi="Comic Sans MS"/>
          <w:u w:val="single"/>
        </w:rPr>
        <w:t>presented by vast maritime territories—as well as other difficult-to-police terrains such as mountains and forests—</w:t>
      </w:r>
      <w:r w:rsidRPr="00444F58">
        <w:rPr>
          <w:rFonts w:ascii="Comic Sans MS" w:hAnsi="Comic Sans MS"/>
          <w:b/>
          <w:bCs/>
          <w:highlight w:val="green"/>
          <w:u w:val="single"/>
          <w:bdr w:val="single" w:sz="4" w:space="0" w:color="auto" w:frame="1"/>
        </w:rPr>
        <w:t>is maintaining a continuous presence</w:t>
      </w:r>
      <w:r w:rsidRPr="00444F58">
        <w:rPr>
          <w:rFonts w:ascii="Comic Sans MS" w:hAnsi="Comic Sans MS"/>
          <w:u w:val="single"/>
        </w:rPr>
        <w:t>.</w:t>
      </w:r>
      <w:r w:rsidRPr="00444F58">
        <w:rPr>
          <w:rFonts w:ascii="Comic Sans MS" w:hAnsi="Comic Sans MS"/>
        </w:rPr>
        <w:t xml:space="preserve"> A defending military force can only cover a portion of these territories at a time, giving an intruding actor multiple points of entry before they can be detected and countered. </w:t>
      </w:r>
      <w:r w:rsidRPr="00444F58">
        <w:rPr>
          <w:rFonts w:ascii="Comic Sans MS" w:hAnsi="Comic Sans MS"/>
          <w:u w:val="single"/>
        </w:rPr>
        <w:t xml:space="preserve">In the maritime sphere, </w:t>
      </w:r>
      <w:r w:rsidRPr="00444F58">
        <w:rPr>
          <w:rFonts w:ascii="Comic Sans MS" w:hAnsi="Comic Sans MS"/>
          <w:b/>
          <w:bCs/>
          <w:highlight w:val="green"/>
          <w:u w:val="single"/>
        </w:rPr>
        <w:t xml:space="preserve">autonomous systems can enhance maritime </w:t>
      </w:r>
      <w:r w:rsidRPr="00444F58">
        <w:rPr>
          <w:rFonts w:ascii="Comic Sans MS" w:hAnsi="Comic Sans MS"/>
          <w:b/>
          <w:bCs/>
          <w:u w:val="single"/>
        </w:rPr>
        <w:t xml:space="preserve">domain </w:t>
      </w:r>
      <w:r w:rsidRPr="00444F58">
        <w:rPr>
          <w:rFonts w:ascii="Comic Sans MS" w:hAnsi="Comic Sans MS"/>
          <w:b/>
          <w:bCs/>
          <w:highlight w:val="green"/>
          <w:u w:val="single"/>
        </w:rPr>
        <w:t xml:space="preserve">awareness </w:t>
      </w:r>
      <w:r w:rsidRPr="00444F58">
        <w:rPr>
          <w:rFonts w:ascii="Comic Sans MS" w:hAnsi="Comic Sans MS"/>
          <w:b/>
          <w:bCs/>
          <w:u w:val="single"/>
        </w:rPr>
        <w:t xml:space="preserve">(MDA) and </w:t>
      </w:r>
      <w:r w:rsidRPr="00444F58">
        <w:rPr>
          <w:rFonts w:ascii="Comic Sans MS" w:hAnsi="Comic Sans MS"/>
          <w:b/>
          <w:bCs/>
          <w:highlight w:val="green"/>
          <w:u w:val="single"/>
        </w:rPr>
        <w:t>serve</w:t>
      </w:r>
      <w:r w:rsidRPr="00444F58">
        <w:rPr>
          <w:rFonts w:ascii="Comic Sans MS" w:hAnsi="Comic Sans MS"/>
          <w:highlight w:val="green"/>
          <w:u w:val="single"/>
        </w:rPr>
        <w:t xml:space="preserve"> </w:t>
      </w:r>
      <w:r w:rsidRPr="00444F58">
        <w:rPr>
          <w:rFonts w:ascii="Comic Sans MS" w:hAnsi="Comic Sans MS"/>
          <w:u w:val="single"/>
        </w:rPr>
        <w:t xml:space="preserve">as an effective </w:t>
      </w:r>
      <w:r w:rsidRPr="00444F58">
        <w:rPr>
          <w:rFonts w:ascii="Comic Sans MS" w:hAnsi="Comic Sans MS"/>
          <w:b/>
          <w:bCs/>
          <w:highlight w:val="green"/>
          <w:u w:val="single"/>
        </w:rPr>
        <w:t>deterrent against incursions</w:t>
      </w:r>
      <w:r w:rsidRPr="00444F58">
        <w:rPr>
          <w:rFonts w:ascii="Comic Sans MS" w:hAnsi="Comic Sans MS"/>
        </w:rPr>
        <w:t xml:space="preserve">. For instance, </w:t>
      </w:r>
      <w:r w:rsidRPr="00444F58">
        <w:rPr>
          <w:rFonts w:ascii="Comic Sans MS" w:hAnsi="Comic Sans MS"/>
          <w:u w:val="single"/>
        </w:rPr>
        <w:t xml:space="preserve">the Indian Navy inaugurated the Integrated Underwater </w:t>
      </w:r>
      <w:proofErr w:type="spellStart"/>
      <w:r w:rsidRPr="00444F58">
        <w:rPr>
          <w:rFonts w:ascii="Comic Sans MS" w:hAnsi="Comic Sans MS"/>
          <w:u w:val="single"/>
        </w:rPr>
        <w:t>Harbour</w:t>
      </w:r>
      <w:proofErr w:type="spellEnd"/>
      <w:r w:rsidRPr="00444F58">
        <w:rPr>
          <w:rFonts w:ascii="Comic Sans MS" w:hAnsi="Comic Sans MS"/>
          <w:u w:val="single"/>
        </w:rPr>
        <w:t xml:space="preserve"> </w:t>
      </w:r>
      <w:proofErr w:type="spellStart"/>
      <w:r w:rsidRPr="00444F58">
        <w:rPr>
          <w:rFonts w:ascii="Comic Sans MS" w:hAnsi="Comic Sans MS"/>
          <w:u w:val="single"/>
        </w:rPr>
        <w:t>Defence</w:t>
      </w:r>
      <w:proofErr w:type="spellEnd"/>
      <w:r w:rsidRPr="00444F58">
        <w:rPr>
          <w:rFonts w:ascii="Comic Sans MS" w:hAnsi="Comic Sans MS"/>
          <w:u w:val="single"/>
        </w:rPr>
        <w:t xml:space="preserve"> and Surveillance System (IUHDSS) in </w:t>
      </w:r>
      <w:proofErr w:type="gramStart"/>
      <w:r w:rsidRPr="00444F58">
        <w:rPr>
          <w:rFonts w:ascii="Comic Sans MS" w:hAnsi="Comic Sans MS"/>
          <w:u w:val="single"/>
        </w:rPr>
        <w:t>2016.[</w:t>
      </w:r>
      <w:proofErr w:type="gramEnd"/>
      <w:r w:rsidRPr="00444F58">
        <w:rPr>
          <w:rFonts w:ascii="Comic Sans MS" w:hAnsi="Comic Sans MS"/>
          <w:u w:val="single"/>
        </w:rPr>
        <w:t xml:space="preserve">xxxi] </w:t>
      </w:r>
      <w:r w:rsidRPr="00444F58">
        <w:rPr>
          <w:rFonts w:ascii="Comic Sans MS" w:hAnsi="Comic Sans MS"/>
        </w:rPr>
        <w:t>Currently operational in the port cities of Vishakhapatnam and Mumbai, this Israel-made multi-sensor system (radar, electro-optic cameras and sonar) can identify, track and generate warnings for underwater and surface threats near the coasts. However, the system cannot act against these threats</w:t>
      </w:r>
      <w:r w:rsidRPr="00444F58">
        <w:rPr>
          <w:rFonts w:ascii="Comic Sans MS" w:hAnsi="Comic Sans MS"/>
          <w:u w:val="single"/>
        </w:rPr>
        <w:t xml:space="preserve">. An autonomous system along the lines of the IUHDSS can </w:t>
      </w:r>
      <w:r w:rsidRPr="00444F58">
        <w:rPr>
          <w:rFonts w:ascii="Comic Sans MS" w:hAnsi="Comic Sans MS"/>
          <w:highlight w:val="green"/>
          <w:u w:val="single"/>
        </w:rPr>
        <w:t xml:space="preserve">deploy armed </w:t>
      </w:r>
      <w:r w:rsidRPr="00444F58">
        <w:rPr>
          <w:rFonts w:ascii="Comic Sans MS" w:hAnsi="Comic Sans MS"/>
          <w:u w:val="single"/>
        </w:rPr>
        <w:t>Unmanned Underwater Vehicles (</w:t>
      </w:r>
      <w:r w:rsidRPr="00444F58">
        <w:rPr>
          <w:rFonts w:ascii="Comic Sans MS" w:hAnsi="Comic Sans MS"/>
          <w:highlight w:val="green"/>
          <w:u w:val="single"/>
        </w:rPr>
        <w:t>UUVs</w:t>
      </w:r>
      <w:r w:rsidRPr="00444F58">
        <w:rPr>
          <w:rFonts w:ascii="Comic Sans MS" w:hAnsi="Comic Sans MS"/>
          <w:u w:val="single"/>
        </w:rPr>
        <w:t xml:space="preserve">) and UAVs </w:t>
      </w:r>
      <w:r w:rsidRPr="00444F58">
        <w:rPr>
          <w:rFonts w:ascii="Comic Sans MS" w:hAnsi="Comic Sans MS"/>
          <w:highlight w:val="green"/>
          <w:u w:val="single"/>
        </w:rPr>
        <w:t xml:space="preserve">to conduct </w:t>
      </w:r>
      <w:r w:rsidRPr="00444F58">
        <w:rPr>
          <w:rFonts w:ascii="Comic Sans MS" w:hAnsi="Comic Sans MS"/>
          <w:u w:val="single"/>
        </w:rPr>
        <w:t xml:space="preserve">additional </w:t>
      </w:r>
      <w:r w:rsidRPr="00444F58">
        <w:rPr>
          <w:rFonts w:ascii="Comic Sans MS" w:hAnsi="Comic Sans MS"/>
          <w:highlight w:val="green"/>
          <w:u w:val="single"/>
        </w:rPr>
        <w:t xml:space="preserve">reconnaissance </w:t>
      </w:r>
      <w:r w:rsidRPr="00444F58">
        <w:rPr>
          <w:rFonts w:ascii="Comic Sans MS" w:hAnsi="Comic Sans MS"/>
          <w:u w:val="single"/>
        </w:rPr>
        <w:t xml:space="preserve">of detected objects, issue verbal warnings where necessary, fire warning shots </w:t>
      </w:r>
      <w:r w:rsidRPr="00444F58">
        <w:rPr>
          <w:rFonts w:ascii="Comic Sans MS" w:hAnsi="Comic Sans MS"/>
          <w:highlight w:val="green"/>
          <w:u w:val="single"/>
        </w:rPr>
        <w:t xml:space="preserve">or </w:t>
      </w:r>
      <w:r w:rsidRPr="00444F58">
        <w:rPr>
          <w:rFonts w:ascii="Comic Sans MS" w:hAnsi="Comic Sans MS"/>
          <w:u w:val="single"/>
        </w:rPr>
        <w:t>otherwise engage the target without lethal force</w:t>
      </w:r>
      <w:r w:rsidRPr="00444F58">
        <w:rPr>
          <w:rFonts w:ascii="Comic Sans MS" w:hAnsi="Comic Sans MS"/>
        </w:rPr>
        <w:t xml:space="preserve">. If enough actionable information is available, the autonomous system could potentially </w:t>
      </w:r>
      <w:r w:rsidRPr="00444F58">
        <w:rPr>
          <w:rFonts w:ascii="Comic Sans MS" w:hAnsi="Comic Sans MS"/>
          <w:highlight w:val="green"/>
          <w:u w:val="single"/>
        </w:rPr>
        <w:t xml:space="preserve">use lethal force </w:t>
      </w:r>
      <w:r w:rsidRPr="00444F58">
        <w:rPr>
          <w:rFonts w:ascii="Comic Sans MS" w:hAnsi="Comic Sans MS"/>
          <w:u w:val="single"/>
        </w:rPr>
        <w:t>to destroy a vessel, after which manned vessels could be sent in to detain the passengers</w:t>
      </w:r>
      <w:r w:rsidRPr="00444F58">
        <w:rPr>
          <w:rFonts w:ascii="Comic Sans MS" w:hAnsi="Comic Sans MS"/>
        </w:rPr>
        <w:t xml:space="preserve">. In doing so, an autonomous IUHDSS-like system can one, deter intruding civilian vessels, as in Indonesia’s case with Chinese fishing vessels; or, two, provide the first layer of </w:t>
      </w:r>
      <w:proofErr w:type="spellStart"/>
      <w:r w:rsidRPr="00444F58">
        <w:rPr>
          <w:rFonts w:ascii="Comic Sans MS" w:hAnsi="Comic Sans MS"/>
        </w:rPr>
        <w:t>defence</w:t>
      </w:r>
      <w:proofErr w:type="spellEnd"/>
      <w:r w:rsidRPr="00444F58">
        <w:rPr>
          <w:rFonts w:ascii="Comic Sans MS" w:hAnsi="Comic Sans MS"/>
        </w:rPr>
        <w:t xml:space="preserve"> in case of an imminent threat while information is relayed via the chain of command. </w:t>
      </w:r>
      <w:r w:rsidRPr="00444F58">
        <w:rPr>
          <w:rFonts w:ascii="Comic Sans MS" w:hAnsi="Comic Sans MS"/>
          <w:u w:val="single"/>
        </w:rPr>
        <w:t>Another useful application of autonomous systems would be in detecting and eliminating mines.</w:t>
      </w:r>
      <w:r w:rsidRPr="00444F58">
        <w:rPr>
          <w:rFonts w:ascii="Comic Sans MS" w:hAnsi="Comic Sans MS"/>
        </w:rPr>
        <w:t xml:space="preserve"> The Indonesian Navy, for instance, deployed a STERNA UAV in July 2018 to detect and assess underwater </w:t>
      </w:r>
      <w:proofErr w:type="gramStart"/>
      <w:r w:rsidRPr="00444F58">
        <w:rPr>
          <w:rFonts w:ascii="Comic Sans MS" w:hAnsi="Comic Sans MS"/>
        </w:rPr>
        <w:t>mines.[</w:t>
      </w:r>
      <w:proofErr w:type="gramEnd"/>
      <w:r w:rsidRPr="00444F58">
        <w:rPr>
          <w:rFonts w:ascii="Comic Sans MS" w:hAnsi="Comic Sans MS"/>
        </w:rPr>
        <w:t xml:space="preserve">xxxii] In India, minesweepers are essential in maintaining the safety of its maritime routes. Currently, India only has two functional minesweepers for the entirety of its maritime territory. </w:t>
      </w:r>
      <w:r w:rsidRPr="00444F58">
        <w:rPr>
          <w:rFonts w:ascii="Comic Sans MS" w:hAnsi="Comic Sans MS"/>
          <w:u w:val="single"/>
        </w:rPr>
        <w:t>The Indian Navy could take a future-oriented approach and upgrade to an autonomous minesweeping system that can remove mines without endangering any human crew.</w:t>
      </w:r>
    </w:p>
    <w:p w14:paraId="337CCC0D" w14:textId="77777777" w:rsidR="00E27DB3" w:rsidRPr="00444F58" w:rsidRDefault="00E27DB3" w:rsidP="00E27DB3">
      <w:pPr>
        <w:pStyle w:val="Heading4"/>
        <w:rPr>
          <w:rFonts w:ascii="Comic Sans MS" w:hAnsi="Comic Sans MS"/>
          <w:bCs/>
        </w:rPr>
      </w:pPr>
      <w:r w:rsidRPr="00444F58">
        <w:rPr>
          <w:rFonts w:ascii="Comic Sans MS" w:hAnsi="Comic Sans MS"/>
        </w:rPr>
        <w:t xml:space="preserve">Secure Indian Ocean is </w:t>
      </w:r>
      <w:r w:rsidRPr="00444F58">
        <w:rPr>
          <w:rFonts w:ascii="Comic Sans MS" w:hAnsi="Comic Sans MS"/>
          <w:u w:val="single"/>
        </w:rPr>
        <w:t>key to India’s global leadership</w:t>
      </w:r>
      <w:r w:rsidRPr="00444F58">
        <w:rPr>
          <w:rFonts w:ascii="Comic Sans MS" w:hAnsi="Comic Sans MS"/>
        </w:rPr>
        <w:t xml:space="preserve"> and preserves </w:t>
      </w:r>
      <w:r w:rsidRPr="00444F58">
        <w:rPr>
          <w:rFonts w:ascii="Comic Sans MS" w:hAnsi="Comic Sans MS"/>
          <w:u w:val="single"/>
        </w:rPr>
        <w:t>fishing resources</w:t>
      </w:r>
    </w:p>
    <w:p w14:paraId="55ACD96D" w14:textId="77777777" w:rsidR="00E27DB3" w:rsidRPr="00444F58" w:rsidRDefault="00E27DB3" w:rsidP="00E27DB3">
      <w:pPr>
        <w:rPr>
          <w:rFonts w:ascii="Comic Sans MS" w:hAnsi="Comic Sans MS"/>
        </w:rPr>
      </w:pPr>
      <w:r w:rsidRPr="00444F58">
        <w:rPr>
          <w:rStyle w:val="Style13ptBold"/>
          <w:rFonts w:ascii="Comic Sans MS" w:hAnsi="Comic Sans MS"/>
        </w:rPr>
        <w:t>Jaishankar 16</w:t>
      </w:r>
      <w:r w:rsidRPr="00444F58">
        <w:rPr>
          <w:rFonts w:ascii="Comic Sans MS" w:hAnsi="Comic Sans MS"/>
        </w:rPr>
        <w:t xml:space="preserve"> Dhruva Jaishankar 9-12-2016 "</w:t>
      </w:r>
      <w:r w:rsidRPr="00444F58">
        <w:rPr>
          <w:rFonts w:ascii="Comic Sans MS" w:hAnsi="Comic Sans MS"/>
          <w:b/>
          <w:bCs/>
          <w:u w:val="single"/>
          <w:bdr w:val="single" w:sz="4" w:space="0" w:color="auto" w:frame="1"/>
        </w:rPr>
        <w:t>Indian Ocean region: A pivot for India’s growth</w:t>
      </w:r>
      <w:r w:rsidRPr="00444F58">
        <w:rPr>
          <w:rFonts w:ascii="Comic Sans MS" w:hAnsi="Comic Sans MS"/>
        </w:rPr>
        <w:t xml:space="preserve">" </w:t>
      </w:r>
      <w:hyperlink r:id="rId5" w:history="1">
        <w:r w:rsidRPr="00444F58">
          <w:rPr>
            <w:rStyle w:val="Hyperlink"/>
            <w:rFonts w:ascii="Comic Sans MS" w:hAnsi="Comic Sans MS"/>
          </w:rPr>
          <w:t>https://www.brookings.edu/opinions/indian-ocean-region-a-pivot-for-indias-growth/</w:t>
        </w:r>
      </w:hyperlink>
      <w:r w:rsidRPr="00444F58">
        <w:rPr>
          <w:rFonts w:ascii="Comic Sans MS" w:hAnsi="Comic Sans MS"/>
        </w:rPr>
        <w:t xml:space="preserve"> (Former Brookings </w:t>
      </w:r>
      <w:proofErr w:type="spellStart"/>
      <w:r w:rsidRPr="00444F58">
        <w:rPr>
          <w:rFonts w:ascii="Comic Sans MS" w:hAnsi="Comic Sans MS"/>
        </w:rPr>
        <w:t>ExpertDirector</w:t>
      </w:r>
      <w:proofErr w:type="spellEnd"/>
      <w:r w:rsidRPr="00444F58">
        <w:rPr>
          <w:rFonts w:ascii="Comic Sans MS" w:hAnsi="Comic Sans MS"/>
        </w:rPr>
        <w:t xml:space="preserve">, US Initiative - Observer Research </w:t>
      </w:r>
      <w:proofErr w:type="spellStart"/>
      <w:r w:rsidRPr="00444F58">
        <w:rPr>
          <w:rFonts w:ascii="Comic Sans MS" w:hAnsi="Comic Sans MS"/>
        </w:rPr>
        <w:t>FoundationNon</w:t>
      </w:r>
      <w:proofErr w:type="spellEnd"/>
      <w:r w:rsidRPr="00444F58">
        <w:rPr>
          <w:rFonts w:ascii="Comic Sans MS" w:hAnsi="Comic Sans MS"/>
        </w:rPr>
        <w:t>-Resident Fellow - Lowy Institute)//Elmer</w:t>
      </w:r>
    </w:p>
    <w:p w14:paraId="631E081B" w14:textId="77777777" w:rsidR="00E27DB3" w:rsidRPr="00444F58" w:rsidRDefault="00E27DB3" w:rsidP="00E27DB3">
      <w:pPr>
        <w:rPr>
          <w:rFonts w:ascii="Comic Sans MS" w:hAnsi="Comic Sans MS"/>
        </w:rPr>
      </w:pPr>
      <w:r w:rsidRPr="00444F58">
        <w:rPr>
          <w:rFonts w:ascii="Comic Sans MS" w:hAnsi="Comic Sans MS"/>
          <w:highlight w:val="green"/>
          <w:u w:val="single"/>
        </w:rPr>
        <w:t xml:space="preserve">The Indian Ocean matters </w:t>
      </w:r>
      <w:r w:rsidRPr="00444F58">
        <w:rPr>
          <w:rFonts w:ascii="Comic Sans MS" w:hAnsi="Comic Sans MS"/>
          <w:u w:val="single"/>
        </w:rPr>
        <w:t xml:space="preserve">today, arguably </w:t>
      </w:r>
      <w:r w:rsidRPr="00444F58">
        <w:rPr>
          <w:rFonts w:ascii="Comic Sans MS" w:hAnsi="Comic Sans MS"/>
          <w:b/>
          <w:bCs/>
          <w:highlight w:val="green"/>
          <w:u w:val="single"/>
          <w:bdr w:val="single" w:sz="4" w:space="0" w:color="auto" w:frame="1"/>
        </w:rPr>
        <w:t>more than ever.</w:t>
      </w:r>
      <w:r w:rsidRPr="00444F58">
        <w:rPr>
          <w:rFonts w:ascii="Comic Sans MS" w:hAnsi="Comic Sans MS"/>
          <w:u w:val="single"/>
        </w:rPr>
        <w:t xml:space="preserve"> It is a major </w:t>
      </w:r>
      <w:r w:rsidRPr="00444F58">
        <w:rPr>
          <w:rFonts w:ascii="Comic Sans MS" w:hAnsi="Comic Sans MS"/>
          <w:highlight w:val="green"/>
          <w:u w:val="single"/>
        </w:rPr>
        <w:t xml:space="preserve">conduit for </w:t>
      </w:r>
      <w:r w:rsidRPr="00444F58">
        <w:rPr>
          <w:rFonts w:ascii="Comic Sans MS" w:hAnsi="Comic Sans MS"/>
          <w:u w:val="single"/>
        </w:rPr>
        <w:t xml:space="preserve">international </w:t>
      </w:r>
      <w:r w:rsidRPr="00444F58">
        <w:rPr>
          <w:rFonts w:ascii="Comic Sans MS" w:hAnsi="Comic Sans MS"/>
          <w:highlight w:val="green"/>
          <w:u w:val="single"/>
        </w:rPr>
        <w:t>trade</w:t>
      </w:r>
      <w:r w:rsidRPr="00444F58">
        <w:rPr>
          <w:rFonts w:ascii="Comic Sans MS" w:hAnsi="Comic Sans MS"/>
          <w:u w:val="single"/>
        </w:rPr>
        <w:t xml:space="preserve">, especially energy. Its littoral is vast, densely populated, and comprised of some of the world’s fastest growing regions. The Ocean is also a </w:t>
      </w:r>
      <w:r w:rsidRPr="00444F58">
        <w:rPr>
          <w:rFonts w:ascii="Comic Sans MS" w:hAnsi="Comic Sans MS"/>
          <w:highlight w:val="green"/>
          <w:u w:val="single"/>
        </w:rPr>
        <w:t xml:space="preserve">valuable source of fishing </w:t>
      </w:r>
      <w:r w:rsidRPr="00444F58">
        <w:rPr>
          <w:rFonts w:ascii="Comic Sans MS" w:hAnsi="Comic Sans MS"/>
          <w:u w:val="single"/>
        </w:rPr>
        <w:t xml:space="preserve">and mineral </w:t>
      </w:r>
      <w:r w:rsidRPr="00444F58">
        <w:rPr>
          <w:rFonts w:ascii="Comic Sans MS" w:hAnsi="Comic Sans MS"/>
          <w:highlight w:val="green"/>
          <w:u w:val="single"/>
        </w:rPr>
        <w:t>resources</w:t>
      </w:r>
      <w:r w:rsidRPr="00444F58">
        <w:rPr>
          <w:rFonts w:ascii="Comic Sans MS" w:hAnsi="Comic Sans MS"/>
          <w:u w:val="single"/>
        </w:rPr>
        <w:t xml:space="preserve">. And yet </w:t>
      </w:r>
      <w:r w:rsidRPr="00444F58">
        <w:rPr>
          <w:rFonts w:ascii="Comic Sans MS" w:hAnsi="Comic Sans MS"/>
          <w:highlight w:val="green"/>
          <w:u w:val="single"/>
        </w:rPr>
        <w:t xml:space="preserve">its </w:t>
      </w:r>
      <w:r w:rsidRPr="00444F58">
        <w:rPr>
          <w:rFonts w:ascii="Comic Sans MS" w:hAnsi="Comic Sans MS"/>
          <w:u w:val="single"/>
        </w:rPr>
        <w:t xml:space="preserve">governance and </w:t>
      </w:r>
      <w:r w:rsidRPr="00444F58">
        <w:rPr>
          <w:rFonts w:ascii="Comic Sans MS" w:hAnsi="Comic Sans MS"/>
          <w:highlight w:val="green"/>
          <w:u w:val="single"/>
        </w:rPr>
        <w:t xml:space="preserve">security </w:t>
      </w:r>
      <w:r w:rsidRPr="00444F58">
        <w:rPr>
          <w:rFonts w:ascii="Comic Sans MS" w:hAnsi="Comic Sans MS"/>
          <w:u w:val="single"/>
        </w:rPr>
        <w:t xml:space="preserve">are </w:t>
      </w:r>
      <w:r w:rsidRPr="00444F58">
        <w:rPr>
          <w:rFonts w:ascii="Comic Sans MS" w:hAnsi="Comic Sans MS"/>
          <w:highlight w:val="green"/>
          <w:u w:val="single"/>
        </w:rPr>
        <w:t xml:space="preserve">under </w:t>
      </w:r>
      <w:r w:rsidRPr="00444F58">
        <w:rPr>
          <w:rFonts w:ascii="Comic Sans MS" w:hAnsi="Comic Sans MS"/>
          <w:u w:val="single"/>
        </w:rPr>
        <w:t xml:space="preserve">constant </w:t>
      </w:r>
      <w:r w:rsidRPr="00444F58">
        <w:rPr>
          <w:rFonts w:ascii="Comic Sans MS" w:hAnsi="Comic Sans MS"/>
          <w:highlight w:val="green"/>
          <w:u w:val="single"/>
        </w:rPr>
        <w:t xml:space="preserve">threat </w:t>
      </w:r>
      <w:r w:rsidRPr="00444F58">
        <w:rPr>
          <w:rFonts w:ascii="Comic Sans MS" w:hAnsi="Comic Sans MS"/>
          <w:u w:val="single"/>
        </w:rPr>
        <w:t xml:space="preserve">of being undermined, whether </w:t>
      </w:r>
      <w:r w:rsidRPr="00444F58">
        <w:rPr>
          <w:rFonts w:ascii="Comic Sans MS" w:hAnsi="Comic Sans MS"/>
          <w:highlight w:val="green"/>
          <w:u w:val="single"/>
        </w:rPr>
        <w:t xml:space="preserve">by non-state actors </w:t>
      </w:r>
      <w:r w:rsidRPr="00444F58">
        <w:rPr>
          <w:rFonts w:ascii="Comic Sans MS" w:hAnsi="Comic Sans MS"/>
          <w:u w:val="single"/>
        </w:rPr>
        <w:t xml:space="preserve">such as pirates, smugglers, and terrorists, </w:t>
      </w:r>
      <w:r w:rsidRPr="00444F58">
        <w:rPr>
          <w:rFonts w:ascii="Comic Sans MS" w:hAnsi="Comic Sans MS"/>
          <w:highlight w:val="green"/>
          <w:u w:val="single"/>
        </w:rPr>
        <w:t xml:space="preserve">or </w:t>
      </w:r>
      <w:r w:rsidRPr="00444F58">
        <w:rPr>
          <w:rFonts w:ascii="Comic Sans MS" w:hAnsi="Comic Sans MS"/>
          <w:u w:val="single"/>
        </w:rPr>
        <w:t xml:space="preserve">by furtive </w:t>
      </w:r>
      <w:r w:rsidRPr="00444F58">
        <w:rPr>
          <w:rFonts w:ascii="Comic Sans MS" w:hAnsi="Comic Sans MS"/>
          <w:highlight w:val="green"/>
          <w:u w:val="single"/>
        </w:rPr>
        <w:t xml:space="preserve">naval competition </w:t>
      </w:r>
      <w:r w:rsidRPr="00444F58">
        <w:rPr>
          <w:rFonts w:ascii="Comic Sans MS" w:hAnsi="Comic Sans MS"/>
          <w:u w:val="single"/>
        </w:rPr>
        <w:t>between states. The Indian Ocean basin is of particular importance for India, as the region’s most populous country and geopolitical keystone</w:t>
      </w:r>
      <w:r w:rsidRPr="00444F58">
        <w:rPr>
          <w:rFonts w:ascii="Comic Sans MS" w:hAnsi="Comic Sans MS"/>
        </w:rPr>
        <w:t xml:space="preserve">. </w:t>
      </w:r>
      <w:r w:rsidRPr="00444F58">
        <w:rPr>
          <w:rFonts w:ascii="Comic Sans MS" w:hAnsi="Comic Sans MS"/>
          <w:u w:val="single"/>
        </w:rPr>
        <w:t>Although India has long been preoccupied by continental considerations, it has recently begun to re-evaluate its priorities</w:t>
      </w:r>
      <w:r w:rsidRPr="00444F58">
        <w:rPr>
          <w:rFonts w:ascii="Comic Sans MS" w:hAnsi="Comic Sans MS"/>
        </w:rPr>
        <w:t xml:space="preserve">. India’s Indian Ocean Region strategy—which in only just taking shape—conforms closely to global priorities for preserving the Ocean as a shared resource: an important channel for trade, a sustainable resource base, and a region </w:t>
      </w:r>
      <w:proofErr w:type="gramStart"/>
      <w:r w:rsidRPr="00444F58">
        <w:rPr>
          <w:rFonts w:ascii="Comic Sans MS" w:hAnsi="Comic Sans MS"/>
        </w:rPr>
        <w:t>secure</w:t>
      </w:r>
      <w:proofErr w:type="gramEnd"/>
      <w:r w:rsidRPr="00444F58">
        <w:rPr>
          <w:rFonts w:ascii="Comic Sans MS" w:hAnsi="Comic Sans MS"/>
        </w:rPr>
        <w:t xml:space="preserve"> from heightened military competition, non-state actors, and catastrophic natural disasters. Achieving these objectives will require further investments in capacity, greater transparency and confidence-building measures, and enhanced institutional cooperation. Strategic Crucible </w:t>
      </w:r>
      <w:proofErr w:type="gramStart"/>
      <w:r w:rsidRPr="00444F58">
        <w:rPr>
          <w:rFonts w:ascii="Comic Sans MS" w:hAnsi="Comic Sans MS"/>
        </w:rPr>
        <w:t>The</w:t>
      </w:r>
      <w:proofErr w:type="gramEnd"/>
      <w:r w:rsidRPr="00444F58">
        <w:rPr>
          <w:rFonts w:ascii="Comic Sans MS" w:hAnsi="Comic Sans MS"/>
        </w:rPr>
        <w:t xml:space="preserve"> Indian Ocean is important for three reasons. </w:t>
      </w:r>
      <w:r w:rsidRPr="00444F58">
        <w:rPr>
          <w:rFonts w:ascii="Comic Sans MS" w:hAnsi="Comic Sans MS"/>
          <w:u w:val="single"/>
        </w:rPr>
        <w:t>First, it enjoys a privileged location at the crossroads of global trade, connecting the major engines of the international economy in the Northern Atlantic and Asia-Pacific. This is particularly important in an era in which global shipping has burgeoned</w:t>
      </w:r>
      <w:r w:rsidRPr="00444F58">
        <w:rPr>
          <w:rFonts w:ascii="Comic Sans MS" w:hAnsi="Comic Sans MS"/>
        </w:rPr>
        <w:t xml:space="preserve">. Today, the almost 90,000 vessels in the world’s commercial fleet transport 9.84 billion </w:t>
      </w:r>
      <w:proofErr w:type="spellStart"/>
      <w:r w:rsidRPr="00444F58">
        <w:rPr>
          <w:rFonts w:ascii="Comic Sans MS" w:hAnsi="Comic Sans MS"/>
        </w:rPr>
        <w:t>tonnes</w:t>
      </w:r>
      <w:proofErr w:type="spellEnd"/>
      <w:r w:rsidRPr="00444F58">
        <w:rPr>
          <w:rFonts w:ascii="Comic Sans MS" w:hAnsi="Comic Sans MS"/>
        </w:rPr>
        <w:t xml:space="preserve"> per year. This represents an almost four-fold increase in the volume of commercial shipping since 1970.[1</w:t>
      </w:r>
      <w:proofErr w:type="gramStart"/>
      <w:r w:rsidRPr="00444F58">
        <w:rPr>
          <w:rFonts w:ascii="Comic Sans MS" w:hAnsi="Comic Sans MS"/>
        </w:rPr>
        <w:t>]  The</w:t>
      </w:r>
      <w:proofErr w:type="gramEnd"/>
      <w:r w:rsidRPr="00444F58">
        <w:rPr>
          <w:rFonts w:ascii="Comic Sans MS" w:hAnsi="Comic Sans MS"/>
        </w:rPr>
        <w:t xml:space="preserve"> energy flows through the Indian Ocean are of particular consequence. Some 36 million barrels per day—equivalent to about 40 per cent of the world’s oil supply and 64 per cent of oil trade—travel through the entryways into and out of the Indian Ocean, including the Straits of Malacca and Hormuz and the Bab-</w:t>
      </w:r>
      <w:proofErr w:type="spellStart"/>
      <w:r w:rsidRPr="00444F58">
        <w:rPr>
          <w:rFonts w:ascii="Comic Sans MS" w:hAnsi="Comic Sans MS"/>
        </w:rPr>
        <w:t>el</w:t>
      </w:r>
      <w:proofErr w:type="spellEnd"/>
      <w:r w:rsidRPr="00444F58">
        <w:rPr>
          <w:rFonts w:ascii="Comic Sans MS" w:hAnsi="Comic Sans MS"/>
        </w:rPr>
        <w:t xml:space="preserve">-Mandeb.[2] </w:t>
      </w:r>
      <w:r w:rsidRPr="00444F58">
        <w:rPr>
          <w:rFonts w:ascii="Comic Sans MS" w:hAnsi="Comic Sans MS"/>
          <w:u w:val="single"/>
        </w:rPr>
        <w:t xml:space="preserve">But the Indian Ocean is more than just a conduit for commerce. The Ocean’s vast drainage basin is </w:t>
      </w:r>
      <w:proofErr w:type="gramStart"/>
      <w:r w:rsidRPr="00444F58">
        <w:rPr>
          <w:rFonts w:ascii="Comic Sans MS" w:hAnsi="Comic Sans MS"/>
          <w:u w:val="single"/>
        </w:rPr>
        <w:t>important in its own right, home</w:t>
      </w:r>
      <w:proofErr w:type="gramEnd"/>
      <w:r w:rsidRPr="00444F58">
        <w:rPr>
          <w:rFonts w:ascii="Comic Sans MS" w:hAnsi="Comic Sans MS"/>
          <w:u w:val="single"/>
        </w:rPr>
        <w:t xml:space="preserve"> to some two billion people</w:t>
      </w:r>
      <w:r w:rsidRPr="00444F58">
        <w:rPr>
          <w:rFonts w:ascii="Comic Sans MS" w:hAnsi="Comic Sans MS"/>
        </w:rPr>
        <w:t>. This creates opportunities, especially given the high rates of economic growth around the Indian Ocean rim, including in India, Bangladesh, Southeast Asia, and Eastern and Southern Africa.  However, the densely populated littoral is also vulnerable to natural or environmental disasters. Two of the most devastating natural disasters in recent memory occurred in the Indian Ocean rim: the 2004 tsunami that killed 228,000 people, and Cyclone Nargis that hit Myanmar in 2008 and took 138,300 lives.[3] Finally, the Indian Ocean is rich in natural resources. Forty per cent of the world’s offshore oil production takes place in the Indian Ocean basin.[4</w:t>
      </w:r>
      <w:proofErr w:type="gramStart"/>
      <w:r w:rsidRPr="00444F58">
        <w:rPr>
          <w:rFonts w:ascii="Comic Sans MS" w:hAnsi="Comic Sans MS"/>
        </w:rPr>
        <w:t xml:space="preserve">]  </w:t>
      </w:r>
      <w:r w:rsidRPr="00444F58">
        <w:rPr>
          <w:rFonts w:ascii="Comic Sans MS" w:hAnsi="Comic Sans MS"/>
          <w:highlight w:val="green"/>
          <w:u w:val="single"/>
        </w:rPr>
        <w:t>Fishing</w:t>
      </w:r>
      <w:proofErr w:type="gramEnd"/>
      <w:r w:rsidRPr="00444F58">
        <w:rPr>
          <w:rFonts w:ascii="Comic Sans MS" w:hAnsi="Comic Sans MS"/>
          <w:highlight w:val="green"/>
          <w:u w:val="single"/>
        </w:rPr>
        <w:t xml:space="preserve"> in the Indian Ocean </w:t>
      </w:r>
      <w:r w:rsidRPr="00444F58">
        <w:rPr>
          <w:rFonts w:ascii="Comic Sans MS" w:hAnsi="Comic Sans MS"/>
          <w:u w:val="single"/>
        </w:rPr>
        <w:t xml:space="preserve">now </w:t>
      </w:r>
      <w:r w:rsidRPr="00444F58">
        <w:rPr>
          <w:rFonts w:ascii="Comic Sans MS" w:hAnsi="Comic Sans MS"/>
          <w:highlight w:val="green"/>
          <w:u w:val="single"/>
        </w:rPr>
        <w:t xml:space="preserve">accounts for </w:t>
      </w:r>
      <w:r w:rsidRPr="00444F58">
        <w:rPr>
          <w:rFonts w:ascii="Comic Sans MS" w:hAnsi="Comic Sans MS"/>
          <w:u w:val="single"/>
        </w:rPr>
        <w:t xml:space="preserve">almost </w:t>
      </w:r>
      <w:r w:rsidRPr="00444F58">
        <w:rPr>
          <w:rFonts w:ascii="Comic Sans MS" w:hAnsi="Comic Sans MS"/>
          <w:b/>
          <w:bCs/>
          <w:highlight w:val="green"/>
          <w:u w:val="single"/>
        </w:rPr>
        <w:t>15 per cent of the world’s total</w:t>
      </w:r>
      <w:r w:rsidRPr="00444F58">
        <w:rPr>
          <w:rFonts w:ascii="Comic Sans MS" w:hAnsi="Comic Sans MS"/>
          <w:highlight w:val="green"/>
          <w:u w:val="single"/>
        </w:rPr>
        <w:t xml:space="preserve"> </w:t>
      </w:r>
      <w:r w:rsidRPr="00444F58">
        <w:rPr>
          <w:rFonts w:ascii="Comic Sans MS" w:hAnsi="Comic Sans MS"/>
          <w:u w:val="single"/>
        </w:rPr>
        <w:t xml:space="preserve">and has increased some 13-fold between 1950 and 2010 to 11.5 million </w:t>
      </w:r>
      <w:proofErr w:type="spellStart"/>
      <w:r w:rsidRPr="00444F58">
        <w:rPr>
          <w:rFonts w:ascii="Comic Sans MS" w:hAnsi="Comic Sans MS"/>
          <w:u w:val="single"/>
        </w:rPr>
        <w:t>tonnes</w:t>
      </w:r>
      <w:proofErr w:type="spellEnd"/>
      <w:r w:rsidRPr="00444F58">
        <w:rPr>
          <w:rFonts w:ascii="Comic Sans MS" w:hAnsi="Comic Sans MS"/>
          <w:u w:val="single"/>
        </w:rPr>
        <w:t xml:space="preserve">. Aquaculture in the region has also grown 12-fold since 1980. Although global fishing is reaching its natural limitations, the Indian Ocean may be </w:t>
      </w:r>
      <w:r w:rsidRPr="00444F58">
        <w:rPr>
          <w:rFonts w:ascii="Comic Sans MS" w:hAnsi="Comic Sans MS"/>
          <w:b/>
          <w:bCs/>
          <w:highlight w:val="green"/>
          <w:u w:val="single"/>
          <w:bdr w:val="single" w:sz="4" w:space="0" w:color="auto" w:frame="1"/>
        </w:rPr>
        <w:t>able to sustain increases in production</w:t>
      </w:r>
      <w:r w:rsidRPr="00444F58">
        <w:rPr>
          <w:rFonts w:ascii="Comic Sans MS" w:hAnsi="Comic Sans MS"/>
          <w:u w:val="single"/>
        </w:rPr>
        <w:t>.</w:t>
      </w:r>
      <w:r w:rsidRPr="00444F58">
        <w:rPr>
          <w:rFonts w:ascii="Comic Sans MS" w:hAnsi="Comic Sans MS"/>
        </w:rPr>
        <w:t xml:space="preserve"> Mineral resources are equally important, with nodules containing nickel, cobalt, and iron, and massive </w:t>
      </w:r>
      <w:proofErr w:type="spellStart"/>
      <w:r w:rsidRPr="00444F58">
        <w:rPr>
          <w:rFonts w:ascii="Comic Sans MS" w:hAnsi="Comic Sans MS"/>
        </w:rPr>
        <w:t>sulphide</w:t>
      </w:r>
      <w:proofErr w:type="spellEnd"/>
      <w:r w:rsidRPr="00444F58">
        <w:rPr>
          <w:rFonts w:ascii="Comic Sans MS" w:hAnsi="Comic Sans MS"/>
        </w:rPr>
        <w:t xml:space="preserve"> deposits of manganese, copper, iron, zinc, silver, and gold present in sizeable quantities on the </w:t>
      </w:r>
      <w:proofErr w:type="gramStart"/>
      <w:r w:rsidRPr="00444F58">
        <w:rPr>
          <w:rFonts w:ascii="Comic Sans MS" w:hAnsi="Comic Sans MS"/>
        </w:rPr>
        <w:t>sea bed</w:t>
      </w:r>
      <w:proofErr w:type="gramEnd"/>
      <w:r w:rsidRPr="00444F58">
        <w:rPr>
          <w:rFonts w:ascii="Comic Sans MS" w:hAnsi="Comic Sans MS"/>
        </w:rPr>
        <w:t xml:space="preserve">. Indian Ocean coastal sediments are also important sources of titanium, zirconium, tin, zinc, and copper. Additionally, various rare earth elements are present, even if their extraction is not always commercially feasible.[5] </w:t>
      </w:r>
      <w:r w:rsidRPr="00444F58">
        <w:rPr>
          <w:rFonts w:ascii="Comic Sans MS" w:hAnsi="Comic Sans MS"/>
          <w:u w:val="single"/>
        </w:rPr>
        <w:t>The challenges of securing the free passage of trade and energy, ensuring the sustainable and equitable exploitation of fishing and mineral resources, and managing humanitarian assistance and disaster relief (HADR) operations would be daunting enough even if the Indian Ocean was not so contested. Beginning in 2005, pirates operating mostly from Somalia began to hijack commercial ships with alarming regularity, with such incidents peaking in 2010. Following global attention and the growing notoriety of Somali piracy, a series of steps were taken by industry and various governments</w:t>
      </w:r>
      <w:r w:rsidRPr="00444F58">
        <w:rPr>
          <w:rFonts w:ascii="Comic Sans MS" w:hAnsi="Comic Sans MS"/>
        </w:rPr>
        <w:t>. These included naval operations, transnational coordination, and security measures taken by the shipping industry. These developments resulted in a sharp drop in incidents in 2012. Nonetheless, as late as 2012, maritime piracy was costing the global economy between $5.7 and $6.1 billion, the bulk of which was borne by industry.[6</w:t>
      </w:r>
      <w:proofErr w:type="gramStart"/>
      <w:r w:rsidRPr="00444F58">
        <w:rPr>
          <w:rFonts w:ascii="Comic Sans MS" w:hAnsi="Comic Sans MS"/>
        </w:rPr>
        <w:t>]  Non</w:t>
      </w:r>
      <w:proofErr w:type="gramEnd"/>
      <w:r w:rsidRPr="00444F58">
        <w:rPr>
          <w:rFonts w:ascii="Comic Sans MS" w:hAnsi="Comic Sans MS"/>
        </w:rPr>
        <w:t xml:space="preserve">-state actors such as pirates are not the only entities contesting the Indian Ocean. With an eye on securing trade routes, resource rights, and commercial interests, the naval forces of maritime states in the Indian Ocean region and beyond are becoming increasingly active. India’s Importance in the Indian Ocean </w:t>
      </w:r>
      <w:proofErr w:type="gramStart"/>
      <w:r w:rsidRPr="00444F58">
        <w:rPr>
          <w:rFonts w:ascii="Comic Sans MS" w:hAnsi="Comic Sans MS"/>
          <w:u w:val="single"/>
        </w:rPr>
        <w:t>The</w:t>
      </w:r>
      <w:proofErr w:type="gramEnd"/>
      <w:r w:rsidRPr="00444F58">
        <w:rPr>
          <w:rFonts w:ascii="Comic Sans MS" w:hAnsi="Comic Sans MS"/>
          <w:u w:val="single"/>
        </w:rPr>
        <w:t xml:space="preserve"> Indian Ocean holds particular </w:t>
      </w:r>
      <w:r w:rsidRPr="00444F58">
        <w:rPr>
          <w:rFonts w:ascii="Comic Sans MS" w:hAnsi="Comic Sans MS"/>
          <w:b/>
          <w:bCs/>
          <w:u w:val="single"/>
        </w:rPr>
        <w:t>importance for India</w:t>
      </w:r>
      <w:r w:rsidRPr="00444F58">
        <w:rPr>
          <w:rFonts w:ascii="Comic Sans MS" w:hAnsi="Comic Sans MS"/>
          <w:u w:val="single"/>
        </w:rPr>
        <w:t xml:space="preserve">, as the littoral’s most populous country. Indeed, for the rest of the Ocean’s littoral states, and even those outside the region, India’s </w:t>
      </w:r>
      <w:r w:rsidRPr="00444F58">
        <w:rPr>
          <w:rFonts w:ascii="Comic Sans MS" w:hAnsi="Comic Sans MS"/>
          <w:highlight w:val="green"/>
          <w:u w:val="single"/>
        </w:rPr>
        <w:t xml:space="preserve">leadership role </w:t>
      </w:r>
      <w:r w:rsidRPr="00444F58">
        <w:rPr>
          <w:rFonts w:ascii="Comic Sans MS" w:hAnsi="Comic Sans MS"/>
          <w:u w:val="single"/>
        </w:rPr>
        <w:t xml:space="preserve">will be important in </w:t>
      </w:r>
      <w:r w:rsidRPr="00444F58">
        <w:rPr>
          <w:rFonts w:ascii="Comic Sans MS" w:hAnsi="Comic Sans MS"/>
          <w:b/>
          <w:bCs/>
          <w:highlight w:val="green"/>
          <w:u w:val="single"/>
        </w:rPr>
        <w:t>determining the strategic</w:t>
      </w:r>
      <w:r w:rsidRPr="00444F58">
        <w:rPr>
          <w:rFonts w:ascii="Comic Sans MS" w:hAnsi="Comic Sans MS"/>
          <w:highlight w:val="green"/>
          <w:u w:val="single"/>
        </w:rPr>
        <w:t xml:space="preserve"> </w:t>
      </w:r>
      <w:r w:rsidRPr="00444F58">
        <w:rPr>
          <w:rFonts w:ascii="Comic Sans MS" w:hAnsi="Comic Sans MS"/>
          <w:u w:val="single"/>
        </w:rPr>
        <w:t xml:space="preserve">future. India is geographically located at the Ocean’s </w:t>
      </w:r>
      <w:proofErr w:type="spellStart"/>
      <w:proofErr w:type="gramStart"/>
      <w:r w:rsidRPr="00444F58">
        <w:rPr>
          <w:rFonts w:ascii="Comic Sans MS" w:hAnsi="Comic Sans MS"/>
          <w:u w:val="single"/>
        </w:rPr>
        <w:t>centre</w:t>
      </w:r>
      <w:proofErr w:type="spellEnd"/>
      <w:r w:rsidRPr="00444F58">
        <w:rPr>
          <w:rFonts w:ascii="Comic Sans MS" w:hAnsi="Comic Sans MS"/>
          <w:u w:val="single"/>
        </w:rPr>
        <w:t>, and</w:t>
      </w:r>
      <w:proofErr w:type="gramEnd"/>
      <w:r w:rsidRPr="00444F58">
        <w:rPr>
          <w:rFonts w:ascii="Comic Sans MS" w:hAnsi="Comic Sans MS"/>
          <w:u w:val="single"/>
        </w:rPr>
        <w:t xml:space="preserve"> has over 7,500 </w:t>
      </w:r>
      <w:proofErr w:type="spellStart"/>
      <w:r w:rsidRPr="00444F58">
        <w:rPr>
          <w:rFonts w:ascii="Comic Sans MS" w:hAnsi="Comic Sans MS"/>
          <w:u w:val="single"/>
        </w:rPr>
        <w:t>kilometres</w:t>
      </w:r>
      <w:proofErr w:type="spellEnd"/>
      <w:r w:rsidRPr="00444F58">
        <w:rPr>
          <w:rFonts w:ascii="Comic Sans MS" w:hAnsi="Comic Sans MS"/>
          <w:u w:val="single"/>
        </w:rPr>
        <w:t xml:space="preserve"> of coastline. “India is at the crossroads of the Indian Ocean</w:t>
      </w:r>
      <w:r w:rsidRPr="00444F58">
        <w:rPr>
          <w:rFonts w:ascii="Comic Sans MS" w:hAnsi="Comic Sans MS"/>
        </w:rPr>
        <w:t>,” Prime Minister Narendra Modi declared in a speech in Mauritius in 2015. “The Indian Ocean Region is at the top of our policy priorities</w:t>
      </w:r>
      <w:proofErr w:type="gramStart"/>
      <w:r w:rsidRPr="00444F58">
        <w:rPr>
          <w:rFonts w:ascii="Comic Sans MS" w:hAnsi="Comic Sans MS"/>
        </w:rPr>
        <w:t>.”[</w:t>
      </w:r>
      <w:proofErr w:type="gramEnd"/>
      <w:r w:rsidRPr="00444F58">
        <w:rPr>
          <w:rFonts w:ascii="Comic Sans MS" w:hAnsi="Comic Sans MS"/>
        </w:rPr>
        <w:t xml:space="preserve">7] </w:t>
      </w:r>
      <w:r w:rsidRPr="00444F58">
        <w:rPr>
          <w:rFonts w:ascii="Comic Sans MS" w:hAnsi="Comic Sans MS"/>
          <w:u w:val="single"/>
        </w:rPr>
        <w:t xml:space="preserve">The Ocean has long been a </w:t>
      </w:r>
      <w:r w:rsidRPr="00444F58">
        <w:rPr>
          <w:rFonts w:ascii="Comic Sans MS" w:hAnsi="Comic Sans MS"/>
          <w:highlight w:val="green"/>
          <w:u w:val="single"/>
        </w:rPr>
        <w:t xml:space="preserve">key </w:t>
      </w:r>
      <w:r w:rsidRPr="00444F58">
        <w:rPr>
          <w:rFonts w:ascii="Comic Sans MS" w:hAnsi="Comic Sans MS"/>
          <w:u w:val="single"/>
        </w:rPr>
        <w:t xml:space="preserve">determining </w:t>
      </w:r>
      <w:r w:rsidRPr="00444F58">
        <w:rPr>
          <w:rFonts w:ascii="Comic Sans MS" w:hAnsi="Comic Sans MS"/>
          <w:b/>
          <w:bCs/>
          <w:highlight w:val="green"/>
          <w:u w:val="single"/>
          <w:bdr w:val="single" w:sz="4" w:space="0" w:color="auto" w:frame="1"/>
        </w:rPr>
        <w:t>factor of India’s cultural footprint,</w:t>
      </w:r>
      <w:r w:rsidRPr="00444F58">
        <w:rPr>
          <w:rFonts w:ascii="Comic Sans MS" w:hAnsi="Comic Sans MS"/>
          <w:u w:val="single"/>
        </w:rPr>
        <w:t xml:space="preserve"> with people, religion, goods, and customs spreading from India to Africa, the Middle East, and Southeast Asia and vice-versa</w:t>
      </w:r>
      <w:r w:rsidRPr="00444F58">
        <w:rPr>
          <w:rFonts w:ascii="Comic Sans MS" w:hAnsi="Comic Sans MS"/>
        </w:rPr>
        <w:t xml:space="preserve">.  India’s approach after independence was initially defined by the British withdrawal from east of Suez and Prime Minister Indira Gandhi calls for a zone of peace.[8] Only after the late 1990s, under the BJP-led government of Prime Minister Atal Behari Vajpayee and the Congress-led government of  Manmohan Singh, did the possibilities of openings in and around the Indian Ocean come to be seriously contemplated.[9] </w:t>
      </w:r>
      <w:r w:rsidRPr="00444F58">
        <w:rPr>
          <w:rFonts w:ascii="Comic Sans MS" w:hAnsi="Comic Sans MS"/>
          <w:u w:val="single"/>
        </w:rPr>
        <w:t>Today, 95 per cent of India’s trade by volume and 68 per cent of trade by value come via the Indian Ocean</w:t>
      </w:r>
      <w:r w:rsidRPr="00444F58">
        <w:rPr>
          <w:rFonts w:ascii="Comic Sans MS" w:hAnsi="Comic Sans MS"/>
        </w:rPr>
        <w:t xml:space="preserve">.[10]  Additionally, 3.28 million barrels per day—or nearly 80 per cent of India’s crude oil requirement—is imported by sea via the Indian Ocean. </w:t>
      </w:r>
      <w:proofErr w:type="gramStart"/>
      <w:r w:rsidRPr="00444F58">
        <w:rPr>
          <w:rFonts w:ascii="Comic Sans MS" w:hAnsi="Comic Sans MS"/>
        </w:rPr>
        <w:t>Taking into account</w:t>
      </w:r>
      <w:proofErr w:type="gramEnd"/>
      <w:r w:rsidRPr="00444F58">
        <w:rPr>
          <w:rFonts w:ascii="Comic Sans MS" w:hAnsi="Comic Sans MS"/>
        </w:rPr>
        <w:t xml:space="preserve"> India’s offshore oil production and petroleum exports, India’s sea dependence for oil is about 93 per cent, according to the Indian Navy.[11] India is also the fourth-largest importer of liquefied natural gas (LNG), with about 45 per cent coming by sea.[12] Moreover, India is heavily dependent on the resources of the Indian Ocean. </w:t>
      </w:r>
      <w:r w:rsidRPr="00444F58">
        <w:rPr>
          <w:rFonts w:ascii="Comic Sans MS" w:hAnsi="Comic Sans MS"/>
          <w:u w:val="single"/>
        </w:rPr>
        <w:t xml:space="preserve">India captured 4.1 million </w:t>
      </w:r>
      <w:proofErr w:type="spellStart"/>
      <w:r w:rsidRPr="00444F58">
        <w:rPr>
          <w:rFonts w:ascii="Comic Sans MS" w:hAnsi="Comic Sans MS"/>
          <w:u w:val="single"/>
        </w:rPr>
        <w:t>tonnes</w:t>
      </w:r>
      <w:proofErr w:type="spellEnd"/>
      <w:r w:rsidRPr="00444F58">
        <w:rPr>
          <w:rFonts w:ascii="Comic Sans MS" w:hAnsi="Comic Sans MS"/>
          <w:u w:val="single"/>
        </w:rPr>
        <w:t xml:space="preserve"> of fish in 2008, placing it sixth in the world and its fishing and aquaculture industries employ some 14 million people.[13] Fisheries and aquaculture industries are also a major source of exports</w:t>
      </w:r>
      <w:r w:rsidRPr="00444F58">
        <w:rPr>
          <w:rFonts w:ascii="Comic Sans MS" w:hAnsi="Comic Sans MS"/>
        </w:rPr>
        <w:t xml:space="preserve">. India’s maritime exports grew 55 times in volume between 1962 and 2012 and fisheries exports now account for Rs. 16,600 crore or about $2.5 billion.[14] Mineral resource extraction is also important. In 1987, India received exclusive rights to explore the Central Indian Ocean and has since explored four million square miles and established two mining sites. In 2013, the Geological Survey of India acquired a </w:t>
      </w:r>
      <w:proofErr w:type="gramStart"/>
      <w:r w:rsidRPr="00444F58">
        <w:rPr>
          <w:rFonts w:ascii="Comic Sans MS" w:hAnsi="Comic Sans MS"/>
        </w:rPr>
        <w:t>deep sea</w:t>
      </w:r>
      <w:proofErr w:type="gramEnd"/>
      <w:r w:rsidRPr="00444F58">
        <w:rPr>
          <w:rFonts w:ascii="Comic Sans MS" w:hAnsi="Comic Sans MS"/>
        </w:rPr>
        <w:t xml:space="preserve"> exploration ship Samudra Ratnakar from South Korea, boosting its survey capabilities.[15] In 2014, the International Seabed Authority issued licenses for the Indian Ocean ridge, opening up new opportunities for deep seabed mining. This region is estimated to have massive reserves of manganese, as well as cobalt, nickel, and copper, all of which are scarce on Indian soil. However, such </w:t>
      </w:r>
      <w:proofErr w:type="gramStart"/>
      <w:r w:rsidRPr="00444F58">
        <w:rPr>
          <w:rFonts w:ascii="Comic Sans MS" w:hAnsi="Comic Sans MS"/>
        </w:rPr>
        <w:t>deep sea</w:t>
      </w:r>
      <w:proofErr w:type="gramEnd"/>
      <w:r w:rsidRPr="00444F58">
        <w:rPr>
          <w:rFonts w:ascii="Comic Sans MS" w:hAnsi="Comic Sans MS"/>
        </w:rPr>
        <w:t xml:space="preserve"> exploration will require further investments in remotely operated vehicles and processing facilities.[16] </w:t>
      </w:r>
      <w:r w:rsidRPr="00444F58">
        <w:rPr>
          <w:rFonts w:ascii="Comic Sans MS" w:hAnsi="Comic Sans MS"/>
          <w:u w:val="single"/>
        </w:rPr>
        <w:t xml:space="preserve">Finally, there is a </w:t>
      </w:r>
      <w:r w:rsidRPr="00444F58">
        <w:rPr>
          <w:rFonts w:ascii="Comic Sans MS" w:hAnsi="Comic Sans MS"/>
          <w:b/>
          <w:bCs/>
          <w:highlight w:val="green"/>
          <w:u w:val="single"/>
        </w:rPr>
        <w:t>strong security dimension to India’s engagement</w:t>
      </w:r>
      <w:r w:rsidRPr="00444F58">
        <w:rPr>
          <w:rFonts w:ascii="Comic Sans MS" w:hAnsi="Comic Sans MS"/>
          <w:highlight w:val="green"/>
          <w:u w:val="single"/>
        </w:rPr>
        <w:t xml:space="preserve"> </w:t>
      </w:r>
      <w:r w:rsidRPr="00444F58">
        <w:rPr>
          <w:rFonts w:ascii="Comic Sans MS" w:hAnsi="Comic Sans MS"/>
          <w:u w:val="single"/>
        </w:rPr>
        <w:t>with the Indian Ocean, beyond traditional naval considerations. One of the worst terrorist attacks in recent Indian memory—the 2008 assault on Mumbai in which 164 people were killed—was perpetrated by terrorists arriving by sea</w:t>
      </w:r>
      <w:r w:rsidRPr="00444F58">
        <w:rPr>
          <w:rFonts w:ascii="Comic Sans MS" w:hAnsi="Comic Sans MS"/>
        </w:rPr>
        <w:t xml:space="preserve">. </w:t>
      </w:r>
      <w:r w:rsidRPr="00444F58">
        <w:rPr>
          <w:rFonts w:ascii="Comic Sans MS" w:hAnsi="Comic Sans MS"/>
          <w:b/>
          <w:bCs/>
          <w:u w:val="single"/>
        </w:rPr>
        <w:t>Smuggling, illegal fishing, and human trafficking are all also major concerns.</w:t>
      </w:r>
      <w:r w:rsidRPr="00444F58">
        <w:rPr>
          <w:rFonts w:ascii="Comic Sans MS" w:hAnsi="Comic Sans MS"/>
        </w:rPr>
        <w:t xml:space="preserve">[17] The revelations about the A.Q. Khan network have highlighted the need for greater vigilance concerning the proliferation by sea of weapons of mass destruction – and even possible interdiction.[18] And while piracy has declined noticeably in the Indian Ocean since 2013, due in part to the efforts of countries like India, it could once again prove a threat to Indian commerce.[19] India has also been playing a more active role in humanitarian and disaster relief operations. These have often focused on rescuing citizens of India from conflict zones, although India has helped citizens of many other countries in the process. A recent example in the Indian Ocean region is Operation Raahat in Yemen.[20] Indian efforts have also extended to disaster relief in other countries, including assistance to Indonesia and Sri Lanka following the 2004 tsunami, to Myanmar after Cyclone Nargis, to Bangladesh after Cyclone </w:t>
      </w:r>
      <w:proofErr w:type="spellStart"/>
      <w:r w:rsidRPr="00444F58">
        <w:rPr>
          <w:rFonts w:ascii="Comic Sans MS" w:hAnsi="Comic Sans MS"/>
        </w:rPr>
        <w:t>Sidr</w:t>
      </w:r>
      <w:proofErr w:type="spellEnd"/>
      <w:r w:rsidRPr="00444F58">
        <w:rPr>
          <w:rFonts w:ascii="Comic Sans MS" w:hAnsi="Comic Sans MS"/>
        </w:rPr>
        <w:t xml:space="preserve">, and to Sri Lanka after Cyclone </w:t>
      </w:r>
      <w:proofErr w:type="spellStart"/>
      <w:r w:rsidRPr="00444F58">
        <w:rPr>
          <w:rFonts w:ascii="Comic Sans MS" w:hAnsi="Comic Sans MS"/>
        </w:rPr>
        <w:t>Roanu</w:t>
      </w:r>
      <w:proofErr w:type="spellEnd"/>
      <w:r w:rsidRPr="00444F58">
        <w:rPr>
          <w:rFonts w:ascii="Comic Sans MS" w:hAnsi="Comic Sans MS"/>
        </w:rPr>
        <w:t xml:space="preserve">. Relative to other countries in the region, India has advantages in terms of capabilities. These include better maritime domain awareness, and military equipment in the form of transport aircraft, helicopters, and support vessels that can help deliver food, water, and medical supplies.[21] </w:t>
      </w:r>
      <w:r w:rsidRPr="00444F58">
        <w:rPr>
          <w:rFonts w:ascii="Comic Sans MS" w:hAnsi="Comic Sans MS"/>
          <w:u w:val="single"/>
        </w:rPr>
        <w:t xml:space="preserve">Securing Shared Interests An overview of the importance of </w:t>
      </w:r>
      <w:r w:rsidRPr="00444F58">
        <w:rPr>
          <w:rFonts w:ascii="Comic Sans MS" w:hAnsi="Comic Sans MS"/>
          <w:highlight w:val="green"/>
          <w:u w:val="single"/>
        </w:rPr>
        <w:t xml:space="preserve">the Indian Ocean </w:t>
      </w:r>
      <w:r w:rsidRPr="00444F58">
        <w:rPr>
          <w:rFonts w:ascii="Comic Sans MS" w:hAnsi="Comic Sans MS"/>
          <w:u w:val="single"/>
        </w:rPr>
        <w:t xml:space="preserve">and India’s priorities </w:t>
      </w:r>
      <w:r w:rsidRPr="00444F58">
        <w:rPr>
          <w:rFonts w:ascii="Comic Sans MS" w:hAnsi="Comic Sans MS"/>
          <w:highlight w:val="green"/>
          <w:u w:val="single"/>
        </w:rPr>
        <w:t xml:space="preserve">indicates </w:t>
      </w:r>
      <w:r w:rsidRPr="00444F58">
        <w:rPr>
          <w:rFonts w:ascii="Comic Sans MS" w:hAnsi="Comic Sans MS"/>
          <w:u w:val="single"/>
        </w:rPr>
        <w:t xml:space="preserve">a close </w:t>
      </w:r>
      <w:r w:rsidRPr="00444F58">
        <w:rPr>
          <w:rFonts w:ascii="Comic Sans MS" w:hAnsi="Comic Sans MS"/>
          <w:b/>
          <w:bCs/>
          <w:highlight w:val="green"/>
          <w:u w:val="single"/>
          <w:bdr w:val="single" w:sz="4" w:space="0" w:color="auto" w:frame="1"/>
        </w:rPr>
        <w:t>alignment between Indian and global interests</w:t>
      </w:r>
      <w:r w:rsidRPr="00444F58">
        <w:rPr>
          <w:rFonts w:ascii="Comic Sans MS" w:hAnsi="Comic Sans MS"/>
        </w:rPr>
        <w:t>. The Indian Ocean can, as some have argued, be India’s ocean.[22] But that need not come at the expense of others. The shared interests relating to the region are essentially five-fold: (</w:t>
      </w:r>
      <w:proofErr w:type="spellStart"/>
      <w:r w:rsidRPr="00444F58">
        <w:rPr>
          <w:rFonts w:ascii="Comic Sans MS" w:hAnsi="Comic Sans MS"/>
        </w:rPr>
        <w:t>i</w:t>
      </w:r>
      <w:proofErr w:type="spellEnd"/>
      <w:r w:rsidRPr="00444F58">
        <w:rPr>
          <w:rFonts w:ascii="Comic Sans MS" w:hAnsi="Comic Sans MS"/>
        </w:rPr>
        <w:t>) preserving freedom of navigation for commercial shipping, (ii) sustainably and equitably harnessing the Indian Ocean’s natural resources, (iii) establishing protocols for enhancing disaster prevention and relief as well as search and rescue operations, (iv) countering piracy, terrorism, smuggling, and illegal weapons proliferation, and (v) managing international naval competition</w:t>
      </w:r>
      <w:r w:rsidRPr="00444F58">
        <w:rPr>
          <w:rFonts w:ascii="Comic Sans MS" w:hAnsi="Comic Sans MS"/>
          <w:u w:val="single"/>
        </w:rPr>
        <w:t xml:space="preserve">. These overlap with India’s objectives, as outlined by Indian Prime Minister Modi in 2015 under the banner of SAGAR (Security and Growth for All in the Region). “Our goal,” he said, “is to </w:t>
      </w:r>
      <w:r w:rsidRPr="00444F58">
        <w:rPr>
          <w:rFonts w:ascii="Comic Sans MS" w:hAnsi="Comic Sans MS"/>
          <w:b/>
          <w:bCs/>
          <w:u w:val="single"/>
        </w:rPr>
        <w:t>seek a climate of trust</w:t>
      </w:r>
      <w:r w:rsidRPr="00444F58">
        <w:rPr>
          <w:rFonts w:ascii="Comic Sans MS" w:hAnsi="Comic Sans MS"/>
          <w:u w:val="single"/>
        </w:rPr>
        <w:t xml:space="preserve"> and transparency; respect for international maritime rules and </w:t>
      </w:r>
      <w:r w:rsidRPr="00444F58">
        <w:rPr>
          <w:rFonts w:ascii="Comic Sans MS" w:hAnsi="Comic Sans MS"/>
          <w:b/>
          <w:bCs/>
          <w:u w:val="single"/>
        </w:rPr>
        <w:t>norms by all countries</w:t>
      </w:r>
      <w:r w:rsidRPr="00444F58">
        <w:rPr>
          <w:rFonts w:ascii="Comic Sans MS" w:hAnsi="Comic Sans MS"/>
          <w:u w:val="single"/>
        </w:rPr>
        <w:t xml:space="preserve">; sensitivity to each other`s interests; peaceful resolution of maritime issues; and </w:t>
      </w:r>
      <w:r w:rsidRPr="00444F58">
        <w:rPr>
          <w:rFonts w:ascii="Comic Sans MS" w:hAnsi="Comic Sans MS"/>
          <w:b/>
          <w:bCs/>
          <w:u w:val="single"/>
        </w:rPr>
        <w:t>increase in maritime cooperation</w:t>
      </w:r>
      <w:r w:rsidRPr="00444F58">
        <w:rPr>
          <w:rFonts w:ascii="Comic Sans MS" w:hAnsi="Comic Sans MS"/>
          <w:u w:val="single"/>
        </w:rPr>
        <w:t xml:space="preserve">.”[23]  </w:t>
      </w:r>
      <w:r w:rsidRPr="00444F58">
        <w:rPr>
          <w:rFonts w:ascii="Comic Sans MS" w:hAnsi="Comic Sans MS"/>
          <w:highlight w:val="green"/>
          <w:u w:val="single"/>
        </w:rPr>
        <w:t>India’s Indian Ocean policy</w:t>
      </w:r>
      <w:r w:rsidRPr="00444F58">
        <w:rPr>
          <w:rFonts w:ascii="Comic Sans MS" w:hAnsi="Comic Sans MS"/>
          <w:u w:val="single"/>
        </w:rPr>
        <w:t xml:space="preserve">, he said, </w:t>
      </w:r>
      <w:r w:rsidRPr="00444F58">
        <w:rPr>
          <w:rFonts w:ascii="Comic Sans MS" w:hAnsi="Comic Sans MS"/>
          <w:highlight w:val="green"/>
          <w:u w:val="single"/>
        </w:rPr>
        <w:t xml:space="preserve">would be based on building </w:t>
      </w:r>
      <w:r w:rsidRPr="00444F58">
        <w:rPr>
          <w:rFonts w:ascii="Comic Sans MS" w:hAnsi="Comic Sans MS"/>
          <w:u w:val="single"/>
        </w:rPr>
        <w:t xml:space="preserve">up </w:t>
      </w:r>
      <w:r w:rsidRPr="00444F58">
        <w:rPr>
          <w:rFonts w:ascii="Comic Sans MS" w:hAnsi="Comic Sans MS"/>
          <w:b/>
          <w:bCs/>
          <w:highlight w:val="green"/>
          <w:u w:val="single"/>
        </w:rPr>
        <w:t>India’s own capabilitie</w:t>
      </w:r>
      <w:r w:rsidRPr="00444F58">
        <w:rPr>
          <w:rFonts w:ascii="Comic Sans MS" w:hAnsi="Comic Sans MS"/>
          <w:u w:val="single"/>
        </w:rPr>
        <w:t xml:space="preserve">s, helping regional partners with </w:t>
      </w:r>
      <w:r w:rsidRPr="00444F58">
        <w:rPr>
          <w:rFonts w:ascii="Comic Sans MS" w:hAnsi="Comic Sans MS"/>
          <w:b/>
          <w:bCs/>
          <w:highlight w:val="green"/>
          <w:u w:val="single"/>
        </w:rPr>
        <w:t>capacity building</w:t>
      </w:r>
      <w:r w:rsidRPr="00444F58">
        <w:rPr>
          <w:rFonts w:ascii="Comic Sans MS" w:hAnsi="Comic Sans MS"/>
          <w:u w:val="single"/>
        </w:rPr>
        <w:t xml:space="preserve">, </w:t>
      </w:r>
      <w:r w:rsidRPr="00444F58">
        <w:rPr>
          <w:rFonts w:ascii="Comic Sans MS" w:hAnsi="Comic Sans MS"/>
          <w:b/>
          <w:bCs/>
          <w:highlight w:val="green"/>
          <w:u w:val="single"/>
        </w:rPr>
        <w:t>collective action</w:t>
      </w:r>
      <w:r w:rsidRPr="00444F58">
        <w:rPr>
          <w:rFonts w:ascii="Comic Sans MS" w:hAnsi="Comic Sans MS"/>
          <w:u w:val="single"/>
        </w:rPr>
        <w:t xml:space="preserve">, sustainable development, and cooperation with non-Indian Ocean region actors </w:t>
      </w:r>
      <w:r w:rsidRPr="00444F58">
        <w:rPr>
          <w:rFonts w:ascii="Comic Sans MS" w:hAnsi="Comic Sans MS"/>
          <w:highlight w:val="green"/>
          <w:u w:val="single"/>
        </w:rPr>
        <w:t xml:space="preserve">to ensure </w:t>
      </w:r>
      <w:r w:rsidRPr="00444F58">
        <w:rPr>
          <w:rFonts w:ascii="Comic Sans MS" w:hAnsi="Comic Sans MS"/>
          <w:u w:val="single"/>
        </w:rPr>
        <w:t xml:space="preserve">greater transparency, </w:t>
      </w:r>
      <w:r w:rsidRPr="00444F58">
        <w:rPr>
          <w:rFonts w:ascii="Comic Sans MS" w:hAnsi="Comic Sans MS"/>
          <w:b/>
          <w:bCs/>
          <w:highlight w:val="green"/>
          <w:u w:val="single"/>
        </w:rPr>
        <w:t>rule of law</w:t>
      </w:r>
      <w:r w:rsidRPr="00444F58">
        <w:rPr>
          <w:rFonts w:ascii="Comic Sans MS" w:hAnsi="Comic Sans MS"/>
          <w:u w:val="single"/>
        </w:rPr>
        <w:t>, and the peaceful resolution of disputes</w:t>
      </w:r>
      <w:r w:rsidRPr="00444F58">
        <w:rPr>
          <w:rFonts w:ascii="Comic Sans MS" w:hAnsi="Comic Sans MS"/>
        </w:rPr>
        <w:t xml:space="preserve">. He also laid out the objective of integrated maritime security coordination between India, Sri Lanka, the Maldives, Seychelles and Mauritius, initiated in 2011 as a trilateral India-Sri Lanka-Maldives arrangement.[24] India’s security efforts in the Indian Ocean have already begun to take concrete shape with the transfer of the Indian-made patrol vessel Barracuda to Mauritius, the deployment of P-8I aircraft to Seychelles for surveillance of its exclusive economic zone, the agreements to develop connectivity infrastructure on Assumption Island in Seychelles and </w:t>
      </w:r>
      <w:proofErr w:type="spellStart"/>
      <w:r w:rsidRPr="00444F58">
        <w:rPr>
          <w:rFonts w:ascii="Comic Sans MS" w:hAnsi="Comic Sans MS"/>
        </w:rPr>
        <w:t>Agaléga</w:t>
      </w:r>
      <w:proofErr w:type="spellEnd"/>
      <w:r w:rsidRPr="00444F58">
        <w:rPr>
          <w:rFonts w:ascii="Comic Sans MS" w:hAnsi="Comic Sans MS"/>
        </w:rPr>
        <w:t xml:space="preserve"> in Mauritius.[25] In the near future, collective steps will need to be taken to prevent unnecessary—and possibly ruinous—maritime competition in the Indian Ocean. Greater Indian and international efforts must be made to ensure transparency concerning naval activity and the development of potential dual-use facilities, which can be used for both civilian and military purposes.[26] </w:t>
      </w:r>
      <w:r w:rsidRPr="00444F58">
        <w:rPr>
          <w:rFonts w:ascii="Comic Sans MS" w:hAnsi="Comic Sans MS"/>
          <w:u w:val="single"/>
        </w:rPr>
        <w:t>Indian leadership will also be necessary if international coordination and cooperation is to improve, whether on sustainable resource extraction, humanitarian measures, or Indian Ocean governance</w:t>
      </w:r>
      <w:r w:rsidRPr="00444F58">
        <w:rPr>
          <w:rFonts w:ascii="Comic Sans MS" w:hAnsi="Comic Sans MS"/>
        </w:rPr>
        <w:t xml:space="preserve">. Some institutions have already been established with these objectives in mind. India has thrown its weight behind the Indian Ocean Naval Symposium, which has 35 members and seeks to “increase maritime co-operation among navies” of the Indian Ocean littoral states. Meanwhile, the Indian Ocean Rim Association—which has traditionally </w:t>
      </w:r>
      <w:proofErr w:type="spellStart"/>
      <w:r w:rsidRPr="00444F58">
        <w:rPr>
          <w:rFonts w:ascii="Comic Sans MS" w:hAnsi="Comic Sans MS"/>
        </w:rPr>
        <w:t>emphasised</w:t>
      </w:r>
      <w:proofErr w:type="spellEnd"/>
      <w:r w:rsidRPr="00444F58">
        <w:rPr>
          <w:rFonts w:ascii="Comic Sans MS" w:hAnsi="Comic Sans MS"/>
        </w:rPr>
        <w:t xml:space="preserve"> maritime security, trade, cultural promotion, tourism, and fisheries, but has recently diversified into resource management and governance—involves 21 states.[27] (See Figure 1) But questions will need to be answered concerning the adequacy of these institutions for addressing the region’s many challenges, and relatedly more resources should be devoted to these efforts. For all the region’s stakeholders, this will require greater financial outlays, which in turn necessitates a greater appreciation of the importance of the Indian Ocean for collective interests. </w:t>
      </w:r>
      <w:r w:rsidRPr="00444F58">
        <w:rPr>
          <w:rFonts w:ascii="Comic Sans MS" w:hAnsi="Comic Sans MS"/>
          <w:u w:val="single"/>
        </w:rPr>
        <w:t>This is slowly changing. “We recognize that there are other nations around the world with strong interests and stakes in the region,” Prime Minister Modi said in Mauritius in 2015. “India is deeply engaged with them</w:t>
      </w:r>
      <w:proofErr w:type="gramStart"/>
      <w:r w:rsidRPr="00444F58">
        <w:rPr>
          <w:rFonts w:ascii="Comic Sans MS" w:hAnsi="Comic Sans MS"/>
          <w:u w:val="single"/>
        </w:rPr>
        <w:t>.”[</w:t>
      </w:r>
      <w:proofErr w:type="gramEnd"/>
      <w:r w:rsidRPr="00444F58">
        <w:rPr>
          <w:rFonts w:ascii="Comic Sans MS" w:hAnsi="Comic Sans MS"/>
          <w:u w:val="single"/>
        </w:rPr>
        <w:t>28] By instilling an appreciation of the importance of the maritime domain, key steps can be taken to advance global interests in the Indian Ocean.</w:t>
      </w:r>
    </w:p>
    <w:p w14:paraId="1229E807" w14:textId="77777777" w:rsidR="00E27DB3" w:rsidRPr="00444F58" w:rsidRDefault="00E27DB3" w:rsidP="00E27DB3">
      <w:pPr>
        <w:pStyle w:val="Heading4"/>
        <w:rPr>
          <w:rFonts w:ascii="Comic Sans MS" w:hAnsi="Comic Sans MS"/>
          <w:bCs/>
          <w:u w:val="single"/>
        </w:rPr>
      </w:pPr>
      <w:r w:rsidRPr="00444F58">
        <w:rPr>
          <w:rFonts w:ascii="Comic Sans MS" w:hAnsi="Comic Sans MS"/>
        </w:rPr>
        <w:t xml:space="preserve">Successful India Rise </w:t>
      </w:r>
      <w:r w:rsidRPr="00444F58">
        <w:rPr>
          <w:rFonts w:ascii="Comic Sans MS" w:hAnsi="Comic Sans MS"/>
          <w:u w:val="single"/>
        </w:rPr>
        <w:t>solves Extinction</w:t>
      </w:r>
    </w:p>
    <w:p w14:paraId="6CB6FD74" w14:textId="77777777" w:rsidR="00E27DB3" w:rsidRPr="00444F58" w:rsidRDefault="00E27DB3" w:rsidP="00E27DB3">
      <w:pPr>
        <w:rPr>
          <w:rFonts w:ascii="Comic Sans MS" w:hAnsi="Comic Sans MS"/>
        </w:rPr>
      </w:pPr>
      <w:r w:rsidRPr="00444F58">
        <w:rPr>
          <w:rStyle w:val="Style13ptBold"/>
          <w:rFonts w:ascii="Comic Sans MS" w:hAnsi="Comic Sans MS"/>
        </w:rPr>
        <w:t>Kamdar 7</w:t>
      </w:r>
      <w:r w:rsidRPr="00444F58">
        <w:rPr>
          <w:rFonts w:ascii="Comic Sans MS" w:hAnsi="Comic Sans MS"/>
        </w:rPr>
        <w:t>, Mira. Planet India: How the fastest growing democracy is transforming America and the world. Simon and Schuster, 2007. (Bernard Schwartz Fellow at the Asia Society in 2008)//Elmer</w:t>
      </w:r>
    </w:p>
    <w:p w14:paraId="43262BB9" w14:textId="77777777" w:rsidR="00E27DB3" w:rsidRPr="00444F58" w:rsidRDefault="00E27DB3" w:rsidP="00E27DB3">
      <w:pPr>
        <w:rPr>
          <w:rFonts w:ascii="Comic Sans MS" w:hAnsi="Comic Sans MS"/>
          <w:sz w:val="14"/>
        </w:rPr>
      </w:pPr>
      <w:r w:rsidRPr="00444F58">
        <w:rPr>
          <w:rFonts w:ascii="Comic Sans MS" w:hAnsi="Comic Sans MS"/>
          <w:b/>
          <w:bCs/>
          <w:highlight w:val="green"/>
          <w:u w:val="single"/>
        </w:rPr>
        <w:t>No</w:t>
      </w:r>
      <w:r w:rsidRPr="00444F58">
        <w:rPr>
          <w:rFonts w:ascii="Comic Sans MS" w:hAnsi="Comic Sans MS"/>
          <w:b/>
          <w:bCs/>
          <w:u w:val="single"/>
        </w:rPr>
        <w:t xml:space="preserve"> other </w:t>
      </w:r>
      <w:r w:rsidRPr="00444F58">
        <w:rPr>
          <w:rFonts w:ascii="Comic Sans MS" w:hAnsi="Comic Sans MS"/>
          <w:b/>
          <w:bCs/>
          <w:highlight w:val="green"/>
          <w:u w:val="single"/>
        </w:rPr>
        <w:t>country matters more to the future of our planet than India</w:t>
      </w:r>
      <w:r w:rsidRPr="00444F58">
        <w:rPr>
          <w:rFonts w:ascii="Comic Sans MS" w:hAnsi="Comic Sans MS"/>
          <w:u w:val="single"/>
        </w:rPr>
        <w:t>.</w:t>
      </w:r>
      <w:r w:rsidRPr="00444F58">
        <w:rPr>
          <w:rFonts w:ascii="Comic Sans MS" w:hAnsi="Comic Sans MS"/>
          <w:sz w:val="14"/>
        </w:rPr>
        <w:t xml:space="preserve"> There is no challenge we face, no opportunity we covet where India does not have critical relevance. </w:t>
      </w:r>
      <w:r w:rsidRPr="00444F58">
        <w:rPr>
          <w:rFonts w:ascii="Comic Sans MS" w:hAnsi="Comic Sans MS"/>
          <w:b/>
          <w:bCs/>
          <w:highlight w:val="green"/>
          <w:u w:val="single"/>
        </w:rPr>
        <w:t>From</w:t>
      </w:r>
      <w:r w:rsidRPr="00444F58">
        <w:rPr>
          <w:rFonts w:ascii="Comic Sans MS" w:hAnsi="Comic Sans MS"/>
          <w:b/>
          <w:bCs/>
          <w:u w:val="single"/>
        </w:rPr>
        <w:t xml:space="preserve"> combating global </w:t>
      </w:r>
      <w:r w:rsidRPr="00444F58">
        <w:rPr>
          <w:rFonts w:ascii="Comic Sans MS" w:hAnsi="Comic Sans MS"/>
          <w:b/>
          <w:bCs/>
          <w:highlight w:val="green"/>
          <w:u w:val="single"/>
        </w:rPr>
        <w:t>terror</w:t>
      </w:r>
      <w:r w:rsidRPr="00444F58">
        <w:rPr>
          <w:rFonts w:ascii="Comic Sans MS" w:hAnsi="Comic Sans MS"/>
          <w:b/>
          <w:bCs/>
          <w:u w:val="single"/>
        </w:rPr>
        <w:t xml:space="preserve"> to finding cures for dangerous </w:t>
      </w:r>
      <w:r w:rsidRPr="00444F58">
        <w:rPr>
          <w:rFonts w:ascii="Comic Sans MS" w:hAnsi="Comic Sans MS"/>
          <w:b/>
          <w:bCs/>
          <w:highlight w:val="green"/>
          <w:u w:val="single"/>
        </w:rPr>
        <w:t>pandemics</w:t>
      </w:r>
      <w:r w:rsidRPr="00444F58">
        <w:rPr>
          <w:rFonts w:ascii="Comic Sans MS" w:hAnsi="Comic Sans MS"/>
          <w:b/>
          <w:bCs/>
          <w:u w:val="single"/>
        </w:rPr>
        <w:t xml:space="preserve">, from dealing with the </w:t>
      </w:r>
      <w:r w:rsidRPr="00444F58">
        <w:rPr>
          <w:rFonts w:ascii="Comic Sans MS" w:hAnsi="Comic Sans MS"/>
          <w:b/>
          <w:bCs/>
          <w:highlight w:val="green"/>
          <w:u w:val="single"/>
        </w:rPr>
        <w:t>energy</w:t>
      </w:r>
      <w:r w:rsidRPr="00444F58">
        <w:rPr>
          <w:rFonts w:ascii="Comic Sans MS" w:hAnsi="Comic Sans MS"/>
          <w:b/>
          <w:bCs/>
          <w:u w:val="single"/>
        </w:rPr>
        <w:t xml:space="preserve"> crisis </w:t>
      </w:r>
      <w:r w:rsidRPr="00444F58">
        <w:rPr>
          <w:rFonts w:ascii="Comic Sans MS" w:hAnsi="Comic Sans MS"/>
          <w:b/>
          <w:bCs/>
          <w:highlight w:val="green"/>
          <w:u w:val="single"/>
        </w:rPr>
        <w:t>to averting</w:t>
      </w:r>
      <w:r w:rsidRPr="00444F58">
        <w:rPr>
          <w:rFonts w:ascii="Comic Sans MS" w:hAnsi="Comic Sans MS"/>
          <w:b/>
          <w:bCs/>
          <w:u w:val="single"/>
        </w:rPr>
        <w:t xml:space="preserve"> the worst scenarios of global </w:t>
      </w:r>
      <w:r w:rsidRPr="00444F58">
        <w:rPr>
          <w:rFonts w:ascii="Comic Sans MS" w:hAnsi="Comic Sans MS"/>
          <w:b/>
          <w:bCs/>
          <w:highlight w:val="green"/>
          <w:u w:val="single"/>
        </w:rPr>
        <w:t>warming</w:t>
      </w:r>
      <w:r w:rsidRPr="00444F58">
        <w:rPr>
          <w:rFonts w:ascii="Comic Sans MS" w:hAnsi="Comic Sans MS"/>
          <w:u w:val="single"/>
        </w:rPr>
        <w:t>, from rebalancing stark global inequalities to spurring the vital innovation needed to create jobs and improve lives—</w:t>
      </w:r>
      <w:r w:rsidRPr="00444F58">
        <w:rPr>
          <w:rFonts w:ascii="Comic Sans MS" w:hAnsi="Comic Sans MS"/>
          <w:b/>
          <w:bCs/>
          <w:highlight w:val="green"/>
          <w:u w:val="single"/>
        </w:rPr>
        <w:t>India is</w:t>
      </w:r>
      <w:r w:rsidRPr="00444F58">
        <w:rPr>
          <w:rFonts w:ascii="Comic Sans MS" w:hAnsi="Comic Sans MS"/>
          <w:b/>
          <w:bCs/>
          <w:u w:val="single"/>
        </w:rPr>
        <w:t xml:space="preserve"> now </w:t>
      </w:r>
      <w:r w:rsidRPr="00444F58">
        <w:rPr>
          <w:rFonts w:ascii="Comic Sans MS" w:hAnsi="Comic Sans MS"/>
          <w:b/>
          <w:bCs/>
          <w:highlight w:val="green"/>
          <w:u w:val="single"/>
        </w:rPr>
        <w:t>a pivotal player</w:t>
      </w:r>
      <w:r w:rsidRPr="00444F58">
        <w:rPr>
          <w:rFonts w:ascii="Comic Sans MS" w:hAnsi="Comic Sans MS"/>
          <w:sz w:val="14"/>
        </w:rPr>
        <w:t xml:space="preserve">. </w:t>
      </w:r>
      <w:r w:rsidRPr="00444F58">
        <w:rPr>
          <w:rFonts w:ascii="Comic Sans MS" w:hAnsi="Comic Sans MS"/>
          <w:u w:val="single"/>
        </w:rPr>
        <w:t>The world is undergoing a process of profound recalibration in which the rise of Asia is the most important factor. India holds the key to this new world.</w:t>
      </w:r>
      <w:r w:rsidRPr="00444F58">
        <w:rPr>
          <w:rFonts w:ascii="Comic Sans MS" w:hAnsi="Comic Sans MS"/>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444F58">
        <w:rPr>
          <w:rFonts w:ascii="Comic Sans MS" w:hAnsi="Comic Sans MS"/>
          <w:sz w:val="14"/>
        </w:rPr>
        <w:t>camels</w:t>
      </w:r>
      <w:proofErr w:type="gramEnd"/>
      <w:r w:rsidRPr="00444F58">
        <w:rPr>
          <w:rFonts w:ascii="Comic Sans MS" w:hAnsi="Comic Sans MS"/>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444F58">
        <w:rPr>
          <w:rFonts w:ascii="Comic Sans MS" w:hAnsi="Comic Sans MS"/>
          <w:highlight w:val="green"/>
          <w:u w:val="single"/>
        </w:rPr>
        <w:t>India’s goal is</w:t>
      </w:r>
      <w:r w:rsidRPr="00444F58">
        <w:rPr>
          <w:rFonts w:ascii="Comic Sans MS" w:hAnsi="Comic Sans MS"/>
          <w:u w:val="single"/>
        </w:rPr>
        <w:t xml:space="preserve"> breathtaking in scope: </w:t>
      </w:r>
      <w:r w:rsidRPr="00444F58">
        <w:rPr>
          <w:rFonts w:ascii="Comic Sans MS" w:hAnsi="Comic Sans MS"/>
          <w:highlight w:val="green"/>
          <w:u w:val="single"/>
        </w:rPr>
        <w:t>transform a developing country</w:t>
      </w:r>
      <w:r w:rsidRPr="00444F58">
        <w:rPr>
          <w:rFonts w:ascii="Comic Sans MS" w:hAnsi="Comic Sans MS"/>
          <w:u w:val="single"/>
        </w:rPr>
        <w:t xml:space="preserve"> of more than 1 billion people </w:t>
      </w:r>
      <w:r w:rsidRPr="00444F58">
        <w:rPr>
          <w:rFonts w:ascii="Comic Sans MS" w:hAnsi="Comic Sans MS"/>
          <w:highlight w:val="green"/>
          <w:u w:val="single"/>
        </w:rPr>
        <w:t>into a</w:t>
      </w:r>
      <w:r w:rsidRPr="00444F58">
        <w:rPr>
          <w:rFonts w:ascii="Comic Sans MS" w:hAnsi="Comic Sans MS"/>
          <w:u w:val="single"/>
        </w:rPr>
        <w:t xml:space="preserve"> developed nation and </w:t>
      </w:r>
      <w:r w:rsidRPr="00444F58">
        <w:rPr>
          <w:rFonts w:ascii="Comic Sans MS" w:hAnsi="Comic Sans MS"/>
          <w:highlight w:val="green"/>
          <w:u w:val="single"/>
        </w:rPr>
        <w:t>global</w:t>
      </w:r>
      <w:r w:rsidRPr="00444F58">
        <w:rPr>
          <w:rFonts w:ascii="Comic Sans MS" w:hAnsi="Comic Sans MS"/>
          <w:u w:val="single"/>
        </w:rPr>
        <w:t xml:space="preserve"> </w:t>
      </w:r>
      <w:r w:rsidRPr="00444F58">
        <w:rPr>
          <w:rFonts w:ascii="Comic Sans MS" w:hAnsi="Comic Sans MS"/>
          <w:highlight w:val="green"/>
          <w:u w:val="single"/>
        </w:rPr>
        <w:t>leader</w:t>
      </w:r>
      <w:r w:rsidRPr="00444F58">
        <w:rPr>
          <w:rFonts w:ascii="Comic Sans MS" w:hAnsi="Comic Sans MS"/>
          <w:u w:val="single"/>
        </w:rPr>
        <w:t xml:space="preserve"> </w:t>
      </w:r>
      <w:r w:rsidRPr="00444F58">
        <w:rPr>
          <w:rFonts w:ascii="Comic Sans MS" w:hAnsi="Comic Sans MS"/>
          <w:sz w:val="14"/>
        </w:rPr>
        <w:t xml:space="preserve">by </w:t>
      </w:r>
      <w:proofErr w:type="gramStart"/>
      <w:r w:rsidRPr="00444F58">
        <w:rPr>
          <w:rFonts w:ascii="Comic Sans MS" w:hAnsi="Comic Sans MS"/>
          <w:sz w:val="14"/>
        </w:rPr>
        <w:t xml:space="preserve">2020, </w:t>
      </w:r>
      <w:r w:rsidRPr="00444F58">
        <w:rPr>
          <w:rFonts w:ascii="Comic Sans MS" w:hAnsi="Comic Sans MS"/>
          <w:u w:val="single"/>
        </w:rPr>
        <w:t>and</w:t>
      </w:r>
      <w:proofErr w:type="gramEnd"/>
      <w:r w:rsidRPr="00444F58">
        <w:rPr>
          <w:rFonts w:ascii="Comic Sans MS" w:hAnsi="Comic Sans MS"/>
          <w:u w:val="single"/>
        </w:rPr>
        <w:t xml:space="preserve"> do this as a democracy in an era of resource scarcity and environmental degradation. The world </w:t>
      </w:r>
      <w:proofErr w:type="gramStart"/>
      <w:r w:rsidRPr="00444F58">
        <w:rPr>
          <w:rFonts w:ascii="Comic Sans MS" w:hAnsi="Comic Sans MS"/>
          <w:u w:val="single"/>
        </w:rPr>
        <w:t>has to</w:t>
      </w:r>
      <w:proofErr w:type="gramEnd"/>
      <w:r w:rsidRPr="00444F58">
        <w:rPr>
          <w:rFonts w:ascii="Comic Sans MS" w:hAnsi="Comic Sans MS"/>
          <w:u w:val="single"/>
        </w:rPr>
        <w:t xml:space="preserve"> cheer India on. </w:t>
      </w:r>
      <w:r w:rsidRPr="00444F58">
        <w:rPr>
          <w:rFonts w:ascii="Comic Sans MS" w:hAnsi="Comic Sans MS"/>
          <w:highlight w:val="green"/>
          <w:u w:val="single"/>
        </w:rPr>
        <w:t>If India fails</w:t>
      </w:r>
      <w:r w:rsidRPr="00444F58">
        <w:rPr>
          <w:rFonts w:ascii="Comic Sans MS" w:hAnsi="Comic Sans MS"/>
          <w:u w:val="single"/>
        </w:rPr>
        <w:t xml:space="preserve">, there is a real risk that </w:t>
      </w:r>
      <w:r w:rsidRPr="00444F58">
        <w:rPr>
          <w:rFonts w:ascii="Comic Sans MS" w:hAnsi="Comic Sans MS"/>
          <w:b/>
          <w:bCs/>
          <w:highlight w:val="green"/>
          <w:u w:val="single"/>
        </w:rPr>
        <w:t>our world will become</w:t>
      </w:r>
      <w:r w:rsidRPr="00444F58">
        <w:rPr>
          <w:rFonts w:ascii="Comic Sans MS" w:hAnsi="Comic Sans MS"/>
          <w:b/>
          <w:bCs/>
          <w:u w:val="single"/>
        </w:rPr>
        <w:t xml:space="preserve"> </w:t>
      </w:r>
      <w:r w:rsidRPr="00444F58">
        <w:rPr>
          <w:rFonts w:ascii="Comic Sans MS" w:hAnsi="Comic Sans MS"/>
          <w:b/>
          <w:bCs/>
          <w:highlight w:val="green"/>
          <w:u w:val="single"/>
        </w:rPr>
        <w:t>hostage to</w:t>
      </w:r>
      <w:r w:rsidRPr="00444F58">
        <w:rPr>
          <w:rFonts w:ascii="Comic Sans MS" w:hAnsi="Comic Sans MS"/>
          <w:b/>
          <w:bCs/>
          <w:u w:val="single"/>
        </w:rPr>
        <w:t xml:space="preserve"> political </w:t>
      </w:r>
      <w:r w:rsidRPr="00444F58">
        <w:rPr>
          <w:rFonts w:ascii="Comic Sans MS" w:hAnsi="Comic Sans MS"/>
          <w:b/>
          <w:bCs/>
          <w:highlight w:val="green"/>
          <w:u w:val="single"/>
        </w:rPr>
        <w:t>chaos, war over</w:t>
      </w:r>
      <w:r w:rsidRPr="00444F58">
        <w:rPr>
          <w:rFonts w:ascii="Comic Sans MS" w:hAnsi="Comic Sans MS"/>
          <w:b/>
          <w:bCs/>
          <w:u w:val="single"/>
        </w:rPr>
        <w:t xml:space="preserve"> dwindling </w:t>
      </w:r>
      <w:r w:rsidRPr="00444F58">
        <w:rPr>
          <w:rFonts w:ascii="Comic Sans MS" w:hAnsi="Comic Sans MS"/>
          <w:b/>
          <w:bCs/>
          <w:highlight w:val="green"/>
          <w:u w:val="single"/>
        </w:rPr>
        <w:t>resources, a poisoned environment, and</w:t>
      </w:r>
      <w:r w:rsidRPr="00444F58">
        <w:rPr>
          <w:rFonts w:ascii="Comic Sans MS" w:hAnsi="Comic Sans MS"/>
          <w:b/>
          <w:bCs/>
          <w:u w:val="single"/>
        </w:rPr>
        <w:t xml:space="preserve"> galloping </w:t>
      </w:r>
      <w:r w:rsidRPr="00444F58">
        <w:rPr>
          <w:rFonts w:ascii="Comic Sans MS" w:hAnsi="Comic Sans MS"/>
          <w:b/>
          <w:bCs/>
          <w:highlight w:val="green"/>
          <w:u w:val="single"/>
        </w:rPr>
        <w:t>disease</w:t>
      </w:r>
      <w:r w:rsidRPr="00444F58">
        <w:rPr>
          <w:rFonts w:ascii="Comic Sans MS" w:hAnsi="Comic Sans MS"/>
          <w:u w:val="single"/>
        </w:rPr>
        <w:t xml:space="preserve">. Wealthy enclaves will employ private companies to supply their needs and private militias to protect them from the poor massing at their gates. But, </w:t>
      </w:r>
      <w:r w:rsidRPr="00444F58">
        <w:rPr>
          <w:rFonts w:ascii="Comic Sans MS" w:hAnsi="Comic Sans MS"/>
          <w:highlight w:val="green"/>
          <w:u w:val="single"/>
        </w:rPr>
        <w:t>if India succeeds</w:t>
      </w:r>
      <w:r w:rsidRPr="00444F58">
        <w:rPr>
          <w:rFonts w:ascii="Comic Sans MS" w:hAnsi="Comic Sans MS"/>
          <w:u w:val="single"/>
        </w:rPr>
        <w:t xml:space="preserve">, </w:t>
      </w:r>
      <w:r w:rsidRPr="00444F58">
        <w:rPr>
          <w:rFonts w:ascii="Comic Sans MS" w:hAnsi="Comic Sans MS"/>
          <w:highlight w:val="green"/>
          <w:u w:val="single"/>
        </w:rPr>
        <w:t>it will demonstrate</w:t>
      </w:r>
      <w:r w:rsidRPr="00444F58">
        <w:rPr>
          <w:rFonts w:ascii="Comic Sans MS" w:hAnsi="Comic Sans MS"/>
          <w:u w:val="single"/>
        </w:rPr>
        <w:t xml:space="preserve"> that </w:t>
      </w:r>
      <w:r w:rsidRPr="00444F58">
        <w:rPr>
          <w:rFonts w:ascii="Comic Sans MS" w:hAnsi="Comic Sans MS"/>
          <w:highlight w:val="green"/>
          <w:u w:val="single"/>
        </w:rPr>
        <w:t>it is possible to lift</w:t>
      </w:r>
      <w:r w:rsidRPr="00444F58">
        <w:rPr>
          <w:rFonts w:ascii="Comic Sans MS" w:hAnsi="Comic Sans MS"/>
          <w:u w:val="single"/>
        </w:rPr>
        <w:t xml:space="preserve"> hundreds of </w:t>
      </w:r>
      <w:r w:rsidRPr="00444F58">
        <w:rPr>
          <w:rFonts w:ascii="Comic Sans MS" w:hAnsi="Comic Sans MS"/>
          <w:highlight w:val="green"/>
          <w:u w:val="single"/>
        </w:rPr>
        <w:t>millions</w:t>
      </w:r>
      <w:r w:rsidRPr="00444F58">
        <w:rPr>
          <w:rFonts w:ascii="Comic Sans MS" w:hAnsi="Comic Sans MS"/>
          <w:u w:val="single"/>
        </w:rPr>
        <w:t xml:space="preserve"> of people </w:t>
      </w:r>
      <w:r w:rsidRPr="00444F58">
        <w:rPr>
          <w:rFonts w:ascii="Comic Sans MS" w:hAnsi="Comic Sans MS"/>
          <w:highlight w:val="green"/>
          <w:u w:val="single"/>
        </w:rPr>
        <w:t>out of poverty.</w:t>
      </w:r>
      <w:r w:rsidRPr="00444F58">
        <w:rPr>
          <w:rFonts w:ascii="Comic Sans MS" w:hAnsi="Comic Sans MS"/>
          <w:u w:val="single"/>
        </w:rPr>
        <w:t xml:space="preserve">  It will prove that multiethnic, multireligious democracy is not a luxury for rich societies.  It will </w:t>
      </w:r>
      <w:r w:rsidRPr="00444F58">
        <w:rPr>
          <w:rFonts w:ascii="Comic Sans MS" w:hAnsi="Comic Sans MS"/>
          <w:b/>
          <w:bCs/>
          <w:highlight w:val="green"/>
          <w:u w:val="single"/>
        </w:rPr>
        <w:t xml:space="preserve">show us how to save </w:t>
      </w:r>
      <w:r w:rsidRPr="00444F58">
        <w:rPr>
          <w:rFonts w:ascii="Comic Sans MS" w:hAnsi="Comic Sans MS"/>
          <w:b/>
          <w:bCs/>
          <w:u w:val="single"/>
        </w:rPr>
        <w:t xml:space="preserve">our </w:t>
      </w:r>
      <w:r w:rsidRPr="00444F58">
        <w:rPr>
          <w:rFonts w:ascii="Comic Sans MS" w:hAnsi="Comic Sans MS"/>
          <w:b/>
          <w:bCs/>
          <w:highlight w:val="green"/>
          <w:u w:val="single"/>
        </w:rPr>
        <w:t xml:space="preserve">environment, and </w:t>
      </w:r>
      <w:r w:rsidRPr="00444F58">
        <w:rPr>
          <w:rFonts w:ascii="Comic Sans MS" w:hAnsi="Comic Sans MS"/>
          <w:b/>
          <w:bCs/>
          <w:u w:val="single"/>
        </w:rPr>
        <w:t xml:space="preserve">how to </w:t>
      </w:r>
      <w:r w:rsidRPr="00444F58">
        <w:rPr>
          <w:rFonts w:ascii="Comic Sans MS" w:hAnsi="Comic Sans MS"/>
          <w:b/>
          <w:bCs/>
          <w:highlight w:val="green"/>
          <w:u w:val="single"/>
        </w:rPr>
        <w:t xml:space="preserve">manage </w:t>
      </w:r>
      <w:r w:rsidRPr="00444F58">
        <w:rPr>
          <w:rFonts w:ascii="Comic Sans MS" w:hAnsi="Comic Sans MS"/>
          <w:b/>
          <w:bCs/>
          <w:u w:val="single"/>
        </w:rPr>
        <w:t xml:space="preserve">in a </w:t>
      </w:r>
      <w:r w:rsidRPr="00444F58">
        <w:rPr>
          <w:rFonts w:ascii="Comic Sans MS" w:hAnsi="Comic Sans MS"/>
          <w:b/>
          <w:bCs/>
          <w:highlight w:val="green"/>
          <w:u w:val="single"/>
        </w:rPr>
        <w:t>fractious</w:t>
      </w:r>
      <w:r w:rsidRPr="00444F58">
        <w:rPr>
          <w:rFonts w:ascii="Comic Sans MS" w:hAnsi="Comic Sans MS"/>
          <w:b/>
          <w:bCs/>
          <w:u w:val="single"/>
        </w:rPr>
        <w:t xml:space="preserve">, multipolar </w:t>
      </w:r>
      <w:r w:rsidRPr="00444F58">
        <w:rPr>
          <w:rFonts w:ascii="Comic Sans MS" w:hAnsi="Comic Sans MS"/>
          <w:b/>
          <w:bCs/>
          <w:highlight w:val="green"/>
          <w:u w:val="single"/>
        </w:rPr>
        <w:t>world</w:t>
      </w:r>
      <w:r w:rsidRPr="00444F58">
        <w:rPr>
          <w:rFonts w:ascii="Comic Sans MS" w:hAnsi="Comic Sans MS"/>
          <w:u w:val="single"/>
        </w:rPr>
        <w:t>.  India’s gambit is truly the venture of the century.</w:t>
      </w:r>
    </w:p>
    <w:p w14:paraId="2A68374B" w14:textId="77777777" w:rsidR="00E27DB3" w:rsidRPr="00444F58" w:rsidRDefault="00E27DB3" w:rsidP="00E27DB3">
      <w:pPr>
        <w:pStyle w:val="Heading4"/>
        <w:rPr>
          <w:rFonts w:ascii="Comic Sans MS" w:hAnsi="Comic Sans MS"/>
          <w:bCs/>
        </w:rPr>
      </w:pPr>
      <w:r w:rsidRPr="00444F58">
        <w:rPr>
          <w:rFonts w:ascii="Comic Sans MS" w:hAnsi="Comic Sans MS"/>
        </w:rPr>
        <w:t>Collapse of Fishing causes Global Food Conflicts</w:t>
      </w:r>
    </w:p>
    <w:p w14:paraId="7B1DFEFA" w14:textId="77777777" w:rsidR="00E27DB3" w:rsidRPr="00444F58" w:rsidRDefault="00E27DB3" w:rsidP="00E27DB3">
      <w:pPr>
        <w:rPr>
          <w:rFonts w:ascii="Comic Sans MS" w:hAnsi="Comic Sans MS"/>
        </w:rPr>
      </w:pPr>
      <w:r w:rsidRPr="00444F58">
        <w:rPr>
          <w:rStyle w:val="Style13ptBold"/>
          <w:rFonts w:ascii="Comic Sans MS" w:hAnsi="Comic Sans MS"/>
        </w:rPr>
        <w:t>Higgins-Bloom 18</w:t>
      </w:r>
      <w:r w:rsidRPr="00444F58">
        <w:rPr>
          <w:rFonts w:ascii="Comic Sans MS" w:hAnsi="Comic Sans MS"/>
        </w:rPr>
        <w:t xml:space="preserve"> Kate Higgins-Bloom 9-12-2018 "Food Fight" </w:t>
      </w:r>
      <w:hyperlink r:id="rId6" w:history="1">
        <w:r w:rsidRPr="00444F58">
          <w:rPr>
            <w:rStyle w:val="Hyperlink"/>
            <w:rFonts w:ascii="Comic Sans MS" w:hAnsi="Comic Sans MS"/>
          </w:rPr>
          <w:t>https://foreignpolicy.com/2018/09/12/food-fight-illegal-fishing-conflict/</w:t>
        </w:r>
      </w:hyperlink>
      <w:r w:rsidRPr="00444F58">
        <w:rPr>
          <w:rFonts w:ascii="Comic Sans MS" w:hAnsi="Comic Sans MS"/>
        </w:rPr>
        <w:t xml:space="preserve"> (commander in the U.S. Coast Guard)//Elmer</w:t>
      </w:r>
    </w:p>
    <w:p w14:paraId="48CBA8A4" w14:textId="77777777" w:rsidR="00E27DB3" w:rsidRPr="00444F58" w:rsidRDefault="00E27DB3" w:rsidP="00E27DB3">
      <w:pPr>
        <w:rPr>
          <w:rFonts w:ascii="Comic Sans MS" w:hAnsi="Comic Sans MS"/>
        </w:rPr>
      </w:pPr>
      <w:r w:rsidRPr="00444F58">
        <w:rPr>
          <w:rFonts w:ascii="Comic Sans MS" w:hAnsi="Comic Sans MS"/>
          <w:u w:val="single"/>
        </w:rPr>
        <w:t>Humans have always depended on the sea. For as long as there have been fishermen, there have been conflicts over fish.</w:t>
      </w:r>
      <w:r w:rsidRPr="00444F58">
        <w:rPr>
          <w:rFonts w:ascii="Comic Sans MS" w:hAnsi="Comic Sans MS"/>
        </w:rPr>
        <w:t xml:space="preserve"> And though it may seem anachronistic, </w:t>
      </w:r>
      <w:r w:rsidRPr="00444F58">
        <w:rPr>
          <w:rFonts w:ascii="Comic Sans MS" w:hAnsi="Comic Sans MS"/>
          <w:highlight w:val="green"/>
          <w:u w:val="single"/>
        </w:rPr>
        <w:t xml:space="preserve">the odds that </w:t>
      </w:r>
      <w:r w:rsidRPr="00444F58">
        <w:rPr>
          <w:rFonts w:ascii="Comic Sans MS" w:hAnsi="Comic Sans MS"/>
          <w:u w:val="single"/>
        </w:rPr>
        <w:t xml:space="preserve">a squabble </w:t>
      </w:r>
      <w:proofErr w:type="gramStart"/>
      <w:r w:rsidRPr="00444F58">
        <w:rPr>
          <w:rFonts w:ascii="Comic Sans MS" w:hAnsi="Comic Sans MS"/>
          <w:u w:val="single"/>
        </w:rPr>
        <w:t xml:space="preserve">over </w:t>
      </w:r>
      <w:r w:rsidRPr="00444F58">
        <w:rPr>
          <w:rFonts w:ascii="Comic Sans MS" w:hAnsi="Comic Sans MS"/>
          <w:highlight w:val="green"/>
          <w:u w:val="single"/>
        </w:rPr>
        <w:t>fishing</w:t>
      </w:r>
      <w:proofErr w:type="gramEnd"/>
      <w:r w:rsidRPr="00444F58">
        <w:rPr>
          <w:rFonts w:ascii="Comic Sans MS" w:hAnsi="Comic Sans MS"/>
          <w:highlight w:val="green"/>
          <w:u w:val="single"/>
        </w:rPr>
        <w:t xml:space="preserve"> </w:t>
      </w:r>
      <w:r w:rsidRPr="00444F58">
        <w:rPr>
          <w:rFonts w:ascii="Comic Sans MS" w:hAnsi="Comic Sans MS"/>
          <w:u w:val="single"/>
        </w:rPr>
        <w:t xml:space="preserve">rights </w:t>
      </w:r>
      <w:r w:rsidRPr="00444F58">
        <w:rPr>
          <w:rFonts w:ascii="Comic Sans MS" w:hAnsi="Comic Sans MS"/>
          <w:highlight w:val="green"/>
          <w:u w:val="single"/>
        </w:rPr>
        <w:t xml:space="preserve">could turn into </w:t>
      </w:r>
      <w:r w:rsidRPr="00444F58">
        <w:rPr>
          <w:rFonts w:ascii="Comic Sans MS" w:hAnsi="Comic Sans MS"/>
          <w:u w:val="single"/>
        </w:rPr>
        <w:t xml:space="preserve">a </w:t>
      </w:r>
      <w:r w:rsidRPr="00444F58">
        <w:rPr>
          <w:rFonts w:ascii="Comic Sans MS" w:hAnsi="Comic Sans MS"/>
          <w:b/>
          <w:bCs/>
          <w:highlight w:val="green"/>
          <w:u w:val="single"/>
          <w:bdr w:val="single" w:sz="4" w:space="0" w:color="auto" w:frame="1"/>
        </w:rPr>
        <w:t>major armed conflict are rising.</w:t>
      </w:r>
      <w:r w:rsidRPr="00444F58">
        <w:rPr>
          <w:rFonts w:ascii="Comic Sans MS" w:hAnsi="Comic Sans MS"/>
          <w:highlight w:val="green"/>
          <w:u w:val="single"/>
        </w:rPr>
        <w:t xml:space="preserve"> </w:t>
      </w:r>
      <w:r w:rsidRPr="00444F58">
        <w:rPr>
          <w:rFonts w:ascii="Comic Sans MS" w:hAnsi="Comic Sans MS"/>
          <w:u w:val="single"/>
        </w:rPr>
        <w:t xml:space="preserve">The return of great-power competition has </w:t>
      </w:r>
      <w:proofErr w:type="gramStart"/>
      <w:r w:rsidRPr="00444F58">
        <w:rPr>
          <w:rFonts w:ascii="Comic Sans MS" w:hAnsi="Comic Sans MS"/>
          <w:u w:val="single"/>
        </w:rPr>
        <w:t>actually increased</w:t>
      </w:r>
      <w:proofErr w:type="gramEnd"/>
      <w:r w:rsidRPr="00444F58">
        <w:rPr>
          <w:rFonts w:ascii="Comic Sans MS" w:hAnsi="Comic Sans MS"/>
          <w:u w:val="single"/>
        </w:rPr>
        <w:t xml:space="preserve"> the likelihood of a war over fish</w:t>
      </w:r>
      <w:r w:rsidRPr="00444F58">
        <w:rPr>
          <w:rFonts w:ascii="Comic Sans MS" w:hAnsi="Comic Sans MS"/>
        </w:rPr>
        <w:t xml:space="preserve">. The past 17 years of the fight against terrorism, and Washington’s renewed focus on developing high-end capabilities to prepare for great-power conflict, have led to a lack of preparation for a low-end, seemingly mundane but increasingly likely source of conflict in the world: food. </w:t>
      </w:r>
      <w:r w:rsidRPr="00444F58">
        <w:rPr>
          <w:rFonts w:ascii="Comic Sans MS" w:hAnsi="Comic Sans MS"/>
          <w:highlight w:val="green"/>
          <w:u w:val="single"/>
        </w:rPr>
        <w:t xml:space="preserve">As incomes rise </w:t>
      </w:r>
      <w:r w:rsidRPr="00444F58">
        <w:rPr>
          <w:rFonts w:ascii="Comic Sans MS" w:hAnsi="Comic Sans MS"/>
          <w:u w:val="single"/>
        </w:rPr>
        <w:t xml:space="preserve">around the world, </w:t>
      </w:r>
      <w:r w:rsidRPr="00444F58">
        <w:rPr>
          <w:rFonts w:ascii="Comic Sans MS" w:hAnsi="Comic Sans MS"/>
          <w:highlight w:val="green"/>
          <w:u w:val="single"/>
        </w:rPr>
        <w:t xml:space="preserve">so </w:t>
      </w:r>
      <w:r w:rsidRPr="00444F58">
        <w:rPr>
          <w:rFonts w:ascii="Comic Sans MS" w:hAnsi="Comic Sans MS"/>
          <w:u w:val="single"/>
        </w:rPr>
        <w:t xml:space="preserve">too </w:t>
      </w:r>
      <w:r w:rsidRPr="00444F58">
        <w:rPr>
          <w:rFonts w:ascii="Comic Sans MS" w:hAnsi="Comic Sans MS"/>
          <w:b/>
          <w:bCs/>
          <w:highlight w:val="green"/>
          <w:u w:val="single"/>
        </w:rPr>
        <w:t>does the demand for food—especially protein</w:t>
      </w:r>
      <w:r w:rsidRPr="00444F58">
        <w:rPr>
          <w:rFonts w:ascii="Comic Sans MS" w:hAnsi="Comic Sans MS"/>
          <w:u w:val="single"/>
        </w:rPr>
        <w:t>. The United Nations currently estimates that between mid-2017 and 2050, the number of humans on Earth will rise by 29 percent, from 7.6 billion to 9.8 billion. Most of that population growth will occur in Asia, Africa, and Latin America—areas where millions of people have recently risen from deep poverty to the middle class</w:t>
      </w:r>
      <w:r w:rsidRPr="00444F58">
        <w:rPr>
          <w:rFonts w:ascii="Comic Sans MS" w:hAnsi="Comic Sans MS"/>
        </w:rPr>
        <w:t xml:space="preserve">. Part of a middle-class lifestyle is a middle-class diet, which includes far more protein than poor people consume. As a result of that shift, </w:t>
      </w:r>
      <w:r w:rsidRPr="00444F58">
        <w:rPr>
          <w:rFonts w:ascii="Comic Sans MS" w:hAnsi="Comic Sans MS"/>
          <w:b/>
          <w:bCs/>
          <w:u w:val="single"/>
        </w:rPr>
        <w:t>the global demand for protein will outpace population growth, increasing between 32 and 78 percent, according to some estimates</w:t>
      </w:r>
      <w:r w:rsidRPr="00444F58">
        <w:rPr>
          <w:rFonts w:ascii="Comic Sans MS" w:hAnsi="Comic Sans MS"/>
        </w:rPr>
        <w:t xml:space="preserve">. Meeting that demand could require an additional 62 to 159 million metric tons of protein per year. To maintain political support at home, leaders must ensure access to the high-quality food that is part of a middle-class lifestyle. </w:t>
      </w:r>
      <w:r w:rsidRPr="00444F58">
        <w:rPr>
          <w:rFonts w:ascii="Comic Sans MS" w:hAnsi="Comic Sans MS"/>
          <w:highlight w:val="green"/>
          <w:u w:val="single"/>
        </w:rPr>
        <w:t xml:space="preserve">The supply of </w:t>
      </w:r>
      <w:r w:rsidRPr="00444F58">
        <w:rPr>
          <w:rFonts w:ascii="Comic Sans MS" w:hAnsi="Comic Sans MS"/>
          <w:u w:val="single"/>
        </w:rPr>
        <w:t xml:space="preserve">both wild and farmed </w:t>
      </w:r>
      <w:r w:rsidRPr="00444F58">
        <w:rPr>
          <w:rFonts w:ascii="Comic Sans MS" w:hAnsi="Comic Sans MS"/>
          <w:highlight w:val="green"/>
          <w:u w:val="single"/>
        </w:rPr>
        <w:t>fish will not keep up</w:t>
      </w:r>
      <w:r w:rsidRPr="00444F58">
        <w:rPr>
          <w:rFonts w:ascii="Comic Sans MS" w:hAnsi="Comic Sans MS"/>
        </w:rPr>
        <w:t xml:space="preserve">. The current annual global catch of seafood is 94 million metric tons. And all around the world, the wild populations of both migratory fish, such as tuna, and less mobile species, such as flounder, are being overfished. Scarcity has already forced Chinese fishing fleets further and further afield in search of their catch. </w:t>
      </w:r>
      <w:r w:rsidRPr="00444F58">
        <w:rPr>
          <w:rFonts w:ascii="Comic Sans MS" w:hAnsi="Comic Sans MS"/>
          <w:u w:val="single"/>
        </w:rPr>
        <w:t xml:space="preserve">Serious international efforts to manage the world’s wild fisheries are underway, but this work is </w:t>
      </w:r>
      <w:r w:rsidRPr="00444F58">
        <w:rPr>
          <w:rFonts w:ascii="Comic Sans MS" w:hAnsi="Comic Sans MS"/>
          <w:highlight w:val="green"/>
          <w:u w:val="single"/>
        </w:rPr>
        <w:t xml:space="preserve">stymied by </w:t>
      </w:r>
      <w:r w:rsidRPr="00444F58">
        <w:rPr>
          <w:rFonts w:ascii="Comic Sans MS" w:hAnsi="Comic Sans MS"/>
          <w:u w:val="single"/>
        </w:rPr>
        <w:t xml:space="preserve">widespread </w:t>
      </w:r>
      <w:r w:rsidRPr="00444F58">
        <w:rPr>
          <w:rFonts w:ascii="Comic Sans MS" w:hAnsi="Comic Sans MS"/>
          <w:highlight w:val="green"/>
          <w:u w:val="single"/>
        </w:rPr>
        <w:t>illegal</w:t>
      </w:r>
      <w:r w:rsidRPr="00444F58">
        <w:rPr>
          <w:rFonts w:ascii="Comic Sans MS" w:hAnsi="Comic Sans MS"/>
          <w:u w:val="single"/>
        </w:rPr>
        <w:t xml:space="preserve">, unreported, and unregulated (or IUU) </w:t>
      </w:r>
      <w:r w:rsidRPr="00444F58">
        <w:rPr>
          <w:rFonts w:ascii="Comic Sans MS" w:hAnsi="Comic Sans MS"/>
          <w:highlight w:val="green"/>
          <w:u w:val="single"/>
        </w:rPr>
        <w:t>fishing</w:t>
      </w:r>
      <w:r w:rsidRPr="00444F58">
        <w:rPr>
          <w:rFonts w:ascii="Comic Sans MS" w:hAnsi="Comic Sans MS"/>
          <w:u w:val="single"/>
        </w:rPr>
        <w:t xml:space="preserve">. </w:t>
      </w:r>
      <w:r w:rsidRPr="00444F58">
        <w:rPr>
          <w:rFonts w:ascii="Comic Sans MS" w:hAnsi="Comic Sans MS"/>
        </w:rPr>
        <w:t xml:space="preserve">Today, such harvests comprise somewhere from 20 to 50 percent of the global catch and inflict economic, social, and environmental damage on some of the world’s most vulnerable populations as fisheries collapse from overfishing and poor and rural fishing communities wrestle with the subsequent loss of income and, eventually, their social fabric. The classic example of this is fishermen in Central America turning to drug cartels for employment or poaching from closed fisheries, feeding the cycle of violence and environmental damage. The political leaders of rising powers will feel enormous pressure to secure the resources their citizens demand—even if it means violating international norms and rules. </w:t>
      </w:r>
      <w:r w:rsidRPr="00444F58">
        <w:rPr>
          <w:rFonts w:ascii="Comic Sans MS" w:hAnsi="Comic Sans MS"/>
          <w:u w:val="single"/>
        </w:rPr>
        <w:t xml:space="preserve">This pressure could </w:t>
      </w:r>
      <w:r w:rsidRPr="00444F58">
        <w:rPr>
          <w:rFonts w:ascii="Comic Sans MS" w:hAnsi="Comic Sans MS"/>
          <w:highlight w:val="green"/>
          <w:u w:val="single"/>
        </w:rPr>
        <w:t xml:space="preserve">sow </w:t>
      </w:r>
      <w:r w:rsidRPr="00444F58">
        <w:rPr>
          <w:rFonts w:ascii="Comic Sans MS" w:hAnsi="Comic Sans MS"/>
          <w:u w:val="single"/>
        </w:rPr>
        <w:t xml:space="preserve">the seeds of potential </w:t>
      </w:r>
      <w:r w:rsidRPr="00444F58">
        <w:rPr>
          <w:rFonts w:ascii="Comic Sans MS" w:hAnsi="Comic Sans MS"/>
          <w:highlight w:val="green"/>
          <w:u w:val="single"/>
        </w:rPr>
        <w:t xml:space="preserve">conflict </w:t>
      </w:r>
      <w:r w:rsidRPr="00444F58">
        <w:rPr>
          <w:rFonts w:ascii="Comic Sans MS" w:hAnsi="Comic Sans MS"/>
          <w:u w:val="single"/>
        </w:rPr>
        <w:t xml:space="preserve">in two distinct ways. The first is that some </w:t>
      </w:r>
      <w:r w:rsidRPr="00444F58">
        <w:rPr>
          <w:rFonts w:ascii="Comic Sans MS" w:hAnsi="Comic Sans MS"/>
          <w:highlight w:val="green"/>
          <w:u w:val="single"/>
        </w:rPr>
        <w:t xml:space="preserve">states will overplay their hand when using </w:t>
      </w:r>
      <w:r w:rsidRPr="00444F58">
        <w:rPr>
          <w:rFonts w:ascii="Comic Sans MS" w:hAnsi="Comic Sans MS"/>
          <w:u w:val="single"/>
        </w:rPr>
        <w:t xml:space="preserve">fishing fleets and </w:t>
      </w:r>
      <w:r w:rsidRPr="00444F58">
        <w:rPr>
          <w:rFonts w:ascii="Comic Sans MS" w:hAnsi="Comic Sans MS"/>
          <w:highlight w:val="green"/>
          <w:u w:val="single"/>
        </w:rPr>
        <w:t xml:space="preserve">fisheries </w:t>
      </w:r>
      <w:r w:rsidRPr="00444F58">
        <w:rPr>
          <w:rFonts w:ascii="Comic Sans MS" w:hAnsi="Comic Sans MS"/>
          <w:u w:val="single"/>
        </w:rPr>
        <w:t xml:space="preserve">enforcement </w:t>
      </w:r>
      <w:r w:rsidRPr="00444F58">
        <w:rPr>
          <w:rFonts w:ascii="Comic Sans MS" w:hAnsi="Comic Sans MS"/>
          <w:b/>
          <w:bCs/>
          <w:highlight w:val="green"/>
          <w:u w:val="single"/>
        </w:rPr>
        <w:t>to exert influence</w:t>
      </w:r>
      <w:r w:rsidRPr="00444F58">
        <w:rPr>
          <w:rFonts w:ascii="Comic Sans MS" w:hAnsi="Comic Sans MS"/>
          <w:highlight w:val="green"/>
          <w:u w:val="single"/>
        </w:rPr>
        <w:t xml:space="preserve"> </w:t>
      </w:r>
      <w:r w:rsidRPr="00444F58">
        <w:rPr>
          <w:rFonts w:ascii="Comic Sans MS" w:hAnsi="Comic Sans MS"/>
          <w:u w:val="single"/>
        </w:rPr>
        <w:t xml:space="preserve">in contested waters. The second is that </w:t>
      </w:r>
      <w:r w:rsidRPr="00444F58">
        <w:rPr>
          <w:rFonts w:ascii="Comic Sans MS" w:hAnsi="Comic Sans MS"/>
          <w:highlight w:val="green"/>
          <w:u w:val="single"/>
        </w:rPr>
        <w:t>illegal fishing</w:t>
      </w:r>
      <w:r w:rsidRPr="00444F58">
        <w:rPr>
          <w:rFonts w:ascii="Comic Sans MS" w:hAnsi="Comic Sans MS"/>
          <w:u w:val="single"/>
        </w:rPr>
        <w:t xml:space="preserve">, driven by exploding domestic demand and collapsing supply, </w:t>
      </w:r>
      <w:r w:rsidRPr="00444F58">
        <w:rPr>
          <w:rFonts w:ascii="Comic Sans MS" w:hAnsi="Comic Sans MS"/>
          <w:highlight w:val="green"/>
          <w:u w:val="single"/>
        </w:rPr>
        <w:t xml:space="preserve">will be met with increasingly aggressive enforcement </w:t>
      </w:r>
      <w:r w:rsidRPr="00444F58">
        <w:rPr>
          <w:rFonts w:ascii="Comic Sans MS" w:hAnsi="Comic Sans MS"/>
          <w:u w:val="single"/>
        </w:rPr>
        <w:t xml:space="preserve">by America or its allies—which could </w:t>
      </w:r>
      <w:r w:rsidRPr="00444F58">
        <w:rPr>
          <w:rFonts w:ascii="Comic Sans MS" w:hAnsi="Comic Sans MS"/>
          <w:highlight w:val="green"/>
          <w:u w:val="single"/>
        </w:rPr>
        <w:t xml:space="preserve">quickly escalate </w:t>
      </w:r>
      <w:r w:rsidRPr="00444F58">
        <w:rPr>
          <w:rFonts w:ascii="Comic Sans MS" w:hAnsi="Comic Sans MS"/>
          <w:u w:val="single"/>
        </w:rPr>
        <w:t xml:space="preserve">and spill over </w:t>
      </w:r>
      <w:r w:rsidRPr="00444F58">
        <w:rPr>
          <w:rFonts w:ascii="Comic Sans MS" w:hAnsi="Comic Sans MS"/>
          <w:b/>
          <w:bCs/>
          <w:highlight w:val="green"/>
          <w:u w:val="single"/>
        </w:rPr>
        <w:t>into actual conflict</w:t>
      </w:r>
      <w:r w:rsidRPr="00444F58">
        <w:rPr>
          <w:rFonts w:ascii="Comic Sans MS" w:hAnsi="Comic Sans MS"/>
        </w:rPr>
        <w:t>.</w:t>
      </w:r>
    </w:p>
    <w:p w14:paraId="4811841A" w14:textId="77777777" w:rsidR="00E27DB3" w:rsidRPr="00444F58" w:rsidRDefault="00E27DB3" w:rsidP="00E27DB3">
      <w:pPr>
        <w:pStyle w:val="Heading4"/>
        <w:rPr>
          <w:rFonts w:ascii="Comic Sans MS" w:hAnsi="Comic Sans MS"/>
          <w:bCs/>
        </w:rPr>
      </w:pPr>
      <w:r w:rsidRPr="00444F58">
        <w:rPr>
          <w:rFonts w:ascii="Comic Sans MS" w:hAnsi="Comic Sans MS"/>
        </w:rPr>
        <w:t>Food Conflicts go Nuclear</w:t>
      </w:r>
    </w:p>
    <w:p w14:paraId="6305C231" w14:textId="77777777" w:rsidR="00E27DB3" w:rsidRPr="00444F58" w:rsidRDefault="00E27DB3" w:rsidP="00E27DB3">
      <w:pPr>
        <w:rPr>
          <w:rFonts w:ascii="Comic Sans MS" w:hAnsi="Comic Sans MS"/>
        </w:rPr>
      </w:pPr>
      <w:r w:rsidRPr="00444F58">
        <w:rPr>
          <w:rStyle w:val="Style13ptBold"/>
          <w:rFonts w:ascii="Comic Sans MS" w:hAnsi="Comic Sans MS"/>
        </w:rPr>
        <w:t>FDI 12</w:t>
      </w:r>
      <w:r w:rsidRPr="00444F58">
        <w:rPr>
          <w:rFonts w:ascii="Comic Sans MS" w:hAnsi="Comic Sans MS"/>
        </w:rPr>
        <w:t xml:space="preserve"> (Future Directions International, a Research institute providing strategic analysis of Australia’s global interests; citing Lindsay </w:t>
      </w:r>
      <w:proofErr w:type="spellStart"/>
      <w:r w:rsidRPr="00444F58">
        <w:rPr>
          <w:rFonts w:ascii="Comic Sans MS" w:hAnsi="Comic Sans MS"/>
        </w:rPr>
        <w:t>Falvery</w:t>
      </w:r>
      <w:proofErr w:type="spellEnd"/>
      <w:r w:rsidRPr="00444F58">
        <w:rPr>
          <w:rFonts w:ascii="Comic Sans MS" w:hAnsi="Comic Sans MS"/>
        </w:rPr>
        <w:t>, PhD in Agricultural Science and former  Professor at the University of Melbourne’s Institute of Land and Environment, “Food and Water Insecurity: International Conflict Triggers and Potential Conflict Points,” </w:t>
      </w:r>
      <w:hyperlink r:id="rId7" w:history="1">
        <w:r w:rsidRPr="00444F58">
          <w:rPr>
            <w:rStyle w:val="Hyperlink"/>
            <w:rFonts w:ascii="Comic Sans MS" w:hAnsi="Comic Sans MS"/>
          </w:rPr>
          <w:t>http://www.futuredirections.org.au/workshop-papers/537-international-conflict-triggers-and-potential-conflict-points-resulting-from-food-and-water-insecurity.html)//Elmer</w:t>
        </w:r>
      </w:hyperlink>
    </w:p>
    <w:p w14:paraId="6EF7CF74" w14:textId="77777777" w:rsidR="00E27DB3" w:rsidRPr="00444F58" w:rsidRDefault="00E27DB3" w:rsidP="00E27DB3">
      <w:pPr>
        <w:rPr>
          <w:rFonts w:ascii="Comic Sans MS" w:hAnsi="Comic Sans MS"/>
        </w:rPr>
      </w:pPr>
      <w:r w:rsidRPr="00444F58">
        <w:rPr>
          <w:rStyle w:val="StyleUnderline"/>
          <w:rFonts w:ascii="Comic Sans MS" w:hAnsi="Comic Sans MS"/>
          <w:sz w:val="24"/>
        </w:rPr>
        <w:t xml:space="preserve">There is a </w:t>
      </w:r>
      <w:r w:rsidRPr="00444F58">
        <w:rPr>
          <w:rStyle w:val="Emphasis"/>
          <w:rFonts w:ascii="Comic Sans MS" w:hAnsi="Comic Sans MS"/>
          <w:sz w:val="24"/>
        </w:rPr>
        <w:t>growing appreciation</w:t>
      </w:r>
      <w:r w:rsidRPr="00444F58">
        <w:rPr>
          <w:rFonts w:ascii="Comic Sans MS" w:hAnsi="Comic Sans MS"/>
        </w:rPr>
        <w:t xml:space="preserve"> </w:t>
      </w:r>
      <w:r w:rsidRPr="00444F58">
        <w:rPr>
          <w:rStyle w:val="StyleUnderline"/>
          <w:rFonts w:ascii="Comic Sans MS" w:hAnsi="Comic Sans MS"/>
          <w:sz w:val="24"/>
        </w:rPr>
        <w:t>that</w:t>
      </w:r>
      <w:r w:rsidRPr="00444F58">
        <w:rPr>
          <w:rFonts w:ascii="Comic Sans MS" w:hAnsi="Comic Sans MS"/>
        </w:rPr>
        <w:t xml:space="preserve"> the </w:t>
      </w:r>
      <w:r w:rsidRPr="00444F58">
        <w:rPr>
          <w:rStyle w:val="StyleUnderline"/>
          <w:rFonts w:ascii="Comic Sans MS" w:hAnsi="Comic Sans MS"/>
          <w:sz w:val="24"/>
          <w:highlight w:val="green"/>
        </w:rPr>
        <w:t xml:space="preserve">conflicts in the next century will </w:t>
      </w:r>
      <w:r w:rsidRPr="00444F58">
        <w:rPr>
          <w:rStyle w:val="Emphasis"/>
          <w:rFonts w:ascii="Comic Sans MS" w:hAnsi="Comic Sans MS"/>
          <w:sz w:val="24"/>
          <w:highlight w:val="green"/>
        </w:rPr>
        <w:t>most likely</w:t>
      </w:r>
      <w:r w:rsidRPr="00444F58">
        <w:rPr>
          <w:rStyle w:val="StyleUnderline"/>
          <w:rFonts w:ascii="Comic Sans MS" w:hAnsi="Comic Sans MS"/>
          <w:sz w:val="24"/>
          <w:highlight w:val="green"/>
        </w:rPr>
        <w:t xml:space="preserve"> be fought over</w:t>
      </w:r>
      <w:r w:rsidRPr="00444F58">
        <w:rPr>
          <w:rStyle w:val="StyleUnderline"/>
          <w:rFonts w:ascii="Comic Sans MS" w:hAnsi="Comic Sans MS"/>
          <w:sz w:val="24"/>
        </w:rPr>
        <w:t xml:space="preserve"> a </w:t>
      </w:r>
      <w:r w:rsidRPr="00444F58">
        <w:rPr>
          <w:rStyle w:val="StyleUnderline"/>
          <w:rFonts w:ascii="Comic Sans MS" w:hAnsi="Comic Sans MS"/>
          <w:sz w:val="24"/>
          <w:highlight w:val="green"/>
        </w:rPr>
        <w:t>lack of resources</w:t>
      </w:r>
      <w:r w:rsidRPr="00444F58">
        <w:rPr>
          <w:rStyle w:val="StyleUnderline"/>
          <w:rFonts w:ascii="Comic Sans MS" w:hAnsi="Comic Sans MS"/>
          <w:sz w:val="24"/>
        </w:rPr>
        <w:t xml:space="preserve">. </w:t>
      </w:r>
      <w:r w:rsidRPr="00444F58">
        <w:rPr>
          <w:rFonts w:ascii="Comic Sans MS" w:hAnsi="Comic Sans MS"/>
        </w:rPr>
        <w:t xml:space="preserve">Yet, in a sense, </w:t>
      </w:r>
      <w:r w:rsidRPr="00444F58">
        <w:rPr>
          <w:rStyle w:val="StyleUnderline"/>
          <w:rFonts w:ascii="Comic Sans MS" w:hAnsi="Comic Sans MS"/>
          <w:sz w:val="24"/>
        </w:rPr>
        <w:t xml:space="preserve">this is not new. Researchers point to the </w:t>
      </w:r>
      <w:r w:rsidRPr="00444F58">
        <w:rPr>
          <w:rStyle w:val="StyleUnderline"/>
          <w:rFonts w:ascii="Comic Sans MS" w:hAnsi="Comic Sans MS"/>
          <w:sz w:val="24"/>
          <w:highlight w:val="green"/>
        </w:rPr>
        <w:t>French and Russian revolutions as</w:t>
      </w:r>
      <w:r w:rsidRPr="00444F58">
        <w:rPr>
          <w:rFonts w:ascii="Comic Sans MS" w:hAnsi="Comic Sans MS"/>
        </w:rPr>
        <w:t xml:space="preserve"> conflicts </w:t>
      </w:r>
      <w:r w:rsidRPr="00444F58">
        <w:rPr>
          <w:rStyle w:val="StyleUnderline"/>
          <w:rFonts w:ascii="Comic Sans MS" w:hAnsi="Comic Sans MS"/>
          <w:sz w:val="24"/>
        </w:rPr>
        <w:t>induced by a lack of food.</w:t>
      </w:r>
      <w:r w:rsidRPr="00444F58">
        <w:rPr>
          <w:rFonts w:ascii="Comic Sans MS" w:hAnsi="Comic Sans MS"/>
        </w:rPr>
        <w:t xml:space="preserve"> More recently, </w:t>
      </w:r>
      <w:r w:rsidRPr="00444F58">
        <w:rPr>
          <w:rStyle w:val="Emphasis"/>
          <w:rFonts w:ascii="Comic Sans MS" w:hAnsi="Comic Sans MS"/>
          <w:sz w:val="24"/>
          <w:highlight w:val="green"/>
        </w:rPr>
        <w:t>Germany’s World War Two</w:t>
      </w:r>
      <w:r w:rsidRPr="00444F58">
        <w:rPr>
          <w:rStyle w:val="StyleUnderline"/>
          <w:rFonts w:ascii="Comic Sans MS" w:hAnsi="Comic Sans MS"/>
          <w:sz w:val="24"/>
          <w:highlight w:val="green"/>
        </w:rPr>
        <w:t xml:space="preserve"> </w:t>
      </w:r>
      <w:r w:rsidRPr="00444F58">
        <w:rPr>
          <w:rStyle w:val="StyleUnderline"/>
          <w:rFonts w:ascii="Comic Sans MS" w:hAnsi="Comic Sans MS"/>
          <w:sz w:val="24"/>
        </w:rPr>
        <w:t>efforts are said to have been inspired</w:t>
      </w:r>
      <w:r w:rsidRPr="00444F58">
        <w:rPr>
          <w:rFonts w:ascii="Comic Sans MS" w:hAnsi="Comic Sans MS"/>
        </w:rPr>
        <w:t xml:space="preserve">, at least in part, </w:t>
      </w:r>
      <w:r w:rsidRPr="00444F58">
        <w:rPr>
          <w:rStyle w:val="StyleUnderline"/>
          <w:rFonts w:ascii="Comic Sans MS" w:hAnsi="Comic Sans MS"/>
          <w:sz w:val="24"/>
        </w:rPr>
        <w:t>by its perceived need to gain access to more food</w:t>
      </w:r>
      <w:r w:rsidRPr="00444F58">
        <w:rPr>
          <w:rFonts w:ascii="Comic Sans MS" w:hAnsi="Comic Sans MS"/>
        </w:rPr>
        <w:t xml:space="preserve">. Yet the general sense among those that attended FDI’s recent workshops, was that </w:t>
      </w:r>
      <w:r w:rsidRPr="00444F58">
        <w:rPr>
          <w:rStyle w:val="StyleUnderline"/>
          <w:rFonts w:ascii="Comic Sans MS" w:hAnsi="Comic Sans MS"/>
          <w:sz w:val="24"/>
        </w:rPr>
        <w:t xml:space="preserve">the scale of the problem in the future could be </w:t>
      </w:r>
      <w:r w:rsidRPr="00444F58">
        <w:rPr>
          <w:rStyle w:val="Emphasis"/>
          <w:rFonts w:ascii="Comic Sans MS" w:hAnsi="Comic Sans MS"/>
          <w:sz w:val="24"/>
        </w:rPr>
        <w:t>significantly greater</w:t>
      </w:r>
      <w:r w:rsidRPr="00444F58">
        <w:rPr>
          <w:rFonts w:ascii="Comic Sans MS" w:hAnsi="Comic Sans MS"/>
        </w:rPr>
        <w:t xml:space="preserve"> as a result of population pressures, changing weather, </w:t>
      </w:r>
      <w:proofErr w:type="spellStart"/>
      <w:r w:rsidRPr="00444F58">
        <w:rPr>
          <w:rFonts w:ascii="Comic Sans MS" w:hAnsi="Comic Sans MS"/>
        </w:rPr>
        <w:t>urbanisation</w:t>
      </w:r>
      <w:proofErr w:type="spellEnd"/>
      <w:r w:rsidRPr="00444F58">
        <w:rPr>
          <w:rFonts w:ascii="Comic Sans MS" w:hAnsi="Comic Sans MS"/>
        </w:rPr>
        <w:t xml:space="preserve">, migration, loss of arable land and other farm inputs, and increased affluence in the developing world. In his book, Small Farmers Secure Food, </w:t>
      </w:r>
      <w:r w:rsidRPr="00444F58">
        <w:rPr>
          <w:rStyle w:val="StyleUnderline"/>
          <w:rFonts w:ascii="Comic Sans MS" w:hAnsi="Comic Sans MS"/>
          <w:sz w:val="24"/>
        </w:rPr>
        <w:t>Lindsay Falvey</w:t>
      </w:r>
      <w:r w:rsidRPr="00444F58">
        <w:rPr>
          <w:rFonts w:ascii="Comic Sans MS" w:hAnsi="Comic Sans MS"/>
        </w:rPr>
        <w:t xml:space="preserve">, a participant in FDI’s March 2012 workshop on the issue of food and conflict, clearly </w:t>
      </w:r>
      <w:r w:rsidRPr="00444F58">
        <w:rPr>
          <w:rStyle w:val="StyleUnderline"/>
          <w:rFonts w:ascii="Comic Sans MS" w:hAnsi="Comic Sans MS"/>
          <w:sz w:val="24"/>
        </w:rPr>
        <w:t>expresses the problem</w:t>
      </w:r>
      <w:r w:rsidRPr="00444F58">
        <w:rPr>
          <w:rFonts w:ascii="Comic Sans MS" w:hAnsi="Comic Sans MS"/>
        </w:rPr>
        <w:t xml:space="preserve"> and why countries across the globe are starting to take note. He writes (p.36), “…</w:t>
      </w:r>
      <w:r w:rsidRPr="00444F58">
        <w:rPr>
          <w:rStyle w:val="StyleUnderline"/>
          <w:rFonts w:ascii="Comic Sans MS" w:hAnsi="Comic Sans MS"/>
          <w:sz w:val="24"/>
          <w:highlight w:val="green"/>
        </w:rPr>
        <w:t>if people are hungry</w:t>
      </w:r>
      <w:r w:rsidRPr="00444F58">
        <w:rPr>
          <w:rFonts w:ascii="Comic Sans MS" w:hAnsi="Comic Sans MS"/>
        </w:rPr>
        <w:t xml:space="preserve">, especially in cities, </w:t>
      </w:r>
      <w:r w:rsidRPr="00444F58">
        <w:rPr>
          <w:rStyle w:val="Emphasis"/>
          <w:rFonts w:ascii="Comic Sans MS" w:hAnsi="Comic Sans MS"/>
          <w:sz w:val="24"/>
          <w:highlight w:val="green"/>
          <w:bdr w:val="single" w:sz="4" w:space="0" w:color="auto" w:frame="1"/>
        </w:rPr>
        <w:t>the state is not stable</w:t>
      </w:r>
      <w:r w:rsidRPr="00444F58">
        <w:rPr>
          <w:rFonts w:ascii="Comic Sans MS" w:hAnsi="Comic Sans MS"/>
        </w:rPr>
        <w:t xml:space="preserve"> – riots, violence, breakdown of law and order and migration result.” “Hunger feeds anarchy.” This view is also shared by </w:t>
      </w:r>
      <w:r w:rsidRPr="00444F58">
        <w:rPr>
          <w:rStyle w:val="StyleUnderline"/>
          <w:rFonts w:ascii="Comic Sans MS" w:hAnsi="Comic Sans MS"/>
          <w:sz w:val="24"/>
        </w:rPr>
        <w:t>Julian Cribb</w:t>
      </w:r>
      <w:r w:rsidRPr="00444F58">
        <w:rPr>
          <w:rFonts w:ascii="Comic Sans MS" w:hAnsi="Comic Sans MS"/>
        </w:rPr>
        <w:t xml:space="preserve">, who in his book, The Coming Famine, </w:t>
      </w:r>
      <w:r w:rsidRPr="00444F58">
        <w:rPr>
          <w:rStyle w:val="StyleUnderline"/>
          <w:rFonts w:ascii="Comic Sans MS" w:hAnsi="Comic Sans MS"/>
          <w:sz w:val="24"/>
        </w:rPr>
        <w:t>writes that if “large regions of the world run short of food</w:t>
      </w:r>
      <w:r w:rsidRPr="00444F58">
        <w:rPr>
          <w:rFonts w:ascii="Comic Sans MS" w:hAnsi="Comic Sans MS"/>
        </w:rPr>
        <w:t xml:space="preserve">, land or water in the decades that lie ahead, then </w:t>
      </w:r>
      <w:r w:rsidRPr="00444F58">
        <w:rPr>
          <w:rStyle w:val="Emphasis"/>
          <w:rFonts w:ascii="Comic Sans MS" w:hAnsi="Comic Sans MS"/>
          <w:sz w:val="24"/>
        </w:rPr>
        <w:t xml:space="preserve">wholesale, bloody wars are liable to follow.”  </w:t>
      </w:r>
      <w:r w:rsidRPr="00444F58">
        <w:rPr>
          <w:rFonts w:ascii="Comic Sans MS" w:hAnsi="Comic Sans MS"/>
        </w:rPr>
        <w:t>He continues: “</w:t>
      </w:r>
      <w:r w:rsidRPr="00444F58">
        <w:rPr>
          <w:rStyle w:val="StyleUnderline"/>
          <w:rFonts w:ascii="Comic Sans MS" w:hAnsi="Comic Sans MS"/>
          <w:sz w:val="24"/>
          <w:highlight w:val="green"/>
        </w:rPr>
        <w:t>An increasingly credible scenario for World War 3 is</w:t>
      </w:r>
      <w:r w:rsidRPr="00444F58">
        <w:rPr>
          <w:rFonts w:ascii="Comic Sans MS" w:hAnsi="Comic Sans MS"/>
        </w:rPr>
        <w:t xml:space="preserve"> not so much a confrontation of </w:t>
      </w:r>
      <w:proofErr w:type="gramStart"/>
      <w:r w:rsidRPr="00444F58">
        <w:rPr>
          <w:rFonts w:ascii="Comic Sans MS" w:hAnsi="Comic Sans MS"/>
        </w:rPr>
        <w:t>super powers</w:t>
      </w:r>
      <w:proofErr w:type="gramEnd"/>
      <w:r w:rsidRPr="00444F58">
        <w:rPr>
          <w:rFonts w:ascii="Comic Sans MS" w:hAnsi="Comic Sans MS"/>
        </w:rPr>
        <w:t xml:space="preserve"> and their allies, as </w:t>
      </w:r>
      <w:r w:rsidRPr="00444F58">
        <w:rPr>
          <w:rStyle w:val="StyleUnderline"/>
          <w:rFonts w:ascii="Comic Sans MS" w:hAnsi="Comic Sans MS"/>
          <w:sz w:val="24"/>
        </w:rPr>
        <w:t xml:space="preserve">a </w:t>
      </w:r>
      <w:r w:rsidRPr="00444F58">
        <w:rPr>
          <w:rStyle w:val="Emphasis"/>
          <w:rFonts w:ascii="Comic Sans MS" w:hAnsi="Comic Sans MS"/>
          <w:sz w:val="24"/>
        </w:rPr>
        <w:t>festering</w:t>
      </w:r>
      <w:r w:rsidRPr="00444F58">
        <w:rPr>
          <w:rStyle w:val="StyleUnderline"/>
          <w:rFonts w:ascii="Comic Sans MS" w:hAnsi="Comic Sans MS"/>
          <w:sz w:val="24"/>
        </w:rPr>
        <w:t xml:space="preserve">, self-perpetuating </w:t>
      </w:r>
      <w:r w:rsidRPr="00444F58">
        <w:rPr>
          <w:rStyle w:val="Emphasis"/>
          <w:rFonts w:ascii="Comic Sans MS" w:hAnsi="Comic Sans MS"/>
          <w:sz w:val="24"/>
        </w:rPr>
        <w:t>chain</w:t>
      </w:r>
      <w:r w:rsidRPr="00444F58">
        <w:rPr>
          <w:rStyle w:val="StyleUnderline"/>
          <w:rFonts w:ascii="Comic Sans MS" w:hAnsi="Comic Sans MS"/>
          <w:sz w:val="24"/>
        </w:rPr>
        <w:t xml:space="preserve"> of resource conflicts</w:t>
      </w:r>
      <w:r w:rsidRPr="00444F58">
        <w:rPr>
          <w:rFonts w:ascii="Comic Sans MS" w:hAnsi="Comic Sans MS"/>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44F58">
        <w:rPr>
          <w:rStyle w:val="StyleUnderline"/>
          <w:rFonts w:ascii="Comic Sans MS" w:hAnsi="Comic Sans MS"/>
          <w:sz w:val="24"/>
        </w:rPr>
        <w:t xml:space="preserve">A </w:t>
      </w:r>
      <w:r w:rsidRPr="00444F58">
        <w:rPr>
          <w:rStyle w:val="StyleUnderline"/>
          <w:rFonts w:ascii="Comic Sans MS" w:hAnsi="Comic Sans MS"/>
          <w:sz w:val="24"/>
          <w:highlight w:val="green"/>
        </w:rPr>
        <w:t xml:space="preserve">study by </w:t>
      </w:r>
      <w:r w:rsidRPr="00444F58">
        <w:rPr>
          <w:rStyle w:val="Emphasis"/>
          <w:rFonts w:ascii="Comic Sans MS" w:hAnsi="Comic Sans MS"/>
          <w:sz w:val="24"/>
          <w:highlight w:val="green"/>
        </w:rPr>
        <w:t xml:space="preserve">the </w:t>
      </w:r>
      <w:r w:rsidRPr="00444F58">
        <w:rPr>
          <w:rStyle w:val="Emphasis"/>
          <w:rFonts w:ascii="Comic Sans MS" w:hAnsi="Comic Sans MS"/>
          <w:sz w:val="24"/>
        </w:rPr>
        <w:t>I</w:t>
      </w:r>
      <w:r w:rsidRPr="00444F58">
        <w:rPr>
          <w:rStyle w:val="StyleUnderline"/>
          <w:rFonts w:ascii="Comic Sans MS" w:hAnsi="Comic Sans MS"/>
          <w:sz w:val="24"/>
        </w:rPr>
        <w:t xml:space="preserve">nternational </w:t>
      </w:r>
      <w:r w:rsidRPr="00444F58">
        <w:rPr>
          <w:rStyle w:val="Emphasis"/>
          <w:rFonts w:ascii="Comic Sans MS" w:hAnsi="Comic Sans MS"/>
          <w:sz w:val="24"/>
          <w:highlight w:val="green"/>
        </w:rPr>
        <w:t>P</w:t>
      </w:r>
      <w:r w:rsidRPr="00444F58">
        <w:rPr>
          <w:rStyle w:val="StyleUnderline"/>
          <w:rFonts w:ascii="Comic Sans MS" w:hAnsi="Comic Sans MS"/>
          <w:sz w:val="24"/>
        </w:rPr>
        <w:t xml:space="preserve">eace </w:t>
      </w:r>
      <w:r w:rsidRPr="00444F58">
        <w:rPr>
          <w:rStyle w:val="Emphasis"/>
          <w:rFonts w:ascii="Comic Sans MS" w:hAnsi="Comic Sans MS"/>
          <w:sz w:val="24"/>
          <w:highlight w:val="green"/>
        </w:rPr>
        <w:t>R</w:t>
      </w:r>
      <w:r w:rsidRPr="00444F58">
        <w:rPr>
          <w:rStyle w:val="StyleUnderline"/>
          <w:rFonts w:ascii="Comic Sans MS" w:hAnsi="Comic Sans MS"/>
          <w:sz w:val="24"/>
        </w:rPr>
        <w:t xml:space="preserve">esearch </w:t>
      </w:r>
      <w:proofErr w:type="gramStart"/>
      <w:r w:rsidRPr="00444F58">
        <w:rPr>
          <w:rStyle w:val="Emphasis"/>
          <w:rFonts w:ascii="Comic Sans MS" w:hAnsi="Comic Sans MS"/>
          <w:sz w:val="24"/>
          <w:highlight w:val="green"/>
        </w:rPr>
        <w:t>I</w:t>
      </w:r>
      <w:r w:rsidRPr="00444F58">
        <w:rPr>
          <w:rStyle w:val="StyleUnderline"/>
          <w:rFonts w:ascii="Comic Sans MS" w:hAnsi="Comic Sans MS"/>
          <w:sz w:val="24"/>
        </w:rPr>
        <w:t xml:space="preserve">nstitute  </w:t>
      </w:r>
      <w:r w:rsidRPr="00444F58">
        <w:rPr>
          <w:rStyle w:val="StyleUnderline"/>
          <w:rFonts w:ascii="Comic Sans MS" w:hAnsi="Comic Sans MS"/>
          <w:sz w:val="24"/>
          <w:highlight w:val="green"/>
        </w:rPr>
        <w:t>indicates</w:t>
      </w:r>
      <w:proofErr w:type="gramEnd"/>
      <w:r w:rsidRPr="00444F58">
        <w:rPr>
          <w:rStyle w:val="StyleUnderline"/>
          <w:rFonts w:ascii="Comic Sans MS" w:hAnsi="Comic Sans MS"/>
          <w:sz w:val="24"/>
          <w:highlight w:val="green"/>
        </w:rPr>
        <w:t xml:space="preserve"> </w:t>
      </w:r>
      <w:r w:rsidRPr="00444F58">
        <w:rPr>
          <w:rStyle w:val="StyleUnderline"/>
          <w:rFonts w:ascii="Comic Sans MS" w:hAnsi="Comic Sans MS"/>
          <w:sz w:val="24"/>
        </w:rPr>
        <w:t xml:space="preserve">that </w:t>
      </w:r>
      <w:r w:rsidRPr="00444F58">
        <w:rPr>
          <w:rStyle w:val="StyleUnderline"/>
          <w:rFonts w:ascii="Comic Sans MS" w:hAnsi="Comic Sans MS"/>
          <w:sz w:val="24"/>
          <w:highlight w:val="green"/>
        </w:rPr>
        <w:t>where food security is an issue</w:t>
      </w:r>
      <w:r w:rsidRPr="00444F58">
        <w:rPr>
          <w:rStyle w:val="StyleUnderline"/>
          <w:rFonts w:ascii="Comic Sans MS" w:hAnsi="Comic Sans MS"/>
          <w:sz w:val="24"/>
        </w:rPr>
        <w:t xml:space="preserve">, </w:t>
      </w:r>
      <w:r w:rsidRPr="00444F58">
        <w:rPr>
          <w:rStyle w:val="StyleUnderline"/>
          <w:rFonts w:ascii="Comic Sans MS" w:hAnsi="Comic Sans MS"/>
          <w:sz w:val="24"/>
          <w:highlight w:val="green"/>
        </w:rPr>
        <w:t xml:space="preserve">it </w:t>
      </w:r>
      <w:r w:rsidRPr="00444F58">
        <w:rPr>
          <w:rStyle w:val="StyleUnderline"/>
          <w:rFonts w:ascii="Comic Sans MS" w:hAnsi="Comic Sans MS"/>
          <w:sz w:val="24"/>
        </w:rPr>
        <w:t xml:space="preserve">is more likely to </w:t>
      </w:r>
      <w:r w:rsidRPr="00444F58">
        <w:rPr>
          <w:rStyle w:val="StyleUnderline"/>
          <w:rFonts w:ascii="Comic Sans MS" w:hAnsi="Comic Sans MS"/>
          <w:sz w:val="24"/>
          <w:highlight w:val="green"/>
        </w:rPr>
        <w:t>result in some form of conflict</w:t>
      </w:r>
      <w:r w:rsidRPr="00444F58">
        <w:rPr>
          <w:rFonts w:ascii="Comic Sans MS" w:hAnsi="Comic Sans MS"/>
        </w:rPr>
        <w:t xml:space="preserve">. </w:t>
      </w:r>
      <w:r w:rsidRPr="00444F58">
        <w:rPr>
          <w:rStyle w:val="Emphasis"/>
          <w:rFonts w:ascii="Comic Sans MS" w:hAnsi="Comic Sans MS"/>
          <w:sz w:val="24"/>
        </w:rPr>
        <w:t>Darfur, Rwanda, Eritrea and the Balkans</w:t>
      </w:r>
      <w:r w:rsidRPr="00444F58">
        <w:rPr>
          <w:rStyle w:val="StyleUnderline"/>
          <w:rFonts w:ascii="Comic Sans MS" w:hAnsi="Comic Sans MS"/>
          <w:sz w:val="24"/>
        </w:rPr>
        <w:t xml:space="preserve"> experienced such wars</w:t>
      </w:r>
      <w:r w:rsidRPr="00444F58">
        <w:rPr>
          <w:rFonts w:ascii="Comic Sans MS" w:hAnsi="Comic Sans MS"/>
        </w:rPr>
        <w:t xml:space="preserve">. Governments, especially in developed countries, are increasingly aware of this phenomenon. </w:t>
      </w:r>
      <w:r w:rsidRPr="00444F58">
        <w:rPr>
          <w:rStyle w:val="StyleUnderline"/>
          <w:rFonts w:ascii="Comic Sans MS" w:hAnsi="Comic Sans MS"/>
          <w:sz w:val="24"/>
        </w:rPr>
        <w:t xml:space="preserve">The UK Ministry of </w:t>
      </w:r>
      <w:proofErr w:type="spellStart"/>
      <w:r w:rsidRPr="00444F58">
        <w:rPr>
          <w:rStyle w:val="StyleUnderline"/>
          <w:rFonts w:ascii="Comic Sans MS" w:hAnsi="Comic Sans MS"/>
          <w:sz w:val="24"/>
        </w:rPr>
        <w:t>Defence</w:t>
      </w:r>
      <w:proofErr w:type="spellEnd"/>
      <w:r w:rsidRPr="00444F58">
        <w:rPr>
          <w:rStyle w:val="StyleUnderline"/>
          <w:rFonts w:ascii="Comic Sans MS" w:hAnsi="Comic Sans MS"/>
          <w:sz w:val="24"/>
        </w:rPr>
        <w:t>, the CIA, the</w:t>
      </w:r>
      <w:r w:rsidRPr="00444F58">
        <w:rPr>
          <w:rFonts w:ascii="Comic Sans MS" w:hAnsi="Comic Sans MS"/>
        </w:rPr>
        <w:t xml:space="preserve"> US </w:t>
      </w:r>
      <w:r w:rsidRPr="00444F58">
        <w:rPr>
          <w:rStyle w:val="Emphasis"/>
          <w:rFonts w:ascii="Comic Sans MS" w:hAnsi="Comic Sans MS"/>
          <w:sz w:val="24"/>
        </w:rPr>
        <w:t>C</w:t>
      </w:r>
      <w:r w:rsidRPr="00444F58">
        <w:rPr>
          <w:rFonts w:ascii="Comic Sans MS" w:hAnsi="Comic Sans MS"/>
        </w:rPr>
        <w:t xml:space="preserve">enter for </w:t>
      </w:r>
      <w:r w:rsidRPr="00444F58">
        <w:rPr>
          <w:rStyle w:val="Emphasis"/>
          <w:rFonts w:ascii="Comic Sans MS" w:hAnsi="Comic Sans MS"/>
          <w:sz w:val="24"/>
        </w:rPr>
        <w:t>S</w:t>
      </w:r>
      <w:r w:rsidRPr="00444F58">
        <w:rPr>
          <w:rFonts w:ascii="Comic Sans MS" w:hAnsi="Comic Sans MS"/>
        </w:rPr>
        <w:t xml:space="preserve">trategic and </w:t>
      </w:r>
      <w:r w:rsidRPr="00444F58">
        <w:rPr>
          <w:rStyle w:val="Emphasis"/>
          <w:rFonts w:ascii="Comic Sans MS" w:hAnsi="Comic Sans MS"/>
          <w:sz w:val="24"/>
        </w:rPr>
        <w:t>I</w:t>
      </w:r>
      <w:r w:rsidRPr="00444F58">
        <w:rPr>
          <w:rFonts w:ascii="Comic Sans MS" w:hAnsi="Comic Sans MS"/>
        </w:rPr>
        <w:t xml:space="preserve">nternational </w:t>
      </w:r>
      <w:r w:rsidRPr="00444F58">
        <w:rPr>
          <w:rStyle w:val="Emphasis"/>
          <w:rFonts w:ascii="Comic Sans MS" w:hAnsi="Comic Sans MS"/>
          <w:sz w:val="24"/>
        </w:rPr>
        <w:t>S</w:t>
      </w:r>
      <w:r w:rsidRPr="00444F58">
        <w:rPr>
          <w:rFonts w:ascii="Comic Sans MS" w:hAnsi="Comic Sans MS"/>
        </w:rPr>
        <w:t xml:space="preserve">tudies </w:t>
      </w:r>
      <w:r w:rsidRPr="00444F58">
        <w:rPr>
          <w:rStyle w:val="StyleUnderline"/>
          <w:rFonts w:ascii="Comic Sans MS" w:hAnsi="Comic Sans MS"/>
          <w:sz w:val="24"/>
        </w:rPr>
        <w:t xml:space="preserve">and the Oslo Peace Research Institute, </w:t>
      </w:r>
      <w:r w:rsidRPr="00444F58">
        <w:rPr>
          <w:rStyle w:val="Emphasis"/>
          <w:rFonts w:ascii="Comic Sans MS" w:hAnsi="Comic Sans MS"/>
          <w:sz w:val="24"/>
        </w:rPr>
        <w:t>all identify</w:t>
      </w:r>
      <w:r w:rsidRPr="00444F58">
        <w:rPr>
          <w:rStyle w:val="StyleUnderline"/>
          <w:rFonts w:ascii="Comic Sans MS" w:hAnsi="Comic Sans MS"/>
          <w:sz w:val="24"/>
        </w:rPr>
        <w:t xml:space="preserve"> </w:t>
      </w:r>
      <w:r w:rsidRPr="00444F58">
        <w:rPr>
          <w:rStyle w:val="StyleUnderline"/>
          <w:rFonts w:ascii="Comic Sans MS" w:hAnsi="Comic Sans MS"/>
          <w:sz w:val="24"/>
          <w:highlight w:val="green"/>
        </w:rPr>
        <w:t>famine as a</w:t>
      </w:r>
      <w:r w:rsidRPr="00444F58">
        <w:rPr>
          <w:rStyle w:val="StyleUnderline"/>
          <w:rFonts w:ascii="Comic Sans MS" w:hAnsi="Comic Sans MS"/>
          <w:sz w:val="24"/>
        </w:rPr>
        <w:t xml:space="preserve"> potential </w:t>
      </w:r>
      <w:r w:rsidRPr="00444F58">
        <w:rPr>
          <w:rStyle w:val="StyleUnderline"/>
          <w:rFonts w:ascii="Comic Sans MS" w:hAnsi="Comic Sans MS"/>
          <w:sz w:val="24"/>
          <w:highlight w:val="green"/>
        </w:rPr>
        <w:t>trigger for</w:t>
      </w:r>
      <w:r w:rsidRPr="00444F58">
        <w:rPr>
          <w:rFonts w:ascii="Comic Sans MS" w:hAnsi="Comic Sans MS"/>
        </w:rPr>
        <w:t xml:space="preserve"> conflicts and possibly even </w:t>
      </w:r>
      <w:r w:rsidRPr="00444F58">
        <w:rPr>
          <w:rStyle w:val="Emphasis"/>
          <w:rFonts w:ascii="Comic Sans MS" w:hAnsi="Comic Sans MS"/>
          <w:sz w:val="24"/>
          <w:highlight w:val="green"/>
        </w:rPr>
        <w:t>nuclear war</w:t>
      </w:r>
      <w:r w:rsidRPr="00444F58">
        <w:rPr>
          <w:rFonts w:ascii="Comic Sans MS" w:hAnsi="Comic Sans MS"/>
        </w:rPr>
        <w:t>.</w:t>
      </w:r>
    </w:p>
    <w:p w14:paraId="52F95561" w14:textId="4FC576BA" w:rsidR="00E27DB3" w:rsidRPr="00444F58" w:rsidRDefault="00E27DB3" w:rsidP="00E27DB3">
      <w:pPr>
        <w:rPr>
          <w:rFonts w:ascii="Comic Sans MS" w:hAnsi="Comic Sans MS"/>
        </w:rPr>
      </w:pPr>
    </w:p>
    <w:p w14:paraId="616DDC62" w14:textId="4EAC7511" w:rsidR="00E27DB3" w:rsidRPr="00444F58" w:rsidRDefault="00E27DB3" w:rsidP="00E27DB3">
      <w:pPr>
        <w:rPr>
          <w:rFonts w:ascii="Comic Sans MS" w:hAnsi="Comic Sans MS"/>
        </w:rPr>
      </w:pPr>
    </w:p>
    <w:p w14:paraId="4913E25E" w14:textId="22638F83" w:rsidR="00E27DB3" w:rsidRPr="00444F58" w:rsidRDefault="00E27DB3" w:rsidP="00E27DB3">
      <w:pPr>
        <w:pStyle w:val="Heading2"/>
        <w:rPr>
          <w:rFonts w:ascii="Comic Sans MS" w:hAnsi="Comic Sans MS"/>
        </w:rPr>
      </w:pPr>
      <w:r w:rsidRPr="00444F58">
        <w:rPr>
          <w:rFonts w:ascii="Comic Sans MS" w:hAnsi="Comic Sans MS"/>
        </w:rPr>
        <w:t>Case</w:t>
      </w:r>
    </w:p>
    <w:p w14:paraId="74757B25" w14:textId="77777777" w:rsidR="00E27DB3" w:rsidRPr="00444F58" w:rsidRDefault="00E27DB3" w:rsidP="00E27DB3">
      <w:pPr>
        <w:pStyle w:val="Heading3"/>
        <w:rPr>
          <w:rFonts w:ascii="Comic Sans MS" w:hAnsi="Comic Sans MS"/>
        </w:rPr>
      </w:pPr>
      <w:r w:rsidRPr="00444F58">
        <w:rPr>
          <w:rFonts w:ascii="Comic Sans MS" w:hAnsi="Comic Sans MS"/>
        </w:rPr>
        <w:t>Deterrence Turn</w:t>
      </w:r>
    </w:p>
    <w:p w14:paraId="6AC8C52D" w14:textId="77777777" w:rsidR="00444F58" w:rsidRPr="00444F58" w:rsidRDefault="00444F58" w:rsidP="00444F58">
      <w:pPr>
        <w:pStyle w:val="Heading3"/>
        <w:rPr>
          <w:rFonts w:ascii="Comic Sans MS" w:hAnsi="Comic Sans MS"/>
        </w:rPr>
      </w:pPr>
      <w:proofErr w:type="spellStart"/>
      <w:r w:rsidRPr="00444F58">
        <w:rPr>
          <w:rFonts w:ascii="Comic Sans MS" w:hAnsi="Comic Sans MS"/>
        </w:rPr>
        <w:t>Miscalc</w:t>
      </w:r>
      <w:proofErr w:type="spellEnd"/>
      <w:r w:rsidRPr="00444F58">
        <w:rPr>
          <w:rFonts w:ascii="Comic Sans MS" w:hAnsi="Comic Sans MS"/>
        </w:rPr>
        <w:t xml:space="preserve"> Turn</w:t>
      </w:r>
    </w:p>
    <w:p w14:paraId="33414A75" w14:textId="77777777" w:rsidR="00444F58" w:rsidRPr="00444F58" w:rsidRDefault="00444F58" w:rsidP="00444F58">
      <w:pPr>
        <w:pStyle w:val="Heading4"/>
        <w:rPr>
          <w:rFonts w:ascii="Comic Sans MS" w:hAnsi="Comic Sans MS" w:cs="Calibri"/>
        </w:rPr>
      </w:pPr>
      <w:r w:rsidRPr="00444F58">
        <w:rPr>
          <w:rFonts w:ascii="Comic Sans MS" w:hAnsi="Comic Sans MS" w:cs="Calibri"/>
        </w:rPr>
        <w:t xml:space="preserve">Potential for accidents isn’t </w:t>
      </w:r>
      <w:proofErr w:type="spellStart"/>
      <w:r w:rsidRPr="00444F58">
        <w:rPr>
          <w:rFonts w:ascii="Comic Sans MS" w:hAnsi="Comic Sans MS" w:cs="Calibri"/>
        </w:rPr>
        <w:t>aff</w:t>
      </w:r>
      <w:proofErr w:type="spellEnd"/>
      <w:r w:rsidRPr="00444F58">
        <w:rPr>
          <w:rFonts w:ascii="Comic Sans MS" w:hAnsi="Comic Sans MS" w:cs="Calibri"/>
        </w:rPr>
        <w:t xml:space="preserve"> offense – it could cause </w:t>
      </w:r>
      <w:r w:rsidRPr="00444F58">
        <w:rPr>
          <w:rFonts w:ascii="Comic Sans MS" w:hAnsi="Comic Sans MS" w:cs="Calibri"/>
          <w:u w:val="single"/>
        </w:rPr>
        <w:t>mutual restraint</w:t>
      </w:r>
      <w:r w:rsidRPr="00444F58">
        <w:rPr>
          <w:rFonts w:ascii="Comic Sans MS" w:hAnsi="Comic Sans MS" w:cs="Calibri"/>
        </w:rPr>
        <w:t xml:space="preserve"> that strengthens deterrence.</w:t>
      </w:r>
    </w:p>
    <w:p w14:paraId="6AD22EC3" w14:textId="77777777" w:rsidR="00444F58" w:rsidRPr="00444F58" w:rsidRDefault="00444F58" w:rsidP="00444F58">
      <w:pPr>
        <w:rPr>
          <w:rFonts w:ascii="Comic Sans MS" w:hAnsi="Comic Sans MS"/>
        </w:rPr>
      </w:pPr>
      <w:r w:rsidRPr="00444F58">
        <w:rPr>
          <w:rStyle w:val="Style13ptBold"/>
          <w:rFonts w:ascii="Comic Sans MS" w:hAnsi="Comic Sans MS"/>
        </w:rPr>
        <w:t xml:space="preserve">Horowitz '19 </w:t>
      </w:r>
      <w:r w:rsidRPr="00444F58">
        <w:rPr>
          <w:rFonts w:ascii="Comic Sans MS" w:hAnsi="Comic Sans MS"/>
        </w:rPr>
        <w:t>[Michael; 8/22/19; Professor of Political Science and the Associate Director of Perry World House at the University of Pennsylvania, PhD in Government from Harvard University; “When speed kills: Lethal autonomous weapon systems, deterrence and stability”, Journal of Strategic Studies, Vol. 42, Issue 42, p. 767-788]//GJ</w:t>
      </w:r>
    </w:p>
    <w:p w14:paraId="1C58DAE4" w14:textId="77777777" w:rsidR="00444F58" w:rsidRPr="00444F58" w:rsidRDefault="00444F58" w:rsidP="00444F58">
      <w:pPr>
        <w:rPr>
          <w:rFonts w:ascii="Comic Sans MS" w:hAnsi="Comic Sans MS"/>
        </w:rPr>
      </w:pPr>
      <w:r w:rsidRPr="00444F58">
        <w:rPr>
          <w:rFonts w:ascii="Comic Sans MS" w:hAnsi="Comic Sans MS"/>
        </w:rPr>
        <w:t xml:space="preserve">Moreover, </w:t>
      </w:r>
      <w:r w:rsidRPr="00444F58">
        <w:rPr>
          <w:rStyle w:val="StyleUnderline"/>
          <w:rFonts w:ascii="Comic Sans MS" w:hAnsi="Comic Sans MS"/>
        </w:rPr>
        <w:t xml:space="preserve">just as with non-LAWS, </w:t>
      </w:r>
      <w:r w:rsidRPr="00444F58">
        <w:rPr>
          <w:rStyle w:val="Emphasis"/>
          <w:rFonts w:ascii="Comic Sans MS" w:hAnsi="Comic Sans MS"/>
          <w:highlight w:val="green"/>
        </w:rPr>
        <w:t>militaries</w:t>
      </w:r>
      <w:r w:rsidRPr="00444F58">
        <w:rPr>
          <w:rStyle w:val="StyleUnderline"/>
          <w:rFonts w:ascii="Comic Sans MS" w:hAnsi="Comic Sans MS"/>
          <w:highlight w:val="green"/>
        </w:rPr>
        <w:t xml:space="preserve"> will be </w:t>
      </w:r>
      <w:r w:rsidRPr="00444F58">
        <w:rPr>
          <w:rStyle w:val="Emphasis"/>
          <w:rFonts w:ascii="Comic Sans MS" w:hAnsi="Comic Sans MS"/>
          <w:highlight w:val="green"/>
        </w:rPr>
        <w:t>wary</w:t>
      </w:r>
      <w:r w:rsidRPr="00444F58">
        <w:rPr>
          <w:rStyle w:val="StyleUnderline"/>
          <w:rFonts w:ascii="Comic Sans MS" w:hAnsi="Comic Sans MS"/>
          <w:highlight w:val="green"/>
        </w:rPr>
        <w:t xml:space="preserve"> of</w:t>
      </w:r>
      <w:r w:rsidRPr="00444F58">
        <w:rPr>
          <w:rStyle w:val="StyleUnderline"/>
          <w:rFonts w:ascii="Comic Sans MS" w:hAnsi="Comic Sans MS"/>
        </w:rPr>
        <w:t xml:space="preserve"> deploying </w:t>
      </w:r>
      <w:r w:rsidRPr="00444F58">
        <w:rPr>
          <w:rStyle w:val="StyleUnderline"/>
          <w:rFonts w:ascii="Comic Sans MS" w:hAnsi="Comic Sans MS"/>
          <w:highlight w:val="green"/>
        </w:rPr>
        <w:t>LAWS they believe adversaries can</w:t>
      </w:r>
      <w:r w:rsidRPr="00444F58">
        <w:rPr>
          <w:rStyle w:val="StyleUnderline"/>
          <w:rFonts w:ascii="Comic Sans MS" w:hAnsi="Comic Sans MS"/>
        </w:rPr>
        <w:t xml:space="preserve"> </w:t>
      </w:r>
      <w:r w:rsidRPr="00444F58">
        <w:rPr>
          <w:rStyle w:val="Emphasis"/>
          <w:rFonts w:ascii="Comic Sans MS" w:hAnsi="Comic Sans MS"/>
        </w:rPr>
        <w:t xml:space="preserve">easily </w:t>
      </w:r>
      <w:r w:rsidRPr="00444F58">
        <w:rPr>
          <w:rStyle w:val="Emphasis"/>
          <w:rFonts w:ascii="Comic Sans MS" w:hAnsi="Comic Sans MS"/>
          <w:highlight w:val="green"/>
        </w:rPr>
        <w:t>counter</w:t>
      </w:r>
      <w:r w:rsidRPr="00444F58">
        <w:rPr>
          <w:rStyle w:val="StyleUnderline"/>
          <w:rFonts w:ascii="Comic Sans MS" w:hAnsi="Comic Sans MS"/>
          <w:highlight w:val="green"/>
        </w:rPr>
        <w:t xml:space="preserve"> or that are likely to </w:t>
      </w:r>
      <w:r w:rsidRPr="00444F58">
        <w:rPr>
          <w:rStyle w:val="Emphasis"/>
          <w:rFonts w:ascii="Comic Sans MS" w:hAnsi="Comic Sans MS"/>
          <w:highlight w:val="green"/>
        </w:rPr>
        <w:t>malfunction</w:t>
      </w:r>
      <w:r w:rsidRPr="00444F58">
        <w:rPr>
          <w:rStyle w:val="StyleUnderline"/>
          <w:rFonts w:ascii="Comic Sans MS" w:hAnsi="Comic Sans MS"/>
        </w:rPr>
        <w:t xml:space="preserve">. The </w:t>
      </w:r>
      <w:r w:rsidRPr="00444F58">
        <w:rPr>
          <w:rStyle w:val="Emphasis"/>
          <w:rFonts w:ascii="Comic Sans MS" w:hAnsi="Comic Sans MS"/>
          <w:highlight w:val="green"/>
        </w:rPr>
        <w:t>potential</w:t>
      </w:r>
      <w:r w:rsidRPr="00444F58">
        <w:rPr>
          <w:rStyle w:val="StyleUnderline"/>
          <w:rFonts w:ascii="Comic Sans MS" w:hAnsi="Comic Sans MS"/>
          <w:highlight w:val="green"/>
        </w:rPr>
        <w:t xml:space="preserve"> for accidents</w:t>
      </w:r>
      <w:r w:rsidRPr="00444F58">
        <w:rPr>
          <w:rFonts w:ascii="Comic Sans MS" w:hAnsi="Comic Sans MS"/>
        </w:rPr>
        <w:t xml:space="preserve"> on the part of LAWS, </w:t>
      </w:r>
      <w:r w:rsidRPr="00444F58">
        <w:rPr>
          <w:rStyle w:val="StyleUnderline"/>
          <w:rFonts w:ascii="Comic Sans MS" w:hAnsi="Comic Sans MS"/>
        </w:rPr>
        <w:t xml:space="preserve">particularly if others deploy them, since LAWS might be </w:t>
      </w:r>
      <w:r w:rsidRPr="00444F58">
        <w:rPr>
          <w:rStyle w:val="StyleUnderline"/>
          <w:rFonts w:ascii="Comic Sans MS" w:hAnsi="Comic Sans MS"/>
          <w:highlight w:val="green"/>
        </w:rPr>
        <w:t>particularly</w:t>
      </w:r>
      <w:r w:rsidRPr="00444F58">
        <w:rPr>
          <w:rStyle w:val="StyleUnderline"/>
          <w:rFonts w:ascii="Comic Sans MS" w:hAnsi="Comic Sans MS"/>
        </w:rPr>
        <w:t xml:space="preserve"> prone to accidents </w:t>
      </w:r>
      <w:r w:rsidRPr="00444F58">
        <w:rPr>
          <w:rStyle w:val="StyleUnderline"/>
          <w:rFonts w:ascii="Comic Sans MS" w:hAnsi="Comic Sans MS"/>
          <w:highlight w:val="green"/>
        </w:rPr>
        <w:t xml:space="preserve">when </w:t>
      </w:r>
      <w:r w:rsidRPr="00444F58">
        <w:rPr>
          <w:rStyle w:val="Emphasis"/>
          <w:rFonts w:ascii="Comic Sans MS" w:hAnsi="Comic Sans MS"/>
          <w:highlight w:val="green"/>
        </w:rPr>
        <w:t>interacting</w:t>
      </w:r>
      <w:r w:rsidRPr="00444F58">
        <w:rPr>
          <w:rStyle w:val="StyleUnderline"/>
          <w:rFonts w:ascii="Comic Sans MS" w:hAnsi="Comic Sans MS"/>
          <w:highlight w:val="green"/>
        </w:rPr>
        <w:t xml:space="preserve"> with </w:t>
      </w:r>
      <w:r w:rsidRPr="00444F58">
        <w:rPr>
          <w:rStyle w:val="Emphasis"/>
          <w:rFonts w:ascii="Comic Sans MS" w:hAnsi="Comic Sans MS"/>
          <w:highlight w:val="green"/>
        </w:rPr>
        <w:t>other systems</w:t>
      </w:r>
      <w:r w:rsidRPr="00444F58">
        <w:rPr>
          <w:rStyle w:val="StyleUnderline"/>
          <w:rFonts w:ascii="Comic Sans MS" w:hAnsi="Comic Sans MS"/>
          <w:highlight w:val="green"/>
        </w:rPr>
        <w:t xml:space="preserve">, could lead to </w:t>
      </w:r>
      <w:r w:rsidRPr="00444F58">
        <w:rPr>
          <w:rStyle w:val="Emphasis"/>
          <w:rFonts w:ascii="Comic Sans MS" w:hAnsi="Comic Sans MS"/>
          <w:highlight w:val="green"/>
        </w:rPr>
        <w:t>mutual restraint</w:t>
      </w:r>
      <w:r w:rsidRPr="00444F58">
        <w:rPr>
          <w:rFonts w:ascii="Comic Sans MS" w:hAnsi="Comic Sans MS"/>
        </w:rPr>
        <w:t xml:space="preserve"> in some cases. </w:t>
      </w:r>
      <w:r w:rsidRPr="00444F58">
        <w:rPr>
          <w:rStyle w:val="StyleUnderline"/>
          <w:rFonts w:ascii="Comic Sans MS" w:hAnsi="Comic Sans MS"/>
          <w:highlight w:val="green"/>
        </w:rPr>
        <w:t>Each side might not deploy</w:t>
      </w:r>
      <w:r w:rsidRPr="00444F58">
        <w:rPr>
          <w:rStyle w:val="StyleUnderline"/>
          <w:rFonts w:ascii="Comic Sans MS" w:hAnsi="Comic Sans MS"/>
        </w:rPr>
        <w:t xml:space="preserve"> a LAWS </w:t>
      </w:r>
      <w:r w:rsidRPr="00444F58">
        <w:rPr>
          <w:rStyle w:val="StyleUnderline"/>
          <w:rFonts w:ascii="Comic Sans MS" w:hAnsi="Comic Sans MS"/>
          <w:highlight w:val="green"/>
        </w:rPr>
        <w:t>if it believes the other side might</w:t>
      </w:r>
      <w:r w:rsidRPr="00444F58">
        <w:rPr>
          <w:rStyle w:val="StyleUnderline"/>
          <w:rFonts w:ascii="Comic Sans MS" w:hAnsi="Comic Sans MS"/>
        </w:rPr>
        <w:t xml:space="preserve"> deploy them, </w:t>
      </w:r>
      <w:r w:rsidRPr="00444F58">
        <w:rPr>
          <w:rStyle w:val="StyleUnderline"/>
          <w:rFonts w:ascii="Comic Sans MS" w:hAnsi="Comic Sans MS"/>
          <w:highlight w:val="green"/>
        </w:rPr>
        <w:t xml:space="preserve">and that their system will be </w:t>
      </w:r>
      <w:r w:rsidRPr="00444F58">
        <w:rPr>
          <w:rStyle w:val="Emphasis"/>
          <w:rFonts w:ascii="Comic Sans MS" w:hAnsi="Comic Sans MS"/>
          <w:highlight w:val="green"/>
        </w:rPr>
        <w:t>unpredictable</w:t>
      </w:r>
      <w:r w:rsidRPr="00444F58">
        <w:rPr>
          <w:rStyle w:val="StyleUnderline"/>
          <w:rFonts w:ascii="Comic Sans MS" w:hAnsi="Comic Sans MS"/>
          <w:highlight w:val="green"/>
        </w:rPr>
        <w:t xml:space="preserve"> if the other sides </w:t>
      </w:r>
      <w:proofErr w:type="gramStart"/>
      <w:r w:rsidRPr="00444F58">
        <w:rPr>
          <w:rStyle w:val="StyleUnderline"/>
          <w:rFonts w:ascii="Comic Sans MS" w:hAnsi="Comic Sans MS"/>
          <w:highlight w:val="green"/>
        </w:rPr>
        <w:t>deploys</w:t>
      </w:r>
      <w:proofErr w:type="gramEnd"/>
      <w:r w:rsidRPr="00444F58">
        <w:rPr>
          <w:rStyle w:val="StyleUnderline"/>
          <w:rFonts w:ascii="Comic Sans MS" w:hAnsi="Comic Sans MS"/>
        </w:rPr>
        <w:t xml:space="preserve"> its LAWS. This is related to the way the acquisition of </w:t>
      </w:r>
      <w:r w:rsidRPr="00444F58">
        <w:rPr>
          <w:rStyle w:val="Emphasis"/>
          <w:rFonts w:ascii="Comic Sans MS" w:hAnsi="Comic Sans MS"/>
          <w:highlight w:val="green"/>
        </w:rPr>
        <w:t>chemical weapons</w:t>
      </w:r>
      <w:r w:rsidRPr="00444F58">
        <w:rPr>
          <w:rFonts w:ascii="Comic Sans MS" w:hAnsi="Comic Sans MS"/>
        </w:rPr>
        <w:t xml:space="preserve"> by both sides </w:t>
      </w:r>
      <w:r w:rsidRPr="00444F58">
        <w:rPr>
          <w:rStyle w:val="StyleUnderline"/>
          <w:rFonts w:ascii="Comic Sans MS" w:hAnsi="Comic Sans MS"/>
          <w:highlight w:val="green"/>
        </w:rPr>
        <w:t xml:space="preserve">led to </w:t>
      </w:r>
      <w:r w:rsidRPr="00444F58">
        <w:rPr>
          <w:rStyle w:val="Emphasis"/>
          <w:rFonts w:ascii="Comic Sans MS" w:hAnsi="Comic Sans MS"/>
          <w:highlight w:val="green"/>
        </w:rPr>
        <w:t>stalemates</w:t>
      </w:r>
      <w:r w:rsidRPr="00444F58">
        <w:rPr>
          <w:rStyle w:val="StyleUnderline"/>
          <w:rFonts w:ascii="Comic Sans MS" w:hAnsi="Comic Sans MS"/>
        </w:rPr>
        <w:t xml:space="preserve"> in World War I </w:t>
      </w:r>
      <w:r w:rsidRPr="00444F58">
        <w:rPr>
          <w:rStyle w:val="StyleUnderline"/>
          <w:rFonts w:ascii="Comic Sans MS" w:hAnsi="Comic Sans MS"/>
          <w:highlight w:val="green"/>
        </w:rPr>
        <w:t xml:space="preserve">and helped </w:t>
      </w:r>
      <w:r w:rsidRPr="00444F58">
        <w:rPr>
          <w:rStyle w:val="Emphasis"/>
          <w:rFonts w:ascii="Comic Sans MS" w:hAnsi="Comic Sans MS"/>
          <w:highlight w:val="green"/>
        </w:rPr>
        <w:t>discourage</w:t>
      </w:r>
      <w:r w:rsidRPr="00444F58">
        <w:rPr>
          <w:rStyle w:val="StyleUnderline"/>
          <w:rFonts w:ascii="Comic Sans MS" w:hAnsi="Comic Sans MS"/>
          <w:highlight w:val="green"/>
        </w:rPr>
        <w:t xml:space="preserve"> battlefield use</w:t>
      </w:r>
      <w:r w:rsidRPr="00444F58">
        <w:rPr>
          <w:rFonts w:ascii="Comic Sans MS" w:hAnsi="Comic Sans MS"/>
        </w:rPr>
        <w:t xml:space="preserve"> in World War II in the European theater.34 Both sides had chemical weapons capacity but did not use them because they knew the other side could respond in kind, and that it would lead to results that were, at best, a stalemate and, at worst, unpredictable (due to the way wind and other factors can rapidly shift the effect of a chemical weapons attack).</w:t>
      </w:r>
    </w:p>
    <w:p w14:paraId="17D20D9C" w14:textId="77777777" w:rsidR="00444F58" w:rsidRPr="00444F58" w:rsidRDefault="00444F58" w:rsidP="00444F58">
      <w:pPr>
        <w:pStyle w:val="Heading4"/>
        <w:rPr>
          <w:rFonts w:ascii="Comic Sans MS" w:hAnsi="Comic Sans MS" w:cs="Calibri"/>
        </w:rPr>
      </w:pPr>
      <w:r w:rsidRPr="00444F58">
        <w:rPr>
          <w:rFonts w:ascii="Comic Sans MS" w:hAnsi="Comic Sans MS" w:cs="Calibri"/>
        </w:rPr>
        <w:t xml:space="preserve">Information processing and </w:t>
      </w:r>
      <w:r w:rsidRPr="00444F58">
        <w:rPr>
          <w:rFonts w:ascii="Comic Sans MS" w:hAnsi="Comic Sans MS" w:cs="Calibri"/>
          <w:u w:val="single"/>
        </w:rPr>
        <w:t>hardened early warning</w:t>
      </w:r>
      <w:r w:rsidRPr="00444F58">
        <w:rPr>
          <w:rFonts w:ascii="Comic Sans MS" w:hAnsi="Comic Sans MS" w:cs="Calibri"/>
        </w:rPr>
        <w:t xml:space="preserve"> stops </w:t>
      </w:r>
      <w:r w:rsidRPr="00444F58">
        <w:rPr>
          <w:rFonts w:ascii="Comic Sans MS" w:hAnsi="Comic Sans MS" w:cs="Calibri"/>
          <w:u w:val="single"/>
        </w:rPr>
        <w:t>spoofing</w:t>
      </w:r>
      <w:r w:rsidRPr="00444F58">
        <w:rPr>
          <w:rFonts w:ascii="Comic Sans MS" w:hAnsi="Comic Sans MS" w:cs="Calibri"/>
        </w:rPr>
        <w:t xml:space="preserve"> and </w:t>
      </w:r>
      <w:r w:rsidRPr="00444F58">
        <w:rPr>
          <w:rFonts w:ascii="Comic Sans MS" w:hAnsi="Comic Sans MS" w:cs="Calibri"/>
          <w:u w:val="single"/>
        </w:rPr>
        <w:t xml:space="preserve">crisis </w:t>
      </w:r>
      <w:proofErr w:type="spellStart"/>
      <w:r w:rsidRPr="00444F58">
        <w:rPr>
          <w:rFonts w:ascii="Comic Sans MS" w:hAnsi="Comic Sans MS" w:cs="Calibri"/>
          <w:u w:val="single"/>
        </w:rPr>
        <w:t>miscalc</w:t>
      </w:r>
      <w:proofErr w:type="spellEnd"/>
      <w:r w:rsidRPr="00444F58">
        <w:rPr>
          <w:rFonts w:ascii="Comic Sans MS" w:hAnsi="Comic Sans MS" w:cs="Calibri"/>
        </w:rPr>
        <w:t xml:space="preserve"> – turns the case </w:t>
      </w:r>
    </w:p>
    <w:p w14:paraId="7060D6A9" w14:textId="77777777" w:rsidR="00444F58" w:rsidRPr="00444F58" w:rsidRDefault="00444F58" w:rsidP="00444F58">
      <w:pPr>
        <w:rPr>
          <w:rFonts w:ascii="Comic Sans MS" w:hAnsi="Comic Sans MS"/>
        </w:rPr>
      </w:pPr>
      <w:r w:rsidRPr="00444F58">
        <w:rPr>
          <w:rStyle w:val="Style13ptBold"/>
          <w:rFonts w:ascii="Comic Sans MS" w:hAnsi="Comic Sans MS"/>
        </w:rPr>
        <w:t>Horowitz</w:t>
      </w:r>
      <w:r w:rsidRPr="00444F58">
        <w:rPr>
          <w:rFonts w:ascii="Comic Sans MS" w:hAnsi="Comic Sans MS"/>
        </w:rPr>
        <w:t xml:space="preserve"> et al </w:t>
      </w:r>
      <w:r w:rsidRPr="00444F58">
        <w:rPr>
          <w:rStyle w:val="Style13ptBold"/>
          <w:rFonts w:ascii="Comic Sans MS" w:hAnsi="Comic Sans MS"/>
        </w:rPr>
        <w:t>19</w:t>
      </w:r>
      <w:r w:rsidRPr="00444F58">
        <w:rPr>
          <w:rFonts w:ascii="Comic Sans MS" w:hAnsi="Comic Sans MS"/>
        </w:rPr>
        <w:t xml:space="preserve"> [Michael C. Horowitz is Professor of Political Science and Associate Director of Perry World House at the University of Pennsylvania. Paul </w:t>
      </w:r>
      <w:proofErr w:type="spellStart"/>
      <w:r w:rsidRPr="00444F58">
        <w:rPr>
          <w:rFonts w:ascii="Comic Sans MS" w:hAnsi="Comic Sans MS"/>
        </w:rPr>
        <w:t>Scharre</w:t>
      </w:r>
      <w:proofErr w:type="spellEnd"/>
      <w:r w:rsidRPr="00444F58">
        <w:rPr>
          <w:rFonts w:ascii="Comic Sans MS" w:hAnsi="Comic Sans MS"/>
        </w:rPr>
        <w:t xml:space="preserve"> is Senior Fellow and Director, Technology and National Security Program at the Center for a New American Security. Alexander Velez-Green is a defense analyst based in Washington, DC. "A Stable Nuclear Future? The Impact of Autonomous Systems and Artificial Intelligence." https://arxiv.org/ftp/arxiv/papers/1912/1912.05291.pdf]</w:t>
      </w:r>
    </w:p>
    <w:p w14:paraId="4E180C0D" w14:textId="77777777" w:rsidR="00444F58" w:rsidRPr="00444F58" w:rsidRDefault="00444F58" w:rsidP="00444F58">
      <w:pPr>
        <w:rPr>
          <w:rFonts w:ascii="Comic Sans MS" w:hAnsi="Comic Sans MS"/>
        </w:rPr>
      </w:pPr>
      <w:r w:rsidRPr="00444F58">
        <w:rPr>
          <w:rFonts w:ascii="Comic Sans MS" w:hAnsi="Comic Sans MS"/>
        </w:rPr>
        <w:t xml:space="preserve">These challenges with existing automation of nuclear command and control illustrate the way that </w:t>
      </w:r>
      <w:r w:rsidRPr="00444F58">
        <w:rPr>
          <w:rStyle w:val="StyleUnderline"/>
          <w:rFonts w:ascii="Comic Sans MS" w:hAnsi="Comic Sans MS"/>
          <w:highlight w:val="green"/>
        </w:rPr>
        <w:t>automation can</w:t>
      </w:r>
      <w:r w:rsidRPr="00444F58">
        <w:rPr>
          <w:rStyle w:val="StyleUnderline"/>
          <w:rFonts w:ascii="Comic Sans MS" w:hAnsi="Comic Sans MS"/>
        </w:rPr>
        <w:t xml:space="preserve"> become a double-edged sword</w:t>
      </w:r>
      <w:r w:rsidRPr="00444F58">
        <w:rPr>
          <w:rFonts w:ascii="Comic Sans MS" w:hAnsi="Comic Sans MS"/>
        </w:rPr>
        <w:t xml:space="preserve">. </w:t>
      </w:r>
      <w:r w:rsidRPr="00444F58">
        <w:rPr>
          <w:rStyle w:val="StyleUnderline"/>
          <w:rFonts w:ascii="Comic Sans MS" w:hAnsi="Comic Sans MS"/>
        </w:rPr>
        <w:t xml:space="preserve">Shortening the time and steps needed to launch nuclear weapons can </w:t>
      </w:r>
      <w:r w:rsidRPr="00444F58">
        <w:rPr>
          <w:rStyle w:val="StyleUnderline"/>
          <w:rFonts w:ascii="Comic Sans MS" w:hAnsi="Comic Sans MS"/>
          <w:highlight w:val="green"/>
        </w:rPr>
        <w:t xml:space="preserve">help </w:t>
      </w:r>
      <w:r w:rsidRPr="00444F58">
        <w:rPr>
          <w:rStyle w:val="Emphasis"/>
          <w:rFonts w:ascii="Comic Sans MS" w:hAnsi="Comic Sans MS"/>
          <w:highlight w:val="green"/>
        </w:rPr>
        <w:t>buy more time</w:t>
      </w:r>
      <w:r w:rsidRPr="00444F58">
        <w:rPr>
          <w:rFonts w:ascii="Comic Sans MS" w:hAnsi="Comic Sans MS"/>
          <w:highlight w:val="green"/>
        </w:rPr>
        <w:t xml:space="preserve"> </w:t>
      </w:r>
      <w:r w:rsidRPr="00444F58">
        <w:rPr>
          <w:rStyle w:val="StyleUnderline"/>
          <w:rFonts w:ascii="Comic Sans MS" w:hAnsi="Comic Sans MS"/>
          <w:highlight w:val="green"/>
        </w:rPr>
        <w:t>for</w:t>
      </w:r>
      <w:r w:rsidRPr="00444F58">
        <w:rPr>
          <w:rFonts w:ascii="Comic Sans MS" w:hAnsi="Comic Sans MS"/>
          <w:highlight w:val="green"/>
        </w:rPr>
        <w:t xml:space="preserve"> </w:t>
      </w:r>
      <w:r w:rsidRPr="00444F58">
        <w:rPr>
          <w:rStyle w:val="StyleUnderline"/>
          <w:rFonts w:ascii="Comic Sans MS" w:hAnsi="Comic Sans MS"/>
          <w:highlight w:val="green"/>
        </w:rPr>
        <w:t>decision-makers to weigh</w:t>
      </w:r>
      <w:r w:rsidRPr="00444F58">
        <w:rPr>
          <w:rStyle w:val="StyleUnderline"/>
          <w:rFonts w:ascii="Comic Sans MS" w:hAnsi="Comic Sans MS"/>
        </w:rPr>
        <w:t xml:space="preserve"> ambiguous </w:t>
      </w:r>
      <w:r w:rsidRPr="00444F58">
        <w:rPr>
          <w:rStyle w:val="Emphasis"/>
          <w:rFonts w:ascii="Comic Sans MS" w:hAnsi="Comic Sans MS"/>
          <w:highlight w:val="green"/>
        </w:rPr>
        <w:t>information</w:t>
      </w:r>
      <w:r w:rsidRPr="00444F58">
        <w:rPr>
          <w:rFonts w:ascii="Comic Sans MS" w:hAnsi="Comic Sans MS"/>
          <w:highlight w:val="green"/>
        </w:rPr>
        <w:t xml:space="preserve"> </w:t>
      </w:r>
      <w:r w:rsidRPr="00444F58">
        <w:rPr>
          <w:rStyle w:val="StyleUnderline"/>
          <w:rFonts w:ascii="Comic Sans MS" w:hAnsi="Comic Sans MS"/>
          <w:highlight w:val="green"/>
        </w:rPr>
        <w:t xml:space="preserve">and make an </w:t>
      </w:r>
      <w:r w:rsidRPr="00444F58">
        <w:rPr>
          <w:rStyle w:val="Emphasis"/>
          <w:rFonts w:ascii="Comic Sans MS" w:hAnsi="Comic Sans MS"/>
          <w:highlight w:val="green"/>
        </w:rPr>
        <w:t>informed judgment</w:t>
      </w:r>
      <w:r w:rsidRPr="00444F58">
        <w:rPr>
          <w:rFonts w:ascii="Comic Sans MS" w:hAnsi="Comic Sans MS"/>
        </w:rPr>
        <w:t xml:space="preserve"> before acting. On the other hand, in the event of accidents or misuse, there may be fewer steps and consequently fewer safeguards in place. </w:t>
      </w:r>
    </w:p>
    <w:p w14:paraId="0B9335E7" w14:textId="77777777" w:rsidR="00444F58" w:rsidRPr="00444F58" w:rsidRDefault="00444F58" w:rsidP="00444F58">
      <w:pPr>
        <w:rPr>
          <w:rFonts w:ascii="Comic Sans MS" w:hAnsi="Comic Sans MS"/>
        </w:rPr>
      </w:pPr>
      <w:r w:rsidRPr="00444F58">
        <w:rPr>
          <w:rFonts w:ascii="Comic Sans MS" w:hAnsi="Comic Sans MS"/>
        </w:rPr>
        <w:t xml:space="preserve">A critical question is thus how militaries will employ advances in AI to influence their early warning and NC2 systems. There may be many places where militaries could employ </w:t>
      </w:r>
      <w:r w:rsidRPr="00444F58">
        <w:rPr>
          <w:rStyle w:val="StyleUnderline"/>
          <w:rFonts w:ascii="Comic Sans MS" w:hAnsi="Comic Sans MS"/>
        </w:rPr>
        <w:t xml:space="preserve">new forms of autonomous </w:t>
      </w:r>
      <w:r w:rsidRPr="00444F58">
        <w:rPr>
          <w:rStyle w:val="StyleUnderline"/>
          <w:rFonts w:ascii="Comic Sans MS" w:hAnsi="Comic Sans MS"/>
          <w:highlight w:val="green"/>
        </w:rPr>
        <w:t>systems</w:t>
      </w:r>
      <w:r w:rsidRPr="00444F58">
        <w:rPr>
          <w:rStyle w:val="StyleUnderline"/>
          <w:rFonts w:ascii="Comic Sans MS" w:hAnsi="Comic Sans MS"/>
        </w:rPr>
        <w:t xml:space="preserve"> to </w:t>
      </w:r>
      <w:r w:rsidRPr="00444F58">
        <w:rPr>
          <w:rStyle w:val="StyleUnderline"/>
          <w:rFonts w:ascii="Comic Sans MS" w:hAnsi="Comic Sans MS"/>
          <w:highlight w:val="green"/>
        </w:rPr>
        <w:t>bolster</w:t>
      </w:r>
      <w:r w:rsidRPr="00444F58">
        <w:rPr>
          <w:rStyle w:val="StyleUnderline"/>
          <w:rFonts w:ascii="Comic Sans MS" w:hAnsi="Comic Sans MS"/>
        </w:rPr>
        <w:t xml:space="preserve"> the </w:t>
      </w:r>
      <w:r w:rsidRPr="00444F58">
        <w:rPr>
          <w:rStyle w:val="Emphasis"/>
          <w:rFonts w:ascii="Comic Sans MS" w:hAnsi="Comic Sans MS"/>
          <w:highlight w:val="green"/>
        </w:rPr>
        <w:t>reliability</w:t>
      </w:r>
      <w:r w:rsidRPr="00444F58">
        <w:rPr>
          <w:rFonts w:ascii="Comic Sans MS" w:hAnsi="Comic Sans MS"/>
          <w:highlight w:val="green"/>
        </w:rPr>
        <w:t xml:space="preserve"> </w:t>
      </w:r>
      <w:r w:rsidRPr="00444F58">
        <w:rPr>
          <w:rStyle w:val="StyleUnderline"/>
          <w:rFonts w:ascii="Comic Sans MS" w:hAnsi="Comic Sans MS"/>
          <w:highlight w:val="green"/>
        </w:rPr>
        <w:t>and</w:t>
      </w:r>
      <w:r w:rsidRPr="00444F58">
        <w:rPr>
          <w:rFonts w:ascii="Comic Sans MS" w:hAnsi="Comic Sans MS"/>
          <w:highlight w:val="green"/>
        </w:rPr>
        <w:t xml:space="preserve"> </w:t>
      </w:r>
      <w:r w:rsidRPr="00444F58">
        <w:rPr>
          <w:rStyle w:val="Emphasis"/>
          <w:rFonts w:ascii="Comic Sans MS" w:hAnsi="Comic Sans MS"/>
          <w:highlight w:val="green"/>
        </w:rPr>
        <w:t>effectiveness</w:t>
      </w:r>
      <w:r w:rsidRPr="00444F58">
        <w:rPr>
          <w:rFonts w:ascii="Comic Sans MS" w:hAnsi="Comic Sans MS"/>
          <w:highlight w:val="green"/>
        </w:rPr>
        <w:t xml:space="preserve"> </w:t>
      </w:r>
      <w:r w:rsidRPr="00444F58">
        <w:rPr>
          <w:rStyle w:val="StyleUnderline"/>
          <w:rFonts w:ascii="Comic Sans MS" w:hAnsi="Comic Sans MS"/>
          <w:highlight w:val="green"/>
        </w:rPr>
        <w:t xml:space="preserve">of </w:t>
      </w:r>
      <w:r w:rsidRPr="00444F58">
        <w:rPr>
          <w:rStyle w:val="Emphasis"/>
          <w:rFonts w:ascii="Comic Sans MS" w:hAnsi="Comic Sans MS"/>
          <w:highlight w:val="green"/>
        </w:rPr>
        <w:t>early warning</w:t>
      </w:r>
      <w:r w:rsidRPr="00444F58">
        <w:rPr>
          <w:rStyle w:val="StyleUnderline"/>
          <w:rFonts w:ascii="Comic Sans MS" w:hAnsi="Comic Sans MS"/>
        </w:rPr>
        <w:t xml:space="preserve"> and </w:t>
      </w:r>
      <w:r w:rsidRPr="00444F58">
        <w:rPr>
          <w:rStyle w:val="Emphasis"/>
          <w:rFonts w:ascii="Comic Sans MS" w:hAnsi="Comic Sans MS"/>
        </w:rPr>
        <w:t>NC2</w:t>
      </w:r>
      <w:r w:rsidRPr="00444F58">
        <w:rPr>
          <w:rFonts w:ascii="Comic Sans MS" w:hAnsi="Comic Sans MS"/>
        </w:rPr>
        <w:t xml:space="preserve">. </w:t>
      </w:r>
      <w:r w:rsidRPr="00444F58">
        <w:rPr>
          <w:rStyle w:val="StyleUnderline"/>
          <w:rFonts w:ascii="Comic Sans MS" w:hAnsi="Comic Sans MS"/>
        </w:rPr>
        <w:t xml:space="preserve">Human-machine teaming could help </w:t>
      </w:r>
      <w:r w:rsidRPr="00444F58">
        <w:rPr>
          <w:rStyle w:val="StyleUnderline"/>
          <w:rFonts w:ascii="Comic Sans MS" w:hAnsi="Comic Sans MS"/>
          <w:highlight w:val="green"/>
        </w:rPr>
        <w:t xml:space="preserve">offset </w:t>
      </w:r>
      <w:r w:rsidRPr="00444F58">
        <w:rPr>
          <w:rStyle w:val="Emphasis"/>
          <w:rFonts w:ascii="Comic Sans MS" w:hAnsi="Comic Sans MS"/>
          <w:highlight w:val="green"/>
        </w:rPr>
        <w:t>automation bias</w:t>
      </w:r>
      <w:r w:rsidRPr="00444F58">
        <w:rPr>
          <w:rStyle w:val="StyleUnderline"/>
          <w:rFonts w:ascii="Comic Sans MS" w:hAnsi="Comic Sans MS"/>
        </w:rPr>
        <w:t xml:space="preserve"> </w:t>
      </w:r>
      <w:r w:rsidRPr="00444F58">
        <w:rPr>
          <w:rStyle w:val="StyleUnderline"/>
          <w:rFonts w:ascii="Comic Sans MS" w:hAnsi="Comic Sans MS"/>
          <w:highlight w:val="green"/>
        </w:rPr>
        <w:t>and</w:t>
      </w:r>
      <w:r w:rsidRPr="00444F58">
        <w:rPr>
          <w:rStyle w:val="StyleUnderline"/>
          <w:rFonts w:ascii="Comic Sans MS" w:hAnsi="Comic Sans MS"/>
        </w:rPr>
        <w:t xml:space="preserve"> thus </w:t>
      </w:r>
      <w:r w:rsidRPr="00444F58">
        <w:rPr>
          <w:rStyle w:val="StyleUnderline"/>
          <w:rFonts w:ascii="Comic Sans MS" w:hAnsi="Comic Sans MS"/>
          <w:highlight w:val="green"/>
        </w:rPr>
        <w:t>enable</w:t>
      </w:r>
      <w:r w:rsidRPr="00444F58">
        <w:rPr>
          <w:rStyle w:val="StyleUnderline"/>
          <w:rFonts w:ascii="Comic Sans MS" w:hAnsi="Comic Sans MS"/>
        </w:rPr>
        <w:t xml:space="preserve"> the use of more autonomous systems</w:t>
      </w:r>
      <w:r w:rsidRPr="00444F58">
        <w:rPr>
          <w:rFonts w:ascii="Comic Sans MS" w:hAnsi="Comic Sans MS"/>
        </w:rPr>
        <w:t xml:space="preserve">. More </w:t>
      </w:r>
      <w:r w:rsidRPr="00444F58">
        <w:rPr>
          <w:rStyle w:val="StyleUnderline"/>
          <w:rFonts w:ascii="Comic Sans MS" w:hAnsi="Comic Sans MS"/>
        </w:rPr>
        <w:t>advanced automation</w:t>
      </w:r>
      <w:r w:rsidRPr="00444F58">
        <w:rPr>
          <w:rFonts w:ascii="Comic Sans MS" w:hAnsi="Comic Sans MS"/>
        </w:rPr>
        <w:t xml:space="preserve"> in nuclear early warning systems </w:t>
      </w:r>
      <w:r w:rsidRPr="00444F58">
        <w:rPr>
          <w:rStyle w:val="StyleUnderline"/>
          <w:rFonts w:ascii="Comic Sans MS" w:hAnsi="Comic Sans MS"/>
        </w:rPr>
        <w:t xml:space="preserve">could allow greater </w:t>
      </w:r>
      <w:r w:rsidRPr="00444F58">
        <w:rPr>
          <w:rStyle w:val="StyleUnderline"/>
          <w:rFonts w:ascii="Comic Sans MS" w:hAnsi="Comic Sans MS"/>
          <w:highlight w:val="green"/>
        </w:rPr>
        <w:t>situational awareness, reducing</w:t>
      </w:r>
      <w:r w:rsidRPr="00444F58">
        <w:rPr>
          <w:rStyle w:val="StyleUnderline"/>
          <w:rFonts w:ascii="Comic Sans MS" w:hAnsi="Comic Sans MS"/>
        </w:rPr>
        <w:t xml:space="preserve"> the risk of </w:t>
      </w:r>
      <w:r w:rsidRPr="00444F58">
        <w:rPr>
          <w:rStyle w:val="Emphasis"/>
          <w:rFonts w:ascii="Comic Sans MS" w:hAnsi="Comic Sans MS"/>
          <w:highlight w:val="green"/>
        </w:rPr>
        <w:t>false alarms</w:t>
      </w:r>
      <w:r w:rsidRPr="00444F58">
        <w:rPr>
          <w:rFonts w:ascii="Comic Sans MS" w:hAnsi="Comic Sans MS"/>
        </w:rPr>
        <w:t xml:space="preserve">. </w:t>
      </w:r>
      <w:r w:rsidRPr="00444F58">
        <w:rPr>
          <w:rStyle w:val="StyleUnderline"/>
          <w:rFonts w:ascii="Comic Sans MS" w:hAnsi="Comic Sans MS"/>
        </w:rPr>
        <w:t xml:space="preserve">It could also play a </w:t>
      </w:r>
      <w:r w:rsidRPr="00444F58">
        <w:rPr>
          <w:rStyle w:val="Emphasis"/>
          <w:rFonts w:ascii="Comic Sans MS" w:hAnsi="Comic Sans MS"/>
        </w:rPr>
        <w:t>valuable role</w:t>
      </w:r>
      <w:r w:rsidRPr="00444F58">
        <w:rPr>
          <w:rStyle w:val="StyleUnderline"/>
          <w:rFonts w:ascii="Comic Sans MS" w:hAnsi="Comic Sans MS"/>
        </w:rPr>
        <w:t xml:space="preserve"> in helping human decision-makers process large amounts of information quickly</w:t>
      </w:r>
      <w:r w:rsidRPr="00444F58">
        <w:rPr>
          <w:rFonts w:ascii="Comic Sans MS" w:hAnsi="Comic Sans MS"/>
        </w:rPr>
        <w:t xml:space="preserve">. In this regard, </w:t>
      </w:r>
      <w:r w:rsidRPr="00444F58">
        <w:rPr>
          <w:rStyle w:val="StyleUnderline"/>
          <w:rFonts w:ascii="Comic Sans MS" w:hAnsi="Comic Sans MS"/>
        </w:rPr>
        <w:t xml:space="preserve">automated data </w:t>
      </w:r>
      <w:r w:rsidRPr="00444F58">
        <w:rPr>
          <w:rStyle w:val="StyleUnderline"/>
          <w:rFonts w:ascii="Comic Sans MS" w:hAnsi="Comic Sans MS"/>
          <w:highlight w:val="green"/>
        </w:rPr>
        <w:t xml:space="preserve">processing may play a </w:t>
      </w:r>
      <w:r w:rsidRPr="00444F58">
        <w:rPr>
          <w:rStyle w:val="Emphasis"/>
          <w:rFonts w:ascii="Comic Sans MS" w:hAnsi="Comic Sans MS"/>
          <w:highlight w:val="green"/>
        </w:rPr>
        <w:t>critical role</w:t>
      </w:r>
      <w:r w:rsidRPr="00444F58">
        <w:rPr>
          <w:rStyle w:val="StyleUnderline"/>
          <w:rFonts w:ascii="Comic Sans MS" w:hAnsi="Comic Sans MS"/>
          <w:highlight w:val="green"/>
        </w:rPr>
        <w:t xml:space="preserve"> in helping</w:t>
      </w:r>
      <w:r w:rsidRPr="00444F58">
        <w:rPr>
          <w:rFonts w:ascii="Comic Sans MS" w:hAnsi="Comic Sans MS"/>
        </w:rPr>
        <w:t xml:space="preserve"> </w:t>
      </w:r>
      <w:r w:rsidRPr="00444F58">
        <w:rPr>
          <w:rStyle w:val="StyleUnderline"/>
          <w:rFonts w:ascii="Comic Sans MS" w:hAnsi="Comic Sans MS"/>
        </w:rPr>
        <w:t xml:space="preserve">human nuclear early warning operators to </w:t>
      </w:r>
      <w:r w:rsidRPr="00444F58">
        <w:rPr>
          <w:rStyle w:val="Emphasis"/>
          <w:rFonts w:ascii="Comic Sans MS" w:hAnsi="Comic Sans MS"/>
          <w:highlight w:val="green"/>
        </w:rPr>
        <w:t>identify threats</w:t>
      </w:r>
      <w:r w:rsidRPr="00444F58">
        <w:rPr>
          <w:rFonts w:ascii="Comic Sans MS" w:hAnsi="Comic Sans MS"/>
        </w:rPr>
        <w:t xml:space="preserve"> – and false cues – </w:t>
      </w:r>
      <w:r w:rsidRPr="00444F58">
        <w:rPr>
          <w:rStyle w:val="StyleUnderline"/>
          <w:rFonts w:ascii="Comic Sans MS" w:hAnsi="Comic Sans MS"/>
          <w:highlight w:val="green"/>
        </w:rPr>
        <w:t>in a</w:t>
      </w:r>
      <w:r w:rsidRPr="00444F58">
        <w:rPr>
          <w:rStyle w:val="StyleUnderline"/>
          <w:rFonts w:ascii="Comic Sans MS" w:hAnsi="Comic Sans MS"/>
        </w:rPr>
        <w:t xml:space="preserve">n increasingly </w:t>
      </w:r>
      <w:r w:rsidRPr="00444F58">
        <w:rPr>
          <w:rStyle w:val="StyleUnderline"/>
          <w:rFonts w:ascii="Comic Sans MS" w:hAnsi="Comic Sans MS"/>
          <w:highlight w:val="green"/>
        </w:rPr>
        <w:t>data-saturated</w:t>
      </w:r>
      <w:r w:rsidRPr="00444F58">
        <w:rPr>
          <w:rStyle w:val="StyleUnderline"/>
          <w:rFonts w:ascii="Comic Sans MS" w:hAnsi="Comic Sans MS"/>
        </w:rPr>
        <w:t xml:space="preserve"> and complex strategic </w:t>
      </w:r>
      <w:r w:rsidRPr="00444F58">
        <w:rPr>
          <w:rStyle w:val="StyleUnderline"/>
          <w:rFonts w:ascii="Comic Sans MS" w:hAnsi="Comic Sans MS"/>
          <w:highlight w:val="green"/>
        </w:rPr>
        <w:t>environment</w:t>
      </w:r>
      <w:r w:rsidRPr="00444F58">
        <w:rPr>
          <w:rStyle w:val="StyleUnderline"/>
          <w:rFonts w:ascii="Comic Sans MS" w:hAnsi="Comic Sans MS"/>
        </w:rPr>
        <w:t xml:space="preserve">. Increased </w:t>
      </w:r>
      <w:r w:rsidRPr="00444F58">
        <w:rPr>
          <w:rStyle w:val="StyleUnderline"/>
          <w:rFonts w:ascii="Comic Sans MS" w:hAnsi="Comic Sans MS"/>
          <w:highlight w:val="green"/>
        </w:rPr>
        <w:t xml:space="preserve">automation in </w:t>
      </w:r>
      <w:r w:rsidRPr="00444F58">
        <w:rPr>
          <w:rStyle w:val="Emphasis"/>
          <w:rFonts w:ascii="Comic Sans MS" w:hAnsi="Comic Sans MS"/>
          <w:highlight w:val="green"/>
        </w:rPr>
        <w:t>NC2</w:t>
      </w:r>
      <w:r w:rsidRPr="00444F58">
        <w:rPr>
          <w:rStyle w:val="StyleUnderline"/>
          <w:rFonts w:ascii="Comic Sans MS" w:hAnsi="Comic Sans MS"/>
          <w:highlight w:val="green"/>
        </w:rPr>
        <w:t xml:space="preserve"> could</w:t>
      </w:r>
      <w:r w:rsidRPr="00444F58">
        <w:rPr>
          <w:rStyle w:val="StyleUnderline"/>
          <w:rFonts w:ascii="Comic Sans MS" w:hAnsi="Comic Sans MS"/>
        </w:rPr>
        <w:t xml:space="preserve"> also help to </w:t>
      </w:r>
      <w:r w:rsidRPr="00444F58">
        <w:rPr>
          <w:rStyle w:val="StyleUnderline"/>
          <w:rFonts w:ascii="Comic Sans MS" w:hAnsi="Comic Sans MS"/>
          <w:highlight w:val="green"/>
        </w:rPr>
        <w:t>reduce the</w:t>
      </w:r>
      <w:r w:rsidRPr="00444F58">
        <w:rPr>
          <w:rFonts w:ascii="Comic Sans MS" w:hAnsi="Comic Sans MS"/>
          <w:highlight w:val="green"/>
        </w:rPr>
        <w:t xml:space="preserve"> </w:t>
      </w:r>
      <w:r w:rsidRPr="00444F58">
        <w:rPr>
          <w:rStyle w:val="Emphasis"/>
          <w:rFonts w:ascii="Comic Sans MS" w:hAnsi="Comic Sans MS"/>
          <w:highlight w:val="green"/>
        </w:rPr>
        <w:t>risk of accidents</w:t>
      </w:r>
      <w:r w:rsidRPr="00444F58">
        <w:rPr>
          <w:rFonts w:ascii="Comic Sans MS" w:hAnsi="Comic Sans MS"/>
        </w:rPr>
        <w:t xml:space="preserve"> </w:t>
      </w:r>
      <w:r w:rsidRPr="00444F58">
        <w:rPr>
          <w:rStyle w:val="StyleUnderline"/>
          <w:rFonts w:ascii="Comic Sans MS" w:hAnsi="Comic Sans MS"/>
        </w:rPr>
        <w:t>or unauthorized us</w:t>
      </w:r>
      <w:r w:rsidRPr="00444F58">
        <w:rPr>
          <w:rFonts w:ascii="Comic Sans MS" w:hAnsi="Comic Sans MS"/>
        </w:rPr>
        <w:t xml:space="preserve">e. </w:t>
      </w:r>
      <w:r w:rsidRPr="00444F58">
        <w:rPr>
          <w:rStyle w:val="StyleUnderline"/>
          <w:rFonts w:ascii="Comic Sans MS" w:hAnsi="Comic Sans MS"/>
        </w:rPr>
        <w:t xml:space="preserve">And an expanded role for automation in </w:t>
      </w:r>
      <w:r w:rsidRPr="00444F58">
        <w:rPr>
          <w:rStyle w:val="Emphasis"/>
          <w:rFonts w:ascii="Comic Sans MS" w:hAnsi="Comic Sans MS"/>
        </w:rPr>
        <w:t>communications</w:t>
      </w:r>
      <w:r w:rsidRPr="00444F58">
        <w:rPr>
          <w:rStyle w:val="StyleUnderline"/>
          <w:rFonts w:ascii="Comic Sans MS" w:hAnsi="Comic Sans MS"/>
        </w:rPr>
        <w:t xml:space="preserve"> could </w:t>
      </w:r>
      <w:r w:rsidRPr="00444F58">
        <w:rPr>
          <w:rStyle w:val="StyleUnderline"/>
          <w:rFonts w:ascii="Comic Sans MS" w:hAnsi="Comic Sans MS"/>
          <w:highlight w:val="green"/>
        </w:rPr>
        <w:t>help ensure</w:t>
      </w:r>
      <w:r w:rsidRPr="00444F58">
        <w:rPr>
          <w:rStyle w:val="StyleUnderline"/>
          <w:rFonts w:ascii="Comic Sans MS" w:hAnsi="Comic Sans MS"/>
        </w:rPr>
        <w:t xml:space="preserve"> that command-and-control </w:t>
      </w:r>
      <w:r w:rsidRPr="00444F58">
        <w:rPr>
          <w:rStyle w:val="Emphasis"/>
          <w:rFonts w:ascii="Comic Sans MS" w:hAnsi="Comic Sans MS"/>
          <w:highlight w:val="green"/>
        </w:rPr>
        <w:t>signals</w:t>
      </w:r>
      <w:r w:rsidRPr="00444F58">
        <w:rPr>
          <w:rStyle w:val="StyleUnderline"/>
          <w:rFonts w:ascii="Comic Sans MS" w:hAnsi="Comic Sans MS"/>
          <w:highlight w:val="green"/>
        </w:rPr>
        <w:t xml:space="preserve"> reach</w:t>
      </w:r>
      <w:r w:rsidRPr="00444F58">
        <w:rPr>
          <w:rStyle w:val="StyleUnderline"/>
          <w:rFonts w:ascii="Comic Sans MS" w:hAnsi="Comic Sans MS"/>
        </w:rPr>
        <w:t xml:space="preserve"> their </w:t>
      </w:r>
      <w:r w:rsidRPr="00444F58">
        <w:rPr>
          <w:rStyle w:val="StyleUnderline"/>
          <w:rFonts w:ascii="Comic Sans MS" w:hAnsi="Comic Sans MS"/>
          <w:highlight w:val="green"/>
        </w:rPr>
        <w:t>targets</w:t>
      </w:r>
      <w:r w:rsidRPr="00444F58">
        <w:rPr>
          <w:rStyle w:val="StyleUnderline"/>
          <w:rFonts w:ascii="Comic Sans MS" w:hAnsi="Comic Sans MS"/>
        </w:rPr>
        <w:t xml:space="preserve"> quickly and </w:t>
      </w:r>
      <w:r w:rsidRPr="00444F58">
        <w:rPr>
          <w:rStyle w:val="Emphasis"/>
          <w:rFonts w:ascii="Comic Sans MS" w:hAnsi="Comic Sans MS"/>
          <w:highlight w:val="green"/>
        </w:rPr>
        <w:t>uncorrupted</w:t>
      </w:r>
      <w:r w:rsidRPr="00444F58">
        <w:rPr>
          <w:rStyle w:val="StyleUnderline"/>
          <w:rFonts w:ascii="Comic Sans MS" w:hAnsi="Comic Sans MS"/>
        </w:rPr>
        <w:t xml:space="preserve"> in highly contested electromagnetic environments</w:t>
      </w:r>
      <w:r w:rsidRPr="00444F58">
        <w:rPr>
          <w:rFonts w:ascii="Comic Sans MS" w:hAnsi="Comic Sans MS"/>
        </w:rPr>
        <w:t>.</w:t>
      </w:r>
    </w:p>
    <w:p w14:paraId="298796F7" w14:textId="77777777" w:rsidR="00444F58" w:rsidRPr="00444F58" w:rsidRDefault="00444F58" w:rsidP="00444F58">
      <w:pPr>
        <w:rPr>
          <w:rFonts w:ascii="Comic Sans MS" w:hAnsi="Comic Sans MS"/>
        </w:rPr>
      </w:pPr>
    </w:p>
    <w:p w14:paraId="51B75679" w14:textId="77777777" w:rsidR="00444F58" w:rsidRPr="00444F58" w:rsidRDefault="00444F58" w:rsidP="00444F58">
      <w:pPr>
        <w:pStyle w:val="Heading4"/>
        <w:rPr>
          <w:rFonts w:ascii="Comic Sans MS" w:hAnsi="Comic Sans MS"/>
        </w:rPr>
      </w:pPr>
      <w:proofErr w:type="spellStart"/>
      <w:r w:rsidRPr="00444F58">
        <w:rPr>
          <w:rFonts w:ascii="Comic Sans MS" w:hAnsi="Comic Sans MS"/>
        </w:rPr>
        <w:t>Miscalc</w:t>
      </w:r>
      <w:proofErr w:type="spellEnd"/>
      <w:r w:rsidRPr="00444F58">
        <w:rPr>
          <w:rFonts w:ascii="Comic Sans MS" w:hAnsi="Comic Sans MS"/>
        </w:rPr>
        <w:t xml:space="preserve"> is a neg warrant—LAWs provide routes for de-escalation</w:t>
      </w:r>
    </w:p>
    <w:p w14:paraId="017D4A82" w14:textId="77777777" w:rsidR="00444F58" w:rsidRPr="00444F58" w:rsidRDefault="00444F58" w:rsidP="00444F58">
      <w:pPr>
        <w:rPr>
          <w:rFonts w:ascii="Comic Sans MS" w:hAnsi="Comic Sans MS"/>
        </w:rPr>
      </w:pPr>
      <w:r w:rsidRPr="00444F58">
        <w:rPr>
          <w:rStyle w:val="Style13ptBold"/>
          <w:rFonts w:ascii="Comic Sans MS" w:hAnsi="Comic Sans MS"/>
        </w:rPr>
        <w:t>Leys, 18</w:t>
      </w:r>
      <w:r w:rsidRPr="00444F58">
        <w:rPr>
          <w:rFonts w:ascii="Comic Sans MS" w:hAnsi="Comic Sans MS"/>
        </w:rPr>
        <w:t xml:space="preserve">—JD Candidate, Yale Law School (Nathan, “Autonomous Weapon Systems and International Crises,” Strategic Studies Quarterly, Spring 2018, </w:t>
      </w:r>
      <w:proofErr w:type="spellStart"/>
      <w:r w:rsidRPr="00444F58">
        <w:rPr>
          <w:rFonts w:ascii="Comic Sans MS" w:hAnsi="Comic Sans MS"/>
        </w:rPr>
        <w:t>dml</w:t>
      </w:r>
      <w:proofErr w:type="spellEnd"/>
      <w:r w:rsidRPr="00444F58">
        <w:rPr>
          <w:rFonts w:ascii="Comic Sans MS" w:hAnsi="Comic Sans MS"/>
        </w:rPr>
        <w:t>)</w:t>
      </w:r>
    </w:p>
    <w:p w14:paraId="3EA01BF1" w14:textId="77777777" w:rsidR="00444F58" w:rsidRPr="00444F58" w:rsidRDefault="00444F58" w:rsidP="00444F58">
      <w:pPr>
        <w:rPr>
          <w:rFonts w:ascii="Comic Sans MS" w:hAnsi="Comic Sans MS"/>
        </w:rPr>
      </w:pPr>
      <w:r w:rsidRPr="00444F58">
        <w:rPr>
          <w:rFonts w:ascii="Comic Sans MS" w:hAnsi="Comic Sans MS"/>
        </w:rPr>
        <w:t>In this case, the United States would prefer not to launch military action against Russia. Regardless of the veracity of Russia’s claim of an accidental firing, the United States could call for a diplomatic resolution short of kinetic force (</w:t>
      </w:r>
      <w:proofErr w:type="gramStart"/>
      <w:r w:rsidRPr="00444F58">
        <w:rPr>
          <w:rFonts w:ascii="Comic Sans MS" w:hAnsi="Comic Sans MS"/>
        </w:rPr>
        <w:t>e.g.</w:t>
      </w:r>
      <w:proofErr w:type="gramEnd"/>
      <w:r w:rsidRPr="00444F58">
        <w:rPr>
          <w:rFonts w:ascii="Comic Sans MS" w:hAnsi="Comic Sans MS"/>
        </w:rPr>
        <w:t xml:space="preserve"> international inspections of the system, a withdrawal of air defense batteries in the area, etc.). </w:t>
      </w:r>
      <w:r w:rsidRPr="00444F58">
        <w:rPr>
          <w:rStyle w:val="StyleUnderline"/>
          <w:rFonts w:ascii="Comic Sans MS" w:hAnsi="Comic Sans MS"/>
          <w:highlight w:val="green"/>
        </w:rPr>
        <w:t>Autonomy could afford</w:t>
      </w:r>
      <w:r w:rsidRPr="00444F58">
        <w:rPr>
          <w:rStyle w:val="StyleUnderline"/>
          <w:rFonts w:ascii="Comic Sans MS" w:hAnsi="Comic Sans MS"/>
        </w:rPr>
        <w:t xml:space="preserve"> the United States an </w:t>
      </w:r>
      <w:r w:rsidRPr="00444F58">
        <w:rPr>
          <w:rStyle w:val="Emphasis"/>
          <w:rFonts w:ascii="Comic Sans MS" w:hAnsi="Comic Sans MS"/>
          <w:highlight w:val="green"/>
        </w:rPr>
        <w:t>off-ramp</w:t>
      </w:r>
      <w:r w:rsidRPr="00444F58">
        <w:rPr>
          <w:rStyle w:val="StyleUnderline"/>
          <w:rFonts w:ascii="Comic Sans MS" w:hAnsi="Comic Sans MS"/>
          <w:highlight w:val="green"/>
        </w:rPr>
        <w:t xml:space="preserve"> by providing</w:t>
      </w:r>
      <w:r w:rsidRPr="00444F58">
        <w:rPr>
          <w:rStyle w:val="StyleUnderline"/>
          <w:rFonts w:ascii="Comic Sans MS" w:hAnsi="Comic Sans MS"/>
        </w:rPr>
        <w:t xml:space="preserve"> a </w:t>
      </w:r>
      <w:r w:rsidRPr="00444F58">
        <w:rPr>
          <w:rStyle w:val="Emphasis"/>
          <w:rFonts w:ascii="Comic Sans MS" w:hAnsi="Comic Sans MS"/>
          <w:highlight w:val="green"/>
        </w:rPr>
        <w:t>plausible cover</w:t>
      </w:r>
      <w:r w:rsidRPr="00444F58">
        <w:rPr>
          <w:rStyle w:val="StyleUnderline"/>
          <w:rFonts w:ascii="Comic Sans MS" w:hAnsi="Comic Sans MS"/>
        </w:rPr>
        <w:t xml:space="preserve">: the </w:t>
      </w:r>
      <w:r w:rsidRPr="00444F58">
        <w:rPr>
          <w:rStyle w:val="Emphasis"/>
          <w:rFonts w:ascii="Comic Sans MS" w:hAnsi="Comic Sans MS"/>
        </w:rPr>
        <w:t xml:space="preserve">potentially </w:t>
      </w:r>
      <w:r w:rsidRPr="00444F58">
        <w:rPr>
          <w:rStyle w:val="Emphasis"/>
          <w:rFonts w:ascii="Comic Sans MS" w:hAnsi="Comic Sans MS"/>
          <w:highlight w:val="green"/>
        </w:rPr>
        <w:t>accidental</w:t>
      </w:r>
      <w:r w:rsidRPr="00444F58">
        <w:rPr>
          <w:rStyle w:val="Emphasis"/>
          <w:rFonts w:ascii="Comic Sans MS" w:hAnsi="Comic Sans MS"/>
        </w:rPr>
        <w:t xml:space="preserve"> nature</w:t>
      </w:r>
      <w:r w:rsidRPr="00444F58">
        <w:rPr>
          <w:rStyle w:val="StyleUnderline"/>
          <w:rFonts w:ascii="Comic Sans MS" w:hAnsi="Comic Sans MS"/>
        </w:rPr>
        <w:t xml:space="preserve"> of the </w:t>
      </w:r>
      <w:r w:rsidRPr="00444F58">
        <w:rPr>
          <w:rStyle w:val="StyleUnderline"/>
          <w:rFonts w:ascii="Comic Sans MS" w:hAnsi="Comic Sans MS"/>
          <w:highlight w:val="green"/>
        </w:rPr>
        <w:t>violation</w:t>
      </w:r>
      <w:r w:rsidRPr="00444F58">
        <w:rPr>
          <w:rStyle w:val="StyleUnderline"/>
          <w:rFonts w:ascii="Comic Sans MS" w:hAnsi="Comic Sans MS"/>
        </w:rPr>
        <w:t xml:space="preserve"> of an ally’s sovereignty </w:t>
      </w:r>
      <w:r w:rsidRPr="00444F58">
        <w:rPr>
          <w:rStyle w:val="StyleUnderline"/>
          <w:rFonts w:ascii="Comic Sans MS" w:hAnsi="Comic Sans MS"/>
          <w:highlight w:val="green"/>
        </w:rPr>
        <w:t xml:space="preserve">means a military response is neither </w:t>
      </w:r>
      <w:r w:rsidRPr="00444F58">
        <w:rPr>
          <w:rStyle w:val="Emphasis"/>
          <w:rFonts w:ascii="Comic Sans MS" w:hAnsi="Comic Sans MS"/>
        </w:rPr>
        <w:t>legally required</w:t>
      </w:r>
      <w:r w:rsidRPr="00444F58">
        <w:rPr>
          <w:rStyle w:val="StyleUnderline"/>
          <w:rFonts w:ascii="Comic Sans MS" w:hAnsi="Comic Sans MS"/>
        </w:rPr>
        <w:t xml:space="preserve"> nor </w:t>
      </w:r>
      <w:r w:rsidRPr="00444F58">
        <w:rPr>
          <w:rStyle w:val="Emphasis"/>
          <w:rFonts w:ascii="Comic Sans MS" w:hAnsi="Comic Sans MS"/>
        </w:rPr>
        <w:t>morally warranted</w:t>
      </w:r>
      <w:r w:rsidRPr="00444F58">
        <w:rPr>
          <w:rFonts w:ascii="Comic Sans MS" w:hAnsi="Comic Sans MS"/>
        </w:rPr>
        <w:t xml:space="preserve">. </w:t>
      </w:r>
    </w:p>
    <w:p w14:paraId="1F5CC7AB" w14:textId="77777777" w:rsidR="00444F58" w:rsidRPr="00444F58" w:rsidRDefault="00444F58" w:rsidP="00444F58">
      <w:pPr>
        <w:rPr>
          <w:rFonts w:ascii="Comic Sans MS" w:hAnsi="Comic Sans MS"/>
        </w:rPr>
      </w:pPr>
      <w:r w:rsidRPr="00444F58">
        <w:rPr>
          <w:rFonts w:ascii="Comic Sans MS" w:hAnsi="Comic Sans MS"/>
        </w:rPr>
        <w:t xml:space="preserve">In short, </w:t>
      </w:r>
      <w:r w:rsidRPr="00444F58">
        <w:rPr>
          <w:rStyle w:val="StyleUnderline"/>
          <w:rFonts w:ascii="Comic Sans MS" w:hAnsi="Comic Sans MS"/>
        </w:rPr>
        <w:t xml:space="preserve">AWS could provide a </w:t>
      </w:r>
      <w:r w:rsidRPr="00444F58">
        <w:rPr>
          <w:rStyle w:val="Emphasis"/>
          <w:rFonts w:ascii="Comic Sans MS" w:hAnsi="Comic Sans MS"/>
          <w:highlight w:val="green"/>
        </w:rPr>
        <w:t>face-saving alternative</w:t>
      </w:r>
      <w:r w:rsidRPr="00444F58">
        <w:rPr>
          <w:rStyle w:val="StyleUnderline"/>
          <w:rFonts w:ascii="Comic Sans MS" w:hAnsi="Comic Sans MS"/>
          <w:highlight w:val="green"/>
        </w:rPr>
        <w:t xml:space="preserve"> for leaders trying to </w:t>
      </w:r>
      <w:r w:rsidRPr="00444F58">
        <w:rPr>
          <w:rStyle w:val="Emphasis"/>
          <w:rFonts w:ascii="Comic Sans MS" w:hAnsi="Comic Sans MS"/>
          <w:highlight w:val="green"/>
        </w:rPr>
        <w:t>de-escalate</w:t>
      </w:r>
      <w:r w:rsidRPr="00444F58">
        <w:rPr>
          <w:rStyle w:val="Emphasis"/>
          <w:rFonts w:ascii="Comic Sans MS" w:hAnsi="Comic Sans MS"/>
        </w:rPr>
        <w:t xml:space="preserve"> a </w:t>
      </w:r>
      <w:r w:rsidRPr="00444F58">
        <w:rPr>
          <w:rStyle w:val="Emphasis"/>
          <w:rFonts w:ascii="Comic Sans MS" w:hAnsi="Comic Sans MS"/>
          <w:highlight w:val="green"/>
        </w:rPr>
        <w:t>crisis</w:t>
      </w:r>
      <w:r w:rsidRPr="00444F58">
        <w:rPr>
          <w:rStyle w:val="StyleUnderline"/>
          <w:rFonts w:ascii="Comic Sans MS" w:hAnsi="Comic Sans MS"/>
        </w:rPr>
        <w:t xml:space="preserve">. The technical complexities of AI-enabled weapons and the possibility of malfunction </w:t>
      </w:r>
      <w:r w:rsidRPr="00444F58">
        <w:rPr>
          <w:rStyle w:val="Emphasis"/>
          <w:rFonts w:ascii="Comic Sans MS" w:hAnsi="Comic Sans MS"/>
        </w:rPr>
        <w:t>add a new layer</w:t>
      </w:r>
      <w:r w:rsidRPr="00444F58">
        <w:rPr>
          <w:rStyle w:val="StyleUnderline"/>
          <w:rFonts w:ascii="Comic Sans MS" w:hAnsi="Comic Sans MS"/>
        </w:rPr>
        <w:t xml:space="preserve"> of fog to war. It </w:t>
      </w:r>
      <w:r w:rsidRPr="00444F58">
        <w:rPr>
          <w:rStyle w:val="Emphasis"/>
          <w:rFonts w:ascii="Comic Sans MS" w:hAnsi="Comic Sans MS"/>
        </w:rPr>
        <w:t>may not be possible</w:t>
      </w:r>
      <w:r w:rsidRPr="00444F58">
        <w:rPr>
          <w:rFonts w:ascii="Comic Sans MS" w:hAnsi="Comic Sans MS"/>
        </w:rPr>
        <w:t xml:space="preserve"> in such situations </w:t>
      </w:r>
      <w:r w:rsidRPr="00444F58">
        <w:rPr>
          <w:rStyle w:val="StyleUnderline"/>
          <w:rFonts w:ascii="Comic Sans MS" w:hAnsi="Comic Sans MS"/>
        </w:rPr>
        <w:t xml:space="preserve">to determine </w:t>
      </w:r>
      <w:r w:rsidRPr="00444F58">
        <w:rPr>
          <w:rStyle w:val="Emphasis"/>
          <w:rFonts w:ascii="Comic Sans MS" w:hAnsi="Comic Sans MS"/>
        </w:rPr>
        <w:t>whether an AWS malfunctioned</w:t>
      </w:r>
      <w:r w:rsidRPr="00444F58">
        <w:rPr>
          <w:rStyle w:val="StyleUnderline"/>
          <w:rFonts w:ascii="Comic Sans MS" w:hAnsi="Comic Sans MS"/>
        </w:rPr>
        <w:t xml:space="preserve"> or a </w:t>
      </w:r>
      <w:r w:rsidRPr="00444F58">
        <w:rPr>
          <w:rStyle w:val="Emphasis"/>
          <w:rFonts w:ascii="Comic Sans MS" w:hAnsi="Comic Sans MS"/>
        </w:rPr>
        <w:t>redline was crossed</w:t>
      </w:r>
      <w:r w:rsidRPr="00444F58">
        <w:rPr>
          <w:rStyle w:val="StyleUnderline"/>
          <w:rFonts w:ascii="Comic Sans MS" w:hAnsi="Comic Sans MS"/>
        </w:rPr>
        <w:t xml:space="preserve">—more importantly, it </w:t>
      </w:r>
      <w:r w:rsidRPr="00444F58">
        <w:rPr>
          <w:rStyle w:val="Emphasis"/>
          <w:rFonts w:ascii="Comic Sans MS" w:hAnsi="Comic Sans MS"/>
        </w:rPr>
        <w:t>may not matter</w:t>
      </w:r>
      <w:r w:rsidRPr="00444F58">
        <w:rPr>
          <w:rStyle w:val="StyleUnderline"/>
          <w:rFonts w:ascii="Comic Sans MS" w:hAnsi="Comic Sans MS"/>
        </w:rPr>
        <w:t>. AWS operating in conditions of uncertainty make it possible for a first shot to be fired, even if no person fires it. In an interesting twist on the debate about whom to hold responsible in the event of an AWS’s malfunction, the most life-saving answer</w:t>
      </w:r>
      <w:r w:rsidRPr="00444F58">
        <w:rPr>
          <w:rFonts w:ascii="Comic Sans MS" w:hAnsi="Comic Sans MS"/>
        </w:rPr>
        <w:t xml:space="preserve"> in a crisis </w:t>
      </w:r>
      <w:r w:rsidRPr="00444F58">
        <w:rPr>
          <w:rStyle w:val="StyleUnderline"/>
          <w:rFonts w:ascii="Comic Sans MS" w:hAnsi="Comic Sans MS"/>
        </w:rPr>
        <w:t xml:space="preserve">may be </w:t>
      </w:r>
      <w:r w:rsidRPr="00444F58">
        <w:rPr>
          <w:rStyle w:val="Emphasis"/>
          <w:rFonts w:ascii="Comic Sans MS" w:hAnsi="Comic Sans MS"/>
        </w:rPr>
        <w:t>no one</w:t>
      </w:r>
      <w:r w:rsidRPr="00444F58">
        <w:rPr>
          <w:rStyle w:val="StyleUnderline"/>
          <w:rFonts w:ascii="Comic Sans MS" w:hAnsi="Comic Sans MS"/>
        </w:rPr>
        <w:t xml:space="preserve">: If there is </w:t>
      </w:r>
      <w:r w:rsidRPr="00444F58">
        <w:rPr>
          <w:rStyle w:val="Emphasis"/>
          <w:rFonts w:ascii="Comic Sans MS" w:hAnsi="Comic Sans MS"/>
          <w:highlight w:val="green"/>
        </w:rPr>
        <w:t>no one to blame</w:t>
      </w:r>
      <w:r w:rsidRPr="00444F58">
        <w:rPr>
          <w:rStyle w:val="StyleUnderline"/>
          <w:rFonts w:ascii="Comic Sans MS" w:hAnsi="Comic Sans MS"/>
        </w:rPr>
        <w:t xml:space="preserve">, there is </w:t>
      </w:r>
      <w:r w:rsidRPr="00444F58">
        <w:rPr>
          <w:rStyle w:val="Emphasis"/>
          <w:rFonts w:ascii="Comic Sans MS" w:hAnsi="Comic Sans MS"/>
          <w:highlight w:val="green"/>
        </w:rPr>
        <w:t>no one to bomb</w:t>
      </w:r>
      <w:r w:rsidRPr="00444F58">
        <w:rPr>
          <w:rFonts w:ascii="Comic Sans MS" w:hAnsi="Comic Sans MS"/>
        </w:rPr>
        <w:t xml:space="preserve">.63 On the other hand, national leaders may well hold the owners of the AWS system responsible </w:t>
      </w:r>
      <w:proofErr w:type="gramStart"/>
      <w:r w:rsidRPr="00444F58">
        <w:rPr>
          <w:rFonts w:ascii="Comic Sans MS" w:hAnsi="Comic Sans MS"/>
        </w:rPr>
        <w:t>regardless</w:t>
      </w:r>
      <w:proofErr w:type="gramEnd"/>
      <w:r w:rsidRPr="00444F58">
        <w:rPr>
          <w:rFonts w:ascii="Comic Sans MS" w:hAnsi="Comic Sans MS"/>
        </w:rPr>
        <w:t xml:space="preserve"> whether an attack was accidental. In this case, retaliation might seem desirable to maintain credibility.</w:t>
      </w:r>
    </w:p>
    <w:p w14:paraId="178FDEE5" w14:textId="6C4807D6" w:rsidR="00444F58" w:rsidRPr="00444F58" w:rsidRDefault="00444F58" w:rsidP="00444F58">
      <w:pPr>
        <w:pStyle w:val="Heading3"/>
        <w:rPr>
          <w:rFonts w:ascii="Comic Sans MS" w:hAnsi="Comic Sans MS"/>
        </w:rPr>
      </w:pPr>
      <w:r w:rsidRPr="00444F58">
        <w:rPr>
          <w:rFonts w:ascii="Comic Sans MS" w:hAnsi="Comic Sans MS"/>
        </w:rPr>
        <w:t>No Arms Race</w:t>
      </w:r>
    </w:p>
    <w:p w14:paraId="4F85CA18" w14:textId="77777777" w:rsidR="00444F58" w:rsidRPr="00444F58" w:rsidRDefault="00444F58" w:rsidP="00444F58">
      <w:pPr>
        <w:pStyle w:val="Heading4"/>
        <w:rPr>
          <w:rFonts w:ascii="Comic Sans MS" w:hAnsi="Comic Sans MS"/>
        </w:rPr>
      </w:pPr>
    </w:p>
    <w:p w14:paraId="3A4B0FB4" w14:textId="0566B04A" w:rsidR="00444F58" w:rsidRPr="00444F58" w:rsidRDefault="00444F58" w:rsidP="00444F58">
      <w:pPr>
        <w:pStyle w:val="Heading4"/>
        <w:rPr>
          <w:rFonts w:ascii="Comic Sans MS" w:hAnsi="Comic Sans MS"/>
        </w:rPr>
      </w:pPr>
      <w:r w:rsidRPr="00444F58">
        <w:rPr>
          <w:rFonts w:ascii="Comic Sans MS" w:hAnsi="Comic Sans MS"/>
        </w:rPr>
        <w:t>No pre-emptive deployment – militaries will ensure robust checks in place</w:t>
      </w:r>
    </w:p>
    <w:p w14:paraId="6CA62FD3" w14:textId="77777777" w:rsidR="00444F58" w:rsidRPr="00444F58" w:rsidRDefault="00444F58" w:rsidP="00444F58">
      <w:pPr>
        <w:rPr>
          <w:rFonts w:ascii="Comic Sans MS" w:hAnsi="Comic Sans MS"/>
        </w:rPr>
      </w:pPr>
      <w:r w:rsidRPr="00444F58">
        <w:rPr>
          <w:rStyle w:val="Style13ptBold"/>
          <w:rFonts w:ascii="Comic Sans MS" w:hAnsi="Comic Sans MS"/>
        </w:rPr>
        <w:t>1AC Horowitz 19</w:t>
      </w:r>
      <w:r w:rsidRPr="00444F58">
        <w:rPr>
          <w:rFonts w:ascii="Comic Sans MS" w:hAnsi="Comic Sans MS"/>
        </w:rPr>
        <w:t>, Michael C. "When speed kills: Lethal autonomous weapon systems, deterrence and stability." Journal of Strategic Studies 42.6 (2019): 764-788. (Michael C. Horowitz is Political Science Professor, Director of Perry World House, and Richard Perry Professor at the University of Pennsylvania.)//Elmer</w:t>
      </w:r>
    </w:p>
    <w:p w14:paraId="3E85AC29" w14:textId="77777777" w:rsidR="00444F58" w:rsidRPr="00444F58" w:rsidRDefault="00444F58" w:rsidP="00444F58">
      <w:pPr>
        <w:rPr>
          <w:rFonts w:ascii="Comic Sans MS" w:hAnsi="Comic Sans MS"/>
          <w:szCs w:val="26"/>
        </w:rPr>
      </w:pPr>
      <w:r w:rsidRPr="00444F58">
        <w:rPr>
          <w:rFonts w:ascii="Comic Sans MS" w:hAnsi="Comic Sans MS"/>
          <w:sz w:val="26"/>
          <w:szCs w:val="26"/>
          <w:highlight w:val="green"/>
          <w:u w:val="single"/>
        </w:rPr>
        <w:t xml:space="preserve">Another risk is </w:t>
      </w:r>
      <w:r w:rsidRPr="00444F58">
        <w:rPr>
          <w:rFonts w:ascii="Comic Sans MS" w:hAnsi="Comic Sans MS"/>
          <w:sz w:val="26"/>
          <w:szCs w:val="26"/>
          <w:u w:val="single"/>
        </w:rPr>
        <w:t xml:space="preserve">that competitive dynamics mean countries will </w:t>
      </w:r>
      <w:r w:rsidRPr="00444F58">
        <w:rPr>
          <w:rFonts w:ascii="Comic Sans MS" w:hAnsi="Comic Sans MS"/>
          <w:sz w:val="26"/>
          <w:szCs w:val="26"/>
          <w:highlight w:val="green"/>
          <w:u w:val="single"/>
        </w:rPr>
        <w:t xml:space="preserve">accelerate </w:t>
      </w:r>
      <w:r w:rsidRPr="00444F58">
        <w:rPr>
          <w:rFonts w:ascii="Comic Sans MS" w:hAnsi="Comic Sans MS"/>
          <w:sz w:val="26"/>
          <w:szCs w:val="26"/>
          <w:u w:val="single"/>
        </w:rPr>
        <w:t xml:space="preserve">their </w:t>
      </w:r>
      <w:r w:rsidRPr="00444F58">
        <w:rPr>
          <w:rFonts w:ascii="Comic Sans MS" w:hAnsi="Comic Sans MS"/>
          <w:sz w:val="26"/>
          <w:szCs w:val="26"/>
          <w:highlight w:val="green"/>
          <w:u w:val="single"/>
        </w:rPr>
        <w:t xml:space="preserve">weapons development cycles </w:t>
      </w:r>
      <w:r w:rsidRPr="00444F58">
        <w:rPr>
          <w:rFonts w:ascii="Comic Sans MS" w:hAnsi="Comic Sans MS"/>
          <w:sz w:val="26"/>
          <w:szCs w:val="26"/>
          <w:u w:val="single"/>
        </w:rPr>
        <w:t>and deploy LAWS before fully testing them, due to a fear of falling behind</w:t>
      </w:r>
      <w:r w:rsidRPr="00444F58">
        <w:rPr>
          <w:rFonts w:ascii="Comic Sans MS" w:hAnsi="Comic Sans MS"/>
          <w:szCs w:val="26"/>
        </w:rPr>
        <w:t>. This would essentially resolve the trust dilemma in a way that makes accidents more likely.61 Given concern that LAWS could be more prone to accidents, such a development would be especially dangerous.</w:t>
      </w:r>
      <w:r w:rsidRPr="00444F58">
        <w:rPr>
          <w:rFonts w:ascii="Comic Sans MS" w:hAnsi="Comic Sans MS"/>
          <w:sz w:val="26"/>
          <w:szCs w:val="26"/>
          <w:u w:val="single"/>
        </w:rPr>
        <w:t xml:space="preserve"> </w:t>
      </w:r>
      <w:r w:rsidRPr="00444F58">
        <w:rPr>
          <w:rFonts w:ascii="Comic Sans MS" w:hAnsi="Comic Sans MS"/>
          <w:sz w:val="26"/>
          <w:szCs w:val="26"/>
          <w:highlight w:val="green"/>
          <w:u w:val="single"/>
        </w:rPr>
        <w:t xml:space="preserve">This risk </w:t>
      </w:r>
      <w:r w:rsidRPr="00444F58">
        <w:rPr>
          <w:rFonts w:ascii="Comic Sans MS" w:hAnsi="Comic Sans MS"/>
          <w:sz w:val="26"/>
          <w:szCs w:val="26"/>
          <w:u w:val="single"/>
        </w:rPr>
        <w:t xml:space="preserve">of </w:t>
      </w:r>
      <w:proofErr w:type="gramStart"/>
      <w:r w:rsidRPr="00444F58">
        <w:rPr>
          <w:rFonts w:ascii="Comic Sans MS" w:hAnsi="Comic Sans MS"/>
          <w:sz w:val="26"/>
          <w:szCs w:val="26"/>
          <w:u w:val="single"/>
        </w:rPr>
        <w:t>an</w:t>
      </w:r>
      <w:proofErr w:type="gramEnd"/>
      <w:r w:rsidRPr="00444F58">
        <w:rPr>
          <w:rFonts w:ascii="Comic Sans MS" w:hAnsi="Comic Sans MS"/>
          <w:sz w:val="26"/>
          <w:szCs w:val="26"/>
          <w:u w:val="single"/>
        </w:rPr>
        <w:t xml:space="preserve"> LAWS arms race causing countries to take short cuts in weapons development </w:t>
      </w:r>
      <w:r w:rsidRPr="00444F58">
        <w:rPr>
          <w:rFonts w:ascii="Comic Sans MS" w:hAnsi="Comic Sans MS"/>
          <w:sz w:val="26"/>
          <w:szCs w:val="26"/>
          <w:highlight w:val="green"/>
          <w:u w:val="single"/>
        </w:rPr>
        <w:t>seems unlikely</w:t>
      </w:r>
      <w:r w:rsidRPr="00444F58">
        <w:rPr>
          <w:rFonts w:ascii="Comic Sans MS" w:hAnsi="Comic Sans MS"/>
          <w:sz w:val="26"/>
          <w:szCs w:val="26"/>
          <w:u w:val="single"/>
        </w:rPr>
        <w:t xml:space="preserve">, however. </w:t>
      </w:r>
      <w:r w:rsidRPr="00444F58">
        <w:rPr>
          <w:rFonts w:ascii="Comic Sans MS" w:hAnsi="Comic Sans MS"/>
          <w:sz w:val="26"/>
          <w:szCs w:val="26"/>
          <w:highlight w:val="green"/>
          <w:u w:val="single"/>
        </w:rPr>
        <w:t xml:space="preserve">Militaries </w:t>
      </w:r>
      <w:r w:rsidRPr="00444F58">
        <w:rPr>
          <w:rFonts w:ascii="Comic Sans MS" w:hAnsi="Comic Sans MS"/>
          <w:b/>
          <w:bCs/>
          <w:sz w:val="26"/>
          <w:szCs w:val="26"/>
          <w:highlight w:val="green"/>
          <w:u w:val="single"/>
        </w:rPr>
        <w:t>want weapons they can control</w:t>
      </w:r>
      <w:r w:rsidRPr="00444F58">
        <w:rPr>
          <w:rFonts w:ascii="Comic Sans MS" w:hAnsi="Comic Sans MS"/>
          <w:sz w:val="26"/>
          <w:szCs w:val="26"/>
          <w:highlight w:val="green"/>
          <w:u w:val="single"/>
        </w:rPr>
        <w:t xml:space="preserve"> </w:t>
      </w:r>
      <w:r w:rsidRPr="00444F58">
        <w:rPr>
          <w:rFonts w:ascii="Comic Sans MS" w:hAnsi="Comic Sans MS"/>
          <w:sz w:val="26"/>
          <w:szCs w:val="26"/>
          <w:u w:val="single"/>
        </w:rPr>
        <w:t xml:space="preserve">(excluding potential exceptions noted above), </w:t>
      </w:r>
      <w:r w:rsidRPr="00444F58">
        <w:rPr>
          <w:rFonts w:ascii="Comic Sans MS" w:hAnsi="Comic Sans MS"/>
          <w:sz w:val="26"/>
          <w:szCs w:val="26"/>
          <w:highlight w:val="green"/>
          <w:u w:val="single"/>
        </w:rPr>
        <w:t xml:space="preserve">and </w:t>
      </w:r>
      <w:r w:rsidRPr="00444F58">
        <w:rPr>
          <w:rFonts w:ascii="Comic Sans MS" w:hAnsi="Comic Sans MS"/>
          <w:sz w:val="26"/>
          <w:szCs w:val="26"/>
          <w:u w:val="single"/>
        </w:rPr>
        <w:t xml:space="preserve">they are </w:t>
      </w:r>
      <w:r w:rsidRPr="00444F58">
        <w:rPr>
          <w:rFonts w:ascii="Comic Sans MS" w:hAnsi="Comic Sans MS"/>
          <w:sz w:val="26"/>
          <w:szCs w:val="26"/>
          <w:highlight w:val="green"/>
          <w:u w:val="single"/>
        </w:rPr>
        <w:t xml:space="preserve">unlikely </w:t>
      </w:r>
      <w:r w:rsidRPr="00444F58">
        <w:rPr>
          <w:rFonts w:ascii="Comic Sans MS" w:hAnsi="Comic Sans MS"/>
          <w:b/>
          <w:bCs/>
          <w:sz w:val="26"/>
          <w:szCs w:val="26"/>
          <w:highlight w:val="green"/>
          <w:u w:val="single"/>
        </w:rPr>
        <w:t>to approve of deploying weapon systems they view as less able</w:t>
      </w:r>
      <w:r w:rsidRPr="00444F58">
        <w:rPr>
          <w:rFonts w:ascii="Comic Sans MS" w:hAnsi="Comic Sans MS"/>
          <w:sz w:val="26"/>
          <w:szCs w:val="26"/>
          <w:highlight w:val="green"/>
          <w:u w:val="single"/>
        </w:rPr>
        <w:t xml:space="preserve"> </w:t>
      </w:r>
      <w:r w:rsidRPr="00444F58">
        <w:rPr>
          <w:rFonts w:ascii="Comic Sans MS" w:hAnsi="Comic Sans MS"/>
          <w:sz w:val="26"/>
          <w:szCs w:val="26"/>
          <w:u w:val="single"/>
        </w:rPr>
        <w:t xml:space="preserve">to accomplish a mission, </w:t>
      </w:r>
      <w:r w:rsidRPr="00444F58">
        <w:rPr>
          <w:rFonts w:ascii="Comic Sans MS" w:hAnsi="Comic Sans MS"/>
          <w:sz w:val="26"/>
          <w:szCs w:val="26"/>
          <w:highlight w:val="green"/>
          <w:u w:val="single"/>
        </w:rPr>
        <w:t xml:space="preserve">or </w:t>
      </w:r>
      <w:r w:rsidRPr="00444F58">
        <w:rPr>
          <w:rFonts w:ascii="Comic Sans MS" w:hAnsi="Comic Sans MS"/>
          <w:sz w:val="26"/>
          <w:szCs w:val="26"/>
          <w:u w:val="single"/>
        </w:rPr>
        <w:t xml:space="preserve">more </w:t>
      </w:r>
      <w:r w:rsidRPr="00444F58">
        <w:rPr>
          <w:rFonts w:ascii="Comic Sans MS" w:hAnsi="Comic Sans MS"/>
          <w:b/>
          <w:bCs/>
          <w:sz w:val="26"/>
          <w:szCs w:val="26"/>
          <w:highlight w:val="green"/>
          <w:u w:val="single"/>
        </w:rPr>
        <w:t>likely to put their own forces in danger</w:t>
      </w:r>
      <w:r w:rsidRPr="00444F58">
        <w:rPr>
          <w:rFonts w:ascii="Comic Sans MS" w:hAnsi="Comic Sans MS"/>
          <w:sz w:val="26"/>
          <w:szCs w:val="26"/>
          <w:u w:val="single"/>
        </w:rPr>
        <w:t>, than alternatives</w:t>
      </w:r>
      <w:r w:rsidRPr="00444F58">
        <w:rPr>
          <w:rFonts w:ascii="Comic Sans MS" w:hAnsi="Comic Sans MS"/>
          <w:szCs w:val="26"/>
        </w:rPr>
        <w:t xml:space="preserve">. Thus, the incentive to deploy effective systems will hedge at least somewhat against short-cuts in the weapons development process. </w:t>
      </w:r>
      <w:r w:rsidRPr="00444F58">
        <w:rPr>
          <w:rFonts w:ascii="Comic Sans MS" w:hAnsi="Comic Sans MS"/>
          <w:sz w:val="26"/>
          <w:szCs w:val="26"/>
          <w:u w:val="single"/>
        </w:rPr>
        <w:t xml:space="preserve">Moreover, public awareness about the risks of AI could play a role in shaping how militaries consider deploying AI systems, even in a competitive scenario. </w:t>
      </w:r>
      <w:r w:rsidRPr="00444F58">
        <w:rPr>
          <w:rFonts w:ascii="Comic Sans MS" w:hAnsi="Comic Sans MS"/>
          <w:b/>
          <w:bCs/>
          <w:sz w:val="26"/>
          <w:szCs w:val="26"/>
          <w:highlight w:val="green"/>
          <w:u w:val="single"/>
        </w:rPr>
        <w:t>Fear of AI should lead most militaries to be more careful</w:t>
      </w:r>
      <w:r w:rsidRPr="00444F58">
        <w:rPr>
          <w:rFonts w:ascii="Comic Sans MS" w:hAnsi="Comic Sans MS"/>
          <w:sz w:val="26"/>
          <w:szCs w:val="26"/>
          <w:u w:val="single"/>
        </w:rPr>
        <w:t xml:space="preserve">, rather than less careful, </w:t>
      </w:r>
      <w:r w:rsidRPr="00444F58">
        <w:rPr>
          <w:rFonts w:ascii="Comic Sans MS" w:hAnsi="Comic Sans MS"/>
          <w:sz w:val="26"/>
          <w:szCs w:val="26"/>
          <w:highlight w:val="green"/>
          <w:u w:val="single"/>
        </w:rPr>
        <w:t xml:space="preserve">in </w:t>
      </w:r>
      <w:r w:rsidRPr="00444F58">
        <w:rPr>
          <w:rFonts w:ascii="Comic Sans MS" w:hAnsi="Comic Sans MS"/>
          <w:sz w:val="26"/>
          <w:szCs w:val="26"/>
          <w:u w:val="single"/>
        </w:rPr>
        <w:t xml:space="preserve">the testing and </w:t>
      </w:r>
      <w:r w:rsidRPr="00444F58">
        <w:rPr>
          <w:rFonts w:ascii="Comic Sans MS" w:hAnsi="Comic Sans MS"/>
          <w:b/>
          <w:bCs/>
          <w:sz w:val="26"/>
          <w:szCs w:val="26"/>
          <w:highlight w:val="green"/>
          <w:u w:val="single"/>
        </w:rPr>
        <w:t>development of LAWS</w:t>
      </w:r>
      <w:r w:rsidRPr="00444F58">
        <w:rPr>
          <w:rFonts w:ascii="Comic Sans MS" w:hAnsi="Comic Sans MS"/>
          <w:sz w:val="26"/>
          <w:szCs w:val="26"/>
          <w:u w:val="single"/>
        </w:rPr>
        <w:t>. The pressure to stay ahead will compete with the pressure to deploy effective systems</w:t>
      </w:r>
      <w:r w:rsidRPr="00444F58">
        <w:rPr>
          <w:rFonts w:ascii="Comic Sans MS" w:hAnsi="Comic Sans MS"/>
          <w:szCs w:val="26"/>
        </w:rPr>
        <w:t>.</w:t>
      </w:r>
    </w:p>
    <w:p w14:paraId="292A7A23" w14:textId="77777777" w:rsidR="00444F58" w:rsidRPr="00444F58" w:rsidRDefault="00444F58" w:rsidP="00444F58">
      <w:pPr>
        <w:rPr>
          <w:rFonts w:ascii="Comic Sans MS" w:hAnsi="Comic Sans MS"/>
        </w:rPr>
      </w:pPr>
    </w:p>
    <w:p w14:paraId="5D9C5100" w14:textId="77777777" w:rsidR="00444F58" w:rsidRPr="00444F58" w:rsidRDefault="00444F58" w:rsidP="00444F58">
      <w:pPr>
        <w:pStyle w:val="Heading4"/>
        <w:rPr>
          <w:rFonts w:ascii="Comic Sans MS" w:hAnsi="Comic Sans MS" w:cs="Calibri"/>
        </w:rPr>
      </w:pPr>
      <w:r w:rsidRPr="00444F58">
        <w:rPr>
          <w:rFonts w:ascii="Comic Sans MS" w:hAnsi="Comic Sans MS" w:cs="Calibri"/>
        </w:rPr>
        <w:t xml:space="preserve">No </w:t>
      </w:r>
      <w:r w:rsidRPr="00444F58">
        <w:rPr>
          <w:rFonts w:ascii="Comic Sans MS" w:hAnsi="Comic Sans MS" w:cs="Calibri"/>
          <w:u w:val="single"/>
        </w:rPr>
        <w:t>impact</w:t>
      </w:r>
      <w:r w:rsidRPr="00444F58">
        <w:rPr>
          <w:rFonts w:ascii="Comic Sans MS" w:hAnsi="Comic Sans MS" w:cs="Calibri"/>
        </w:rPr>
        <w:t xml:space="preserve"> – states use </w:t>
      </w:r>
      <w:r w:rsidRPr="00444F58">
        <w:rPr>
          <w:rFonts w:ascii="Comic Sans MS" w:hAnsi="Comic Sans MS" w:cs="Calibri"/>
          <w:u w:val="single"/>
        </w:rPr>
        <w:t>caution</w:t>
      </w:r>
      <w:r w:rsidRPr="00444F58">
        <w:rPr>
          <w:rFonts w:ascii="Comic Sans MS" w:hAnsi="Comic Sans MS" w:cs="Calibri"/>
        </w:rPr>
        <w:t xml:space="preserve">, won’t give weapons </w:t>
      </w:r>
      <w:r w:rsidRPr="00444F58">
        <w:rPr>
          <w:rFonts w:ascii="Comic Sans MS" w:hAnsi="Comic Sans MS" w:cs="Calibri"/>
          <w:u w:val="single"/>
        </w:rPr>
        <w:t>full autonomy</w:t>
      </w:r>
      <w:r w:rsidRPr="00444F58">
        <w:rPr>
          <w:rFonts w:ascii="Comic Sans MS" w:hAnsi="Comic Sans MS" w:cs="Calibri"/>
        </w:rPr>
        <w:t xml:space="preserve">, no </w:t>
      </w:r>
      <w:r w:rsidRPr="00444F58">
        <w:rPr>
          <w:rFonts w:ascii="Comic Sans MS" w:hAnsi="Comic Sans MS" w:cs="Calibri"/>
          <w:u w:val="single"/>
        </w:rPr>
        <w:t>accidental war</w:t>
      </w:r>
      <w:r w:rsidRPr="00444F58">
        <w:rPr>
          <w:rFonts w:ascii="Comic Sans MS" w:hAnsi="Comic Sans MS" w:cs="Calibri"/>
        </w:rPr>
        <w:t xml:space="preserve">, and bans </w:t>
      </w:r>
      <w:r w:rsidRPr="00444F58">
        <w:rPr>
          <w:rFonts w:ascii="Comic Sans MS" w:hAnsi="Comic Sans MS" w:cs="Calibri"/>
          <w:u w:val="single"/>
        </w:rPr>
        <w:t>don’t solve</w:t>
      </w:r>
      <w:r w:rsidRPr="00444F58">
        <w:rPr>
          <w:rFonts w:ascii="Comic Sans MS" w:hAnsi="Comic Sans MS" w:cs="Calibri"/>
        </w:rPr>
        <w:t xml:space="preserve"> because cheating is </w:t>
      </w:r>
      <w:r w:rsidRPr="00444F58">
        <w:rPr>
          <w:rFonts w:ascii="Comic Sans MS" w:hAnsi="Comic Sans MS" w:cs="Calibri"/>
          <w:u w:val="single"/>
        </w:rPr>
        <w:t>so easy</w:t>
      </w:r>
      <w:r w:rsidRPr="00444F58">
        <w:rPr>
          <w:rFonts w:ascii="Comic Sans MS" w:hAnsi="Comic Sans MS" w:cs="Calibri"/>
        </w:rPr>
        <w:t xml:space="preserve"> even if everyone complied nobody would </w:t>
      </w:r>
      <w:r w:rsidRPr="00444F58">
        <w:rPr>
          <w:rFonts w:ascii="Comic Sans MS" w:hAnsi="Comic Sans MS" w:cs="Calibri"/>
          <w:u w:val="single"/>
        </w:rPr>
        <w:t>trust it</w:t>
      </w:r>
      <w:r w:rsidRPr="00444F58">
        <w:rPr>
          <w:rFonts w:ascii="Comic Sans MS" w:hAnsi="Comic Sans MS" w:cs="Calibri"/>
        </w:rPr>
        <w:t xml:space="preserve"> – conclusion of their author </w:t>
      </w:r>
    </w:p>
    <w:p w14:paraId="50DC675B" w14:textId="77777777" w:rsidR="00444F58" w:rsidRPr="00444F58" w:rsidRDefault="00444F58" w:rsidP="00444F58">
      <w:pPr>
        <w:rPr>
          <w:rFonts w:ascii="Comic Sans MS" w:hAnsi="Comic Sans MS"/>
        </w:rPr>
      </w:pPr>
      <w:r w:rsidRPr="00444F58">
        <w:rPr>
          <w:rStyle w:val="Style13ptBold"/>
          <w:rFonts w:ascii="Comic Sans MS" w:hAnsi="Comic Sans MS"/>
        </w:rPr>
        <w:t>Horowitz</w:t>
      </w:r>
      <w:r w:rsidRPr="00444F58">
        <w:rPr>
          <w:rFonts w:ascii="Comic Sans MS" w:hAnsi="Comic Sans MS"/>
        </w:rPr>
        <w:t xml:space="preserve"> et al </w:t>
      </w:r>
      <w:r w:rsidRPr="00444F58">
        <w:rPr>
          <w:rStyle w:val="Style13ptBold"/>
          <w:rFonts w:ascii="Comic Sans MS" w:hAnsi="Comic Sans MS"/>
        </w:rPr>
        <w:t>19</w:t>
      </w:r>
      <w:r w:rsidRPr="00444F58">
        <w:rPr>
          <w:rFonts w:ascii="Comic Sans MS" w:hAnsi="Comic Sans MS"/>
        </w:rPr>
        <w:t xml:space="preserve"> [Michael C. Horowitz is Professor of Political Science and Associate Director of Perry World House at the University of Pennsylvania. " When speed kills: Lethal autonomous weapon systems, deterrence and stability." https://www.tandfonline.com/doi/full/10.1080/01402390.2019.1621174]</w:t>
      </w:r>
    </w:p>
    <w:p w14:paraId="3275FFA7" w14:textId="77777777" w:rsidR="00444F58" w:rsidRPr="00444F58" w:rsidRDefault="00444F58" w:rsidP="00444F58">
      <w:pPr>
        <w:rPr>
          <w:rStyle w:val="Emphasis"/>
          <w:rFonts w:ascii="Comic Sans MS" w:hAnsi="Comic Sans MS"/>
        </w:rPr>
      </w:pPr>
      <w:r w:rsidRPr="00444F58">
        <w:rPr>
          <w:rStyle w:val="Emphasis"/>
          <w:rFonts w:ascii="Comic Sans MS" w:hAnsi="Comic Sans MS"/>
          <w:highlight w:val="green"/>
        </w:rPr>
        <w:t>Conclusion</w:t>
      </w:r>
      <w:r w:rsidRPr="00444F58">
        <w:rPr>
          <w:rStyle w:val="Emphasis"/>
          <w:rFonts w:ascii="Comic Sans MS" w:hAnsi="Comic Sans MS"/>
        </w:rPr>
        <w:t xml:space="preserve"> </w:t>
      </w:r>
    </w:p>
    <w:p w14:paraId="73DD6B3A" w14:textId="77777777" w:rsidR="00444F58" w:rsidRPr="00444F58" w:rsidRDefault="00444F58" w:rsidP="00444F58">
      <w:pPr>
        <w:rPr>
          <w:rFonts w:ascii="Comic Sans MS" w:hAnsi="Comic Sans MS"/>
        </w:rPr>
      </w:pPr>
      <w:r w:rsidRPr="00444F58">
        <w:rPr>
          <w:rFonts w:ascii="Comic Sans MS" w:hAnsi="Comic Sans MS"/>
        </w:rPr>
        <w:t xml:space="preserve">This article assesses the growing integration of AI in military systems with an eye towards the impact on crisis stability, specifically how countries think about developing and deploying weapons, as well as when they are likely to go to war, and the potential for arms control.68 </w:t>
      </w:r>
      <w:r w:rsidRPr="00444F58">
        <w:rPr>
          <w:rStyle w:val="Emphasis"/>
          <w:rFonts w:ascii="Comic Sans MS" w:hAnsi="Comic Sans MS"/>
          <w:highlight w:val="green"/>
        </w:rPr>
        <w:t>Contrary</w:t>
      </w:r>
      <w:r w:rsidRPr="00444F58">
        <w:rPr>
          <w:rFonts w:ascii="Comic Sans MS" w:hAnsi="Comic Sans MS"/>
          <w:highlight w:val="green"/>
        </w:rPr>
        <w:t xml:space="preserve"> </w:t>
      </w:r>
      <w:r w:rsidRPr="00444F58">
        <w:rPr>
          <w:rStyle w:val="StyleUnderline"/>
          <w:rFonts w:ascii="Comic Sans MS" w:hAnsi="Comic Sans MS"/>
          <w:highlight w:val="green"/>
        </w:rPr>
        <w:t>to</w:t>
      </w:r>
      <w:r w:rsidRPr="00444F58">
        <w:rPr>
          <w:rFonts w:ascii="Comic Sans MS" w:hAnsi="Comic Sans MS"/>
        </w:rPr>
        <w:t xml:space="preserve"> some public concern and </w:t>
      </w:r>
      <w:r w:rsidRPr="00444F58">
        <w:rPr>
          <w:rStyle w:val="Emphasis"/>
          <w:rFonts w:ascii="Comic Sans MS" w:hAnsi="Comic Sans MS"/>
          <w:highlight w:val="green"/>
        </w:rPr>
        <w:t>media hype</w:t>
      </w:r>
      <w:r w:rsidRPr="00444F58">
        <w:rPr>
          <w:rFonts w:ascii="Comic Sans MS" w:hAnsi="Comic Sans MS"/>
        </w:rPr>
        <w:t xml:space="preserve">, </w:t>
      </w:r>
      <w:r w:rsidRPr="00444F58">
        <w:rPr>
          <w:rStyle w:val="StyleUnderline"/>
          <w:rFonts w:ascii="Comic Sans MS" w:hAnsi="Comic Sans MS"/>
          <w:highlight w:val="green"/>
        </w:rPr>
        <w:t>unless AI</w:t>
      </w:r>
      <w:r w:rsidRPr="00444F58">
        <w:rPr>
          <w:rStyle w:val="StyleUnderline"/>
          <w:rFonts w:ascii="Comic Sans MS" w:hAnsi="Comic Sans MS"/>
        </w:rPr>
        <w:t xml:space="preserve"> capabilities </w:t>
      </w:r>
      <w:r w:rsidRPr="00444F58">
        <w:rPr>
          <w:rStyle w:val="StyleUnderline"/>
          <w:rFonts w:ascii="Comic Sans MS" w:hAnsi="Comic Sans MS"/>
          <w:highlight w:val="green"/>
        </w:rPr>
        <w:t>reach</w:t>
      </w:r>
      <w:r w:rsidRPr="00444F58">
        <w:rPr>
          <w:rStyle w:val="StyleUnderline"/>
          <w:rFonts w:ascii="Comic Sans MS" w:hAnsi="Comic Sans MS"/>
        </w:rPr>
        <w:t xml:space="preserve"> </w:t>
      </w:r>
      <w:r w:rsidRPr="00444F58">
        <w:rPr>
          <w:rStyle w:val="Emphasis"/>
          <w:rFonts w:ascii="Comic Sans MS" w:hAnsi="Comic Sans MS"/>
        </w:rPr>
        <w:t xml:space="preserve">truly </w:t>
      </w:r>
      <w:r w:rsidRPr="00444F58">
        <w:rPr>
          <w:rStyle w:val="Emphasis"/>
          <w:rFonts w:ascii="Comic Sans MS" w:hAnsi="Comic Sans MS"/>
          <w:highlight w:val="green"/>
        </w:rPr>
        <w:t>science fiction levels</w:t>
      </w:r>
      <w:r w:rsidRPr="00444F58">
        <w:rPr>
          <w:rFonts w:ascii="Comic Sans MS" w:hAnsi="Comic Sans MS"/>
        </w:rPr>
        <w:t xml:space="preserve">, </w:t>
      </w:r>
      <w:r w:rsidRPr="00444F58">
        <w:rPr>
          <w:rStyle w:val="StyleUnderline"/>
          <w:rFonts w:ascii="Comic Sans MS" w:hAnsi="Comic Sans MS"/>
          <w:highlight w:val="green"/>
        </w:rPr>
        <w:t>their</w:t>
      </w:r>
      <w:r w:rsidRPr="00444F58">
        <w:rPr>
          <w:rFonts w:ascii="Comic Sans MS" w:hAnsi="Comic Sans MS"/>
          <w:highlight w:val="green"/>
        </w:rPr>
        <w:t xml:space="preserve"> </w:t>
      </w:r>
      <w:r w:rsidRPr="00444F58">
        <w:rPr>
          <w:rStyle w:val="Emphasis"/>
          <w:rFonts w:ascii="Comic Sans MS" w:hAnsi="Comic Sans MS"/>
          <w:highlight w:val="green"/>
        </w:rPr>
        <w:t>impact</w:t>
      </w:r>
      <w:r w:rsidRPr="00444F58">
        <w:rPr>
          <w:rFonts w:ascii="Comic Sans MS" w:hAnsi="Comic Sans MS"/>
          <w:highlight w:val="green"/>
        </w:rPr>
        <w:t xml:space="preserve"> </w:t>
      </w:r>
      <w:r w:rsidRPr="00444F58">
        <w:rPr>
          <w:rStyle w:val="StyleUnderline"/>
          <w:rFonts w:ascii="Comic Sans MS" w:hAnsi="Comic Sans MS"/>
          <w:highlight w:val="green"/>
        </w:rPr>
        <w:t>on</w:t>
      </w:r>
      <w:r w:rsidRPr="00444F58">
        <w:rPr>
          <w:rFonts w:ascii="Comic Sans MS" w:hAnsi="Comic Sans MS"/>
        </w:rPr>
        <w:t xml:space="preserve"> national and subnational military </w:t>
      </w:r>
      <w:proofErr w:type="spellStart"/>
      <w:r w:rsidRPr="00444F58">
        <w:rPr>
          <w:rFonts w:ascii="Comic Sans MS" w:hAnsi="Comic Sans MS"/>
        </w:rPr>
        <w:t>behaviour</w:t>
      </w:r>
      <w:proofErr w:type="spellEnd"/>
      <w:r w:rsidRPr="00444F58">
        <w:rPr>
          <w:rFonts w:ascii="Comic Sans MS" w:hAnsi="Comic Sans MS"/>
        </w:rPr>
        <w:t xml:space="preserve">, especially </w:t>
      </w:r>
      <w:r w:rsidRPr="00444F58">
        <w:rPr>
          <w:rStyle w:val="StyleUnderline"/>
          <w:rFonts w:ascii="Comic Sans MS" w:hAnsi="Comic Sans MS"/>
        </w:rPr>
        <w:t xml:space="preserve">interstate </w:t>
      </w:r>
      <w:r w:rsidRPr="00444F58">
        <w:rPr>
          <w:rStyle w:val="StyleUnderline"/>
          <w:rFonts w:ascii="Comic Sans MS" w:hAnsi="Comic Sans MS"/>
          <w:highlight w:val="green"/>
        </w:rPr>
        <w:t>war, is</w:t>
      </w:r>
      <w:r w:rsidRPr="00444F58">
        <w:rPr>
          <w:rStyle w:val="StyleUnderline"/>
          <w:rFonts w:ascii="Comic Sans MS" w:hAnsi="Comic Sans MS"/>
        </w:rPr>
        <w:t xml:space="preserve"> likely to be </w:t>
      </w:r>
      <w:r w:rsidRPr="00444F58">
        <w:rPr>
          <w:rStyle w:val="Emphasis"/>
          <w:rFonts w:ascii="Comic Sans MS" w:hAnsi="Comic Sans MS"/>
        </w:rPr>
        <w:t xml:space="preserve">relatively </w:t>
      </w:r>
      <w:r w:rsidRPr="00444F58">
        <w:rPr>
          <w:rStyle w:val="Emphasis"/>
          <w:rFonts w:ascii="Comic Sans MS" w:hAnsi="Comic Sans MS"/>
          <w:highlight w:val="green"/>
        </w:rPr>
        <w:t>modest</w:t>
      </w:r>
      <w:r w:rsidRPr="00444F58">
        <w:rPr>
          <w:rFonts w:ascii="Comic Sans MS" w:hAnsi="Comic Sans MS"/>
        </w:rPr>
        <w:t xml:space="preserve">. Fundamentally, </w:t>
      </w:r>
      <w:r w:rsidRPr="00444F58">
        <w:rPr>
          <w:rStyle w:val="StyleUnderline"/>
          <w:rFonts w:ascii="Comic Sans MS" w:hAnsi="Comic Sans MS"/>
          <w:highlight w:val="green"/>
        </w:rPr>
        <w:t>countries go to war for political reasons</w:t>
      </w:r>
      <w:r w:rsidRPr="00444F58">
        <w:rPr>
          <w:rStyle w:val="StyleUnderline"/>
          <w:rFonts w:ascii="Comic Sans MS" w:hAnsi="Comic Sans MS"/>
        </w:rPr>
        <w:t xml:space="preserve">, and </w:t>
      </w:r>
      <w:r w:rsidRPr="00444F58">
        <w:rPr>
          <w:rStyle w:val="Emphasis"/>
          <w:rFonts w:ascii="Comic Sans MS" w:hAnsi="Comic Sans MS"/>
          <w:highlight w:val="green"/>
        </w:rPr>
        <w:t>accidental wars</w:t>
      </w:r>
      <w:r w:rsidRPr="00444F58">
        <w:rPr>
          <w:rStyle w:val="StyleUnderline"/>
          <w:rFonts w:ascii="Comic Sans MS" w:hAnsi="Comic Sans MS"/>
          <w:highlight w:val="green"/>
        </w:rPr>
        <w:t xml:space="preserve"> have</w:t>
      </w:r>
      <w:r w:rsidRPr="00444F58">
        <w:rPr>
          <w:rStyle w:val="StyleUnderline"/>
          <w:rFonts w:ascii="Comic Sans MS" w:hAnsi="Comic Sans MS"/>
        </w:rPr>
        <w:t xml:space="preserve"> traditionally </w:t>
      </w:r>
      <w:r w:rsidRPr="00444F58">
        <w:rPr>
          <w:rStyle w:val="StyleUnderline"/>
          <w:rFonts w:ascii="Comic Sans MS" w:hAnsi="Comic Sans MS"/>
          <w:highlight w:val="green"/>
        </w:rPr>
        <w:t xml:space="preserve">been more </w:t>
      </w:r>
      <w:r w:rsidRPr="00444F58">
        <w:rPr>
          <w:rStyle w:val="Emphasis"/>
          <w:rFonts w:ascii="Comic Sans MS" w:hAnsi="Comic Sans MS"/>
          <w:highlight w:val="green"/>
        </w:rPr>
        <w:t>myth than reality</w:t>
      </w:r>
      <w:r w:rsidRPr="00444F58">
        <w:rPr>
          <w:rFonts w:ascii="Comic Sans MS" w:hAnsi="Comic Sans MS"/>
        </w:rPr>
        <w:t>.69 The effects for subnational use of AI could be more significant, especially if military applications of AI make it easier for autocrats to use military force to repress their population with a reduced number of loyalists.</w:t>
      </w:r>
    </w:p>
    <w:p w14:paraId="10678DCE" w14:textId="77777777" w:rsidR="00444F58" w:rsidRPr="00444F58" w:rsidRDefault="00444F58" w:rsidP="00444F58">
      <w:pPr>
        <w:rPr>
          <w:rFonts w:ascii="Comic Sans MS" w:hAnsi="Comic Sans MS"/>
        </w:rPr>
      </w:pPr>
      <w:r w:rsidRPr="00444F58">
        <w:rPr>
          <w:rFonts w:ascii="Comic Sans MS" w:hAnsi="Comic Sans MS"/>
        </w:rPr>
        <w:t xml:space="preserve">The commercial spread of machine learning in the private sector means some form of spillovers to military applications will be inevitable. The desire for faster decision-making, concern about the hacking of remotely piloted systems, and fear of what others may be developing could all </w:t>
      </w:r>
      <w:proofErr w:type="spellStart"/>
      <w:r w:rsidRPr="00444F58">
        <w:rPr>
          <w:rFonts w:ascii="Comic Sans MS" w:hAnsi="Comic Sans MS"/>
        </w:rPr>
        <w:t>incentivise</w:t>
      </w:r>
      <w:proofErr w:type="spellEnd"/>
      <w:r w:rsidRPr="00444F58">
        <w:rPr>
          <w:rFonts w:ascii="Comic Sans MS" w:hAnsi="Comic Sans MS"/>
        </w:rPr>
        <w:t xml:space="preserve"> the development of some types of LAWS. </w:t>
      </w:r>
      <w:r w:rsidRPr="00444F58">
        <w:rPr>
          <w:rStyle w:val="Emphasis"/>
          <w:rFonts w:ascii="Comic Sans MS" w:hAnsi="Comic Sans MS"/>
        </w:rPr>
        <w:t>However</w:t>
      </w:r>
      <w:r w:rsidRPr="00444F58">
        <w:rPr>
          <w:rFonts w:ascii="Comic Sans MS" w:hAnsi="Comic Sans MS"/>
        </w:rPr>
        <w:t xml:space="preserve">, </w:t>
      </w:r>
      <w:r w:rsidRPr="00444F58">
        <w:rPr>
          <w:rStyle w:val="Emphasis"/>
          <w:rFonts w:ascii="Comic Sans MS" w:hAnsi="Comic Sans MS"/>
          <w:highlight w:val="green"/>
        </w:rPr>
        <w:t>awareness</w:t>
      </w:r>
      <w:r w:rsidRPr="00444F58">
        <w:rPr>
          <w:rStyle w:val="StyleUnderline"/>
          <w:rFonts w:ascii="Comic Sans MS" w:hAnsi="Comic Sans MS"/>
          <w:highlight w:val="green"/>
        </w:rPr>
        <w:t xml:space="preserve"> of the</w:t>
      </w:r>
      <w:r w:rsidRPr="00444F58">
        <w:rPr>
          <w:rStyle w:val="StyleUnderline"/>
          <w:rFonts w:ascii="Comic Sans MS" w:hAnsi="Comic Sans MS"/>
        </w:rPr>
        <w:t xml:space="preserve"> potential </w:t>
      </w:r>
      <w:r w:rsidRPr="00444F58">
        <w:rPr>
          <w:rStyle w:val="Emphasis"/>
          <w:rFonts w:ascii="Comic Sans MS" w:hAnsi="Comic Sans MS"/>
          <w:highlight w:val="green"/>
        </w:rPr>
        <w:t>risk</w:t>
      </w:r>
      <w:r w:rsidRPr="00444F58">
        <w:rPr>
          <w:rStyle w:val="Emphasis"/>
          <w:rFonts w:ascii="Comic Sans MS" w:hAnsi="Comic Sans MS"/>
        </w:rPr>
        <w:t xml:space="preserve"> of accidents</w:t>
      </w:r>
      <w:r w:rsidRPr="00444F58">
        <w:rPr>
          <w:rStyle w:val="StyleUnderline"/>
          <w:rFonts w:ascii="Comic Sans MS" w:hAnsi="Comic Sans MS"/>
        </w:rPr>
        <w:t xml:space="preserve"> regarding these systems, </w:t>
      </w:r>
      <w:r w:rsidRPr="00444F58">
        <w:rPr>
          <w:rStyle w:val="StyleUnderline"/>
          <w:rFonts w:ascii="Comic Sans MS" w:hAnsi="Comic Sans MS"/>
          <w:highlight w:val="green"/>
        </w:rPr>
        <w:t>as well as</w:t>
      </w:r>
      <w:r w:rsidRPr="00444F58">
        <w:rPr>
          <w:rStyle w:val="StyleUnderline"/>
          <w:rFonts w:ascii="Comic Sans MS" w:hAnsi="Comic Sans MS"/>
        </w:rPr>
        <w:t xml:space="preserve"> the </w:t>
      </w:r>
      <w:r w:rsidRPr="00444F58">
        <w:rPr>
          <w:rStyle w:val="StyleUnderline"/>
          <w:rFonts w:ascii="Comic Sans MS" w:hAnsi="Comic Sans MS"/>
          <w:highlight w:val="green"/>
        </w:rPr>
        <w:t>desire for</w:t>
      </w:r>
      <w:r w:rsidRPr="00444F58">
        <w:rPr>
          <w:rStyle w:val="StyleUnderline"/>
          <w:rFonts w:ascii="Comic Sans MS" w:hAnsi="Comic Sans MS"/>
        </w:rPr>
        <w:t xml:space="preserve"> militaries to </w:t>
      </w:r>
      <w:r w:rsidRPr="00444F58">
        <w:rPr>
          <w:rStyle w:val="Emphasis"/>
          <w:rFonts w:ascii="Comic Sans MS" w:hAnsi="Comic Sans MS"/>
        </w:rPr>
        <w:t xml:space="preserve">maintain </w:t>
      </w:r>
      <w:r w:rsidRPr="00444F58">
        <w:rPr>
          <w:rStyle w:val="Emphasis"/>
          <w:rFonts w:ascii="Comic Sans MS" w:hAnsi="Comic Sans MS"/>
          <w:highlight w:val="green"/>
        </w:rPr>
        <w:t>control</w:t>
      </w:r>
      <w:r w:rsidRPr="00444F58">
        <w:rPr>
          <w:rStyle w:val="StyleUnderline"/>
          <w:rFonts w:ascii="Comic Sans MS" w:hAnsi="Comic Sans MS"/>
          <w:highlight w:val="green"/>
        </w:rPr>
        <w:t xml:space="preserve"> over</w:t>
      </w:r>
      <w:r w:rsidRPr="00444F58">
        <w:rPr>
          <w:rStyle w:val="StyleUnderline"/>
          <w:rFonts w:ascii="Comic Sans MS" w:hAnsi="Comic Sans MS"/>
        </w:rPr>
        <w:t xml:space="preserve"> their </w:t>
      </w:r>
      <w:r w:rsidRPr="00444F58">
        <w:rPr>
          <w:rStyle w:val="StyleUnderline"/>
          <w:rFonts w:ascii="Comic Sans MS" w:hAnsi="Comic Sans MS"/>
          <w:highlight w:val="green"/>
        </w:rPr>
        <w:t>weapons</w:t>
      </w:r>
      <w:r w:rsidRPr="00444F58">
        <w:rPr>
          <w:rStyle w:val="StyleUnderline"/>
          <w:rFonts w:ascii="Comic Sans MS" w:hAnsi="Comic Sans MS"/>
        </w:rPr>
        <w:t xml:space="preserve"> to </w:t>
      </w:r>
      <w:proofErr w:type="spellStart"/>
      <w:r w:rsidRPr="00444F58">
        <w:rPr>
          <w:rStyle w:val="StyleUnderline"/>
          <w:rFonts w:ascii="Comic Sans MS" w:hAnsi="Comic Sans MS"/>
        </w:rPr>
        <w:t>maximise</w:t>
      </w:r>
      <w:proofErr w:type="spellEnd"/>
      <w:r w:rsidRPr="00444F58">
        <w:rPr>
          <w:rFonts w:ascii="Comic Sans MS" w:hAnsi="Comic Sans MS"/>
        </w:rPr>
        <w:t xml:space="preserve"> </w:t>
      </w:r>
      <w:r w:rsidRPr="00444F58">
        <w:rPr>
          <w:rStyle w:val="StyleUnderline"/>
          <w:rFonts w:ascii="Comic Sans MS" w:hAnsi="Comic Sans MS"/>
        </w:rPr>
        <w:t xml:space="preserve">their effectiveness, </w:t>
      </w:r>
      <w:r w:rsidRPr="00444F58">
        <w:rPr>
          <w:rStyle w:val="StyleUnderline"/>
          <w:rFonts w:ascii="Comic Sans MS" w:hAnsi="Comic Sans MS"/>
          <w:highlight w:val="green"/>
        </w:rPr>
        <w:t>will</w:t>
      </w:r>
      <w:r w:rsidRPr="00444F58">
        <w:rPr>
          <w:rStyle w:val="StyleUnderline"/>
          <w:rFonts w:ascii="Comic Sans MS" w:hAnsi="Comic Sans MS"/>
        </w:rPr>
        <w:t xml:space="preserve"> likely </w:t>
      </w:r>
      <w:r w:rsidRPr="00444F58">
        <w:rPr>
          <w:rStyle w:val="Emphasis"/>
          <w:rFonts w:ascii="Comic Sans MS" w:hAnsi="Comic Sans MS"/>
          <w:highlight w:val="green"/>
        </w:rPr>
        <w:t>lead to caution</w:t>
      </w:r>
      <w:r w:rsidRPr="00444F58">
        <w:rPr>
          <w:rStyle w:val="StyleUnderline"/>
          <w:rFonts w:ascii="Comic Sans MS" w:hAnsi="Comic Sans MS"/>
          <w:highlight w:val="green"/>
        </w:rPr>
        <w:t xml:space="preserve"> in </w:t>
      </w:r>
      <w:r w:rsidRPr="00444F58">
        <w:rPr>
          <w:rStyle w:val="StyleUnderline"/>
          <w:rFonts w:ascii="Comic Sans MS" w:hAnsi="Comic Sans MS"/>
        </w:rPr>
        <w:t xml:space="preserve">the </w:t>
      </w:r>
      <w:r w:rsidRPr="00444F58">
        <w:rPr>
          <w:rStyle w:val="Emphasis"/>
          <w:rFonts w:ascii="Comic Sans MS" w:hAnsi="Comic Sans MS"/>
          <w:highlight w:val="green"/>
        </w:rPr>
        <w:t>development</w:t>
      </w:r>
      <w:r w:rsidRPr="00444F58">
        <w:rPr>
          <w:rFonts w:ascii="Comic Sans MS" w:hAnsi="Comic Sans MS"/>
          <w:highlight w:val="green"/>
        </w:rPr>
        <w:t xml:space="preserve"> </w:t>
      </w:r>
      <w:r w:rsidRPr="00444F58">
        <w:rPr>
          <w:rStyle w:val="StyleUnderline"/>
          <w:rFonts w:ascii="Comic Sans MS" w:hAnsi="Comic Sans MS"/>
          <w:highlight w:val="green"/>
        </w:rPr>
        <w:t>and deployment</w:t>
      </w:r>
      <w:r w:rsidRPr="00444F58">
        <w:rPr>
          <w:rStyle w:val="StyleUnderline"/>
          <w:rFonts w:ascii="Comic Sans MS" w:hAnsi="Comic Sans MS"/>
        </w:rPr>
        <w:t xml:space="preserve"> of systems</w:t>
      </w:r>
      <w:r w:rsidRPr="00444F58">
        <w:rPr>
          <w:rFonts w:ascii="Comic Sans MS" w:hAnsi="Comic Sans MS"/>
        </w:rPr>
        <w:t xml:space="preserve"> where machine learning is used to select and engage targets with lethal force. </w:t>
      </w:r>
    </w:p>
    <w:p w14:paraId="6FB7C384" w14:textId="77777777" w:rsidR="00444F58" w:rsidRPr="00444F58" w:rsidRDefault="00444F58" w:rsidP="00444F58">
      <w:pPr>
        <w:rPr>
          <w:rStyle w:val="StyleUnderline"/>
          <w:rFonts w:ascii="Comic Sans MS" w:hAnsi="Comic Sans MS"/>
        </w:rPr>
      </w:pPr>
      <w:r w:rsidRPr="00444F58">
        <w:rPr>
          <w:rFonts w:ascii="Comic Sans MS" w:hAnsi="Comic Sans MS"/>
        </w:rPr>
        <w:t xml:space="preserve">One of the greatest risks regarding applications of AI to military systems likely comes from opacity concerning those applications, especially as it interacts with the potential to fight at machine speed. Unlike missiles or bombers, it will be difficult for countries to verify what, if any, AI capabilities potential adversaries have. </w:t>
      </w:r>
      <w:r w:rsidRPr="00444F58">
        <w:rPr>
          <w:rStyle w:val="StyleUnderline"/>
          <w:rFonts w:ascii="Comic Sans MS" w:hAnsi="Comic Sans MS"/>
          <w:highlight w:val="green"/>
        </w:rPr>
        <w:t xml:space="preserve">Even an </w:t>
      </w:r>
      <w:r w:rsidRPr="00444F58">
        <w:rPr>
          <w:rStyle w:val="Emphasis"/>
          <w:rFonts w:ascii="Comic Sans MS" w:hAnsi="Comic Sans MS"/>
          <w:highlight w:val="green"/>
        </w:rPr>
        <w:t>international agreement</w:t>
      </w:r>
      <w:r w:rsidRPr="00444F58">
        <w:rPr>
          <w:rFonts w:ascii="Comic Sans MS" w:hAnsi="Comic Sans MS"/>
        </w:rPr>
        <w:t xml:space="preserve"> </w:t>
      </w:r>
      <w:r w:rsidRPr="00444F58">
        <w:rPr>
          <w:rStyle w:val="Emphasis"/>
          <w:rFonts w:ascii="Comic Sans MS" w:hAnsi="Comic Sans MS"/>
        </w:rPr>
        <w:t>restricting</w:t>
      </w:r>
      <w:r w:rsidRPr="00444F58">
        <w:rPr>
          <w:rStyle w:val="StyleUnderline"/>
          <w:rFonts w:ascii="Comic Sans MS" w:hAnsi="Comic Sans MS"/>
        </w:rPr>
        <w:t xml:space="preserve"> or </w:t>
      </w:r>
      <w:r w:rsidRPr="00444F58">
        <w:rPr>
          <w:rStyle w:val="Emphasis"/>
          <w:rFonts w:ascii="Comic Sans MS" w:hAnsi="Comic Sans MS"/>
          <w:highlight w:val="green"/>
        </w:rPr>
        <w:t>prohibiting</w:t>
      </w:r>
      <w:r w:rsidRPr="00444F58">
        <w:rPr>
          <w:rStyle w:val="StyleUnderline"/>
          <w:rFonts w:ascii="Comic Sans MS" w:hAnsi="Comic Sans MS"/>
        </w:rPr>
        <w:t xml:space="preserve"> the development of </w:t>
      </w:r>
      <w:r w:rsidRPr="00444F58">
        <w:rPr>
          <w:rStyle w:val="StyleUnderline"/>
          <w:rFonts w:ascii="Comic Sans MS" w:hAnsi="Comic Sans MS"/>
          <w:highlight w:val="green"/>
        </w:rPr>
        <w:t xml:space="preserve">LAWS would be </w:t>
      </w:r>
      <w:r w:rsidRPr="00444F58">
        <w:rPr>
          <w:rStyle w:val="Emphasis"/>
          <w:rFonts w:ascii="Comic Sans MS" w:hAnsi="Comic Sans MS"/>
          <w:highlight w:val="green"/>
        </w:rPr>
        <w:t>unlikely to resolve this</w:t>
      </w:r>
      <w:r w:rsidRPr="00444F58">
        <w:rPr>
          <w:rStyle w:val="Emphasis"/>
          <w:rFonts w:ascii="Comic Sans MS" w:hAnsi="Comic Sans MS"/>
        </w:rPr>
        <w:t xml:space="preserve"> concern</w:t>
      </w:r>
      <w:r w:rsidRPr="00444F58">
        <w:rPr>
          <w:rStyle w:val="StyleUnderline"/>
          <w:rFonts w:ascii="Comic Sans MS" w:hAnsi="Comic Sans MS"/>
        </w:rPr>
        <w:t xml:space="preserve">. </w:t>
      </w:r>
      <w:r w:rsidRPr="00444F58">
        <w:rPr>
          <w:rStyle w:val="StyleUnderline"/>
          <w:rFonts w:ascii="Comic Sans MS" w:hAnsi="Comic Sans MS"/>
          <w:highlight w:val="green"/>
        </w:rPr>
        <w:t xml:space="preserve">Fear </w:t>
      </w:r>
      <w:r w:rsidRPr="00444F58">
        <w:rPr>
          <w:rStyle w:val="Emphasis"/>
          <w:rFonts w:ascii="Comic Sans MS" w:hAnsi="Comic Sans MS"/>
          <w:highlight w:val="green"/>
        </w:rPr>
        <w:t>would still exist</w:t>
      </w:r>
      <w:r w:rsidRPr="00444F58">
        <w:rPr>
          <w:rStyle w:val="StyleUnderline"/>
          <w:rFonts w:ascii="Comic Sans MS" w:hAnsi="Comic Sans MS"/>
        </w:rPr>
        <w:t>. Given that uncertainty makes disputes harder to resolve, this could have an impact</w:t>
      </w:r>
      <w:r w:rsidRPr="00444F58">
        <w:rPr>
          <w:rFonts w:ascii="Comic Sans MS" w:hAnsi="Comic Sans MS"/>
        </w:rPr>
        <w:t xml:space="preserve">. </w:t>
      </w:r>
    </w:p>
    <w:p w14:paraId="77D49B2E" w14:textId="77777777" w:rsidR="00444F58" w:rsidRPr="00444F58" w:rsidRDefault="00444F58" w:rsidP="00444F58">
      <w:pPr>
        <w:rPr>
          <w:rFonts w:ascii="Comic Sans MS" w:hAnsi="Comic Sans MS"/>
        </w:rPr>
      </w:pPr>
      <w:r w:rsidRPr="00444F58">
        <w:rPr>
          <w:rFonts w:ascii="Comic Sans MS" w:hAnsi="Comic Sans MS"/>
        </w:rPr>
        <w:t xml:space="preserve">These factors make international regulation potentially attractive, in theory, but challenging in application, because </w:t>
      </w:r>
      <w:r w:rsidRPr="00444F58">
        <w:rPr>
          <w:rStyle w:val="StyleUnderline"/>
          <w:rFonts w:ascii="Comic Sans MS" w:hAnsi="Comic Sans MS"/>
        </w:rPr>
        <w:t xml:space="preserve">the very thing about </w:t>
      </w:r>
      <w:r w:rsidRPr="00444F58">
        <w:rPr>
          <w:rStyle w:val="StyleUnderline"/>
          <w:rFonts w:ascii="Comic Sans MS" w:hAnsi="Comic Sans MS"/>
          <w:highlight w:val="green"/>
        </w:rPr>
        <w:t>LAWS</w:t>
      </w:r>
      <w:r w:rsidRPr="00444F58">
        <w:rPr>
          <w:rStyle w:val="StyleUnderline"/>
          <w:rFonts w:ascii="Comic Sans MS" w:hAnsi="Comic Sans MS"/>
        </w:rPr>
        <w:t xml:space="preserve"> that might make international regulations on LAWS attractive</w:t>
      </w:r>
      <w:r w:rsidRPr="00444F58">
        <w:rPr>
          <w:rFonts w:ascii="Comic Sans MS" w:hAnsi="Comic Sans MS"/>
        </w:rPr>
        <w:t xml:space="preserve"> – their ability to enable faster and more devastating attacks, as well as the risk of accidents – </w:t>
      </w:r>
      <w:r w:rsidRPr="00444F58">
        <w:rPr>
          <w:rStyle w:val="StyleUnderline"/>
          <w:rFonts w:ascii="Comic Sans MS" w:hAnsi="Comic Sans MS"/>
        </w:rPr>
        <w:t xml:space="preserve">may also </w:t>
      </w:r>
      <w:r w:rsidRPr="00444F58">
        <w:rPr>
          <w:rStyle w:val="StyleUnderline"/>
          <w:rFonts w:ascii="Comic Sans MS" w:hAnsi="Comic Sans MS"/>
          <w:highlight w:val="green"/>
        </w:rPr>
        <w:t>make</w:t>
      </w:r>
      <w:r w:rsidRPr="00444F58">
        <w:rPr>
          <w:rStyle w:val="StyleUnderline"/>
          <w:rFonts w:ascii="Comic Sans MS" w:hAnsi="Comic Sans MS"/>
        </w:rPr>
        <w:t xml:space="preserve"> those </w:t>
      </w:r>
      <w:r w:rsidRPr="00444F58">
        <w:rPr>
          <w:rStyle w:val="StyleUnderline"/>
          <w:rFonts w:ascii="Comic Sans MS" w:hAnsi="Comic Sans MS"/>
          <w:highlight w:val="green"/>
        </w:rPr>
        <w:t xml:space="preserve">regulations </w:t>
      </w:r>
      <w:r w:rsidRPr="00444F58">
        <w:rPr>
          <w:rStyle w:val="Emphasis"/>
          <w:rFonts w:ascii="Comic Sans MS" w:hAnsi="Comic Sans MS"/>
          <w:highlight w:val="green"/>
        </w:rPr>
        <w:t>harder to implement</w:t>
      </w:r>
      <w:r w:rsidRPr="00444F58">
        <w:rPr>
          <w:rFonts w:ascii="Comic Sans MS" w:hAnsi="Comic Sans MS"/>
        </w:rPr>
        <w:t xml:space="preserve"> </w:t>
      </w:r>
      <w:r w:rsidRPr="00444F58">
        <w:rPr>
          <w:rStyle w:val="StyleUnderline"/>
          <w:rFonts w:ascii="Comic Sans MS" w:hAnsi="Comic Sans MS"/>
        </w:rPr>
        <w:t>and</w:t>
      </w:r>
      <w:r w:rsidRPr="00444F58">
        <w:rPr>
          <w:rFonts w:ascii="Comic Sans MS" w:hAnsi="Comic Sans MS"/>
        </w:rPr>
        <w:t xml:space="preserve"> </w:t>
      </w:r>
      <w:r w:rsidRPr="00444F58">
        <w:rPr>
          <w:rStyle w:val="Emphasis"/>
          <w:rFonts w:ascii="Comic Sans MS" w:hAnsi="Comic Sans MS"/>
          <w:highlight w:val="green"/>
        </w:rPr>
        <w:t>increase the risks if cheating occurs</w:t>
      </w:r>
      <w:r w:rsidRPr="00444F58">
        <w:rPr>
          <w:rFonts w:ascii="Comic Sans MS" w:hAnsi="Comic Sans MS"/>
        </w:rPr>
        <w:t>. But discussions at the CCW are ongoing, and may yet yield progress, or at the least agreement on considering safety and reliability issues when evaluating the development and use of autonomous systems. Humanity’s worst fears about an intelligent machine turning against it aside, the integration of machine learning and military power will likely be critical area of inquiry for strategic studies in the years ahead.</w:t>
      </w:r>
    </w:p>
    <w:p w14:paraId="65688E1E" w14:textId="226184AB" w:rsidR="00E27DB3" w:rsidRPr="00444F58" w:rsidRDefault="00E27DB3" w:rsidP="00E27DB3">
      <w:pPr>
        <w:rPr>
          <w:rFonts w:ascii="Comic Sans MS" w:hAnsi="Comic Sans MS"/>
        </w:rPr>
      </w:pPr>
    </w:p>
    <w:p w14:paraId="5EF6B51C" w14:textId="77777777" w:rsidR="00444F58" w:rsidRPr="00444F58" w:rsidRDefault="00444F58" w:rsidP="00444F58">
      <w:pPr>
        <w:pStyle w:val="Heading3"/>
        <w:rPr>
          <w:rFonts w:ascii="Comic Sans MS" w:hAnsi="Comic Sans MS"/>
        </w:rPr>
      </w:pPr>
      <w:proofErr w:type="spellStart"/>
      <w:r w:rsidRPr="00444F58">
        <w:rPr>
          <w:rFonts w:ascii="Comic Sans MS" w:hAnsi="Comic Sans MS"/>
        </w:rPr>
        <w:t>Nuc</w:t>
      </w:r>
      <w:proofErr w:type="spellEnd"/>
      <w:r w:rsidRPr="00444F58">
        <w:rPr>
          <w:rFonts w:ascii="Comic Sans MS" w:hAnsi="Comic Sans MS"/>
        </w:rPr>
        <w:t xml:space="preserve"> LAWs Good</w:t>
      </w:r>
    </w:p>
    <w:p w14:paraId="398EE4B0" w14:textId="77777777" w:rsidR="00444F58" w:rsidRPr="00444F58" w:rsidRDefault="00444F58" w:rsidP="00444F58">
      <w:pPr>
        <w:pStyle w:val="Heading4"/>
        <w:rPr>
          <w:rFonts w:ascii="Comic Sans MS" w:hAnsi="Comic Sans MS"/>
        </w:rPr>
      </w:pPr>
      <w:r w:rsidRPr="00444F58">
        <w:rPr>
          <w:rFonts w:ascii="Comic Sans MS" w:hAnsi="Comic Sans MS"/>
        </w:rPr>
        <w:t xml:space="preserve">Nuclear LAWs K2 deterrence </w:t>
      </w:r>
    </w:p>
    <w:p w14:paraId="39E814E5" w14:textId="77777777" w:rsidR="00444F58" w:rsidRPr="00444F58" w:rsidRDefault="00444F58" w:rsidP="00444F58">
      <w:pPr>
        <w:pStyle w:val="NormalWeb"/>
        <w:spacing w:before="0" w:beforeAutospacing="0" w:after="150" w:afterAutospacing="0"/>
        <w:textAlignment w:val="baseline"/>
        <w:rPr>
          <w:rFonts w:ascii="Comic Sans MS" w:hAnsi="Comic Sans MS"/>
          <w:color w:val="000000"/>
          <w:sz w:val="21"/>
          <w:szCs w:val="21"/>
        </w:rPr>
      </w:pPr>
      <w:r w:rsidRPr="00444F58">
        <w:rPr>
          <w:rFonts w:ascii="Comic Sans MS" w:hAnsi="Comic Sans MS"/>
          <w:b/>
          <w:color w:val="000000"/>
        </w:rPr>
        <w:t>Lowther &amp; McGiffin 19</w:t>
      </w:r>
      <w:r w:rsidRPr="00444F58">
        <w:rPr>
          <w:rFonts w:ascii="Comic Sans MS" w:hAnsi="Comic Sans MS"/>
          <w:color w:val="000000"/>
        </w:rPr>
        <w:t xml:space="preserve"> </w:t>
      </w:r>
      <w:r w:rsidRPr="00444F58">
        <w:rPr>
          <w:rFonts w:ascii="Comic Sans MS" w:hAnsi="Comic Sans MS"/>
          <w:color w:val="000000"/>
          <w:sz w:val="16"/>
          <w:szCs w:val="16"/>
        </w:rPr>
        <w:t xml:space="preserve">(Adam Lowther and Curtis McGiffin, 08/23/2019. Dr. Adam Lowther is Director of Research and Education at the Louisiana Tech Research Institute (LTRI) where he teaches deterrence strategy, NC3 History, and Integrated Tactical Warning and Attack Assessment in several nuclear command, control, and communication courses for the U.S. Air Force. Curtis McGiffin is Associate Dean, School of Strategic Force Studies, at the Air Force Institute of Technology and an adjunct professor for Missouri State University’s Department of Defense and Strategic Studies where he teaches strategic nuclear deterrence theory and NC3 education.  “America Needs a Dead Hand.” </w:t>
      </w:r>
      <w:r w:rsidRPr="00444F58">
        <w:rPr>
          <w:rFonts w:ascii="Comic Sans MS" w:hAnsi="Comic Sans MS"/>
          <w:i/>
          <w:color w:val="000000"/>
          <w:sz w:val="16"/>
          <w:szCs w:val="16"/>
        </w:rPr>
        <w:t xml:space="preserve">Maxwell Air Force Base: Air Force Institute of Technology, </w:t>
      </w:r>
      <w:hyperlink r:id="rId8" w:history="1">
        <w:r w:rsidRPr="00444F58">
          <w:rPr>
            <w:rStyle w:val="Hyperlink"/>
            <w:rFonts w:ascii="Comic Sans MS" w:eastAsiaTheme="majorEastAsia" w:hAnsi="Comic Sans MS"/>
            <w:color w:val="000000"/>
            <w:sz w:val="16"/>
            <w:szCs w:val="16"/>
            <w:u w:val="single"/>
          </w:rPr>
          <w:t>https://www.maxwell.af.mil/News/Commentaries/Display/Article/1942374/america-needs-a-dead-hand/</w:t>
        </w:r>
      </w:hyperlink>
      <w:r w:rsidRPr="00444F58">
        <w:rPr>
          <w:rFonts w:ascii="Comic Sans MS" w:hAnsi="Comic Sans MS"/>
          <w:color w:val="000000"/>
          <w:sz w:val="16"/>
          <w:szCs w:val="16"/>
        </w:rPr>
        <w:t xml:space="preserve">) LD 21 </w:t>
      </w:r>
    </w:p>
    <w:p w14:paraId="177670AF" w14:textId="77777777" w:rsidR="00444F58" w:rsidRPr="00444F58" w:rsidRDefault="00444F58" w:rsidP="00444F58">
      <w:pPr>
        <w:pStyle w:val="NormalWeb"/>
        <w:spacing w:before="0" w:beforeAutospacing="0" w:after="150" w:afterAutospacing="0"/>
        <w:textAlignment w:val="baseline"/>
        <w:rPr>
          <w:rFonts w:ascii="Comic Sans MS" w:hAnsi="Comic Sans MS"/>
          <w:color w:val="000000"/>
          <w:sz w:val="16"/>
        </w:rPr>
      </w:pPr>
      <w:r w:rsidRPr="00444F58">
        <w:rPr>
          <w:rFonts w:ascii="Comic Sans MS" w:hAnsi="Comic Sans MS"/>
          <w:color w:val="000000"/>
          <w:sz w:val="16"/>
        </w:rPr>
        <w:t xml:space="preserve">America’s nuclear command, control, and communications (NC3) system comprises many component systems that were designed and fielded during the Cold War — a period when nuclear missiles were set to launch from deep within Soviet territory, giving the United States sufficient time to react. That era is over. Today, </w:t>
      </w:r>
      <w:r w:rsidRPr="00444F58">
        <w:rPr>
          <w:rFonts w:ascii="Comic Sans MS" w:hAnsi="Comic Sans MS"/>
          <w:b/>
          <w:color w:val="000000"/>
          <w:highlight w:val="cyan"/>
          <w:u w:val="single"/>
        </w:rPr>
        <w:t>Russian and Chinese nuclear modernization is</w:t>
      </w:r>
      <w:r w:rsidRPr="00444F58">
        <w:rPr>
          <w:rFonts w:ascii="Comic Sans MS" w:hAnsi="Comic Sans MS"/>
          <w:color w:val="000000"/>
          <w:sz w:val="16"/>
        </w:rPr>
        <w:t xml:space="preserve"> rapidly </w:t>
      </w:r>
      <w:r w:rsidRPr="00444F58">
        <w:rPr>
          <w:rFonts w:ascii="Comic Sans MS" w:hAnsi="Comic Sans MS"/>
          <w:b/>
          <w:color w:val="000000"/>
          <w:highlight w:val="cyan"/>
          <w:u w:val="single"/>
        </w:rPr>
        <w:t>compressing</w:t>
      </w:r>
      <w:r w:rsidRPr="00444F58">
        <w:rPr>
          <w:rFonts w:ascii="Comic Sans MS" w:hAnsi="Comic Sans MS"/>
          <w:b/>
          <w:color w:val="000000"/>
          <w:u w:val="single"/>
        </w:rPr>
        <w:t xml:space="preserve"> the </w:t>
      </w:r>
      <w:r w:rsidRPr="00444F58">
        <w:rPr>
          <w:rFonts w:ascii="Comic Sans MS" w:hAnsi="Comic Sans MS"/>
          <w:b/>
          <w:color w:val="000000"/>
          <w:highlight w:val="cyan"/>
          <w:u w:val="single"/>
        </w:rPr>
        <w:t>time</w:t>
      </w:r>
      <w:r w:rsidRPr="00444F58">
        <w:rPr>
          <w:rFonts w:ascii="Comic Sans MS" w:hAnsi="Comic Sans MS"/>
          <w:color w:val="000000"/>
          <w:sz w:val="16"/>
        </w:rPr>
        <w:t xml:space="preserve"> U.S. </w:t>
      </w:r>
      <w:r w:rsidRPr="00444F58">
        <w:rPr>
          <w:rFonts w:ascii="Comic Sans MS" w:hAnsi="Comic Sans MS"/>
          <w:b/>
          <w:color w:val="000000"/>
          <w:highlight w:val="cyan"/>
          <w:u w:val="single"/>
        </w:rPr>
        <w:t>leaders</w:t>
      </w:r>
      <w:r w:rsidRPr="00444F58">
        <w:rPr>
          <w:rFonts w:ascii="Comic Sans MS" w:hAnsi="Comic Sans MS"/>
          <w:b/>
          <w:color w:val="000000"/>
          <w:sz w:val="16"/>
        </w:rPr>
        <w:t xml:space="preserve"> </w:t>
      </w:r>
      <w:r w:rsidRPr="00444F58">
        <w:rPr>
          <w:rFonts w:ascii="Comic Sans MS" w:hAnsi="Comic Sans MS"/>
          <w:b/>
          <w:color w:val="000000"/>
          <w:u w:val="single"/>
        </w:rPr>
        <w:t xml:space="preserve">will </w:t>
      </w:r>
      <w:r w:rsidRPr="00444F58">
        <w:rPr>
          <w:rFonts w:ascii="Comic Sans MS" w:hAnsi="Comic Sans MS"/>
          <w:b/>
          <w:color w:val="000000"/>
          <w:highlight w:val="cyan"/>
          <w:u w:val="single"/>
        </w:rPr>
        <w:t>have to detect a</w:t>
      </w:r>
      <w:r w:rsidRPr="00444F58">
        <w:rPr>
          <w:rFonts w:ascii="Comic Sans MS" w:hAnsi="Comic Sans MS"/>
          <w:color w:val="000000"/>
          <w:sz w:val="16"/>
          <w:highlight w:val="cyan"/>
        </w:rPr>
        <w:t xml:space="preserve"> </w:t>
      </w:r>
      <w:r w:rsidRPr="00444F58">
        <w:rPr>
          <w:rFonts w:ascii="Comic Sans MS" w:hAnsi="Comic Sans MS"/>
          <w:b/>
          <w:color w:val="000000"/>
          <w:highlight w:val="cyan"/>
          <w:u w:val="single"/>
        </w:rPr>
        <w:t>nuclear launch</w:t>
      </w:r>
      <w:r w:rsidRPr="00444F58">
        <w:rPr>
          <w:rFonts w:ascii="Comic Sans MS" w:hAnsi="Comic Sans MS"/>
          <w:color w:val="000000"/>
          <w:sz w:val="16"/>
        </w:rPr>
        <w:t xml:space="preserve">, decide on a course of action, </w:t>
      </w:r>
      <w:r w:rsidRPr="00444F58">
        <w:rPr>
          <w:rFonts w:ascii="Comic Sans MS" w:hAnsi="Comic Sans MS"/>
          <w:b/>
          <w:color w:val="000000"/>
          <w:highlight w:val="cyan"/>
          <w:u w:val="single"/>
        </w:rPr>
        <w:t>and direct a response</w:t>
      </w:r>
      <w:r w:rsidRPr="00444F58">
        <w:rPr>
          <w:rFonts w:ascii="Comic Sans MS" w:hAnsi="Comic Sans MS"/>
          <w:color w:val="000000"/>
          <w:sz w:val="16"/>
        </w:rPr>
        <w:t xml:space="preserve">. // Technologies such as hypersonic weapons, stealthy nuclear-armed cruise missiles, and weaponized artificial intelligence mean </w:t>
      </w:r>
      <w:r w:rsidRPr="00444F58">
        <w:rPr>
          <w:rFonts w:ascii="Comic Sans MS" w:hAnsi="Comic Sans MS"/>
          <w:color w:val="000000"/>
          <w:u w:val="single"/>
        </w:rPr>
        <w:t>America’s</w:t>
      </w:r>
      <w:r w:rsidRPr="00444F58">
        <w:rPr>
          <w:rFonts w:ascii="Comic Sans MS" w:hAnsi="Comic Sans MS"/>
          <w:color w:val="000000"/>
          <w:sz w:val="16"/>
        </w:rPr>
        <w:t xml:space="preserve"> legacy </w:t>
      </w:r>
      <w:r w:rsidRPr="00444F58">
        <w:rPr>
          <w:rFonts w:ascii="Comic Sans MS" w:hAnsi="Comic Sans MS"/>
          <w:color w:val="000000"/>
          <w:u w:val="single"/>
        </w:rPr>
        <w:t>NC3 system may be too slow</w:t>
      </w:r>
      <w:r w:rsidRPr="00444F58">
        <w:rPr>
          <w:rFonts w:ascii="Comic Sans MS" w:hAnsi="Comic Sans MS"/>
          <w:color w:val="000000"/>
          <w:sz w:val="16"/>
        </w:rPr>
        <w:t xml:space="preserve"> for the president to make a considered decision and transmit orders. The </w:t>
      </w:r>
      <w:r w:rsidRPr="00444F58">
        <w:rPr>
          <w:rFonts w:ascii="Comic Sans MS" w:hAnsi="Comic Sans MS"/>
          <w:b/>
          <w:color w:val="000000"/>
          <w:highlight w:val="cyan"/>
          <w:u w:val="single"/>
        </w:rPr>
        <w:t>challenges of attack-time compression present a destabilizing risk</w:t>
      </w:r>
      <w:r w:rsidRPr="00444F58">
        <w:rPr>
          <w:rFonts w:ascii="Comic Sans MS" w:hAnsi="Comic Sans MS"/>
          <w:color w:val="000000"/>
          <w:u w:val="single"/>
        </w:rPr>
        <w:t xml:space="preserve"> to</w:t>
      </w:r>
      <w:r w:rsidRPr="00444F58">
        <w:rPr>
          <w:rFonts w:ascii="Comic Sans MS" w:hAnsi="Comic Sans MS"/>
          <w:color w:val="000000"/>
          <w:sz w:val="16"/>
        </w:rPr>
        <w:t xml:space="preserve"> America’s </w:t>
      </w:r>
      <w:r w:rsidRPr="00444F58">
        <w:rPr>
          <w:rFonts w:ascii="Comic Sans MS" w:hAnsi="Comic Sans MS"/>
          <w:color w:val="000000"/>
          <w:u w:val="single"/>
        </w:rPr>
        <w:t>deterrence</w:t>
      </w:r>
      <w:r w:rsidRPr="00444F58">
        <w:rPr>
          <w:rFonts w:ascii="Comic Sans MS" w:hAnsi="Comic Sans MS"/>
          <w:color w:val="000000"/>
          <w:sz w:val="16"/>
        </w:rPr>
        <w:t xml:space="preserve"> strategy. Any </w:t>
      </w:r>
      <w:r w:rsidRPr="00444F58">
        <w:rPr>
          <w:rFonts w:ascii="Comic Sans MS" w:hAnsi="Comic Sans MS"/>
          <w:color w:val="000000"/>
          <w:u w:val="single"/>
        </w:rPr>
        <w:t>potential for failure in</w:t>
      </w:r>
      <w:r w:rsidRPr="00444F58">
        <w:rPr>
          <w:rFonts w:ascii="Comic Sans MS" w:hAnsi="Comic Sans MS"/>
          <w:color w:val="000000"/>
          <w:sz w:val="16"/>
        </w:rPr>
        <w:t xml:space="preserve"> the </w:t>
      </w:r>
      <w:r w:rsidRPr="00444F58">
        <w:rPr>
          <w:rFonts w:ascii="Comic Sans MS" w:hAnsi="Comic Sans MS"/>
          <w:color w:val="000000"/>
          <w:u w:val="single"/>
        </w:rPr>
        <w:t>detection</w:t>
      </w:r>
      <w:r w:rsidRPr="00444F58">
        <w:rPr>
          <w:rFonts w:ascii="Comic Sans MS" w:hAnsi="Comic Sans MS"/>
          <w:color w:val="000000"/>
          <w:sz w:val="16"/>
        </w:rPr>
        <w:t xml:space="preserve"> or </w:t>
      </w:r>
      <w:r w:rsidRPr="00444F58">
        <w:rPr>
          <w:rFonts w:ascii="Comic Sans MS" w:hAnsi="Comic Sans MS"/>
          <w:color w:val="000000"/>
          <w:u w:val="single"/>
        </w:rPr>
        <w:t>assessment</w:t>
      </w:r>
      <w:r w:rsidRPr="00444F58">
        <w:rPr>
          <w:rFonts w:ascii="Comic Sans MS" w:hAnsi="Comic Sans MS"/>
          <w:color w:val="000000"/>
          <w:sz w:val="16"/>
        </w:rPr>
        <w:t xml:space="preserve"> of an attack, </w:t>
      </w:r>
      <w:r w:rsidRPr="00444F58">
        <w:rPr>
          <w:rFonts w:ascii="Comic Sans MS" w:hAnsi="Comic Sans MS"/>
          <w:color w:val="000000"/>
          <w:u w:val="single"/>
        </w:rPr>
        <w:t>or</w:t>
      </w:r>
      <w:r w:rsidRPr="00444F58">
        <w:rPr>
          <w:rFonts w:ascii="Comic Sans MS" w:hAnsi="Comic Sans MS"/>
          <w:color w:val="000000"/>
          <w:sz w:val="16"/>
        </w:rPr>
        <w:t xml:space="preserve"> any </w:t>
      </w:r>
      <w:r w:rsidRPr="00444F58">
        <w:rPr>
          <w:rFonts w:ascii="Comic Sans MS" w:hAnsi="Comic Sans MS"/>
          <w:color w:val="000000"/>
          <w:u w:val="single"/>
        </w:rPr>
        <w:t>reduction of decision and response time, is inherently</w:t>
      </w:r>
      <w:r w:rsidRPr="00444F58">
        <w:rPr>
          <w:rFonts w:ascii="Comic Sans MS" w:hAnsi="Comic Sans MS"/>
          <w:color w:val="000000"/>
          <w:sz w:val="16"/>
        </w:rPr>
        <w:t xml:space="preserve"> dangerous and </w:t>
      </w:r>
      <w:r w:rsidRPr="00444F58">
        <w:rPr>
          <w:rFonts w:ascii="Comic Sans MS" w:hAnsi="Comic Sans MS"/>
          <w:color w:val="000000"/>
          <w:u w:val="single"/>
        </w:rPr>
        <w:t>destabilizing</w:t>
      </w:r>
      <w:r w:rsidRPr="00444F58">
        <w:rPr>
          <w:rFonts w:ascii="Comic Sans MS" w:hAnsi="Comic Sans MS"/>
          <w:color w:val="000000"/>
          <w:sz w:val="16"/>
        </w:rPr>
        <w:t xml:space="preserve">. // If the ultimate purpose of the NC3 system is to ensure America’s senior leadership has the information and time needed to command and control nuclear forces, then the penultimate purpose of a reliable NC3 system is to reinforce the desired deterrent effect. </w:t>
      </w:r>
      <w:r w:rsidRPr="00444F58">
        <w:rPr>
          <w:rFonts w:ascii="Comic Sans MS" w:hAnsi="Comic Sans MS"/>
          <w:b/>
          <w:color w:val="000000"/>
          <w:highlight w:val="cyan"/>
          <w:u w:val="single"/>
        </w:rPr>
        <w:t>To</w:t>
      </w:r>
      <w:r w:rsidRPr="00444F58">
        <w:rPr>
          <w:rFonts w:ascii="Comic Sans MS" w:hAnsi="Comic Sans MS"/>
          <w:b/>
          <w:color w:val="000000"/>
          <w:u w:val="single"/>
        </w:rPr>
        <w:t xml:space="preserve"> </w:t>
      </w:r>
      <w:r w:rsidRPr="00444F58">
        <w:rPr>
          <w:rFonts w:ascii="Comic Sans MS" w:hAnsi="Comic Sans MS"/>
          <w:b/>
          <w:color w:val="000000"/>
          <w:highlight w:val="cyan"/>
          <w:u w:val="single"/>
        </w:rPr>
        <w:t>maintain the deterrent value of</w:t>
      </w:r>
      <w:r w:rsidRPr="00444F58">
        <w:rPr>
          <w:rFonts w:ascii="Comic Sans MS" w:hAnsi="Comic Sans MS"/>
          <w:color w:val="000000"/>
          <w:u w:val="single"/>
        </w:rPr>
        <w:t xml:space="preserve"> America’s </w:t>
      </w:r>
      <w:r w:rsidRPr="00444F58">
        <w:rPr>
          <w:rFonts w:ascii="Comic Sans MS" w:hAnsi="Comic Sans MS"/>
          <w:b/>
          <w:color w:val="000000"/>
          <w:highlight w:val="cyan"/>
          <w:u w:val="single"/>
        </w:rPr>
        <w:t>strategic forces</w:t>
      </w:r>
      <w:r w:rsidRPr="00444F58">
        <w:rPr>
          <w:rFonts w:ascii="Comic Sans MS" w:hAnsi="Comic Sans MS"/>
          <w:b/>
          <w:color w:val="000000"/>
          <w:sz w:val="16"/>
          <w:highlight w:val="cyan"/>
        </w:rPr>
        <w:t xml:space="preserve">, </w:t>
      </w:r>
      <w:r w:rsidRPr="00444F58">
        <w:rPr>
          <w:rFonts w:ascii="Comic Sans MS" w:hAnsi="Comic Sans MS"/>
          <w:b/>
          <w:color w:val="000000"/>
          <w:highlight w:val="cyan"/>
          <w:u w:val="single"/>
        </w:rPr>
        <w:t>the U</w:t>
      </w:r>
      <w:r w:rsidRPr="00444F58">
        <w:rPr>
          <w:rFonts w:ascii="Comic Sans MS" w:hAnsi="Comic Sans MS"/>
          <w:color w:val="000000"/>
          <w:sz w:val="16"/>
        </w:rPr>
        <w:t xml:space="preserve">nited </w:t>
      </w:r>
      <w:r w:rsidRPr="00444F58">
        <w:rPr>
          <w:rFonts w:ascii="Comic Sans MS" w:hAnsi="Comic Sans MS"/>
          <w:b/>
          <w:color w:val="000000"/>
          <w:highlight w:val="cyan"/>
          <w:u w:val="single"/>
        </w:rPr>
        <w:t>S</w:t>
      </w:r>
      <w:r w:rsidRPr="00444F58">
        <w:rPr>
          <w:rFonts w:ascii="Comic Sans MS" w:hAnsi="Comic Sans MS"/>
          <w:color w:val="000000"/>
          <w:sz w:val="16"/>
        </w:rPr>
        <w:t xml:space="preserve">tates </w:t>
      </w:r>
      <w:r w:rsidRPr="00444F58">
        <w:rPr>
          <w:rFonts w:ascii="Comic Sans MS" w:hAnsi="Comic Sans MS"/>
          <w:b/>
          <w:color w:val="000000"/>
          <w:highlight w:val="cyan"/>
          <w:u w:val="single"/>
        </w:rPr>
        <w:t>may need</w:t>
      </w:r>
      <w:r w:rsidRPr="00444F58">
        <w:rPr>
          <w:rFonts w:ascii="Comic Sans MS" w:hAnsi="Comic Sans MS"/>
          <w:color w:val="000000"/>
          <w:sz w:val="16"/>
        </w:rPr>
        <w:t xml:space="preserve"> to develop something that might seem unfathomable — </w:t>
      </w:r>
      <w:r w:rsidRPr="00444F58">
        <w:rPr>
          <w:rFonts w:ascii="Comic Sans MS" w:hAnsi="Comic Sans MS"/>
          <w:b/>
          <w:color w:val="000000"/>
          <w:highlight w:val="cyan"/>
          <w:u w:val="single"/>
        </w:rPr>
        <w:t>an automated</w:t>
      </w:r>
      <w:r w:rsidRPr="00444F58">
        <w:rPr>
          <w:rFonts w:ascii="Comic Sans MS" w:hAnsi="Comic Sans MS"/>
          <w:b/>
          <w:color w:val="000000"/>
          <w:u w:val="single"/>
        </w:rPr>
        <w:t xml:space="preserve"> strategic </w:t>
      </w:r>
      <w:r w:rsidRPr="00444F58">
        <w:rPr>
          <w:rFonts w:ascii="Comic Sans MS" w:hAnsi="Comic Sans MS"/>
          <w:b/>
          <w:color w:val="000000"/>
          <w:highlight w:val="cyan"/>
          <w:u w:val="single"/>
        </w:rPr>
        <w:t>response system</w:t>
      </w:r>
      <w:r w:rsidRPr="00444F58">
        <w:rPr>
          <w:rFonts w:ascii="Comic Sans MS" w:hAnsi="Comic Sans MS"/>
          <w:color w:val="000000"/>
          <w:sz w:val="16"/>
        </w:rPr>
        <w:t xml:space="preserve"> based on artificial intelligence. // Admittedly, such a suggestion will generate comparisons to Dr. Strangelove’s doomsday machine, War Games’ War Operation Plan Response, and the Terminator’s Skynet, but the prophetic imagery of these science fiction films is quickly becoming reality. A rational look at </w:t>
      </w:r>
      <w:r w:rsidRPr="00444F58">
        <w:rPr>
          <w:rFonts w:ascii="Comic Sans MS" w:hAnsi="Comic Sans MS"/>
          <w:b/>
          <w:color w:val="000000"/>
          <w:highlight w:val="cyan"/>
          <w:u w:val="single"/>
        </w:rPr>
        <w:t>the NC3</w:t>
      </w:r>
      <w:r w:rsidRPr="00444F58">
        <w:rPr>
          <w:rFonts w:ascii="Comic Sans MS" w:hAnsi="Comic Sans MS"/>
          <w:color w:val="000000"/>
          <w:sz w:val="16"/>
        </w:rPr>
        <w:t xml:space="preserve"> modernization problem finds that it </w:t>
      </w:r>
      <w:r w:rsidRPr="00444F58">
        <w:rPr>
          <w:rFonts w:ascii="Comic Sans MS" w:hAnsi="Comic Sans MS"/>
          <w:b/>
          <w:color w:val="000000"/>
          <w:highlight w:val="cyan"/>
          <w:u w:val="single"/>
        </w:rPr>
        <w:t>is compounded</w:t>
      </w:r>
      <w:r w:rsidRPr="00444F58">
        <w:rPr>
          <w:rFonts w:ascii="Comic Sans MS" w:hAnsi="Comic Sans MS"/>
          <w:b/>
          <w:color w:val="000000"/>
          <w:u w:val="single"/>
        </w:rPr>
        <w:t xml:space="preserve"> </w:t>
      </w:r>
      <w:r w:rsidRPr="00444F58">
        <w:rPr>
          <w:rFonts w:ascii="Comic Sans MS" w:hAnsi="Comic Sans MS"/>
          <w:b/>
          <w:color w:val="000000"/>
          <w:highlight w:val="cyan"/>
          <w:u w:val="single"/>
        </w:rPr>
        <w:t>by technical threats</w:t>
      </w:r>
      <w:r w:rsidRPr="00444F58">
        <w:rPr>
          <w:rFonts w:ascii="Comic Sans MS" w:hAnsi="Comic Sans MS"/>
          <w:color w:val="000000"/>
          <w:u w:val="single"/>
        </w:rPr>
        <w:t xml:space="preserve"> that</w:t>
      </w:r>
      <w:r w:rsidRPr="00444F58">
        <w:rPr>
          <w:rFonts w:ascii="Comic Sans MS" w:hAnsi="Comic Sans MS"/>
          <w:color w:val="000000"/>
          <w:sz w:val="16"/>
        </w:rPr>
        <w:t xml:space="preserve"> are likely to </w:t>
      </w:r>
      <w:r w:rsidRPr="00444F58">
        <w:rPr>
          <w:rFonts w:ascii="Comic Sans MS" w:hAnsi="Comic Sans MS"/>
          <w:color w:val="000000"/>
          <w:u w:val="single"/>
        </w:rPr>
        <w:t>impact strategic forces</w:t>
      </w:r>
      <w:r w:rsidRPr="00444F58">
        <w:rPr>
          <w:rFonts w:ascii="Comic Sans MS" w:hAnsi="Comic Sans MS"/>
          <w:color w:val="000000"/>
          <w:sz w:val="16"/>
        </w:rPr>
        <w:t xml:space="preserve">. </w:t>
      </w:r>
      <w:r w:rsidRPr="00444F58">
        <w:rPr>
          <w:rFonts w:ascii="Comic Sans MS" w:hAnsi="Comic Sans MS"/>
          <w:color w:val="000000"/>
          <w:u w:val="single"/>
        </w:rPr>
        <w:t>Time compression</w:t>
      </w:r>
      <w:r w:rsidRPr="00444F58">
        <w:rPr>
          <w:rFonts w:ascii="Comic Sans MS" w:hAnsi="Comic Sans MS"/>
          <w:color w:val="000000"/>
          <w:sz w:val="16"/>
        </w:rPr>
        <w:t xml:space="preserve"> has </w:t>
      </w:r>
      <w:r w:rsidRPr="00444F58">
        <w:rPr>
          <w:rFonts w:ascii="Comic Sans MS" w:hAnsi="Comic Sans MS"/>
          <w:color w:val="000000"/>
          <w:u w:val="single"/>
        </w:rPr>
        <w:t>placed</w:t>
      </w:r>
      <w:r w:rsidRPr="00444F58">
        <w:rPr>
          <w:rFonts w:ascii="Comic Sans MS" w:hAnsi="Comic Sans MS"/>
          <w:color w:val="000000"/>
          <w:sz w:val="16"/>
        </w:rPr>
        <w:t xml:space="preserve"> America’s </w:t>
      </w:r>
      <w:r w:rsidRPr="00444F58">
        <w:rPr>
          <w:rFonts w:ascii="Comic Sans MS" w:hAnsi="Comic Sans MS"/>
          <w:color w:val="000000"/>
          <w:u w:val="single"/>
        </w:rPr>
        <w:t>senior leadership in a situation where the existing</w:t>
      </w:r>
      <w:r w:rsidRPr="00444F58">
        <w:rPr>
          <w:rFonts w:ascii="Comic Sans MS" w:hAnsi="Comic Sans MS"/>
          <w:color w:val="000000"/>
          <w:sz w:val="16"/>
        </w:rPr>
        <w:t xml:space="preserve"> </w:t>
      </w:r>
      <w:r w:rsidRPr="00444F58">
        <w:rPr>
          <w:rFonts w:ascii="Comic Sans MS" w:hAnsi="Comic Sans MS"/>
          <w:color w:val="000000"/>
          <w:u w:val="single"/>
        </w:rPr>
        <w:t>NC3 system may not act rapidly enough</w:t>
      </w:r>
      <w:r w:rsidRPr="00444F58">
        <w:rPr>
          <w:rFonts w:ascii="Comic Sans MS" w:hAnsi="Comic Sans MS"/>
          <w:color w:val="000000"/>
          <w:sz w:val="16"/>
        </w:rPr>
        <w:t xml:space="preserve">. Thus, </w:t>
      </w:r>
      <w:r w:rsidRPr="00444F58">
        <w:rPr>
          <w:rFonts w:ascii="Comic Sans MS" w:hAnsi="Comic Sans MS"/>
          <w:color w:val="000000"/>
          <w:u w:val="single"/>
        </w:rPr>
        <w:t>it may be necessary to develop a system based on a</w:t>
      </w:r>
      <w:r w:rsidRPr="00444F58">
        <w:rPr>
          <w:rFonts w:ascii="Comic Sans MS" w:hAnsi="Comic Sans MS"/>
          <w:color w:val="000000"/>
          <w:sz w:val="16"/>
        </w:rPr>
        <w:t xml:space="preserve">rtificial </w:t>
      </w:r>
      <w:r w:rsidRPr="00444F58">
        <w:rPr>
          <w:rFonts w:ascii="Comic Sans MS" w:hAnsi="Comic Sans MS"/>
          <w:color w:val="000000"/>
          <w:u w:val="single"/>
        </w:rPr>
        <w:t>i</w:t>
      </w:r>
      <w:r w:rsidRPr="00444F58">
        <w:rPr>
          <w:rFonts w:ascii="Comic Sans MS" w:hAnsi="Comic Sans MS"/>
          <w:color w:val="000000"/>
          <w:sz w:val="16"/>
        </w:rPr>
        <w:t xml:space="preserve">ntelligence, with predetermined response decisions, that detects, decides, and directs strategic forces </w:t>
      </w:r>
      <w:r w:rsidRPr="00444F58">
        <w:rPr>
          <w:rFonts w:ascii="Comic Sans MS" w:hAnsi="Comic Sans MS"/>
          <w:color w:val="000000"/>
          <w:u w:val="single"/>
        </w:rPr>
        <w:t xml:space="preserve">with such speed </w:t>
      </w:r>
      <w:r w:rsidRPr="00444F58">
        <w:rPr>
          <w:rFonts w:ascii="Comic Sans MS" w:hAnsi="Comic Sans MS"/>
          <w:color w:val="000000"/>
          <w:sz w:val="16"/>
        </w:rPr>
        <w:t xml:space="preserve">that </w:t>
      </w:r>
      <w:r w:rsidRPr="00444F58">
        <w:rPr>
          <w:rFonts w:ascii="Comic Sans MS" w:hAnsi="Comic Sans MS"/>
          <w:color w:val="000000"/>
          <w:u w:val="single"/>
        </w:rPr>
        <w:t>the attack-time compression</w:t>
      </w:r>
      <w:r w:rsidRPr="00444F58">
        <w:rPr>
          <w:rFonts w:ascii="Comic Sans MS" w:hAnsi="Comic Sans MS"/>
          <w:color w:val="000000"/>
          <w:sz w:val="16"/>
        </w:rPr>
        <w:t xml:space="preserve"> challenge </w:t>
      </w:r>
      <w:r w:rsidRPr="00444F58">
        <w:rPr>
          <w:rFonts w:ascii="Comic Sans MS" w:hAnsi="Comic Sans MS"/>
          <w:color w:val="000000"/>
          <w:u w:val="single"/>
        </w:rPr>
        <w:t>does not place the United States in an impossible position</w:t>
      </w:r>
      <w:r w:rsidRPr="00444F58">
        <w:rPr>
          <w:rFonts w:ascii="Comic Sans MS" w:hAnsi="Comic Sans MS"/>
          <w:color w:val="000000"/>
          <w:sz w:val="16"/>
        </w:rPr>
        <w:t xml:space="preserve">. // </w:t>
      </w:r>
      <w:r w:rsidRPr="00444F58">
        <w:rPr>
          <w:rStyle w:val="Strong"/>
          <w:rFonts w:ascii="Comic Sans MS" w:eastAsiaTheme="majorEastAsia" w:hAnsi="Comic Sans MS"/>
          <w:color w:val="000000"/>
          <w:sz w:val="16"/>
          <w:bdr w:val="none" w:sz="0" w:space="0" w:color="auto" w:frame="1"/>
        </w:rPr>
        <w:t xml:space="preserve">Threats Are the Problem // </w:t>
      </w:r>
      <w:r w:rsidRPr="00444F58">
        <w:rPr>
          <w:rFonts w:ascii="Comic Sans MS" w:hAnsi="Comic Sans MS"/>
          <w:color w:val="000000"/>
          <w:sz w:val="16"/>
        </w:rPr>
        <w:t xml:space="preserve">The compression of detection and decision time is not a new phenomenon. In the 1950s, Soviet bombers would take hours to reach the United States. With the advent of the missile age, that time was compressed to about 30 minutes for a land-based intercontinental ballistic missile and about 15 minutes for a submarine-launched ballistic missile. These technologies fostered the development of both space-based and underwater detection and communication, as well as advanced over-the-horizon radar. Despite this attack-time compression, U.S. officials remained confident that America’s senior leaders could act in sufficient time. The United States believed the Soviets would be deterred by its ability to do so. // However, </w:t>
      </w:r>
      <w:r w:rsidRPr="00444F58">
        <w:rPr>
          <w:rFonts w:ascii="Comic Sans MS" w:hAnsi="Comic Sans MS"/>
          <w:color w:val="000000"/>
          <w:u w:val="single"/>
        </w:rPr>
        <w:t xml:space="preserve">over the past decade </w:t>
      </w:r>
      <w:r w:rsidRPr="00444F58">
        <w:rPr>
          <w:rFonts w:ascii="Comic Sans MS" w:hAnsi="Comic Sans MS"/>
          <w:b/>
          <w:color w:val="000000"/>
          <w:highlight w:val="cyan"/>
          <w:u w:val="single"/>
        </w:rPr>
        <w:t>Russia has vigorously modernized its</w:t>
      </w:r>
      <w:r w:rsidRPr="00444F58">
        <w:rPr>
          <w:rFonts w:ascii="Comic Sans MS" w:hAnsi="Comic Sans MS"/>
          <w:b/>
          <w:color w:val="000000"/>
          <w:u w:val="single"/>
        </w:rPr>
        <w:t xml:space="preserve"> </w:t>
      </w:r>
      <w:r w:rsidRPr="00444F58">
        <w:rPr>
          <w:rFonts w:ascii="Comic Sans MS" w:hAnsi="Comic Sans MS"/>
          <w:color w:val="000000"/>
          <w:u w:val="single"/>
        </w:rPr>
        <w:t xml:space="preserve">nuclear </w:t>
      </w:r>
      <w:r w:rsidRPr="00444F58">
        <w:rPr>
          <w:rFonts w:ascii="Comic Sans MS" w:hAnsi="Comic Sans MS"/>
          <w:b/>
          <w:color w:val="000000"/>
          <w:highlight w:val="cyan"/>
          <w:u w:val="single"/>
        </w:rPr>
        <w:t>arsenal</w:t>
      </w:r>
      <w:r w:rsidRPr="00444F58">
        <w:rPr>
          <w:rFonts w:ascii="Comic Sans MS" w:hAnsi="Comic Sans MS"/>
          <w:b/>
          <w:color w:val="000000"/>
          <w:sz w:val="16"/>
        </w:rPr>
        <w:t xml:space="preserve">, </w:t>
      </w:r>
      <w:r w:rsidRPr="00444F58">
        <w:rPr>
          <w:rFonts w:ascii="Comic Sans MS" w:hAnsi="Comic Sans MS"/>
          <w:b/>
          <w:color w:val="000000"/>
          <w:highlight w:val="cyan"/>
          <w:u w:val="single"/>
        </w:rPr>
        <w:t>with</w:t>
      </w:r>
      <w:r w:rsidRPr="00444F58">
        <w:rPr>
          <w:rFonts w:ascii="Comic Sans MS" w:hAnsi="Comic Sans MS"/>
          <w:color w:val="000000"/>
          <w:sz w:val="16"/>
        </w:rPr>
        <w:t xml:space="preserve"> a particular </w:t>
      </w:r>
      <w:r w:rsidRPr="00444F58">
        <w:rPr>
          <w:rFonts w:ascii="Comic Sans MS" w:hAnsi="Comic Sans MS"/>
          <w:b/>
          <w:color w:val="000000"/>
          <w:u w:val="single"/>
        </w:rPr>
        <w:t>emphasis on</w:t>
      </w:r>
      <w:r w:rsidRPr="00444F58">
        <w:rPr>
          <w:rFonts w:ascii="Comic Sans MS" w:hAnsi="Comic Sans MS"/>
          <w:color w:val="000000"/>
          <w:u w:val="single"/>
        </w:rPr>
        <w:t xml:space="preserve"> developing </w:t>
      </w:r>
      <w:r w:rsidRPr="00444F58">
        <w:rPr>
          <w:rFonts w:ascii="Comic Sans MS" w:hAnsi="Comic Sans MS"/>
          <w:b/>
          <w:color w:val="000000"/>
          <w:highlight w:val="cyan"/>
          <w:u w:val="single"/>
        </w:rPr>
        <w:t>capabilities that</w:t>
      </w:r>
      <w:r w:rsidRPr="00444F58">
        <w:rPr>
          <w:rFonts w:ascii="Comic Sans MS" w:hAnsi="Comic Sans MS"/>
          <w:b/>
          <w:color w:val="000000"/>
          <w:u w:val="single"/>
        </w:rPr>
        <w:t xml:space="preserve"> are difficult to detect</w:t>
      </w:r>
      <w:r w:rsidRPr="00444F58">
        <w:rPr>
          <w:rFonts w:ascii="Comic Sans MS" w:hAnsi="Comic Sans MS"/>
          <w:color w:val="000000"/>
          <w:sz w:val="16"/>
        </w:rPr>
        <w:t xml:space="preserve"> because of their shapes, their materials, and the flight patterns they will take to U.S. targets. Examples of the systems include the Kaliber-M </w:t>
      </w:r>
      <w:proofErr w:type="gramStart"/>
      <w:r w:rsidRPr="00444F58">
        <w:rPr>
          <w:rFonts w:ascii="Comic Sans MS" w:hAnsi="Comic Sans MS"/>
          <w:color w:val="000000"/>
          <w:sz w:val="16"/>
        </w:rPr>
        <w:t>and  Kh</w:t>
      </w:r>
      <w:proofErr w:type="gramEnd"/>
      <w:r w:rsidRPr="00444F58">
        <w:rPr>
          <w:rFonts w:ascii="Comic Sans MS" w:hAnsi="Comic Sans MS"/>
          <w:color w:val="000000"/>
          <w:sz w:val="16"/>
        </w:rPr>
        <w:t xml:space="preserve">-102 cruise missiles, Poseidon Ocean Multipurpose System Status-6 unmanned underwater vehicle, and the </w:t>
      </w:r>
      <w:proofErr w:type="spellStart"/>
      <w:r w:rsidRPr="00444F58">
        <w:rPr>
          <w:rFonts w:ascii="Comic Sans MS" w:hAnsi="Comic Sans MS"/>
          <w:color w:val="000000"/>
          <w:sz w:val="16"/>
        </w:rPr>
        <w:t>Avangard</w:t>
      </w:r>
      <w:proofErr w:type="spellEnd"/>
      <w:r w:rsidRPr="00444F58">
        <w:rPr>
          <w:rFonts w:ascii="Comic Sans MS" w:hAnsi="Comic Sans MS"/>
          <w:color w:val="000000"/>
          <w:sz w:val="16"/>
        </w:rPr>
        <w:t xml:space="preserve"> </w:t>
      </w:r>
      <w:proofErr w:type="spellStart"/>
      <w:r w:rsidRPr="00444F58">
        <w:rPr>
          <w:rFonts w:ascii="Comic Sans MS" w:hAnsi="Comic Sans MS"/>
          <w:color w:val="000000"/>
          <w:sz w:val="16"/>
        </w:rPr>
        <w:t>Objekt</w:t>
      </w:r>
      <w:proofErr w:type="spellEnd"/>
      <w:r w:rsidRPr="00444F58">
        <w:rPr>
          <w:rFonts w:ascii="Comic Sans MS" w:hAnsi="Comic Sans MS"/>
          <w:color w:val="000000"/>
          <w:sz w:val="16"/>
        </w:rPr>
        <w:t xml:space="preserve"> 4202 hypersonic weapon, </w:t>
      </w:r>
      <w:r w:rsidRPr="00444F58">
        <w:rPr>
          <w:rFonts w:ascii="Comic Sans MS" w:hAnsi="Comic Sans MS"/>
          <w:b/>
          <w:color w:val="000000"/>
          <w:u w:val="single"/>
        </w:rPr>
        <w:t>which</w:t>
      </w:r>
      <w:r w:rsidRPr="00444F58">
        <w:rPr>
          <w:rFonts w:ascii="Comic Sans MS" w:hAnsi="Comic Sans MS"/>
          <w:color w:val="000000"/>
          <w:sz w:val="16"/>
        </w:rPr>
        <w:t xml:space="preserve"> all </w:t>
      </w:r>
      <w:r w:rsidRPr="00444F58">
        <w:rPr>
          <w:rFonts w:ascii="Comic Sans MS" w:hAnsi="Comic Sans MS"/>
          <w:b/>
          <w:color w:val="000000"/>
          <w:highlight w:val="cyan"/>
          <w:u w:val="single"/>
        </w:rPr>
        <w:t>have the potential to negate the</w:t>
      </w:r>
      <w:r w:rsidRPr="00444F58">
        <w:rPr>
          <w:rFonts w:ascii="Comic Sans MS" w:hAnsi="Comic Sans MS"/>
          <w:color w:val="000000"/>
          <w:sz w:val="16"/>
        </w:rPr>
        <w:t xml:space="preserve"> United States’ </w:t>
      </w:r>
      <w:r w:rsidRPr="00444F58">
        <w:rPr>
          <w:rFonts w:ascii="Comic Sans MS" w:hAnsi="Comic Sans MS"/>
          <w:b/>
          <w:color w:val="000000"/>
          <w:highlight w:val="cyan"/>
          <w:u w:val="single"/>
        </w:rPr>
        <w:t>NC3</w:t>
      </w:r>
      <w:r w:rsidRPr="00444F58">
        <w:rPr>
          <w:rFonts w:ascii="Comic Sans MS" w:hAnsi="Comic Sans MS"/>
          <w:color w:val="000000"/>
          <w:sz w:val="16"/>
        </w:rPr>
        <w:t xml:space="preserve"> system </w:t>
      </w:r>
      <w:r w:rsidRPr="00444F58">
        <w:rPr>
          <w:rFonts w:ascii="Comic Sans MS" w:hAnsi="Comic Sans MS"/>
          <w:b/>
          <w:color w:val="000000"/>
          <w:highlight w:val="cyan"/>
          <w:u w:val="single"/>
        </w:rPr>
        <w:t>before it can respond</w:t>
      </w:r>
      <w:r w:rsidRPr="00444F58">
        <w:rPr>
          <w:rFonts w:ascii="Comic Sans MS" w:hAnsi="Comic Sans MS"/>
          <w:color w:val="000000"/>
          <w:sz w:val="16"/>
        </w:rPr>
        <w:t xml:space="preserve">. This compression of time is at the heart of the problem. </w:t>
      </w:r>
      <w:r w:rsidRPr="00444F58">
        <w:rPr>
          <w:rFonts w:ascii="Comic Sans MS" w:hAnsi="Comic Sans MS"/>
          <w:color w:val="000000"/>
          <w:u w:val="single"/>
        </w:rPr>
        <w:t>The U</w:t>
      </w:r>
      <w:r w:rsidRPr="00444F58">
        <w:rPr>
          <w:rFonts w:ascii="Comic Sans MS" w:hAnsi="Comic Sans MS"/>
          <w:color w:val="000000"/>
          <w:sz w:val="16"/>
        </w:rPr>
        <w:t xml:space="preserve">nited </w:t>
      </w:r>
      <w:r w:rsidRPr="00444F58">
        <w:rPr>
          <w:rFonts w:ascii="Comic Sans MS" w:hAnsi="Comic Sans MS"/>
          <w:color w:val="000000"/>
          <w:u w:val="single"/>
        </w:rPr>
        <w:t>S</w:t>
      </w:r>
      <w:r w:rsidRPr="00444F58">
        <w:rPr>
          <w:rFonts w:ascii="Comic Sans MS" w:hAnsi="Comic Sans MS"/>
          <w:color w:val="000000"/>
          <w:sz w:val="16"/>
        </w:rPr>
        <w:t xml:space="preserve">tates </w:t>
      </w:r>
      <w:r w:rsidRPr="00444F58">
        <w:rPr>
          <w:rFonts w:ascii="Comic Sans MS" w:hAnsi="Comic Sans MS"/>
          <w:color w:val="000000"/>
          <w:u w:val="single"/>
        </w:rPr>
        <w:t xml:space="preserve">has always expected to have enough time to detect, decide, and direct. </w:t>
      </w:r>
      <w:r w:rsidRPr="00444F58">
        <w:rPr>
          <w:rFonts w:ascii="Comic Sans MS" w:hAnsi="Comic Sans MS"/>
          <w:b/>
          <w:color w:val="000000"/>
          <w:u w:val="single"/>
        </w:rPr>
        <w:t>Time</w:t>
      </w:r>
      <w:r w:rsidRPr="00444F58">
        <w:rPr>
          <w:rFonts w:ascii="Comic Sans MS" w:hAnsi="Comic Sans MS"/>
          <w:color w:val="000000"/>
          <w:sz w:val="16"/>
        </w:rPr>
        <w:t xml:space="preserve"> to act </w:t>
      </w:r>
      <w:r w:rsidRPr="00444F58">
        <w:rPr>
          <w:rFonts w:ascii="Comic Sans MS" w:hAnsi="Comic Sans MS"/>
          <w:b/>
          <w:color w:val="000000"/>
          <w:u w:val="single"/>
        </w:rPr>
        <w:t>can no longer be taken for granted</w:t>
      </w:r>
      <w:r w:rsidRPr="00444F58">
        <w:rPr>
          <w:rFonts w:ascii="Comic Sans MS" w:hAnsi="Comic Sans MS"/>
          <w:color w:val="000000"/>
          <w:sz w:val="16"/>
        </w:rPr>
        <w:t xml:space="preserve">, </w:t>
      </w:r>
      <w:r w:rsidRPr="00444F58">
        <w:rPr>
          <w:rFonts w:ascii="Comic Sans MS" w:hAnsi="Comic Sans MS"/>
          <w:color w:val="000000"/>
          <w:u w:val="single"/>
        </w:rPr>
        <w:t>nor can it be assumed</w:t>
      </w:r>
      <w:r w:rsidRPr="00444F58">
        <w:rPr>
          <w:rFonts w:ascii="Comic Sans MS" w:hAnsi="Comic Sans MS"/>
          <w:color w:val="000000"/>
          <w:sz w:val="16"/>
        </w:rPr>
        <w:t xml:space="preserve"> that the </w:t>
      </w:r>
      <w:r w:rsidRPr="00444F58">
        <w:rPr>
          <w:rFonts w:ascii="Comic Sans MS" w:hAnsi="Comic Sans MS"/>
          <w:color w:val="000000"/>
          <w:u w:val="single"/>
        </w:rPr>
        <w:t>Russia</w:t>
      </w:r>
      <w:r w:rsidRPr="00444F58">
        <w:rPr>
          <w:rFonts w:ascii="Comic Sans MS" w:hAnsi="Comic Sans MS"/>
          <w:color w:val="000000"/>
          <w:sz w:val="16"/>
        </w:rPr>
        <w:t xml:space="preserve">ns or Chinese, for that matter, </w:t>
      </w:r>
      <w:r w:rsidRPr="00444F58">
        <w:rPr>
          <w:rFonts w:ascii="Comic Sans MS" w:hAnsi="Comic Sans MS"/>
          <w:color w:val="000000"/>
          <w:u w:val="single"/>
        </w:rPr>
        <w:t>will act</w:t>
      </w:r>
      <w:r w:rsidRPr="00444F58">
        <w:rPr>
          <w:rFonts w:ascii="Comic Sans MS" w:hAnsi="Comic Sans MS"/>
          <w:color w:val="000000"/>
          <w:sz w:val="16"/>
        </w:rPr>
        <w:t xml:space="preserve"> tactically or strategically </w:t>
      </w:r>
      <w:r w:rsidRPr="00444F58">
        <w:rPr>
          <w:rFonts w:ascii="Comic Sans MS" w:hAnsi="Comic Sans MS"/>
          <w:color w:val="000000"/>
          <w:u w:val="single"/>
        </w:rPr>
        <w:t>in the manner expected</w:t>
      </w:r>
      <w:r w:rsidRPr="00444F58">
        <w:rPr>
          <w:rFonts w:ascii="Comic Sans MS" w:hAnsi="Comic Sans MS"/>
          <w:color w:val="000000"/>
          <w:sz w:val="16"/>
        </w:rPr>
        <w:t xml:space="preserve"> by the United States. In fact, </w:t>
      </w:r>
      <w:r w:rsidRPr="00444F58">
        <w:rPr>
          <w:rFonts w:ascii="Comic Sans MS" w:hAnsi="Comic Sans MS"/>
          <w:b/>
          <w:color w:val="000000"/>
          <w:u w:val="single"/>
        </w:rPr>
        <w:t>policymakers should expect adversaries to act unpredictably</w:t>
      </w:r>
      <w:r w:rsidRPr="00444F58">
        <w:rPr>
          <w:rFonts w:ascii="Comic Sans MS" w:hAnsi="Comic Sans MS"/>
          <w:b/>
          <w:color w:val="000000"/>
          <w:sz w:val="16"/>
        </w:rPr>
        <w:t xml:space="preserve">. </w:t>
      </w:r>
      <w:r w:rsidRPr="00444F58">
        <w:rPr>
          <w:rFonts w:ascii="Comic Sans MS" w:hAnsi="Comic Sans MS"/>
          <w:color w:val="000000"/>
          <w:sz w:val="16"/>
        </w:rPr>
        <w:t>Neither the American intelligence community nor Beltway intellectuals predicted the Russian invasion of Crimea, among other recent Russian acts of aggression. The Russians, to their credit, are adept at surprising the United States on a regular basis.</w:t>
      </w:r>
    </w:p>
    <w:p w14:paraId="35CD94BC" w14:textId="77777777" w:rsidR="00444F58" w:rsidRPr="00444F58" w:rsidRDefault="00444F58" w:rsidP="00444F58">
      <w:pPr>
        <w:pStyle w:val="NormalWeb"/>
        <w:spacing w:before="0" w:beforeAutospacing="0" w:after="150" w:afterAutospacing="0"/>
        <w:textAlignment w:val="baseline"/>
        <w:rPr>
          <w:rFonts w:ascii="Comic Sans MS" w:hAnsi="Comic Sans MS"/>
          <w:color w:val="000000"/>
        </w:rPr>
      </w:pPr>
    </w:p>
    <w:p w14:paraId="2ACFBBC0" w14:textId="77777777" w:rsidR="00444F58" w:rsidRPr="00444F58" w:rsidRDefault="00444F58" w:rsidP="00444F58">
      <w:pPr>
        <w:pStyle w:val="NormalWeb"/>
        <w:spacing w:before="0" w:beforeAutospacing="0" w:after="150" w:afterAutospacing="0"/>
        <w:textAlignment w:val="baseline"/>
        <w:rPr>
          <w:rFonts w:ascii="Comic Sans MS" w:hAnsi="Comic Sans MS"/>
          <w:b/>
          <w:color w:val="000000"/>
        </w:rPr>
      </w:pPr>
      <w:r w:rsidRPr="00444F58">
        <w:rPr>
          <w:rFonts w:ascii="Comic Sans MS" w:hAnsi="Comic Sans MS"/>
          <w:b/>
          <w:color w:val="000000"/>
        </w:rPr>
        <w:t xml:space="preserve">US vulnerable to nuclear threats now – developing nuclear LAWs solves  </w:t>
      </w:r>
    </w:p>
    <w:p w14:paraId="7E628B37" w14:textId="77777777" w:rsidR="00444F58" w:rsidRPr="00444F58" w:rsidRDefault="00444F58" w:rsidP="00444F58">
      <w:pPr>
        <w:pStyle w:val="NormalWeb"/>
        <w:spacing w:before="0" w:beforeAutospacing="0" w:after="150" w:afterAutospacing="0"/>
        <w:textAlignment w:val="baseline"/>
        <w:rPr>
          <w:rFonts w:ascii="Comic Sans MS" w:hAnsi="Comic Sans MS"/>
          <w:color w:val="000000"/>
          <w:sz w:val="21"/>
          <w:szCs w:val="21"/>
        </w:rPr>
      </w:pPr>
      <w:r w:rsidRPr="00444F58">
        <w:rPr>
          <w:rFonts w:ascii="Comic Sans MS" w:hAnsi="Comic Sans MS"/>
          <w:b/>
          <w:color w:val="000000"/>
        </w:rPr>
        <w:t>Lowther &amp; McGiffin 19</w:t>
      </w:r>
      <w:r w:rsidRPr="00444F58">
        <w:rPr>
          <w:rFonts w:ascii="Comic Sans MS" w:hAnsi="Comic Sans MS"/>
          <w:color w:val="000000"/>
        </w:rPr>
        <w:t xml:space="preserve"> </w:t>
      </w:r>
      <w:r w:rsidRPr="00444F58">
        <w:rPr>
          <w:rFonts w:ascii="Comic Sans MS" w:hAnsi="Comic Sans MS"/>
          <w:color w:val="000000"/>
          <w:sz w:val="16"/>
          <w:szCs w:val="16"/>
        </w:rPr>
        <w:t xml:space="preserve">(Adam Lowther and Curtis McGiffin, 08/23/2019. Dr. Adam Lowther is Director of Research and Education at the Louisiana Tech Research Institute (LTRI) where he teaches deterrence strategy, NC3 History, and Integrated Tactical Warning and Attack Assessment in several nuclear command, control, and communication courses for the U.S. Air Force. Curtis McGiffin is Associate Dean, School of Strategic Force Studies, at the Air Force Institute of Technology and an adjunct professor for Missouri State University’s Department of Defense and Strategic Studies where he teaches strategic nuclear deterrence theory and NC3 education. “America Needs a Dead Hand.” </w:t>
      </w:r>
      <w:r w:rsidRPr="00444F58">
        <w:rPr>
          <w:rFonts w:ascii="Comic Sans MS" w:hAnsi="Comic Sans MS"/>
          <w:i/>
          <w:color w:val="000000"/>
          <w:sz w:val="16"/>
          <w:szCs w:val="16"/>
        </w:rPr>
        <w:t xml:space="preserve">Maxwell Air Force Base: Air Force Institute of Technology, </w:t>
      </w:r>
      <w:hyperlink r:id="rId9" w:history="1">
        <w:r w:rsidRPr="00444F58">
          <w:rPr>
            <w:rStyle w:val="Hyperlink"/>
            <w:rFonts w:ascii="Comic Sans MS" w:eastAsiaTheme="majorEastAsia" w:hAnsi="Comic Sans MS"/>
            <w:color w:val="000000"/>
            <w:sz w:val="16"/>
            <w:szCs w:val="16"/>
            <w:u w:val="single"/>
          </w:rPr>
          <w:t>https://www.maxwell.af.mil/News/Commentaries/Display/Article/1942374/america-needs-a-dead-hand/</w:t>
        </w:r>
      </w:hyperlink>
      <w:r w:rsidRPr="00444F58">
        <w:rPr>
          <w:rFonts w:ascii="Comic Sans MS" w:hAnsi="Comic Sans MS"/>
          <w:color w:val="000000"/>
          <w:sz w:val="16"/>
          <w:szCs w:val="16"/>
        </w:rPr>
        <w:t xml:space="preserve">) LD 21  </w:t>
      </w:r>
    </w:p>
    <w:p w14:paraId="2583AE59" w14:textId="77777777" w:rsidR="00444F58" w:rsidRPr="00444F58" w:rsidRDefault="00444F58" w:rsidP="00444F58">
      <w:pPr>
        <w:pStyle w:val="NormalWeb"/>
        <w:spacing w:before="0" w:beforeAutospacing="0" w:after="150" w:afterAutospacing="0"/>
        <w:textAlignment w:val="baseline"/>
        <w:rPr>
          <w:rFonts w:ascii="Comic Sans MS" w:hAnsi="Comic Sans MS"/>
          <w:color w:val="000000"/>
          <w:sz w:val="21"/>
          <w:szCs w:val="21"/>
        </w:rPr>
      </w:pPr>
      <w:r w:rsidRPr="00444F58">
        <w:rPr>
          <w:rFonts w:ascii="Comic Sans MS" w:hAnsi="Comic Sans MS"/>
          <w:color w:val="000000"/>
          <w:sz w:val="16"/>
        </w:rPr>
        <w:t xml:space="preserve">There is a fourth option. </w:t>
      </w:r>
      <w:r w:rsidRPr="00444F58">
        <w:rPr>
          <w:rFonts w:ascii="Comic Sans MS" w:hAnsi="Comic Sans MS"/>
          <w:b/>
          <w:color w:val="000000"/>
          <w:highlight w:val="cyan"/>
          <w:u w:val="single"/>
        </w:rPr>
        <w:t>The U</w:t>
      </w:r>
      <w:r w:rsidRPr="00444F58">
        <w:rPr>
          <w:rFonts w:ascii="Comic Sans MS" w:hAnsi="Comic Sans MS"/>
          <w:color w:val="000000"/>
          <w:sz w:val="16"/>
        </w:rPr>
        <w:t xml:space="preserve">nited </w:t>
      </w:r>
      <w:r w:rsidRPr="00444F58">
        <w:rPr>
          <w:rFonts w:ascii="Comic Sans MS" w:hAnsi="Comic Sans MS"/>
          <w:b/>
          <w:color w:val="000000"/>
          <w:highlight w:val="cyan"/>
          <w:u w:val="single"/>
        </w:rPr>
        <w:t>S</w:t>
      </w:r>
      <w:r w:rsidRPr="00444F58">
        <w:rPr>
          <w:rFonts w:ascii="Comic Sans MS" w:hAnsi="Comic Sans MS"/>
          <w:color w:val="000000"/>
          <w:sz w:val="16"/>
        </w:rPr>
        <w:t xml:space="preserve">tates </w:t>
      </w:r>
      <w:r w:rsidRPr="00444F58">
        <w:rPr>
          <w:rFonts w:ascii="Comic Sans MS" w:hAnsi="Comic Sans MS"/>
          <w:b/>
          <w:color w:val="000000"/>
          <w:highlight w:val="cyan"/>
          <w:u w:val="single"/>
        </w:rPr>
        <w:t>could develop an NC3 system based on a</w:t>
      </w:r>
      <w:r w:rsidRPr="00444F58">
        <w:rPr>
          <w:rFonts w:ascii="Comic Sans MS" w:hAnsi="Comic Sans MS"/>
          <w:color w:val="000000"/>
          <w:sz w:val="16"/>
        </w:rPr>
        <w:t xml:space="preserve">rtificial </w:t>
      </w:r>
      <w:r w:rsidRPr="00444F58">
        <w:rPr>
          <w:rFonts w:ascii="Comic Sans MS" w:hAnsi="Comic Sans MS"/>
          <w:b/>
          <w:color w:val="000000"/>
          <w:highlight w:val="cyan"/>
          <w:u w:val="single"/>
        </w:rPr>
        <w:t>i</w:t>
      </w:r>
      <w:r w:rsidRPr="00444F58">
        <w:rPr>
          <w:rFonts w:ascii="Comic Sans MS" w:hAnsi="Comic Sans MS"/>
          <w:color w:val="000000"/>
          <w:sz w:val="16"/>
        </w:rPr>
        <w:t xml:space="preserve">ntelligence. </w:t>
      </w:r>
      <w:r w:rsidRPr="00444F58">
        <w:rPr>
          <w:rFonts w:ascii="Comic Sans MS" w:hAnsi="Comic Sans MS"/>
          <w:color w:val="000000"/>
          <w:u w:val="single"/>
        </w:rPr>
        <w:t>Such an approach could overcome the attack-time compression challenge</w:t>
      </w:r>
      <w:r w:rsidRPr="00444F58">
        <w:rPr>
          <w:rFonts w:ascii="Comic Sans MS" w:hAnsi="Comic Sans MS"/>
          <w:color w:val="000000"/>
          <w:sz w:val="16"/>
        </w:rPr>
        <w:t xml:space="preserve">. // </w:t>
      </w:r>
      <w:r w:rsidRPr="00444F58">
        <w:rPr>
          <w:rFonts w:ascii="Comic Sans MS" w:hAnsi="Comic Sans MS"/>
          <w:color w:val="000000"/>
          <w:u w:val="single"/>
        </w:rPr>
        <w:t>DARPA</w:t>
      </w:r>
      <w:r w:rsidRPr="00444F58">
        <w:rPr>
          <w:rFonts w:ascii="Comic Sans MS" w:hAnsi="Comic Sans MS"/>
          <w:color w:val="000000"/>
          <w:sz w:val="16"/>
        </w:rPr>
        <w:t xml:space="preserve">’s Knowledge-directed Artificial Intelligence Reasoning Over Schemas program </w:t>
      </w:r>
      <w:r w:rsidRPr="00444F58">
        <w:rPr>
          <w:rFonts w:ascii="Comic Sans MS" w:hAnsi="Comic Sans MS"/>
          <w:color w:val="000000"/>
          <w:u w:val="single"/>
        </w:rPr>
        <w:t>is an example of how an American NC3 system</w:t>
      </w:r>
      <w:r w:rsidRPr="00444F58">
        <w:rPr>
          <w:rFonts w:ascii="Comic Sans MS" w:hAnsi="Comic Sans MS"/>
          <w:color w:val="000000"/>
          <w:sz w:val="16"/>
        </w:rPr>
        <w:t xml:space="preserve"> based on artificial intelligence </w:t>
      </w:r>
      <w:r w:rsidRPr="00444F58">
        <w:rPr>
          <w:rFonts w:ascii="Comic Sans MS" w:hAnsi="Comic Sans MS"/>
          <w:color w:val="000000"/>
          <w:u w:val="single"/>
        </w:rPr>
        <w:t>might function</w:t>
      </w:r>
      <w:r w:rsidRPr="00444F58">
        <w:rPr>
          <w:rFonts w:ascii="Comic Sans MS" w:hAnsi="Comic Sans MS"/>
          <w:color w:val="000000"/>
          <w:sz w:val="16"/>
        </w:rPr>
        <w:t xml:space="preserve">. Fusing the contextual and temporal events of a nuclear attack into an analytic-based artificial intelligence capability may ensure rapid comprehension and in turn generate associated and prompt actionable responses. The biggest challenge for such a system is its ability to learn and adapt. Unlike the game of Go, which the current world champion is a supercomputer, Alpha Go Zero, that learned through an iterative process, in nuclear conflict there is no iterative learning process. Thus, a fully empowered “general” artificial intelligence system that learns may be far more difficult to design than a “narrow” artificial intelligence system that engages in limited analysis and decision-making. Artificial intelligence is perhaps best poised to assist humans when it comes to the dimensions of detecting a nuclear attack and deciding which planned option best meets the criteria designed by programmers. Here, artificial intelligence may, to a small degree, mitigate the tyranny of attack-time compression and accelerate wartime decision-making. However, when a president may have, at most, six minutes to </w:t>
      </w:r>
      <w:proofErr w:type="gramStart"/>
      <w:r w:rsidRPr="00444F58">
        <w:rPr>
          <w:rFonts w:ascii="Comic Sans MS" w:hAnsi="Comic Sans MS"/>
          <w:color w:val="000000"/>
          <w:sz w:val="16"/>
        </w:rPr>
        <w:t>make a decision</w:t>
      </w:r>
      <w:proofErr w:type="gramEnd"/>
      <w:r w:rsidRPr="00444F58">
        <w:rPr>
          <w:rFonts w:ascii="Comic Sans MS" w:hAnsi="Comic Sans MS"/>
          <w:color w:val="000000"/>
          <w:sz w:val="16"/>
        </w:rPr>
        <w:t xml:space="preserve">, time compression still poses a fundamental problem. // </w:t>
      </w:r>
      <w:r w:rsidRPr="00444F58">
        <w:rPr>
          <w:rFonts w:ascii="Comic Sans MS" w:hAnsi="Comic Sans MS"/>
          <w:b/>
          <w:color w:val="000000"/>
          <w:u w:val="single"/>
        </w:rPr>
        <w:t>A</w:t>
      </w:r>
      <w:r w:rsidRPr="00444F58">
        <w:rPr>
          <w:rFonts w:ascii="Comic Sans MS" w:hAnsi="Comic Sans MS"/>
          <w:color w:val="000000"/>
          <w:sz w:val="16"/>
        </w:rPr>
        <w:t xml:space="preserve">rtificial </w:t>
      </w:r>
      <w:r w:rsidRPr="00444F58">
        <w:rPr>
          <w:rFonts w:ascii="Comic Sans MS" w:hAnsi="Comic Sans MS"/>
          <w:b/>
          <w:color w:val="000000"/>
          <w:u w:val="single"/>
        </w:rPr>
        <w:t>i</w:t>
      </w:r>
      <w:r w:rsidRPr="00444F58">
        <w:rPr>
          <w:rFonts w:ascii="Comic Sans MS" w:hAnsi="Comic Sans MS"/>
          <w:color w:val="000000"/>
          <w:sz w:val="16"/>
        </w:rPr>
        <w:t xml:space="preserve">ntelligence </w:t>
      </w:r>
      <w:r w:rsidRPr="00444F58">
        <w:rPr>
          <w:rFonts w:ascii="Comic Sans MS" w:hAnsi="Comic Sans MS"/>
          <w:color w:val="000000"/>
          <w:u w:val="single"/>
        </w:rPr>
        <w:t>is already being used for target identification</w:t>
      </w:r>
      <w:r w:rsidRPr="00444F58">
        <w:rPr>
          <w:rFonts w:ascii="Comic Sans MS" w:hAnsi="Comic Sans MS"/>
          <w:color w:val="000000"/>
          <w:sz w:val="16"/>
        </w:rPr>
        <w:t xml:space="preserve">, </w:t>
      </w:r>
      <w:r w:rsidRPr="00444F58">
        <w:rPr>
          <w:rFonts w:ascii="Comic Sans MS" w:hAnsi="Comic Sans MS"/>
          <w:color w:val="000000"/>
          <w:u w:val="single"/>
        </w:rPr>
        <w:t>controlling autonomous platforms, pattern recognition</w:t>
      </w:r>
      <w:r w:rsidRPr="00444F58">
        <w:rPr>
          <w:rFonts w:ascii="Comic Sans MS" w:hAnsi="Comic Sans MS"/>
          <w:color w:val="000000"/>
          <w:sz w:val="16"/>
        </w:rPr>
        <w:t xml:space="preserve">, and </w:t>
      </w:r>
      <w:proofErr w:type="gramStart"/>
      <w:r w:rsidRPr="00444F58">
        <w:rPr>
          <w:rFonts w:ascii="Comic Sans MS" w:hAnsi="Comic Sans MS"/>
          <w:color w:val="000000"/>
          <w:sz w:val="16"/>
        </w:rPr>
        <w:t>a number of</w:t>
      </w:r>
      <w:proofErr w:type="gramEnd"/>
      <w:r w:rsidRPr="00444F58">
        <w:rPr>
          <w:rFonts w:ascii="Comic Sans MS" w:hAnsi="Comic Sans MS"/>
          <w:color w:val="000000"/>
          <w:sz w:val="16"/>
        </w:rPr>
        <w:t xml:space="preserve"> other wartime tasks. </w:t>
      </w:r>
      <w:r w:rsidRPr="00444F58">
        <w:rPr>
          <w:rFonts w:ascii="Comic Sans MS" w:hAnsi="Comic Sans MS"/>
          <w:color w:val="000000"/>
          <w:u w:val="single"/>
        </w:rPr>
        <w:t xml:space="preserve">It </w:t>
      </w:r>
      <w:r w:rsidRPr="00444F58">
        <w:rPr>
          <w:rFonts w:ascii="Comic Sans MS" w:hAnsi="Comic Sans MS"/>
          <w:b/>
          <w:color w:val="000000"/>
          <w:u w:val="single"/>
        </w:rPr>
        <w:t xml:space="preserve">is </w:t>
      </w:r>
      <w:r w:rsidRPr="00444F58">
        <w:rPr>
          <w:rFonts w:ascii="Comic Sans MS" w:hAnsi="Comic Sans MS"/>
          <w:b/>
          <w:color w:val="000000"/>
          <w:highlight w:val="cyan"/>
          <w:u w:val="single"/>
        </w:rPr>
        <w:t>capable of processing vast amounts of information</w:t>
      </w:r>
      <w:r w:rsidRPr="00444F58">
        <w:rPr>
          <w:rFonts w:ascii="Comic Sans MS" w:hAnsi="Comic Sans MS"/>
          <w:color w:val="000000"/>
          <w:sz w:val="16"/>
        </w:rPr>
        <w:t xml:space="preserve"> very </w:t>
      </w:r>
      <w:r w:rsidRPr="00444F58">
        <w:rPr>
          <w:rFonts w:ascii="Comic Sans MS" w:hAnsi="Comic Sans MS"/>
          <w:b/>
          <w:color w:val="000000"/>
          <w:highlight w:val="cyan"/>
          <w:u w:val="single"/>
        </w:rPr>
        <w:t>quickly</w:t>
      </w:r>
      <w:r w:rsidRPr="00444F58">
        <w:rPr>
          <w:rFonts w:ascii="Comic Sans MS" w:hAnsi="Comic Sans MS"/>
          <w:color w:val="000000"/>
          <w:sz w:val="16"/>
        </w:rPr>
        <w:t xml:space="preserve"> and assessing the pros and cons of alternative actions in a thoroughly unemotional manner. According to Vincent </w:t>
      </w:r>
      <w:proofErr w:type="spellStart"/>
      <w:r w:rsidRPr="00444F58">
        <w:rPr>
          <w:rFonts w:ascii="Comic Sans MS" w:hAnsi="Comic Sans MS"/>
          <w:color w:val="000000"/>
          <w:sz w:val="16"/>
        </w:rPr>
        <w:t>Boulanin</w:t>
      </w:r>
      <w:proofErr w:type="spellEnd"/>
      <w:r w:rsidRPr="00444F58">
        <w:rPr>
          <w:rFonts w:ascii="Comic Sans MS" w:hAnsi="Comic Sans MS"/>
          <w:color w:val="000000"/>
          <w:sz w:val="16"/>
        </w:rPr>
        <w:t xml:space="preserve">: // "Recent </w:t>
      </w:r>
      <w:r w:rsidRPr="00444F58">
        <w:rPr>
          <w:rFonts w:ascii="Comic Sans MS" w:hAnsi="Comic Sans MS"/>
          <w:b/>
          <w:color w:val="000000"/>
          <w:u w:val="single"/>
        </w:rPr>
        <w:t>advances</w:t>
      </w:r>
      <w:r w:rsidRPr="00444F58">
        <w:rPr>
          <w:rFonts w:ascii="Comic Sans MS" w:hAnsi="Comic Sans MS"/>
          <w:color w:val="000000"/>
          <w:u w:val="single"/>
        </w:rPr>
        <w:t xml:space="preserve"> in a</w:t>
      </w:r>
      <w:r w:rsidRPr="00444F58">
        <w:rPr>
          <w:rFonts w:ascii="Comic Sans MS" w:hAnsi="Comic Sans MS"/>
          <w:color w:val="000000"/>
          <w:sz w:val="16"/>
        </w:rPr>
        <w:t xml:space="preserve">rtificial </w:t>
      </w:r>
      <w:r w:rsidRPr="00444F58">
        <w:rPr>
          <w:rFonts w:ascii="Comic Sans MS" w:hAnsi="Comic Sans MS"/>
          <w:color w:val="000000"/>
          <w:u w:val="single"/>
        </w:rPr>
        <w:t>i</w:t>
      </w:r>
      <w:r w:rsidRPr="00444F58">
        <w:rPr>
          <w:rFonts w:ascii="Comic Sans MS" w:hAnsi="Comic Sans MS"/>
          <w:color w:val="000000"/>
          <w:sz w:val="16"/>
        </w:rPr>
        <w:t xml:space="preserve">ntelligence </w:t>
      </w:r>
      <w:r w:rsidRPr="00444F58">
        <w:rPr>
          <w:rFonts w:ascii="Comic Sans MS" w:hAnsi="Comic Sans MS"/>
          <w:b/>
          <w:color w:val="000000"/>
          <w:u w:val="single"/>
        </w:rPr>
        <w:t>could be leveraged in all aspects of the nuclear enterprise</w:t>
      </w:r>
      <w:r w:rsidRPr="00444F58">
        <w:rPr>
          <w:rFonts w:ascii="Comic Sans MS" w:hAnsi="Comic Sans MS"/>
          <w:color w:val="000000"/>
          <w:sz w:val="16"/>
        </w:rPr>
        <w:t xml:space="preserve">. </w:t>
      </w:r>
      <w:r w:rsidRPr="00444F58">
        <w:rPr>
          <w:rFonts w:ascii="Comic Sans MS" w:hAnsi="Comic Sans MS"/>
          <w:color w:val="000000"/>
          <w:u w:val="single"/>
        </w:rPr>
        <w:t>Machine learning could boost</w:t>
      </w:r>
      <w:r w:rsidRPr="00444F58">
        <w:rPr>
          <w:rFonts w:ascii="Comic Sans MS" w:hAnsi="Comic Sans MS"/>
          <w:color w:val="000000"/>
          <w:sz w:val="16"/>
        </w:rPr>
        <w:t xml:space="preserve"> the </w:t>
      </w:r>
      <w:r w:rsidRPr="00444F58">
        <w:rPr>
          <w:rFonts w:ascii="Comic Sans MS" w:hAnsi="Comic Sans MS"/>
          <w:color w:val="000000"/>
          <w:u w:val="single"/>
        </w:rPr>
        <w:t>detection</w:t>
      </w:r>
      <w:r w:rsidRPr="00444F58">
        <w:rPr>
          <w:rFonts w:ascii="Comic Sans MS" w:hAnsi="Comic Sans MS"/>
          <w:color w:val="000000"/>
          <w:sz w:val="16"/>
        </w:rPr>
        <w:t xml:space="preserve"> </w:t>
      </w:r>
      <w:r w:rsidRPr="00444F58">
        <w:rPr>
          <w:rFonts w:ascii="Comic Sans MS" w:hAnsi="Comic Sans MS"/>
          <w:color w:val="000000"/>
          <w:u w:val="single"/>
        </w:rPr>
        <w:t>capabilities of</w:t>
      </w:r>
      <w:r w:rsidRPr="00444F58">
        <w:rPr>
          <w:rFonts w:ascii="Comic Sans MS" w:hAnsi="Comic Sans MS"/>
          <w:color w:val="000000"/>
          <w:sz w:val="16"/>
        </w:rPr>
        <w:t xml:space="preserve"> extant </w:t>
      </w:r>
      <w:r w:rsidRPr="00444F58">
        <w:rPr>
          <w:rFonts w:ascii="Comic Sans MS" w:hAnsi="Comic Sans MS"/>
          <w:color w:val="000000"/>
          <w:u w:val="single"/>
        </w:rPr>
        <w:t>e</w:t>
      </w:r>
      <w:r w:rsidRPr="00444F58">
        <w:rPr>
          <w:rFonts w:ascii="Comic Sans MS" w:hAnsi="Comic Sans MS"/>
          <w:color w:val="000000"/>
          <w:sz w:val="16"/>
        </w:rPr>
        <w:t xml:space="preserve">arly </w:t>
      </w:r>
      <w:r w:rsidRPr="00444F58">
        <w:rPr>
          <w:rFonts w:ascii="Comic Sans MS" w:hAnsi="Comic Sans MS"/>
          <w:color w:val="000000"/>
          <w:u w:val="single"/>
        </w:rPr>
        <w:t>w</w:t>
      </w:r>
      <w:r w:rsidRPr="00444F58">
        <w:rPr>
          <w:rFonts w:ascii="Comic Sans MS" w:hAnsi="Comic Sans MS"/>
          <w:color w:val="000000"/>
          <w:sz w:val="16"/>
        </w:rPr>
        <w:t xml:space="preserve">arning </w:t>
      </w:r>
      <w:r w:rsidRPr="00444F58">
        <w:rPr>
          <w:rFonts w:ascii="Comic Sans MS" w:hAnsi="Comic Sans MS"/>
          <w:color w:val="000000"/>
          <w:u w:val="single"/>
        </w:rPr>
        <w:t>s</w:t>
      </w:r>
      <w:r w:rsidRPr="00444F58">
        <w:rPr>
          <w:rFonts w:ascii="Comic Sans MS" w:hAnsi="Comic Sans MS"/>
          <w:color w:val="000000"/>
          <w:sz w:val="16"/>
        </w:rPr>
        <w:t xml:space="preserve">ystems </w:t>
      </w:r>
      <w:r w:rsidRPr="00444F58">
        <w:rPr>
          <w:rFonts w:ascii="Comic Sans MS" w:hAnsi="Comic Sans MS"/>
          <w:color w:val="000000"/>
          <w:u w:val="single"/>
        </w:rPr>
        <w:t>and</w:t>
      </w:r>
      <w:r w:rsidRPr="00444F58">
        <w:rPr>
          <w:rFonts w:ascii="Comic Sans MS" w:hAnsi="Comic Sans MS"/>
          <w:color w:val="000000"/>
          <w:sz w:val="16"/>
        </w:rPr>
        <w:t xml:space="preserve"> improve the possibility for human analysts to do a cross-analysis of intelligence, surveillance, and reconnaissance (ISR) data. Machine learning could be used to </w:t>
      </w:r>
      <w:r w:rsidRPr="00444F58">
        <w:rPr>
          <w:rFonts w:ascii="Comic Sans MS" w:hAnsi="Comic Sans MS"/>
          <w:color w:val="000000"/>
          <w:u w:val="single"/>
        </w:rPr>
        <w:t>enhance</w:t>
      </w:r>
      <w:r w:rsidRPr="00444F58">
        <w:rPr>
          <w:rFonts w:ascii="Comic Sans MS" w:hAnsi="Comic Sans MS"/>
          <w:color w:val="000000"/>
          <w:sz w:val="16"/>
        </w:rPr>
        <w:t xml:space="preserve"> the </w:t>
      </w:r>
      <w:r w:rsidRPr="00444F58">
        <w:rPr>
          <w:rFonts w:ascii="Comic Sans MS" w:hAnsi="Comic Sans MS"/>
          <w:color w:val="000000"/>
          <w:u w:val="single"/>
        </w:rPr>
        <w:t xml:space="preserve">protection of the </w:t>
      </w:r>
      <w:proofErr w:type="gramStart"/>
      <w:r w:rsidRPr="00444F58">
        <w:rPr>
          <w:rFonts w:ascii="Comic Sans MS" w:hAnsi="Comic Sans MS"/>
          <w:color w:val="000000"/>
          <w:u w:val="single"/>
        </w:rPr>
        <w:t>command and control</w:t>
      </w:r>
      <w:proofErr w:type="gramEnd"/>
      <w:r w:rsidRPr="00444F58">
        <w:rPr>
          <w:rFonts w:ascii="Comic Sans MS" w:hAnsi="Comic Sans MS"/>
          <w:color w:val="000000"/>
          <w:u w:val="single"/>
        </w:rPr>
        <w:t xml:space="preserve"> architecture</w:t>
      </w:r>
      <w:r w:rsidRPr="00444F58">
        <w:rPr>
          <w:rFonts w:ascii="Comic Sans MS" w:hAnsi="Comic Sans MS"/>
          <w:color w:val="000000"/>
          <w:sz w:val="16"/>
        </w:rPr>
        <w:t xml:space="preserve"> against cyberattacks and improve the way resources, including human forces, are managed. Machine learning advances could boost the capabilities of non-nuclear means of </w:t>
      </w:r>
      <w:proofErr w:type="gramStart"/>
      <w:r w:rsidRPr="00444F58">
        <w:rPr>
          <w:rFonts w:ascii="Comic Sans MS" w:hAnsi="Comic Sans MS"/>
          <w:color w:val="000000"/>
          <w:sz w:val="16"/>
        </w:rPr>
        <w:t>deterrence:</w:t>
      </w:r>
      <w:proofErr w:type="gramEnd"/>
      <w:r w:rsidRPr="00444F58">
        <w:rPr>
          <w:rFonts w:ascii="Comic Sans MS" w:hAnsi="Comic Sans MS"/>
          <w:color w:val="000000"/>
          <w:sz w:val="16"/>
        </w:rPr>
        <w:t xml:space="preserve"> be it conventional (air </w:t>
      </w:r>
      <w:proofErr w:type="spellStart"/>
      <w:r w:rsidRPr="00444F58">
        <w:rPr>
          <w:rFonts w:ascii="Comic Sans MS" w:hAnsi="Comic Sans MS"/>
          <w:color w:val="000000"/>
          <w:sz w:val="16"/>
        </w:rPr>
        <w:t>defence</w:t>
      </w:r>
      <w:proofErr w:type="spellEnd"/>
      <w:r w:rsidRPr="00444F58">
        <w:rPr>
          <w:rFonts w:ascii="Comic Sans MS" w:hAnsi="Comic Sans MS"/>
          <w:color w:val="000000"/>
          <w:sz w:val="16"/>
        </w:rPr>
        <w:t xml:space="preserve"> systems), electronic (jamming) or cyber." // However, artificial intelligence is no panacea. Its failures are numerous. And the fact that there is profound concern by well-respected experts in the field that science fiction may become reality, because artificial intelligence designers cannot control their creation, should not be dismissed. For the United States, every option presents significant risk and uncertainty. Reality, however, is progressing to a point where the United States must address the challenge we outlined above. Russia and China are not constrained by the same moral dilemmas that keep Americans awake at night. Rather, they are focused on creating strategic advantage for their countries. // </w:t>
      </w:r>
      <w:r w:rsidRPr="00444F58">
        <w:rPr>
          <w:rStyle w:val="Strong"/>
          <w:rFonts w:ascii="Comic Sans MS" w:eastAsiaTheme="majorEastAsia" w:hAnsi="Comic Sans MS"/>
          <w:color w:val="000000"/>
          <w:sz w:val="16"/>
          <w:bdr w:val="none" w:sz="0" w:space="0" w:color="auto" w:frame="1"/>
        </w:rPr>
        <w:t>Conclusion</w:t>
      </w:r>
      <w:r w:rsidRPr="00444F58">
        <w:rPr>
          <w:rFonts w:ascii="Comic Sans MS" w:hAnsi="Comic Sans MS"/>
          <w:b/>
          <w:color w:val="000000"/>
          <w:sz w:val="16"/>
        </w:rPr>
        <w:t xml:space="preserve"> // </w:t>
      </w:r>
      <w:r w:rsidRPr="00444F58">
        <w:rPr>
          <w:rFonts w:ascii="Comic Sans MS" w:hAnsi="Comic Sans MS"/>
          <w:b/>
          <w:color w:val="000000"/>
          <w:highlight w:val="cyan"/>
          <w:u w:val="single"/>
        </w:rPr>
        <w:t>Technology is reducing</w:t>
      </w:r>
      <w:r w:rsidRPr="00444F58">
        <w:rPr>
          <w:rFonts w:ascii="Comic Sans MS" w:hAnsi="Comic Sans MS"/>
          <w:color w:val="000000"/>
          <w:sz w:val="16"/>
        </w:rPr>
        <w:t xml:space="preserve"> the </w:t>
      </w:r>
      <w:r w:rsidRPr="00444F58">
        <w:rPr>
          <w:rFonts w:ascii="Comic Sans MS" w:hAnsi="Comic Sans MS"/>
          <w:b/>
          <w:color w:val="000000"/>
          <w:highlight w:val="cyan"/>
          <w:u w:val="single"/>
        </w:rPr>
        <w:t>minutes available to</w:t>
      </w:r>
      <w:r w:rsidRPr="00444F58">
        <w:rPr>
          <w:rFonts w:ascii="Comic Sans MS" w:hAnsi="Comic Sans MS"/>
          <w:color w:val="000000"/>
          <w:sz w:val="16"/>
        </w:rPr>
        <w:t xml:space="preserve"> American </w:t>
      </w:r>
      <w:r w:rsidRPr="00444F58">
        <w:rPr>
          <w:rFonts w:ascii="Comic Sans MS" w:hAnsi="Comic Sans MS"/>
          <w:b/>
          <w:color w:val="000000"/>
          <w:highlight w:val="cyan"/>
          <w:u w:val="single"/>
        </w:rPr>
        <w:t>senior leadership in a future nuclear attack</w:t>
      </w:r>
      <w:r w:rsidRPr="00444F58">
        <w:rPr>
          <w:rFonts w:ascii="Comic Sans MS" w:hAnsi="Comic Sans MS"/>
          <w:color w:val="000000"/>
          <w:sz w:val="16"/>
        </w:rPr>
        <w:t xml:space="preserve">. The United States can no longer ignore this situation nor wish it away. Whether America builds an NC3 system based on artificial intelligence, pursues one of the other options presented, or takes another path is not our primary concern. The challenge, as we see it, is that </w:t>
      </w:r>
      <w:r w:rsidRPr="00444F58">
        <w:rPr>
          <w:rFonts w:ascii="Comic Sans MS" w:hAnsi="Comic Sans MS"/>
          <w:color w:val="000000"/>
          <w:u w:val="single"/>
        </w:rPr>
        <w:t>neither</w:t>
      </w:r>
      <w:r w:rsidRPr="00444F58">
        <w:rPr>
          <w:rFonts w:ascii="Comic Sans MS" w:hAnsi="Comic Sans MS"/>
          <w:color w:val="000000"/>
          <w:sz w:val="16"/>
        </w:rPr>
        <w:t xml:space="preserve"> the current </w:t>
      </w:r>
      <w:r w:rsidRPr="00444F58">
        <w:rPr>
          <w:rFonts w:ascii="Comic Sans MS" w:hAnsi="Comic Sans MS"/>
          <w:color w:val="000000"/>
          <w:u w:val="single"/>
        </w:rPr>
        <w:t>modernization</w:t>
      </w:r>
      <w:r w:rsidRPr="00444F58">
        <w:rPr>
          <w:rFonts w:ascii="Comic Sans MS" w:hAnsi="Comic Sans MS"/>
          <w:color w:val="000000"/>
          <w:sz w:val="16"/>
        </w:rPr>
        <w:t xml:space="preserve"> path n</w:t>
      </w:r>
      <w:r w:rsidRPr="00444F58">
        <w:rPr>
          <w:rFonts w:ascii="Comic Sans MS" w:hAnsi="Comic Sans MS"/>
          <w:color w:val="000000"/>
          <w:u w:val="single"/>
        </w:rPr>
        <w:t>or the approach offered by nuclear minimalists</w:t>
      </w:r>
      <w:r w:rsidRPr="00444F58">
        <w:rPr>
          <w:rFonts w:ascii="Comic Sans MS" w:hAnsi="Comic Sans MS"/>
          <w:color w:val="000000"/>
          <w:sz w:val="16"/>
        </w:rPr>
        <w:t xml:space="preserve"> adequately </w:t>
      </w:r>
      <w:r w:rsidRPr="00444F58">
        <w:rPr>
          <w:rFonts w:ascii="Comic Sans MS" w:hAnsi="Comic Sans MS"/>
          <w:color w:val="000000"/>
          <w:u w:val="single"/>
        </w:rPr>
        <w:t>accounts for the effects of shrinking decision time</w:t>
      </w:r>
      <w:r w:rsidRPr="00444F58">
        <w:rPr>
          <w:rFonts w:ascii="Comic Sans MS" w:hAnsi="Comic Sans MS"/>
          <w:color w:val="000000"/>
          <w:sz w:val="16"/>
        </w:rPr>
        <w:t xml:space="preserve">. // While the psychology of deterrence has not changed, we believe that time </w:t>
      </w:r>
      <w:r w:rsidRPr="00444F58">
        <w:rPr>
          <w:rFonts w:ascii="Comic Sans MS" w:hAnsi="Comic Sans MS"/>
          <w:b/>
          <w:color w:val="000000"/>
          <w:highlight w:val="cyan"/>
          <w:u w:val="single"/>
        </w:rPr>
        <w:t>compression is changing</w:t>
      </w:r>
      <w:r w:rsidRPr="00444F58">
        <w:rPr>
          <w:rFonts w:ascii="Comic Sans MS" w:hAnsi="Comic Sans MS"/>
          <w:color w:val="000000"/>
          <w:u w:val="single"/>
        </w:rPr>
        <w:t xml:space="preserve"> the </w:t>
      </w:r>
      <w:r w:rsidRPr="00444F58">
        <w:rPr>
          <w:rFonts w:ascii="Comic Sans MS" w:hAnsi="Comic Sans MS"/>
          <w:b/>
          <w:color w:val="000000"/>
          <w:highlight w:val="cyan"/>
          <w:u w:val="single"/>
        </w:rPr>
        <w:t>risk</w:t>
      </w:r>
      <w:r w:rsidRPr="00444F58">
        <w:rPr>
          <w:rFonts w:ascii="Comic Sans MS" w:hAnsi="Comic Sans MS"/>
          <w:color w:val="000000"/>
          <w:u w:val="single"/>
        </w:rPr>
        <w:t xml:space="preserve">-reward </w:t>
      </w:r>
      <w:r w:rsidRPr="00444F58">
        <w:rPr>
          <w:rFonts w:ascii="Comic Sans MS" w:hAnsi="Comic Sans MS"/>
          <w:b/>
          <w:color w:val="000000"/>
          <w:highlight w:val="cyan"/>
          <w:u w:val="single"/>
        </w:rPr>
        <w:t>calculation of our adversaries</w:t>
      </w:r>
      <w:r w:rsidRPr="00444F58">
        <w:rPr>
          <w:rFonts w:ascii="Comic Sans MS" w:hAnsi="Comic Sans MS"/>
          <w:b/>
          <w:color w:val="000000"/>
          <w:sz w:val="16"/>
          <w:highlight w:val="cyan"/>
        </w:rPr>
        <w:t>.</w:t>
      </w:r>
      <w:r w:rsidRPr="00444F58">
        <w:rPr>
          <w:rFonts w:ascii="Comic Sans MS" w:hAnsi="Comic Sans MS"/>
          <w:b/>
          <w:color w:val="000000"/>
          <w:sz w:val="16"/>
        </w:rPr>
        <w:t xml:space="preserve"> </w:t>
      </w:r>
      <w:r w:rsidRPr="00444F58">
        <w:rPr>
          <w:rFonts w:ascii="Comic Sans MS" w:hAnsi="Comic Sans MS"/>
          <w:b/>
          <w:color w:val="000000"/>
          <w:highlight w:val="cyan"/>
          <w:u w:val="single"/>
        </w:rPr>
        <w:t>Nuclear deterrence</w:t>
      </w:r>
      <w:r w:rsidRPr="00444F58">
        <w:rPr>
          <w:rFonts w:ascii="Comic Sans MS" w:hAnsi="Comic Sans MS"/>
          <w:color w:val="000000"/>
          <w:sz w:val="16"/>
        </w:rPr>
        <w:t xml:space="preserve"> creates stability and </w:t>
      </w:r>
      <w:r w:rsidRPr="00444F58">
        <w:rPr>
          <w:rFonts w:ascii="Comic Sans MS" w:hAnsi="Comic Sans MS"/>
          <w:b/>
          <w:color w:val="000000"/>
          <w:highlight w:val="cyan"/>
          <w:u w:val="single"/>
        </w:rPr>
        <w:t>depends on an adversary’s perception</w:t>
      </w:r>
      <w:r w:rsidRPr="00444F58">
        <w:rPr>
          <w:rFonts w:ascii="Comic Sans MS" w:hAnsi="Comic Sans MS"/>
          <w:color w:val="000000"/>
          <w:sz w:val="16"/>
        </w:rPr>
        <w:t xml:space="preserve"> that </w:t>
      </w:r>
      <w:r w:rsidRPr="00444F58">
        <w:rPr>
          <w:rFonts w:ascii="Comic Sans MS" w:hAnsi="Comic Sans MS"/>
          <w:b/>
          <w:color w:val="000000"/>
          <w:highlight w:val="cyan"/>
          <w:u w:val="single"/>
        </w:rPr>
        <w:t>it cannot</w:t>
      </w:r>
      <w:r w:rsidRPr="00444F58">
        <w:rPr>
          <w:rFonts w:ascii="Comic Sans MS" w:hAnsi="Comic Sans MS"/>
          <w:b/>
          <w:color w:val="000000"/>
          <w:u w:val="single"/>
        </w:rPr>
        <w:t xml:space="preserve"> destroy the U</w:t>
      </w:r>
      <w:r w:rsidRPr="00444F58">
        <w:rPr>
          <w:rFonts w:ascii="Comic Sans MS" w:hAnsi="Comic Sans MS"/>
          <w:color w:val="000000"/>
          <w:sz w:val="16"/>
        </w:rPr>
        <w:t xml:space="preserve">nited </w:t>
      </w:r>
      <w:r w:rsidRPr="00444F58">
        <w:rPr>
          <w:rFonts w:ascii="Comic Sans MS" w:hAnsi="Comic Sans MS"/>
          <w:b/>
          <w:color w:val="000000"/>
          <w:u w:val="single"/>
        </w:rPr>
        <w:t>S</w:t>
      </w:r>
      <w:r w:rsidRPr="00444F58">
        <w:rPr>
          <w:rFonts w:ascii="Comic Sans MS" w:hAnsi="Comic Sans MS"/>
          <w:color w:val="000000"/>
          <w:sz w:val="16"/>
        </w:rPr>
        <w:t xml:space="preserve">tates </w:t>
      </w:r>
      <w:r w:rsidRPr="00444F58">
        <w:rPr>
          <w:rFonts w:ascii="Comic Sans MS" w:hAnsi="Comic Sans MS"/>
          <w:b/>
          <w:color w:val="000000"/>
          <w:u w:val="single"/>
        </w:rPr>
        <w:t>with a surprise attack,</w:t>
      </w:r>
      <w:r w:rsidRPr="00444F58">
        <w:rPr>
          <w:rFonts w:ascii="Comic Sans MS" w:hAnsi="Comic Sans MS"/>
          <w:b/>
          <w:color w:val="000000"/>
          <w:sz w:val="16"/>
        </w:rPr>
        <w:t xml:space="preserve"> </w:t>
      </w:r>
      <w:r w:rsidRPr="00444F58">
        <w:rPr>
          <w:rFonts w:ascii="Comic Sans MS" w:hAnsi="Comic Sans MS"/>
          <w:b/>
          <w:color w:val="000000"/>
          <w:highlight w:val="cyan"/>
          <w:u w:val="single"/>
        </w:rPr>
        <w:t>prevent a</w:t>
      </w:r>
      <w:r w:rsidRPr="00444F58">
        <w:rPr>
          <w:rFonts w:ascii="Comic Sans MS" w:hAnsi="Comic Sans MS"/>
          <w:color w:val="000000"/>
          <w:sz w:val="16"/>
        </w:rPr>
        <w:t xml:space="preserve"> guaranteed </w:t>
      </w:r>
      <w:r w:rsidRPr="00444F58">
        <w:rPr>
          <w:rFonts w:ascii="Comic Sans MS" w:hAnsi="Comic Sans MS"/>
          <w:b/>
          <w:color w:val="000000"/>
          <w:highlight w:val="cyan"/>
          <w:u w:val="single"/>
        </w:rPr>
        <w:t>retaliatory strike</w:t>
      </w:r>
      <w:r w:rsidRPr="00444F58">
        <w:rPr>
          <w:rFonts w:ascii="Comic Sans MS" w:hAnsi="Comic Sans MS"/>
          <w:b/>
          <w:color w:val="000000"/>
          <w:sz w:val="16"/>
          <w:highlight w:val="cyan"/>
        </w:rPr>
        <w:t xml:space="preserve">, </w:t>
      </w:r>
      <w:r w:rsidRPr="00444F58">
        <w:rPr>
          <w:rFonts w:ascii="Comic Sans MS" w:hAnsi="Comic Sans MS"/>
          <w:b/>
          <w:color w:val="000000"/>
          <w:u w:val="single"/>
        </w:rPr>
        <w:t>or prevent</w:t>
      </w:r>
      <w:r w:rsidRPr="00444F58">
        <w:rPr>
          <w:rFonts w:ascii="Comic Sans MS" w:hAnsi="Comic Sans MS"/>
          <w:color w:val="000000"/>
          <w:u w:val="single"/>
        </w:rPr>
        <w:t xml:space="preserve"> the </w:t>
      </w:r>
      <w:r w:rsidRPr="00444F58">
        <w:rPr>
          <w:rFonts w:ascii="Comic Sans MS" w:hAnsi="Comic Sans MS"/>
          <w:color w:val="000000"/>
          <w:sz w:val="16"/>
        </w:rPr>
        <w:t xml:space="preserve">United </w:t>
      </w:r>
      <w:r w:rsidRPr="00444F58">
        <w:rPr>
          <w:rFonts w:ascii="Comic Sans MS" w:hAnsi="Comic Sans MS"/>
          <w:color w:val="000000"/>
          <w:u w:val="single"/>
        </w:rPr>
        <w:t>St</w:t>
      </w:r>
      <w:r w:rsidRPr="00444F58">
        <w:rPr>
          <w:rFonts w:ascii="Comic Sans MS" w:hAnsi="Comic Sans MS"/>
          <w:color w:val="000000"/>
          <w:sz w:val="16"/>
        </w:rPr>
        <w:t xml:space="preserve">ates </w:t>
      </w:r>
      <w:r w:rsidRPr="00444F58">
        <w:rPr>
          <w:rFonts w:ascii="Comic Sans MS" w:hAnsi="Comic Sans MS"/>
          <w:color w:val="000000"/>
          <w:u w:val="single"/>
        </w:rPr>
        <w:t>from</w:t>
      </w:r>
      <w:r w:rsidRPr="00444F58">
        <w:rPr>
          <w:rFonts w:ascii="Comic Sans MS" w:hAnsi="Comic Sans MS"/>
          <w:color w:val="000000"/>
          <w:sz w:val="16"/>
        </w:rPr>
        <w:t xml:space="preserve"> effectively </w:t>
      </w:r>
      <w:r w:rsidRPr="00444F58">
        <w:rPr>
          <w:rFonts w:ascii="Comic Sans MS" w:hAnsi="Comic Sans MS"/>
          <w:b/>
          <w:color w:val="000000"/>
          <w:u w:val="single"/>
        </w:rPr>
        <w:t>commanding and controlling</w:t>
      </w:r>
      <w:r w:rsidRPr="00444F58">
        <w:rPr>
          <w:rFonts w:ascii="Comic Sans MS" w:hAnsi="Comic Sans MS"/>
          <w:color w:val="000000"/>
          <w:u w:val="single"/>
        </w:rPr>
        <w:t xml:space="preserve"> its </w:t>
      </w:r>
      <w:r w:rsidRPr="00444F58">
        <w:rPr>
          <w:rFonts w:ascii="Comic Sans MS" w:hAnsi="Comic Sans MS"/>
          <w:b/>
          <w:color w:val="000000"/>
          <w:u w:val="single"/>
        </w:rPr>
        <w:t>nuclear forces</w:t>
      </w:r>
      <w:r w:rsidRPr="00444F58">
        <w:rPr>
          <w:rFonts w:ascii="Comic Sans MS" w:hAnsi="Comic Sans MS"/>
          <w:color w:val="000000"/>
          <w:sz w:val="16"/>
        </w:rPr>
        <w:t xml:space="preserve">. </w:t>
      </w:r>
      <w:r w:rsidRPr="00444F58">
        <w:rPr>
          <w:rFonts w:ascii="Comic Sans MS" w:hAnsi="Comic Sans MS"/>
          <w:b/>
          <w:color w:val="000000"/>
          <w:highlight w:val="cyan"/>
          <w:u w:val="single"/>
        </w:rPr>
        <w:t>That perception begins with an assured ability to detect, decide, and direct a second strike</w:t>
      </w:r>
      <w:r w:rsidRPr="00444F58">
        <w:rPr>
          <w:rFonts w:ascii="Comic Sans MS" w:hAnsi="Comic Sans MS"/>
          <w:color w:val="000000"/>
          <w:sz w:val="16"/>
        </w:rPr>
        <w:t xml:space="preserve">. </w:t>
      </w:r>
      <w:r w:rsidRPr="00444F58">
        <w:rPr>
          <w:rFonts w:ascii="Comic Sans MS" w:hAnsi="Comic Sans MS"/>
          <w:b/>
          <w:color w:val="000000"/>
          <w:highlight w:val="cyan"/>
          <w:u w:val="single"/>
        </w:rPr>
        <w:t>In this area</w:t>
      </w:r>
      <w:r w:rsidRPr="00444F58">
        <w:rPr>
          <w:rFonts w:ascii="Comic Sans MS" w:hAnsi="Comic Sans MS"/>
          <w:color w:val="000000"/>
          <w:sz w:val="16"/>
        </w:rPr>
        <w:t xml:space="preserve">, the </w:t>
      </w:r>
      <w:r w:rsidRPr="00444F58">
        <w:rPr>
          <w:rFonts w:ascii="Comic Sans MS" w:hAnsi="Comic Sans MS"/>
          <w:b/>
          <w:color w:val="000000"/>
          <w:highlight w:val="cyan"/>
          <w:u w:val="single"/>
        </w:rPr>
        <w:t>balance is shifting away from the U</w:t>
      </w:r>
      <w:r w:rsidRPr="00444F58">
        <w:rPr>
          <w:rFonts w:ascii="Comic Sans MS" w:hAnsi="Comic Sans MS"/>
          <w:color w:val="000000"/>
          <w:sz w:val="16"/>
        </w:rPr>
        <w:t xml:space="preserve">nited </w:t>
      </w:r>
      <w:r w:rsidRPr="00444F58">
        <w:rPr>
          <w:rFonts w:ascii="Comic Sans MS" w:hAnsi="Comic Sans MS"/>
          <w:b/>
          <w:color w:val="000000"/>
          <w:highlight w:val="cyan"/>
          <w:u w:val="single"/>
        </w:rPr>
        <w:t>S</w:t>
      </w:r>
      <w:r w:rsidRPr="00444F58">
        <w:rPr>
          <w:rFonts w:ascii="Comic Sans MS" w:hAnsi="Comic Sans MS"/>
          <w:color w:val="000000"/>
          <w:sz w:val="16"/>
        </w:rPr>
        <w:t>tates.</w:t>
      </w:r>
    </w:p>
    <w:p w14:paraId="5FE3B46F" w14:textId="77777777" w:rsidR="002F73E7" w:rsidRDefault="002F73E7" w:rsidP="002F73E7">
      <w:pPr>
        <w:pStyle w:val="Heading4"/>
      </w:pPr>
      <w:r>
        <w:t>There’s no risk of errors---even if AI isn’t perfect, it’s great at admitting what it doesn’t know---human error is orders of magnitude worse</w:t>
      </w:r>
    </w:p>
    <w:p w14:paraId="3D8DEDE0" w14:textId="77777777" w:rsidR="002F73E7" w:rsidRPr="003E26C1" w:rsidRDefault="002F73E7" w:rsidP="002F73E7">
      <w:r>
        <w:t xml:space="preserve">Patrick </w:t>
      </w:r>
      <w:r w:rsidRPr="003E26C1">
        <w:rPr>
          <w:rStyle w:val="Style13ptBold"/>
        </w:rPr>
        <w:t>Tucker 20</w:t>
      </w:r>
      <w:r>
        <w:t xml:space="preserve"> {Patrick Tucker is technology editor for Defense One. 4-29-2020. “Artificial Intelligence Outperforms Human Intel Analysts </w:t>
      </w:r>
      <w:proofErr w:type="gramStart"/>
      <w:r>
        <w:t>In</w:t>
      </w:r>
      <w:proofErr w:type="gramEnd"/>
      <w:r>
        <w:t xml:space="preserve"> a Key Area.” https://www.defenseone.com/technology/2020/04/artificial-intelligence-outperforms-human-intel-analysts-one-key-area/165022/}//JM</w:t>
      </w:r>
    </w:p>
    <w:p w14:paraId="08EB8544" w14:textId="77777777" w:rsidR="002F73E7" w:rsidRPr="003E26C1" w:rsidRDefault="002F73E7" w:rsidP="002F73E7">
      <w:pPr>
        <w:rPr>
          <w:rStyle w:val="StyleUnderline"/>
        </w:rPr>
      </w:pPr>
      <w:r w:rsidRPr="003E26C1">
        <w:rPr>
          <w:rStyle w:val="StyleUnderline"/>
        </w:rPr>
        <w:t xml:space="preserve">In the 1983 movie </w:t>
      </w:r>
      <w:proofErr w:type="spellStart"/>
      <w:r w:rsidRPr="003E26C1">
        <w:rPr>
          <w:rStyle w:val="StyleUnderline"/>
        </w:rPr>
        <w:t>WarGames</w:t>
      </w:r>
      <w:proofErr w:type="spellEnd"/>
      <w:r w:rsidRPr="003E26C1">
        <w:rPr>
          <w:sz w:val="16"/>
        </w:rPr>
        <w:t xml:space="preserve">, the world is brought to the edge of nuclear destruction when a military computer using artificial intelligence interprets false data as an imminent Soviet missile strike. Its </w:t>
      </w:r>
      <w:r w:rsidRPr="003E26C1">
        <w:rPr>
          <w:rStyle w:val="StyleUnderline"/>
        </w:rPr>
        <w:t>human overseers in the Defense Department, unsure whether the data is real, can’t convince the AI that it may be wrong</w:t>
      </w:r>
      <w:r w:rsidRPr="003E26C1">
        <w:rPr>
          <w:sz w:val="16"/>
        </w:rPr>
        <w:t xml:space="preserve">. A </w:t>
      </w:r>
      <w:r w:rsidRPr="003E26C1">
        <w:rPr>
          <w:rStyle w:val="Emphasis"/>
        </w:rPr>
        <w:t xml:space="preserve">recent </w:t>
      </w:r>
      <w:r w:rsidRPr="003E26C1">
        <w:rPr>
          <w:sz w:val="16"/>
        </w:rPr>
        <w:t xml:space="preserve">finding from the Defense Intelligence Agency, or DIA, </w:t>
      </w:r>
      <w:r w:rsidRPr="003E26C1">
        <w:rPr>
          <w:rStyle w:val="StyleUnderline"/>
        </w:rPr>
        <w:t>suggests</w:t>
      </w:r>
      <w:r w:rsidRPr="003E26C1">
        <w:rPr>
          <w:sz w:val="16"/>
        </w:rPr>
        <w:t xml:space="preserve"> that in a real situation where humans and AI were looking at enemy activity, </w:t>
      </w:r>
      <w:r w:rsidRPr="003E26C1">
        <w:rPr>
          <w:rStyle w:val="Emphasis"/>
        </w:rPr>
        <w:t>those positions would be reversed.</w:t>
      </w:r>
      <w:r>
        <w:rPr>
          <w:rStyle w:val="Emphasis"/>
        </w:rPr>
        <w:t xml:space="preserve"> </w:t>
      </w:r>
      <w:r w:rsidRPr="00143064">
        <w:rPr>
          <w:rStyle w:val="StyleUnderline"/>
          <w:highlight w:val="cyan"/>
        </w:rPr>
        <w:t>Artificial intelligence</w:t>
      </w:r>
      <w:r w:rsidRPr="003E26C1">
        <w:rPr>
          <w:rStyle w:val="StyleUnderline"/>
        </w:rPr>
        <w:t xml:space="preserve"> can </w:t>
      </w:r>
      <w:proofErr w:type="gramStart"/>
      <w:r w:rsidRPr="00143064">
        <w:rPr>
          <w:rStyle w:val="StyleUnderline"/>
          <w:highlight w:val="cyan"/>
        </w:rPr>
        <w:t>actually</w:t>
      </w:r>
      <w:r w:rsidRPr="003E26C1">
        <w:rPr>
          <w:rStyle w:val="StyleUnderline"/>
        </w:rPr>
        <w:t xml:space="preserve"> be</w:t>
      </w:r>
      <w:proofErr w:type="gramEnd"/>
      <w:r w:rsidRPr="003E26C1">
        <w:rPr>
          <w:rStyle w:val="StyleUnderline"/>
        </w:rPr>
        <w:t xml:space="preserve"> </w:t>
      </w:r>
      <w:r w:rsidRPr="00143064">
        <w:rPr>
          <w:rStyle w:val="Emphasis"/>
          <w:highlight w:val="cyan"/>
        </w:rPr>
        <w:t>more cautious</w:t>
      </w:r>
      <w:r w:rsidRPr="003E26C1">
        <w:rPr>
          <w:sz w:val="16"/>
        </w:rPr>
        <w:t xml:space="preserve"> than humans about its conclusions </w:t>
      </w:r>
      <w:r w:rsidRPr="00143064">
        <w:rPr>
          <w:rStyle w:val="StyleUnderline"/>
          <w:highlight w:val="cyan"/>
        </w:rPr>
        <w:t>in situations when data is limited</w:t>
      </w:r>
      <w:r w:rsidRPr="003E26C1">
        <w:rPr>
          <w:sz w:val="16"/>
        </w:rPr>
        <w:t xml:space="preserve">. While the results are preliminary, they offer an important glimpse into how </w:t>
      </w:r>
      <w:r w:rsidRPr="00143064">
        <w:rPr>
          <w:rStyle w:val="StyleUnderline"/>
          <w:highlight w:val="cyan"/>
        </w:rPr>
        <w:t>humans and AI</w:t>
      </w:r>
      <w:r w:rsidRPr="003E26C1">
        <w:rPr>
          <w:sz w:val="16"/>
        </w:rPr>
        <w:t xml:space="preserve"> will </w:t>
      </w:r>
      <w:r w:rsidRPr="00143064">
        <w:rPr>
          <w:rStyle w:val="StyleUnderline"/>
          <w:highlight w:val="cyan"/>
        </w:rPr>
        <w:t>complement one another</w:t>
      </w:r>
      <w:r w:rsidRPr="003E26C1">
        <w:rPr>
          <w:rStyle w:val="StyleUnderline"/>
        </w:rPr>
        <w:t xml:space="preserve"> in critical national security fields</w:t>
      </w:r>
      <w:r w:rsidRPr="003E26C1">
        <w:rPr>
          <w:sz w:val="16"/>
        </w:rPr>
        <w:t xml:space="preserve">. DIA analyzes activity from militaries around the globe. Terry Busch, the technical director for the agency’s Machine-Assisted Analytic Rapid-Repository System, or MARS, on Monday joined a Defense One </w:t>
      </w:r>
      <w:proofErr w:type="spellStart"/>
      <w:r w:rsidRPr="003E26C1">
        <w:rPr>
          <w:sz w:val="16"/>
        </w:rPr>
        <w:t>viewcast</w:t>
      </w:r>
      <w:proofErr w:type="spellEnd"/>
      <w:r w:rsidRPr="003E26C1">
        <w:rPr>
          <w:sz w:val="16"/>
        </w:rPr>
        <w:t xml:space="preserve"> to discuss the agency’s efforts to incorporate AI into analysis and decision-making. Earlier this year, Busch's team set up a test between a human and AI. The first part was simple enough: use available data to determine whether a particular ship was in U.S. waters. “Four analysts came up with four methodologies; and the machine came up with two different methodologies and that was cool. They all agreed that this particular ship was in the United States,” he said. So far, so good. Humans and machines using available data can reach similar conclusions. The second phase of the experiment tested something different: conviction. Would humans and machines be equally certain in their conclusions if less data were available? The experimenters severed the connection to the Automatic Identification System, or AIS, which tracks ships worldwide. “It’s pretty easy to find something if you have the AIS feed, because that’s going to tell you exactly where a ship </w:t>
      </w:r>
      <w:proofErr w:type="gramStart"/>
      <w:r w:rsidRPr="003E26C1">
        <w:rPr>
          <w:sz w:val="16"/>
        </w:rPr>
        <w:t>is located in</w:t>
      </w:r>
      <w:proofErr w:type="gramEnd"/>
      <w:r w:rsidRPr="003E26C1">
        <w:rPr>
          <w:sz w:val="16"/>
        </w:rPr>
        <w:t xml:space="preserve"> the world. If we took that away, how does that change confidence and do the machine and the humans get to the same end state?” </w:t>
      </w:r>
      <w:r w:rsidRPr="003E26C1">
        <w:rPr>
          <w:rStyle w:val="StyleUnderline"/>
        </w:rPr>
        <w:t xml:space="preserve">In theory, </w:t>
      </w:r>
      <w:r w:rsidRPr="00143064">
        <w:rPr>
          <w:rStyle w:val="StyleUnderline"/>
          <w:highlight w:val="cyan"/>
        </w:rPr>
        <w:t>with less data</w:t>
      </w:r>
      <w:r w:rsidRPr="003E26C1">
        <w:rPr>
          <w:rStyle w:val="StyleUnderline"/>
        </w:rPr>
        <w:t xml:space="preserve">, the </w:t>
      </w:r>
      <w:r w:rsidRPr="00143064">
        <w:rPr>
          <w:rStyle w:val="StyleUnderline"/>
          <w:highlight w:val="cyan"/>
        </w:rPr>
        <w:t>human analyst should be less certain in their conclusions</w:t>
      </w:r>
      <w:r w:rsidRPr="003E26C1">
        <w:rPr>
          <w:sz w:val="16"/>
        </w:rPr>
        <w:t xml:space="preserve">, like the characters in </w:t>
      </w:r>
      <w:proofErr w:type="spellStart"/>
      <w:r w:rsidRPr="003E26C1">
        <w:rPr>
          <w:sz w:val="16"/>
        </w:rPr>
        <w:t>WarGames</w:t>
      </w:r>
      <w:proofErr w:type="spellEnd"/>
      <w:r w:rsidRPr="003E26C1">
        <w:rPr>
          <w:sz w:val="16"/>
        </w:rPr>
        <w:t xml:space="preserve">. After all, humans understand nuance and can conceptualize a wide variety of outcomes. </w:t>
      </w:r>
      <w:r w:rsidRPr="003E26C1">
        <w:rPr>
          <w:rStyle w:val="StyleUnderline"/>
        </w:rPr>
        <w:t>The researchers found the</w:t>
      </w:r>
      <w:r w:rsidRPr="003E26C1">
        <w:rPr>
          <w:sz w:val="16"/>
        </w:rPr>
        <w:t xml:space="preserve"> </w:t>
      </w:r>
      <w:r w:rsidRPr="00200E4C">
        <w:rPr>
          <w:rStyle w:val="StyleUnderline"/>
        </w:rPr>
        <w:t>opposite</w:t>
      </w:r>
      <w:r w:rsidRPr="003E26C1">
        <w:rPr>
          <w:sz w:val="16"/>
        </w:rPr>
        <w:t xml:space="preserve">. “Once we began to take away sources, everyone was left with the same source material — which was numerous reports, generally social media, </w:t>
      </w:r>
      <w:proofErr w:type="gramStart"/>
      <w:r w:rsidRPr="003E26C1">
        <w:rPr>
          <w:sz w:val="16"/>
        </w:rPr>
        <w:t>open source</w:t>
      </w:r>
      <w:proofErr w:type="gramEnd"/>
      <w:r w:rsidRPr="003E26C1">
        <w:rPr>
          <w:sz w:val="16"/>
        </w:rPr>
        <w:t xml:space="preserve"> kinds of things, or references to the ship being in the United States — so everyone had access to the same data. The difference was that the </w:t>
      </w:r>
      <w:r w:rsidRPr="00200E4C">
        <w:rPr>
          <w:rStyle w:val="StyleUnderline"/>
        </w:rPr>
        <w:t>machine</w:t>
      </w:r>
      <w:r w:rsidRPr="003E26C1">
        <w:rPr>
          <w:rStyle w:val="StyleUnderline"/>
        </w:rPr>
        <w:t xml:space="preserve">, and those responsible for doing the </w:t>
      </w:r>
      <w:r w:rsidRPr="00143064">
        <w:rPr>
          <w:rStyle w:val="StyleUnderline"/>
          <w:highlight w:val="cyan"/>
        </w:rPr>
        <w:t xml:space="preserve">machine learning, </w:t>
      </w:r>
      <w:r w:rsidRPr="00143064">
        <w:rPr>
          <w:rStyle w:val="Emphasis"/>
          <w:highlight w:val="cyan"/>
        </w:rPr>
        <w:t>took far less risk</w:t>
      </w:r>
      <w:r w:rsidRPr="003E26C1">
        <w:rPr>
          <w:sz w:val="16"/>
        </w:rPr>
        <w:t xml:space="preserve"> — in confidence — </w:t>
      </w:r>
      <w:r w:rsidRPr="00143064">
        <w:rPr>
          <w:rStyle w:val="StyleUnderline"/>
          <w:highlight w:val="cyan"/>
        </w:rPr>
        <w:t>than the humans did</w:t>
      </w:r>
      <w:r w:rsidRPr="003E26C1">
        <w:rPr>
          <w:sz w:val="16"/>
        </w:rPr>
        <w:t xml:space="preserve">,” he said. “The </w:t>
      </w:r>
      <w:r w:rsidRPr="00200E4C">
        <w:rPr>
          <w:rStyle w:val="StyleUnderline"/>
        </w:rPr>
        <w:t>machine</w:t>
      </w:r>
      <w:r w:rsidRPr="003E26C1">
        <w:rPr>
          <w:sz w:val="16"/>
        </w:rPr>
        <w:t xml:space="preserve"> </w:t>
      </w:r>
      <w:r w:rsidRPr="003E26C1">
        <w:rPr>
          <w:rStyle w:val="StyleUnderline"/>
        </w:rPr>
        <w:t xml:space="preserve">actually does a </w:t>
      </w:r>
      <w:r w:rsidRPr="00143064">
        <w:rPr>
          <w:rStyle w:val="Emphasis"/>
          <w:highlight w:val="cyan"/>
        </w:rPr>
        <w:t>better job of lowering its confidence than the humans do</w:t>
      </w:r>
      <w:proofErr w:type="gramStart"/>
      <w:r w:rsidRPr="003E26C1">
        <w:rPr>
          <w:sz w:val="16"/>
        </w:rPr>
        <w:t>….There’s</w:t>
      </w:r>
      <w:proofErr w:type="gramEnd"/>
      <w:r w:rsidRPr="003E26C1">
        <w:rPr>
          <w:sz w:val="16"/>
        </w:rPr>
        <w:t xml:space="preserve"> a little bit of humor in that because the machine still thinks they’re pretty right.” The experiment provides a snapshot of how humans and AI will team for important analytical tasks. But it also reveals how human judgement has limits when pride is involved. </w:t>
      </w:r>
      <w:r w:rsidRPr="00143064">
        <w:rPr>
          <w:rStyle w:val="StyleUnderline"/>
          <w:highlight w:val="cyan"/>
        </w:rPr>
        <w:t>Humans, particularly experts</w:t>
      </w:r>
      <w:r w:rsidRPr="003E26C1">
        <w:rPr>
          <w:sz w:val="16"/>
        </w:rPr>
        <w:t xml:space="preserve"> in specific fields, </w:t>
      </w:r>
      <w:proofErr w:type="gramStart"/>
      <w:r w:rsidRPr="003E26C1">
        <w:rPr>
          <w:rStyle w:val="StyleUnderline"/>
        </w:rPr>
        <w:t xml:space="preserve">have a </w:t>
      </w:r>
      <w:r w:rsidRPr="00143064">
        <w:rPr>
          <w:rStyle w:val="StyleUnderline"/>
          <w:highlight w:val="cyan"/>
        </w:rPr>
        <w:t>tendency to</w:t>
      </w:r>
      <w:proofErr w:type="gramEnd"/>
      <w:r w:rsidRPr="00143064">
        <w:rPr>
          <w:rStyle w:val="StyleUnderline"/>
          <w:highlight w:val="cyan"/>
        </w:rPr>
        <w:t xml:space="preserve"> overestimate their ability</w:t>
      </w:r>
      <w:r w:rsidRPr="003E26C1">
        <w:rPr>
          <w:rStyle w:val="StyleUnderline"/>
        </w:rPr>
        <w:t xml:space="preserve"> to correctly infer outcomes</w:t>
      </w:r>
      <w:r w:rsidRPr="003E26C1">
        <w:rPr>
          <w:sz w:val="16"/>
        </w:rPr>
        <w:t xml:space="preserve"> when given limited data. Nobel-prize winning economist and psychologist Daniel Kahneman has written on the subject extensively. Kahneman describes this tendency as the “inside view.” He cites the experience of a group of Israeli educators assigned to write a new textbook for the Ministry of Education. They anticipated that it would take them a fraction of the amount of time they knew it would take another similar team. They couldn’t explain why they were overconfident; they just were. </w:t>
      </w:r>
      <w:r w:rsidRPr="003E26C1">
        <w:rPr>
          <w:rStyle w:val="StyleUnderline"/>
        </w:rPr>
        <w:t>Overconfidence is human and a particular trait among highly functioning expert humans, one that machines don’t necessarily share.</w:t>
      </w:r>
    </w:p>
    <w:p w14:paraId="122B6B91" w14:textId="77777777" w:rsidR="00444F58" w:rsidRPr="00444F58" w:rsidRDefault="00444F58" w:rsidP="00E27DB3">
      <w:pPr>
        <w:rPr>
          <w:rFonts w:ascii="Comic Sans MS" w:hAnsi="Comic Sans MS"/>
        </w:rPr>
      </w:pPr>
    </w:p>
    <w:p w14:paraId="5A5A9D7A" w14:textId="323782D2" w:rsidR="00E27DB3" w:rsidRPr="00444F58" w:rsidRDefault="00E27DB3" w:rsidP="00E27DB3">
      <w:pPr>
        <w:rPr>
          <w:rFonts w:ascii="Comic Sans MS" w:hAnsi="Comic Sans MS"/>
        </w:rPr>
      </w:pPr>
    </w:p>
    <w:p w14:paraId="16A29366" w14:textId="77777777" w:rsidR="00E27DB3" w:rsidRPr="00444F58" w:rsidRDefault="00E27DB3" w:rsidP="00E27DB3">
      <w:pPr>
        <w:rPr>
          <w:rFonts w:ascii="Comic Sans MS" w:hAnsi="Comic Sans MS"/>
        </w:rPr>
      </w:pPr>
    </w:p>
    <w:sectPr w:rsidR="00E27DB3" w:rsidRPr="00444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6A1505"/>
    <w:multiLevelType w:val="hybridMultilevel"/>
    <w:tmpl w:val="35184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27DB3"/>
    <w:rsid w:val="002F73E7"/>
    <w:rsid w:val="00444F58"/>
    <w:rsid w:val="007B3E60"/>
    <w:rsid w:val="00E2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F83A9"/>
  <w15:docId w15:val="{9DD60DDF-797A-457C-A676-5BDE57A7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7DB3"/>
    <w:rPr>
      <w:rFonts w:ascii="Calibri" w:hAnsi="Calibri"/>
    </w:rPr>
  </w:style>
  <w:style w:type="paragraph" w:styleId="Heading1">
    <w:name w:val="heading 1"/>
    <w:aliases w:val="Pocket"/>
    <w:basedOn w:val="Normal"/>
    <w:next w:val="Normal"/>
    <w:link w:val="Heading1Char"/>
    <w:qFormat/>
    <w:rsid w:val="00E27D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7D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7D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27D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7D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DB3"/>
  </w:style>
  <w:style w:type="character" w:customStyle="1" w:styleId="Heading1Char">
    <w:name w:val="Heading 1 Char"/>
    <w:aliases w:val="Pocket Char"/>
    <w:basedOn w:val="DefaultParagraphFont"/>
    <w:link w:val="Heading1"/>
    <w:rsid w:val="00E27D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7D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7DB3"/>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
    <w:basedOn w:val="DefaultParagraphFont"/>
    <w:link w:val="Heading4"/>
    <w:uiPriority w:val="3"/>
    <w:rsid w:val="00E27DB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E27D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7DB3"/>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S"/>
    <w:basedOn w:val="DefaultParagraphFont"/>
    <w:uiPriority w:val="6"/>
    <w:qFormat/>
    <w:rsid w:val="00E27DB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27DB3"/>
    <w:rPr>
      <w:color w:val="auto"/>
      <w:u w:val="none"/>
    </w:rPr>
  </w:style>
  <w:style w:type="character" w:styleId="FollowedHyperlink">
    <w:name w:val="FollowedHyperlink"/>
    <w:basedOn w:val="DefaultParagraphFont"/>
    <w:uiPriority w:val="99"/>
    <w:semiHidden/>
    <w:unhideWhenUsed/>
    <w:rsid w:val="00E27DB3"/>
    <w:rPr>
      <w:color w:val="auto"/>
      <w:u w:val="none"/>
    </w:rPr>
  </w:style>
  <w:style w:type="paragraph" w:customStyle="1" w:styleId="textbold">
    <w:name w:val="text bold"/>
    <w:basedOn w:val="Normal"/>
    <w:link w:val="Emphasis"/>
    <w:uiPriority w:val="7"/>
    <w:qFormat/>
    <w:rsid w:val="00E27DB3"/>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E27D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444F58"/>
    <w:rPr>
      <w:rFonts w:ascii="Times New Roman" w:eastAsia="Times New Roman" w:hAnsi="Times New Roman" w:cs="Times New Roman"/>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semiHidden/>
    <w:unhideWhenUsed/>
    <w:qFormat/>
    <w:rsid w:val="00444F5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4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878672">
      <w:bodyDiv w:val="1"/>
      <w:marLeft w:val="0"/>
      <w:marRight w:val="0"/>
      <w:marTop w:val="0"/>
      <w:marBottom w:val="0"/>
      <w:divBdr>
        <w:top w:val="none" w:sz="0" w:space="0" w:color="auto"/>
        <w:left w:val="none" w:sz="0" w:space="0" w:color="auto"/>
        <w:bottom w:val="none" w:sz="0" w:space="0" w:color="auto"/>
        <w:right w:val="none" w:sz="0" w:space="0" w:color="auto"/>
      </w:divBdr>
      <w:divsChild>
        <w:div w:id="929313844">
          <w:marLeft w:val="0"/>
          <w:marRight w:val="0"/>
          <w:marTop w:val="0"/>
          <w:marBottom w:val="0"/>
          <w:divBdr>
            <w:top w:val="none" w:sz="0" w:space="0" w:color="auto"/>
            <w:left w:val="none" w:sz="0" w:space="0" w:color="auto"/>
            <w:bottom w:val="none" w:sz="0" w:space="0" w:color="auto"/>
            <w:right w:val="none" w:sz="0" w:space="0" w:color="auto"/>
          </w:divBdr>
          <w:divsChild>
            <w:div w:id="2069184811">
              <w:marLeft w:val="0"/>
              <w:marRight w:val="0"/>
              <w:marTop w:val="0"/>
              <w:marBottom w:val="0"/>
              <w:divBdr>
                <w:top w:val="none" w:sz="0" w:space="0" w:color="auto"/>
                <w:left w:val="none" w:sz="0" w:space="0" w:color="auto"/>
                <w:bottom w:val="none" w:sz="0" w:space="0" w:color="auto"/>
                <w:right w:val="none" w:sz="0" w:space="0" w:color="auto"/>
              </w:divBdr>
              <w:divsChild>
                <w:div w:id="1722750517">
                  <w:marLeft w:val="0"/>
                  <w:marRight w:val="0"/>
                  <w:marTop w:val="0"/>
                  <w:marBottom w:val="0"/>
                  <w:divBdr>
                    <w:top w:val="none" w:sz="0" w:space="0" w:color="auto"/>
                    <w:left w:val="none" w:sz="0" w:space="0" w:color="auto"/>
                    <w:bottom w:val="none" w:sz="0" w:space="0" w:color="auto"/>
                    <w:right w:val="none" w:sz="0" w:space="0" w:color="auto"/>
                  </w:divBdr>
                  <w:divsChild>
                    <w:div w:id="1606032856">
                      <w:marLeft w:val="0"/>
                      <w:marRight w:val="0"/>
                      <w:marTop w:val="0"/>
                      <w:marBottom w:val="0"/>
                      <w:divBdr>
                        <w:top w:val="none" w:sz="0" w:space="0" w:color="auto"/>
                        <w:left w:val="none" w:sz="0" w:space="0" w:color="auto"/>
                        <w:bottom w:val="none" w:sz="0" w:space="0" w:color="auto"/>
                        <w:right w:val="none" w:sz="0" w:space="0" w:color="auto"/>
                      </w:divBdr>
                      <w:divsChild>
                        <w:div w:id="879362571">
                          <w:marLeft w:val="0"/>
                          <w:marRight w:val="0"/>
                          <w:marTop w:val="0"/>
                          <w:marBottom w:val="0"/>
                          <w:divBdr>
                            <w:top w:val="none" w:sz="0" w:space="0" w:color="auto"/>
                            <w:left w:val="none" w:sz="0" w:space="0" w:color="auto"/>
                            <w:bottom w:val="none" w:sz="0" w:space="0" w:color="auto"/>
                            <w:right w:val="none" w:sz="0" w:space="0" w:color="auto"/>
                          </w:divBdr>
                          <w:divsChild>
                            <w:div w:id="405495619">
                              <w:marLeft w:val="0"/>
                              <w:marRight w:val="0"/>
                              <w:marTop w:val="0"/>
                              <w:marBottom w:val="0"/>
                              <w:divBdr>
                                <w:top w:val="none" w:sz="0" w:space="0" w:color="auto"/>
                                <w:left w:val="none" w:sz="0" w:space="0" w:color="auto"/>
                                <w:bottom w:val="none" w:sz="0" w:space="0" w:color="auto"/>
                                <w:right w:val="none" w:sz="0" w:space="0" w:color="auto"/>
                              </w:divBdr>
                              <w:divsChild>
                                <w:div w:id="433407098">
                                  <w:marLeft w:val="225"/>
                                  <w:marRight w:val="225"/>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423026">
          <w:marLeft w:val="0"/>
          <w:marRight w:val="0"/>
          <w:marTop w:val="0"/>
          <w:marBottom w:val="0"/>
          <w:divBdr>
            <w:top w:val="none" w:sz="0" w:space="0" w:color="auto"/>
            <w:left w:val="none" w:sz="0" w:space="0" w:color="auto"/>
            <w:bottom w:val="none" w:sz="0" w:space="0" w:color="auto"/>
            <w:right w:val="none" w:sz="0" w:space="0" w:color="auto"/>
          </w:divBdr>
          <w:divsChild>
            <w:div w:id="1012412956">
              <w:marLeft w:val="0"/>
              <w:marRight w:val="0"/>
              <w:marTop w:val="0"/>
              <w:marBottom w:val="0"/>
              <w:divBdr>
                <w:top w:val="none" w:sz="0" w:space="0" w:color="auto"/>
                <w:left w:val="none" w:sz="0" w:space="0" w:color="auto"/>
                <w:bottom w:val="none" w:sz="0" w:space="0" w:color="auto"/>
                <w:right w:val="none" w:sz="0" w:space="0" w:color="auto"/>
              </w:divBdr>
            </w:div>
            <w:div w:id="709301687">
              <w:marLeft w:val="0"/>
              <w:marRight w:val="0"/>
              <w:marTop w:val="0"/>
              <w:marBottom w:val="0"/>
              <w:divBdr>
                <w:top w:val="none" w:sz="0" w:space="0" w:color="auto"/>
                <w:left w:val="none" w:sz="0" w:space="0" w:color="auto"/>
                <w:bottom w:val="none" w:sz="0" w:space="0" w:color="auto"/>
                <w:right w:val="none" w:sz="0" w:space="0" w:color="auto"/>
              </w:divBdr>
              <w:divsChild>
                <w:div w:id="6568428">
                  <w:marLeft w:val="0"/>
                  <w:marRight w:val="0"/>
                  <w:marTop w:val="0"/>
                  <w:marBottom w:val="0"/>
                  <w:divBdr>
                    <w:top w:val="none" w:sz="0" w:space="0" w:color="auto"/>
                    <w:left w:val="none" w:sz="0" w:space="0" w:color="auto"/>
                    <w:bottom w:val="none" w:sz="0" w:space="0" w:color="auto"/>
                    <w:right w:val="none" w:sz="0" w:space="0" w:color="auto"/>
                  </w:divBdr>
                  <w:divsChild>
                    <w:div w:id="173880954">
                      <w:marLeft w:val="0"/>
                      <w:marRight w:val="0"/>
                      <w:marTop w:val="0"/>
                      <w:marBottom w:val="0"/>
                      <w:divBdr>
                        <w:top w:val="none" w:sz="0" w:space="0" w:color="auto"/>
                        <w:left w:val="none" w:sz="0" w:space="0" w:color="auto"/>
                        <w:bottom w:val="none" w:sz="0" w:space="0" w:color="auto"/>
                        <w:right w:val="none" w:sz="0" w:space="0" w:color="auto"/>
                      </w:divBdr>
                      <w:divsChild>
                        <w:div w:id="17323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286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xwell.af.mil/News/Commentaries/Display/Article/1942374/america-needs-a-dead-hand/" TargetMode="External"/><Relationship Id="rId3" Type="http://schemas.openxmlformats.org/officeDocument/2006/relationships/settings" Target="settings.xml"/><Relationship Id="rId7" Type="http://schemas.openxmlformats.org/officeDocument/2006/relationships/hyperlink" Target="http://www.futuredirections.org.au/workshop-papers/537-international-conflict-triggers-and-potential-conflict-points-resulting-from-food-and-water-insecurity.html)/Elm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eignpolicy.com/2018/09/12/food-fight-illegal-fishing-conflict/" TargetMode="External"/><Relationship Id="rId11" Type="http://schemas.openxmlformats.org/officeDocument/2006/relationships/theme" Target="theme/theme1.xml"/><Relationship Id="rId5" Type="http://schemas.openxmlformats.org/officeDocument/2006/relationships/hyperlink" Target="https://www.brookings.edu/opinions/indian-ocean-region-a-pivot-for-indias-growt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xwell.af.mil/News/Commentaries/Display/Article/1942374/america-needs-a-dead-h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d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8914</Words>
  <Characters>50816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RISHIT PRADHAN</dc:creator>
  <cp:keywords/>
  <dc:description/>
  <cp:lastModifiedBy>RISHIT PRADHAN</cp:lastModifiedBy>
  <cp:revision>2</cp:revision>
  <dcterms:created xsi:type="dcterms:W3CDTF">2021-07-26T18:17:00Z</dcterms:created>
  <dcterms:modified xsi:type="dcterms:W3CDTF">2021-07-26T18:47:00Z</dcterms:modified>
</cp:coreProperties>
</file>