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BBE1" w14:textId="7B85A864" w:rsidR="00E42E4C" w:rsidRDefault="008963A1" w:rsidP="008963A1">
      <w:pPr>
        <w:pStyle w:val="Heading1"/>
      </w:pPr>
      <w:r>
        <w:t>1nc vs Cabot</w:t>
      </w:r>
    </w:p>
    <w:p w14:paraId="519A10D1" w14:textId="51F9E697" w:rsidR="008B395E" w:rsidRDefault="008B395E" w:rsidP="008B395E">
      <w:pPr>
        <w:pStyle w:val="Heading4"/>
      </w:pPr>
      <w:r>
        <w:t>Framework:</w:t>
      </w:r>
    </w:p>
    <w:p w14:paraId="7B1011AF" w14:textId="331B9994" w:rsidR="008B395E" w:rsidRDefault="008B395E" w:rsidP="008B395E">
      <w:pPr>
        <w:pStyle w:val="Heading4"/>
      </w:pPr>
      <w:r>
        <w:t xml:space="preserve">I value Morality as the Resolution uses the word “ought” </w:t>
      </w:r>
      <w:proofErr w:type="gramStart"/>
      <w:r>
        <w:t>invoking</w:t>
      </w:r>
      <w:proofErr w:type="gramEnd"/>
      <w:r>
        <w:t xml:space="preserve"> a moral obligation in action</w:t>
      </w:r>
    </w:p>
    <w:p w14:paraId="44DF8CF2" w14:textId="46509647" w:rsidR="008B395E" w:rsidRDefault="008B395E" w:rsidP="008B395E">
      <w:pPr>
        <w:pStyle w:val="Heading4"/>
      </w:pPr>
      <w:r>
        <w:t>Evaluate Morality through the Value Criterion of Maximizing Expected Well-Being</w:t>
      </w:r>
    </w:p>
    <w:p w14:paraId="1CA1F0EB" w14:textId="70B7AF58" w:rsidR="008B395E" w:rsidRDefault="008B395E" w:rsidP="008B395E">
      <w:pPr>
        <w:pStyle w:val="Heading4"/>
      </w:pPr>
      <w:r>
        <w:t xml:space="preserve">I agree with the affirmative framing for this round, </w:t>
      </w:r>
      <w:proofErr w:type="gramStart"/>
      <w:r>
        <w:t>however</w:t>
      </w:r>
      <w:proofErr w:type="gramEnd"/>
      <w:r>
        <w:t xml:space="preserve"> </w:t>
      </w:r>
      <w:r w:rsidR="00671000">
        <w:t>urge a neg ballot</w:t>
      </w:r>
    </w:p>
    <w:p w14:paraId="51CEB6CF" w14:textId="674410F7" w:rsidR="00671000" w:rsidRPr="00671000" w:rsidRDefault="00671000" w:rsidP="00671000">
      <w:pPr>
        <w:pStyle w:val="Heading4"/>
      </w:pPr>
      <w:r>
        <w:t xml:space="preserve">For me to win this round, my job is to explain how negating the resolution maximizes </w:t>
      </w:r>
      <w:proofErr w:type="spellStart"/>
      <w:r>
        <w:t>well being</w:t>
      </w:r>
      <w:proofErr w:type="spellEnd"/>
      <w:r>
        <w:t xml:space="preserve"> for more people. Furthermore, I also agree with my opponents point about preventing extinction.</w:t>
      </w:r>
    </w:p>
    <w:p w14:paraId="4E4F3AF8" w14:textId="743C77CF" w:rsidR="008B395E" w:rsidRPr="008B395E" w:rsidRDefault="008B395E" w:rsidP="008B395E">
      <w:pPr>
        <w:pStyle w:val="Heading2"/>
      </w:pPr>
      <w:r>
        <w:lastRenderedPageBreak/>
        <w:t>C1 - Investment and Innovation</w:t>
      </w:r>
    </w:p>
    <w:p w14:paraId="74687EF6" w14:textId="77777777" w:rsidR="008963A1" w:rsidRDefault="008963A1" w:rsidP="008963A1">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67DB9016" w14:textId="77777777" w:rsidR="008963A1" w:rsidRPr="004B406B" w:rsidRDefault="008963A1" w:rsidP="008963A1">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6D338B68" w14:textId="77777777" w:rsidR="008963A1" w:rsidRPr="00334F58" w:rsidRDefault="008963A1" w:rsidP="008963A1">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w:t>
      </w:r>
      <w:r w:rsidRPr="00334F58">
        <w:rPr>
          <w:sz w:val="16"/>
        </w:rPr>
        <w:lastRenderedPageBreak/>
        <w:t xml:space="preserve">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6D7818CD" w14:textId="77777777" w:rsidR="008963A1" w:rsidRPr="00867226" w:rsidRDefault="008963A1" w:rsidP="008963A1"/>
    <w:p w14:paraId="335C72C6" w14:textId="77777777" w:rsidR="008963A1" w:rsidRDefault="008963A1" w:rsidP="008963A1">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7CABEAF8" w14:textId="77777777" w:rsidR="008963A1" w:rsidRPr="00AB7043" w:rsidRDefault="008963A1" w:rsidP="008963A1">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6A623283" w14:textId="77777777" w:rsidR="008963A1" w:rsidRDefault="008963A1" w:rsidP="008963A1">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w:t>
      </w:r>
      <w:r w:rsidRPr="00AB7043">
        <w:rPr>
          <w:u w:val="single"/>
        </w:rPr>
        <w:lastRenderedPageBreak/>
        <w:t xml:space="preserve">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438C6B2" w14:textId="77777777" w:rsidR="008963A1" w:rsidRDefault="008963A1" w:rsidP="008963A1">
      <w:pPr>
        <w:rPr>
          <w:sz w:val="16"/>
        </w:rPr>
      </w:pPr>
    </w:p>
    <w:p w14:paraId="212B8537" w14:textId="77777777" w:rsidR="008963A1" w:rsidRDefault="008963A1" w:rsidP="008963A1"/>
    <w:p w14:paraId="1DA24DB3" w14:textId="77777777" w:rsidR="008963A1" w:rsidRDefault="008963A1" w:rsidP="008963A1">
      <w:pPr>
        <w:pStyle w:val="Heading4"/>
      </w:pPr>
      <w:r>
        <w:t xml:space="preserve">Pharma Innovation </w:t>
      </w:r>
      <w:r>
        <w:rPr>
          <w:u w:val="single"/>
        </w:rPr>
        <w:t>prevents Extinction</w:t>
      </w:r>
      <w:r>
        <w:t xml:space="preserve"> – checks </w:t>
      </w:r>
      <w:r>
        <w:rPr>
          <w:u w:val="single"/>
        </w:rPr>
        <w:t>new diseases</w:t>
      </w:r>
      <w:r>
        <w:t>.</w:t>
      </w:r>
    </w:p>
    <w:p w14:paraId="768B80C6" w14:textId="77777777" w:rsidR="008963A1" w:rsidRPr="00343733" w:rsidRDefault="008963A1" w:rsidP="008963A1">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60D82756" w14:textId="2CD4042C" w:rsidR="008963A1" w:rsidRDefault="008963A1" w:rsidP="008963A1">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w:t>
      </w:r>
      <w:r w:rsidRPr="00343733">
        <w:rPr>
          <w:rStyle w:val="StyleThickunderline1"/>
        </w:rPr>
        <w:lastRenderedPageBreak/>
        <w:t xml:space="preserve">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5CB0D257" w14:textId="7BC03A36" w:rsidR="008B395E" w:rsidRDefault="008B395E" w:rsidP="008B395E">
      <w:pPr>
        <w:pStyle w:val="Heading2"/>
      </w:pPr>
      <w:r>
        <w:lastRenderedPageBreak/>
        <w:t>C2 – Counterfeit Drugs</w:t>
      </w:r>
    </w:p>
    <w:p w14:paraId="6A6A3837" w14:textId="6A49C2FE" w:rsidR="008B395E" w:rsidRPr="006668A3" w:rsidRDefault="008B395E" w:rsidP="008B395E">
      <w:pPr>
        <w:pStyle w:val="Heading4"/>
        <w:rPr>
          <w:rFonts w:cs="Times New Roman"/>
        </w:rPr>
      </w:pPr>
      <w:r w:rsidRPr="006668A3">
        <w:rPr>
          <w:rFonts w:cs="Times New Roman"/>
        </w:rPr>
        <w:t>Strong trademark protection</w:t>
      </w:r>
      <w:r>
        <w:rPr>
          <w:rFonts w:cs="Times New Roman"/>
        </w:rPr>
        <w:t xml:space="preserve"> under intellectual property rights</w:t>
      </w:r>
      <w:r w:rsidRPr="006668A3">
        <w:rPr>
          <w:rFonts w:cs="Times New Roman"/>
        </w:rPr>
        <w:t xml:space="preserve"> is the best defense against counterfeit drugs.</w:t>
      </w:r>
    </w:p>
    <w:p w14:paraId="07FB79A4" w14:textId="77777777" w:rsidR="008B395E" w:rsidRPr="006668A3" w:rsidRDefault="008B395E" w:rsidP="008B395E">
      <w:pPr>
        <w:rPr>
          <w:rFonts w:cs="Times New Roman"/>
        </w:rPr>
      </w:pPr>
      <w:r w:rsidRPr="006668A3">
        <w:rPr>
          <w:rFonts w:cs="Times New Roman"/>
          <w:b/>
        </w:rPr>
        <w:t>Powell</w:t>
      </w:r>
      <w:r w:rsidRPr="006668A3">
        <w:rPr>
          <w:rFonts w:cs="Times New Roman"/>
        </w:rPr>
        <w:t xml:space="preserve">, February </w:t>
      </w:r>
      <w:r w:rsidRPr="006668A3">
        <w:rPr>
          <w:rFonts w:cs="Times New Roman"/>
          <w:b/>
        </w:rPr>
        <w:t>2010</w:t>
      </w:r>
      <w:r w:rsidRPr="006668A3">
        <w:rPr>
          <w:rFonts w:cs="Times New Roman"/>
        </w:rPr>
        <w:t xml:space="preserve"> (Adam – Research Fellow for the Law &amp; Bioscience Project, J.D. Candidate at the University of California, Hastings College of the Law, Benchmark Legislation: A Measured Approach in the Fight Against Counterfeit Pharmaceuticals, Hastings Law Journal, p. Lexis-Nexis)</w:t>
      </w:r>
    </w:p>
    <w:p w14:paraId="55762C05" w14:textId="77777777" w:rsidR="008B395E" w:rsidRPr="006668A3" w:rsidRDefault="008B395E" w:rsidP="008B395E">
      <w:pPr>
        <w:rPr>
          <w:rFonts w:cs="Times New Roman"/>
        </w:rPr>
      </w:pPr>
    </w:p>
    <w:p w14:paraId="3183926F" w14:textId="77777777" w:rsidR="008B395E" w:rsidRPr="006668A3" w:rsidRDefault="008B395E" w:rsidP="008B395E">
      <w:pPr>
        <w:rPr>
          <w:rFonts w:cs="Times New Roman"/>
          <w:sz w:val="16"/>
        </w:rPr>
      </w:pPr>
      <w:r w:rsidRPr="006668A3">
        <w:rPr>
          <w:rStyle w:val="StyleUnderline"/>
          <w:rFonts w:cs="Times New Roman"/>
          <w:highlight w:val="yellow"/>
        </w:rPr>
        <w:t xml:space="preserve">Traditionally, the first line of defense for pharmaceutical companies is a portfolio of </w:t>
      </w:r>
      <w:r w:rsidRPr="006668A3">
        <w:rPr>
          <w:rStyle w:val="Emphasis"/>
          <w:rFonts w:cs="Times New Roman"/>
          <w:highlight w:val="yellow"/>
        </w:rPr>
        <w:t>strong intellectual property rights</w:t>
      </w:r>
      <w:r w:rsidRPr="006668A3">
        <w:rPr>
          <w:rFonts w:cs="Times New Roman"/>
          <w:sz w:val="16"/>
        </w:rPr>
        <w:t xml:space="preserve">. Much of the legislation and criminal sanctions discussed below depend on pharmaceutical companies adequately protecting their intellectual property. This provides the company with private redress as well as the ability to fully utilize government aid and criminal prosecution. Some forms of intellectual property are uniquely suited for preventing counterfeit drugs from entering the market. Antoinette </w:t>
      </w:r>
      <w:proofErr w:type="spellStart"/>
      <w:r w:rsidRPr="006668A3">
        <w:rPr>
          <w:rStyle w:val="StyleUnderline"/>
          <w:rFonts w:cs="Times New Roman"/>
        </w:rPr>
        <w:t>Konski</w:t>
      </w:r>
      <w:proofErr w:type="spellEnd"/>
      <w:r w:rsidRPr="006668A3">
        <w:rPr>
          <w:rStyle w:val="StyleUnderline"/>
          <w:rFonts w:cs="Times New Roman"/>
        </w:rPr>
        <w:t xml:space="preserve">, an expert in global intellectual property protection, asserts that, while patents are considered the first line of defense, they are </w:t>
      </w:r>
      <w:proofErr w:type="gramStart"/>
      <w:r w:rsidRPr="006668A3">
        <w:rPr>
          <w:rStyle w:val="StyleUnderline"/>
          <w:rFonts w:cs="Times New Roman"/>
        </w:rPr>
        <w:t>actually less</w:t>
      </w:r>
      <w:proofErr w:type="gramEnd"/>
      <w:r w:rsidRPr="006668A3">
        <w:rPr>
          <w:rStyle w:val="StyleUnderline"/>
          <w:rFonts w:cs="Times New Roman"/>
        </w:rPr>
        <w:t xml:space="preserve"> practical at enforcing rights against counterfeiters</w:t>
      </w:r>
      <w:r w:rsidRPr="006668A3">
        <w:rPr>
          <w:rFonts w:cs="Times New Roman"/>
          <w:sz w:val="16"/>
        </w:rPr>
        <w:t xml:space="preserve"> than other types of intellectual property protection. n122 </w:t>
      </w:r>
      <w:r w:rsidRPr="006668A3">
        <w:rPr>
          <w:rStyle w:val="StyleUnderline"/>
          <w:rFonts w:cs="Times New Roman"/>
        </w:rPr>
        <w:t>Patent protection rewards innovation</w:t>
      </w:r>
      <w:r w:rsidRPr="006668A3">
        <w:rPr>
          <w:rFonts w:cs="Times New Roman"/>
          <w:sz w:val="16"/>
        </w:rPr>
        <w:t xml:space="preserve"> and generally grants the patent holder a right to exclude others from manufacturing, using, importing, selling, or offering for sale an exact or close copy of a patented technology. n123 However, </w:t>
      </w:r>
      <w:r w:rsidRPr="006668A3">
        <w:rPr>
          <w:rStyle w:val="StyleUnderline"/>
          <w:rFonts w:cs="Times New Roman"/>
          <w:highlight w:val="yellow"/>
        </w:rPr>
        <w:t>patent protection is relatively ineffective</w:t>
      </w:r>
      <w:r w:rsidRPr="006668A3">
        <w:rPr>
          <w:rFonts w:cs="Times New Roman"/>
          <w:sz w:val="16"/>
        </w:rPr>
        <w:t xml:space="preserve"> for [*766] patented drugs </w:t>
      </w:r>
      <w:r w:rsidRPr="006668A3">
        <w:rPr>
          <w:rStyle w:val="StyleUnderline"/>
          <w:rFonts w:cs="Times New Roman"/>
          <w:highlight w:val="yellow"/>
        </w:rPr>
        <w:t>because counterfeiters do not copy the active ingredient and usually replace it with a cheaper ingredient</w:t>
      </w:r>
      <w:r w:rsidRPr="006668A3">
        <w:rPr>
          <w:rFonts w:cs="Times New Roman"/>
          <w:sz w:val="16"/>
        </w:rPr>
        <w:t xml:space="preserve">. n124 Additionally, generic drug manufacturers, who often manufacture drugs after the patent term expires, have no recourse through the patent system. n125 </w:t>
      </w:r>
      <w:proofErr w:type="gramStart"/>
      <w:r w:rsidRPr="006668A3">
        <w:rPr>
          <w:rFonts w:cs="Times New Roman"/>
          <w:sz w:val="16"/>
        </w:rPr>
        <w:t>By</w:t>
      </w:r>
      <w:proofErr w:type="gramEnd"/>
      <w:r w:rsidRPr="006668A3">
        <w:rPr>
          <w:rFonts w:cs="Times New Roman"/>
          <w:sz w:val="16"/>
        </w:rPr>
        <w:t xml:space="preserve"> contrast, </w:t>
      </w:r>
      <w:r w:rsidRPr="006668A3">
        <w:rPr>
          <w:rStyle w:val="StyleUnderline"/>
          <w:rFonts w:cs="Times New Roman"/>
          <w:highlight w:val="yellow"/>
        </w:rPr>
        <w:t xml:space="preserve">trademarks seek to protect </w:t>
      </w:r>
      <w:r w:rsidRPr="006668A3">
        <w:rPr>
          <w:rStyle w:val="Emphasis"/>
          <w:rFonts w:cs="Times New Roman"/>
          <w:highlight w:val="yellow"/>
        </w:rPr>
        <w:t>exactly what counterfeiters target</w:t>
      </w:r>
      <w:r w:rsidRPr="006668A3">
        <w:rPr>
          <w:rStyle w:val="StyleUnderline"/>
          <w:rFonts w:cs="Times New Roman"/>
          <w:highlight w:val="yellow"/>
        </w:rPr>
        <w:t>: brand recognition</w:t>
      </w:r>
      <w:r w:rsidRPr="006668A3">
        <w:rPr>
          <w:rFonts w:cs="Times New Roman"/>
          <w:sz w:val="16"/>
        </w:rPr>
        <w:t xml:space="preserve">. For this reason, </w:t>
      </w:r>
      <w:proofErr w:type="spellStart"/>
      <w:r w:rsidRPr="006668A3">
        <w:rPr>
          <w:rStyle w:val="StyleUnderline"/>
          <w:rFonts w:cs="Times New Roman"/>
        </w:rPr>
        <w:t>Konski</w:t>
      </w:r>
      <w:proofErr w:type="spellEnd"/>
      <w:r w:rsidRPr="006668A3">
        <w:rPr>
          <w:rStyle w:val="StyleUnderline"/>
          <w:rFonts w:cs="Times New Roman"/>
        </w:rPr>
        <w:t xml:space="preserve"> argues that </w:t>
      </w:r>
      <w:r w:rsidRPr="006668A3">
        <w:rPr>
          <w:rStyle w:val="StyleUnderline"/>
          <w:rFonts w:cs="Times New Roman"/>
          <w:highlight w:val="yellow"/>
        </w:rPr>
        <w:t xml:space="preserve">trademark protection is the </w:t>
      </w:r>
      <w:r w:rsidRPr="006668A3">
        <w:rPr>
          <w:rStyle w:val="Emphasis"/>
          <w:rFonts w:cs="Times New Roman"/>
          <w:highlight w:val="yellow"/>
        </w:rPr>
        <w:t>most valuable type of intellectual property that can be used to combat counterfeiting</w:t>
      </w:r>
      <w:r w:rsidRPr="006668A3">
        <w:rPr>
          <w:rFonts w:cs="Times New Roman"/>
          <w:sz w:val="16"/>
        </w:rPr>
        <w:t xml:space="preserve">. n126 </w:t>
      </w:r>
      <w:r w:rsidRPr="006668A3">
        <w:rPr>
          <w:rStyle w:val="StyleUnderline"/>
          <w:rFonts w:cs="Times New Roman"/>
        </w:rPr>
        <w:t>A pharmaceutical company may obtain a trademark</w:t>
      </w:r>
      <w:r w:rsidRPr="006668A3">
        <w:rPr>
          <w:rFonts w:cs="Times New Roman"/>
          <w:sz w:val="16"/>
        </w:rPr>
        <w:t xml:space="preserve"> on the color or shape of pills as well as brand names, designs, and symbols. n127 </w:t>
      </w:r>
      <w:r w:rsidRPr="006668A3">
        <w:rPr>
          <w:rStyle w:val="StyleUnderline"/>
          <w:rFonts w:cs="Times New Roman"/>
        </w:rPr>
        <w:t>This allows pharmaceutical manufacturers</w:t>
      </w:r>
      <w:r w:rsidRPr="006668A3">
        <w:rPr>
          <w:rFonts w:cs="Times New Roman"/>
          <w:sz w:val="16"/>
        </w:rPr>
        <w:t xml:space="preserve">, including generic drug companies, </w:t>
      </w:r>
      <w:r w:rsidRPr="006668A3">
        <w:rPr>
          <w:rStyle w:val="StyleUnderline"/>
          <w:rFonts w:cs="Times New Roman"/>
        </w:rPr>
        <w:t>to register and protect all unique aspects of their products</w:t>
      </w:r>
      <w:r w:rsidRPr="006668A3">
        <w:rPr>
          <w:rFonts w:cs="Times New Roman"/>
          <w:sz w:val="16"/>
        </w:rPr>
        <w:t xml:space="preserve">. In contrast to most patent lawsuits, </w:t>
      </w:r>
      <w:r w:rsidRPr="006668A3">
        <w:rPr>
          <w:rStyle w:val="StyleUnderline"/>
          <w:rFonts w:cs="Times New Roman"/>
        </w:rPr>
        <w:t>in many countries the trademark owner can have counterfeit goods</w:t>
      </w:r>
      <w:r w:rsidRPr="006668A3">
        <w:rPr>
          <w:rFonts w:cs="Times New Roman"/>
          <w:sz w:val="16"/>
        </w:rPr>
        <w:t xml:space="preserve">, documents, and equipment </w:t>
      </w:r>
      <w:r w:rsidRPr="006668A3">
        <w:rPr>
          <w:rStyle w:val="Emphasis"/>
          <w:rFonts w:cs="Times New Roman"/>
        </w:rPr>
        <w:t>immediately seized</w:t>
      </w:r>
      <w:r w:rsidRPr="006668A3">
        <w:rPr>
          <w:rFonts w:cs="Times New Roman"/>
          <w:sz w:val="16"/>
        </w:rPr>
        <w:t xml:space="preserve"> after </w:t>
      </w:r>
      <w:proofErr w:type="gramStart"/>
      <w:r w:rsidRPr="006668A3">
        <w:rPr>
          <w:rFonts w:cs="Times New Roman"/>
          <w:sz w:val="16"/>
        </w:rPr>
        <w:t>bringing suit</w:t>
      </w:r>
      <w:proofErr w:type="gramEnd"/>
      <w:r w:rsidRPr="006668A3">
        <w:rPr>
          <w:rFonts w:cs="Times New Roman"/>
          <w:sz w:val="16"/>
        </w:rPr>
        <w:t xml:space="preserve">. n128 Furthermore, if a person knowingly infringes a trademark in the process of trafficking counterfeit drugs, criminal sanctions are increased from a maximum of three years in prison to a maximum of ten years in prison. n129 </w:t>
      </w:r>
      <w:proofErr w:type="gramStart"/>
      <w:r w:rsidRPr="006668A3">
        <w:rPr>
          <w:rFonts w:cs="Times New Roman"/>
          <w:sz w:val="16"/>
        </w:rPr>
        <w:t>In</w:t>
      </w:r>
      <w:proofErr w:type="gramEnd"/>
      <w:r w:rsidRPr="006668A3">
        <w:rPr>
          <w:rFonts w:cs="Times New Roman"/>
          <w:sz w:val="16"/>
        </w:rPr>
        <w:t xml:space="preserve"> addition, </w:t>
      </w:r>
      <w:r w:rsidRPr="006668A3">
        <w:rPr>
          <w:rStyle w:val="StyleUnderline"/>
          <w:rFonts w:cs="Times New Roman"/>
          <w:highlight w:val="yellow"/>
        </w:rPr>
        <w:t>obtaining and enforcing trademark rights is typically much le</w:t>
      </w:r>
      <w:r w:rsidRPr="006668A3">
        <w:rPr>
          <w:rStyle w:val="Emphasis"/>
          <w:rFonts w:cs="Times New Roman"/>
          <w:highlight w:val="yellow"/>
        </w:rPr>
        <w:t>ss costly and time-consuming</w:t>
      </w:r>
      <w:r w:rsidRPr="006668A3">
        <w:rPr>
          <w:rFonts w:cs="Times New Roman"/>
          <w:sz w:val="16"/>
        </w:rPr>
        <w:t xml:space="preserve"> than patent prosecution and infringement actions. n130 </w:t>
      </w:r>
      <w:r w:rsidRPr="006668A3">
        <w:rPr>
          <w:rStyle w:val="StyleUnderline"/>
          <w:rFonts w:cs="Times New Roman"/>
          <w:highlight w:val="yellow"/>
        </w:rPr>
        <w:t xml:space="preserve">This unique combination makes trademarks </w:t>
      </w:r>
      <w:r w:rsidRPr="006668A3">
        <w:rPr>
          <w:rStyle w:val="Emphasis"/>
          <w:rFonts w:cs="Times New Roman"/>
          <w:highlight w:val="yellow"/>
        </w:rPr>
        <w:t>particularly well suited as a first line of defense for drug manufacturers</w:t>
      </w:r>
      <w:r w:rsidRPr="006668A3">
        <w:rPr>
          <w:rFonts w:cs="Times New Roman"/>
          <w:sz w:val="16"/>
        </w:rPr>
        <w:t xml:space="preserve">. Copyrights only protect works of authorship such as literary, musical, dramatic, pictorial, graphic, sculptural, cinematic, and architectural works. n131 </w:t>
      </w:r>
      <w:proofErr w:type="gramStart"/>
      <w:r w:rsidRPr="006668A3">
        <w:rPr>
          <w:rFonts w:cs="Times New Roman"/>
          <w:sz w:val="16"/>
        </w:rPr>
        <w:t>As</w:t>
      </w:r>
      <w:proofErr w:type="gramEnd"/>
      <w:r w:rsidRPr="006668A3">
        <w:rPr>
          <w:rFonts w:cs="Times New Roman"/>
          <w:sz w:val="16"/>
        </w:rPr>
        <w:t xml:space="preserve"> a result, only package inserts may be protected and are of little use in preventing the drug from reaching the public. n132 </w:t>
      </w:r>
      <w:proofErr w:type="gramStart"/>
      <w:r w:rsidRPr="006668A3">
        <w:rPr>
          <w:rFonts w:cs="Times New Roman"/>
          <w:sz w:val="16"/>
        </w:rPr>
        <w:t>In</w:t>
      </w:r>
      <w:proofErr w:type="gramEnd"/>
      <w:r w:rsidRPr="006668A3">
        <w:rPr>
          <w:rFonts w:cs="Times New Roman"/>
          <w:sz w:val="16"/>
        </w:rPr>
        <w:t xml:space="preserve"> the world of counterfeit drugs, that amounts to virtually no protection. Thus, in addition to educating customers, </w:t>
      </w:r>
      <w:r w:rsidRPr="006668A3">
        <w:rPr>
          <w:rStyle w:val="StyleUnderline"/>
          <w:rFonts w:cs="Times New Roman"/>
          <w:highlight w:val="yellow"/>
        </w:rPr>
        <w:t>pharmaceutical companies can best protect their intellectual property</w:t>
      </w:r>
      <w:r w:rsidRPr="006668A3">
        <w:rPr>
          <w:rFonts w:cs="Times New Roman"/>
          <w:sz w:val="16"/>
        </w:rPr>
        <w:t xml:space="preserve"> and ensure maximum punishments for criminals </w:t>
      </w:r>
      <w:r w:rsidRPr="006668A3">
        <w:rPr>
          <w:rStyle w:val="StyleUnderline"/>
          <w:rFonts w:cs="Times New Roman"/>
          <w:highlight w:val="yellow"/>
        </w:rPr>
        <w:t xml:space="preserve">by </w:t>
      </w:r>
      <w:r w:rsidRPr="006668A3">
        <w:rPr>
          <w:rStyle w:val="Emphasis"/>
          <w:rFonts w:cs="Times New Roman"/>
          <w:highlight w:val="yellow"/>
        </w:rPr>
        <w:t>maintaining strong trademarks</w:t>
      </w:r>
      <w:r w:rsidRPr="006668A3">
        <w:rPr>
          <w:rFonts w:cs="Times New Roman"/>
          <w:sz w:val="16"/>
        </w:rPr>
        <w:t xml:space="preserve">. </w:t>
      </w:r>
    </w:p>
    <w:p w14:paraId="1F958544" w14:textId="423874CF" w:rsidR="008B395E" w:rsidRPr="006668A3" w:rsidRDefault="008B395E" w:rsidP="008B395E">
      <w:pPr>
        <w:pStyle w:val="Heading4"/>
        <w:rPr>
          <w:rFonts w:cs="Times New Roman"/>
        </w:rPr>
      </w:pPr>
      <w:r>
        <w:rPr>
          <w:rFonts w:cs="Times New Roman"/>
        </w:rPr>
        <w:lastRenderedPageBreak/>
        <w:t>Next</w:t>
      </w:r>
      <w:r w:rsidRPr="006668A3">
        <w:rPr>
          <w:rFonts w:cs="Times New Roman"/>
        </w:rPr>
        <w:t xml:space="preserve"> is </w:t>
      </w:r>
      <w:r w:rsidRPr="006668A3">
        <w:rPr>
          <w:rFonts w:cs="Times New Roman"/>
          <w:u w:val="single"/>
        </w:rPr>
        <w:t>harmonization</w:t>
      </w:r>
      <w:r w:rsidRPr="006668A3">
        <w:rPr>
          <w:rFonts w:cs="Times New Roman"/>
        </w:rPr>
        <w:t>. IPR harmonization undermines the ability to market counterfeit drugs.</w:t>
      </w:r>
    </w:p>
    <w:p w14:paraId="46264C7B" w14:textId="77777777" w:rsidR="008B395E" w:rsidRPr="006668A3" w:rsidRDefault="008B395E" w:rsidP="008B395E">
      <w:pPr>
        <w:rPr>
          <w:rFonts w:cs="Times New Roman"/>
        </w:rPr>
      </w:pPr>
      <w:proofErr w:type="spellStart"/>
      <w:r w:rsidRPr="006668A3">
        <w:rPr>
          <w:rFonts w:cs="Times New Roman"/>
          <w:b/>
        </w:rPr>
        <w:t>Ferrill</w:t>
      </w:r>
      <w:proofErr w:type="spellEnd"/>
      <w:r w:rsidRPr="006668A3">
        <w:rPr>
          <w:rFonts w:cs="Times New Roman"/>
        </w:rPr>
        <w:t xml:space="preserve">, Spring </w:t>
      </w:r>
      <w:r w:rsidRPr="006668A3">
        <w:rPr>
          <w:rFonts w:cs="Times New Roman"/>
          <w:b/>
        </w:rPr>
        <w:t>2007</w:t>
      </w:r>
      <w:r w:rsidRPr="006668A3">
        <w:rPr>
          <w:rFonts w:cs="Times New Roman"/>
        </w:rPr>
        <w:t xml:space="preserve"> (Elizabeth – Law Clerk to the Honorable Liam O’Grady, Magistrate Judge, U.S. District Court for the Eastern District of Virginia, Clearing the Swamp for Intellectual Property Harmonization: Understanding and Appreciating the Barriers to Full TRIPS Compliance for Industrializing and Non-Industrializing Countries, University of Baltimore Intellectual Property Law Journal, p. Lexis-Nexis)</w:t>
      </w:r>
    </w:p>
    <w:p w14:paraId="4650EF2A" w14:textId="77777777" w:rsidR="008B395E" w:rsidRPr="006668A3" w:rsidRDefault="008B395E" w:rsidP="008B395E">
      <w:pPr>
        <w:rPr>
          <w:rFonts w:cs="Times New Roman"/>
        </w:rPr>
      </w:pPr>
    </w:p>
    <w:p w14:paraId="29F3E7FD" w14:textId="77777777" w:rsidR="008B395E" w:rsidRPr="006668A3" w:rsidRDefault="008B395E" w:rsidP="008B395E">
      <w:pPr>
        <w:rPr>
          <w:rFonts w:cs="Times New Roman"/>
          <w:sz w:val="16"/>
        </w:rPr>
      </w:pPr>
      <w:r w:rsidRPr="006668A3">
        <w:rPr>
          <w:rFonts w:cs="Times New Roman"/>
          <w:sz w:val="16"/>
        </w:rPr>
        <w:t xml:space="preserve">In 1994, the Agreement on the Trade-Related Aspects of Intellectual Property Rights (TRIPS) was created. n2 TRIPS requires all 150 members n3 of the World Trade Organization (WTO) to provide minimal standards of protection for intellectual property (IP). n4 </w:t>
      </w:r>
      <w:r w:rsidRPr="006668A3">
        <w:rPr>
          <w:rStyle w:val="StyleUnderline"/>
          <w:rFonts w:cs="Times New Roman"/>
          <w:highlight w:val="yellow"/>
        </w:rPr>
        <w:t>TRIPS is part of the larger WTO framework that promotes trade liberalization</w:t>
      </w:r>
      <w:r w:rsidRPr="006668A3">
        <w:rPr>
          <w:rFonts w:cs="Times New Roman"/>
          <w:sz w:val="16"/>
        </w:rPr>
        <w:t xml:space="preserve">. n5 Through a series </w:t>
      </w:r>
      <w:proofErr w:type="gramStart"/>
      <w:r w:rsidRPr="006668A3">
        <w:rPr>
          <w:rFonts w:cs="Times New Roman"/>
          <w:sz w:val="16"/>
        </w:rPr>
        <w:t>of  [</w:t>
      </w:r>
      <w:proofErr w:type="gramEnd"/>
      <w:r w:rsidRPr="006668A3">
        <w:rPr>
          <w:rFonts w:cs="Times New Roman"/>
          <w:sz w:val="16"/>
        </w:rPr>
        <w:t xml:space="preserve">*138]  agreements designed to lower trade tariffs and eliminate other barriers to trade, the WTO strives to improve standards of living of all members, expand production of and trade in goods and services, and sustain development, especially in developing countries worldwide. n6 Most economists view trade liberalization </w:t>
      </w:r>
      <w:proofErr w:type="gramStart"/>
      <w:r w:rsidRPr="006668A3">
        <w:rPr>
          <w:rFonts w:cs="Times New Roman"/>
          <w:sz w:val="16"/>
        </w:rPr>
        <w:t>as a means to</w:t>
      </w:r>
      <w:proofErr w:type="gramEnd"/>
      <w:r w:rsidRPr="006668A3">
        <w:rPr>
          <w:rFonts w:cs="Times New Roman"/>
          <w:sz w:val="16"/>
        </w:rPr>
        <w:t xml:space="preserve"> wealth maximization. n7 If each country produces what it is best at producing, then output of efficiently produced products is higher worldwide. n8 Hence, countries that are the most efficient producer of a certain good would produce that good and trade with other countries for those goods it produces more efficiently, all without the cost of trade barriers. n9 Yet, </w:t>
      </w:r>
      <w:r w:rsidRPr="006668A3">
        <w:rPr>
          <w:rStyle w:val="StyleUnderline"/>
          <w:rFonts w:cs="Times New Roman"/>
          <w:highlight w:val="yellow"/>
        </w:rPr>
        <w:t>countries are reluctant to unilaterally lower their trade barriers</w:t>
      </w:r>
      <w:r w:rsidRPr="006668A3">
        <w:rPr>
          <w:rFonts w:cs="Times New Roman"/>
          <w:sz w:val="16"/>
          <w:highlight w:val="yellow"/>
        </w:rPr>
        <w:t xml:space="preserve">. n10 </w:t>
      </w:r>
      <w:proofErr w:type="gramStart"/>
      <w:r w:rsidRPr="006668A3">
        <w:rPr>
          <w:rStyle w:val="StyleUnderline"/>
          <w:rFonts w:cs="Times New Roman"/>
          <w:highlight w:val="yellow"/>
        </w:rPr>
        <w:t>To</w:t>
      </w:r>
      <w:proofErr w:type="gramEnd"/>
      <w:r w:rsidRPr="006668A3">
        <w:rPr>
          <w:rStyle w:val="StyleUnderline"/>
          <w:rFonts w:cs="Times New Roman"/>
          <w:highlight w:val="yellow"/>
        </w:rPr>
        <w:t xml:space="preserve"> avoid this problem, the WTO established rules for reciprocal</w:t>
      </w:r>
      <w:r w:rsidRPr="006668A3">
        <w:rPr>
          <w:rFonts w:cs="Times New Roman"/>
          <w:sz w:val="16"/>
        </w:rPr>
        <w:t xml:space="preserve"> [*139] </w:t>
      </w:r>
      <w:r w:rsidRPr="006668A3">
        <w:rPr>
          <w:rStyle w:val="StyleUnderline"/>
          <w:rFonts w:cs="Times New Roman"/>
          <w:highlight w:val="yellow"/>
        </w:rPr>
        <w:t>lowering of trade barriers</w:t>
      </w:r>
      <w:r w:rsidRPr="006668A3">
        <w:rPr>
          <w:rFonts w:cs="Times New Roman"/>
          <w:sz w:val="16"/>
        </w:rPr>
        <w:t xml:space="preserve">. n11 </w:t>
      </w:r>
      <w:proofErr w:type="gramStart"/>
      <w:r w:rsidRPr="006668A3">
        <w:rPr>
          <w:rStyle w:val="StyleUnderline"/>
          <w:rFonts w:cs="Times New Roman"/>
          <w:highlight w:val="yellow"/>
        </w:rPr>
        <w:t>In</w:t>
      </w:r>
      <w:proofErr w:type="gramEnd"/>
      <w:r w:rsidRPr="006668A3">
        <w:rPr>
          <w:rStyle w:val="StyleUnderline"/>
          <w:rFonts w:cs="Times New Roman"/>
          <w:highlight w:val="yellow"/>
        </w:rPr>
        <w:t xml:space="preserve"> the realm of intellectual property, harmonization</w:t>
      </w:r>
      <w:r w:rsidRPr="006668A3">
        <w:rPr>
          <w:rFonts w:cs="Times New Roman"/>
          <w:sz w:val="16"/>
        </w:rPr>
        <w:t xml:space="preserve">, defined as the standardization of intellectual property laws, </w:t>
      </w:r>
      <w:r w:rsidRPr="006668A3">
        <w:rPr>
          <w:rStyle w:val="StyleUnderline"/>
          <w:rFonts w:cs="Times New Roman"/>
          <w:highlight w:val="yellow"/>
        </w:rPr>
        <w:t>is</w:t>
      </w:r>
      <w:r w:rsidRPr="006668A3">
        <w:rPr>
          <w:rStyle w:val="StyleUnderline"/>
          <w:rFonts w:cs="Times New Roman"/>
        </w:rPr>
        <w:t xml:space="preserve"> </w:t>
      </w:r>
      <w:r w:rsidRPr="006668A3">
        <w:rPr>
          <w:rStyle w:val="StyleUnderline"/>
          <w:rFonts w:cs="Times New Roman"/>
          <w:highlight w:val="yellow"/>
        </w:rPr>
        <w:t xml:space="preserve">analogous to trade liberalization. If every country were to respect and protect the intellectual property rights of all other countries, inventors and creators would have </w:t>
      </w:r>
      <w:r w:rsidRPr="006668A3">
        <w:rPr>
          <w:rStyle w:val="StyleUnderline"/>
          <w:rFonts w:cs="Times New Roman"/>
        </w:rPr>
        <w:t xml:space="preserve">the </w:t>
      </w:r>
      <w:r w:rsidRPr="006668A3">
        <w:rPr>
          <w:rStyle w:val="Emphasis"/>
          <w:rFonts w:cs="Times New Roman"/>
          <w:highlight w:val="yellow"/>
        </w:rPr>
        <w:t>maximum incentive to create</w:t>
      </w:r>
      <w:r w:rsidRPr="006668A3">
        <w:rPr>
          <w:rStyle w:val="StyleUnderline"/>
          <w:rFonts w:cs="Times New Roman"/>
          <w:highlight w:val="yellow"/>
        </w:rPr>
        <w:t>, mutually benefiting the world</w:t>
      </w:r>
      <w:r w:rsidRPr="006668A3">
        <w:rPr>
          <w:rFonts w:cs="Times New Roman"/>
          <w:sz w:val="16"/>
        </w:rPr>
        <w:t xml:space="preserve">. More than a decade after its ratification, </w:t>
      </w:r>
      <w:r w:rsidRPr="006668A3">
        <w:rPr>
          <w:rStyle w:val="StyleUnderline"/>
          <w:rFonts w:cs="Times New Roman"/>
        </w:rPr>
        <w:t>there remains tension and widespread noncompliance with TRIPS, as many countries continue to not enforce foreign IP rights, despite</w:t>
      </w:r>
      <w:r w:rsidRPr="006668A3">
        <w:rPr>
          <w:rFonts w:cs="Times New Roman"/>
          <w:sz w:val="16"/>
        </w:rPr>
        <w:t xml:space="preserve"> the potential </w:t>
      </w:r>
      <w:r w:rsidRPr="006668A3">
        <w:rPr>
          <w:rStyle w:val="StyleUnderline"/>
          <w:rFonts w:cs="Times New Roman"/>
        </w:rPr>
        <w:t xml:space="preserve">benefits of harmonization. </w:t>
      </w:r>
      <w:r w:rsidRPr="006668A3">
        <w:rPr>
          <w:rStyle w:val="StyleUnderline"/>
          <w:rFonts w:cs="Times New Roman"/>
          <w:highlight w:val="yellow"/>
        </w:rPr>
        <w:t>Counterfeiting</w:t>
      </w:r>
      <w:r w:rsidRPr="006668A3">
        <w:rPr>
          <w:rFonts w:cs="Times New Roman"/>
          <w:sz w:val="16"/>
        </w:rPr>
        <w:t xml:space="preserve">, n12 </w:t>
      </w:r>
      <w:r w:rsidRPr="006668A3">
        <w:rPr>
          <w:rStyle w:val="StyleUnderline"/>
          <w:rFonts w:cs="Times New Roman"/>
          <w:highlight w:val="yellow"/>
        </w:rPr>
        <w:t xml:space="preserve">which could be </w:t>
      </w:r>
      <w:r w:rsidRPr="006668A3">
        <w:rPr>
          <w:rStyle w:val="Emphasis"/>
          <w:rFonts w:cs="Times New Roman"/>
          <w:highlight w:val="yellow"/>
        </w:rPr>
        <w:t>mitigated by</w:t>
      </w:r>
      <w:r w:rsidRPr="006668A3">
        <w:rPr>
          <w:rFonts w:cs="Times New Roman"/>
          <w:sz w:val="16"/>
          <w:highlight w:val="yellow"/>
        </w:rPr>
        <w:t xml:space="preserve"> such </w:t>
      </w:r>
      <w:r w:rsidRPr="006668A3">
        <w:rPr>
          <w:rStyle w:val="Emphasis"/>
          <w:rFonts w:cs="Times New Roman"/>
          <w:highlight w:val="yellow"/>
        </w:rPr>
        <w:t>enforcement</w:t>
      </w:r>
      <w:r w:rsidRPr="006668A3">
        <w:rPr>
          <w:rStyle w:val="StyleUnderline"/>
          <w:rFonts w:cs="Times New Roman"/>
          <w:highlight w:val="yellow"/>
        </w:rPr>
        <w:t>, costs the world economy about $ 600 billion annually and includes a multitude of products, such as pharmaceuticals</w:t>
      </w:r>
      <w:r w:rsidRPr="006668A3">
        <w:rPr>
          <w:rFonts w:cs="Times New Roman"/>
          <w:sz w:val="16"/>
          <w:highlight w:val="yellow"/>
        </w:rPr>
        <w:t>,</w:t>
      </w:r>
      <w:r w:rsidRPr="006668A3">
        <w:rPr>
          <w:rFonts w:cs="Times New Roman"/>
          <w:sz w:val="16"/>
        </w:rPr>
        <w:t xml:space="preserve"> DVDs, software, toys, </w:t>
      </w:r>
      <w:r w:rsidRPr="006668A3">
        <w:rPr>
          <w:rStyle w:val="StyleUnderline"/>
          <w:rFonts w:cs="Times New Roman"/>
          <w:highlight w:val="yellow"/>
        </w:rPr>
        <w:t>spare parts for cars and aircraft, and apparel</w:t>
      </w:r>
      <w:r w:rsidRPr="006668A3">
        <w:rPr>
          <w:rFonts w:cs="Times New Roman"/>
          <w:sz w:val="16"/>
        </w:rPr>
        <w:t xml:space="preserve">. n13 This prompts the question of why complying with TRIPS and curbing counterfeiting and pirating has been so difficult over the past decade. There are </w:t>
      </w:r>
      <w:proofErr w:type="gramStart"/>
      <w:r w:rsidRPr="006668A3">
        <w:rPr>
          <w:rFonts w:cs="Times New Roman"/>
          <w:sz w:val="16"/>
        </w:rPr>
        <w:t>a number of</w:t>
      </w:r>
      <w:proofErr w:type="gramEnd"/>
      <w:r w:rsidRPr="006668A3">
        <w:rPr>
          <w:rFonts w:cs="Times New Roman"/>
          <w:sz w:val="16"/>
        </w:rPr>
        <w:t xml:space="preserve"> possible explanations.</w:t>
      </w:r>
    </w:p>
    <w:p w14:paraId="0D17A490" w14:textId="77777777" w:rsidR="008B395E" w:rsidRPr="006668A3" w:rsidRDefault="008B395E" w:rsidP="008B395E">
      <w:pPr>
        <w:pStyle w:val="Heading4"/>
        <w:rPr>
          <w:rFonts w:cs="Times New Roman"/>
        </w:rPr>
      </w:pPr>
      <w:r w:rsidRPr="006668A3">
        <w:rPr>
          <w:rFonts w:cs="Times New Roman"/>
        </w:rPr>
        <w:t xml:space="preserve">Counterfeit drugs </w:t>
      </w:r>
      <w:r w:rsidRPr="006668A3">
        <w:rPr>
          <w:rFonts w:cs="Times New Roman"/>
          <w:u w:val="single"/>
        </w:rPr>
        <w:t>bolster</w:t>
      </w:r>
      <w:r w:rsidRPr="006668A3">
        <w:rPr>
          <w:rFonts w:cs="Times New Roman"/>
        </w:rPr>
        <w:t xml:space="preserve"> antibiotic resistance.</w:t>
      </w:r>
    </w:p>
    <w:p w14:paraId="5F10DF02" w14:textId="77777777" w:rsidR="008B395E" w:rsidRPr="006668A3" w:rsidRDefault="008B395E" w:rsidP="008B395E">
      <w:pPr>
        <w:rPr>
          <w:rFonts w:cs="Times New Roman"/>
        </w:rPr>
      </w:pPr>
      <w:r w:rsidRPr="006668A3">
        <w:rPr>
          <w:rFonts w:cs="Times New Roman"/>
          <w:b/>
        </w:rPr>
        <w:t>Washington Post</w:t>
      </w:r>
      <w:r w:rsidRPr="006668A3">
        <w:rPr>
          <w:rFonts w:cs="Times New Roman"/>
        </w:rPr>
        <w:t>, 2/5/</w:t>
      </w:r>
      <w:r w:rsidRPr="006668A3">
        <w:rPr>
          <w:rFonts w:cs="Times New Roman"/>
          <w:b/>
        </w:rPr>
        <w:t>2013</w:t>
      </w:r>
      <w:r w:rsidRPr="006668A3">
        <w:rPr>
          <w:rFonts w:cs="Times New Roman"/>
        </w:rPr>
        <w:t xml:space="preserve"> (How fake drugs cause the spread of untreatable TB in developing countries, p. </w:t>
      </w:r>
      <w:hyperlink r:id="rId11" w:history="1">
        <w:r w:rsidRPr="006668A3">
          <w:rPr>
            <w:rStyle w:val="FollowedHyperlink"/>
            <w:rFonts w:cs="Times New Roman"/>
          </w:rPr>
          <w:t>http://www.washingtonpost.com/blogs/worldviews/wp/2013/02/05/how-fake-drugs-cause-the-spread-of-untreatable-tb-in-developing-countries/</w:t>
        </w:r>
      </w:hyperlink>
      <w:r w:rsidRPr="006668A3">
        <w:rPr>
          <w:rFonts w:cs="Times New Roman"/>
        </w:rPr>
        <w:t>)</w:t>
      </w:r>
    </w:p>
    <w:p w14:paraId="2548407F" w14:textId="77777777" w:rsidR="008B395E" w:rsidRPr="006668A3" w:rsidRDefault="008B395E" w:rsidP="008B395E">
      <w:pPr>
        <w:rPr>
          <w:rFonts w:cs="Times New Roman"/>
        </w:rPr>
      </w:pPr>
    </w:p>
    <w:p w14:paraId="5FDF09C6" w14:textId="77777777" w:rsidR="008B395E" w:rsidRPr="006668A3" w:rsidRDefault="008B395E" w:rsidP="008B395E">
      <w:pPr>
        <w:rPr>
          <w:rFonts w:cs="Times New Roman"/>
          <w:sz w:val="16"/>
        </w:rPr>
      </w:pPr>
      <w:r w:rsidRPr="006668A3">
        <w:rPr>
          <w:rStyle w:val="Emphasis"/>
          <w:rFonts w:cs="Times New Roman"/>
          <w:b w:val="0"/>
          <w:highlight w:val="yellow"/>
        </w:rPr>
        <w:t>T</w:t>
      </w:r>
      <w:r w:rsidRPr="006668A3">
        <w:rPr>
          <w:rFonts w:cs="Times New Roman"/>
          <w:sz w:val="16"/>
        </w:rPr>
        <w:t>u</w:t>
      </w:r>
      <w:r w:rsidRPr="006668A3">
        <w:rPr>
          <w:rStyle w:val="Emphasis"/>
          <w:rFonts w:cs="Times New Roman"/>
          <w:b w:val="0"/>
          <w:highlight w:val="yellow"/>
        </w:rPr>
        <w:t>b</w:t>
      </w:r>
      <w:r w:rsidRPr="006668A3">
        <w:rPr>
          <w:rFonts w:cs="Times New Roman"/>
          <w:sz w:val="16"/>
        </w:rPr>
        <w:t xml:space="preserve">erculosis, a disease that </w:t>
      </w:r>
      <w:r w:rsidRPr="006668A3">
        <w:rPr>
          <w:rStyle w:val="StyleUnderline"/>
          <w:rFonts w:cs="Times New Roman"/>
          <w:highlight w:val="yellow"/>
        </w:rPr>
        <w:t>destroys lung tissue</w:t>
      </w:r>
      <w:r w:rsidRPr="006668A3">
        <w:rPr>
          <w:rFonts w:cs="Times New Roman"/>
          <w:sz w:val="16"/>
        </w:rPr>
        <w:t xml:space="preserve">, is more commonly associated with the Victorian era than with the modern age. Today, </w:t>
      </w:r>
      <w:r w:rsidRPr="006668A3">
        <w:rPr>
          <w:rStyle w:val="StyleUnderline"/>
          <w:rFonts w:cs="Times New Roman"/>
          <w:highlight w:val="yellow"/>
        </w:rPr>
        <w:t>TB</w:t>
      </w:r>
      <w:r w:rsidRPr="006668A3">
        <w:rPr>
          <w:rStyle w:val="StyleUnderline"/>
          <w:rFonts w:cs="Times New Roman"/>
        </w:rPr>
        <w:t xml:space="preserve"> </w:t>
      </w:r>
      <w:r w:rsidRPr="006668A3">
        <w:rPr>
          <w:rStyle w:val="StyleUnderline"/>
          <w:rFonts w:cs="Times New Roman"/>
          <w:highlight w:val="yellow"/>
        </w:rPr>
        <w:t>can be cured with several heavy rounds of antibiotics, but the emergence of drug-resistant strains of the disease</w:t>
      </w:r>
      <w:r w:rsidRPr="006668A3">
        <w:rPr>
          <w:rFonts w:cs="Times New Roman"/>
          <w:sz w:val="16"/>
        </w:rPr>
        <w:t xml:space="preserve"> in India and other countries </w:t>
      </w:r>
      <w:r w:rsidRPr="006668A3">
        <w:rPr>
          <w:rStyle w:val="StyleUnderline"/>
          <w:rFonts w:cs="Times New Roman"/>
          <w:highlight w:val="yellow"/>
        </w:rPr>
        <w:t xml:space="preserve">around the world have </w:t>
      </w:r>
      <w:r w:rsidRPr="006668A3">
        <w:rPr>
          <w:rStyle w:val="Emphasis"/>
          <w:rFonts w:cs="Times New Roman"/>
          <w:highlight w:val="yellow"/>
        </w:rPr>
        <w:t>raised alarm</w:t>
      </w:r>
      <w:r w:rsidRPr="006668A3">
        <w:rPr>
          <w:rFonts w:cs="Times New Roman"/>
          <w:sz w:val="16"/>
        </w:rPr>
        <w:t xml:space="preserve"> among health workers. </w:t>
      </w:r>
      <w:r w:rsidRPr="006668A3">
        <w:rPr>
          <w:rStyle w:val="StyleUnderline"/>
          <w:rFonts w:cs="Times New Roman"/>
          <w:highlight w:val="yellow"/>
        </w:rPr>
        <w:t xml:space="preserve">One culprit in the rise of untreatable TB is </w:t>
      </w:r>
      <w:r w:rsidRPr="006668A3">
        <w:rPr>
          <w:rStyle w:val="Emphasis"/>
          <w:rFonts w:cs="Times New Roman"/>
          <w:highlight w:val="yellow"/>
        </w:rPr>
        <w:t>counterfeit drugs</w:t>
      </w:r>
      <w:r w:rsidRPr="006668A3">
        <w:rPr>
          <w:rStyle w:val="StyleUnderline"/>
          <w:rFonts w:cs="Times New Roman"/>
          <w:highlight w:val="yellow"/>
        </w:rPr>
        <w:t>, which can undermine treatment efforts by packing insufficient active ingredients</w:t>
      </w:r>
      <w:r w:rsidRPr="006668A3">
        <w:rPr>
          <w:rFonts w:cs="Times New Roman"/>
          <w:sz w:val="16"/>
        </w:rPr>
        <w:t xml:space="preserve"> to fully kill off bacteria, </w:t>
      </w:r>
      <w:r w:rsidRPr="006668A3">
        <w:rPr>
          <w:rStyle w:val="Emphasis"/>
          <w:rFonts w:cs="Times New Roman"/>
          <w:highlight w:val="yellow"/>
        </w:rPr>
        <w:t>breeding new, stronger super-strains of the disease</w:t>
      </w:r>
      <w:r w:rsidRPr="006668A3">
        <w:rPr>
          <w:rFonts w:cs="Times New Roman"/>
          <w:sz w:val="16"/>
        </w:rPr>
        <w:t xml:space="preserve">. Though the scourge of counterfeit malaria drugs has shaken up the public health world in recent years, </w:t>
      </w:r>
      <w:r w:rsidRPr="006668A3">
        <w:rPr>
          <w:rFonts w:cs="Times New Roman"/>
          <w:sz w:val="16"/>
          <w:highlight w:val="yellow"/>
        </w:rPr>
        <w:t>re</w:t>
      </w:r>
      <w:r w:rsidRPr="006668A3">
        <w:rPr>
          <w:rStyle w:val="StyleUnderline"/>
          <w:rFonts w:cs="Times New Roman"/>
          <w:highlight w:val="yellow"/>
        </w:rPr>
        <w:t>searchers are</w:t>
      </w:r>
      <w:r w:rsidRPr="006668A3">
        <w:rPr>
          <w:rFonts w:cs="Times New Roman"/>
          <w:sz w:val="16"/>
        </w:rPr>
        <w:t xml:space="preserve"> now </w:t>
      </w:r>
      <w:r w:rsidRPr="006668A3">
        <w:rPr>
          <w:rStyle w:val="StyleUnderline"/>
          <w:rFonts w:cs="Times New Roman"/>
          <w:highlight w:val="yellow"/>
        </w:rPr>
        <w:t>turning their attention to fake TB drugs</w:t>
      </w:r>
      <w:r w:rsidRPr="006668A3">
        <w:rPr>
          <w:rFonts w:cs="Times New Roman"/>
          <w:sz w:val="16"/>
        </w:rPr>
        <w:t xml:space="preserve">, as well, as cases of drug-resistant TB have emerged in both the developing world and in higher-income cities such as London and Moscow. </w:t>
      </w:r>
      <w:r w:rsidRPr="006668A3">
        <w:rPr>
          <w:rStyle w:val="StyleUnderline"/>
          <w:rFonts w:cs="Times New Roman"/>
        </w:rPr>
        <w:t xml:space="preserve">A new study published in the International Journal of Tuberculosis and </w:t>
      </w:r>
      <w:r w:rsidRPr="006668A3">
        <w:rPr>
          <w:rStyle w:val="StyleUnderline"/>
          <w:rFonts w:cs="Times New Roman"/>
        </w:rPr>
        <w:lastRenderedPageBreak/>
        <w:t>Lung Disease found that 16.6 percent of tuberculosis drugs in Africa, 10.1 percent in India and 3.9 percent in other middle-income countries were “failures,” meaning they had less than 80 percent of the active ingredient necessary to treat the disease</w:t>
      </w:r>
      <w:r w:rsidRPr="006668A3">
        <w:rPr>
          <w:rFonts w:cs="Times New Roman"/>
          <w:sz w:val="16"/>
        </w:rPr>
        <w:t xml:space="preserve">. “The biggest determinant of drug quality is wealth [of the country],” said one of the study’s lead authors, Roger Bate, an economist who researches international health policy with the American Enterprise Institute. </w:t>
      </w:r>
      <w:r w:rsidRPr="006668A3">
        <w:rPr>
          <w:rStyle w:val="StyleUnderline"/>
          <w:rFonts w:cs="Times New Roman"/>
        </w:rPr>
        <w:t xml:space="preserve">The study analyzed drugs in 17 countries — those that are home to about </w:t>
      </w:r>
      <w:r w:rsidRPr="006668A3">
        <w:rPr>
          <w:rStyle w:val="Emphasis"/>
          <w:rFonts w:cs="Times New Roman"/>
        </w:rPr>
        <w:t>60 percent of the world’s total cases of multidrug resistant TB</w:t>
      </w:r>
      <w:r w:rsidRPr="006668A3">
        <w:rPr>
          <w:rFonts w:cs="Times New Roman"/>
          <w:sz w:val="16"/>
        </w:rPr>
        <w:t xml:space="preserve">. Over the past five years, teams of researchers have been purchasing antibiotics at random pharmacies in each of the countries and testing the medicines’ active ingredients. (To find the samples for middle-income countries, researchers visited Bangkok, Beijing, Istanbul, Moscow and Sao Paulo.) </w:t>
      </w:r>
      <w:r w:rsidRPr="006668A3">
        <w:rPr>
          <w:rStyle w:val="StyleUnderline"/>
          <w:rFonts w:cs="Times New Roman"/>
          <w:highlight w:val="yellow"/>
        </w:rPr>
        <w:t>When patients take these fake drugs, they remain sick longer or die</w:t>
      </w:r>
      <w:r w:rsidRPr="006668A3">
        <w:rPr>
          <w:rFonts w:cs="Times New Roman"/>
          <w:sz w:val="16"/>
        </w:rPr>
        <w:t>. In some patients</w:t>
      </w:r>
      <w:r w:rsidRPr="006668A3">
        <w:rPr>
          <w:rFonts w:cs="Times New Roman"/>
          <w:sz w:val="16"/>
          <w:highlight w:val="yellow"/>
        </w:rPr>
        <w:t xml:space="preserve">, </w:t>
      </w:r>
      <w:r w:rsidRPr="006668A3">
        <w:rPr>
          <w:rStyle w:val="StyleUnderline"/>
          <w:rFonts w:cs="Times New Roman"/>
          <w:highlight w:val="yellow"/>
        </w:rPr>
        <w:t xml:space="preserve">germs multiply and morph into new strains, </w:t>
      </w:r>
      <w:r w:rsidRPr="006668A3">
        <w:rPr>
          <w:rStyle w:val="Emphasis"/>
          <w:rFonts w:cs="Times New Roman"/>
          <w:highlight w:val="yellow"/>
        </w:rPr>
        <w:t>making them harder and more expensive to treat</w:t>
      </w:r>
      <w:r w:rsidRPr="006668A3">
        <w:rPr>
          <w:rFonts w:cs="Times New Roman"/>
          <w:sz w:val="16"/>
        </w:rPr>
        <w:t>.</w:t>
      </w:r>
    </w:p>
    <w:p w14:paraId="151B5900" w14:textId="2B86271F" w:rsidR="008963A1" w:rsidRDefault="008963A1" w:rsidP="008963A1">
      <w:pPr>
        <w:pStyle w:val="Heading1"/>
      </w:pPr>
      <w:r>
        <w:lastRenderedPageBreak/>
        <w:t>Case</w:t>
      </w:r>
    </w:p>
    <w:p w14:paraId="54D94D7E" w14:textId="77D83785" w:rsidR="008963A1" w:rsidRPr="002A0383" w:rsidRDefault="008963A1" w:rsidP="008963A1">
      <w:pPr>
        <w:pStyle w:val="Heading3"/>
      </w:pPr>
      <w:r>
        <w:lastRenderedPageBreak/>
        <w:t>No Solvency</w:t>
      </w:r>
    </w:p>
    <w:p w14:paraId="2F7EC792" w14:textId="77777777" w:rsidR="008963A1" w:rsidRPr="002A0383" w:rsidRDefault="008963A1" w:rsidP="008963A1">
      <w:pPr>
        <w:pStyle w:val="Heading4"/>
      </w:pP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2DBAFBFD" w14:textId="77777777" w:rsidR="008963A1" w:rsidRPr="00D31CF4" w:rsidRDefault="008963A1" w:rsidP="008963A1">
      <w:proofErr w:type="spellStart"/>
      <w:r w:rsidRPr="00D31CF4">
        <w:rPr>
          <w:rStyle w:val="Style13ptBold"/>
        </w:rPr>
        <w:t>Herper</w:t>
      </w:r>
      <w:proofErr w:type="spellEnd"/>
      <w:r w:rsidRPr="00D31CF4">
        <w:t xml:space="preserve"> et al </w:t>
      </w:r>
      <w:r w:rsidRPr="00D31CF4">
        <w:rPr>
          <w:rStyle w:val="Style13ptBold"/>
        </w:rPr>
        <w:t>21</w:t>
      </w:r>
      <w:r w:rsidRPr="00D31CF4">
        <w:t xml:space="preserve"> [Matthew </w:t>
      </w:r>
      <w:proofErr w:type="spellStart"/>
      <w:r w:rsidRPr="00D31CF4">
        <w:t>Herper</w:t>
      </w:r>
      <w:proofErr w:type="spellEnd"/>
      <w:r w:rsidRPr="00D31CF4">
        <w:t xml:space="preserve">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7961EB7A" w14:textId="77777777" w:rsidR="008963A1" w:rsidRPr="002A0383" w:rsidRDefault="008963A1" w:rsidP="008963A1">
      <w:pPr>
        <w:rPr>
          <w:sz w:val="16"/>
        </w:rPr>
      </w:pPr>
      <w:r w:rsidRPr="002A0383">
        <w:rPr>
          <w:sz w:val="16"/>
        </w:rPr>
        <w:t xml:space="preserve">Prashant </w:t>
      </w:r>
      <w:r w:rsidRPr="002A0383">
        <w:rPr>
          <w:rStyle w:val="Emphasis"/>
        </w:rPr>
        <w:t>Yadav</w:t>
      </w:r>
      <w:r w:rsidRPr="002A0383">
        <w:rPr>
          <w:sz w:val="16"/>
        </w:rPr>
        <w:t xml:space="preserve">, </w:t>
      </w:r>
      <w:r w:rsidRPr="002A0383">
        <w:rPr>
          <w:rStyle w:val="StyleUnderline"/>
        </w:rPr>
        <w:t xml:space="preserve">a supply chain </w:t>
      </w:r>
      <w:r w:rsidRPr="002A0383">
        <w:rPr>
          <w:rStyle w:val="Emphasis"/>
        </w:rPr>
        <w:t>expert</w:t>
      </w:r>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3C93ADF8" w14:textId="77777777" w:rsidR="008963A1" w:rsidRPr="002A0383" w:rsidRDefault="008963A1" w:rsidP="008963A1">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0885C64F" w14:textId="77777777" w:rsidR="008963A1" w:rsidRPr="002A0383" w:rsidRDefault="008963A1" w:rsidP="008963A1">
      <w:pPr>
        <w:rPr>
          <w:sz w:val="16"/>
        </w:rPr>
      </w:pPr>
      <w:r w:rsidRPr="002A0383">
        <w:rPr>
          <w:sz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2A0383">
        <w:rPr>
          <w:sz w:val="16"/>
        </w:rPr>
        <w:t>actually produce</w:t>
      </w:r>
      <w:proofErr w:type="gramEnd"/>
      <w:r w:rsidRPr="002A0383">
        <w:rPr>
          <w:sz w:val="16"/>
        </w:rPr>
        <w:t xml:space="preserve"> vaccine doses rather than solely targeting patents.</w:t>
      </w:r>
    </w:p>
    <w:p w14:paraId="0F15758E" w14:textId="77777777" w:rsidR="008963A1" w:rsidRPr="002A0383" w:rsidRDefault="008963A1" w:rsidP="008963A1">
      <w:pPr>
        <w:rPr>
          <w:sz w:val="16"/>
        </w:rPr>
      </w:pPr>
      <w:r w:rsidRPr="002A0383">
        <w:rPr>
          <w:sz w:val="16"/>
        </w:rPr>
        <w:t xml:space="preserve">Lawrence </w:t>
      </w:r>
      <w:proofErr w:type="spellStart"/>
      <w:r w:rsidRPr="002A0383">
        <w:rPr>
          <w:sz w:val="16"/>
        </w:rPr>
        <w:t>Gostin</w:t>
      </w:r>
      <w:proofErr w:type="spellEnd"/>
      <w:r w:rsidRPr="002A0383">
        <w:rPr>
          <w:sz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454B8C8C" w14:textId="3CD6E373" w:rsidR="008963A1" w:rsidRDefault="008963A1" w:rsidP="008963A1">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xml:space="preserve">,” </w:t>
      </w:r>
      <w:proofErr w:type="spellStart"/>
      <w:r w:rsidRPr="002A0383">
        <w:rPr>
          <w:sz w:val="16"/>
        </w:rPr>
        <w:t>Gostin</w:t>
      </w:r>
      <w:proofErr w:type="spellEnd"/>
      <w:r w:rsidRPr="002A0383">
        <w:rPr>
          <w:sz w:val="16"/>
        </w:rPr>
        <w:t xml:space="preserve">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1AE08F9E" w14:textId="5EAAE309" w:rsidR="008963A1" w:rsidRDefault="008963A1" w:rsidP="008963A1">
      <w:pPr>
        <w:pStyle w:val="Heading3"/>
      </w:pPr>
      <w:r>
        <w:lastRenderedPageBreak/>
        <w:t>Solvency and Case Turn</w:t>
      </w:r>
    </w:p>
    <w:p w14:paraId="7DEAF310" w14:textId="77777777" w:rsidR="008963A1" w:rsidRDefault="008963A1" w:rsidP="008963A1">
      <w:pPr>
        <w:pStyle w:val="Heading4"/>
      </w:pPr>
      <w:r>
        <w:t xml:space="preserve">List of supply shortages – there is </w:t>
      </w:r>
      <w:r w:rsidRPr="00121D83">
        <w:rPr>
          <w:u w:val="single"/>
        </w:rPr>
        <w:t>no way</w:t>
      </w:r>
      <w:r>
        <w:t xml:space="preserve"> the </w:t>
      </w:r>
      <w:proofErr w:type="spellStart"/>
      <w:r>
        <w:t>aff</w:t>
      </w:r>
      <w:proofErr w:type="spellEnd"/>
      <w:r>
        <w:t xml:space="preserve"> solves, but they </w:t>
      </w:r>
      <w:r w:rsidRPr="00121D83">
        <w:rPr>
          <w:u w:val="single"/>
        </w:rPr>
        <w:t>decrease available vaccines</w:t>
      </w:r>
      <w:r>
        <w:t>.</w:t>
      </w:r>
    </w:p>
    <w:p w14:paraId="397BAEF7" w14:textId="77777777" w:rsidR="008963A1" w:rsidRDefault="008963A1" w:rsidP="008963A1">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12" w:history="1">
        <w:r w:rsidRPr="00AF10B8">
          <w:rPr>
            <w:rStyle w:val="Hyperlink"/>
          </w:rPr>
          <w:t>https://foreignpolicy.com/2021/05/07/stopping-drug-patents-pandemics-coronavirus-hiv-aids/</w:t>
        </w:r>
      </w:hyperlink>
      <w:r>
        <w:t>] Justin</w:t>
      </w:r>
    </w:p>
    <w:p w14:paraId="58F400D6" w14:textId="77777777" w:rsidR="008963A1" w:rsidRPr="00121D83" w:rsidRDefault="008963A1" w:rsidP="008963A1">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23D0FA0B" w14:textId="77777777" w:rsidR="008963A1" w:rsidRPr="00121D83" w:rsidRDefault="008963A1" w:rsidP="008963A1">
      <w:pPr>
        <w:rPr>
          <w:sz w:val="16"/>
        </w:rPr>
      </w:pPr>
      <w:r w:rsidRPr="00121D83">
        <w:rPr>
          <w:u w:val="single"/>
        </w:rPr>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made worldwide to spin down cell samples. </w:t>
      </w:r>
      <w:proofErr w:type="spellStart"/>
      <w:r w:rsidRPr="00121D83">
        <w:rPr>
          <w:sz w:val="16"/>
        </w:rPr>
        <w:t>Moderna</w:t>
      </w:r>
      <w:proofErr w:type="spellEnd"/>
      <w:r w:rsidRPr="00121D83">
        <w:rPr>
          <w:sz w:val="16"/>
        </w:rPr>
        <w:t xml:space="preserve"> and Pfizer are constantly scrambling to find the </w:t>
      </w:r>
      <w:r w:rsidRPr="00121D83">
        <w:rPr>
          <w:u w:val="single"/>
        </w:rPr>
        <w:t xml:space="preserve">ingredients used to make the microscopic fatty balls, called </w:t>
      </w:r>
      <w:r w:rsidRPr="00121D83">
        <w:rPr>
          <w:highlight w:val="green"/>
          <w:u w:val="single"/>
        </w:rPr>
        <w:t>liposomes</w:t>
      </w:r>
      <w:r w:rsidRPr="00121D83">
        <w:rPr>
          <w:u w:val="single"/>
        </w:rPr>
        <w:t>, that house the mRNA molecules and carry them safely into the bloodstream</w:t>
      </w:r>
      <w:r w:rsidRPr="00121D83">
        <w:rPr>
          <w:sz w:val="16"/>
        </w:rPr>
        <w:t xml:space="preserve">. Even the </w:t>
      </w:r>
      <w:r w:rsidRPr="00121D83">
        <w:rPr>
          <w:highlight w:val="green"/>
          <w:u w:val="single"/>
        </w:rPr>
        <w:t>nucleic acids</w:t>
      </w:r>
      <w:r w:rsidRPr="00121D83">
        <w:rPr>
          <w:u w:val="single"/>
        </w:rPr>
        <w:t xml:space="preserve"> used to construct mRNA and a long list of </w:t>
      </w:r>
      <w:r w:rsidRPr="00121D83">
        <w:rPr>
          <w:highlight w:val="green"/>
          <w:u w:val="single"/>
        </w:rPr>
        <w:t>special enzymes</w:t>
      </w:r>
      <w:r w:rsidRPr="00121D83">
        <w:rPr>
          <w:sz w:val="16"/>
        </w:rPr>
        <w:t xml:space="preserve"> used to purify those samples </w:t>
      </w:r>
      <w:r w:rsidRPr="00121D83">
        <w:rPr>
          <w:u w:val="single"/>
        </w:rPr>
        <w:t>are in horribly short supply</w:t>
      </w:r>
      <w:r w:rsidRPr="00121D83">
        <w:rPr>
          <w:sz w:val="16"/>
        </w:rPr>
        <w:t xml:space="preserve">, largely because their use overlaps with the manufacture of COVID-19 tests. Because such delicate </w:t>
      </w:r>
      <w:r w:rsidRPr="00121D83">
        <w:rPr>
          <w:highlight w:val="green"/>
          <w:u w:val="single"/>
        </w:rPr>
        <w:t>chemicals and proteins</w:t>
      </w:r>
      <w:r w:rsidRPr="00121D83">
        <w:rPr>
          <w:u w:val="single"/>
        </w:rPr>
        <w:t xml:space="preserve"> must be handled at deep-freeze temperatures and transported swiftly for immediate use, the entire supply chain is vulnerable</w:t>
      </w:r>
      <w:r w:rsidRPr="00121D83">
        <w:rPr>
          <w:sz w:val="16"/>
        </w:rPr>
        <w:t xml:space="preserve"> to the simplest of catastrophes: weather at an airport, a car crash that blocks truck traffic, power outages, or competition for cargo space.</w:t>
      </w:r>
    </w:p>
    <w:p w14:paraId="23154BD8" w14:textId="77777777" w:rsidR="008963A1" w:rsidRPr="001B3E98" w:rsidRDefault="008963A1" w:rsidP="008963A1">
      <w:pPr>
        <w:rPr>
          <w:rStyle w:val="Emphasis"/>
        </w:rPr>
      </w:pPr>
      <w:r w:rsidRPr="00121D83">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121D83">
        <w:rPr>
          <w:sz w:val="16"/>
        </w:rPr>
        <w:t>Flexsafe</w:t>
      </w:r>
      <w:proofErr w:type="spellEnd"/>
      <w:r w:rsidRPr="00121D83">
        <w:rPr>
          <w:sz w:val="16"/>
        </w:rPr>
        <w:t xml:space="preserve"> RM special bags to hold liquid vaccines in bulk, phosphate-buffered saline solution, Distearoylphosphatidylcholine for liposome-making, 5’ cap for mRNA made by </w:t>
      </w:r>
      <w:proofErr w:type="spellStart"/>
      <w:r w:rsidRPr="00121D83">
        <w:rPr>
          <w:sz w:val="16"/>
        </w:rPr>
        <w:t>TriLink</w:t>
      </w:r>
      <w:proofErr w:type="spellEnd"/>
      <w:r w:rsidRPr="00121D83">
        <w:rPr>
          <w:sz w:val="16"/>
        </w:rPr>
        <w:t xml:space="preserve"> </w:t>
      </w:r>
      <w:proofErr w:type="spellStart"/>
      <w:r w:rsidRPr="00121D83">
        <w:rPr>
          <w:sz w:val="16"/>
        </w:rPr>
        <w:t>BioTechnologies</w:t>
      </w:r>
      <w:proofErr w:type="spellEnd"/>
      <w:r w:rsidRPr="00121D83">
        <w:rPr>
          <w:sz w:val="16"/>
        </w:rPr>
        <w:t>, RNA polymerases—</w:t>
      </w:r>
      <w:r w:rsidRPr="00121D83">
        <w:rPr>
          <w:u w:val="single"/>
        </w:rPr>
        <w:t xml:space="preserve">the </w:t>
      </w:r>
      <w:r w:rsidRPr="001B3E98">
        <w:rPr>
          <w:rStyle w:val="Emphasis"/>
        </w:rPr>
        <w:t>list goes on, and on, and on</w:t>
      </w:r>
      <w:r w:rsidRPr="00121D83">
        <w:rPr>
          <w:u w:val="single"/>
        </w:rPr>
        <w:t xml:space="preserve">. As the number of would-be vaccine makers grows, so will </w:t>
      </w:r>
      <w:r w:rsidRPr="001B3E98">
        <w:rPr>
          <w:rStyle w:val="Emphasis"/>
        </w:rPr>
        <w:t>demand for thousands of such items,</w:t>
      </w:r>
      <w:r w:rsidRPr="00121D83">
        <w:rPr>
          <w:u w:val="single"/>
        </w:rPr>
        <w:t xml:space="preserve"> putting pressure on companies that are, in many cases, mom-and-pop operations. Worse, pressure on supplies critical for COVID-19 vaccine making is already resulting in a production loss of </w:t>
      </w:r>
      <w:r w:rsidRPr="001B3E98">
        <w:rPr>
          <w:rStyle w:val="Emphasis"/>
        </w:rPr>
        <w:t>vital medicines for other diseases.</w:t>
      </w:r>
    </w:p>
    <w:p w14:paraId="030B5AC4" w14:textId="77777777" w:rsidR="008963A1" w:rsidRPr="00550EB1" w:rsidRDefault="008963A1" w:rsidP="008963A1">
      <w:pPr>
        <w:rPr>
          <w:sz w:val="14"/>
        </w:rPr>
      </w:pPr>
    </w:p>
    <w:p w14:paraId="65A5B4A4" w14:textId="77777777" w:rsidR="008963A1" w:rsidRDefault="008963A1" w:rsidP="008963A1">
      <w:pPr>
        <w:pStyle w:val="Heading4"/>
      </w:pPr>
      <w:r>
        <w:lastRenderedPageBreak/>
        <w:t xml:space="preserve">The </w:t>
      </w:r>
      <w:proofErr w:type="spellStart"/>
      <w:r>
        <w:t>aff</w:t>
      </w:r>
      <w:proofErr w:type="spellEnd"/>
      <w:r>
        <w:t xml:space="preserve">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210FF490" w14:textId="77777777" w:rsidR="008963A1" w:rsidRPr="00513FC5" w:rsidRDefault="008963A1" w:rsidP="008963A1">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13" w:history="1">
        <w:r w:rsidRPr="007272F2">
          <w:rPr>
            <w:rStyle w:val="Hyperlink"/>
          </w:rPr>
          <w:t>https://www.cnbc.com/2021/05/07/pfizer-ceo-biden-backed-covid-vaccine-patent-waiver-will-cause-problems.html</w:t>
        </w:r>
      </w:hyperlink>
      <w:r>
        <w:t>] Justin</w:t>
      </w:r>
    </w:p>
    <w:p w14:paraId="7C2601E4" w14:textId="77777777" w:rsidR="008963A1" w:rsidRPr="000A4BB6" w:rsidRDefault="008963A1" w:rsidP="008963A1">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59236FE7" w14:textId="77777777" w:rsidR="008963A1" w:rsidRPr="000A4BB6" w:rsidRDefault="008963A1" w:rsidP="008963A1">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3F88D64C" w14:textId="77777777" w:rsidR="008963A1" w:rsidRPr="000A4BB6" w:rsidRDefault="008963A1" w:rsidP="008963A1">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7F91F23B" w14:textId="77777777" w:rsidR="008963A1" w:rsidRPr="000A4BB6" w:rsidRDefault="008963A1" w:rsidP="008963A1">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1D06AC5C" w14:textId="77777777" w:rsidR="008963A1" w:rsidRPr="000A4BB6" w:rsidRDefault="008963A1" w:rsidP="008963A1">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240F00B1" w14:textId="77777777" w:rsidR="008963A1" w:rsidRDefault="008963A1" w:rsidP="008963A1">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6E9A53C6" w14:textId="77777777" w:rsidR="008963A1" w:rsidRDefault="008963A1" w:rsidP="008963A1">
      <w:pPr>
        <w:rPr>
          <w:sz w:val="16"/>
        </w:rPr>
      </w:pPr>
    </w:p>
    <w:p w14:paraId="318CCC17" w14:textId="77777777" w:rsidR="008963A1" w:rsidRDefault="008963A1" w:rsidP="008963A1">
      <w:pPr>
        <w:pStyle w:val="Heading4"/>
      </w:pPr>
      <w:r>
        <w:t xml:space="preserve">Prevents </w:t>
      </w:r>
      <w:r w:rsidRPr="0093108A">
        <w:rPr>
          <w:u w:val="single"/>
        </w:rPr>
        <w:t>distribution</w:t>
      </w:r>
      <w:r>
        <w:t xml:space="preserve">---causes </w:t>
      </w:r>
      <w:r w:rsidRPr="0093108A">
        <w:rPr>
          <w:u w:val="single"/>
        </w:rPr>
        <w:t>vaccine hesitancy</w:t>
      </w:r>
      <w:r>
        <w:t>.</w:t>
      </w:r>
    </w:p>
    <w:p w14:paraId="017E5D42" w14:textId="77777777" w:rsidR="008963A1" w:rsidRDefault="008963A1" w:rsidP="008963A1">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14" w:history="1">
        <w:r w:rsidRPr="00297C2F">
          <w:rPr>
            <w:rStyle w:val="Hyperlink"/>
          </w:rPr>
          <w:t>https://www.telegraph.co.uk/global-health/science-and-disease/vaccinating-the-world/</w:t>
        </w:r>
      </w:hyperlink>
      <w:r>
        <w:t>] Justin</w:t>
      </w:r>
    </w:p>
    <w:p w14:paraId="67CC6AB7" w14:textId="77777777" w:rsidR="008963A1" w:rsidRPr="00256D77" w:rsidRDefault="004804DA" w:rsidP="008963A1">
      <w:pPr>
        <w:rPr>
          <w:sz w:val="16"/>
        </w:rPr>
      </w:pPr>
      <w:hyperlink r:id="rId15" w:history="1">
        <w:r w:rsidR="008963A1" w:rsidRPr="00256D77">
          <w:rPr>
            <w:u w:val="single"/>
          </w:rPr>
          <w:t>Vacc</w:t>
        </w:r>
        <w:r w:rsidR="008963A1" w:rsidRPr="00256D77">
          <w:rPr>
            <w:rStyle w:val="Emphasis"/>
          </w:rPr>
          <w:t xml:space="preserve">ine </w:t>
        </w:r>
        <w:r w:rsidR="008963A1" w:rsidRPr="00256D77">
          <w:rPr>
            <w:rStyle w:val="Emphasis"/>
            <w:highlight w:val="green"/>
          </w:rPr>
          <w:t>hesitancy</w:t>
        </w:r>
        <w:r w:rsidR="008963A1" w:rsidRPr="00256D77">
          <w:rPr>
            <w:rStyle w:val="Emphasis"/>
          </w:rPr>
          <w:t xml:space="preserve"> has also </w:t>
        </w:r>
        <w:r w:rsidR="008963A1" w:rsidRPr="00256D77">
          <w:rPr>
            <w:rStyle w:val="Emphasis"/>
            <w:highlight w:val="green"/>
          </w:rPr>
          <w:t>reared its head</w:t>
        </w:r>
      </w:hyperlink>
      <w:r w:rsidR="008963A1" w:rsidRPr="00256D77">
        <w:rPr>
          <w:u w:val="single"/>
        </w:rPr>
        <w:t xml:space="preserve">, with </w:t>
      </w:r>
      <w:r w:rsidR="008963A1" w:rsidRPr="00256D77">
        <w:rPr>
          <w:highlight w:val="green"/>
          <w:u w:val="single"/>
        </w:rPr>
        <w:t>concerns around</w:t>
      </w:r>
      <w:r w:rsidR="008963A1" w:rsidRPr="00256D77">
        <w:rPr>
          <w:u w:val="single"/>
        </w:rPr>
        <w:t xml:space="preserve"> </w:t>
      </w:r>
      <w:r w:rsidR="008963A1" w:rsidRPr="00256D77">
        <w:rPr>
          <w:rStyle w:val="Emphasis"/>
        </w:rPr>
        <w:t xml:space="preserve">rare blood </w:t>
      </w:r>
      <w:r w:rsidR="008963A1" w:rsidRPr="00256D77">
        <w:rPr>
          <w:rStyle w:val="Emphasis"/>
          <w:highlight w:val="green"/>
        </w:rPr>
        <w:t>clots</w:t>
      </w:r>
      <w:r w:rsidR="008963A1" w:rsidRPr="00256D77">
        <w:rPr>
          <w:rStyle w:val="Emphasis"/>
        </w:rPr>
        <w:t xml:space="preserve"> linked to the AstraZeneca and J&amp;J vaccines </w:t>
      </w:r>
      <w:r w:rsidR="008963A1" w:rsidRPr="00256D77">
        <w:rPr>
          <w:rStyle w:val="Emphasis"/>
          <w:highlight w:val="green"/>
        </w:rPr>
        <w:t>hitting public confidence</w:t>
      </w:r>
      <w:r w:rsidR="008963A1" w:rsidRPr="00256D77">
        <w:rPr>
          <w:rStyle w:val="Emphasis"/>
        </w:rPr>
        <w:t xml:space="preserve"> in Africa</w:t>
      </w:r>
      <w:r w:rsidR="008963A1" w:rsidRPr="00256D77">
        <w:rPr>
          <w:sz w:val="16"/>
        </w:rPr>
        <w:t xml:space="preserve">. The </w:t>
      </w:r>
      <w:r w:rsidR="008963A1" w:rsidRPr="00256D77">
        <w:rPr>
          <w:u w:val="single"/>
        </w:rPr>
        <w:t xml:space="preserve">Democratic Republic of Congo sent 1.3m unwanted doses to countries including </w:t>
      </w:r>
      <w:r w:rsidR="008963A1" w:rsidRPr="00256D77">
        <w:rPr>
          <w:rStyle w:val="Emphasis"/>
        </w:rPr>
        <w:t>Togo</w:t>
      </w:r>
      <w:r w:rsidR="008963A1" w:rsidRPr="00256D77">
        <w:rPr>
          <w:u w:val="single"/>
        </w:rPr>
        <w:t xml:space="preserve"> and </w:t>
      </w:r>
      <w:r w:rsidR="008963A1" w:rsidRPr="00256D77">
        <w:rPr>
          <w:rStyle w:val="Emphasis"/>
        </w:rPr>
        <w:t>Senegal</w:t>
      </w:r>
      <w:r w:rsidR="008963A1" w:rsidRPr="00256D77">
        <w:rPr>
          <w:u w:val="single"/>
        </w:rPr>
        <w:t xml:space="preserve"> before they expired in late June, while </w:t>
      </w:r>
      <w:r w:rsidR="008963A1" w:rsidRPr="00256D77">
        <w:rPr>
          <w:highlight w:val="green"/>
          <w:u w:val="single"/>
        </w:rPr>
        <w:t>Malawi destroyed</w:t>
      </w:r>
      <w:r w:rsidR="008963A1" w:rsidRPr="00256D77">
        <w:rPr>
          <w:u w:val="single"/>
        </w:rPr>
        <w:t xml:space="preserve"> 20,000 </w:t>
      </w:r>
      <w:r w:rsidR="008963A1" w:rsidRPr="00256D77">
        <w:rPr>
          <w:rStyle w:val="Emphasis"/>
          <w:highlight w:val="green"/>
        </w:rPr>
        <w:t>unused shots</w:t>
      </w:r>
      <w:r w:rsidR="008963A1" w:rsidRPr="00256D77">
        <w:rPr>
          <w:rStyle w:val="Emphasis"/>
        </w:rPr>
        <w:t xml:space="preserve"> last month </w:t>
      </w:r>
      <w:r w:rsidR="008963A1" w:rsidRPr="00256D77">
        <w:rPr>
          <w:rStyle w:val="Emphasis"/>
          <w:highlight w:val="green"/>
        </w:rPr>
        <w:t>as hesitancy hit rollout</w:t>
      </w:r>
      <w:r w:rsidR="008963A1"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008963A1" w:rsidRPr="00256D77">
        <w:rPr>
          <w:sz w:val="16"/>
        </w:rPr>
        <w:t>Devex</w:t>
      </w:r>
      <w:proofErr w:type="spellEnd"/>
      <w:r w:rsidR="008963A1" w:rsidRPr="00256D77">
        <w:rPr>
          <w:sz w:val="16"/>
        </w:rPr>
        <w:t xml:space="preserve"> event. “Well, it hasn’t really – in fact, </w:t>
      </w:r>
      <w:r w:rsidR="008963A1" w:rsidRPr="00256D77">
        <w:rPr>
          <w:u w:val="single"/>
        </w:rPr>
        <w:t xml:space="preserve">the </w:t>
      </w:r>
      <w:r w:rsidR="008963A1" w:rsidRPr="00256D77">
        <w:rPr>
          <w:highlight w:val="green"/>
          <w:u w:val="single"/>
        </w:rPr>
        <w:t>groups</w:t>
      </w:r>
      <w:r w:rsidR="008963A1" w:rsidRPr="00256D77">
        <w:rPr>
          <w:u w:val="single"/>
        </w:rPr>
        <w:t xml:space="preserve"> and the </w:t>
      </w:r>
      <w:r w:rsidR="008963A1" w:rsidRPr="00256D77">
        <w:rPr>
          <w:highlight w:val="green"/>
          <w:u w:val="single"/>
        </w:rPr>
        <w:t>questioning</w:t>
      </w:r>
      <w:r w:rsidR="008963A1" w:rsidRPr="00256D77">
        <w:rPr>
          <w:u w:val="single"/>
        </w:rPr>
        <w:t xml:space="preserve"> around </w:t>
      </w:r>
      <w:r w:rsidR="008963A1" w:rsidRPr="00256D77">
        <w:rPr>
          <w:highlight w:val="green"/>
          <w:u w:val="single"/>
        </w:rPr>
        <w:t>vaccines</w:t>
      </w:r>
      <w:r w:rsidR="008963A1" w:rsidRPr="00256D77">
        <w:rPr>
          <w:u w:val="single"/>
        </w:rPr>
        <w:t xml:space="preserve"> and some of the </w:t>
      </w:r>
      <w:proofErr w:type="spellStart"/>
      <w:r w:rsidR="008963A1" w:rsidRPr="00256D77">
        <w:rPr>
          <w:rStyle w:val="Emphasis"/>
        </w:rPr>
        <w:t>anti sentiments</w:t>
      </w:r>
      <w:proofErr w:type="spellEnd"/>
      <w:r w:rsidR="008963A1" w:rsidRPr="00256D77">
        <w:rPr>
          <w:rStyle w:val="Emphasis"/>
        </w:rPr>
        <w:t xml:space="preserve"> </w:t>
      </w:r>
      <w:r w:rsidR="008963A1" w:rsidRPr="00256D77">
        <w:rPr>
          <w:rStyle w:val="Emphasis"/>
          <w:highlight w:val="green"/>
        </w:rPr>
        <w:t xml:space="preserve">have </w:t>
      </w:r>
      <w:r w:rsidR="008963A1" w:rsidRPr="00256D77">
        <w:rPr>
          <w:rStyle w:val="Emphasis"/>
        </w:rPr>
        <w:t xml:space="preserve">actually </w:t>
      </w:r>
      <w:r w:rsidR="008963A1" w:rsidRPr="00256D77">
        <w:rPr>
          <w:rStyle w:val="Emphasis"/>
          <w:highlight w:val="green"/>
        </w:rPr>
        <w:t>escalated</w:t>
      </w:r>
      <w:r w:rsidR="008963A1" w:rsidRPr="00256D77">
        <w:rPr>
          <w:sz w:val="16"/>
        </w:rPr>
        <w:t xml:space="preserve">.” There are also growing concerns that the AstraZeneca and J&amp;J vaccines may be viewed as the “cheap relation” compared to the new mRNA vaccines produced by Pfizer and </w:t>
      </w:r>
      <w:proofErr w:type="spellStart"/>
      <w:r w:rsidR="008963A1" w:rsidRPr="00256D77">
        <w:rPr>
          <w:sz w:val="16"/>
        </w:rPr>
        <w:t>Moderna</w:t>
      </w:r>
      <w:proofErr w:type="spellEnd"/>
      <w:r w:rsidR="008963A1" w:rsidRPr="00256D77">
        <w:rPr>
          <w:sz w:val="16"/>
        </w:rPr>
        <w:t xml:space="preserve">. Given the former make up the bulk of </w:t>
      </w:r>
      <w:proofErr w:type="spellStart"/>
      <w:r w:rsidR="008963A1" w:rsidRPr="00256D77">
        <w:rPr>
          <w:sz w:val="16"/>
        </w:rPr>
        <w:t>Covax’s</w:t>
      </w:r>
      <w:proofErr w:type="spellEnd"/>
      <w:r w:rsidR="008963A1" w:rsidRPr="00256D77">
        <w:rPr>
          <w:sz w:val="16"/>
        </w:rPr>
        <w:t xml:space="preserve"> supply and are far easier to distribute in the </w:t>
      </w:r>
      <w:r w:rsidR="008963A1" w:rsidRPr="00256D77">
        <w:rPr>
          <w:sz w:val="16"/>
        </w:rPr>
        <w:lastRenderedPageBreak/>
        <w:t>developing world, this is a substantial hurdle. “</w:t>
      </w:r>
      <w:r w:rsidR="008963A1" w:rsidRPr="00256D77">
        <w:rPr>
          <w:u w:val="single"/>
        </w:rPr>
        <w:t xml:space="preserve">The AstraZeneca row has </w:t>
      </w:r>
      <w:r w:rsidR="008963A1" w:rsidRPr="00256D77">
        <w:rPr>
          <w:rStyle w:val="Emphasis"/>
          <w:highlight w:val="green"/>
        </w:rPr>
        <w:t>significantly impacted confidence</w:t>
      </w:r>
      <w:r w:rsidR="008963A1" w:rsidRPr="00256D77">
        <w:rPr>
          <w:rStyle w:val="Emphasis"/>
        </w:rPr>
        <w:t xml:space="preserve"> – not just across Africa, but around the world</w:t>
      </w:r>
      <w:r w:rsidR="008963A1" w:rsidRPr="00256D77">
        <w:rPr>
          <w:sz w:val="16"/>
        </w:rPr>
        <w:t xml:space="preserve">,” says Dr </w:t>
      </w:r>
      <w:proofErr w:type="spellStart"/>
      <w:r w:rsidR="008963A1" w:rsidRPr="00256D77">
        <w:rPr>
          <w:sz w:val="16"/>
        </w:rPr>
        <w:t>Ayoade</w:t>
      </w:r>
      <w:proofErr w:type="spellEnd"/>
      <w:r w:rsidR="008963A1" w:rsidRPr="00256D77">
        <w:rPr>
          <w:sz w:val="16"/>
        </w:rPr>
        <w:t xml:space="preserve"> </w:t>
      </w:r>
      <w:proofErr w:type="spellStart"/>
      <w:r w:rsidR="008963A1" w:rsidRPr="00256D77">
        <w:rPr>
          <w:sz w:val="16"/>
        </w:rPr>
        <w:t>Alakija</w:t>
      </w:r>
      <w:proofErr w:type="spellEnd"/>
      <w:r w:rsidR="008963A1" w:rsidRPr="00256D77">
        <w:rPr>
          <w:sz w:val="16"/>
        </w:rPr>
        <w:t xml:space="preserve">, co-chair of the Africa Union Vaccine Delivery Alliance. “But there is no choice here [to pick a different vaccine].” However, back in Kumasi, </w:t>
      </w:r>
      <w:proofErr w:type="spellStart"/>
      <w:r w:rsidR="008963A1" w:rsidRPr="00256D77">
        <w:rPr>
          <w:sz w:val="16"/>
        </w:rPr>
        <w:t>Mr</w:t>
      </w:r>
      <w:proofErr w:type="spellEnd"/>
      <w:r w:rsidR="008963A1"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5F6D4488" w14:textId="77777777" w:rsidR="008963A1" w:rsidRPr="002A0383" w:rsidRDefault="008963A1" w:rsidP="008963A1">
      <w:pPr>
        <w:rPr>
          <w:sz w:val="16"/>
        </w:rPr>
      </w:pPr>
    </w:p>
    <w:p w14:paraId="7E5BA707" w14:textId="327632BF" w:rsidR="008963A1" w:rsidRPr="0051783A" w:rsidRDefault="008B395E" w:rsidP="008B395E">
      <w:pPr>
        <w:pStyle w:val="Heading3"/>
      </w:pPr>
      <w:r>
        <w:lastRenderedPageBreak/>
        <w:t>Pharma Retaliation</w:t>
      </w:r>
    </w:p>
    <w:p w14:paraId="1D23C562" w14:textId="15DDD43D" w:rsidR="008963A1" w:rsidRDefault="008963A1" w:rsidP="008963A1">
      <w:pPr>
        <w:pStyle w:val="Heading4"/>
      </w:pPr>
      <w:r>
        <w:t>IP is insufficient for imitation; originators will challenge with intense litigation, and nations don’t have necessary ingredients and materials. Independently, the plan will cause companies to disengage from global efforts – Turns Case and makes the situation far worse</w:t>
      </w:r>
    </w:p>
    <w:p w14:paraId="0058149A" w14:textId="77777777" w:rsidR="008963A1" w:rsidRPr="00F9523B" w:rsidRDefault="008963A1" w:rsidP="008963A1">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16" w:history="1">
        <w:r w:rsidRPr="000168E0">
          <w:rPr>
            <w:rStyle w:val="Hyperlink"/>
          </w:rPr>
          <w:t>https://www.washingtonpost.com/outlook/2021/03/15/vaccine-coronavirus-patents-waive-global-equity/</w:t>
        </w:r>
      </w:hyperlink>
      <w:r>
        <w:t>] RM</w:t>
      </w:r>
    </w:p>
    <w:p w14:paraId="4E1AFCCF" w14:textId="77777777" w:rsidR="008963A1" w:rsidRPr="00F9523B" w:rsidRDefault="008963A1" w:rsidP="008963A1">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17" w:history="1">
        <w:r w:rsidRPr="00F9523B">
          <w:rPr>
            <w:rStyle w:val="Hyperlink"/>
          </w:rPr>
          <w:t>claims </w:t>
        </w:r>
      </w:hyperlink>
      <w:r w:rsidRPr="00F9523B">
        <w:t>the People’s Vaccine Alliance. Indeed, 58 low- and middle-income countries have mobilized in support of a proposed World Trade Organization </w:t>
      </w:r>
      <w:hyperlink r:id="rId18" w:history="1">
        <w:r w:rsidRPr="00F9523B">
          <w:rPr>
            <w:rStyle w:val="Hyperlink"/>
          </w:rPr>
          <w:t>waiver</w:t>
        </w:r>
      </w:hyperlink>
      <w:r w:rsidRPr="00F9523B">
        <w:t> that would temporarily exempt </w:t>
      </w:r>
      <w:hyperlink r:id="rId19"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20"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7C61791F" w14:textId="77777777" w:rsidR="008963A1" w:rsidRPr="00F9523B" w:rsidRDefault="008963A1" w:rsidP="008963A1">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4270A661" w14:textId="77777777" w:rsidR="008963A1" w:rsidRPr="00E66157" w:rsidRDefault="008963A1" w:rsidP="008963A1">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76ABA47D" w14:textId="77777777" w:rsidR="008963A1" w:rsidRPr="00F9523B" w:rsidRDefault="008963A1" w:rsidP="008963A1">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21"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22" w:history="1">
        <w:r w:rsidRPr="00F9523B">
          <w:rPr>
            <w:rStyle w:val="Hyperlink"/>
          </w:rPr>
          <w:t xml:space="preserve">not yet participating in </w:t>
        </w:r>
        <w:proofErr w:type="spellStart"/>
        <w:r w:rsidRPr="00F9523B">
          <w:rPr>
            <w:rStyle w:val="Hyperlink"/>
          </w:rPr>
          <w:t>Covax</w:t>
        </w:r>
        <w:proofErr w:type="spellEnd"/>
      </w:hyperlink>
      <w:r w:rsidRPr="00F9523B">
        <w:t xml:space="preserve">, a global-aid-funded </w:t>
      </w:r>
      <w:r w:rsidRPr="00F9523B">
        <w:lastRenderedPageBreak/>
        <w:t>effort (including a </w:t>
      </w:r>
      <w:hyperlink r:id="rId23" w:history="1">
        <w:r w:rsidRPr="00F9523B">
          <w:rPr>
            <w:rStyle w:val="Hyperlink"/>
          </w:rPr>
          <w:t>pledged $4 billion from the United States</w:t>
        </w:r>
      </w:hyperlink>
      <w:r w:rsidRPr="00F9523B">
        <w:t>) to purchase vaccines for use in low- and middle-income countries.</w:t>
      </w:r>
    </w:p>
    <w:p w14:paraId="31D233AA" w14:textId="77777777" w:rsidR="008963A1" w:rsidRPr="00F9523B" w:rsidRDefault="008963A1" w:rsidP="008963A1">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6814DC18" w14:textId="77777777" w:rsidR="008963A1" w:rsidRPr="00E66157" w:rsidRDefault="008963A1" w:rsidP="008963A1">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24" w:history="1">
        <w:r w:rsidRPr="00E66157">
          <w:rPr>
            <w:rStyle w:val="Hyperlink"/>
            <w:u w:val="single"/>
          </w:rPr>
          <w:t>lowering prices dramatically</w:t>
        </w:r>
      </w:hyperlink>
      <w:r w:rsidRPr="00E66157">
        <w:rPr>
          <w:u w:val="single"/>
        </w:rPr>
        <w:t>.</w:t>
      </w:r>
    </w:p>
    <w:p w14:paraId="034C6EAC" w14:textId="77777777" w:rsidR="008963A1" w:rsidRPr="00C20179" w:rsidRDefault="008963A1" w:rsidP="008963A1">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263E69D1" w14:textId="77777777" w:rsidR="008963A1" w:rsidRDefault="008963A1" w:rsidP="008963A1">
      <w:pPr>
        <w:pStyle w:val="Heading4"/>
      </w:pPr>
      <w:r>
        <w:t xml:space="preserve">Underinvestment and regulation drive drug inefficiency---licenses are already available </w:t>
      </w:r>
    </w:p>
    <w:p w14:paraId="436E4CA5" w14:textId="77777777" w:rsidR="008963A1" w:rsidRPr="00752909" w:rsidRDefault="008963A1" w:rsidP="008963A1">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25" w:history="1">
        <w:r w:rsidRPr="000168E0">
          <w:rPr>
            <w:rStyle w:val="Hyperlink"/>
          </w:rPr>
          <w:t>https://marginalrevolution.com/marginalrevolution/2021/05/ip-is-not-the-constraint.html</w:t>
        </w:r>
      </w:hyperlink>
      <w:r>
        <w:t>] RM</w:t>
      </w:r>
    </w:p>
    <w:p w14:paraId="797F3EFD" w14:textId="77777777" w:rsidR="008963A1" w:rsidRDefault="008963A1" w:rsidP="008963A1">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21A06314" w14:textId="77777777" w:rsidR="008963A1" w:rsidRDefault="008963A1" w:rsidP="008963A1">
      <w:r>
        <w:t>Waive IP protections. So simple. Why didn’t I think of that???</w:t>
      </w:r>
    </w:p>
    <w:p w14:paraId="2105B0C9" w14:textId="77777777" w:rsidR="008963A1" w:rsidRDefault="008963A1" w:rsidP="008963A1">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w:t>
      </w:r>
      <w:r w:rsidRPr="00852844">
        <w:rPr>
          <w:u w:val="single"/>
        </w:rPr>
        <w:lastRenderedPageBreak/>
        <w:t xml:space="preserve">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Egypt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725BE389" w14:textId="77777777" w:rsidR="008963A1" w:rsidRDefault="008963A1" w:rsidP="008963A1">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4A34FAC7" w14:textId="77777777" w:rsidR="008963A1" w:rsidRDefault="008963A1" w:rsidP="008963A1">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6D856F72" w14:textId="77777777" w:rsidR="008963A1" w:rsidRPr="00852844" w:rsidRDefault="008963A1" w:rsidP="008963A1">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3311495F" w14:textId="77777777" w:rsidR="008963A1" w:rsidRPr="00852844" w:rsidRDefault="008963A1" w:rsidP="008963A1">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39389D26" w14:textId="77777777" w:rsidR="008963A1" w:rsidRDefault="008963A1" w:rsidP="008963A1">
      <w:r>
        <w:t>The US trade representative’s announcement is virtue signaling to the anti-market left and will do little to nothing to increase supply.</w:t>
      </w:r>
    </w:p>
    <w:p w14:paraId="4BF19A43" w14:textId="77777777" w:rsidR="008963A1" w:rsidRDefault="008963A1" w:rsidP="008963A1">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0EB7E5EB" w14:textId="77777777" w:rsidR="008963A1" w:rsidRDefault="008963A1" w:rsidP="008963A1">
      <w:r>
        <w:t xml:space="preserve">Bottom line is that </w:t>
      </w:r>
      <w:r w:rsidRPr="008609F1">
        <w:rPr>
          <w:highlight w:val="cyan"/>
          <w:u w:val="single"/>
        </w:rPr>
        <w:t>producing more takes real resources</w:t>
      </w:r>
      <w:r w:rsidRPr="00852844">
        <w:rPr>
          <w:u w:val="single"/>
        </w:rPr>
        <w:t xml:space="preserve"> not waving magic patent wands.</w:t>
      </w:r>
    </w:p>
    <w:p w14:paraId="3FFC193A" w14:textId="77777777" w:rsidR="008963A1" w:rsidRDefault="008963A1" w:rsidP="008963A1">
      <w:r>
        <w:lastRenderedPageBreak/>
        <w:t xml:space="preserve">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45608A08" w14:textId="77777777" w:rsidR="008963A1" w:rsidRDefault="008963A1" w:rsidP="008963A1"/>
    <w:p w14:paraId="239C2515" w14:textId="77777777" w:rsidR="008963A1" w:rsidRPr="00E15964" w:rsidRDefault="008963A1" w:rsidP="008963A1">
      <w:r>
        <w:t>c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26" w:history="1">
        <w:r w:rsidRPr="000168E0">
          <w:rPr>
            <w:rStyle w:val="Hyperlink"/>
          </w:rPr>
          <w:t>https://thehill.com/opinion/healthcare/553368-waiving-patents-isnt-enough-we-need-technology-transfer-to-defeat-covid?rl=1</w:t>
        </w:r>
      </w:hyperlink>
      <w:r>
        <w:t>] RM</w:t>
      </w:r>
    </w:p>
    <w:p w14:paraId="384757BE" w14:textId="77777777" w:rsidR="008963A1" w:rsidRPr="00852844" w:rsidRDefault="008963A1" w:rsidP="008963A1">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23FDE7F2" w14:textId="77777777" w:rsidR="008963A1" w:rsidRPr="00852844" w:rsidRDefault="008963A1" w:rsidP="008963A1">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5EB7F32C" w14:textId="77777777" w:rsidR="008963A1" w:rsidRPr="00852844" w:rsidRDefault="008963A1" w:rsidP="008963A1">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51F8CB08" w14:textId="77777777" w:rsidR="008963A1" w:rsidRDefault="008963A1" w:rsidP="008963A1">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5091C8E6" w14:textId="77777777" w:rsidR="008963A1" w:rsidRDefault="008963A1" w:rsidP="008963A1">
      <w:r>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03D4F4FA" w14:textId="77777777" w:rsidR="008963A1" w:rsidRDefault="008963A1" w:rsidP="008963A1">
      <w:r>
        <w:lastRenderedPageBreak/>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1BC6D0FF" w14:textId="77777777" w:rsidR="008963A1" w:rsidRDefault="008963A1" w:rsidP="008963A1">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54978BC1" w14:textId="77777777" w:rsidR="008963A1" w:rsidRPr="008963A1" w:rsidRDefault="008963A1" w:rsidP="008963A1"/>
    <w:sectPr w:rsidR="008963A1" w:rsidRPr="008963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926AA"/>
    <w:multiLevelType w:val="hybridMultilevel"/>
    <w:tmpl w:val="E8383D10"/>
    <w:lvl w:ilvl="0" w:tplc="DB30681E">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63A1"/>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4DA"/>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00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A0A"/>
    <w:rsid w:val="00872581"/>
    <w:rsid w:val="0087459D"/>
    <w:rsid w:val="0087680F"/>
    <w:rsid w:val="00876D81"/>
    <w:rsid w:val="00881D86"/>
    <w:rsid w:val="00883306"/>
    <w:rsid w:val="008904F9"/>
    <w:rsid w:val="00890E4C"/>
    <w:rsid w:val="00890E74"/>
    <w:rsid w:val="00892798"/>
    <w:rsid w:val="0089418F"/>
    <w:rsid w:val="008963A1"/>
    <w:rsid w:val="00897C29"/>
    <w:rsid w:val="008A1A9C"/>
    <w:rsid w:val="008A4633"/>
    <w:rsid w:val="008B032E"/>
    <w:rsid w:val="008B395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7DA"/>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CEF58"/>
  <w14:defaultImageDpi w14:val="300"/>
  <w15:docId w15:val="{A25B5F08-92CC-0A4E-A7B4-3C1824E92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1A0A"/>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871A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1A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1A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CD - Cite,No Spacing4,No Spacing11111,No Spacing5,ta,TAG,t,T, Ch,No Spacing21"/>
    <w:basedOn w:val="Normal"/>
    <w:next w:val="Normal"/>
    <w:link w:val="Heading4Char"/>
    <w:uiPriority w:val="9"/>
    <w:unhideWhenUsed/>
    <w:qFormat/>
    <w:rsid w:val="00871A0A"/>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871A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1A0A"/>
  </w:style>
  <w:style w:type="character" w:customStyle="1" w:styleId="Heading1Char">
    <w:name w:val="Heading 1 Char"/>
    <w:aliases w:val="Pocket Char"/>
    <w:basedOn w:val="DefaultParagraphFont"/>
    <w:link w:val="Heading1"/>
    <w:uiPriority w:val="9"/>
    <w:rsid w:val="00871A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1A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1A0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871A0A"/>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71A0A"/>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871A0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71A0A"/>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871A0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871A0A"/>
    <w:rPr>
      <w:color w:val="auto"/>
      <w:u w:val="none"/>
    </w:rPr>
  </w:style>
  <w:style w:type="paragraph" w:styleId="DocumentMap">
    <w:name w:val="Document Map"/>
    <w:basedOn w:val="Normal"/>
    <w:link w:val="DocumentMapChar"/>
    <w:uiPriority w:val="99"/>
    <w:semiHidden/>
    <w:unhideWhenUsed/>
    <w:rsid w:val="00871A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1A0A"/>
    <w:rPr>
      <w:rFonts w:ascii="Lucida Grande" w:hAnsi="Lucida Grande" w:cs="Lucida Grande"/>
    </w:rPr>
  </w:style>
  <w:style w:type="paragraph" w:customStyle="1" w:styleId="textbold">
    <w:name w:val="text bold"/>
    <w:basedOn w:val="Normal"/>
    <w:link w:val="Emphasis"/>
    <w:autoRedefine/>
    <w:uiPriority w:val="20"/>
    <w:qFormat/>
    <w:rsid w:val="008963A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8"/>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
    <w:basedOn w:val="Heading1"/>
    <w:link w:val="Hyperlink"/>
    <w:autoRedefine/>
    <w:uiPriority w:val="99"/>
    <w:qFormat/>
    <w:rsid w:val="008963A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8963A1"/>
    <w:rPr>
      <w:u w:val="single"/>
    </w:rPr>
  </w:style>
  <w:style w:type="paragraph" w:styleId="ListParagraph">
    <w:name w:val="List Paragraph"/>
    <w:basedOn w:val="Normal"/>
    <w:uiPriority w:val="34"/>
    <w:qFormat/>
    <w:rsid w:val="008B39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5/07/pfizer-ceo-biden-backed-covid-vaccine-patent-waiver-will-cause-problems.html" TargetMode="External"/><Relationship Id="rId18" Type="http://schemas.openxmlformats.org/officeDocument/2006/relationships/hyperlink" Target="https://docs.wto.org/dol2fe/Pages/SS/directdoc.aspx?filename=q:/IP/C/W669.pdf&amp;Open=True" TargetMode="External"/><Relationship Id="rId26" Type="http://schemas.openxmlformats.org/officeDocument/2006/relationships/hyperlink" Target="https://thehill.com/opinion/healthcare/553368-waiving-patents-isnt-enough-we-need-technology-transfer-to-defeat-covid?rl=1" TargetMode="External"/><Relationship Id="rId3" Type="http://schemas.openxmlformats.org/officeDocument/2006/relationships/customXml" Target="../customXml/item3.xml"/><Relationship Id="rId21" Type="http://schemas.openxmlformats.org/officeDocument/2006/relationships/hyperlink" Target="https://investors.modernatx.com/news-releases/news-release-details/statement-moderna-intellectual-property-matters-during-covid-19" TargetMode="External"/><Relationship Id="rId7" Type="http://schemas.openxmlformats.org/officeDocument/2006/relationships/settings" Target="settings.xml"/><Relationship Id="rId12" Type="http://schemas.openxmlformats.org/officeDocument/2006/relationships/hyperlink" Target="https://foreignpolicy.com/2021/05/07/stopping-drug-patents-pandemics-coronavirus-hiv-aids/" TargetMode="External"/><Relationship Id="rId17" Type="http://schemas.openxmlformats.org/officeDocument/2006/relationships/hyperlink" Target="https://peoplesvaccine.org/take-action/" TargetMode="External"/><Relationship Id="rId25" Type="http://schemas.openxmlformats.org/officeDocument/2006/relationships/hyperlink" Target="https://marginalrevolution.com/marginalrevolution/2021/05/ip-is-not-the-constraint.html" TargetMode="External"/><Relationship Id="rId2" Type="http://schemas.openxmlformats.org/officeDocument/2006/relationships/customXml" Target="../customXml/item2.xml"/><Relationship Id="rId16" Type="http://schemas.openxmlformats.org/officeDocument/2006/relationships/hyperlink" Target="https://www.washingtonpost.com/outlook/2021/03/15/vaccine-coronavirus-patents-waive-global-equity/" TargetMode="External"/><Relationship Id="rId20" Type="http://schemas.openxmlformats.org/officeDocument/2006/relationships/hyperlink" Target="https://twitter.com/GlobalJusticeUK/status/1369734275818549252?s=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ashingtonpost.com/blogs/worldviews/wp/2013/02/05/how-fake-drugs-cause-the-spread-of-untreatable-tb-in-developing-countries/" TargetMode="External"/><Relationship Id="rId24" Type="http://schemas.openxmlformats.org/officeDocument/2006/relationships/hyperlink" Target="https://www.fda.gov/about-fda/center-drug-evaluation-and-research-cder/generic-competition-and-drug-prices" TargetMode="External"/><Relationship Id="rId5" Type="http://schemas.openxmlformats.org/officeDocument/2006/relationships/numbering" Target="numbering.xml"/><Relationship Id="rId15" Type="http://schemas.openxmlformats.org/officeDocument/2006/relationships/hyperlink" Target="https://www.telegraph.co.uk/global-health/science-and-disease/hesitancy-hard-wired-us-indulge-now-peril/" TargetMode="External"/><Relationship Id="rId23" Type="http://schemas.openxmlformats.org/officeDocument/2006/relationships/hyperlink" Target="https://www.npr.org/2021/02/18/969145224/biden-to-announce-4-billion-for-global-covid-19-vaccine-effort" TargetMode="External"/><Relationship Id="rId28" Type="http://schemas.openxmlformats.org/officeDocument/2006/relationships/theme" Target="theme/theme1.xml"/><Relationship Id="rId10" Type="http://schemas.openxmlformats.org/officeDocument/2006/relationships/hyperlink" Target="https://www.barrons.com/articles/big-pharma-is-not-the-tobacco-industry-51620315693" TargetMode="External"/><Relationship Id="rId19" Type="http://schemas.openxmlformats.org/officeDocument/2006/relationships/hyperlink" Target="https://www.washingtonpost.com/coronavirus/?itid=lk_inline_manual_4"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s://www.telegraph.co.uk/global-health/science-and-disease/vaccinating-the-world/" TargetMode="External"/><Relationship Id="rId22" Type="http://schemas.openxmlformats.org/officeDocument/2006/relationships/hyperlink" Target="https://www.washingtonpost.com/world/coronavirus-vaccine-access-poor-countries-moderna/2021/02/12/0586e532-6712-11eb-bf81-c618c88ed605_story.html?itid=lk_inline_manual_9"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1</Pages>
  <Words>8022</Words>
  <Characters>45729</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4</cp:revision>
  <dcterms:created xsi:type="dcterms:W3CDTF">2021-10-09T14:31:00Z</dcterms:created>
  <dcterms:modified xsi:type="dcterms:W3CDTF">2021-10-22T00:30:00Z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