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60491" w14:textId="146C6545" w:rsidR="00E42E4C" w:rsidRDefault="00CA1F35" w:rsidP="00CA1F35">
      <w:pPr>
        <w:pStyle w:val="Heading1"/>
      </w:pPr>
      <w:r>
        <w:t>1nc Peninsula r3</w:t>
      </w:r>
    </w:p>
    <w:p w14:paraId="629EE878" w14:textId="77777777" w:rsidR="00CA1F35" w:rsidRDefault="00CA1F35" w:rsidP="00CA1F35">
      <w:pPr>
        <w:pStyle w:val="Heading3"/>
      </w:pPr>
      <w:r>
        <w:lastRenderedPageBreak/>
        <w:t>1</w:t>
      </w:r>
    </w:p>
    <w:p w14:paraId="05493544" w14:textId="772D9672" w:rsidR="00CA1F35" w:rsidRDefault="00CA1F35" w:rsidP="00CA1F35">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Their failure to specify an agent is a voting issue – makes mechanism counterplans and agent-based </w:t>
      </w:r>
      <w:proofErr w:type="spellStart"/>
      <w:r>
        <w:rPr>
          <w:rFonts w:ascii="Open Sans" w:hAnsi="Open Sans" w:cs="Open Sans"/>
          <w:color w:val="000000"/>
          <w:sz w:val="21"/>
          <w:szCs w:val="21"/>
        </w:rPr>
        <w:t>disads</w:t>
      </w:r>
      <w:proofErr w:type="spellEnd"/>
      <w:r>
        <w:rPr>
          <w:rFonts w:ascii="Open Sans" w:hAnsi="Open Sans" w:cs="Open Sans"/>
          <w:color w:val="000000"/>
          <w:sz w:val="21"/>
          <w:szCs w:val="21"/>
        </w:rPr>
        <w:t xml:space="preserve"> impossible – it’s a voter for fairness because the 1AR can spike out of DAs and CPs, which kills clash and nuance. Means stick them with governments implementing the plan – that’s normal means since it’s what the literature assumes and what most </w:t>
      </w:r>
      <w:proofErr w:type="spellStart"/>
      <w:r>
        <w:rPr>
          <w:rFonts w:ascii="Open Sans" w:hAnsi="Open Sans" w:cs="Open Sans"/>
          <w:color w:val="000000"/>
          <w:sz w:val="21"/>
          <w:szCs w:val="21"/>
        </w:rPr>
        <w:t>disad</w:t>
      </w:r>
      <w:proofErr w:type="spellEnd"/>
      <w:r>
        <w:rPr>
          <w:rFonts w:ascii="Open Sans" w:hAnsi="Open Sans" w:cs="Open Sans"/>
          <w:color w:val="000000"/>
          <w:sz w:val="21"/>
          <w:szCs w:val="21"/>
        </w:rPr>
        <w:t xml:space="preserve"> links are about</w:t>
      </w:r>
    </w:p>
    <w:p w14:paraId="103D4BA2" w14:textId="0F44720F" w:rsidR="00502331" w:rsidRDefault="00502331" w:rsidP="00502331">
      <w:pPr>
        <w:pStyle w:val="Heading3"/>
      </w:pPr>
      <w:r>
        <w:lastRenderedPageBreak/>
        <w:t>2</w:t>
      </w:r>
    </w:p>
    <w:p w14:paraId="1A8B50A2" w14:textId="77777777" w:rsidR="00502331" w:rsidRPr="00250A1C" w:rsidRDefault="00502331" w:rsidP="00502331">
      <w:pPr>
        <w:pStyle w:val="Heading4"/>
      </w:pPr>
      <w:r>
        <w:t xml:space="preserve">1] </w:t>
      </w:r>
      <w:proofErr w:type="spellStart"/>
      <w:r w:rsidRPr="003E6DE1">
        <w:rPr>
          <w:u w:val="single"/>
        </w:rPr>
        <w:t>Interp</w:t>
      </w:r>
      <w:proofErr w:type="spellEnd"/>
      <w:r>
        <w:t xml:space="preserve"> – the Affirmative must </w:t>
      </w:r>
      <w:r>
        <w:rPr>
          <w:u w:val="single"/>
        </w:rPr>
        <w:t>only</w:t>
      </w:r>
      <w:r>
        <w:t xml:space="preserve"> defend that appropriation of outer space is unjust.</w:t>
      </w:r>
    </w:p>
    <w:p w14:paraId="6DA114F7" w14:textId="77777777" w:rsidR="00502331" w:rsidRPr="000E26F9" w:rsidRDefault="00502331" w:rsidP="00502331">
      <w:pPr>
        <w:pStyle w:val="Heading4"/>
        <w:rPr>
          <w:sz w:val="22"/>
          <w:u w:val="single"/>
        </w:rPr>
      </w:pPr>
      <w:r>
        <w:t xml:space="preserve">a] </w:t>
      </w:r>
      <w:r w:rsidRPr="003E6DE1">
        <w:rPr>
          <w:u w:val="single"/>
        </w:rPr>
        <w:t>Private</w:t>
      </w:r>
      <w:r w:rsidRPr="00197617">
        <w:rPr>
          <w:u w:val="single"/>
        </w:rPr>
        <w:t xml:space="preserve"> entit</w:t>
      </w:r>
      <w:r>
        <w:rPr>
          <w:u w:val="single"/>
        </w:rPr>
        <w:t>ies</w:t>
      </w:r>
      <w:r>
        <w:t xml:space="preserve"> </w:t>
      </w:r>
      <w:r w:rsidRPr="000E26F9">
        <w:t xml:space="preserve">are </w:t>
      </w:r>
      <w:r w:rsidRPr="000E26F9">
        <w:rPr>
          <w:u w:val="single"/>
        </w:rPr>
        <w:t>non-governmental</w:t>
      </w:r>
      <w:r w:rsidRPr="000E26F9">
        <w:t>.</w:t>
      </w:r>
    </w:p>
    <w:p w14:paraId="57AE37D2" w14:textId="77777777" w:rsidR="00502331" w:rsidRPr="000E26F9" w:rsidRDefault="00502331" w:rsidP="00502331">
      <w:r w:rsidRPr="000E26F9">
        <w:rPr>
          <w:rStyle w:val="Style13ptBold"/>
        </w:rPr>
        <w:t>Dunk 11</w:t>
      </w:r>
      <w:r>
        <w:t xml:space="preserve"> </w:t>
      </w:r>
      <w:r w:rsidRPr="000E26F9">
        <w:t xml:space="preserve">Von Der Dunk, Frans G. "1. The Origins </w:t>
      </w:r>
      <w:proofErr w:type="gramStart"/>
      <w:r w:rsidRPr="000E26F9">
        <w:t>Of</w:t>
      </w:r>
      <w:proofErr w:type="gramEnd"/>
      <w:r w:rsidRPr="000E26F9">
        <w:t xml:space="preserve"> </w:t>
      </w:r>
      <w:proofErr w:type="spellStart"/>
      <w:r w:rsidRPr="000E26F9">
        <w:t>Authorisation</w:t>
      </w:r>
      <w:proofErr w:type="spellEnd"/>
      <w:r w:rsidRPr="000E26F9">
        <w:t xml:space="preserve">: Article VI Of The Outer Space Treaty And International Space Law." National Space Legislation in Europe. Brill </w:t>
      </w:r>
      <w:proofErr w:type="spellStart"/>
      <w:r w:rsidRPr="000E26F9">
        <w:t>Nijhoff</w:t>
      </w:r>
      <w:proofErr w:type="spellEnd"/>
      <w:r w:rsidRPr="000E26F9">
        <w:t>, 2011. 3-28.</w:t>
      </w:r>
      <w:r>
        <w:t xml:space="preserve"> (University of Nebraska)//Elmer </w:t>
      </w:r>
    </w:p>
    <w:p w14:paraId="51A0694D" w14:textId="77777777" w:rsidR="00502331" w:rsidRDefault="00502331" w:rsidP="00502331">
      <w:pPr>
        <w:rPr>
          <w:sz w:val="16"/>
        </w:rPr>
      </w:pPr>
      <w:r w:rsidRPr="000E26F9">
        <w:rPr>
          <w:sz w:val="16"/>
        </w:rPr>
        <w:t>4</w:t>
      </w:r>
      <w:r w:rsidRPr="000E26F9">
        <w:rPr>
          <w:u w:val="single"/>
        </w:rPr>
        <w:t xml:space="preserve">. </w:t>
      </w:r>
      <w:r w:rsidRPr="00244B1F">
        <w:rPr>
          <w:rStyle w:val="Emphasis"/>
          <w:highlight w:val="green"/>
        </w:rPr>
        <w:t>Interpreting</w:t>
      </w:r>
      <w:r w:rsidRPr="000E26F9">
        <w:rPr>
          <w:u w:val="single"/>
        </w:rPr>
        <w:t xml:space="preserve"> Article VI of the </w:t>
      </w:r>
      <w:r w:rsidRPr="00244B1F">
        <w:rPr>
          <w:rStyle w:val="Emphasis"/>
          <w:highlight w:val="green"/>
        </w:rPr>
        <w:t>O</w:t>
      </w:r>
      <w:r w:rsidRPr="000E26F9">
        <w:rPr>
          <w:u w:val="single"/>
        </w:rPr>
        <w:t xml:space="preserve">uter </w:t>
      </w:r>
      <w:r w:rsidRPr="00244B1F">
        <w:rPr>
          <w:rStyle w:val="Emphasis"/>
          <w:highlight w:val="green"/>
        </w:rPr>
        <w:t>S</w:t>
      </w:r>
      <w:r w:rsidRPr="000E26F9">
        <w:rPr>
          <w:u w:val="single"/>
        </w:rPr>
        <w:t xml:space="preserve">pace </w:t>
      </w:r>
      <w:r w:rsidRPr="00244B1F">
        <w:rPr>
          <w:rStyle w:val="Emphasis"/>
          <w:highlight w:val="green"/>
        </w:rPr>
        <w:t>T</w:t>
      </w:r>
      <w:r w:rsidRPr="000E26F9">
        <w:rPr>
          <w:u w:val="single"/>
        </w:rPr>
        <w:t>reaty</w:t>
      </w:r>
      <w:r w:rsidRPr="000E26F9">
        <w:rPr>
          <w:sz w:val="16"/>
        </w:rPr>
        <w:t xml:space="preserve"> One main novel feature of Article VI stood out with reference to the role of private enterprise in this context. Contrary to the version </w:t>
      </w:r>
      <w:proofErr w:type="spellStart"/>
      <w:r w:rsidRPr="000E26F9">
        <w:rPr>
          <w:sz w:val="16"/>
        </w:rPr>
        <w:t>o</w:t>
      </w:r>
      <w:proofErr w:type="spellEnd"/>
      <w:r w:rsidRPr="000E26F9">
        <w:rPr>
          <w:sz w:val="16"/>
        </w:rPr>
        <w:t xml:space="preserve"> </w:t>
      </w:r>
      <w:proofErr w:type="spellStart"/>
      <w:r w:rsidRPr="000E26F9">
        <w:rPr>
          <w:sz w:val="16"/>
        </w:rPr>
        <w:t>fthe</w:t>
      </w:r>
      <w:proofErr w:type="spellEnd"/>
      <w:r w:rsidRPr="000E26F9">
        <w:rPr>
          <w:sz w:val="16"/>
        </w:rPr>
        <w:t xml:space="preserve"> concept applicable under general international law, where 'direct state responsibility' only pertained to acts somehow directly attributable to a state and states could only be addressed for acts by private actors under 'indirect', 'due care' / 'due diligence' responsibility18, </w:t>
      </w:r>
      <w:r w:rsidRPr="000E26F9">
        <w:rPr>
          <w:u w:val="single"/>
        </w:rPr>
        <w:t xml:space="preserve">Article VI made no difference as to whether the activities at issue were the state's own ("whether such activities are carried on by governmental agencies" ...) or those of </w:t>
      </w:r>
      <w:r w:rsidRPr="00244B1F">
        <w:rPr>
          <w:rStyle w:val="Emphasis"/>
          <w:highlight w:val="green"/>
        </w:rPr>
        <w:t>private actors</w:t>
      </w:r>
      <w:r w:rsidRPr="00244B1F">
        <w:rPr>
          <w:highlight w:val="green"/>
          <w:u w:val="single"/>
        </w:rPr>
        <w:t xml:space="preserve"> </w:t>
      </w:r>
      <w:r w:rsidRPr="000E26F9">
        <w:rPr>
          <w:u w:val="single"/>
        </w:rPr>
        <w:t>(... "</w:t>
      </w:r>
      <w:r w:rsidRPr="00244B1F">
        <w:rPr>
          <w:rStyle w:val="Emphasis"/>
          <w:highlight w:val="green"/>
        </w:rPr>
        <w:t>or</w:t>
      </w:r>
      <w:r w:rsidRPr="00244B1F">
        <w:rPr>
          <w:highlight w:val="green"/>
          <w:u w:val="single"/>
        </w:rPr>
        <w:t xml:space="preserve"> </w:t>
      </w:r>
      <w:r w:rsidRPr="000E26F9">
        <w:rPr>
          <w:u w:val="single"/>
        </w:rPr>
        <w:t xml:space="preserve">by </w:t>
      </w:r>
      <w:r w:rsidRPr="00244B1F">
        <w:rPr>
          <w:rStyle w:val="Emphasis"/>
          <w:highlight w:val="green"/>
          <w:bdr w:val="single" w:sz="18" w:space="0" w:color="auto"/>
        </w:rPr>
        <w:t>non-governmental entities</w:t>
      </w:r>
      <w:r w:rsidRPr="000E26F9">
        <w:rPr>
          <w:u w:val="single"/>
        </w:rPr>
        <w:t>").</w:t>
      </w:r>
      <w:r w:rsidRPr="000E26F9">
        <w:rPr>
          <w:sz w:val="16"/>
        </w:rPr>
        <w:t xml:space="preserve"> The interests of the Soviet Union in ensuring that, whomever would </w:t>
      </w:r>
      <w:proofErr w:type="gramStart"/>
      <w:r w:rsidRPr="000E26F9">
        <w:rPr>
          <w:sz w:val="16"/>
        </w:rPr>
        <w:t>actually conduct</w:t>
      </w:r>
      <w:proofErr w:type="gramEnd"/>
      <w:r w:rsidRPr="000E26F9">
        <w:rPr>
          <w:sz w:val="16"/>
        </w:rPr>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11F48C09" w14:textId="77777777" w:rsidR="00502331" w:rsidRDefault="00502331" w:rsidP="00502331">
      <w:pPr>
        <w:pStyle w:val="Heading4"/>
      </w:pPr>
      <w:r>
        <w:t xml:space="preserve">b] Unjust refers to a </w:t>
      </w:r>
      <w:r>
        <w:rPr>
          <w:u w:val="single"/>
        </w:rPr>
        <w:t>negative action</w:t>
      </w:r>
      <w:r>
        <w:t xml:space="preserve"> – it means </w:t>
      </w:r>
      <w:r>
        <w:rPr>
          <w:u w:val="single"/>
        </w:rPr>
        <w:t>contrary</w:t>
      </w:r>
      <w:r>
        <w:t>.</w:t>
      </w:r>
    </w:p>
    <w:p w14:paraId="6DACFFAC" w14:textId="77777777" w:rsidR="00502331" w:rsidRPr="00D92843" w:rsidRDefault="00502331" w:rsidP="00502331">
      <w:r w:rsidRPr="002B1040">
        <w:rPr>
          <w:rStyle w:val="Style13ptBold"/>
        </w:rPr>
        <w:t>Black Laws No Date</w:t>
      </w:r>
      <w:r w:rsidRPr="002B1040">
        <w:t xml:space="preserve"> "What is Unjust?"</w:t>
      </w:r>
      <w:r>
        <w:t xml:space="preserve"> </w:t>
      </w:r>
      <w:hyperlink r:id="rId9" w:history="1">
        <w:r w:rsidRPr="003650B6">
          <w:rPr>
            <w:rStyle w:val="Hyperlink"/>
          </w:rPr>
          <w:t>https://thelawdictionary.org/unjust/</w:t>
        </w:r>
      </w:hyperlink>
      <w:r>
        <w:t xml:space="preserve"> //Elmer</w:t>
      </w:r>
    </w:p>
    <w:p w14:paraId="20D9517D" w14:textId="77777777" w:rsidR="00502331" w:rsidRPr="000E26F9" w:rsidRDefault="00502331" w:rsidP="00502331">
      <w:pPr>
        <w:rPr>
          <w:sz w:val="16"/>
        </w:rPr>
      </w:pPr>
      <w:r w:rsidRPr="00244B1F">
        <w:rPr>
          <w:rStyle w:val="Emphasis"/>
          <w:highlight w:val="green"/>
        </w:rPr>
        <w:t>Contrary to right and justice</w:t>
      </w:r>
      <w:r w:rsidRPr="002B1040">
        <w:rPr>
          <w:sz w:val="16"/>
        </w:rPr>
        <w:t>, or to the enjoyment of his rights by another</w:t>
      </w:r>
      <w:r w:rsidRPr="00244B1F">
        <w:rPr>
          <w:rStyle w:val="Emphasis"/>
          <w:highlight w:val="green"/>
        </w:rPr>
        <w:t>, or to the standards of conduct furnished by the laws</w:t>
      </w:r>
      <w:r w:rsidRPr="002B1040">
        <w:rPr>
          <w:sz w:val="16"/>
        </w:rPr>
        <w:t>.</w:t>
      </w:r>
    </w:p>
    <w:p w14:paraId="4C17E062" w14:textId="03313AD9" w:rsidR="00502331" w:rsidRPr="00502331" w:rsidRDefault="00502331" w:rsidP="00502331">
      <w:pPr>
        <w:pStyle w:val="Heading4"/>
        <w:rPr>
          <w:iCs/>
          <w:sz w:val="26"/>
        </w:rPr>
      </w:pPr>
      <w:r>
        <w:lastRenderedPageBreak/>
        <w:t xml:space="preserve">2] </w:t>
      </w:r>
      <w:r>
        <w:rPr>
          <w:u w:val="single"/>
        </w:rPr>
        <w:t>Violation</w:t>
      </w:r>
      <w:r>
        <w:t xml:space="preserve"> – the Affirmative defends </w:t>
      </w:r>
      <w:r>
        <w:t xml:space="preserve">states nationalizing markets and space industries which means they’re adding on tons of things external to the topic </w:t>
      </w:r>
      <w:proofErr w:type="spellStart"/>
      <w:proofErr w:type="gramStart"/>
      <w:r>
        <w:t>ie</w:t>
      </w:r>
      <w:proofErr w:type="spellEnd"/>
      <w:proofErr w:type="gramEnd"/>
      <w:r>
        <w:t xml:space="preserve"> regulating corps and shifting RND and public Sector – don’t let them skirt out of this they literally say “</w:t>
      </w:r>
      <w:r>
        <w:rPr>
          <w:iCs/>
          <w:sz w:val="26"/>
        </w:rPr>
        <w:t xml:space="preserve">Governments should nationalize space industries per the </w:t>
      </w:r>
      <w:proofErr w:type="spellStart"/>
      <w:r>
        <w:rPr>
          <w:iCs/>
          <w:sz w:val="26"/>
        </w:rPr>
        <w:t>Aronoff</w:t>
      </w:r>
      <w:proofErr w:type="spellEnd"/>
      <w:r>
        <w:rPr>
          <w:iCs/>
          <w:sz w:val="26"/>
        </w:rPr>
        <w:t xml:space="preserve"> card</w:t>
      </w:r>
      <w:r>
        <w:rPr>
          <w:iCs/>
          <w:sz w:val="26"/>
        </w:rPr>
        <w:t>”</w:t>
      </w:r>
    </w:p>
    <w:p w14:paraId="4B07DD60" w14:textId="77777777" w:rsidR="00502331" w:rsidRDefault="00502331" w:rsidP="00502331">
      <w:pPr>
        <w:pStyle w:val="Heading4"/>
      </w:pPr>
      <w:r>
        <w:t xml:space="preserve">3] </w:t>
      </w:r>
      <w:r>
        <w:rPr>
          <w:u w:val="single"/>
        </w:rPr>
        <w:t>Standards</w:t>
      </w:r>
      <w:r>
        <w:t xml:space="preserve"> – </w:t>
      </w:r>
      <w:r>
        <w:rPr>
          <w:u w:val="single"/>
        </w:rPr>
        <w:t>Effects</w:t>
      </w:r>
      <w:r>
        <w:t xml:space="preserve"> and </w:t>
      </w:r>
      <w:r>
        <w:rPr>
          <w:u w:val="single"/>
        </w:rPr>
        <w:t>Extra-T</w:t>
      </w:r>
      <w:r>
        <w:t xml:space="preserve"> which are voters for </w:t>
      </w:r>
      <w:r>
        <w:rPr>
          <w:u w:val="single"/>
        </w:rPr>
        <w:t>predictable limits</w:t>
      </w:r>
      <w:r>
        <w:t xml:space="preserve"> and </w:t>
      </w:r>
      <w:r>
        <w:rPr>
          <w:u w:val="single"/>
        </w:rPr>
        <w:t>ground</w:t>
      </w:r>
      <w:r>
        <w:t xml:space="preserve"> – allowing the </w:t>
      </w:r>
      <w:proofErr w:type="spellStart"/>
      <w:r>
        <w:t>Aff</w:t>
      </w:r>
      <w:proofErr w:type="spellEnd"/>
      <w:r>
        <w:t xml:space="preserve"> to defend </w:t>
      </w:r>
      <w:r>
        <w:rPr>
          <w:u w:val="single"/>
        </w:rPr>
        <w:t>implementation</w:t>
      </w:r>
      <w:r>
        <w:t xml:space="preserve"> through </w:t>
      </w:r>
      <w:r>
        <w:rPr>
          <w:u w:val="single"/>
        </w:rPr>
        <w:t>any number</w:t>
      </w:r>
      <w:r>
        <w:t xml:space="preserve"> of agreements/mechanisms explodes </w:t>
      </w:r>
      <w:r>
        <w:rPr>
          <w:u w:val="single"/>
        </w:rPr>
        <w:t>predictable limits</w:t>
      </w:r>
      <w:r>
        <w:t xml:space="preserve"> – it shifts the topic to not </w:t>
      </w:r>
      <w:r>
        <w:rPr>
          <w:u w:val="single"/>
        </w:rPr>
        <w:t>appropriation good/bad</w:t>
      </w:r>
      <w:r>
        <w:t xml:space="preserve"> but </w:t>
      </w:r>
      <w:r>
        <w:rPr>
          <w:u w:val="single"/>
        </w:rPr>
        <w:t>how</w:t>
      </w:r>
      <w:r>
        <w:t xml:space="preserve"> we should end it which skews pre-tournament prep. Allowing them to be </w:t>
      </w:r>
      <w:r>
        <w:rPr>
          <w:u w:val="single"/>
        </w:rPr>
        <w:t>Effects-T</w:t>
      </w:r>
      <w:r>
        <w:t xml:space="preserve"> gives them unlimited </w:t>
      </w:r>
      <w:r>
        <w:rPr>
          <w:u w:val="single"/>
        </w:rPr>
        <w:t>advantage ground</w:t>
      </w:r>
      <w:r>
        <w:t xml:space="preserve"> like multilateral governance good or PTD perception spill-over which skews our ground since they could say our particular mechanism </w:t>
      </w:r>
      <w:r>
        <w:rPr>
          <w:u w:val="single"/>
        </w:rPr>
        <w:t>side-steps</w:t>
      </w:r>
      <w:r>
        <w:t xml:space="preserve"> your links. </w:t>
      </w:r>
    </w:p>
    <w:p w14:paraId="07C49A8C" w14:textId="77777777" w:rsidR="00502331" w:rsidRPr="008406FC" w:rsidRDefault="00502331" w:rsidP="00502331">
      <w:pPr>
        <w:pStyle w:val="Heading4"/>
      </w:pPr>
      <w:r>
        <w:t xml:space="preserve">4] </w:t>
      </w:r>
      <w:r>
        <w:rPr>
          <w:u w:val="single"/>
        </w:rPr>
        <w:t>TVA</w:t>
      </w:r>
      <w:r>
        <w:t xml:space="preserve"> – just defend space mining being bad without the multilateral governance part of the plan. </w:t>
      </w:r>
    </w:p>
    <w:p w14:paraId="1C69AB34" w14:textId="77777777" w:rsidR="00502331" w:rsidRDefault="00502331" w:rsidP="00502331">
      <w:pPr>
        <w:pStyle w:val="Heading4"/>
      </w:pPr>
      <w:r>
        <w:t xml:space="preserve">5] </w:t>
      </w:r>
      <w:r>
        <w:rPr>
          <w:u w:val="single"/>
        </w:rPr>
        <w:t>Paradigm Issues</w:t>
      </w:r>
      <w:r>
        <w:t xml:space="preserve"> – </w:t>
      </w:r>
    </w:p>
    <w:p w14:paraId="1CD9A22A" w14:textId="77777777" w:rsidR="00502331" w:rsidRDefault="00502331" w:rsidP="00502331">
      <w:pPr>
        <w:pStyle w:val="Heading4"/>
      </w:pPr>
      <w:r>
        <w:t xml:space="preserve">a] Topicality is </w:t>
      </w:r>
      <w:r>
        <w:rPr>
          <w:u w:val="single"/>
        </w:rPr>
        <w:t>Drop the Debater</w:t>
      </w:r>
      <w:r>
        <w:t xml:space="preserve"> – it’s a fundamental baseline for debate-ability.</w:t>
      </w:r>
    </w:p>
    <w:p w14:paraId="642EE88B" w14:textId="77777777" w:rsidR="00502331" w:rsidRDefault="00502331" w:rsidP="00502331">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769BFAAE" w14:textId="77777777" w:rsidR="00502331" w:rsidRPr="00B12150" w:rsidRDefault="00502331" w:rsidP="00502331">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2AF19065" w14:textId="77777777" w:rsidR="00502331" w:rsidRPr="00502331" w:rsidRDefault="00502331" w:rsidP="00502331"/>
    <w:p w14:paraId="648D13DE" w14:textId="4D746B39" w:rsidR="00CA1F35" w:rsidRPr="005D3CFE" w:rsidRDefault="00502331" w:rsidP="00CA1F35">
      <w:pPr>
        <w:pStyle w:val="Heading3"/>
      </w:pPr>
      <w:r>
        <w:lastRenderedPageBreak/>
        <w:t>3</w:t>
      </w:r>
    </w:p>
    <w:p w14:paraId="13402543" w14:textId="77777777" w:rsidR="00CA1F35" w:rsidRPr="006421B7" w:rsidRDefault="00CA1F35" w:rsidP="00CA1F35">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1EE22740" w14:textId="77777777" w:rsidR="00CA1F35" w:rsidRPr="00604157" w:rsidRDefault="00CA1F35" w:rsidP="00CA1F35">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14:paraId="650886A8" w14:textId="77777777" w:rsidR="00CA1F35" w:rsidRDefault="00CA1F35" w:rsidP="00CA1F35">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proofErr w:type="gramStart"/>
      <w:r w:rsidRPr="00996020">
        <w:rPr>
          <w:rStyle w:val="StyleUnderline"/>
        </w:rPr>
        <w:t>reduction</w:t>
      </w:r>
      <w:proofErr w:type="gramEnd"/>
      <w:r w:rsidRPr="00996020">
        <w:rPr>
          <w:rStyle w:val="StyleUnderline"/>
        </w:rPr>
        <w:t xml:space="preserve">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 xml:space="preserve">Deploying satellites into low-Earth orbit, as Facebook wants to do, can connect large, </w:t>
      </w:r>
      <w:proofErr w:type="gramStart"/>
      <w:r w:rsidRPr="00996020">
        <w:rPr>
          <w:rStyle w:val="StyleUnderline"/>
        </w:rPr>
        <w:t>previously-unreached</w:t>
      </w:r>
      <w:proofErr w:type="gramEnd"/>
      <w:r w:rsidRPr="00996020">
        <w:rPr>
          <w:rStyle w:val="StyleUnderline"/>
        </w:rPr>
        <w:t xml:space="preserve">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w:t>
      </w:r>
      <w:r w:rsidRPr="00B5169C">
        <w:rPr>
          <w:rStyle w:val="Emphasis"/>
          <w:highlight w:val="cyan"/>
        </w:rPr>
        <w:lastRenderedPageBreak/>
        <w:t xml:space="preserve">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1322D504" w14:textId="77777777" w:rsidR="00CA1F35" w:rsidRDefault="00CA1F35" w:rsidP="00CA1F35">
      <w:pPr>
        <w:pStyle w:val="Heading4"/>
      </w:pPr>
      <w:r>
        <w:t xml:space="preserve">Tech innovation solves every existential threat – cumulative extinction events outweigh the </w:t>
      </w:r>
      <w:proofErr w:type="spellStart"/>
      <w:r>
        <w:t>aff</w:t>
      </w:r>
      <w:proofErr w:type="spellEnd"/>
      <w:r>
        <w:t xml:space="preserve"> </w:t>
      </w:r>
    </w:p>
    <w:p w14:paraId="3A52C934" w14:textId="77777777" w:rsidR="00CA1F35" w:rsidRDefault="00CA1F35" w:rsidP="00CA1F35">
      <w:r>
        <w:t xml:space="preserve">Dylan </w:t>
      </w:r>
      <w:r w:rsidRPr="00B4258B">
        <w:rPr>
          <w:rFonts w:eastAsiaTheme="majorEastAsia" w:cstheme="majorBidi"/>
          <w:b/>
          <w:bCs/>
          <w:sz w:val="26"/>
          <w:szCs w:val="26"/>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14FDA610" w14:textId="77777777" w:rsidR="00CA1F35" w:rsidRPr="00D04076" w:rsidRDefault="00CA1F35" w:rsidP="00CA1F35">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w:t>
      </w:r>
      <w:proofErr w:type="gramStart"/>
      <w:r w:rsidRPr="006421B7">
        <w:rPr>
          <w:sz w:val="14"/>
        </w:rPr>
        <w:t>as long as</w:t>
      </w:r>
      <w:proofErr w:type="gramEnd"/>
      <w:r w:rsidRPr="006421B7">
        <w:rPr>
          <w:sz w:val="14"/>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proofErr w:type="spellStart"/>
      <w:r w:rsidRPr="00F25395">
        <w:rPr>
          <w:rStyle w:val="Emphasis"/>
          <w:highlight w:val="cyan"/>
        </w:rPr>
        <w:t>supervirus</w:t>
      </w:r>
      <w:proofErr w:type="spellEnd"/>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w:t>
      </w:r>
      <w:proofErr w:type="gramStart"/>
      <w:r w:rsidRPr="001C124C">
        <w:rPr>
          <w:rStyle w:val="StyleUnderline"/>
        </w:rPr>
        <w:t xml:space="preserve">as a whole </w:t>
      </w:r>
      <w:r w:rsidRPr="00F25395">
        <w:rPr>
          <w:rStyle w:val="StyleUnderline"/>
          <w:highlight w:val="cyan"/>
        </w:rPr>
        <w:t>makes</w:t>
      </w:r>
      <w:proofErr w:type="gramEnd"/>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w:t>
      </w:r>
      <w:proofErr w:type="gramStart"/>
      <w:r w:rsidRPr="006421B7">
        <w:rPr>
          <w:sz w:val="14"/>
        </w:rPr>
        <w:t>the vast majority of</w:t>
      </w:r>
      <w:proofErr w:type="gramEnd"/>
      <w:r w:rsidRPr="006421B7">
        <w:rPr>
          <w:sz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w:t>
      </w:r>
      <w:r w:rsidRPr="006421B7">
        <w:rPr>
          <w:sz w:val="14"/>
        </w:rPr>
        <w:lastRenderedPageBreak/>
        <w:t xml:space="preserve">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421B7">
        <w:rPr>
          <w:sz w:val="14"/>
        </w:rPr>
        <w:t>scientists, or</w:t>
      </w:r>
      <w:proofErr w:type="gramEnd"/>
      <w:r w:rsidRPr="006421B7">
        <w:rPr>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61D862F1" w14:textId="366B4BF0" w:rsidR="00CA1F35" w:rsidRDefault="00502331" w:rsidP="00CA1F35">
      <w:pPr>
        <w:pStyle w:val="Heading3"/>
      </w:pPr>
      <w:r>
        <w:lastRenderedPageBreak/>
        <w:t>4</w:t>
      </w:r>
    </w:p>
    <w:p w14:paraId="45589B0E" w14:textId="77777777" w:rsidR="00CA1F35" w:rsidRDefault="00CA1F35" w:rsidP="00CA1F35">
      <w:pPr>
        <w:pStyle w:val="Heading4"/>
      </w:pPr>
      <w:r>
        <w:t>CP: The appropriation of outer space by private entities except for asteroid mining is unjust</w:t>
      </w:r>
    </w:p>
    <w:p w14:paraId="73414A50" w14:textId="77777777" w:rsidR="00CA1F35" w:rsidRDefault="00CA1F35" w:rsidP="00CA1F35">
      <w:pPr>
        <w:pStyle w:val="Heading4"/>
      </w:pPr>
      <w:r>
        <w:t xml:space="preserve">Commercial mining solves </w:t>
      </w:r>
      <w:r w:rsidRPr="00F87860">
        <w:rPr>
          <w:u w:val="single"/>
        </w:rPr>
        <w:t>extinction</w:t>
      </w:r>
      <w:r w:rsidRPr="008A0750">
        <w:t xml:space="preserve"> from </w:t>
      </w:r>
      <w:r w:rsidRPr="00CE2361">
        <w:rPr>
          <w:u w:val="single"/>
        </w:rPr>
        <w:t>terror</w:t>
      </w:r>
      <w:r>
        <w:t xml:space="preserve">, </w:t>
      </w:r>
      <w:r w:rsidRPr="00CE2361">
        <w:rPr>
          <w:u w:val="single"/>
        </w:rPr>
        <w:t>war</w:t>
      </w:r>
      <w:r>
        <w:t xml:space="preserve">, and </w:t>
      </w:r>
      <w:r w:rsidRPr="00CE2361">
        <w:rPr>
          <w:u w:val="single"/>
        </w:rPr>
        <w:t>disease</w:t>
      </w:r>
      <w:r>
        <w:t xml:space="preserve"> and is evenly distributed</w:t>
      </w:r>
    </w:p>
    <w:p w14:paraId="2ACCE449" w14:textId="77777777" w:rsidR="00CA1F35" w:rsidRDefault="00CA1F35" w:rsidP="00CA1F35">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115E9CDD" w14:textId="77777777" w:rsidR="00CA1F35" w:rsidRPr="00B117D4" w:rsidRDefault="00CA1F35" w:rsidP="00CA1F35">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F35472">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184EB0">
        <w:rPr>
          <w:sz w:val="12"/>
        </w:rPr>
        <w:t>in order to</w:t>
      </w:r>
      <w:proofErr w:type="gramEnd"/>
      <w:r w:rsidRPr="00184EB0">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184EB0">
        <w:rPr>
          <w:sz w:val="12"/>
        </w:rPr>
        <w:t>exobiologists</w:t>
      </w:r>
      <w:proofErr w:type="spellEnd"/>
      <w:r w:rsidRPr="00184EB0">
        <w:rPr>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 xml:space="preserve">can bring the </w:t>
      </w:r>
      <w:r w:rsidRPr="00F35472">
        <w:rPr>
          <w:rStyle w:val="StyleUnderline"/>
          <w:highlight w:val="green"/>
        </w:rPr>
        <w:lastRenderedPageBreak/>
        <w:t>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proofErr w:type="gramStart"/>
      <w:r w:rsidRPr="00F35472">
        <w:rPr>
          <w:rStyle w:val="Emphasis"/>
          <w:highlight w:val="green"/>
        </w:rPr>
        <w:t>i</w:t>
      </w:r>
      <w:r w:rsidRPr="00500BA2">
        <w:rPr>
          <w:rStyle w:val="StyleUnderline"/>
        </w:rPr>
        <w:t>ntelligence</w:t>
      </w:r>
      <w:proofErr w:type="gramEnd"/>
      <w:r w:rsidRPr="00500BA2">
        <w:rPr>
          <w:rStyle w:val="StyleUnderline"/>
        </w:rPr>
        <w:t xml:space="preserv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w:t>
      </w:r>
      <w:r w:rsidRPr="00184EB0">
        <w:rPr>
          <w:sz w:val="12"/>
        </w:rPr>
        <w:lastRenderedPageBreak/>
        <w:t xml:space="preserve">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75B483AD" w14:textId="20419028" w:rsidR="00CA1F35" w:rsidRDefault="00502331" w:rsidP="00CA1F35">
      <w:pPr>
        <w:pStyle w:val="Heading3"/>
      </w:pPr>
      <w:r>
        <w:lastRenderedPageBreak/>
        <w:t>5</w:t>
      </w:r>
    </w:p>
    <w:p w14:paraId="292C894C" w14:textId="77777777" w:rsidR="00CA1F35" w:rsidRDefault="00CA1F35" w:rsidP="00CA1F35">
      <w:pPr>
        <w:pStyle w:val="Heading4"/>
      </w:pPr>
      <w:r>
        <w:t>NASA is preserving resources by leveraging private partnerships</w:t>
      </w:r>
    </w:p>
    <w:p w14:paraId="2C9BEF6B" w14:textId="77777777" w:rsidR="00CA1F35" w:rsidRDefault="00CA1F35" w:rsidP="00CA1F35">
      <w:r>
        <w:t xml:space="preserve">Miriam </w:t>
      </w:r>
      <w:r w:rsidRPr="00860382">
        <w:rPr>
          <w:rStyle w:val="Style13ptBold"/>
        </w:rPr>
        <w:t>Kramer 21</w:t>
      </w:r>
      <w:r>
        <w:t xml:space="preserve">, author of Space, “NASA's plans for the future hinge on the success of private companies,” </w:t>
      </w:r>
      <w:proofErr w:type="spellStart"/>
      <w:r>
        <w:t>Axios</w:t>
      </w:r>
      <w:proofErr w:type="spellEnd"/>
      <w:r>
        <w:t>, 12-7-2021, https://www.axios.com/nasa-private-spaceflight-plans-5a5710e6-5223-4da3-8c5d-5a712e1d862e.html</w:t>
      </w:r>
    </w:p>
    <w:p w14:paraId="753CA84C" w14:textId="77777777" w:rsidR="00CA1F35" w:rsidRPr="00860382" w:rsidRDefault="00CA1F35" w:rsidP="00CA1F35">
      <w:pPr>
        <w:rPr>
          <w:rStyle w:val="StyleUnderline"/>
        </w:rPr>
      </w:pPr>
      <w:r w:rsidRPr="00860382">
        <w:rPr>
          <w:rStyle w:val="StyleUnderline"/>
        </w:rPr>
        <w:t>The private space players who will drive NASA's plans for the coming decade are declaring themselves and defining the stakes.</w:t>
      </w:r>
      <w:r>
        <w:rPr>
          <w:rStyle w:val="StyleUnderline"/>
        </w:rPr>
        <w:t xml:space="preserve"> </w:t>
      </w:r>
      <w:r w:rsidRPr="00860382">
        <w:rPr>
          <w:rStyle w:val="StyleUnderline"/>
        </w:rPr>
        <w:t xml:space="preserve">Why it matters: </w:t>
      </w:r>
      <w:r w:rsidRPr="00D26273">
        <w:rPr>
          <w:rStyle w:val="StyleUnderline"/>
          <w:highlight w:val="cyan"/>
        </w:rPr>
        <w:t>NASA plans to focus on getting people to Mars and the Moon</w:t>
      </w:r>
      <w:r w:rsidRPr="00860382">
        <w:rPr>
          <w:rStyle w:val="StyleUnderline"/>
        </w:rPr>
        <w:t xml:space="preserve">, and its deep space exploration </w:t>
      </w:r>
      <w:r w:rsidRPr="00D26273">
        <w:rPr>
          <w:rStyle w:val="Emphasis"/>
          <w:highlight w:val="cyan"/>
        </w:rPr>
        <w:t>ambitions hinge on the agency</w:t>
      </w:r>
      <w:r w:rsidRPr="00D26273">
        <w:rPr>
          <w:rStyle w:val="StyleUnderline"/>
          <w:highlight w:val="cyan"/>
        </w:rPr>
        <w:t xml:space="preserve"> </w:t>
      </w:r>
      <w:r w:rsidRPr="00D26273">
        <w:rPr>
          <w:rStyle w:val="Emphasis"/>
          <w:highlight w:val="cyan"/>
        </w:rPr>
        <w:t xml:space="preserve">being able to successfully hand over major operations </w:t>
      </w:r>
      <w:r w:rsidRPr="009B5FEF">
        <w:rPr>
          <w:rStyle w:val="Emphasis"/>
        </w:rPr>
        <w:t xml:space="preserve">in low-Earth orbit </w:t>
      </w:r>
      <w:r w:rsidRPr="00D26273">
        <w:rPr>
          <w:rStyle w:val="Emphasis"/>
          <w:highlight w:val="cyan"/>
        </w:rPr>
        <w:t>to private companies</w:t>
      </w:r>
      <w:r w:rsidRPr="00860382">
        <w:rPr>
          <w:rStyle w:val="Emphasis"/>
        </w:rPr>
        <w:t>.</w:t>
      </w:r>
      <w:r>
        <w:rPr>
          <w:rStyle w:val="Emphasis"/>
        </w:rPr>
        <w:t xml:space="preserve"> </w:t>
      </w:r>
      <w:r w:rsidRPr="00860382">
        <w:rPr>
          <w:rStyle w:val="StyleUnderline"/>
        </w:rPr>
        <w:t>The space agency hopes companies will build private space stations that its astronauts can use and to continue to buy space on private rockets for launching its satellites and other payloads to orbit and beyond</w:t>
      </w:r>
      <w:r w:rsidRPr="00860382">
        <w:rPr>
          <w:sz w:val="12"/>
        </w:rPr>
        <w:t xml:space="preserve">. NASA's "big experiment" right now is to test where these commercial partnerships work, the Planetary Society's Casey Dreier told </w:t>
      </w:r>
      <w:proofErr w:type="spellStart"/>
      <w:r w:rsidRPr="00860382">
        <w:rPr>
          <w:sz w:val="12"/>
        </w:rPr>
        <w:t>Axios</w:t>
      </w:r>
      <w:proofErr w:type="spellEnd"/>
      <w:r w:rsidRPr="00860382">
        <w:rPr>
          <w:sz w:val="12"/>
        </w:rPr>
        <w:t xml:space="preserve">. </w:t>
      </w:r>
      <w:r w:rsidRPr="00860382">
        <w:rPr>
          <w:rStyle w:val="StyleUnderline"/>
        </w:rPr>
        <w:t>What's happening: Last week, NASA announced it would award multimillion-dollar contracts to three teams of commercial space companies to start designing and building privately operated space stations.</w:t>
      </w:r>
    </w:p>
    <w:p w14:paraId="33114FF1" w14:textId="77777777" w:rsidR="00CA1F35" w:rsidRDefault="00CA1F35" w:rsidP="00CA1F35"/>
    <w:p w14:paraId="3A348C6B" w14:textId="77777777" w:rsidR="00CA1F35" w:rsidRPr="00766E76" w:rsidRDefault="00CA1F35" w:rsidP="00CA1F35">
      <w:pPr>
        <w:pStyle w:val="Heading4"/>
      </w:pPr>
      <w:r w:rsidRPr="00766E76">
        <w:t>Plan forces spending trade-offs that crush effective Earth sciences --- risks catastrophic climate change</w:t>
      </w:r>
    </w:p>
    <w:p w14:paraId="0CFBC3BC" w14:textId="77777777" w:rsidR="00CA1F35" w:rsidRDefault="00CA1F35" w:rsidP="00CA1F35">
      <w:proofErr w:type="spellStart"/>
      <w:r w:rsidRPr="003A03C0">
        <w:rPr>
          <w:rStyle w:val="Style13ptBold"/>
          <w:rFonts w:eastAsiaTheme="majorEastAsia"/>
        </w:rPr>
        <w:t>Haymet</w:t>
      </w:r>
      <w:proofErr w:type="spellEnd"/>
      <w:r w:rsidRPr="003A03C0">
        <w:rPr>
          <w:rStyle w:val="Style13ptBold"/>
          <w:rFonts w:eastAsiaTheme="majorEastAsia"/>
        </w:rPr>
        <w:t xml:space="preserve"> 7</w:t>
      </w:r>
      <w:r>
        <w:t xml:space="preserve"> (Tony, Director of the Scripps Institution of Oceanography – University of California, San </w:t>
      </w:r>
      <w:r w:rsidRPr="00E94671">
        <w:t xml:space="preserve">Diego, Mark Abbott, Dean of the College of Oceanic and Atmospheric Science – Oregon State University, and Jim </w:t>
      </w:r>
      <w:proofErr w:type="spellStart"/>
      <w:r w:rsidRPr="00E94671">
        <w:t>Luyten</w:t>
      </w:r>
      <w:proofErr w:type="spellEnd"/>
      <w:r w:rsidRPr="00E94671">
        <w:t xml:space="preserve">, Acting Director – Woods Hole Oceanographic Institution, “The Planet NASA Needs to Explore”, Washington Post, 5-10, </w:t>
      </w:r>
      <w:hyperlink r:id="rId10" w:history="1">
        <w:r w:rsidRPr="00E94671">
          <w:t>http://www.washingtonpost.com/wp-dyn/content/article/2007/05/09/AR2007050902451.html</w:t>
        </w:r>
      </w:hyperlink>
      <w:r w:rsidRPr="00E94671">
        <w:t>)</w:t>
      </w:r>
    </w:p>
    <w:p w14:paraId="3190B520" w14:textId="77777777" w:rsidR="00CA1F35" w:rsidRPr="00E94671" w:rsidRDefault="00CA1F35" w:rsidP="00CA1F35">
      <w:pPr>
        <w:rPr>
          <w:sz w:val="16"/>
        </w:rPr>
      </w:pPr>
      <w:r w:rsidRPr="00E94671">
        <w:rPr>
          <w:sz w:val="16"/>
        </w:rPr>
        <w:t xml:space="preserve">Decades ago, a shift in NASA priorities sidelined progress in human </w:t>
      </w:r>
      <w:r w:rsidRPr="008E65F1">
        <w:rPr>
          <w:rStyle w:val="StyleUnderline"/>
          <w:rFonts w:eastAsiaTheme="majorEastAsia"/>
        </w:rPr>
        <w:t>space exploration</w:t>
      </w:r>
      <w:r w:rsidRPr="00E94671">
        <w:rPr>
          <w:sz w:val="16"/>
        </w:rPr>
        <w:t xml:space="preserve">. As momentum gathers to reinvigorate human space missions to the moon and Mars, we </w:t>
      </w:r>
      <w:r w:rsidRPr="008E65F1">
        <w:rPr>
          <w:rStyle w:val="StyleUnderline"/>
          <w:rFonts w:eastAsiaTheme="majorEastAsia"/>
        </w:rPr>
        <w:t>risk hurting</w:t>
      </w:r>
      <w:r w:rsidRPr="00E94671">
        <w:rPr>
          <w:sz w:val="16"/>
        </w:rPr>
        <w:t xml:space="preserve"> ourselves, and </w:t>
      </w:r>
      <w:r w:rsidRPr="008E65F1">
        <w:rPr>
          <w:rStyle w:val="StyleUnderline"/>
          <w:rFonts w:eastAsiaTheme="majorEastAsia"/>
        </w:rPr>
        <w:t xml:space="preserve">Earth, in the long run. </w:t>
      </w:r>
      <w:r w:rsidRPr="00C75601">
        <w:rPr>
          <w:rStyle w:val="StyleUnderline"/>
          <w:rFonts w:eastAsiaTheme="majorEastAsia"/>
          <w:highlight w:val="cyan"/>
        </w:rPr>
        <w:t>Our planet</w:t>
      </w:r>
      <w:r w:rsidRPr="00E94671">
        <w:rPr>
          <w:sz w:val="16"/>
        </w:rPr>
        <w:t xml:space="preserve"> -- not the moon or Mars -- </w:t>
      </w:r>
      <w:r w:rsidRPr="00C75601">
        <w:rPr>
          <w:rStyle w:val="StyleUnderline"/>
          <w:rFonts w:eastAsiaTheme="majorEastAsia"/>
          <w:highlight w:val="cyan"/>
        </w:rPr>
        <w:t>is under significant threat from</w:t>
      </w:r>
      <w:r w:rsidRPr="00E94671">
        <w:rPr>
          <w:sz w:val="16"/>
        </w:rPr>
        <w:t xml:space="preserve"> the consequences of </w:t>
      </w:r>
      <w:r w:rsidRPr="008E65F1">
        <w:rPr>
          <w:rStyle w:val="StyleUnderline"/>
          <w:rFonts w:eastAsiaTheme="majorEastAsia"/>
        </w:rPr>
        <w:t xml:space="preserve">rapid </w:t>
      </w:r>
      <w:r w:rsidRPr="00C75601">
        <w:rPr>
          <w:rStyle w:val="StyleUnderline"/>
          <w:rFonts w:eastAsiaTheme="majorEastAsia"/>
          <w:highlight w:val="cyan"/>
        </w:rPr>
        <w:t>climate change</w:t>
      </w:r>
      <w:r w:rsidRPr="00E94671">
        <w:rPr>
          <w:sz w:val="16"/>
        </w:rPr>
        <w:t xml:space="preserve">. Yet the </w:t>
      </w:r>
      <w:r w:rsidRPr="00C75601">
        <w:rPr>
          <w:rStyle w:val="Emphasis"/>
          <w:highlight w:val="cyan"/>
        </w:rPr>
        <w:t>changing NASA priorities will threaten exploration</w:t>
      </w:r>
      <w:r w:rsidRPr="00E94671">
        <w:rPr>
          <w:sz w:val="16"/>
        </w:rPr>
        <w:t xml:space="preserve"> here </w:t>
      </w:r>
      <w:r w:rsidRPr="00C75601">
        <w:rPr>
          <w:rStyle w:val="Emphasis"/>
          <w:highlight w:val="cyan"/>
        </w:rPr>
        <w:t>at home</w:t>
      </w:r>
      <w:r w:rsidRPr="00E94671">
        <w:rPr>
          <w:sz w:val="16"/>
        </w:rPr>
        <w:t>.</w:t>
      </w:r>
    </w:p>
    <w:p w14:paraId="17815E73" w14:textId="77777777" w:rsidR="00CA1F35" w:rsidRPr="00E94671" w:rsidRDefault="00CA1F35" w:rsidP="00CA1F35">
      <w:pPr>
        <w:rPr>
          <w:sz w:val="16"/>
        </w:rPr>
      </w:pPr>
      <w:r w:rsidRPr="00C75601">
        <w:rPr>
          <w:rStyle w:val="StyleUnderline"/>
          <w:rFonts w:eastAsiaTheme="majorEastAsia"/>
          <w:highlight w:val="cyan"/>
        </w:rPr>
        <w:t>NASA</w:t>
      </w:r>
      <w:r w:rsidRPr="00E94671">
        <w:rPr>
          <w:sz w:val="16"/>
        </w:rPr>
        <w:t xml:space="preserve"> not only launches shuttles and builds space stations, </w:t>
      </w:r>
      <w:proofErr w:type="gramStart"/>
      <w:r w:rsidRPr="00E94671">
        <w:rPr>
          <w:sz w:val="16"/>
        </w:rPr>
        <w:t>it</w:t>
      </w:r>
      <w:proofErr w:type="gramEnd"/>
      <w:r w:rsidRPr="00E94671">
        <w:rPr>
          <w:sz w:val="16"/>
        </w:rPr>
        <w:t xml:space="preserve"> also </w:t>
      </w:r>
      <w:r w:rsidRPr="008E65F1">
        <w:rPr>
          <w:rStyle w:val="StyleUnderline"/>
          <w:rFonts w:eastAsiaTheme="majorEastAsia"/>
        </w:rPr>
        <w:t xml:space="preserve">builds and </w:t>
      </w:r>
      <w:r w:rsidRPr="00C75601">
        <w:rPr>
          <w:rStyle w:val="StyleUnderline"/>
          <w:rFonts w:eastAsiaTheme="majorEastAsia"/>
          <w:highlight w:val="cyan"/>
        </w:rPr>
        <w:t>operates</w:t>
      </w:r>
      <w:r w:rsidRPr="00E94671">
        <w:rPr>
          <w:sz w:val="16"/>
        </w:rPr>
        <w:t xml:space="preserve"> our nation's </w:t>
      </w:r>
      <w:r w:rsidRPr="00C75601">
        <w:rPr>
          <w:rStyle w:val="StyleUnderline"/>
          <w:rFonts w:eastAsiaTheme="majorEastAsia"/>
          <w:highlight w:val="cyan"/>
        </w:rPr>
        <w:t>sat</w:t>
      </w:r>
      <w:r w:rsidRPr="008E65F1">
        <w:rPr>
          <w:rStyle w:val="StyleUnderline"/>
          <w:rFonts w:eastAsiaTheme="majorEastAsia"/>
        </w:rPr>
        <w:t>ellite</w:t>
      </w:r>
      <w:r w:rsidRPr="00C75601">
        <w:rPr>
          <w:rStyle w:val="StyleUnderline"/>
          <w:rFonts w:eastAsiaTheme="majorEastAsia"/>
          <w:highlight w:val="cyan"/>
        </w:rPr>
        <w:t>s</w:t>
      </w:r>
      <w:r w:rsidRPr="008E65F1">
        <w:rPr>
          <w:rStyle w:val="StyleUnderline"/>
          <w:rFonts w:eastAsiaTheme="majorEastAsia"/>
        </w:rPr>
        <w:t xml:space="preserve"> </w:t>
      </w:r>
      <w:r w:rsidRPr="00C75601">
        <w:rPr>
          <w:rStyle w:val="StyleUnderline"/>
          <w:rFonts w:eastAsiaTheme="majorEastAsia"/>
          <w:highlight w:val="cyan"/>
        </w:rPr>
        <w:t>that</w:t>
      </w:r>
      <w:r w:rsidRPr="00E94671">
        <w:rPr>
          <w:sz w:val="16"/>
        </w:rPr>
        <w:t xml:space="preserve"> observe and monitor the Earth. These satellites </w:t>
      </w:r>
      <w:r w:rsidRPr="00C75601">
        <w:rPr>
          <w:rStyle w:val="StyleUnderline"/>
          <w:rFonts w:eastAsiaTheme="majorEastAsia"/>
          <w:highlight w:val="cyan"/>
        </w:rPr>
        <w:t>collect crucial</w:t>
      </w:r>
      <w:r w:rsidRPr="008E65F1">
        <w:rPr>
          <w:rStyle w:val="StyleUnderline"/>
          <w:rFonts w:eastAsiaTheme="majorEastAsia"/>
        </w:rPr>
        <w:t xml:space="preserve"> global </w:t>
      </w:r>
      <w:r w:rsidRPr="00C75601">
        <w:rPr>
          <w:rStyle w:val="StyleUnderline"/>
          <w:rFonts w:eastAsiaTheme="majorEastAsia"/>
          <w:highlight w:val="cyan"/>
        </w:rPr>
        <w:t>data</w:t>
      </w:r>
      <w:r w:rsidRPr="00E94671">
        <w:rPr>
          <w:sz w:val="16"/>
        </w:rPr>
        <w:t xml:space="preserve"> on winds, </w:t>
      </w:r>
      <w:proofErr w:type="gramStart"/>
      <w:r w:rsidRPr="00E94671">
        <w:rPr>
          <w:sz w:val="16"/>
        </w:rPr>
        <w:t>ice</w:t>
      </w:r>
      <w:proofErr w:type="gramEnd"/>
      <w:r w:rsidRPr="00E94671">
        <w:rPr>
          <w:sz w:val="16"/>
        </w:rPr>
        <w:t xml:space="preserve"> and oceans. </w:t>
      </w:r>
      <w:r w:rsidRPr="008E65F1">
        <w:rPr>
          <w:rStyle w:val="StyleUnderline"/>
          <w:rFonts w:eastAsiaTheme="majorEastAsia"/>
        </w:rPr>
        <w:t>They</w:t>
      </w:r>
      <w:r w:rsidRPr="00E94671">
        <w:rPr>
          <w:sz w:val="16"/>
        </w:rPr>
        <w:t xml:space="preserve"> help us forecast hurricanes, </w:t>
      </w:r>
      <w:r w:rsidRPr="00C75601">
        <w:rPr>
          <w:rStyle w:val="StyleUnderline"/>
          <w:rFonts w:eastAsiaTheme="majorEastAsia"/>
          <w:highlight w:val="cyan"/>
        </w:rPr>
        <w:t>track</w:t>
      </w:r>
      <w:r w:rsidRPr="00E94671">
        <w:rPr>
          <w:sz w:val="16"/>
        </w:rPr>
        <w:t xml:space="preserve"> the </w:t>
      </w:r>
      <w:r w:rsidRPr="008E65F1">
        <w:rPr>
          <w:rStyle w:val="StyleUnderline"/>
          <w:rFonts w:eastAsiaTheme="majorEastAsia"/>
        </w:rPr>
        <w:t>loss of</w:t>
      </w:r>
      <w:r w:rsidRPr="00E94671">
        <w:rPr>
          <w:sz w:val="16"/>
        </w:rPr>
        <w:t xml:space="preserve"> </w:t>
      </w:r>
      <w:proofErr w:type="gramStart"/>
      <w:r w:rsidRPr="00E94671">
        <w:rPr>
          <w:sz w:val="16"/>
        </w:rPr>
        <w:t xml:space="preserve">Arctic </w:t>
      </w:r>
      <w:r w:rsidRPr="00C75601">
        <w:rPr>
          <w:rStyle w:val="StyleUnderline"/>
          <w:rFonts w:eastAsiaTheme="majorEastAsia"/>
          <w:highlight w:val="cyan"/>
        </w:rPr>
        <w:t>sea</w:t>
      </w:r>
      <w:proofErr w:type="gramEnd"/>
      <w:r w:rsidRPr="00C75601">
        <w:rPr>
          <w:rStyle w:val="StyleUnderline"/>
          <w:rFonts w:eastAsiaTheme="majorEastAsia"/>
          <w:highlight w:val="cyan"/>
        </w:rPr>
        <w:t xml:space="preserve"> ice and</w:t>
      </w:r>
      <w:r w:rsidRPr="00E94671">
        <w:rPr>
          <w:sz w:val="16"/>
        </w:rPr>
        <w:t xml:space="preserve"> the </w:t>
      </w:r>
      <w:r w:rsidRPr="008E65F1">
        <w:rPr>
          <w:rStyle w:val="StyleUnderline"/>
          <w:rFonts w:eastAsiaTheme="majorEastAsia"/>
        </w:rPr>
        <w:t xml:space="preserve">rise of </w:t>
      </w:r>
      <w:r w:rsidRPr="00C75601">
        <w:rPr>
          <w:rStyle w:val="StyleUnderline"/>
          <w:rFonts w:eastAsiaTheme="majorEastAsia"/>
          <w:highlight w:val="cyan"/>
        </w:rPr>
        <w:t>sea levels, and</w:t>
      </w:r>
      <w:r w:rsidRPr="008E65F1">
        <w:rPr>
          <w:rStyle w:val="StyleUnderline"/>
          <w:rFonts w:eastAsiaTheme="majorEastAsia"/>
        </w:rPr>
        <w:t xml:space="preserve"> understand and </w:t>
      </w:r>
      <w:r w:rsidRPr="00C75601">
        <w:rPr>
          <w:rStyle w:val="StyleUnderline"/>
          <w:rFonts w:eastAsiaTheme="majorEastAsia"/>
          <w:highlight w:val="cyan"/>
        </w:rPr>
        <w:t>prepare for climate changes</w:t>
      </w:r>
      <w:r w:rsidRPr="008E65F1">
        <w:rPr>
          <w:rStyle w:val="StyleUnderline"/>
        </w:rPr>
        <w:t>.</w:t>
      </w:r>
    </w:p>
    <w:p w14:paraId="591122BD" w14:textId="77777777" w:rsidR="00CA1F35" w:rsidRPr="00E94671" w:rsidRDefault="00CA1F35" w:rsidP="00CA1F35">
      <w:pPr>
        <w:rPr>
          <w:sz w:val="16"/>
        </w:rPr>
      </w:pPr>
      <w:r w:rsidRPr="00E94671">
        <w:rPr>
          <w:sz w:val="16"/>
        </w:rPr>
        <w:t xml:space="preserve">NASA's budget for science missions has declined 30 percent in the past six years, and that trend is expected to continue. </w:t>
      </w:r>
      <w:r w:rsidRPr="00C75601">
        <w:rPr>
          <w:rStyle w:val="StyleUnderline"/>
          <w:rFonts w:eastAsiaTheme="majorEastAsia"/>
          <w:highlight w:val="cyan"/>
        </w:rPr>
        <w:t>As</w:t>
      </w:r>
      <w:r w:rsidRPr="00E94671">
        <w:rPr>
          <w:sz w:val="16"/>
        </w:rPr>
        <w:t xml:space="preserve"> more </w:t>
      </w:r>
      <w:r w:rsidRPr="00C75601">
        <w:rPr>
          <w:rStyle w:val="StyleUnderline"/>
          <w:rFonts w:eastAsiaTheme="majorEastAsia"/>
          <w:highlight w:val="cyan"/>
        </w:rPr>
        <w:t>dollars</w:t>
      </w:r>
      <w:r w:rsidRPr="008E65F1">
        <w:rPr>
          <w:rStyle w:val="StyleUnderline"/>
        </w:rPr>
        <w:t xml:space="preserve"> </w:t>
      </w:r>
      <w:r w:rsidRPr="00C75601">
        <w:rPr>
          <w:rStyle w:val="StyleUnderline"/>
          <w:rFonts w:eastAsiaTheme="majorEastAsia"/>
          <w:highlight w:val="cyan"/>
        </w:rPr>
        <w:t>are</w:t>
      </w:r>
      <w:r w:rsidRPr="00C75601">
        <w:rPr>
          <w:rStyle w:val="Heading3Char"/>
          <w:highlight w:val="cyan"/>
        </w:rPr>
        <w:t xml:space="preserve"> </w:t>
      </w:r>
      <w:r w:rsidRPr="00C75601">
        <w:rPr>
          <w:rStyle w:val="Emphasis"/>
          <w:highlight w:val="cyan"/>
        </w:rPr>
        <w:t>reallocated</w:t>
      </w:r>
      <w:r w:rsidRPr="00E94671">
        <w:rPr>
          <w:rStyle w:val="Heading3Char"/>
        </w:rPr>
        <w:t xml:space="preserve"> </w:t>
      </w:r>
      <w:r w:rsidRPr="008E65F1">
        <w:rPr>
          <w:rStyle w:val="StyleUnderline"/>
          <w:rFonts w:eastAsiaTheme="majorEastAsia"/>
        </w:rPr>
        <w:t>to prepare for missions</w:t>
      </w:r>
      <w:r w:rsidRPr="00E94671">
        <w:rPr>
          <w:sz w:val="16"/>
        </w:rPr>
        <w:t xml:space="preserve"> back to the moon and Mars</w:t>
      </w:r>
      <w:r w:rsidRPr="008E65F1">
        <w:rPr>
          <w:rStyle w:val="StyleUnderline"/>
        </w:rPr>
        <w:t xml:space="preserve">, </w:t>
      </w:r>
      <w:r w:rsidRPr="008E65F1">
        <w:rPr>
          <w:rStyle w:val="StyleUnderline"/>
          <w:rFonts w:eastAsiaTheme="majorEastAsia"/>
        </w:rPr>
        <w:t xml:space="preserve">sophisticated </w:t>
      </w:r>
      <w:r w:rsidRPr="00C75601">
        <w:rPr>
          <w:rStyle w:val="StyleUnderline"/>
          <w:rFonts w:eastAsiaTheme="majorEastAsia"/>
          <w:highlight w:val="cyan"/>
        </w:rPr>
        <w:t>new satellites</w:t>
      </w:r>
      <w:r w:rsidRPr="008E65F1">
        <w:rPr>
          <w:rStyle w:val="StyleUnderline"/>
          <w:rFonts w:eastAsiaTheme="majorEastAsia"/>
        </w:rPr>
        <w:t xml:space="preserve"> to observe the Earth </w:t>
      </w:r>
      <w:r w:rsidRPr="00C75601">
        <w:rPr>
          <w:rStyle w:val="StyleUnderline"/>
          <w:rFonts w:eastAsiaTheme="majorEastAsia"/>
          <w:highlight w:val="cyan"/>
        </w:rPr>
        <w:t>will be</w:t>
      </w:r>
      <w:r w:rsidRPr="00C75601">
        <w:rPr>
          <w:rStyle w:val="Heading3Char"/>
          <w:highlight w:val="cyan"/>
        </w:rPr>
        <w:t xml:space="preserve"> </w:t>
      </w:r>
      <w:r w:rsidRPr="00C75601">
        <w:rPr>
          <w:rStyle w:val="Emphasis"/>
          <w:highlight w:val="cyan"/>
        </w:rPr>
        <w:t>delayed, harming Earth sciences</w:t>
      </w:r>
      <w:r w:rsidRPr="008E65F1">
        <w:rPr>
          <w:rStyle w:val="Emphasis"/>
        </w:rPr>
        <w:t>.</w:t>
      </w:r>
    </w:p>
    <w:p w14:paraId="016E9903" w14:textId="77777777" w:rsidR="00CA1F35" w:rsidRPr="00E94671" w:rsidRDefault="00CA1F35" w:rsidP="00CA1F35">
      <w:pPr>
        <w:rPr>
          <w:sz w:val="16"/>
        </w:rPr>
      </w:pPr>
      <w:r w:rsidRPr="00E94671">
        <w:rPr>
          <w:sz w:val="16"/>
        </w:rPr>
        <w:t xml:space="preserve">The National Academy of Sciences has noted that </w:t>
      </w:r>
      <w:r w:rsidRPr="008E65F1">
        <w:rPr>
          <w:rStyle w:val="StyleUnderline"/>
          <w:rFonts w:eastAsiaTheme="majorEastAsia"/>
        </w:rPr>
        <w:t>the Landsat</w:t>
      </w:r>
      <w:r w:rsidRPr="00E94671">
        <w:rPr>
          <w:sz w:val="16"/>
        </w:rPr>
        <w:t xml:space="preserve"> satellite </w:t>
      </w:r>
      <w:r w:rsidRPr="008E65F1">
        <w:rPr>
          <w:rStyle w:val="StyleUnderline"/>
          <w:rFonts w:eastAsiaTheme="majorEastAsia"/>
        </w:rPr>
        <w:t>system, which takes important measurements of global vegetation</w:t>
      </w:r>
      <w:r w:rsidRPr="00E94671">
        <w:rPr>
          <w:sz w:val="16"/>
        </w:rPr>
        <w:t xml:space="preserve">, is in its fourth decade of operation and </w:t>
      </w:r>
      <w:r w:rsidRPr="008E65F1">
        <w:rPr>
          <w:rStyle w:val="StyleUnderline"/>
          <w:rFonts w:eastAsiaTheme="majorEastAsia"/>
        </w:rPr>
        <w:t>could fail</w:t>
      </w:r>
      <w:r w:rsidRPr="00E94671">
        <w:rPr>
          <w:sz w:val="16"/>
        </w:rPr>
        <w:t xml:space="preserve"> without a clear plan for </w:t>
      </w:r>
      <w:r w:rsidRPr="00E94671">
        <w:rPr>
          <w:sz w:val="16"/>
        </w:rPr>
        <w:lastRenderedPageBreak/>
        <w:t xml:space="preserve">continuation. </w:t>
      </w:r>
      <w:r w:rsidRPr="008E65F1">
        <w:rPr>
          <w:rStyle w:val="StyleUnderline"/>
          <w:rFonts w:eastAsiaTheme="majorEastAsia"/>
        </w:rPr>
        <w:t>The same is true for</w:t>
      </w:r>
      <w:r w:rsidRPr="00E94671">
        <w:rPr>
          <w:sz w:val="16"/>
        </w:rPr>
        <w:t xml:space="preserve"> the </w:t>
      </w:r>
      <w:proofErr w:type="spellStart"/>
      <w:r w:rsidRPr="008E65F1">
        <w:rPr>
          <w:rStyle w:val="StyleUnderline"/>
          <w:rFonts w:eastAsiaTheme="majorEastAsia"/>
        </w:rPr>
        <w:t>QuikSCAT</w:t>
      </w:r>
      <w:proofErr w:type="spellEnd"/>
      <w:r w:rsidRPr="00E94671">
        <w:rPr>
          <w:sz w:val="16"/>
        </w:rPr>
        <w:t xml:space="preserve"> satellite, </w:t>
      </w:r>
      <w:r w:rsidRPr="008E65F1">
        <w:rPr>
          <w:rStyle w:val="StyleUnderline"/>
          <w:rFonts w:eastAsiaTheme="majorEastAsia"/>
        </w:rPr>
        <w:t>which provides critical wind data</w:t>
      </w:r>
      <w:r w:rsidRPr="00E94671">
        <w:rPr>
          <w:sz w:val="16"/>
        </w:rPr>
        <w:t xml:space="preserve"> used in forecasting hurricanes and El Niño effects.</w:t>
      </w:r>
    </w:p>
    <w:p w14:paraId="0AF0AE3B" w14:textId="77777777" w:rsidR="00CA1F35" w:rsidRPr="00E94671" w:rsidRDefault="00CA1F35" w:rsidP="00CA1F35">
      <w:pPr>
        <w:rPr>
          <w:sz w:val="16"/>
        </w:rPr>
      </w:pPr>
      <w:r w:rsidRPr="00E94671">
        <w:rPr>
          <w:sz w:val="16"/>
        </w:rPr>
        <w:t>In January, a partnership of university and NASA scientists demonstrated that climate change and higher ocean temperatures were reducing the growth of microscopic plants and animals at the heart of the marine food web.</w:t>
      </w:r>
    </w:p>
    <w:p w14:paraId="4E58D25E" w14:textId="77777777" w:rsidR="00CA1F35" w:rsidRPr="00E94671" w:rsidRDefault="00CA1F35" w:rsidP="00CA1F35">
      <w:pPr>
        <w:rPr>
          <w:sz w:val="16"/>
        </w:rPr>
      </w:pPr>
      <w:r w:rsidRPr="00E94671">
        <w:rPr>
          <w:sz w:val="16"/>
        </w:rPr>
        <w:t>Their analysis was based on nearly a decade of NASA satellite measurements of ocean color, which unfortunately are at risk of being interrupted for several years.</w:t>
      </w:r>
    </w:p>
    <w:p w14:paraId="408B49AF" w14:textId="77777777" w:rsidR="00CA1F35" w:rsidRPr="008E65F1" w:rsidRDefault="00CA1F35" w:rsidP="00CA1F35">
      <w:pPr>
        <w:rPr>
          <w:rStyle w:val="Emphasis"/>
        </w:rPr>
      </w:pPr>
      <w:r w:rsidRPr="008E65F1">
        <w:rPr>
          <w:rStyle w:val="StyleUnderline"/>
          <w:rFonts w:eastAsiaTheme="majorEastAsia"/>
        </w:rPr>
        <w:t>Sea levels are rising</w:t>
      </w:r>
      <w:r w:rsidRPr="00E94671">
        <w:rPr>
          <w:sz w:val="16"/>
        </w:rPr>
        <w:t xml:space="preserve">, and the Arctic Ocean may be ice-free in summer. The </w:t>
      </w:r>
      <w:r w:rsidRPr="008E65F1">
        <w:rPr>
          <w:rStyle w:val="StyleUnderline"/>
          <w:rFonts w:eastAsiaTheme="majorEastAsia"/>
        </w:rPr>
        <w:t>buildup of carbon dioxide in</w:t>
      </w:r>
      <w:r w:rsidRPr="00E94671">
        <w:rPr>
          <w:sz w:val="16"/>
        </w:rPr>
        <w:t xml:space="preserve"> the </w:t>
      </w:r>
      <w:r w:rsidRPr="008E65F1">
        <w:rPr>
          <w:rStyle w:val="StyleUnderline"/>
          <w:rFonts w:eastAsiaTheme="majorEastAsia"/>
        </w:rPr>
        <w:t>oceans threatens to make them more acidic, which may</w:t>
      </w:r>
      <w:r w:rsidRPr="00E94671">
        <w:rPr>
          <w:sz w:val="16"/>
        </w:rPr>
        <w:t xml:space="preserve"> in turn </w:t>
      </w:r>
      <w:r w:rsidRPr="008E65F1">
        <w:rPr>
          <w:rStyle w:val="StyleUnderline"/>
          <w:rFonts w:eastAsiaTheme="majorEastAsia"/>
        </w:rPr>
        <w:t>hinder the ability of</w:t>
      </w:r>
      <w:r w:rsidRPr="00E94671">
        <w:rPr>
          <w:sz w:val="16"/>
        </w:rPr>
        <w:t xml:space="preserve"> some types of </w:t>
      </w:r>
      <w:r w:rsidRPr="008E65F1">
        <w:rPr>
          <w:rStyle w:val="StyleUnderline"/>
          <w:rFonts w:eastAsiaTheme="majorEastAsia"/>
        </w:rPr>
        <w:t>marine life</w:t>
      </w:r>
      <w:r w:rsidRPr="00E94671">
        <w:rPr>
          <w:sz w:val="16"/>
        </w:rPr>
        <w:t xml:space="preserve">, including corals, to build their shells and skeletons. </w:t>
      </w:r>
      <w:r w:rsidRPr="008E65F1">
        <w:rPr>
          <w:rStyle w:val="Emphasis"/>
        </w:rPr>
        <w:t>We must learn</w:t>
      </w:r>
      <w:r w:rsidRPr="00E94671">
        <w:rPr>
          <w:sz w:val="16"/>
        </w:rPr>
        <w:t xml:space="preserve"> as much as we can </w:t>
      </w:r>
      <w:r w:rsidRPr="008E65F1">
        <w:rPr>
          <w:rStyle w:val="Emphasis"/>
        </w:rPr>
        <w:t>to assess</w:t>
      </w:r>
      <w:r w:rsidRPr="00E94671">
        <w:rPr>
          <w:sz w:val="16"/>
        </w:rPr>
        <w:t xml:space="preserve"> these </w:t>
      </w:r>
      <w:r w:rsidRPr="008E65F1">
        <w:rPr>
          <w:rStyle w:val="Emphasis"/>
        </w:rPr>
        <w:t>threats and develop solutions.</w:t>
      </w:r>
    </w:p>
    <w:p w14:paraId="3A96A587" w14:textId="77777777" w:rsidR="00CA1F35" w:rsidRPr="00E94671" w:rsidRDefault="00CA1F35" w:rsidP="00CA1F35">
      <w:pPr>
        <w:rPr>
          <w:sz w:val="16"/>
        </w:rPr>
      </w:pPr>
      <w:r w:rsidRPr="008E65F1">
        <w:rPr>
          <w:rStyle w:val="StyleUnderline"/>
          <w:rFonts w:eastAsiaTheme="majorEastAsia"/>
        </w:rPr>
        <w:t>Satellites provide coverage of vast, remote regions</w:t>
      </w:r>
      <w:r w:rsidRPr="00E94671">
        <w:rPr>
          <w:sz w:val="16"/>
        </w:rPr>
        <w:t xml:space="preserve"> of our planet </w:t>
      </w:r>
      <w:r w:rsidRPr="008E65F1">
        <w:rPr>
          <w:rStyle w:val="StyleUnderline"/>
          <w:rFonts w:eastAsiaTheme="majorEastAsia"/>
        </w:rPr>
        <w:t>that would otherwise remain unseen, especially the oceans, which play an important role in climate change. Without accurate data</w:t>
      </w:r>
      <w:r w:rsidRPr="00E94671">
        <w:rPr>
          <w:sz w:val="16"/>
        </w:rPr>
        <w:t xml:space="preserve"> on such fundamentals as sea surface height, </w:t>
      </w:r>
      <w:proofErr w:type="gramStart"/>
      <w:r w:rsidRPr="00E94671">
        <w:rPr>
          <w:sz w:val="16"/>
        </w:rPr>
        <w:t>temperatures</w:t>
      </w:r>
      <w:proofErr w:type="gramEnd"/>
      <w:r w:rsidRPr="00E94671">
        <w:rPr>
          <w:sz w:val="16"/>
        </w:rPr>
        <w:t xml:space="preserve"> and biomass, as well as glacier heights and snowpack thickness, </w:t>
      </w:r>
      <w:r w:rsidRPr="008E65F1">
        <w:rPr>
          <w:rStyle w:val="StyleUnderline"/>
          <w:rFonts w:eastAsiaTheme="majorEastAsia"/>
        </w:rPr>
        <w:t>we will not</w:t>
      </w:r>
      <w:r w:rsidRPr="00E94671">
        <w:rPr>
          <w:sz w:val="16"/>
        </w:rPr>
        <w:t xml:space="preserve"> be able to </w:t>
      </w:r>
      <w:r w:rsidRPr="008E65F1">
        <w:rPr>
          <w:rStyle w:val="StyleUnderline"/>
          <w:rFonts w:eastAsiaTheme="majorEastAsia"/>
        </w:rPr>
        <w:t>understand</w:t>
      </w:r>
      <w:r w:rsidRPr="00E94671">
        <w:rPr>
          <w:sz w:val="16"/>
        </w:rPr>
        <w:t xml:space="preserve"> the likelihood of </w:t>
      </w:r>
      <w:r w:rsidRPr="008E65F1">
        <w:rPr>
          <w:rStyle w:val="StyleUnderline"/>
          <w:rFonts w:eastAsiaTheme="majorEastAsia"/>
        </w:rPr>
        <w:t>dangers</w:t>
      </w:r>
      <w:r w:rsidRPr="00E94671">
        <w:rPr>
          <w:sz w:val="16"/>
        </w:rPr>
        <w:t xml:space="preserve"> such as more severe hurricanes along the Gulf Coast or more frequent forest fires in the Pacific Northwest.</w:t>
      </w:r>
    </w:p>
    <w:p w14:paraId="4058F58C" w14:textId="77777777" w:rsidR="00CA1F35" w:rsidRPr="00E94671" w:rsidRDefault="00CA1F35" w:rsidP="00CA1F35">
      <w:r w:rsidRPr="00C75601">
        <w:rPr>
          <w:rStyle w:val="StyleUnderline"/>
          <w:highlight w:val="cyan"/>
        </w:rPr>
        <w:t>Climate change is the</w:t>
      </w:r>
      <w:r w:rsidRPr="00C75601">
        <w:rPr>
          <w:highlight w:val="cyan"/>
        </w:rPr>
        <w:t xml:space="preserve"> </w:t>
      </w:r>
      <w:r w:rsidRPr="00C75601">
        <w:rPr>
          <w:rStyle w:val="Emphasis"/>
          <w:highlight w:val="cyan"/>
        </w:rPr>
        <w:t>most critical problem</w:t>
      </w:r>
      <w:r w:rsidRPr="00E94671">
        <w:t xml:space="preserve"> </w:t>
      </w:r>
      <w:r w:rsidRPr="008E65F1">
        <w:rPr>
          <w:rStyle w:val="StyleUnderline"/>
        </w:rPr>
        <w:t>the Earth has ever faced</w:t>
      </w:r>
      <w:r w:rsidRPr="00E94671">
        <w:t>.</w:t>
      </w:r>
    </w:p>
    <w:p w14:paraId="2FD0DCF8" w14:textId="77777777" w:rsidR="00CA1F35" w:rsidRPr="00E94671" w:rsidRDefault="00CA1F35" w:rsidP="00CA1F35">
      <w:pPr>
        <w:rPr>
          <w:sz w:val="16"/>
        </w:rPr>
      </w:pPr>
      <w:r w:rsidRPr="00E94671">
        <w:rPr>
          <w:sz w:val="16"/>
        </w:rPr>
        <w:t xml:space="preserve">Government agencies and the private sector, as well as individual citizens, need to better grasp the risks and potential paths of global climate change. </w:t>
      </w:r>
      <w:r w:rsidRPr="00C75601">
        <w:rPr>
          <w:rStyle w:val="StyleUnderline"/>
          <w:rFonts w:eastAsiaTheme="majorEastAsia"/>
          <w:highlight w:val="cyan"/>
        </w:rPr>
        <w:t>Mitigating</w:t>
      </w:r>
      <w:r w:rsidRPr="00E94671">
        <w:rPr>
          <w:sz w:val="16"/>
        </w:rPr>
        <w:t xml:space="preserve"> these </w:t>
      </w:r>
      <w:r w:rsidRPr="00C75601">
        <w:rPr>
          <w:rStyle w:val="StyleUnderline"/>
          <w:rFonts w:eastAsiaTheme="majorEastAsia"/>
          <w:highlight w:val="cyan"/>
        </w:rPr>
        <w:t>risks</w:t>
      </w:r>
      <w:r w:rsidRPr="008E65F1">
        <w:rPr>
          <w:rStyle w:val="StyleUnderline"/>
          <w:rFonts w:eastAsiaTheme="majorEastAsia"/>
        </w:rPr>
        <w:t xml:space="preserve"> and preparing for</w:t>
      </w:r>
      <w:r w:rsidRPr="00E94671">
        <w:rPr>
          <w:sz w:val="16"/>
        </w:rPr>
        <w:t xml:space="preserve"> the </w:t>
      </w:r>
      <w:r w:rsidRPr="008E65F1">
        <w:rPr>
          <w:rStyle w:val="StyleUnderline"/>
          <w:rFonts w:eastAsiaTheme="majorEastAsia"/>
        </w:rPr>
        <w:t>effects</w:t>
      </w:r>
      <w:r w:rsidRPr="00E94671">
        <w:rPr>
          <w:sz w:val="16"/>
        </w:rPr>
        <w:t xml:space="preserve"> of warming </w:t>
      </w:r>
      <w:r w:rsidRPr="00C75601">
        <w:rPr>
          <w:rStyle w:val="StyleUnderline"/>
          <w:rFonts w:eastAsiaTheme="majorEastAsia"/>
          <w:highlight w:val="cyan"/>
        </w:rPr>
        <w:t>will require scientific understanding</w:t>
      </w:r>
      <w:r w:rsidRPr="00E94671">
        <w:rPr>
          <w:sz w:val="16"/>
        </w:rPr>
        <w:t xml:space="preserve"> of how our complex planet operates, how it is changing, and how that change will affect the environment and human society.</w:t>
      </w:r>
    </w:p>
    <w:p w14:paraId="7AB9D927" w14:textId="77777777" w:rsidR="00CA1F35" w:rsidRDefault="00CA1F35" w:rsidP="00CA1F35">
      <w:pPr>
        <w:rPr>
          <w:rStyle w:val="StyleUnderline"/>
        </w:rPr>
      </w:pPr>
      <w:r w:rsidRPr="00E94671">
        <w:rPr>
          <w:sz w:val="16"/>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RPr="008E65F1">
        <w:rPr>
          <w:rStyle w:val="StyleUnderline"/>
          <w:rFonts w:eastAsiaTheme="majorEastAsia"/>
        </w:rPr>
        <w:t>we can't afford to be so starry-eyed that we overlook our own planet</w:t>
      </w:r>
      <w:r w:rsidRPr="008E65F1">
        <w:rPr>
          <w:rStyle w:val="StyleUnderline"/>
        </w:rPr>
        <w:t>.</w:t>
      </w:r>
    </w:p>
    <w:p w14:paraId="46CC9CD0" w14:textId="77777777" w:rsidR="00CA1F35" w:rsidRDefault="00CA1F35" w:rsidP="00CA1F35">
      <w:pPr>
        <w:rPr>
          <w:rStyle w:val="StyleUnderline"/>
        </w:rPr>
      </w:pPr>
    </w:p>
    <w:p w14:paraId="32A8A3EA" w14:textId="77777777" w:rsidR="00CA1F35" w:rsidRPr="004C0DE1" w:rsidRDefault="00CA1F35" w:rsidP="00CA1F35">
      <w:pPr>
        <w:pStyle w:val="Heading4"/>
      </w:pPr>
      <w:r>
        <w:t xml:space="preserve">Climate Change Causes </w:t>
      </w:r>
      <w:r w:rsidRPr="004C0DE1">
        <w:t>Extinction</w:t>
      </w:r>
      <w:r>
        <w:t xml:space="preserve"> and mass suffering – 12 studies</w:t>
      </w:r>
    </w:p>
    <w:p w14:paraId="0AA5255F" w14:textId="77777777" w:rsidR="00CA1F35" w:rsidRPr="004C0DE1" w:rsidRDefault="00CA1F35" w:rsidP="00CA1F35">
      <w:r w:rsidRPr="004C0DE1">
        <w:rPr>
          <w:rStyle w:val="Style13ptBold"/>
        </w:rPr>
        <w:t xml:space="preserve">Ng ’19 </w:t>
      </w:r>
      <w:r w:rsidRPr="004C0DE1">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 RP]</w:t>
      </w:r>
    </w:p>
    <w:p w14:paraId="7C976D6C" w14:textId="06CA4BE9" w:rsidR="00CA1F35" w:rsidRDefault="00CA1F35" w:rsidP="00CA1F35">
      <w:pPr>
        <w:rPr>
          <w:sz w:val="16"/>
        </w:rPr>
      </w:pPr>
      <w:r w:rsidRPr="004C0DE1">
        <w:rPr>
          <w:sz w:val="16"/>
        </w:rPr>
        <w:t xml:space="preserve">Catastrophic </w:t>
      </w:r>
      <w:r w:rsidRPr="00C42A85">
        <w:rPr>
          <w:rStyle w:val="StyleUnderline"/>
          <w:highlight w:val="yellow"/>
        </w:rPr>
        <w:t>climate change</w:t>
      </w:r>
      <w:r>
        <w:rPr>
          <w:sz w:val="16"/>
        </w:rPr>
        <w:t xml:space="preserve"> </w:t>
      </w:r>
      <w:r w:rsidRPr="004C0DE1">
        <w:rPr>
          <w:sz w:val="16"/>
        </w:rPr>
        <w:t xml:space="preserve">Though by no means certain, CCC </w:t>
      </w:r>
      <w:r w:rsidRPr="00C42A85">
        <w:rPr>
          <w:rStyle w:val="StyleUnderline"/>
          <w:highlight w:val="yellow"/>
        </w:rPr>
        <w:t xml:space="preserve">causing </w:t>
      </w:r>
      <w:r w:rsidRPr="00C42A85">
        <w:rPr>
          <w:rStyle w:val="Emphasis"/>
          <w:highlight w:val="yellow"/>
        </w:rPr>
        <w:t>global extinction</w:t>
      </w:r>
      <w:r w:rsidRPr="004C0DE1">
        <w:rPr>
          <w:rStyle w:val="StyleUnderline"/>
        </w:rPr>
        <w:t xml:space="preserve"> is possible </w:t>
      </w:r>
      <w:r w:rsidRPr="00C42A85">
        <w:rPr>
          <w:rStyle w:val="StyleUnderline"/>
          <w:highlight w:val="yellow"/>
        </w:rPr>
        <w:t xml:space="preserve">due to </w:t>
      </w:r>
      <w:r w:rsidRPr="00D2098E">
        <w:rPr>
          <w:rStyle w:val="Emphasis"/>
        </w:rPr>
        <w:t>interrelated factors</w:t>
      </w:r>
      <w:r w:rsidRPr="004C0DE1">
        <w:rPr>
          <w:rStyle w:val="StyleUnderline"/>
        </w:rPr>
        <w:t xml:space="preserve"> of </w:t>
      </w:r>
      <w:r w:rsidRPr="004C0DE1">
        <w:rPr>
          <w:rStyle w:val="Emphasis"/>
        </w:rPr>
        <w:t>non‐linearity</w:t>
      </w:r>
      <w:r w:rsidRPr="004C0DE1">
        <w:rPr>
          <w:rStyle w:val="StyleUnderline"/>
        </w:rPr>
        <w:t xml:space="preserve">, </w:t>
      </w:r>
      <w:r w:rsidRPr="00C42A85">
        <w:rPr>
          <w:rStyle w:val="Emphasis"/>
          <w:highlight w:val="yellow"/>
        </w:rPr>
        <w:t>cascading effects</w:t>
      </w:r>
      <w:r w:rsidRPr="00C42A85">
        <w:rPr>
          <w:rStyle w:val="StyleUnderline"/>
          <w:highlight w:val="yellow"/>
        </w:rPr>
        <w:t xml:space="preserve">, </w:t>
      </w:r>
      <w:r w:rsidRPr="00C42A85">
        <w:rPr>
          <w:rStyle w:val="Emphasis"/>
          <w:highlight w:val="yellow"/>
        </w:rPr>
        <w:t>positive feedbacks</w:t>
      </w:r>
      <w:r w:rsidRPr="00C42A85">
        <w:rPr>
          <w:rStyle w:val="StyleUnderline"/>
          <w:highlight w:val="yellow"/>
        </w:rPr>
        <w:t xml:space="preserve">, </w:t>
      </w:r>
      <w:r w:rsidRPr="00C42A85">
        <w:rPr>
          <w:rStyle w:val="Emphasis"/>
          <w:highlight w:val="yellow"/>
        </w:rPr>
        <w:t>multiplicative factors</w:t>
      </w:r>
      <w:r w:rsidRPr="00C42A85">
        <w:rPr>
          <w:rStyle w:val="StyleUnderline"/>
          <w:highlight w:val="yellow"/>
        </w:rPr>
        <w:t>,</w:t>
      </w:r>
      <w:r w:rsidRPr="004C0DE1">
        <w:rPr>
          <w:rStyle w:val="StyleUnderline"/>
        </w:rPr>
        <w:t xml:space="preserve"> </w:t>
      </w:r>
      <w:r w:rsidRPr="004C0DE1">
        <w:rPr>
          <w:rStyle w:val="Emphasis"/>
        </w:rPr>
        <w:t>critical thresholds</w:t>
      </w:r>
      <w:r w:rsidRPr="004C0DE1">
        <w:rPr>
          <w:rStyle w:val="StyleUnderline"/>
        </w:rPr>
        <w:t xml:space="preserve"> </w:t>
      </w:r>
      <w:r w:rsidRPr="00C42A85">
        <w:rPr>
          <w:rStyle w:val="StyleUnderline"/>
          <w:highlight w:val="yellow"/>
        </w:rPr>
        <w:t xml:space="preserve">and </w:t>
      </w:r>
      <w:r w:rsidRPr="00C42A85">
        <w:rPr>
          <w:rStyle w:val="Emphasis"/>
          <w:highlight w:val="yellow"/>
        </w:rPr>
        <w:t>tipping points</w:t>
      </w:r>
      <w:r w:rsidRPr="00C42A85">
        <w:rPr>
          <w:sz w:val="16"/>
          <w:highlight w:val="yellow"/>
        </w:rPr>
        <w:t xml:space="preserve"> (</w:t>
      </w:r>
      <w:r w:rsidRPr="004C0DE1">
        <w:rPr>
          <w:sz w:val="16"/>
        </w:rPr>
        <w:t xml:space="preserve">e.g. </w:t>
      </w:r>
      <w:proofErr w:type="spellStart"/>
      <w:r w:rsidRPr="004C0DE1">
        <w:rPr>
          <w:sz w:val="16"/>
        </w:rPr>
        <w:t>Barnosky</w:t>
      </w:r>
      <w:proofErr w:type="spellEnd"/>
      <w:r w:rsidRPr="004C0DE1">
        <w:rPr>
          <w:sz w:val="16"/>
        </w:rPr>
        <w:t xml:space="preserve"> and </w:t>
      </w:r>
      <w:proofErr w:type="spellStart"/>
      <w:r w:rsidRPr="004C0DE1">
        <w:rPr>
          <w:sz w:val="16"/>
        </w:rPr>
        <w:t>Hadly</w:t>
      </w:r>
      <w:proofErr w:type="spellEnd"/>
      <w:r w:rsidRPr="004C0DE1">
        <w:rPr>
          <w:sz w:val="16"/>
        </w:rPr>
        <w:t>,</w:t>
      </w:r>
      <w:r>
        <w:rPr>
          <w:sz w:val="16"/>
        </w:rPr>
        <w:t xml:space="preserve"> </w:t>
      </w:r>
      <w:hyperlink r:id="rId11" w:anchor="gpol12647-bib-0005" w:history="1">
        <w:r w:rsidRPr="004C0DE1">
          <w:rPr>
            <w:rStyle w:val="Hyperlink"/>
            <w:sz w:val="16"/>
          </w:rPr>
          <w:t>2016</w:t>
        </w:r>
      </w:hyperlink>
      <w:r w:rsidRPr="004C0DE1">
        <w:rPr>
          <w:sz w:val="16"/>
        </w:rPr>
        <w:t xml:space="preserve">; </w:t>
      </w:r>
      <w:proofErr w:type="spellStart"/>
      <w:r w:rsidRPr="004C0DE1">
        <w:rPr>
          <w:sz w:val="16"/>
        </w:rPr>
        <w:t>Belaia</w:t>
      </w:r>
      <w:proofErr w:type="spellEnd"/>
      <w:r w:rsidRPr="004C0DE1">
        <w:rPr>
          <w:sz w:val="16"/>
        </w:rPr>
        <w:t xml:space="preserve"> et</w:t>
      </w:r>
      <w:r>
        <w:rPr>
          <w:sz w:val="16"/>
        </w:rPr>
        <w:t xml:space="preserve"> </w:t>
      </w:r>
      <w:r w:rsidRPr="004C0DE1">
        <w:rPr>
          <w:sz w:val="16"/>
        </w:rPr>
        <w:t>al.,</w:t>
      </w:r>
      <w:r>
        <w:rPr>
          <w:sz w:val="16"/>
        </w:rPr>
        <w:t xml:space="preserve"> </w:t>
      </w:r>
      <w:hyperlink r:id="rId12" w:anchor="gpol12647-bib-0008" w:history="1">
        <w:r w:rsidRPr="004C0DE1">
          <w:rPr>
            <w:rStyle w:val="Hyperlink"/>
            <w:sz w:val="16"/>
          </w:rPr>
          <w:t>2017</w:t>
        </w:r>
      </w:hyperlink>
      <w:r w:rsidRPr="004C0DE1">
        <w:rPr>
          <w:sz w:val="16"/>
        </w:rPr>
        <w:t xml:space="preserve">; </w:t>
      </w:r>
      <w:proofErr w:type="spellStart"/>
      <w:r w:rsidRPr="004C0DE1">
        <w:rPr>
          <w:sz w:val="16"/>
        </w:rPr>
        <w:t>Buldyrev</w:t>
      </w:r>
      <w:proofErr w:type="spellEnd"/>
      <w:r w:rsidRPr="004C0DE1">
        <w:rPr>
          <w:sz w:val="16"/>
        </w:rPr>
        <w:t xml:space="preserve"> et</w:t>
      </w:r>
      <w:r>
        <w:rPr>
          <w:sz w:val="16"/>
        </w:rPr>
        <w:t xml:space="preserve"> </w:t>
      </w:r>
      <w:r w:rsidRPr="004C0DE1">
        <w:rPr>
          <w:sz w:val="16"/>
        </w:rPr>
        <w:t>al.,</w:t>
      </w:r>
      <w:r>
        <w:rPr>
          <w:sz w:val="16"/>
        </w:rPr>
        <w:t xml:space="preserve"> </w:t>
      </w:r>
      <w:hyperlink r:id="rId13" w:anchor="gpol12647-bib-0016" w:history="1">
        <w:r w:rsidRPr="004C0DE1">
          <w:rPr>
            <w:rStyle w:val="Hyperlink"/>
            <w:sz w:val="16"/>
          </w:rPr>
          <w:t>2010</w:t>
        </w:r>
      </w:hyperlink>
      <w:r w:rsidRPr="004C0DE1">
        <w:rPr>
          <w:sz w:val="16"/>
        </w:rPr>
        <w:t>; Grainger,</w:t>
      </w:r>
      <w:r>
        <w:rPr>
          <w:sz w:val="16"/>
        </w:rPr>
        <w:t xml:space="preserve"> </w:t>
      </w:r>
      <w:hyperlink r:id="rId14" w:anchor="gpol12647-bib-0027" w:history="1">
        <w:r w:rsidRPr="004C0DE1">
          <w:rPr>
            <w:rStyle w:val="Hyperlink"/>
            <w:sz w:val="16"/>
          </w:rPr>
          <w:t>2017</w:t>
        </w:r>
      </w:hyperlink>
      <w:r w:rsidRPr="004C0DE1">
        <w:rPr>
          <w:sz w:val="16"/>
        </w:rPr>
        <w:t>; Hansen and Sato,</w:t>
      </w:r>
      <w:r>
        <w:rPr>
          <w:sz w:val="16"/>
        </w:rPr>
        <w:t xml:space="preserve"> </w:t>
      </w:r>
      <w:hyperlink r:id="rId15" w:anchor="gpol12647-bib-0029" w:history="1">
        <w:r w:rsidRPr="004C0DE1">
          <w:rPr>
            <w:rStyle w:val="Hyperlink"/>
            <w:sz w:val="16"/>
          </w:rPr>
          <w:t>2012</w:t>
        </w:r>
      </w:hyperlink>
      <w:r w:rsidRPr="004C0DE1">
        <w:rPr>
          <w:sz w:val="16"/>
        </w:rPr>
        <w:t>; IPCC</w:t>
      </w:r>
      <w:r>
        <w:rPr>
          <w:sz w:val="16"/>
        </w:rPr>
        <w:t xml:space="preserve"> </w:t>
      </w:r>
      <w:hyperlink r:id="rId16" w:anchor="gpol12647-bib-0031" w:history="1">
        <w:r w:rsidRPr="004C0DE1">
          <w:rPr>
            <w:rStyle w:val="Hyperlink"/>
            <w:sz w:val="16"/>
          </w:rPr>
          <w:t>2014</w:t>
        </w:r>
      </w:hyperlink>
      <w:r w:rsidRPr="004C0DE1">
        <w:rPr>
          <w:sz w:val="16"/>
        </w:rPr>
        <w:t xml:space="preserve">; </w:t>
      </w:r>
      <w:proofErr w:type="spellStart"/>
      <w:r w:rsidRPr="004C0DE1">
        <w:rPr>
          <w:sz w:val="16"/>
        </w:rPr>
        <w:t>Kareiva</w:t>
      </w:r>
      <w:proofErr w:type="spellEnd"/>
      <w:r w:rsidRPr="004C0DE1">
        <w:rPr>
          <w:sz w:val="16"/>
        </w:rPr>
        <w:t xml:space="preserve"> and Carranza,</w:t>
      </w:r>
      <w:r>
        <w:rPr>
          <w:sz w:val="16"/>
        </w:rPr>
        <w:t xml:space="preserve"> </w:t>
      </w:r>
      <w:hyperlink r:id="rId17" w:anchor="gpol12647-bib-0033" w:history="1">
        <w:r w:rsidRPr="004C0DE1">
          <w:rPr>
            <w:rStyle w:val="Hyperlink"/>
            <w:sz w:val="16"/>
          </w:rPr>
          <w:t>2018</w:t>
        </w:r>
      </w:hyperlink>
      <w:r w:rsidRPr="004C0DE1">
        <w:rPr>
          <w:sz w:val="16"/>
        </w:rPr>
        <w:t xml:space="preserve">; Osmond and </w:t>
      </w:r>
      <w:proofErr w:type="spellStart"/>
      <w:r w:rsidRPr="004C0DE1">
        <w:rPr>
          <w:sz w:val="16"/>
        </w:rPr>
        <w:t>Klausmeier</w:t>
      </w:r>
      <w:proofErr w:type="spellEnd"/>
      <w:r w:rsidRPr="004C0DE1">
        <w:rPr>
          <w:sz w:val="16"/>
        </w:rPr>
        <w:t>,</w:t>
      </w:r>
      <w:r>
        <w:rPr>
          <w:sz w:val="16"/>
        </w:rPr>
        <w:t xml:space="preserve"> </w:t>
      </w:r>
      <w:hyperlink r:id="rId18" w:anchor="gpol12647-bib-0056" w:history="1">
        <w:r w:rsidRPr="004C0DE1">
          <w:rPr>
            <w:rStyle w:val="Hyperlink"/>
            <w:sz w:val="16"/>
          </w:rPr>
          <w:t>2017</w:t>
        </w:r>
      </w:hyperlink>
      <w:r w:rsidRPr="004C0DE1">
        <w:rPr>
          <w:sz w:val="16"/>
        </w:rPr>
        <w:t>; Rothman,</w:t>
      </w:r>
      <w:r>
        <w:rPr>
          <w:sz w:val="16"/>
        </w:rPr>
        <w:t xml:space="preserve"> </w:t>
      </w:r>
      <w:hyperlink r:id="rId19" w:anchor="gpol12647-bib-0066" w:history="1">
        <w:r w:rsidRPr="004C0DE1">
          <w:rPr>
            <w:rStyle w:val="Hyperlink"/>
            <w:sz w:val="16"/>
          </w:rPr>
          <w:t>2017</w:t>
        </w:r>
      </w:hyperlink>
      <w:r w:rsidRPr="004C0DE1">
        <w:rPr>
          <w:sz w:val="16"/>
        </w:rPr>
        <w:t>; Schuur et</w:t>
      </w:r>
      <w:r>
        <w:rPr>
          <w:sz w:val="16"/>
        </w:rPr>
        <w:t xml:space="preserve"> </w:t>
      </w:r>
      <w:r w:rsidRPr="004C0DE1">
        <w:rPr>
          <w:sz w:val="16"/>
        </w:rPr>
        <w:t>al.,</w:t>
      </w:r>
      <w:r>
        <w:rPr>
          <w:sz w:val="16"/>
        </w:rPr>
        <w:t xml:space="preserve"> </w:t>
      </w:r>
      <w:hyperlink r:id="rId20" w:anchor="gpol12647-bib-0069" w:history="1">
        <w:r w:rsidRPr="004C0DE1">
          <w:rPr>
            <w:rStyle w:val="Hyperlink"/>
            <w:sz w:val="16"/>
          </w:rPr>
          <w:t>2015</w:t>
        </w:r>
      </w:hyperlink>
      <w:r w:rsidRPr="004C0DE1">
        <w:rPr>
          <w:sz w:val="16"/>
        </w:rPr>
        <w:t xml:space="preserve">; Sims and </w:t>
      </w:r>
      <w:proofErr w:type="spellStart"/>
      <w:r w:rsidRPr="004C0DE1">
        <w:rPr>
          <w:sz w:val="16"/>
        </w:rPr>
        <w:t>Finnoff</w:t>
      </w:r>
      <w:proofErr w:type="spellEnd"/>
      <w:r w:rsidRPr="004C0DE1">
        <w:rPr>
          <w:sz w:val="16"/>
        </w:rPr>
        <w:t>,</w:t>
      </w:r>
      <w:r>
        <w:rPr>
          <w:sz w:val="16"/>
        </w:rPr>
        <w:t xml:space="preserve"> </w:t>
      </w:r>
      <w:hyperlink r:id="rId21" w:anchor="gpol12647-bib-0072" w:history="1">
        <w:r w:rsidRPr="004C0DE1">
          <w:rPr>
            <w:rStyle w:val="Hyperlink"/>
            <w:sz w:val="16"/>
          </w:rPr>
          <w:t>2016</w:t>
        </w:r>
      </w:hyperlink>
      <w:r w:rsidRPr="004C0DE1">
        <w:rPr>
          <w:sz w:val="16"/>
        </w:rPr>
        <w:t>; Van Aalst,</w:t>
      </w:r>
      <w:r>
        <w:rPr>
          <w:sz w:val="16"/>
        </w:rPr>
        <w:t xml:space="preserve"> </w:t>
      </w:r>
      <w:hyperlink r:id="rId22" w:anchor="gpol12647-bib-0079" w:history="1">
        <w:r w:rsidRPr="004C0DE1">
          <w:rPr>
            <w:rStyle w:val="Hyperlink"/>
            <w:sz w:val="16"/>
          </w:rPr>
          <w:t>2006</w:t>
        </w:r>
      </w:hyperlink>
      <w:r w:rsidRPr="004C0DE1">
        <w:rPr>
          <w:sz w:val="16"/>
        </w:rPr>
        <w:t>).</w:t>
      </w:r>
      <w:hyperlink r:id="rId23" w:anchor="gpol12647-note-1009_67" w:tooltip="Link to note" w:history="1">
        <w:r w:rsidRPr="004C0DE1">
          <w:rPr>
            <w:rStyle w:val="Hyperlink"/>
            <w:sz w:val="16"/>
          </w:rPr>
          <w:t>7</w:t>
        </w:r>
      </w:hyperlink>
      <w:r>
        <w:rPr>
          <w:sz w:val="16"/>
        </w:rPr>
        <w:t xml:space="preserve"> </w:t>
      </w:r>
      <w:r w:rsidRPr="00C42A85">
        <w:rPr>
          <w:rStyle w:val="StyleUnderline"/>
          <w:highlight w:val="yellow"/>
        </w:rPr>
        <w:t>A</w:t>
      </w:r>
      <w:r w:rsidRPr="004C0DE1">
        <w:rPr>
          <w:sz w:val="16"/>
        </w:rPr>
        <w:t xml:space="preserve"> possibly </w:t>
      </w:r>
      <w:r w:rsidRPr="00C42A85">
        <w:rPr>
          <w:rStyle w:val="Emphasis"/>
          <w:highlight w:val="yellow"/>
        </w:rPr>
        <w:t>imminent</w:t>
      </w:r>
      <w:r w:rsidRPr="00C42A85">
        <w:rPr>
          <w:rStyle w:val="StyleUnderline"/>
          <w:highlight w:val="yellow"/>
        </w:rPr>
        <w:t xml:space="preserve"> tipping point could be</w:t>
      </w:r>
      <w:r w:rsidRPr="004C0DE1">
        <w:rPr>
          <w:sz w:val="16"/>
        </w:rPr>
        <w:t xml:space="preserve"> in the form of </w:t>
      </w:r>
      <w:r w:rsidRPr="004C0DE1">
        <w:rPr>
          <w:rStyle w:val="StyleUnderline"/>
        </w:rPr>
        <w:t>‘</w:t>
      </w:r>
      <w:r w:rsidRPr="00C42A85">
        <w:rPr>
          <w:rStyle w:val="StyleUnderline"/>
          <w:highlight w:val="yellow"/>
        </w:rPr>
        <w:t xml:space="preserve">an abrupt </w:t>
      </w:r>
      <w:r w:rsidRPr="00C42A85">
        <w:rPr>
          <w:rStyle w:val="Emphasis"/>
          <w:highlight w:val="yellow"/>
        </w:rPr>
        <w:t>ice sheet collapse</w:t>
      </w:r>
      <w:r w:rsidRPr="004C0DE1">
        <w:rPr>
          <w:rStyle w:val="StyleUnderline"/>
        </w:rPr>
        <w:t xml:space="preserve"> [that] </w:t>
      </w:r>
      <w:r w:rsidRPr="00D2098E">
        <w:rPr>
          <w:rStyle w:val="StyleUnderline"/>
        </w:rPr>
        <w:t>could cause</w:t>
      </w:r>
      <w:r w:rsidRPr="00D2098E">
        <w:rPr>
          <w:sz w:val="16"/>
        </w:rPr>
        <w:t xml:space="preserve"> a </w:t>
      </w:r>
      <w:r w:rsidRPr="00D2098E">
        <w:rPr>
          <w:rStyle w:val="Emphasis"/>
        </w:rPr>
        <w:t>rapid</w:t>
      </w:r>
      <w:r w:rsidRPr="00D2098E">
        <w:rPr>
          <w:rStyle w:val="StyleUnderline"/>
        </w:rPr>
        <w:t xml:space="preserve"> sea level rise’</w:t>
      </w:r>
      <w:r w:rsidRPr="00D2098E">
        <w:rPr>
          <w:sz w:val="16"/>
        </w:rPr>
        <w:t xml:space="preserve"> (Baum et</w:t>
      </w:r>
      <w:r>
        <w:rPr>
          <w:sz w:val="16"/>
        </w:rPr>
        <w:t xml:space="preserve"> </w:t>
      </w:r>
      <w:r w:rsidRPr="00D2098E">
        <w:rPr>
          <w:sz w:val="16"/>
        </w:rPr>
        <w:t>al.,</w:t>
      </w:r>
      <w:r>
        <w:rPr>
          <w:sz w:val="16"/>
        </w:rPr>
        <w:t xml:space="preserve"> </w:t>
      </w:r>
      <w:hyperlink r:id="rId24" w:anchor="gpol12647-bib-0006" w:history="1">
        <w:r w:rsidRPr="00D2098E">
          <w:rPr>
            <w:rStyle w:val="Hyperlink"/>
            <w:sz w:val="16"/>
          </w:rPr>
          <w:t>2011</w:t>
        </w:r>
      </w:hyperlink>
      <w:r w:rsidRPr="00D2098E">
        <w:rPr>
          <w:sz w:val="16"/>
        </w:rPr>
        <w:t xml:space="preserve">, p. 399). </w:t>
      </w:r>
      <w:r w:rsidRPr="00D2098E">
        <w:rPr>
          <w:rStyle w:val="StyleUnderline"/>
        </w:rPr>
        <w:t xml:space="preserve">There are many avenues for </w:t>
      </w:r>
      <w:r w:rsidRPr="00D2098E">
        <w:rPr>
          <w:rStyle w:val="Emphasis"/>
        </w:rPr>
        <w:t>positive feedback</w:t>
      </w:r>
      <w:r w:rsidRPr="00D2098E">
        <w:rPr>
          <w:sz w:val="16"/>
        </w:rPr>
        <w:t xml:space="preserve"> in global warming, including:</w:t>
      </w:r>
      <w:r>
        <w:rPr>
          <w:sz w:val="16"/>
        </w:rPr>
        <w:t xml:space="preserve"> </w:t>
      </w:r>
      <w:r w:rsidRPr="004C0DE1">
        <w:rPr>
          <w:sz w:val="16"/>
        </w:rPr>
        <w:t xml:space="preserve">the </w:t>
      </w:r>
      <w:r w:rsidRPr="00C42A85">
        <w:rPr>
          <w:rStyle w:val="StyleUnderline"/>
          <w:highlight w:val="yellow"/>
        </w:rPr>
        <w:t>replacement of an ice</w:t>
      </w:r>
      <w:r w:rsidRPr="004C0DE1">
        <w:rPr>
          <w:rStyle w:val="StyleUnderline"/>
        </w:rPr>
        <w:t xml:space="preserve"> sea </w:t>
      </w:r>
      <w:r w:rsidRPr="00C42A85">
        <w:rPr>
          <w:rStyle w:val="StyleUnderline"/>
          <w:highlight w:val="yellow"/>
        </w:rPr>
        <w:t>by a liquid</w:t>
      </w:r>
      <w:r w:rsidRPr="004C0DE1">
        <w:rPr>
          <w:sz w:val="16"/>
        </w:rPr>
        <w:t xml:space="preserve"> ocean </w:t>
      </w:r>
      <w:r w:rsidRPr="004C0DE1">
        <w:rPr>
          <w:rStyle w:val="StyleUnderline"/>
        </w:rPr>
        <w:t xml:space="preserve">surface from </w:t>
      </w:r>
      <w:r w:rsidRPr="004C0DE1">
        <w:rPr>
          <w:rStyle w:val="StyleUnderline"/>
        </w:rPr>
        <w:lastRenderedPageBreak/>
        <w:t>melting</w:t>
      </w:r>
      <w:r w:rsidRPr="004C0DE1">
        <w:rPr>
          <w:sz w:val="16"/>
        </w:rPr>
        <w:t xml:space="preserve"> reduces the reflection and </w:t>
      </w:r>
      <w:r w:rsidRPr="00C42A85">
        <w:rPr>
          <w:rStyle w:val="Emphasis"/>
          <w:highlight w:val="yellow"/>
        </w:rPr>
        <w:t>increases</w:t>
      </w:r>
      <w:r w:rsidRPr="004C0DE1">
        <w:rPr>
          <w:sz w:val="16"/>
        </w:rPr>
        <w:t xml:space="preserve"> the </w:t>
      </w:r>
      <w:r w:rsidRPr="00C42A85">
        <w:rPr>
          <w:rStyle w:val="Emphasis"/>
          <w:highlight w:val="yellow"/>
        </w:rPr>
        <w:t>absorption</w:t>
      </w:r>
      <w:r w:rsidRPr="00C42A85">
        <w:rPr>
          <w:rStyle w:val="StyleUnderline"/>
          <w:highlight w:val="yellow"/>
        </w:rPr>
        <w:t xml:space="preserve"> of sunlight, leading to </w:t>
      </w:r>
      <w:r w:rsidRPr="00C42A85">
        <w:rPr>
          <w:rStyle w:val="Emphasis"/>
          <w:highlight w:val="yellow"/>
        </w:rPr>
        <w:t>faster warming</w:t>
      </w:r>
      <w:r w:rsidRPr="004C0DE1">
        <w:rPr>
          <w:sz w:val="16"/>
        </w:rPr>
        <w:t>;</w:t>
      </w:r>
      <w:r>
        <w:rPr>
          <w:sz w:val="16"/>
        </w:rPr>
        <w:t xml:space="preserve"> </w:t>
      </w:r>
      <w:r w:rsidRPr="004C0DE1">
        <w:rPr>
          <w:sz w:val="16"/>
        </w:rPr>
        <w:t xml:space="preserve">the </w:t>
      </w:r>
      <w:r w:rsidRPr="00C42A85">
        <w:rPr>
          <w:rStyle w:val="StyleUnderline"/>
          <w:highlight w:val="yellow"/>
        </w:rPr>
        <w:t xml:space="preserve">drying of </w:t>
      </w:r>
      <w:r w:rsidRPr="00C42A85">
        <w:rPr>
          <w:rStyle w:val="Emphasis"/>
          <w:highlight w:val="yellow"/>
        </w:rPr>
        <w:t>forests</w:t>
      </w:r>
      <w:r w:rsidRPr="004C0DE1">
        <w:rPr>
          <w:sz w:val="16"/>
        </w:rPr>
        <w:t xml:space="preserve"> from warming </w:t>
      </w:r>
      <w:r w:rsidRPr="00C42A85">
        <w:rPr>
          <w:rStyle w:val="StyleUnderline"/>
          <w:highlight w:val="yellow"/>
        </w:rPr>
        <w:t>increases forest fires and</w:t>
      </w:r>
      <w:r w:rsidRPr="004C0DE1">
        <w:rPr>
          <w:sz w:val="16"/>
        </w:rPr>
        <w:t xml:space="preserve"> the </w:t>
      </w:r>
      <w:r w:rsidRPr="00C42A85">
        <w:rPr>
          <w:rStyle w:val="StyleUnderline"/>
          <w:highlight w:val="yellow"/>
        </w:rPr>
        <w:t>release</w:t>
      </w:r>
      <w:r w:rsidRPr="004C0DE1">
        <w:rPr>
          <w:rStyle w:val="StyleUnderline"/>
        </w:rPr>
        <w:t xml:space="preserve"> of </w:t>
      </w:r>
      <w:r w:rsidRPr="00C42A85">
        <w:rPr>
          <w:rStyle w:val="Emphasis"/>
          <w:highlight w:val="yellow"/>
        </w:rPr>
        <w:t>more carbon</w:t>
      </w:r>
      <w:r w:rsidRPr="004C0DE1">
        <w:rPr>
          <w:sz w:val="16"/>
        </w:rPr>
        <w:t>; and</w:t>
      </w:r>
      <w:r>
        <w:rPr>
          <w:sz w:val="16"/>
        </w:rPr>
        <w:t xml:space="preserve"> </w:t>
      </w:r>
      <w:r w:rsidRPr="004C0DE1">
        <w:rPr>
          <w:sz w:val="16"/>
        </w:rPr>
        <w:t xml:space="preserve">higher </w:t>
      </w:r>
      <w:r w:rsidRPr="00C42A85">
        <w:rPr>
          <w:rStyle w:val="StyleUnderline"/>
          <w:highlight w:val="yellow"/>
        </w:rPr>
        <w:t>ocean temperatures</w:t>
      </w:r>
      <w:r w:rsidRPr="004C0DE1">
        <w:rPr>
          <w:sz w:val="16"/>
        </w:rPr>
        <w:t xml:space="preserve"> may </w:t>
      </w:r>
      <w:r w:rsidRPr="004C0DE1">
        <w:rPr>
          <w:rStyle w:val="StyleUnderline"/>
        </w:rPr>
        <w:t>lead to</w:t>
      </w:r>
      <w:r w:rsidRPr="004C0DE1">
        <w:rPr>
          <w:sz w:val="16"/>
        </w:rPr>
        <w:t xml:space="preserve"> the </w:t>
      </w:r>
      <w:r w:rsidRPr="00C42A85">
        <w:rPr>
          <w:rStyle w:val="StyleUnderline"/>
          <w:highlight w:val="yellow"/>
        </w:rPr>
        <w:t>release</w:t>
      </w:r>
      <w:r w:rsidRPr="004C0DE1">
        <w:rPr>
          <w:rStyle w:val="StyleUnderline"/>
        </w:rPr>
        <w:t xml:space="preserve"> of </w:t>
      </w:r>
      <w:r w:rsidRPr="00C42A85">
        <w:rPr>
          <w:rStyle w:val="Emphasis"/>
          <w:highlight w:val="yellow"/>
        </w:rPr>
        <w:t>methane</w:t>
      </w:r>
      <w:r w:rsidRPr="004C0DE1">
        <w:rPr>
          <w:sz w:val="16"/>
        </w:rPr>
        <w:t xml:space="preserve"> trapped under the ocean floor, </w:t>
      </w:r>
      <w:r w:rsidRPr="004C0DE1">
        <w:rPr>
          <w:rStyle w:val="StyleUnderline"/>
        </w:rPr>
        <w:t xml:space="preserve">producing </w:t>
      </w:r>
      <w:r w:rsidRPr="004C0DE1">
        <w:rPr>
          <w:rStyle w:val="Emphasis"/>
        </w:rPr>
        <w:t>runaway</w:t>
      </w:r>
      <w:r w:rsidRPr="004C0DE1">
        <w:rPr>
          <w:rStyle w:val="StyleUnderline"/>
        </w:rPr>
        <w:t xml:space="preserve"> global warming</w:t>
      </w:r>
      <w:r w:rsidRPr="004C0DE1">
        <w:rPr>
          <w:sz w:val="16"/>
        </w:rPr>
        <w:t>.</w:t>
      </w:r>
      <w:r>
        <w:rPr>
          <w:sz w:val="16"/>
        </w:rPr>
        <w:t xml:space="preserve"> </w:t>
      </w:r>
      <w:r w:rsidRPr="004C0DE1">
        <w:rPr>
          <w:sz w:val="16"/>
        </w:rPr>
        <w:t>Though there are also avenues for negative feedback, the scientific consensus is for an overall net positive feedback (Roe and Baker,</w:t>
      </w:r>
      <w:r>
        <w:rPr>
          <w:sz w:val="16"/>
        </w:rPr>
        <w:t xml:space="preserve"> </w:t>
      </w:r>
      <w:hyperlink r:id="rId25" w:anchor="gpol12647-bib-0065" w:history="1">
        <w:r w:rsidRPr="004C0DE1">
          <w:rPr>
            <w:rStyle w:val="Hyperlink"/>
            <w:sz w:val="16"/>
          </w:rPr>
          <w:t>2007</w:t>
        </w:r>
      </w:hyperlink>
      <w:r w:rsidRPr="004C0DE1">
        <w:rPr>
          <w:sz w:val="16"/>
        </w:rPr>
        <w:t>). Thus, the Global Challenges Foundation (</w:t>
      </w:r>
      <w:hyperlink r:id="rId26" w:anchor="gpol12647-bib-0026" w:history="1">
        <w:r w:rsidRPr="004C0DE1">
          <w:rPr>
            <w:rStyle w:val="Hyperlink"/>
            <w:sz w:val="16"/>
          </w:rPr>
          <w:t>2017</w:t>
        </w:r>
      </w:hyperlink>
      <w:r w:rsidRPr="004C0DE1">
        <w:rPr>
          <w:sz w:val="16"/>
        </w:rPr>
        <w:t xml:space="preserve">, p. 25) concludes, </w:t>
      </w:r>
      <w:r w:rsidRPr="004C0DE1">
        <w:rPr>
          <w:rStyle w:val="StyleUnderline"/>
        </w:rPr>
        <w:t>‘The world is</w:t>
      </w:r>
      <w:r w:rsidRPr="004C0DE1">
        <w:rPr>
          <w:sz w:val="16"/>
        </w:rPr>
        <w:t xml:space="preserve"> currently </w:t>
      </w:r>
      <w:r w:rsidRPr="004C0DE1">
        <w:rPr>
          <w:rStyle w:val="Emphasis"/>
        </w:rPr>
        <w:t>completely unprepared</w:t>
      </w:r>
      <w:r w:rsidRPr="004C0DE1">
        <w:rPr>
          <w:rStyle w:val="StyleUnderline"/>
        </w:rPr>
        <w:t xml:space="preserve"> to envisage, and</w:t>
      </w:r>
      <w:r w:rsidRPr="004C0DE1">
        <w:rPr>
          <w:sz w:val="16"/>
        </w:rPr>
        <w:t xml:space="preserve"> even less </w:t>
      </w:r>
      <w:r w:rsidRPr="00D2098E">
        <w:rPr>
          <w:rStyle w:val="StyleUnderline"/>
        </w:rPr>
        <w:t>deal with</w:t>
      </w:r>
      <w:r w:rsidRPr="00D2098E">
        <w:rPr>
          <w:sz w:val="16"/>
        </w:rPr>
        <w:t xml:space="preserve">, the consequences of </w:t>
      </w:r>
      <w:r w:rsidRPr="00D2098E">
        <w:rPr>
          <w:rStyle w:val="StyleUnderline"/>
        </w:rPr>
        <w:t>CCC’</w:t>
      </w:r>
      <w:r w:rsidRPr="00D2098E">
        <w:rPr>
          <w:sz w:val="16"/>
        </w:rPr>
        <w:t>.</w:t>
      </w:r>
      <w:r>
        <w:rPr>
          <w:sz w:val="16"/>
        </w:rPr>
        <w:t xml:space="preserve"> </w:t>
      </w:r>
      <w:r w:rsidRPr="00D2098E">
        <w:rPr>
          <w:rStyle w:val="StyleUnderline"/>
        </w:rPr>
        <w:t xml:space="preserve">The threat of </w:t>
      </w:r>
      <w:r w:rsidRPr="00D2098E">
        <w:rPr>
          <w:rStyle w:val="Emphasis"/>
        </w:rPr>
        <w:t>sea‐level rising</w:t>
      </w:r>
      <w:r w:rsidRPr="00D2098E">
        <w:rPr>
          <w:rStyle w:val="StyleUnderline"/>
        </w:rPr>
        <w:t xml:space="preserve"> from</w:t>
      </w:r>
      <w:r w:rsidRPr="00D2098E">
        <w:rPr>
          <w:sz w:val="16"/>
        </w:rPr>
        <w:t xml:space="preserve"> global </w:t>
      </w:r>
      <w:r w:rsidRPr="00D2098E">
        <w:rPr>
          <w:rStyle w:val="StyleUnderline"/>
        </w:rPr>
        <w:t>warming is well known, but there are</w:t>
      </w:r>
      <w:r w:rsidRPr="00D2098E">
        <w:rPr>
          <w:sz w:val="16"/>
        </w:rPr>
        <w:t xml:space="preserve"> also other </w:t>
      </w:r>
      <w:r w:rsidRPr="00D2098E">
        <w:rPr>
          <w:rStyle w:val="Emphasis"/>
        </w:rPr>
        <w:t>likely</w:t>
      </w:r>
      <w:r w:rsidRPr="00D2098E">
        <w:rPr>
          <w:rStyle w:val="StyleUnderline"/>
        </w:rPr>
        <w:t xml:space="preserve"> and</w:t>
      </w:r>
      <w:r w:rsidRPr="00D2098E">
        <w:rPr>
          <w:sz w:val="16"/>
        </w:rPr>
        <w:t xml:space="preserve"> more </w:t>
      </w:r>
      <w:r w:rsidRPr="00D2098E">
        <w:rPr>
          <w:rStyle w:val="Emphasis"/>
        </w:rPr>
        <w:t>imminent</w:t>
      </w:r>
      <w:r w:rsidRPr="00D2098E">
        <w:rPr>
          <w:rStyle w:val="StyleUnderline"/>
        </w:rPr>
        <w:t xml:space="preserve"> threats to the </w:t>
      </w:r>
      <w:r w:rsidRPr="00D2098E">
        <w:rPr>
          <w:rStyle w:val="Emphasis"/>
        </w:rPr>
        <w:t>survivability of mankind</w:t>
      </w:r>
      <w:r w:rsidRPr="00D2098E">
        <w:rPr>
          <w:sz w:val="16"/>
        </w:rPr>
        <w:t xml:space="preserve"> and other living things. For example, Sherwood and Huber (</w:t>
      </w:r>
      <w:hyperlink r:id="rId27" w:anchor="gpol12647-bib-0071" w:history="1">
        <w:r w:rsidRPr="00D2098E">
          <w:rPr>
            <w:rStyle w:val="Hyperlink"/>
            <w:sz w:val="16"/>
          </w:rPr>
          <w:t>2010</w:t>
        </w:r>
      </w:hyperlink>
      <w:r w:rsidRPr="00D2098E">
        <w:rPr>
          <w:sz w:val="16"/>
        </w:rPr>
        <w:t xml:space="preserve">) emphasize </w:t>
      </w:r>
      <w:r w:rsidRPr="00D2098E">
        <w:rPr>
          <w:rStyle w:val="StyleUnderline"/>
        </w:rPr>
        <w:t xml:space="preserve">the </w:t>
      </w:r>
      <w:r w:rsidRPr="00D2098E">
        <w:rPr>
          <w:rStyle w:val="Emphasis"/>
        </w:rPr>
        <w:t>adaptability</w:t>
      </w:r>
      <w:r w:rsidRPr="004C0DE1">
        <w:rPr>
          <w:rStyle w:val="Emphasis"/>
        </w:rPr>
        <w:t xml:space="preserve"> limit</w:t>
      </w:r>
      <w:r w:rsidRPr="004C0DE1">
        <w:rPr>
          <w:rStyle w:val="StyleUnderline"/>
        </w:rPr>
        <w:t xml:space="preserve"> to climate change due to </w:t>
      </w:r>
      <w:r w:rsidRPr="004C0DE1">
        <w:rPr>
          <w:rStyle w:val="Emphasis"/>
        </w:rPr>
        <w:t>heat stress</w:t>
      </w:r>
      <w:r w:rsidRPr="004C0DE1">
        <w:rPr>
          <w:rStyle w:val="StyleUnderline"/>
        </w:rPr>
        <w:t xml:space="preserve"> from high</w:t>
      </w:r>
      <w:r w:rsidRPr="004C0DE1">
        <w:rPr>
          <w:sz w:val="16"/>
        </w:rPr>
        <w:t xml:space="preserve"> environmental wet‐bulb </w:t>
      </w:r>
      <w:r w:rsidRPr="004C0DE1">
        <w:rPr>
          <w:rStyle w:val="StyleUnderline"/>
        </w:rPr>
        <w:t>temperature</w:t>
      </w:r>
      <w:r w:rsidRPr="004C0DE1">
        <w:rPr>
          <w:sz w:val="16"/>
        </w:rPr>
        <w:t xml:space="preserve">. They show that </w:t>
      </w:r>
      <w:r w:rsidRPr="004C0DE1">
        <w:rPr>
          <w:rStyle w:val="StyleUnderline"/>
        </w:rPr>
        <w:t>‘</w:t>
      </w:r>
      <w:r w:rsidRPr="00D2098E">
        <w:rPr>
          <w:rStyle w:val="StyleUnderline"/>
        </w:rPr>
        <w:t xml:space="preserve">even </w:t>
      </w:r>
      <w:r w:rsidRPr="00D2098E">
        <w:rPr>
          <w:rStyle w:val="Emphasis"/>
        </w:rPr>
        <w:t>modest</w:t>
      </w:r>
      <w:r w:rsidRPr="004C0DE1">
        <w:rPr>
          <w:rStyle w:val="StyleUnderline"/>
        </w:rPr>
        <w:t xml:space="preserve"> </w:t>
      </w:r>
      <w:r w:rsidRPr="004C0DE1">
        <w:rPr>
          <w:sz w:val="16"/>
        </w:rPr>
        <w:t xml:space="preserve">global </w:t>
      </w:r>
      <w:r w:rsidRPr="004C0DE1">
        <w:rPr>
          <w:rStyle w:val="StyleUnderline"/>
        </w:rPr>
        <w:t>warming could</w:t>
      </w:r>
      <w:r w:rsidRPr="004C0DE1">
        <w:rPr>
          <w:sz w:val="16"/>
        </w:rPr>
        <w:t xml:space="preserve"> … </w:t>
      </w:r>
      <w:r w:rsidRPr="004C0DE1">
        <w:rPr>
          <w:rStyle w:val="StyleUnderline"/>
        </w:rPr>
        <w:t xml:space="preserve">expose </w:t>
      </w:r>
      <w:r w:rsidRPr="004C0DE1">
        <w:rPr>
          <w:rStyle w:val="Emphasis"/>
        </w:rPr>
        <w:t>large fractions</w:t>
      </w:r>
      <w:r w:rsidRPr="004C0DE1">
        <w:rPr>
          <w:rStyle w:val="StyleUnderline"/>
        </w:rPr>
        <w:t xml:space="preserve"> of the [world]</w:t>
      </w:r>
      <w:r w:rsidRPr="004C0DE1">
        <w:rPr>
          <w:sz w:val="16"/>
        </w:rPr>
        <w:t xml:space="preserve"> population </w:t>
      </w:r>
      <w:r w:rsidRPr="004C0DE1">
        <w:rPr>
          <w:rStyle w:val="StyleUnderline"/>
        </w:rPr>
        <w:t xml:space="preserve">to </w:t>
      </w:r>
      <w:r w:rsidRPr="004C0DE1">
        <w:rPr>
          <w:rStyle w:val="Emphasis"/>
        </w:rPr>
        <w:t>unprecedented</w:t>
      </w:r>
      <w:r w:rsidRPr="004C0DE1">
        <w:rPr>
          <w:rStyle w:val="StyleUnderline"/>
        </w:rPr>
        <w:t xml:space="preserve"> heat stress’</w:t>
      </w:r>
      <w:r w:rsidRPr="004C0DE1">
        <w:rPr>
          <w:sz w:val="16"/>
        </w:rPr>
        <w:t xml:space="preserve"> p. 9552 </w:t>
      </w:r>
      <w:r w:rsidRPr="004C0DE1">
        <w:rPr>
          <w:rStyle w:val="StyleUnderline"/>
        </w:rPr>
        <w:t>and</w:t>
      </w:r>
      <w:r w:rsidRPr="004C0DE1">
        <w:rPr>
          <w:sz w:val="16"/>
        </w:rPr>
        <w:t xml:space="preserve"> that </w:t>
      </w:r>
      <w:r w:rsidRPr="00C42A85">
        <w:rPr>
          <w:rStyle w:val="StyleUnderline"/>
          <w:highlight w:val="yellow"/>
        </w:rPr>
        <w:t>with substantial</w:t>
      </w:r>
      <w:r w:rsidRPr="004C0DE1">
        <w:rPr>
          <w:sz w:val="16"/>
        </w:rPr>
        <w:t xml:space="preserve"> global </w:t>
      </w:r>
      <w:r w:rsidRPr="00C42A85">
        <w:rPr>
          <w:rStyle w:val="StyleUnderline"/>
          <w:highlight w:val="yellow"/>
        </w:rPr>
        <w:t xml:space="preserve">warming, ‘the area of land rendered </w:t>
      </w:r>
      <w:r w:rsidRPr="00C42A85">
        <w:rPr>
          <w:rStyle w:val="Emphasis"/>
          <w:highlight w:val="yellow"/>
        </w:rPr>
        <w:t>uninhabitable</w:t>
      </w:r>
      <w:r w:rsidRPr="004C0DE1">
        <w:rPr>
          <w:sz w:val="16"/>
        </w:rPr>
        <w:t xml:space="preserve"> by heat stress </w:t>
      </w:r>
      <w:r w:rsidRPr="00C42A85">
        <w:rPr>
          <w:rStyle w:val="StyleUnderline"/>
          <w:highlight w:val="yellow"/>
        </w:rPr>
        <w:t>would</w:t>
      </w:r>
      <w:r w:rsidRPr="004C0DE1">
        <w:rPr>
          <w:rStyle w:val="StyleUnderline"/>
        </w:rPr>
        <w:t xml:space="preserve"> dwarf</w:t>
      </w:r>
      <w:r w:rsidRPr="004C0DE1">
        <w:rPr>
          <w:sz w:val="16"/>
        </w:rPr>
        <w:t xml:space="preserve"> that affected by rising </w:t>
      </w:r>
      <w:r w:rsidRPr="004C0DE1">
        <w:rPr>
          <w:rStyle w:val="StyleUnderline"/>
        </w:rPr>
        <w:t>sea level’</w:t>
      </w:r>
      <w:r w:rsidRPr="004C0DE1">
        <w:rPr>
          <w:sz w:val="16"/>
        </w:rPr>
        <w:t xml:space="preserve"> p. 9555, </w:t>
      </w:r>
      <w:r w:rsidRPr="00C42A85">
        <w:rPr>
          <w:rStyle w:val="StyleUnderline"/>
          <w:highlight w:val="yellow"/>
        </w:rPr>
        <w:t xml:space="preserve">making </w:t>
      </w:r>
      <w:r w:rsidRPr="00C42A85">
        <w:rPr>
          <w:rStyle w:val="Emphasis"/>
          <w:highlight w:val="yellow"/>
        </w:rPr>
        <w:t>extinction</w:t>
      </w:r>
      <w:r w:rsidRPr="004C0DE1">
        <w:rPr>
          <w:sz w:val="16"/>
        </w:rPr>
        <w:t xml:space="preserve"> much more </w:t>
      </w:r>
      <w:r w:rsidRPr="00C42A85">
        <w:rPr>
          <w:rStyle w:val="Emphasis"/>
          <w:highlight w:val="yellow"/>
        </w:rPr>
        <w:t>likely</w:t>
      </w:r>
      <w:r w:rsidRPr="004C0DE1">
        <w:rPr>
          <w:rStyle w:val="StyleUnderline"/>
        </w:rPr>
        <w:t xml:space="preserve"> and the</w:t>
      </w:r>
      <w:r w:rsidRPr="004C0DE1">
        <w:rPr>
          <w:sz w:val="16"/>
        </w:rPr>
        <w:t xml:space="preserve"> relatively </w:t>
      </w:r>
      <w:r w:rsidRPr="004C0DE1">
        <w:rPr>
          <w:rStyle w:val="StyleUnderline"/>
        </w:rPr>
        <w:t>moderate</w:t>
      </w:r>
      <w:r w:rsidRPr="004C0DE1">
        <w:rPr>
          <w:sz w:val="16"/>
        </w:rPr>
        <w:t xml:space="preserve"> damages estimated by most integrated </w:t>
      </w:r>
      <w:r w:rsidRPr="004C0DE1">
        <w:rPr>
          <w:rStyle w:val="StyleUnderline"/>
        </w:rPr>
        <w:t xml:space="preserve">assessment models </w:t>
      </w:r>
      <w:r w:rsidRPr="004C0DE1">
        <w:rPr>
          <w:rStyle w:val="Emphasis"/>
        </w:rPr>
        <w:t>unreliably low</w:t>
      </w:r>
      <w:r w:rsidRPr="004C0DE1">
        <w:rPr>
          <w:sz w:val="16"/>
        </w:rPr>
        <w:t>.</w:t>
      </w:r>
      <w:r>
        <w:rPr>
          <w:sz w:val="16"/>
        </w:rPr>
        <w:t xml:space="preserve"> </w:t>
      </w:r>
      <w:r w:rsidRPr="004C0DE1">
        <w:rPr>
          <w:sz w:val="16"/>
        </w:rPr>
        <w:t xml:space="preserve">While imminent extinction is very unlikely and may not come for a long time even under business as usual, the main point is that </w:t>
      </w:r>
      <w:r w:rsidRPr="004C0DE1">
        <w:rPr>
          <w:rStyle w:val="StyleUnderline"/>
        </w:rPr>
        <w:t>we cannot rule it out</w:t>
      </w:r>
      <w:r w:rsidRPr="004C0DE1">
        <w:rPr>
          <w:sz w:val="16"/>
        </w:rPr>
        <w:t>. Annan and Hargreaves (</w:t>
      </w:r>
      <w:hyperlink r:id="rId28" w:anchor="gpol12647-bib-0004" w:history="1">
        <w:r w:rsidRPr="004C0DE1">
          <w:rPr>
            <w:rStyle w:val="Hyperlink"/>
            <w:sz w:val="16"/>
          </w:rPr>
          <w:t>2011</w:t>
        </w:r>
      </w:hyperlink>
      <w:r w:rsidRPr="004C0DE1">
        <w:rPr>
          <w:sz w:val="16"/>
        </w:rPr>
        <w:t xml:space="preserve">, pp. 434–435) may be right that there is ‘an upper 95 per cent probability limit for S [temperature increase] … to lie close to 4°C, and certainly well below 6°C’. However, </w:t>
      </w:r>
      <w:r w:rsidRPr="00D92517">
        <w:rPr>
          <w:u w:val="single"/>
        </w:rPr>
        <w:t xml:space="preserve">probabilities of 5 per cent, 0.5 per cent, 0.05 per cent or even 0.005 per cent of excessive warming and the resulting extinction probabilities cannot be ruled out </w:t>
      </w:r>
      <w:r w:rsidRPr="004C0DE1">
        <w:rPr>
          <w:rStyle w:val="StyleUnderline"/>
        </w:rPr>
        <w:t xml:space="preserve">and are </w:t>
      </w:r>
      <w:r w:rsidRPr="004C0DE1">
        <w:rPr>
          <w:rStyle w:val="Emphasis"/>
        </w:rPr>
        <w:t>unacceptable</w:t>
      </w:r>
      <w:r w:rsidRPr="004C0DE1">
        <w:rPr>
          <w:rStyle w:val="StyleUnderline"/>
        </w:rPr>
        <w:t xml:space="preserve">. Even if there is only a </w:t>
      </w:r>
      <w:r w:rsidRPr="004C0DE1">
        <w:rPr>
          <w:rStyle w:val="Emphasis"/>
        </w:rPr>
        <w:t>1 per cent probability</w:t>
      </w:r>
      <w:r w:rsidRPr="004C0DE1">
        <w:rPr>
          <w:rStyle w:val="StyleUnderline"/>
        </w:rPr>
        <w:t xml:space="preserve"> that there is a</w:t>
      </w:r>
      <w:r w:rsidRPr="004C0DE1">
        <w:rPr>
          <w:sz w:val="16"/>
        </w:rPr>
        <w:t xml:space="preserve"> time </w:t>
      </w:r>
      <w:r w:rsidRPr="004C0DE1">
        <w:rPr>
          <w:rStyle w:val="StyleUnderline"/>
        </w:rPr>
        <w:t>bomb in the airplane, you</w:t>
      </w:r>
      <w:r w:rsidRPr="004C0DE1">
        <w:rPr>
          <w:sz w:val="16"/>
        </w:rPr>
        <w:t xml:space="preserve"> probably </w:t>
      </w:r>
      <w:r w:rsidRPr="004C0DE1">
        <w:rPr>
          <w:rStyle w:val="StyleUnderline"/>
        </w:rPr>
        <w:t xml:space="preserve">want to change your flight. Extinction of the </w:t>
      </w:r>
      <w:r w:rsidRPr="004C0DE1">
        <w:rPr>
          <w:rStyle w:val="Emphasis"/>
        </w:rPr>
        <w:t>whole world</w:t>
      </w:r>
      <w:r w:rsidRPr="004C0DE1">
        <w:rPr>
          <w:rStyle w:val="StyleUnderline"/>
        </w:rPr>
        <w:t xml:space="preserve"> is </w:t>
      </w:r>
      <w:r w:rsidRPr="004C0DE1">
        <w:rPr>
          <w:rStyle w:val="Emphasis"/>
        </w:rPr>
        <w:t>more important</w:t>
      </w:r>
      <w:r w:rsidRPr="004C0DE1">
        <w:rPr>
          <w:rStyle w:val="StyleUnderline"/>
        </w:rPr>
        <w:t xml:space="preserve"> to avoid by </w:t>
      </w:r>
      <w:r w:rsidRPr="004C0DE1">
        <w:rPr>
          <w:sz w:val="16"/>
        </w:rPr>
        <w:t xml:space="preserve">literally </w:t>
      </w:r>
      <w:r w:rsidRPr="004C0DE1">
        <w:rPr>
          <w:rStyle w:val="StyleUnderline"/>
        </w:rPr>
        <w:t xml:space="preserve">a </w:t>
      </w:r>
      <w:r w:rsidRPr="004C0DE1">
        <w:rPr>
          <w:rStyle w:val="Emphasis"/>
        </w:rPr>
        <w:t>trillion times</w:t>
      </w:r>
      <w:r w:rsidRPr="004C0DE1">
        <w:rPr>
          <w:sz w:val="16"/>
        </w:rPr>
        <w:t>.</w:t>
      </w:r>
    </w:p>
    <w:p w14:paraId="45935F1F" w14:textId="5A5D5740" w:rsidR="00AE45A8" w:rsidRPr="00AE45A8" w:rsidRDefault="00AE45A8" w:rsidP="00AE45A8">
      <w:pPr>
        <w:pStyle w:val="Heading3"/>
        <w:jc w:val="left"/>
      </w:pPr>
    </w:p>
    <w:p w14:paraId="584DC61D" w14:textId="77777777" w:rsidR="00CA1F35" w:rsidRDefault="00CA1F35" w:rsidP="00CA1F35">
      <w:pPr>
        <w:pStyle w:val="Heading2"/>
      </w:pPr>
      <w:r>
        <w:lastRenderedPageBreak/>
        <w:t>Case</w:t>
      </w:r>
    </w:p>
    <w:p w14:paraId="3AB6265E" w14:textId="77777777" w:rsidR="00CA1F35" w:rsidRDefault="00CA1F35" w:rsidP="00CA1F35">
      <w:pPr>
        <w:pStyle w:val="Heading3"/>
      </w:pPr>
      <w:r>
        <w:lastRenderedPageBreak/>
        <w:t>Framing</w:t>
      </w:r>
    </w:p>
    <w:p w14:paraId="78EACA33" w14:textId="77777777" w:rsidR="00CA1F35" w:rsidRPr="00A355C6" w:rsidRDefault="00CA1F35" w:rsidP="00CA1F35">
      <w:pPr>
        <w:keepNext/>
        <w:keepLines/>
        <w:spacing w:before="40"/>
        <w:outlineLvl w:val="3"/>
        <w:rPr>
          <w:rFonts w:eastAsia="Yu Gothic Light"/>
          <w:b/>
          <w:bCs/>
          <w:color w:val="000000" w:themeColor="text1"/>
          <w:sz w:val="24"/>
        </w:rPr>
      </w:pPr>
      <w:r>
        <w:rPr>
          <w:rFonts w:eastAsia="Yu Gothic Light"/>
          <w:b/>
          <w:bCs/>
          <w:color w:val="000000" w:themeColor="text1"/>
          <w:sz w:val="26"/>
          <w:szCs w:val="26"/>
        </w:rPr>
        <w:t xml:space="preserve">1] </w:t>
      </w: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625BEF80" w14:textId="77777777" w:rsidR="00CA1F35" w:rsidRDefault="00CA1F35" w:rsidP="00CA1F35">
      <w:pPr>
        <w:rPr>
          <w:rStyle w:val="Style13ptBold"/>
        </w:rPr>
      </w:pPr>
      <w:r>
        <w:rPr>
          <w:rStyle w:val="Style13ptBold"/>
        </w:rPr>
        <w:t xml:space="preserve">2] Independently, extinction turns suffering impacts – mass death causes massive amounts of structural violence </w:t>
      </w:r>
    </w:p>
    <w:p w14:paraId="3829C9BD" w14:textId="77777777" w:rsidR="00CA1F35" w:rsidRDefault="00CA1F35" w:rsidP="00CA1F35">
      <w:pPr>
        <w:pStyle w:val="Heading3"/>
      </w:pPr>
      <w:r>
        <w:lastRenderedPageBreak/>
        <w:t>Solvency</w:t>
      </w:r>
    </w:p>
    <w:p w14:paraId="362D2FA0" w14:textId="77777777" w:rsidR="00CA1F35" w:rsidRDefault="00CA1F35" w:rsidP="00CA1F35">
      <w:pPr>
        <w:pStyle w:val="Heading4"/>
      </w:pPr>
      <w:r>
        <w:t xml:space="preserve">Vote neg on presumption – space privatization may be an example of </w:t>
      </w:r>
      <w:proofErr w:type="spellStart"/>
      <w:r>
        <w:t>neolib</w:t>
      </w:r>
      <w:proofErr w:type="spellEnd"/>
      <w:r>
        <w:t>, but no chance that they solve it:</w:t>
      </w:r>
    </w:p>
    <w:p w14:paraId="23FEAF9F" w14:textId="77777777" w:rsidR="00CA1F35" w:rsidRDefault="00CA1F35" w:rsidP="00CA1F35">
      <w:pPr>
        <w:pStyle w:val="Heading4"/>
      </w:pPr>
      <w:r>
        <w:t xml:space="preserve">Vote neg on presumption – space privatization may be an example of </w:t>
      </w:r>
      <w:proofErr w:type="spellStart"/>
      <w:r>
        <w:t>neolib</w:t>
      </w:r>
      <w:proofErr w:type="spellEnd"/>
      <w:r>
        <w:t>, but no chance that they solve it:</w:t>
      </w:r>
    </w:p>
    <w:p w14:paraId="7CA43894" w14:textId="77777777" w:rsidR="00CA1F35" w:rsidRDefault="00CA1F35" w:rsidP="00CA1F35">
      <w:pPr>
        <w:pStyle w:val="Heading4"/>
        <w:numPr>
          <w:ilvl w:val="1"/>
          <w:numId w:val="12"/>
        </w:numPr>
      </w:pPr>
      <w:r>
        <w:t xml:space="preserve">None of their </w:t>
      </w:r>
      <w:proofErr w:type="spellStart"/>
      <w:r>
        <w:t>ev</w:t>
      </w:r>
      <w:proofErr w:type="spellEnd"/>
      <w:r>
        <w:t xml:space="preserve"> is reverse causal – industrial agriculture, the defense industrial base, Amazon, Koch Industries are all examples of capitalism – plus capitalism predates space exploration, which proves they don’t control the root cause</w:t>
      </w:r>
    </w:p>
    <w:p w14:paraId="431B9375" w14:textId="63790567" w:rsidR="00CA1F35" w:rsidRDefault="00CA1F35" w:rsidP="00CA1F35">
      <w:pPr>
        <w:pStyle w:val="Heading4"/>
        <w:numPr>
          <w:ilvl w:val="1"/>
          <w:numId w:val="12"/>
        </w:numPr>
      </w:pPr>
      <w:r>
        <w:t xml:space="preserve">Penny and Schultz are critiques of growth mindset writ large – if governments are fundamentally neoliberal, they have the same incentives to appropriate space as private companies – the </w:t>
      </w:r>
      <w:proofErr w:type="spellStart"/>
      <w:r>
        <w:t>aff</w:t>
      </w:r>
      <w:proofErr w:type="spellEnd"/>
      <w:r>
        <w:t xml:space="preserve"> has zero bearing on NASA – means they don’t solve spatial fixes because NASA can appropriate space resources, then sell them to private companies – proven by existing contracts between NASA and </w:t>
      </w:r>
      <w:proofErr w:type="spellStart"/>
      <w:r>
        <w:t>NewSpace</w:t>
      </w:r>
      <w:proofErr w:type="spellEnd"/>
      <w:r>
        <w:t xml:space="preserve"> – </w:t>
      </w:r>
    </w:p>
    <w:p w14:paraId="13F4B591" w14:textId="77777777" w:rsidR="00CA1F35" w:rsidRDefault="00CA1F35" w:rsidP="00CA1F35">
      <w:pPr>
        <w:pStyle w:val="Heading4"/>
        <w:numPr>
          <w:ilvl w:val="1"/>
          <w:numId w:val="12"/>
        </w:numPr>
      </w:pPr>
      <w:r>
        <w:t xml:space="preserve">No </w:t>
      </w:r>
      <w:proofErr w:type="spellStart"/>
      <w:r>
        <w:t>brightline</w:t>
      </w:r>
      <w:proofErr w:type="spellEnd"/>
      <w:r>
        <w:t xml:space="preserve"> for when spatial fixes on Earth are exhausted – corporations will continue extracting resources from Earth even if it’s less lucrative</w:t>
      </w:r>
    </w:p>
    <w:p w14:paraId="2DE628C9" w14:textId="77777777" w:rsidR="00CA1F35" w:rsidRPr="004069C7" w:rsidRDefault="00CA1F35" w:rsidP="00CA1F35">
      <w:pPr>
        <w:pStyle w:val="ListParagraph"/>
        <w:numPr>
          <w:ilvl w:val="1"/>
          <w:numId w:val="12"/>
        </w:numPr>
        <w:rPr>
          <w:rStyle w:val="Style13ptBold"/>
        </w:rPr>
      </w:pPr>
      <w:r>
        <w:rPr>
          <w:rStyle w:val="Style13ptBold"/>
        </w:rPr>
        <w:t xml:space="preserve">1AC Penny is about the militarization of space by programs like Space Force which are </w:t>
      </w:r>
      <w:r w:rsidRPr="004069C7">
        <w:rPr>
          <w:rStyle w:val="Style13ptBold"/>
          <w:i/>
          <w:iCs/>
          <w:u w:val="single"/>
        </w:rPr>
        <w:t>FEDERAL</w:t>
      </w:r>
      <w:r>
        <w:rPr>
          <w:rStyle w:val="Style13ptBold"/>
        </w:rPr>
        <w:t xml:space="preserve"> programs – that’s a massive alt cause</w:t>
      </w:r>
    </w:p>
    <w:p w14:paraId="546F2FF9" w14:textId="77777777" w:rsidR="00CA1F35" w:rsidRPr="005D3CFE" w:rsidRDefault="00CA1F35" w:rsidP="00CA1F35"/>
    <w:p w14:paraId="48903FD8" w14:textId="77777777" w:rsidR="00CA1F35" w:rsidRDefault="00CA1F35" w:rsidP="00CA1F35">
      <w:pPr>
        <w:rPr>
          <w:rStyle w:val="Style13ptBold"/>
        </w:rPr>
      </w:pPr>
      <w:r>
        <w:rPr>
          <w:rStyle w:val="Style13ptBold"/>
        </w:rPr>
        <w:t xml:space="preserve">That means only let them weigh the </w:t>
      </w:r>
      <w:proofErr w:type="gramStart"/>
      <w:r>
        <w:rPr>
          <w:rStyle w:val="Style13ptBold"/>
        </w:rPr>
        <w:t>sum total</w:t>
      </w:r>
      <w:proofErr w:type="gramEnd"/>
      <w:r>
        <w:rPr>
          <w:rStyle w:val="Style13ptBold"/>
        </w:rPr>
        <w:t xml:space="preserve"> of capitalism that they resolve – I’ll give you a hint – it’s </w:t>
      </w:r>
      <w:r w:rsidRPr="00251323">
        <w:rPr>
          <w:rStyle w:val="Style13ptBold"/>
          <w:i/>
          <w:iCs/>
          <w:u w:val="single"/>
        </w:rPr>
        <w:t>next to nothing</w:t>
      </w:r>
      <w:r>
        <w:rPr>
          <w:rStyle w:val="Style13ptBold"/>
        </w:rPr>
        <w:t xml:space="preserve">. </w:t>
      </w:r>
    </w:p>
    <w:p w14:paraId="60EE19E2" w14:textId="56A9F961" w:rsidR="00CA1F35" w:rsidRDefault="00CA1F35" w:rsidP="00CA1F35">
      <w:pPr>
        <w:rPr>
          <w:rStyle w:val="Style13ptBold"/>
        </w:rPr>
      </w:pPr>
      <w:r>
        <w:rPr>
          <w:rStyle w:val="Style13ptBold"/>
        </w:rPr>
        <w:t xml:space="preserve">No methodological offense – it’s infinitely regressive and super subjective – only evaluating the direct consequences of the affirmative solves. </w:t>
      </w:r>
    </w:p>
    <w:p w14:paraId="293194C9" w14:textId="2D32B60F" w:rsidR="000933C9" w:rsidRDefault="000933C9" w:rsidP="000933C9">
      <w:pPr>
        <w:rPr>
          <w:rStyle w:val="Style13ptBold"/>
        </w:rPr>
      </w:pPr>
      <w:r>
        <w:rPr>
          <w:rStyle w:val="Style13ptBold"/>
        </w:rPr>
        <w:lastRenderedPageBreak/>
        <w:t xml:space="preserve">Independently err neg – their authors are just a bunch of anti-capitalist hacks with 0 qualifications to talk ab this – ours are people with PhDs, DOD directors, and heads of NASA programs. </w:t>
      </w:r>
    </w:p>
    <w:p w14:paraId="368201EC" w14:textId="25B41944" w:rsidR="000933C9" w:rsidRPr="00C0240D" w:rsidRDefault="000933C9" w:rsidP="000933C9">
      <w:pPr>
        <w:pStyle w:val="Heading3"/>
      </w:pPr>
      <w:r>
        <w:lastRenderedPageBreak/>
        <w:t>Contention 1</w:t>
      </w:r>
    </w:p>
    <w:p w14:paraId="349083A4" w14:textId="77777777" w:rsidR="000933C9" w:rsidRPr="007752DC" w:rsidRDefault="000933C9" w:rsidP="000933C9">
      <w:pPr>
        <w:pStyle w:val="Heading4"/>
      </w:pPr>
      <w:r>
        <w:t>Plan doesn’t get rid of global institutions like the IMF and World Bank and has no way to get rid of the neoliberalism engrained in society – absent a link between “tax some companies a bit more” and “global collapse of capitalism” you should vote neg on presumption since they have no impact outside of removing capitalism entirely.</w:t>
      </w:r>
    </w:p>
    <w:p w14:paraId="2716FA4E" w14:textId="77777777" w:rsidR="000933C9" w:rsidRDefault="000933C9" w:rsidP="000933C9"/>
    <w:p w14:paraId="378D4001" w14:textId="77777777" w:rsidR="000933C9" w:rsidRPr="00275A9D" w:rsidRDefault="000933C9" w:rsidP="000933C9">
      <w:pPr>
        <w:pStyle w:val="Heading4"/>
      </w:pPr>
      <w:r>
        <w:t xml:space="preserve">LBL </w:t>
      </w:r>
      <w:proofErr w:type="spellStart"/>
      <w:r>
        <w:t>aff</w:t>
      </w:r>
      <w:proofErr w:type="spellEnd"/>
      <w:r>
        <w:t xml:space="preserve"> cards about cap bad – </w:t>
      </w:r>
    </w:p>
    <w:p w14:paraId="40DD2CA5" w14:textId="77777777" w:rsidR="000933C9" w:rsidRDefault="000933C9" w:rsidP="000933C9">
      <w:pPr>
        <w:pStyle w:val="Heading4"/>
      </w:pPr>
      <w:r>
        <w:t xml:space="preserve">Penny has no terminal impact to colonialism – just vague posturing. Prefer materiality – that was above. </w:t>
      </w:r>
    </w:p>
    <w:p w14:paraId="00069E52" w14:textId="77777777" w:rsidR="000933C9" w:rsidRPr="00246D66" w:rsidRDefault="000933C9" w:rsidP="000933C9">
      <w:pPr>
        <w:pStyle w:val="Heading4"/>
      </w:pPr>
      <w:r>
        <w:t xml:space="preserve">Marx </w:t>
      </w:r>
      <w:proofErr w:type="spellStart"/>
      <w:r>
        <w:t>ev</w:t>
      </w:r>
      <w:proofErr w:type="spellEnd"/>
      <w:r>
        <w:t xml:space="preserve"> just says that there is some chance that colonization couldn’t help space, but we won that capitalism is good writ large so that doesn’t matter</w:t>
      </w:r>
    </w:p>
    <w:p w14:paraId="18F4643E" w14:textId="77777777" w:rsidR="000933C9" w:rsidRDefault="000933C9" w:rsidP="000933C9">
      <w:pPr>
        <w:pStyle w:val="Heading4"/>
      </w:pPr>
      <w:r>
        <w:t xml:space="preserve">Spencer </w:t>
      </w:r>
      <w:proofErr w:type="spellStart"/>
      <w:r>
        <w:t>ev</w:t>
      </w:r>
      <w:proofErr w:type="spellEnd"/>
      <w:r>
        <w:t xml:space="preserve"> is incorrect – this indicates that the colonization of mars leads to like rich people still joining but </w:t>
      </w:r>
      <w:proofErr w:type="spellStart"/>
      <w:r>
        <w:t>whats</w:t>
      </w:r>
      <w:proofErr w:type="spellEnd"/>
      <w:r>
        <w:t xml:space="preserve"> the terminal impact to that lol</w:t>
      </w:r>
    </w:p>
    <w:p w14:paraId="76A874FA" w14:textId="77777777" w:rsidR="00CA1F35" w:rsidRDefault="00CA1F35" w:rsidP="00CA1F35">
      <w:pPr>
        <w:pStyle w:val="Heading3"/>
      </w:pPr>
      <w:r>
        <w:lastRenderedPageBreak/>
        <w:t>C1</w:t>
      </w:r>
    </w:p>
    <w:p w14:paraId="34F729CA" w14:textId="77777777" w:rsidR="00CA1F35" w:rsidRPr="00086718" w:rsidRDefault="00CA1F35" w:rsidP="00CA1F35">
      <w:pPr>
        <w:pStyle w:val="Heading4"/>
      </w:pPr>
      <w:r w:rsidRPr="00086718">
        <w:t>Colonization of outer space is essential to humanity – 5 warrants</w:t>
      </w:r>
      <w:r>
        <w:t xml:space="preserve"> (good, diverse non just extinction impacts)</w:t>
      </w:r>
    </w:p>
    <w:p w14:paraId="090B09EC" w14:textId="77777777" w:rsidR="00CA1F35" w:rsidRPr="00086718" w:rsidRDefault="00CA1F35" w:rsidP="00CA1F35">
      <w:r w:rsidRPr="00086718">
        <w:rPr>
          <w:rStyle w:val="Style13ptBold"/>
        </w:rPr>
        <w:t>Orwig 15</w:t>
      </w:r>
      <w:r w:rsidRPr="00086718">
        <w:t xml:space="preserve"> [(Jessica, a senior editor at Insider. She has a Master of Science in science and technology journalism from Texas A&amp;M University and a Bachelor of Science in astronomy and physics from The Ohio State University. Before NY she spent time as an intern at: American Physical Society in MD International Center for Theoretical Physics in Italy Fermi National Accelerator Laboratory in IL American Geophysical Union in DC), “5 undeniable reasons humans need to colonize Mars — even though it's going to cost billions,” Slate, 4/21/2015, https://www.businessinsider.com/5-undeniable-reasons-why-humans-should-go-to-mars-2015-4] MN</w:t>
      </w:r>
    </w:p>
    <w:p w14:paraId="0788468E" w14:textId="77777777" w:rsidR="00CA1F35" w:rsidRPr="00120D6C" w:rsidRDefault="00CA1F35" w:rsidP="00CA1F35">
      <w:pPr>
        <w:rPr>
          <w:sz w:val="12"/>
        </w:rPr>
      </w:pPr>
      <w:r w:rsidRPr="00120D6C">
        <w:rPr>
          <w:sz w:val="12"/>
        </w:rPr>
        <w:t>Establishing a permanent colony of humans on Mars is not an option. It's a necessity. At least, that's what some of the most innovative, intelligent minds of our age — Buzz Aldrin, Stephen Hawking, Elon Musk, Bill Nye, and Neil deGrasse Tyson — are saying. Of course, it's extremely difficult to foresee how manned missions to Mars that would cost hundreds of billions of dollars each, could benefit mankind. It's easier to imagine how that kind of money could immediately help in the fight against cancer or world hunger. That's because humans tend to be short-sighted. We're focused on what's happening tomorrow instead of 100 years from now. "</w:t>
      </w:r>
      <w:r w:rsidRPr="005E2F6C">
        <w:rPr>
          <w:rStyle w:val="StyleUnderline"/>
          <w:highlight w:val="green"/>
        </w:rPr>
        <w:t>If the human race is to continue</w:t>
      </w:r>
      <w:r w:rsidRPr="00086718">
        <w:rPr>
          <w:rStyle w:val="StyleUnderline"/>
        </w:rPr>
        <w:t xml:space="preserve"> for another million years, </w:t>
      </w:r>
      <w:r w:rsidRPr="005E2F6C">
        <w:rPr>
          <w:rStyle w:val="StyleUnderline"/>
          <w:highlight w:val="green"/>
        </w:rPr>
        <w:t>we will have to</w:t>
      </w:r>
      <w:r w:rsidRPr="00086718">
        <w:rPr>
          <w:rStyle w:val="StyleUnderline"/>
        </w:rPr>
        <w:t xml:space="preserve"> boldly </w:t>
      </w:r>
      <w:r w:rsidRPr="005E2F6C">
        <w:rPr>
          <w:rStyle w:val="StyleUnderline"/>
          <w:highlight w:val="green"/>
        </w:rPr>
        <w:t>go where no one has gone</w:t>
      </w:r>
      <w:r w:rsidRPr="00086718">
        <w:rPr>
          <w:rStyle w:val="StyleUnderline"/>
        </w:rPr>
        <w:t xml:space="preserve"> before</w:t>
      </w:r>
      <w:r w:rsidRPr="00120D6C">
        <w:rPr>
          <w:sz w:val="12"/>
        </w:rPr>
        <w:t xml:space="preserve">," Hawking said in 2008 at a lecture series for NASA's 50th anniversary. That brings us to the first reason humans must colonize Mars: </w:t>
      </w:r>
      <w:r w:rsidRPr="00086718">
        <w:rPr>
          <w:rStyle w:val="Emphasis"/>
        </w:rPr>
        <w:t>1. Ensuring the survival of our species</w:t>
      </w:r>
      <w:r>
        <w:rPr>
          <w:rStyle w:val="Emphasis"/>
        </w:rPr>
        <w:t xml:space="preserve"> </w:t>
      </w:r>
      <w:r w:rsidRPr="00120D6C">
        <w:rPr>
          <w:sz w:val="12"/>
        </w:rPr>
        <w:t xml:space="preserve">The only home humans have ever known is Earth. But history shows that surviving as a species on this tiny blue dot in the vacuum of space is tough and by no means guaranteed. The dinosaurs are a classic example: They roamed the planet for 165 million years, but the only trace of them today are their fossilized remains. A colossal asteroid wiped them out. </w:t>
      </w:r>
      <w:r w:rsidRPr="00086718">
        <w:rPr>
          <w:rStyle w:val="StyleUnderline"/>
        </w:rPr>
        <w:t>Putting humans on more than one planet would better ensure our existence thousands if not millions of years from now.</w:t>
      </w:r>
      <w:r>
        <w:rPr>
          <w:rStyle w:val="StyleUnderline"/>
        </w:rPr>
        <w:t xml:space="preserve"> </w:t>
      </w:r>
      <w:r w:rsidRPr="00086718">
        <w:rPr>
          <w:rStyle w:val="StyleUnderline"/>
        </w:rPr>
        <w:t>"</w:t>
      </w:r>
      <w:r w:rsidRPr="005E2F6C">
        <w:rPr>
          <w:rStyle w:val="StyleUnderline"/>
          <w:highlight w:val="green"/>
        </w:rPr>
        <w:t xml:space="preserve">Humans need to be a </w:t>
      </w:r>
      <w:proofErr w:type="spellStart"/>
      <w:r w:rsidRPr="005E2F6C">
        <w:rPr>
          <w:rStyle w:val="StyleUnderline"/>
          <w:highlight w:val="green"/>
        </w:rPr>
        <w:t>multiplanet</w:t>
      </w:r>
      <w:proofErr w:type="spellEnd"/>
      <w:r w:rsidRPr="005E2F6C">
        <w:rPr>
          <w:rStyle w:val="StyleUnderline"/>
          <w:highlight w:val="green"/>
        </w:rPr>
        <w:t xml:space="preserve"> species</w:t>
      </w:r>
      <w:r w:rsidRPr="00086718">
        <w:rPr>
          <w:rStyle w:val="StyleUnderline"/>
        </w:rPr>
        <w:t>,"</w:t>
      </w:r>
      <w:r>
        <w:rPr>
          <w:rStyle w:val="StyleUnderline"/>
        </w:rPr>
        <w:t xml:space="preserve"> </w:t>
      </w:r>
      <w:r w:rsidRPr="00086718">
        <w:rPr>
          <w:rStyle w:val="StyleUnderline"/>
        </w:rPr>
        <w:t>Musk recently told</w:t>
      </w:r>
      <w:r>
        <w:rPr>
          <w:rStyle w:val="StyleUnderline"/>
        </w:rPr>
        <w:t xml:space="preserve"> </w:t>
      </w:r>
      <w:r w:rsidRPr="00086718">
        <w:rPr>
          <w:rStyle w:val="StyleUnderline"/>
        </w:rPr>
        <w:t>astronomer and Slate science blogger Phil Plait.</w:t>
      </w:r>
      <w:r>
        <w:rPr>
          <w:rStyle w:val="StyleUnderline"/>
        </w:rPr>
        <w:t xml:space="preserve"> </w:t>
      </w:r>
      <w:r w:rsidRPr="00120D6C">
        <w:rPr>
          <w:sz w:val="12"/>
        </w:rPr>
        <w:t xml:space="preserve">Musk founded the space transport company SpaceX to help make this happen. Mars is an ideal target because it has a day about the same length as Earth's and water ice on its surface. Moreover, it's the best available option: Venus and Mercury are too hot, and the Moon has no atmosphere to protect residents from destructive meteor impacts. </w:t>
      </w:r>
      <w:r w:rsidRPr="00086718">
        <w:rPr>
          <w:rStyle w:val="Emphasis"/>
        </w:rPr>
        <w:t>2. Discovering life on Mars</w:t>
      </w:r>
      <w:r>
        <w:rPr>
          <w:rStyle w:val="Emphasis"/>
        </w:rPr>
        <w:t xml:space="preserve"> </w:t>
      </w:r>
      <w:r w:rsidRPr="00120D6C">
        <w:rPr>
          <w:sz w:val="12"/>
        </w:rPr>
        <w:t xml:space="preserve">Nye, the CEO of The Planetary Society, said during an episode of </w:t>
      </w:r>
      <w:proofErr w:type="spellStart"/>
      <w:r w:rsidRPr="00120D6C">
        <w:rPr>
          <w:sz w:val="12"/>
        </w:rPr>
        <w:t>StarTalk</w:t>
      </w:r>
      <w:proofErr w:type="spellEnd"/>
      <w:r w:rsidRPr="00120D6C">
        <w:rPr>
          <w:sz w:val="12"/>
        </w:rPr>
        <w:t xml:space="preserve"> Radio in March that humanity should focus on </w:t>
      </w:r>
      <w:r w:rsidRPr="00086718">
        <w:rPr>
          <w:rStyle w:val="StyleUnderline"/>
        </w:rPr>
        <w:t xml:space="preserve">sending </w:t>
      </w:r>
      <w:r w:rsidRPr="005E2F6C">
        <w:rPr>
          <w:rStyle w:val="StyleUnderline"/>
          <w:highlight w:val="green"/>
        </w:rPr>
        <w:t>humans</w:t>
      </w:r>
      <w:r w:rsidRPr="00086718">
        <w:rPr>
          <w:rStyle w:val="StyleUnderline"/>
        </w:rPr>
        <w:t xml:space="preserve"> instead of robots to Mars because humans </w:t>
      </w:r>
      <w:r w:rsidRPr="005E2F6C">
        <w:rPr>
          <w:rStyle w:val="StyleUnderline"/>
          <w:highlight w:val="green"/>
        </w:rPr>
        <w:t>could make discoveries 10,000 times as fast</w:t>
      </w:r>
      <w:r w:rsidRPr="00086718">
        <w:rPr>
          <w:rStyle w:val="StyleUnderline"/>
        </w:rPr>
        <w:t xml:space="preserve"> </w:t>
      </w:r>
      <w:r w:rsidRPr="00120D6C">
        <w:rPr>
          <w:sz w:val="12"/>
        </w:rPr>
        <w:t xml:space="preserve">as the best spacecraft explorers we have today. Though he was hesitant to say humans should live on Mars, he agreed there were many more discoveries to be made there. One monumental discovery </w:t>
      </w:r>
      <w:proofErr w:type="gramStart"/>
      <w:r w:rsidRPr="00120D6C">
        <w:rPr>
          <w:sz w:val="12"/>
        </w:rPr>
        <w:t>scientists</w:t>
      </w:r>
      <w:proofErr w:type="gramEnd"/>
      <w:r w:rsidRPr="00120D6C">
        <w:rPr>
          <w:sz w:val="12"/>
        </w:rPr>
        <w:t xml:space="preserve"> could make is determining whether life currently exists on Mars. If we're going to do that, we'll most likely have to dig much deeper than NASA's rovers can. </w:t>
      </w:r>
      <w:r w:rsidRPr="00086718">
        <w:rPr>
          <w:rStyle w:val="StyleUnderline"/>
        </w:rPr>
        <w:t>The theory there is that</w:t>
      </w:r>
      <w:r>
        <w:rPr>
          <w:rStyle w:val="StyleUnderline"/>
        </w:rPr>
        <w:t xml:space="preserve"> </w:t>
      </w:r>
      <w:r w:rsidRPr="00086718">
        <w:rPr>
          <w:rStyle w:val="StyleUnderline"/>
        </w:rPr>
        <w:t>life was spawned not from the swamps on adolescent Earth, but from watery chasms on Mars.</w:t>
      </w:r>
      <w:r>
        <w:rPr>
          <w:rStyle w:val="StyleUnderline"/>
        </w:rPr>
        <w:t xml:space="preserve"> </w:t>
      </w:r>
      <w:r w:rsidRPr="00086718">
        <w:rPr>
          <w:rStyle w:val="StyleUnderline"/>
        </w:rPr>
        <w:t>The Mars life theory suggests that rocks rich with microorganisms could have been ejected off the planet's surface from a powerful impact, eventually making their way through space to Earth. It's not a stretch to imagine, because</w:t>
      </w:r>
      <w:r>
        <w:rPr>
          <w:rStyle w:val="StyleUnderline"/>
        </w:rPr>
        <w:t xml:space="preserve"> </w:t>
      </w:r>
      <w:r w:rsidRPr="00086718">
        <w:rPr>
          <w:rStyle w:val="StyleUnderline"/>
        </w:rPr>
        <w:t>Martian rocks can be found on Earth.</w:t>
      </w:r>
      <w:r w:rsidRPr="00120D6C">
        <w:rPr>
          <w:sz w:val="12"/>
        </w:rPr>
        <w:t xml:space="preserve"> None of those, however, have shown signs of life. "You cannot rule out the fact that a Mars rock with life in it landing on the Earth kicked off terrestrial life, and you can only really test that by finding life on Mars," Christopher </w:t>
      </w:r>
      <w:proofErr w:type="spellStart"/>
      <w:r w:rsidRPr="00120D6C">
        <w:rPr>
          <w:sz w:val="12"/>
        </w:rPr>
        <w:t>Impey</w:t>
      </w:r>
      <w:proofErr w:type="spellEnd"/>
      <w:r w:rsidRPr="00120D6C">
        <w:rPr>
          <w:sz w:val="12"/>
        </w:rPr>
        <w:t xml:space="preserve">, a British astronomer and author of over a dozen books in astronomy and popular science, told Business Insider. </w:t>
      </w:r>
      <w:r w:rsidRPr="00086718">
        <w:rPr>
          <w:rStyle w:val="Emphasis"/>
        </w:rPr>
        <w:t>3. Improving the quality of life on Earth</w:t>
      </w:r>
      <w:r>
        <w:rPr>
          <w:rStyle w:val="Emphasis"/>
        </w:rPr>
        <w:t xml:space="preserve"> </w:t>
      </w:r>
      <w:r w:rsidRPr="00120D6C">
        <w:rPr>
          <w:sz w:val="12"/>
        </w:rPr>
        <w:t>"</w:t>
      </w:r>
      <w:r w:rsidRPr="005E2F6C">
        <w:rPr>
          <w:rStyle w:val="StyleUnderline"/>
          <w:highlight w:val="green"/>
        </w:rPr>
        <w:t>Only by pushing mankind to its limits</w:t>
      </w:r>
      <w:r w:rsidRPr="00086718">
        <w:rPr>
          <w:rStyle w:val="StyleUnderline"/>
        </w:rPr>
        <w:t xml:space="preserve">, to the bottoms of the ocean and into space, </w:t>
      </w:r>
      <w:r w:rsidRPr="005E2F6C">
        <w:rPr>
          <w:rStyle w:val="StyleUnderline"/>
          <w:highlight w:val="green"/>
        </w:rPr>
        <w:t>will we make discoveries in science</w:t>
      </w:r>
      <w:r w:rsidRPr="00086718">
        <w:rPr>
          <w:rStyle w:val="StyleUnderline"/>
        </w:rPr>
        <w:t xml:space="preserve"> and technology that can be adapted to improve life on Earth.</w:t>
      </w:r>
      <w:r w:rsidRPr="00120D6C">
        <w:rPr>
          <w:sz w:val="12"/>
        </w:rPr>
        <w:t xml:space="preserve">" British doctor Alexander Kumar wrote that in a 2012 article for BBC News where he explored the pros and cons of sending humans to Mars. At the time, Kumar was living in the most Mars-like place on Earth, Antarctica, to test how he adapted to the extreme conditions both physiologically and psychologically. To better understand his poignant remark, let's look at an example: During its first three years in space, NASA's prized Hubble Space Telescope snapped blurry pictures because of a flaw in its engineering. The problem was fixed in 1993, but to try to make use of the blurry images during those initial years, astronomers developed a computer algorithm to better extract information from the images. It turns out the algorithm was eventually shared with a medical doctor who applied it to the X-ray images he was taking to detect breast cancer. The algorithm did a better job at detecting early stages of breast cancer than the conventional method, which at the time was the naked eye. "You can't script that. That happens all the time — this cross pollination of fields, innovation in one, stimulating revolutionary changes in another," Tyson, the </w:t>
      </w:r>
      <w:proofErr w:type="spellStart"/>
      <w:r w:rsidRPr="00120D6C">
        <w:rPr>
          <w:sz w:val="12"/>
        </w:rPr>
        <w:t>StarTalk</w:t>
      </w:r>
      <w:proofErr w:type="spellEnd"/>
      <w:r w:rsidRPr="00120D6C">
        <w:rPr>
          <w:sz w:val="12"/>
        </w:rPr>
        <w:t xml:space="preserve"> radio host, explained during an interview with Fareed Zakaria in 2012. </w:t>
      </w:r>
      <w:r w:rsidRPr="00086718">
        <w:rPr>
          <w:rStyle w:val="StyleUnderline"/>
        </w:rPr>
        <w:t xml:space="preserve">It's impossible to predict how </w:t>
      </w:r>
      <w:r w:rsidRPr="005E2F6C">
        <w:rPr>
          <w:rStyle w:val="StyleUnderline"/>
          <w:highlight w:val="green"/>
        </w:rPr>
        <w:t>cutting-edge technologies</w:t>
      </w:r>
      <w:r w:rsidRPr="00086718">
        <w:rPr>
          <w:rStyle w:val="StyleUnderline"/>
        </w:rPr>
        <w:t xml:space="preserve"> used to develop manned missions to Mars and habitats on Mars </w:t>
      </w:r>
      <w:r w:rsidRPr="005E2F6C">
        <w:rPr>
          <w:rStyle w:val="StyleUnderline"/>
          <w:highlight w:val="green"/>
        </w:rPr>
        <w:t>will benefit other fields</w:t>
      </w:r>
      <w:r w:rsidRPr="00086718">
        <w:rPr>
          <w:rStyle w:val="StyleUnderline"/>
        </w:rPr>
        <w:t xml:space="preserve"> like medicine or agriculture.</w:t>
      </w:r>
      <w:r w:rsidRPr="00120D6C">
        <w:rPr>
          <w:sz w:val="12"/>
        </w:rPr>
        <w:t xml:space="preserve"> But we'll figure that out only by "pushing humankind to its limits" and </w:t>
      </w:r>
      <w:proofErr w:type="spellStart"/>
      <w:r w:rsidRPr="00120D6C">
        <w:rPr>
          <w:sz w:val="12"/>
        </w:rPr>
        <w:t>boldy</w:t>
      </w:r>
      <w:proofErr w:type="spellEnd"/>
      <w:r w:rsidRPr="00120D6C">
        <w:rPr>
          <w:sz w:val="12"/>
        </w:rPr>
        <w:t xml:space="preserve"> going where we've never been before. </w:t>
      </w:r>
      <w:r w:rsidRPr="00086718">
        <w:rPr>
          <w:rStyle w:val="Emphasis"/>
        </w:rPr>
        <w:t>4. Growing as a species</w:t>
      </w:r>
      <w:r>
        <w:rPr>
          <w:rStyle w:val="Emphasis"/>
        </w:rPr>
        <w:t xml:space="preserve"> </w:t>
      </w:r>
      <w:r w:rsidRPr="00086718">
        <w:rPr>
          <w:rStyle w:val="StyleUnderline"/>
        </w:rPr>
        <w:t>Another reason we should go to Mars</w:t>
      </w:r>
      <w:r w:rsidRPr="00120D6C">
        <w:rPr>
          <w:sz w:val="12"/>
        </w:rPr>
        <w:t xml:space="preserve">, according to Tyson, </w:t>
      </w:r>
      <w:r w:rsidRPr="00086718">
        <w:rPr>
          <w:rStyle w:val="StyleUnderline"/>
        </w:rPr>
        <w:t>is to inspire the next generation of space explorers.</w:t>
      </w:r>
      <w:r w:rsidRPr="00120D6C">
        <w:rPr>
          <w:sz w:val="12"/>
        </w:rPr>
        <w:t xml:space="preserve"> When asked in 2013 </w:t>
      </w:r>
      <w:r w:rsidRPr="00120D6C">
        <w:rPr>
          <w:sz w:val="12"/>
        </w:rPr>
        <w:lastRenderedPageBreak/>
        <w:t xml:space="preserve">whether we should go to Mars, he answered: "Yes, </w:t>
      </w:r>
      <w:r w:rsidRPr="00086718">
        <w:rPr>
          <w:rStyle w:val="StyleUnderline"/>
        </w:rPr>
        <w:t xml:space="preserve">if </w:t>
      </w:r>
      <w:r w:rsidRPr="005E2F6C">
        <w:rPr>
          <w:rStyle w:val="StyleUnderline"/>
          <w:highlight w:val="green"/>
        </w:rPr>
        <w:t>it galvanizes an entire generation</w:t>
      </w:r>
      <w:r w:rsidRPr="00086718">
        <w:rPr>
          <w:rStyle w:val="StyleUnderline"/>
        </w:rPr>
        <w:t xml:space="preserve"> of students in the educational pipeline to want to become scientists, engineers, technologists, and mathematicians</w:t>
      </w:r>
      <w:r w:rsidRPr="00120D6C">
        <w:rPr>
          <w:sz w:val="12"/>
        </w:rPr>
        <w:t xml:space="preserve">," he said. "The next generation of astronauts to land on Mars are in middle school now." </w:t>
      </w:r>
      <w:r w:rsidRPr="00086718">
        <w:rPr>
          <w:rStyle w:val="StyleUnderline"/>
        </w:rPr>
        <w:t xml:space="preserve">Humanity's aspirations to explore space are what </w:t>
      </w:r>
      <w:r w:rsidRPr="005E2F6C">
        <w:rPr>
          <w:rStyle w:val="StyleUnderline"/>
          <w:highlight w:val="green"/>
        </w:rPr>
        <w:t>drive us toward more advanced technological innovations</w:t>
      </w:r>
      <w:r w:rsidRPr="00086718">
        <w:rPr>
          <w:rStyle w:val="StyleUnderline"/>
        </w:rPr>
        <w:t xml:space="preserve"> that will undoubtedly benefit mankind in one way or another.</w:t>
      </w:r>
      <w:r>
        <w:rPr>
          <w:rStyle w:val="StyleUnderline"/>
        </w:rPr>
        <w:t xml:space="preserve"> </w:t>
      </w:r>
      <w:r w:rsidRPr="00120D6C">
        <w:rPr>
          <w:sz w:val="12"/>
        </w:rPr>
        <w:t>"</w:t>
      </w:r>
      <w:r w:rsidRPr="00086718">
        <w:rPr>
          <w:rStyle w:val="StyleUnderline"/>
        </w:rPr>
        <w:t>Space is like a proxy for a lot of what else goes on in society, including your urge to innovate</w:t>
      </w:r>
      <w:r w:rsidRPr="00120D6C">
        <w:rPr>
          <w:sz w:val="12"/>
        </w:rPr>
        <w:t xml:space="preserve">," Tyson said during his interview with Zakaria. He added: "There's nothing that drives ambitions the way NASA does." </w:t>
      </w:r>
      <w:r w:rsidRPr="00086718">
        <w:rPr>
          <w:rStyle w:val="Emphasis"/>
        </w:rPr>
        <w:t>5. Demonstrating political and economic leadership</w:t>
      </w:r>
      <w:r>
        <w:rPr>
          <w:rStyle w:val="Emphasis"/>
        </w:rPr>
        <w:t xml:space="preserve"> </w:t>
      </w:r>
      <w:r w:rsidRPr="00120D6C">
        <w:rPr>
          <w:sz w:val="12"/>
        </w:rPr>
        <w:t xml:space="preserve">At a February 24 hearing, Aldrin told the US Senate's Subcommittee on Space, Science and Competitiveness that </w:t>
      </w:r>
      <w:r w:rsidRPr="005E2F6C">
        <w:rPr>
          <w:rStyle w:val="StyleUnderline"/>
          <w:highlight w:val="green"/>
        </w:rPr>
        <w:t>getting to Mars was a necessity</w:t>
      </w:r>
      <w:r w:rsidRPr="00086718">
        <w:rPr>
          <w:rStyle w:val="StyleUnderline"/>
        </w:rPr>
        <w:t xml:space="preserve"> not only for science, but also </w:t>
      </w:r>
      <w:r w:rsidRPr="005E2F6C">
        <w:rPr>
          <w:rStyle w:val="StyleUnderline"/>
          <w:highlight w:val="green"/>
        </w:rPr>
        <w:t>for policy</w:t>
      </w:r>
      <w:r w:rsidRPr="00086718">
        <w:rPr>
          <w:rStyle w:val="StyleUnderline"/>
        </w:rPr>
        <w:t>.</w:t>
      </w:r>
      <w:r>
        <w:rPr>
          <w:rStyle w:val="StyleUnderline"/>
        </w:rPr>
        <w:t xml:space="preserve"> </w:t>
      </w:r>
      <w:r w:rsidRPr="00120D6C">
        <w:rPr>
          <w:sz w:val="12"/>
        </w:rPr>
        <w:t xml:space="preserve">"In my opinion, </w:t>
      </w:r>
      <w:r w:rsidRPr="00086718">
        <w:rPr>
          <w:rStyle w:val="StyleUnderline"/>
        </w:rPr>
        <w:t>there is no more convincing way to demonstrate American leadership for the remainder of this century than to commit to a permanent presence on Mars</w:t>
      </w:r>
      <w:r w:rsidRPr="00120D6C">
        <w:rPr>
          <w:sz w:val="12"/>
        </w:rPr>
        <w:t xml:space="preserve">," he said. </w:t>
      </w:r>
      <w:r w:rsidRPr="00086718">
        <w:rPr>
          <w:rStyle w:val="StyleUnderline"/>
        </w:rPr>
        <w:t>If Americans do not go to Mars, someone else will. And that spells political and economic benefit for whoever succeeds.</w:t>
      </w:r>
      <w:r>
        <w:rPr>
          <w:rStyle w:val="StyleUnderline"/>
        </w:rPr>
        <w:t xml:space="preserve"> </w:t>
      </w:r>
      <w:r w:rsidRPr="00120D6C">
        <w:rPr>
          <w:sz w:val="12"/>
        </w:rPr>
        <w:t>"If you lose your space edge," Tyson said during his interview with Zakaria, "my deep concern is that you lose everything else about society that enables you to compete economically."</w:t>
      </w:r>
    </w:p>
    <w:p w14:paraId="12076252" w14:textId="77777777" w:rsidR="00CA1F35" w:rsidRPr="00086718" w:rsidRDefault="00CA1F35" w:rsidP="00CA1F35"/>
    <w:p w14:paraId="4053A820" w14:textId="77777777" w:rsidR="00CA1F35" w:rsidRDefault="00CA1F35" w:rsidP="00CA1F35">
      <w:pPr>
        <w:rPr>
          <w:rStyle w:val="Style13ptBold"/>
        </w:rPr>
      </w:pPr>
    </w:p>
    <w:p w14:paraId="0822A1EE" w14:textId="77777777" w:rsidR="00502331" w:rsidRDefault="00502331" w:rsidP="00502331">
      <w:pPr>
        <w:rPr>
          <w:rStyle w:val="Emphasis"/>
        </w:rPr>
      </w:pPr>
    </w:p>
    <w:p w14:paraId="6AB9AB97" w14:textId="77777777" w:rsidR="00502331" w:rsidRDefault="00502331" w:rsidP="00502331">
      <w:pPr>
        <w:pStyle w:val="Heading4"/>
      </w:pPr>
      <w:r>
        <w:t xml:space="preserve">Space colonization solves otherwise </w:t>
      </w:r>
      <w:r>
        <w:rPr>
          <w:u w:val="single"/>
        </w:rPr>
        <w:t>inevitable</w:t>
      </w:r>
      <w:r>
        <w:t xml:space="preserve"> extinction. </w:t>
      </w:r>
    </w:p>
    <w:p w14:paraId="6FF8A29C" w14:textId="77777777" w:rsidR="00502331" w:rsidRDefault="00502331" w:rsidP="00502331">
      <w:proofErr w:type="spellStart"/>
      <w:r>
        <w:rPr>
          <w:rStyle w:val="Style13ptBold"/>
        </w:rPr>
        <w:t>Zarkadakis</w:t>
      </w:r>
      <w:proofErr w:type="spellEnd"/>
      <w:r>
        <w:rPr>
          <w:rStyle w:val="Style13ptBold"/>
        </w:rPr>
        <w:t xml:space="preserve"> 19 </w:t>
      </w:r>
      <w:r w:rsidRPr="00D436CA">
        <w:t xml:space="preserve">[George; December 26; Ph.D. in Artificial Intelligence; George </w:t>
      </w:r>
      <w:proofErr w:type="spellStart"/>
      <w:r w:rsidRPr="00D436CA">
        <w:t>Zardakis</w:t>
      </w:r>
      <w:proofErr w:type="spellEnd"/>
      <w:r w:rsidRPr="00D436CA">
        <w:t xml:space="preserve">, “Abandoning the metropolis: space </w:t>
      </w:r>
      <w:proofErr w:type="spellStart"/>
      <w:r w:rsidRPr="00D436CA">
        <w:t>colonisation</w:t>
      </w:r>
      <w:proofErr w:type="spellEnd"/>
      <w:r w:rsidRPr="00D436CA">
        <w:t xml:space="preserve"> as the new imperative,” </w:t>
      </w:r>
      <w:hyperlink r:id="rId29" w:history="1">
        <w:r w:rsidRPr="003845DF">
          <w:rPr>
            <w:rStyle w:val="Hyperlink"/>
          </w:rPr>
          <w:t>https://georgezarkadakis.com/2019/12/26/abandoning-the-metropolis-space-colonisation-as-the-new-imperative/</w:t>
        </w:r>
      </w:hyperlink>
      <w:r w:rsidRPr="00D436CA">
        <w:t>]</w:t>
      </w:r>
    </w:p>
    <w:p w14:paraId="308323F3" w14:textId="77777777" w:rsidR="00502331" w:rsidRPr="00610563" w:rsidRDefault="00502331" w:rsidP="00502331">
      <w:pPr>
        <w:rPr>
          <w:sz w:val="16"/>
        </w:rPr>
      </w:pPr>
      <w:r w:rsidRPr="00826F63">
        <w:rPr>
          <w:rStyle w:val="StyleUnderline"/>
        </w:rPr>
        <w:t>Space colonization</w:t>
      </w:r>
      <w:r w:rsidRPr="004B009E">
        <w:rPr>
          <w:rStyle w:val="StyleUnderline"/>
        </w:rPr>
        <w:t xml:space="preserve"> is</w:t>
      </w:r>
      <w:r w:rsidRPr="00610563">
        <w:rPr>
          <w:sz w:val="16"/>
        </w:rPr>
        <w:t xml:space="preserve"> not only </w:t>
      </w:r>
      <w:r w:rsidRPr="004B009E">
        <w:rPr>
          <w:rStyle w:val="StyleUnderline"/>
        </w:rPr>
        <w:t>the subject of</w:t>
      </w:r>
      <w:r w:rsidRPr="00610563">
        <w:rPr>
          <w:sz w:val="16"/>
        </w:rPr>
        <w:t xml:space="preserve"> fiction but of </w:t>
      </w:r>
      <w:r w:rsidRPr="004B009E">
        <w:rPr>
          <w:rStyle w:val="Emphasis"/>
        </w:rPr>
        <w:t>serious science</w:t>
      </w:r>
      <w:r w:rsidRPr="00610563">
        <w:rPr>
          <w:sz w:val="16"/>
        </w:rPr>
        <w:t xml:space="preserve"> too. The late physicist Stephen Hawking argued that </w:t>
      </w:r>
      <w:r w:rsidRPr="00ED3BEF">
        <w:rPr>
          <w:rStyle w:val="StyleUnderline"/>
          <w:highlight w:val="cyan"/>
        </w:rPr>
        <w:t>unless colonies</w:t>
      </w:r>
      <w:r w:rsidRPr="0084295D">
        <w:rPr>
          <w:rStyle w:val="StyleUnderline"/>
        </w:rPr>
        <w:t xml:space="preserve"> were</w:t>
      </w:r>
      <w:r w:rsidRPr="0084295D">
        <w:rPr>
          <w:sz w:val="16"/>
        </w:rPr>
        <w:t xml:space="preserve"> </w:t>
      </w:r>
      <w:r w:rsidRPr="00ED3BEF">
        <w:rPr>
          <w:rStyle w:val="Emphasis"/>
          <w:highlight w:val="cyan"/>
        </w:rPr>
        <w:t>established in space</w:t>
      </w:r>
      <w:r w:rsidRPr="00ED3BEF">
        <w:rPr>
          <w:sz w:val="16"/>
          <w:highlight w:val="cyan"/>
        </w:rPr>
        <w:t xml:space="preserve"> </w:t>
      </w:r>
      <w:proofErr w:type="gramStart"/>
      <w:r w:rsidRPr="00ED3BEF">
        <w:rPr>
          <w:rStyle w:val="StyleUnderline"/>
          <w:highlight w:val="cyan"/>
        </w:rPr>
        <w:t>the</w:t>
      </w:r>
      <w:r w:rsidRPr="00ED3BEF">
        <w:rPr>
          <w:sz w:val="16"/>
          <w:highlight w:val="cyan"/>
        </w:rPr>
        <w:t xml:space="preserve"> </w:t>
      </w:r>
      <w:r w:rsidRPr="00ED3BEF">
        <w:rPr>
          <w:rStyle w:val="Emphasis"/>
          <w:highlight w:val="cyan"/>
        </w:rPr>
        <w:t>human</w:t>
      </w:r>
      <w:r w:rsidRPr="0084295D">
        <w:rPr>
          <w:rStyle w:val="Emphasis"/>
        </w:rPr>
        <w:t xml:space="preserve"> race</w:t>
      </w:r>
      <w:proofErr w:type="gramEnd"/>
      <w:r w:rsidRPr="0084295D">
        <w:rPr>
          <w:rStyle w:val="Emphasis"/>
        </w:rPr>
        <w:t xml:space="preserve"> would </w:t>
      </w:r>
      <w:r w:rsidRPr="00ED3BEF">
        <w:rPr>
          <w:rStyle w:val="Emphasis"/>
          <w:highlight w:val="cyan"/>
        </w:rPr>
        <w:t>become extinct</w:t>
      </w:r>
      <w:r w:rsidRPr="004B009E">
        <w:rPr>
          <w:rStyle w:val="StyleUnderline"/>
        </w:rPr>
        <w:t>. There are</w:t>
      </w:r>
      <w:r w:rsidRPr="00610563">
        <w:rPr>
          <w:sz w:val="16"/>
        </w:rPr>
        <w:t xml:space="preserve"> </w:t>
      </w:r>
      <w:r w:rsidRPr="00371EDB">
        <w:rPr>
          <w:sz w:val="16"/>
        </w:rPr>
        <w:t xml:space="preserve">several </w:t>
      </w:r>
      <w:r w:rsidRPr="00371EDB">
        <w:rPr>
          <w:rStyle w:val="Emphasis"/>
        </w:rPr>
        <w:t>natural phenomena</w:t>
      </w:r>
      <w:r w:rsidRPr="00371EDB">
        <w:rPr>
          <w:sz w:val="16"/>
        </w:rPr>
        <w:t xml:space="preserve"> </w:t>
      </w:r>
      <w:r w:rsidRPr="00371EDB">
        <w:rPr>
          <w:rStyle w:val="Emphasis"/>
        </w:rPr>
        <w:t>beyond our control</w:t>
      </w:r>
      <w:r w:rsidRPr="00371EDB">
        <w:rPr>
          <w:sz w:val="16"/>
        </w:rPr>
        <w:t xml:space="preserve"> </w:t>
      </w:r>
      <w:r w:rsidRPr="00371EDB">
        <w:rPr>
          <w:rStyle w:val="StyleUnderline"/>
        </w:rPr>
        <w:t>that could spell</w:t>
      </w:r>
      <w:r w:rsidRPr="00371EDB">
        <w:rPr>
          <w:sz w:val="16"/>
        </w:rPr>
        <w:t xml:space="preserve"> our </w:t>
      </w:r>
      <w:r w:rsidRPr="00371EDB">
        <w:rPr>
          <w:rStyle w:val="Emphasis"/>
        </w:rPr>
        <w:t>obliteration</w:t>
      </w:r>
      <w:r w:rsidRPr="00371EDB">
        <w:rPr>
          <w:sz w:val="16"/>
        </w:rPr>
        <w:t>. Over</w:t>
      </w:r>
      <w:r w:rsidRPr="00610563">
        <w:rPr>
          <w:sz w:val="16"/>
        </w:rPr>
        <w:t xml:space="preserve"> a long enough period of time </w:t>
      </w:r>
      <w:r w:rsidRPr="004B009E">
        <w:rPr>
          <w:rStyle w:val="StyleUnderline"/>
        </w:rPr>
        <w:t>our planet is vulnerable to catastrophic</w:t>
      </w:r>
      <w:r w:rsidRPr="00610563">
        <w:rPr>
          <w:sz w:val="16"/>
        </w:rPr>
        <w:t xml:space="preserve"> </w:t>
      </w:r>
      <w:r w:rsidRPr="00ED3BEF">
        <w:rPr>
          <w:rStyle w:val="Emphasis"/>
          <w:highlight w:val="cyan"/>
        </w:rPr>
        <w:t>meteor</w:t>
      </w:r>
      <w:r w:rsidRPr="00826F63">
        <w:rPr>
          <w:rStyle w:val="StyleUnderline"/>
        </w:rPr>
        <w:t xml:space="preserve">ite </w:t>
      </w:r>
      <w:proofErr w:type="gramStart"/>
      <w:r w:rsidRPr="00826F63">
        <w:rPr>
          <w:rStyle w:val="StyleUnderline"/>
        </w:rPr>
        <w:t>strike</w:t>
      </w:r>
      <w:r w:rsidRPr="00ED3BEF">
        <w:rPr>
          <w:rStyle w:val="Emphasis"/>
          <w:highlight w:val="cyan"/>
        </w:rPr>
        <w:t>s</w:t>
      </w:r>
      <w:r w:rsidRPr="004B009E">
        <w:rPr>
          <w:rStyle w:val="StyleUnderline"/>
        </w:rPr>
        <w:t>, or</w:t>
      </w:r>
      <w:proofErr w:type="gramEnd"/>
      <w:r w:rsidRPr="00610563">
        <w:rPr>
          <w:sz w:val="16"/>
        </w:rPr>
        <w:t xml:space="preserve"> getting exposed to the </w:t>
      </w:r>
      <w:r w:rsidRPr="004B009E">
        <w:rPr>
          <w:rStyle w:val="Emphasis"/>
        </w:rPr>
        <w:t>deadly radiation</w:t>
      </w:r>
      <w:r w:rsidRPr="00610563">
        <w:rPr>
          <w:sz w:val="16"/>
        </w:rPr>
        <w:t xml:space="preserve"> </w:t>
      </w:r>
      <w:r w:rsidRPr="004B009E">
        <w:rPr>
          <w:rStyle w:val="StyleUnderline"/>
        </w:rPr>
        <w:t xml:space="preserve">of </w:t>
      </w:r>
      <w:r w:rsidRPr="00ED3BEF">
        <w:rPr>
          <w:rStyle w:val="StyleUnderline"/>
          <w:highlight w:val="cyan"/>
        </w:rPr>
        <w:t>a nearby</w:t>
      </w:r>
      <w:r w:rsidRPr="00826F63">
        <w:rPr>
          <w:rStyle w:val="StyleUnderline"/>
        </w:rPr>
        <w:t xml:space="preserve"> super</w:t>
      </w:r>
      <w:r w:rsidRPr="00ED3BEF">
        <w:rPr>
          <w:rStyle w:val="Emphasis"/>
          <w:highlight w:val="cyan"/>
        </w:rPr>
        <w:t>nova</w:t>
      </w:r>
      <w:r w:rsidRPr="00610563">
        <w:rPr>
          <w:sz w:val="16"/>
        </w:rPr>
        <w:t xml:space="preserve"> explosion. </w:t>
      </w:r>
      <w:r w:rsidRPr="00610563">
        <w:rPr>
          <w:rStyle w:val="StyleUnderline"/>
        </w:rPr>
        <w:t xml:space="preserve">As </w:t>
      </w:r>
      <w:r w:rsidRPr="0084295D">
        <w:rPr>
          <w:rStyle w:val="StyleUnderline"/>
        </w:rPr>
        <w:t xml:space="preserve">our </w:t>
      </w:r>
      <w:r w:rsidRPr="00ED3BEF">
        <w:rPr>
          <w:rStyle w:val="Emphasis"/>
          <w:highlight w:val="cyan"/>
        </w:rPr>
        <w:t>Sun</w:t>
      </w:r>
      <w:r w:rsidRPr="00610563">
        <w:rPr>
          <w:rStyle w:val="Emphasis"/>
        </w:rPr>
        <w:t xml:space="preserve"> burns</w:t>
      </w:r>
      <w:r w:rsidRPr="00610563">
        <w:rPr>
          <w:sz w:val="16"/>
        </w:rPr>
        <w:t xml:space="preserve"> its fuel </w:t>
      </w:r>
      <w:r w:rsidRPr="00610563">
        <w:rPr>
          <w:rStyle w:val="StyleUnderline"/>
        </w:rPr>
        <w:t xml:space="preserve">it </w:t>
      </w:r>
      <w:r w:rsidRPr="00ED3BEF">
        <w:rPr>
          <w:rStyle w:val="StyleUnderline"/>
          <w:highlight w:val="cyan"/>
        </w:rPr>
        <w:t>will</w:t>
      </w:r>
      <w:r w:rsidRPr="00610563">
        <w:rPr>
          <w:sz w:val="16"/>
        </w:rPr>
        <w:t xml:space="preserve"> start to expand and, in a few million years, will </w:t>
      </w:r>
      <w:r w:rsidRPr="00ED3BEF">
        <w:rPr>
          <w:rStyle w:val="Emphasis"/>
          <w:highlight w:val="cyan"/>
        </w:rPr>
        <w:t>scorch Earth</w:t>
      </w:r>
      <w:r w:rsidRPr="00ED3BEF">
        <w:rPr>
          <w:sz w:val="16"/>
          <w:highlight w:val="cyan"/>
        </w:rPr>
        <w:t xml:space="preserve">. </w:t>
      </w:r>
      <w:r w:rsidRPr="00ED3BEF">
        <w:rPr>
          <w:rStyle w:val="StyleUnderline"/>
          <w:highlight w:val="cyan"/>
        </w:rPr>
        <w:t>We can</w:t>
      </w:r>
      <w:r w:rsidRPr="00610563">
        <w:rPr>
          <w:rStyle w:val="StyleUnderline"/>
        </w:rPr>
        <w:t xml:space="preserve"> also </w:t>
      </w:r>
      <w:r w:rsidRPr="00ED3BEF">
        <w:rPr>
          <w:rStyle w:val="Emphasis"/>
          <w:highlight w:val="cyan"/>
        </w:rPr>
        <w:t>self-destruct</w:t>
      </w:r>
      <w:r w:rsidRPr="00ED3BEF">
        <w:rPr>
          <w:sz w:val="16"/>
          <w:highlight w:val="cyan"/>
        </w:rPr>
        <w:t xml:space="preserve"> </w:t>
      </w:r>
      <w:r w:rsidRPr="00ED3BEF">
        <w:rPr>
          <w:rStyle w:val="StyleUnderline"/>
          <w:highlight w:val="cyan"/>
        </w:rPr>
        <w:t>by</w:t>
      </w:r>
      <w:r w:rsidRPr="00610563">
        <w:rPr>
          <w:sz w:val="16"/>
        </w:rPr>
        <w:t xml:space="preserve"> waging </w:t>
      </w:r>
      <w:r w:rsidRPr="00ED3BEF">
        <w:rPr>
          <w:rStyle w:val="Emphasis"/>
          <w:highlight w:val="cyan"/>
        </w:rPr>
        <w:t>nuc</w:t>
      </w:r>
      <w:r w:rsidRPr="00826F63">
        <w:rPr>
          <w:rStyle w:val="StyleUnderline"/>
        </w:rPr>
        <w:t xml:space="preserve">lear </w:t>
      </w:r>
      <w:r w:rsidRPr="00ED3BEF">
        <w:rPr>
          <w:rStyle w:val="Emphasis"/>
          <w:highlight w:val="cyan"/>
        </w:rPr>
        <w:t>war</w:t>
      </w:r>
      <w:r w:rsidRPr="00ED3BEF">
        <w:rPr>
          <w:rStyle w:val="StyleUnderline"/>
          <w:highlight w:val="cyan"/>
        </w:rPr>
        <w:t>, or</w:t>
      </w:r>
      <w:r w:rsidRPr="00610563">
        <w:rPr>
          <w:sz w:val="16"/>
        </w:rPr>
        <w:t xml:space="preserve"> by </w:t>
      </w:r>
      <w:r w:rsidRPr="00610563">
        <w:rPr>
          <w:rStyle w:val="StyleUnderline"/>
        </w:rPr>
        <w:t xml:space="preserve">tilting our planet’s </w:t>
      </w:r>
      <w:r w:rsidRPr="00ED3BEF">
        <w:rPr>
          <w:rStyle w:val="Emphasis"/>
          <w:highlight w:val="cyan"/>
        </w:rPr>
        <w:t>climate</w:t>
      </w:r>
      <w:r w:rsidRPr="00610563">
        <w:rPr>
          <w:sz w:val="16"/>
        </w:rPr>
        <w:t xml:space="preserve"> towards a runaway greenhouse effect. </w:t>
      </w:r>
      <w:r w:rsidRPr="00ED3BEF">
        <w:rPr>
          <w:rStyle w:val="StyleUnderline"/>
          <w:highlight w:val="cyan"/>
        </w:rPr>
        <w:t>Space</w:t>
      </w:r>
      <w:r w:rsidRPr="00610563">
        <w:rPr>
          <w:rStyle w:val="StyleUnderline"/>
        </w:rPr>
        <w:t xml:space="preserve"> colonization </w:t>
      </w:r>
      <w:r w:rsidRPr="00ED3BEF">
        <w:rPr>
          <w:rStyle w:val="StyleUnderline"/>
          <w:highlight w:val="cyan"/>
        </w:rPr>
        <w:t>is</w:t>
      </w:r>
      <w:r w:rsidRPr="00610563">
        <w:rPr>
          <w:rStyle w:val="StyleUnderline"/>
        </w:rPr>
        <w:t xml:space="preserve"> therefore </w:t>
      </w:r>
      <w:r w:rsidRPr="0084295D">
        <w:rPr>
          <w:rStyle w:val="StyleUnderline"/>
        </w:rPr>
        <w:t xml:space="preserve">the </w:t>
      </w:r>
      <w:r w:rsidRPr="0084295D">
        <w:rPr>
          <w:rStyle w:val="Emphasis"/>
        </w:rPr>
        <w:t xml:space="preserve">ultimate </w:t>
      </w:r>
      <w:r w:rsidRPr="00ED3BEF">
        <w:rPr>
          <w:rStyle w:val="Emphasis"/>
          <w:highlight w:val="cyan"/>
        </w:rPr>
        <w:t>insurance</w:t>
      </w:r>
      <w:r w:rsidRPr="00610563">
        <w:rPr>
          <w:rStyle w:val="Emphasis"/>
        </w:rPr>
        <w:t xml:space="preserve"> policy</w:t>
      </w:r>
      <w:r w:rsidRPr="00610563">
        <w:rPr>
          <w:sz w:val="16"/>
        </w:rPr>
        <w:t xml:space="preserve"> </w:t>
      </w:r>
      <w:r w:rsidRPr="00ED3BEF">
        <w:rPr>
          <w:rStyle w:val="StyleUnderline"/>
          <w:highlight w:val="cyan"/>
        </w:rPr>
        <w:t>of</w:t>
      </w:r>
      <w:r w:rsidRPr="00ED3BEF">
        <w:rPr>
          <w:sz w:val="16"/>
          <w:highlight w:val="cyan"/>
        </w:rPr>
        <w:t xml:space="preserve"> </w:t>
      </w:r>
      <w:r w:rsidRPr="0084295D">
        <w:rPr>
          <w:rStyle w:val="Emphasis"/>
        </w:rPr>
        <w:t xml:space="preserve">long-term human </w:t>
      </w:r>
      <w:proofErr w:type="gramStart"/>
      <w:r w:rsidRPr="00ED3BEF">
        <w:rPr>
          <w:rStyle w:val="Emphasis"/>
          <w:highlight w:val="cyan"/>
        </w:rPr>
        <w:t>survival</w:t>
      </w:r>
      <w:r w:rsidRPr="00610563">
        <w:rPr>
          <w:sz w:val="16"/>
        </w:rPr>
        <w:t>[</w:t>
      </w:r>
      <w:proofErr w:type="gramEnd"/>
      <w:r w:rsidRPr="00610563">
        <w:rPr>
          <w:sz w:val="16"/>
        </w:rPr>
        <w:t>4].</w:t>
      </w:r>
    </w:p>
    <w:p w14:paraId="03EDBCE9" w14:textId="77777777" w:rsidR="00CA1F35" w:rsidRPr="008D359C" w:rsidRDefault="00CA1F35" w:rsidP="00CA1F35"/>
    <w:p w14:paraId="3DAA7197" w14:textId="77777777" w:rsidR="00502331" w:rsidRDefault="00502331" w:rsidP="00502331">
      <w:pPr>
        <w:pStyle w:val="Heading3"/>
      </w:pPr>
      <w:r>
        <w:lastRenderedPageBreak/>
        <w:t>1NC – T/L – Impact</w:t>
      </w:r>
    </w:p>
    <w:p w14:paraId="06BAD462" w14:textId="77777777" w:rsidR="00502331" w:rsidRPr="00E133B3" w:rsidRDefault="00502331" w:rsidP="00502331">
      <w:pPr>
        <w:pStyle w:val="Heading4"/>
        <w:rPr>
          <w:rStyle w:val="Style13ptBold"/>
          <w:b/>
        </w:rPr>
      </w:pPr>
      <w:r w:rsidRPr="00E133B3">
        <w:rPr>
          <w:rStyle w:val="Style13ptBold"/>
          <w:b/>
        </w:rPr>
        <w:t>Even if capitalism has caused environmental degradation, now it’s key to solve – the money is moving away from degradation and towards mitigation.</w:t>
      </w:r>
    </w:p>
    <w:p w14:paraId="48725BD6" w14:textId="77777777" w:rsidR="00502331" w:rsidRPr="00E133B3" w:rsidRDefault="00502331" w:rsidP="00502331">
      <w:r w:rsidRPr="00E133B3">
        <w:rPr>
          <w:rStyle w:val="Style13ptBold"/>
        </w:rPr>
        <w:t>Fitzmaurice 15</w:t>
      </w:r>
      <w:r w:rsidRPr="00E133B3">
        <w:t xml:space="preserve"> </w:t>
      </w:r>
      <w:r w:rsidRPr="00E133B3">
        <w:rPr>
          <w:sz w:val="16"/>
          <w:szCs w:val="16"/>
        </w:rPr>
        <w:t xml:space="preserve">[Matthew, CEO of </w:t>
      </w:r>
      <w:proofErr w:type="spellStart"/>
      <w:r w:rsidRPr="00E133B3">
        <w:rPr>
          <w:sz w:val="16"/>
          <w:szCs w:val="16"/>
        </w:rPr>
        <w:t>EcoAlpha</w:t>
      </w:r>
      <w:proofErr w:type="spellEnd"/>
      <w:r w:rsidRPr="00E133B3">
        <w:rPr>
          <w:sz w:val="16"/>
          <w:szCs w:val="16"/>
        </w:rPr>
        <w:t xml:space="preserve"> Asset Management LLC, an asset management firm that invests in companies that provide solutions to global burdened resources with a specific emphasis on water, </w:t>
      </w:r>
      <w:proofErr w:type="gramStart"/>
      <w:r w:rsidRPr="00E133B3">
        <w:rPr>
          <w:sz w:val="16"/>
          <w:szCs w:val="16"/>
        </w:rPr>
        <w:t>agriculture</w:t>
      </w:r>
      <w:proofErr w:type="gramEnd"/>
      <w:r w:rsidRPr="00E133B3">
        <w:rPr>
          <w:sz w:val="16"/>
          <w:szCs w:val="16"/>
        </w:rPr>
        <w:t xml:space="preserve"> and energy efficiency. </w:t>
      </w:r>
      <w:proofErr w:type="spellStart"/>
      <w:r w:rsidRPr="00E133B3">
        <w:rPr>
          <w:sz w:val="16"/>
          <w:szCs w:val="16"/>
        </w:rPr>
        <w:t>EcoAlpha</w:t>
      </w:r>
      <w:proofErr w:type="spellEnd"/>
      <w:r w:rsidRPr="00E133B3">
        <w:rPr>
          <w:sz w:val="16"/>
          <w:szCs w:val="16"/>
        </w:rPr>
        <w:t xml:space="preserve"> focuses on public securities and seeks to generate superior risk-adjusted returns for investors. 03/23/2015. “Only Capitalism Can Save the Planet.” </w:t>
      </w:r>
      <w:hyperlink r:id="rId30" w:history="1">
        <w:r w:rsidRPr="00E133B3">
          <w:rPr>
            <w:rStyle w:val="Hyperlink"/>
            <w:sz w:val="16"/>
            <w:szCs w:val="16"/>
          </w:rPr>
          <w:t>https://ensia.com/voices/only-capitalism-can-save-the-planet/</w:t>
        </w:r>
      </w:hyperlink>
      <w:r w:rsidRPr="00E133B3">
        <w:rPr>
          <w:sz w:val="16"/>
          <w:szCs w:val="16"/>
        </w:rPr>
        <w:t>] JCH-PF</w:t>
      </w:r>
    </w:p>
    <w:p w14:paraId="663A0F56" w14:textId="77777777" w:rsidR="00502331" w:rsidRPr="00E133B3" w:rsidRDefault="00502331" w:rsidP="00502331">
      <w:pPr>
        <w:rPr>
          <w:rStyle w:val="StyleUnderline"/>
        </w:rPr>
      </w:pPr>
      <w:r w:rsidRPr="00E133B3">
        <w:rPr>
          <w:sz w:val="8"/>
        </w:rPr>
        <w:t xml:space="preserve">To say the world has changed a lot in the last century is a huge understatement. </w:t>
      </w:r>
      <w:r w:rsidRPr="00E133B3">
        <w:rPr>
          <w:rStyle w:val="StyleUnderline"/>
        </w:rPr>
        <w:t xml:space="preserve">Industrial, </w:t>
      </w:r>
      <w:proofErr w:type="gramStart"/>
      <w:r w:rsidRPr="00E133B3">
        <w:rPr>
          <w:rStyle w:val="StyleUnderline"/>
        </w:rPr>
        <w:t>medical</w:t>
      </w:r>
      <w:proofErr w:type="gramEnd"/>
      <w:r w:rsidRPr="00E133B3">
        <w:rPr>
          <w:rStyle w:val="StyleUnderline"/>
        </w:rPr>
        <w:t xml:space="preserve"> and social progress has resulted in </w:t>
      </w:r>
      <w:r w:rsidRPr="00A646FE">
        <w:rPr>
          <w:rStyle w:val="StyleUnderline"/>
          <w:highlight w:val="green"/>
        </w:rPr>
        <w:t>unprecedented growth in the world’s population and economy</w:t>
      </w:r>
      <w:r w:rsidRPr="00E133B3">
        <w:rPr>
          <w:rStyle w:val="StyleUnderline"/>
        </w:rPr>
        <w:t xml:space="preserve">, and that growth </w:t>
      </w:r>
      <w:r w:rsidRPr="00A646FE">
        <w:rPr>
          <w:rStyle w:val="StyleUnderline"/>
          <w:highlight w:val="green"/>
        </w:rPr>
        <w:t>has placed</w:t>
      </w:r>
      <w:r w:rsidRPr="00E133B3">
        <w:rPr>
          <w:rStyle w:val="StyleUnderline"/>
        </w:rPr>
        <w:t xml:space="preserve"> tremendous </w:t>
      </w:r>
      <w:r w:rsidRPr="00A646FE">
        <w:rPr>
          <w:rStyle w:val="StyleUnderline"/>
          <w:highlight w:val="green"/>
        </w:rPr>
        <w:t>burdens on the planet’s resources. These</w:t>
      </w:r>
      <w:r w:rsidRPr="00E133B3">
        <w:rPr>
          <w:rStyle w:val="StyleUnderline"/>
        </w:rPr>
        <w:t xml:space="preserve"> burdens </w:t>
      </w:r>
      <w:r w:rsidRPr="00A646FE">
        <w:rPr>
          <w:rStyle w:val="StyleUnderline"/>
          <w:highlight w:val="green"/>
        </w:rPr>
        <w:t>create problems</w:t>
      </w:r>
      <w:r w:rsidRPr="00E133B3">
        <w:rPr>
          <w:sz w:val="8"/>
        </w:rPr>
        <w:t xml:space="preserve"> — perhaps the most substantive problems we have faced as a species: from water scarcity and pollution to climate change, reliable access to nourishing food, and affordable energy. </w:t>
      </w:r>
      <w:r w:rsidRPr="00E133B3">
        <w:rPr>
          <w:rStyle w:val="StyleUnderline"/>
        </w:rPr>
        <w:t xml:space="preserve">Here’s the thing, though: </w:t>
      </w:r>
      <w:r w:rsidRPr="00A646FE">
        <w:rPr>
          <w:rStyle w:val="Emphasis"/>
          <w:highlight w:val="green"/>
        </w:rPr>
        <w:t>where there are problems</w:t>
      </w:r>
      <w:r w:rsidRPr="00E133B3">
        <w:rPr>
          <w:rStyle w:val="StyleUnderline"/>
        </w:rPr>
        <w:t xml:space="preserve"> to be </w:t>
      </w:r>
      <w:r w:rsidRPr="00A646FE">
        <w:rPr>
          <w:rStyle w:val="Emphasis"/>
          <w:highlight w:val="green"/>
        </w:rPr>
        <w:t>solved, there’s money</w:t>
      </w:r>
      <w:r w:rsidRPr="00E133B3">
        <w:rPr>
          <w:rStyle w:val="StyleUnderline"/>
        </w:rPr>
        <w:t xml:space="preserve"> to be made. And </w:t>
      </w:r>
      <w:r w:rsidRPr="00A646FE">
        <w:rPr>
          <w:rStyle w:val="Emphasis"/>
          <w:highlight w:val="green"/>
        </w:rPr>
        <w:t>where there’s money</w:t>
      </w:r>
      <w:r w:rsidRPr="00E133B3">
        <w:rPr>
          <w:rStyle w:val="StyleUnderline"/>
        </w:rPr>
        <w:t xml:space="preserve"> to be made, </w:t>
      </w:r>
      <w:r w:rsidRPr="00A646FE">
        <w:rPr>
          <w:rStyle w:val="Emphasis"/>
          <w:highlight w:val="green"/>
        </w:rPr>
        <w:t>we awaken</w:t>
      </w:r>
      <w:r w:rsidRPr="00E133B3">
        <w:rPr>
          <w:rStyle w:val="StyleUnderline"/>
        </w:rPr>
        <w:t xml:space="preserve"> one of </w:t>
      </w:r>
      <w:r w:rsidRPr="00A646FE">
        <w:rPr>
          <w:rStyle w:val="Emphasis"/>
          <w:highlight w:val="green"/>
        </w:rPr>
        <w:t>the world’s most powerful force</w:t>
      </w:r>
      <w:r w:rsidRPr="00E133B3">
        <w:rPr>
          <w:rStyle w:val="StyleUnderline"/>
        </w:rPr>
        <w:t xml:space="preserve">s </w:t>
      </w:r>
      <w:r w:rsidRPr="00A646FE">
        <w:rPr>
          <w:rStyle w:val="StyleUnderline"/>
          <w:highlight w:val="green"/>
        </w:rPr>
        <w:t xml:space="preserve">for change: </w:t>
      </w:r>
      <w:r w:rsidRPr="00A646FE">
        <w:rPr>
          <w:rStyle w:val="Emphasis"/>
          <w:highlight w:val="green"/>
        </w:rPr>
        <w:t>capitalism.</w:t>
      </w:r>
      <w:r w:rsidRPr="00A646FE">
        <w:rPr>
          <w:rStyle w:val="StyleUnderline"/>
          <w:highlight w:val="green"/>
        </w:rPr>
        <w:t xml:space="preserve"> </w:t>
      </w:r>
      <w:proofErr w:type="gramStart"/>
      <w:r w:rsidRPr="00A646FE">
        <w:rPr>
          <w:rStyle w:val="StyleUnderline"/>
          <w:highlight w:val="green"/>
        </w:rPr>
        <w:t>Of course</w:t>
      </w:r>
      <w:proofErr w:type="gramEnd"/>
      <w:r w:rsidRPr="00A646FE">
        <w:rPr>
          <w:rStyle w:val="StyleUnderline"/>
          <w:highlight w:val="green"/>
        </w:rPr>
        <w:t xml:space="preserve"> capitalism has played a</w:t>
      </w:r>
      <w:r w:rsidRPr="00E133B3">
        <w:rPr>
          <w:rStyle w:val="StyleUnderline"/>
        </w:rPr>
        <w:t xml:space="preserve"> starring </w:t>
      </w:r>
      <w:r w:rsidRPr="00A646FE">
        <w:rPr>
          <w:rStyle w:val="StyleUnderline"/>
          <w:highlight w:val="green"/>
        </w:rPr>
        <w:t>role in distressing the planet’s</w:t>
      </w:r>
      <w:r w:rsidRPr="00E133B3">
        <w:rPr>
          <w:rStyle w:val="StyleUnderline"/>
        </w:rPr>
        <w:t xml:space="preserve"> resources</w:t>
      </w:r>
      <w:r w:rsidRPr="00E133B3">
        <w:rPr>
          <w:sz w:val="8"/>
        </w:rPr>
        <w:t xml:space="preserve">. Historically, the combination of unchecked industry, a readiness to externalize costs and a relentless thirst for growth have plundered and polluted the earth. It’s not a debate, but simple fact that our population size and economies cannot </w:t>
      </w:r>
      <w:proofErr w:type="gramStart"/>
      <w:r w:rsidRPr="00E133B3">
        <w:rPr>
          <w:sz w:val="8"/>
        </w:rPr>
        <w:t>continue on</w:t>
      </w:r>
      <w:proofErr w:type="gramEnd"/>
      <w:r w:rsidRPr="00E133B3">
        <w:rPr>
          <w:sz w:val="8"/>
        </w:rPr>
        <w:t xml:space="preserve"> their present trajectories without exhausting the world’s resources. Yet, a rapidly expanding global middle class — increasingly urbanized and hungry for protein — threatens further and accelerating distress. The hopeful news is that </w:t>
      </w:r>
      <w:r w:rsidRPr="00A646FE">
        <w:rPr>
          <w:rStyle w:val="StyleUnderline"/>
          <w:highlight w:val="green"/>
        </w:rPr>
        <w:t>businesses, with their</w:t>
      </w:r>
      <w:r w:rsidRPr="00E133B3">
        <w:rPr>
          <w:rStyle w:val="StyleUnderline"/>
        </w:rPr>
        <w:t xml:space="preserve"> almost </w:t>
      </w:r>
      <w:r w:rsidRPr="00A646FE">
        <w:rPr>
          <w:rStyle w:val="Emphasis"/>
          <w:highlight w:val="green"/>
        </w:rPr>
        <w:t>singular focus on economic self-interest</w:t>
      </w:r>
      <w:r w:rsidRPr="00E133B3">
        <w:rPr>
          <w:rStyle w:val="StyleUnderline"/>
        </w:rPr>
        <w:t xml:space="preserve">, and governments, motivated by a variety of interests, </w:t>
      </w:r>
      <w:r w:rsidRPr="00A646FE">
        <w:rPr>
          <w:rStyle w:val="StyleUnderline"/>
          <w:highlight w:val="green"/>
        </w:rPr>
        <w:t>are beginning to recognize and address</w:t>
      </w:r>
      <w:r w:rsidRPr="00E133B3">
        <w:rPr>
          <w:rStyle w:val="StyleUnderline"/>
        </w:rPr>
        <w:t xml:space="preserve"> in earnest </w:t>
      </w:r>
      <w:r w:rsidRPr="00A646FE">
        <w:rPr>
          <w:rStyle w:val="StyleUnderline"/>
          <w:highlight w:val="green"/>
        </w:rPr>
        <w:t>these inevitable problems.</w:t>
      </w:r>
      <w:r w:rsidRPr="00E133B3">
        <w:rPr>
          <w:rStyle w:val="StyleUnderline"/>
        </w:rPr>
        <w:t xml:space="preserve"> </w:t>
      </w:r>
      <w:r w:rsidRPr="00E133B3">
        <w:rPr>
          <w:sz w:val="8"/>
        </w:rPr>
        <w:t xml:space="preserve">Today, the </w:t>
      </w:r>
      <w:r w:rsidRPr="00A646FE">
        <w:rPr>
          <w:rStyle w:val="StyleUnderline"/>
          <w:highlight w:val="green"/>
        </w:rPr>
        <w:t>businesses that develop</w:t>
      </w:r>
      <w:r w:rsidRPr="00E133B3">
        <w:rPr>
          <w:rStyle w:val="StyleUnderline"/>
        </w:rPr>
        <w:t xml:space="preserve"> practical and affordable </w:t>
      </w:r>
      <w:r w:rsidRPr="00A646FE">
        <w:rPr>
          <w:rStyle w:val="StyleUnderline"/>
          <w:highlight w:val="green"/>
        </w:rPr>
        <w:t>solutions to</w:t>
      </w:r>
      <w:r w:rsidRPr="00E133B3">
        <w:rPr>
          <w:rStyle w:val="StyleUnderline"/>
        </w:rPr>
        <w:t xml:space="preserve"> burdened resource </w:t>
      </w:r>
      <w:r w:rsidRPr="00A646FE">
        <w:rPr>
          <w:rStyle w:val="StyleUnderline"/>
          <w:highlight w:val="green"/>
        </w:rPr>
        <w:t xml:space="preserve">problems will end up being </w:t>
      </w:r>
      <w:r w:rsidRPr="00A646FE">
        <w:rPr>
          <w:rStyle w:val="Emphasis"/>
          <w:highlight w:val="green"/>
        </w:rPr>
        <w:t>the world’s most profitable companies.</w:t>
      </w:r>
      <w:r w:rsidRPr="00E133B3">
        <w:rPr>
          <w:rStyle w:val="StyleUnderline"/>
        </w:rPr>
        <w:t xml:space="preserve"> </w:t>
      </w:r>
      <w:r w:rsidRPr="00E133B3">
        <w:rPr>
          <w:sz w:val="8"/>
        </w:rPr>
        <w:t xml:space="preserve">No longer can they be considered “sustainability” businesses. They are everyday businesses with a long view, targeting problems that are not going away. That’s smart business. Burdened resources have become a strong economic driver for businesses of all sizes, in all industries everywhere to spend and change — and one that will only grow in scope and intensity over time. The companies that provide effective solutions to burdened resources will provide superior risk-adjusted returns to their investors as business and governments accelerate their solutions spending out of their own economic self-interest. </w:t>
      </w:r>
      <w:r w:rsidRPr="00E133B3">
        <w:rPr>
          <w:rStyle w:val="StyleUnderline"/>
        </w:rPr>
        <w:t xml:space="preserve">And because the products, </w:t>
      </w:r>
      <w:proofErr w:type="gramStart"/>
      <w:r w:rsidRPr="00A646FE">
        <w:rPr>
          <w:rStyle w:val="StyleUnderline"/>
          <w:highlight w:val="green"/>
        </w:rPr>
        <w:t>technologies</w:t>
      </w:r>
      <w:proofErr w:type="gramEnd"/>
      <w:r w:rsidRPr="00A646FE">
        <w:rPr>
          <w:rStyle w:val="StyleUnderline"/>
          <w:highlight w:val="green"/>
        </w:rPr>
        <w:t xml:space="preserve"> and services</w:t>
      </w:r>
      <w:r w:rsidRPr="00E133B3">
        <w:rPr>
          <w:rStyle w:val="StyleUnderline"/>
        </w:rPr>
        <w:t xml:space="preserve"> these </w:t>
      </w:r>
      <w:r w:rsidRPr="00A646FE">
        <w:rPr>
          <w:rStyle w:val="StyleUnderline"/>
          <w:highlight w:val="green"/>
        </w:rPr>
        <w:t>companies provide</w:t>
      </w:r>
      <w:r w:rsidRPr="00E133B3">
        <w:rPr>
          <w:rStyle w:val="StyleUnderline"/>
        </w:rPr>
        <w:t xml:space="preserve"> are common solutions to global problems — and are therefore exponentially repeatable — these investments </w:t>
      </w:r>
      <w:r w:rsidRPr="00A646FE">
        <w:rPr>
          <w:rStyle w:val="StyleUnderline"/>
          <w:highlight w:val="green"/>
        </w:rPr>
        <w:t xml:space="preserve">will have </w:t>
      </w:r>
      <w:r w:rsidRPr="00A646FE">
        <w:rPr>
          <w:rStyle w:val="Emphasis"/>
          <w:highlight w:val="green"/>
        </w:rPr>
        <w:t>amplified positive impact</w:t>
      </w:r>
      <w:r w:rsidRPr="00A646FE">
        <w:rPr>
          <w:rStyle w:val="StyleUnderline"/>
          <w:highlight w:val="green"/>
        </w:rPr>
        <w:t xml:space="preserve"> on global</w:t>
      </w:r>
      <w:r w:rsidRPr="00E133B3">
        <w:rPr>
          <w:rStyle w:val="StyleUnderline"/>
        </w:rPr>
        <w:t xml:space="preserve"> resource scarcity </w:t>
      </w:r>
      <w:r w:rsidRPr="00A646FE">
        <w:rPr>
          <w:rStyle w:val="StyleUnderline"/>
          <w:highlight w:val="green"/>
        </w:rPr>
        <w:t>issues.</w:t>
      </w:r>
      <w:r w:rsidRPr="00E133B3">
        <w:rPr>
          <w:rStyle w:val="StyleUnderline"/>
        </w:rPr>
        <w:t xml:space="preserve"> </w:t>
      </w:r>
      <w:r w:rsidRPr="00E133B3">
        <w:rPr>
          <w:sz w:val="8"/>
        </w:rPr>
        <w:t xml:space="preserve">Too often people have a narrow view of these solutions, thinking only of solar panels and windmills. But solutions are enormously diverse: They include, among many others, agricultural drones that monitor soil conditions, smart irrigation technology that delivers water only where and when it’s really needed, more efficient distributed energy generation and component suppliers that make cars use less gas. </w:t>
      </w:r>
      <w:r w:rsidRPr="00E133B3">
        <w:rPr>
          <w:rStyle w:val="StyleUnderline"/>
        </w:rPr>
        <w:t xml:space="preserve">As a whole, </w:t>
      </w:r>
      <w:proofErr w:type="gramStart"/>
      <w:r w:rsidRPr="00A646FE">
        <w:rPr>
          <w:rStyle w:val="StyleUnderline"/>
          <w:highlight w:val="green"/>
        </w:rPr>
        <w:t>the human race</w:t>
      </w:r>
      <w:proofErr w:type="gramEnd"/>
      <w:r w:rsidRPr="00A646FE">
        <w:rPr>
          <w:rStyle w:val="StyleUnderline"/>
          <w:highlight w:val="green"/>
        </w:rPr>
        <w:t xml:space="preserve"> has a poor track record when it comes to altruism.</w:t>
      </w:r>
      <w:r w:rsidRPr="00E133B3">
        <w:rPr>
          <w:sz w:val="8"/>
        </w:rPr>
        <w:t xml:space="preserve"> Although there are a great many saints among us who spend — and even sacrifice — their lives to help others, most of us are hard pressed to take care of ourselves and our families. </w:t>
      </w:r>
      <w:r w:rsidRPr="00A646FE">
        <w:rPr>
          <w:rStyle w:val="StyleUnderline"/>
          <w:highlight w:val="green"/>
        </w:rPr>
        <w:t>We have a much better</w:t>
      </w:r>
      <w:r w:rsidRPr="00E133B3">
        <w:rPr>
          <w:rStyle w:val="StyleUnderline"/>
        </w:rPr>
        <w:t xml:space="preserve"> track </w:t>
      </w:r>
      <w:r w:rsidRPr="00A646FE">
        <w:rPr>
          <w:rStyle w:val="StyleUnderline"/>
          <w:highlight w:val="green"/>
        </w:rPr>
        <w:t>record when it comes to investing</w:t>
      </w:r>
      <w:r w:rsidRPr="00E133B3">
        <w:rPr>
          <w:rStyle w:val="StyleUnderline"/>
        </w:rPr>
        <w:t xml:space="preserve"> money </w:t>
      </w:r>
      <w:r w:rsidRPr="00A646FE">
        <w:rPr>
          <w:rStyle w:val="Emphasis"/>
          <w:highlight w:val="green"/>
        </w:rPr>
        <w:t>in our own self-interest</w:t>
      </w:r>
      <w:r w:rsidRPr="00A646FE">
        <w:rPr>
          <w:rStyle w:val="StyleUnderline"/>
          <w:highlight w:val="green"/>
        </w:rPr>
        <w:t>, which has fueled</w:t>
      </w:r>
      <w:r w:rsidRPr="00E133B3">
        <w:rPr>
          <w:rStyle w:val="StyleUnderline"/>
        </w:rPr>
        <w:t xml:space="preserve"> the </w:t>
      </w:r>
      <w:r w:rsidRPr="00A646FE">
        <w:rPr>
          <w:rStyle w:val="StyleUnderline"/>
          <w:highlight w:val="green"/>
        </w:rPr>
        <w:t>unprecedented innovation,</w:t>
      </w:r>
      <w:r w:rsidRPr="00E133B3">
        <w:rPr>
          <w:rStyle w:val="StyleUnderline"/>
        </w:rPr>
        <w:t xml:space="preserve"> economic </w:t>
      </w:r>
      <w:r w:rsidRPr="00A646FE">
        <w:rPr>
          <w:rStyle w:val="StyleUnderline"/>
          <w:highlight w:val="green"/>
        </w:rPr>
        <w:t>and</w:t>
      </w:r>
      <w:r w:rsidRPr="00E133B3">
        <w:rPr>
          <w:rStyle w:val="StyleUnderline"/>
        </w:rPr>
        <w:t xml:space="preserve"> life-expectancy </w:t>
      </w:r>
      <w:r w:rsidRPr="00A646FE">
        <w:rPr>
          <w:rStyle w:val="StyleUnderline"/>
          <w:highlight w:val="green"/>
        </w:rPr>
        <w:t>growth</w:t>
      </w:r>
      <w:r w:rsidRPr="00E133B3">
        <w:rPr>
          <w:rStyle w:val="StyleUnderline"/>
        </w:rPr>
        <w:t xml:space="preserve"> of the past century. </w:t>
      </w:r>
      <w:r w:rsidRPr="00E133B3">
        <w:rPr>
          <w:sz w:val="8"/>
        </w:rPr>
        <w:t xml:space="preserve">In the past, many people who invested in sustainable solutions were motivated principally by conscience, willing to accept reduced returns </w:t>
      </w:r>
      <w:proofErr w:type="gramStart"/>
      <w:r w:rsidRPr="00E133B3">
        <w:rPr>
          <w:sz w:val="8"/>
        </w:rPr>
        <w:t>in order to</w:t>
      </w:r>
      <w:proofErr w:type="gramEnd"/>
      <w:r w:rsidRPr="00E133B3">
        <w:rPr>
          <w:sz w:val="8"/>
        </w:rPr>
        <w:t xml:space="preserve"> invest their money in a way that was consistent with their beliefs and convictions — be they religious, social or environmental. Now, however, </w:t>
      </w:r>
      <w:r w:rsidRPr="00E133B3">
        <w:rPr>
          <w:rStyle w:val="StyleUnderline"/>
        </w:rPr>
        <w:t xml:space="preserve">we face a new reality in which </w:t>
      </w:r>
      <w:r w:rsidRPr="00A646FE">
        <w:rPr>
          <w:rStyle w:val="Emphasis"/>
          <w:highlight w:val="green"/>
        </w:rPr>
        <w:t>our economic self-interest and the long-term well-being of the planet are coming into alignment.</w:t>
      </w:r>
      <w:r w:rsidRPr="00E133B3">
        <w:rPr>
          <w:rStyle w:val="StyleUnderline"/>
        </w:rPr>
        <w:t xml:space="preserve"> Because we </w:t>
      </w:r>
      <w:proofErr w:type="gramStart"/>
      <w:r w:rsidRPr="00E133B3">
        <w:rPr>
          <w:rStyle w:val="StyleUnderline"/>
        </w:rPr>
        <w:t>have to</w:t>
      </w:r>
      <w:proofErr w:type="gramEnd"/>
      <w:r w:rsidRPr="00E133B3">
        <w:rPr>
          <w:rStyle w:val="StyleUnderline"/>
        </w:rPr>
        <w:t xml:space="preserve"> face the reality of burdened resources, </w:t>
      </w:r>
      <w:r w:rsidRPr="00A646FE">
        <w:rPr>
          <w:rStyle w:val="Emphasis"/>
          <w:highlight w:val="green"/>
        </w:rPr>
        <w:t>there’s money in it.</w:t>
      </w:r>
    </w:p>
    <w:p w14:paraId="11FAC209" w14:textId="158C058A" w:rsidR="00502331" w:rsidRPr="00E133B3" w:rsidRDefault="00502331" w:rsidP="00502331">
      <w:pPr>
        <w:pStyle w:val="Heading4"/>
        <w:rPr>
          <w:rFonts w:cs="Calibri"/>
        </w:rPr>
      </w:pPr>
      <w:r w:rsidRPr="00E133B3">
        <w:rPr>
          <w:rFonts w:cs="Calibri"/>
        </w:rPr>
        <w:t xml:space="preserve">Capitalism is the </w:t>
      </w:r>
      <w:r w:rsidRPr="00E133B3">
        <w:rPr>
          <w:rFonts w:cs="Calibri"/>
          <w:u w:val="single"/>
        </w:rPr>
        <w:t>only system</w:t>
      </w:r>
      <w:r w:rsidRPr="00E133B3">
        <w:rPr>
          <w:rFonts w:cs="Calibri"/>
        </w:rPr>
        <w:t xml:space="preserve"> that can solve warming – we don’t have time for </w:t>
      </w:r>
      <w:proofErr w:type="spellStart"/>
      <w:r>
        <w:rPr>
          <w:rFonts w:cs="Calibri"/>
        </w:rPr>
        <w:t>whats</w:t>
      </w:r>
      <w:proofErr w:type="spellEnd"/>
      <w:r>
        <w:rPr>
          <w:rFonts w:cs="Calibri"/>
        </w:rPr>
        <w:t xml:space="preserve"> next</w:t>
      </w:r>
    </w:p>
    <w:p w14:paraId="5BF27B94" w14:textId="77777777" w:rsidR="00502331" w:rsidRPr="00E133B3" w:rsidRDefault="00502331" w:rsidP="00502331">
      <w:r w:rsidRPr="00E133B3">
        <w:rPr>
          <w:rStyle w:val="Style13ptBold"/>
        </w:rPr>
        <w:t>Parenti 11 </w:t>
      </w:r>
      <w:r w:rsidRPr="00E133B3">
        <w:rPr>
          <w:sz w:val="16"/>
          <w:szCs w:val="16"/>
        </w:rPr>
        <w:t>(Christian, PhD in Sociology from the London School of Economics, visiting fellow at CUNY's Center for Place, Culture and Politics, as well as a Soros Senior Justice Fellow, taught at the New College of California and at St. Mary's College, Tropic of Chaos: Climate Change and the New Geography of Violence, June 28, 2011)</w:t>
      </w:r>
    </w:p>
    <w:p w14:paraId="3A9D9721" w14:textId="3CA7F415" w:rsidR="00CA1F35" w:rsidRPr="00372775" w:rsidRDefault="00502331" w:rsidP="002A5F46">
      <w:pPr>
        <w:rPr>
          <w:sz w:val="16"/>
        </w:rPr>
      </w:pPr>
      <w:r w:rsidRPr="00E133B3">
        <w:rPr>
          <w:sz w:val="8"/>
        </w:rPr>
        <w:lastRenderedPageBreak/>
        <w:t xml:space="preserve">There is one last imperative question. Several strands of green thinking maintain that capitalism is incapable of arriving at a sustainable relationship with nature because, as an economic system, capitalism must grow exponentially, while the earth is finite. You will find this argument in the literature of </w:t>
      </w:r>
      <w:proofErr w:type="spellStart"/>
      <w:r w:rsidRPr="00E133B3">
        <w:rPr>
          <w:sz w:val="8"/>
        </w:rPr>
        <w:t>ecosocialism</w:t>
      </w:r>
      <w:proofErr w:type="spellEnd"/>
      <w:r w:rsidRPr="00E133B3">
        <w:rPr>
          <w:sz w:val="8"/>
        </w:rPr>
        <w:t xml:space="preserve">, deep ecology, and </w:t>
      </w:r>
      <w:proofErr w:type="spellStart"/>
      <w:r w:rsidRPr="00E133B3">
        <w:rPr>
          <w:sz w:val="8"/>
        </w:rPr>
        <w:t>ecoanarchism</w:t>
      </w:r>
      <w:proofErr w:type="spellEnd"/>
      <w:r w:rsidRPr="00E133B3">
        <w:rPr>
          <w:sz w:val="8"/>
        </w:rPr>
        <w:t xml:space="preserve">. The same argument is often cast by liberal greens in deeply ahistorical and antitheoretical terms that, while critical of the economic system, often decline to name it. Back in the early 1970s, the Club of Rome’s book Limits to Growth fixated on the dangers of “growth" but largely avoided explaining why capitalism needs growth or how growth is linked to private ownership, profits, and interfirm competition. Whether these literatures describe the problem as “modern industrial society," “the growth cult," or the profit system, they often have a similar takeaway: we need a totally different economic system if we are to live in balance with nature. Some of the first to make such an argument were Marx and Engels. They came to their ecology through examining the local problem of relations between town and country—which was expressed simultaneously as urban pollution and rural soil depletion. In exploring this </w:t>
      </w:r>
      <w:proofErr w:type="gramStart"/>
      <w:r w:rsidRPr="00E133B3">
        <w:rPr>
          <w:sz w:val="8"/>
        </w:rPr>
        <w:t>question</w:t>
      </w:r>
      <w:proofErr w:type="gramEnd"/>
      <w:r w:rsidRPr="00E133B3">
        <w:rPr>
          <w:sz w:val="8"/>
        </w:rPr>
        <w:t xml:space="preserve"> they relied on the pioneering work of soil chemist Justus von Liebig. And from this small- scale problem, they developed the idea of capitalism’s overall “metabolic rift” with nature. Here is how Marx explained the dilemma: </w:t>
      </w:r>
      <w:r w:rsidRPr="00A646FE">
        <w:rPr>
          <w:rStyle w:val="StyleUnderline"/>
          <w:highlight w:val="green"/>
        </w:rPr>
        <w:t>Capitalist production collects the population together</w:t>
      </w:r>
      <w:r w:rsidRPr="00E133B3">
        <w:rPr>
          <w:rStyle w:val="StyleUnderline"/>
        </w:rPr>
        <w:t xml:space="preserve"> in great </w:t>
      </w:r>
      <w:proofErr w:type="spellStart"/>
      <w:proofErr w:type="gramStart"/>
      <w:r w:rsidRPr="00E133B3">
        <w:rPr>
          <w:rStyle w:val="StyleUnderline"/>
        </w:rPr>
        <w:t>centres</w:t>
      </w:r>
      <w:proofErr w:type="spellEnd"/>
      <w:r w:rsidRPr="00E133B3">
        <w:rPr>
          <w:rStyle w:val="StyleUnderline"/>
        </w:rPr>
        <w:t xml:space="preserve">, </w:t>
      </w:r>
      <w:r w:rsidRPr="00A646FE">
        <w:rPr>
          <w:rStyle w:val="StyleUnderline"/>
          <w:highlight w:val="green"/>
        </w:rPr>
        <w:t>and</w:t>
      </w:r>
      <w:proofErr w:type="gramEnd"/>
      <w:r w:rsidRPr="00A646FE">
        <w:rPr>
          <w:rStyle w:val="StyleUnderline"/>
          <w:highlight w:val="green"/>
        </w:rPr>
        <w:t xml:space="preserve"> causes the urban population to achieve an ever-growing preponderance</w:t>
      </w:r>
      <w:r w:rsidRPr="00E133B3">
        <w:rPr>
          <w:sz w:val="8"/>
        </w:rPr>
        <w:t xml:space="preserve">. This has two results. On the one hand it concentrates the historical motive force of society; on the other hand, it disturbs the metabolic interaction between man and the earth, </w:t>
      </w:r>
      <w:proofErr w:type="gramStart"/>
      <w:r w:rsidRPr="00E133B3">
        <w:rPr>
          <w:sz w:val="8"/>
        </w:rPr>
        <w:t>i.e.</w:t>
      </w:r>
      <w:proofErr w:type="gramEnd"/>
      <w:r w:rsidRPr="00E133B3">
        <w:rPr>
          <w:sz w:val="8"/>
        </w:rPr>
        <w:t xml:space="preserve"> it prevents the return to the soil of its constituent elements consumed by man in the form of food and clothing; hence it hinders the operation of the eternal natural condition for the lasting fertility of the soil .... All progress in capitalist agriculture is a progress in the art, not only of robbing the worker, but of robbing the soil. From that grew the Marxist belief that capitalism</w:t>
      </w:r>
      <w:proofErr w:type="gramStart"/>
      <w:r w:rsidRPr="00E133B3">
        <w:rPr>
          <w:sz w:val="8"/>
        </w:rPr>
        <w:t>, as a whole, is</w:t>
      </w:r>
      <w:proofErr w:type="gramEnd"/>
      <w:r w:rsidRPr="00E133B3">
        <w:rPr>
          <w:sz w:val="8"/>
        </w:rPr>
        <w:t xml:space="preserve"> irreconcilably in contradiction with nature; that the economic system creates a rift in the balance of exchanges, or metabolism, connecting human society and natural systems. As with “soil robbing," so too with forests, fish stocks, water supplies, genetic inheritance, biodiversity, and atmospheric CO2 concentrations. The natural systems are out of sync; their elements are being rearranged and redistributed, ending up as garbage and pollution. As Mary Douglas, paraphrasing William James, put it, “Uncleanliness is matter out of </w:t>
      </w:r>
      <w:proofErr w:type="spellStart"/>
      <w:r w:rsidRPr="00E133B3">
        <w:rPr>
          <w:sz w:val="8"/>
        </w:rPr>
        <w:t>place</w:t>
      </w:r>
      <w:proofErr w:type="gramStart"/>
      <w:r w:rsidRPr="00E133B3">
        <w:rPr>
          <w:sz w:val="8"/>
        </w:rPr>
        <w:t>.”At</w:t>
      </w:r>
      <w:proofErr w:type="spellEnd"/>
      <w:proofErr w:type="gramEnd"/>
      <w:r w:rsidRPr="00E133B3">
        <w:rPr>
          <w:sz w:val="8"/>
        </w:rPr>
        <w:t xml:space="preserve"> a large enough scale, that disruption of elements threatens environmental catastrophe. It may be true: capitalism may be, ultimately, incapable of accommodating itself to the limits of the natural world. However, that is not the same question as whether capitalism can solve the climate crisis. Because of its magnitude, the climate crisis can appear as if it is the combination of all environmental crises—overexploitation of the seas, deforestation, overexploitation of freshwater, soil erosion, species and habitat loss, chemical contamination, and genetic contamination due to transgenic bioengineering. But halting greenhouse gas emissions is a much more specific problem; it is only one piece of the apocalyptic panorama. Though all these problems are connected, the most urgent and </w:t>
      </w:r>
      <w:proofErr w:type="spellStart"/>
      <w:r w:rsidRPr="00E133B3">
        <w:rPr>
          <w:sz w:val="8"/>
        </w:rPr>
        <w:t>all encompassing</w:t>
      </w:r>
      <w:proofErr w:type="spellEnd"/>
      <w:r w:rsidRPr="00E133B3">
        <w:rPr>
          <w:sz w:val="8"/>
        </w:rPr>
        <w:t xml:space="preserve"> of them is anthropogenic climate change. </w:t>
      </w:r>
      <w:r w:rsidRPr="00E133B3">
        <w:rPr>
          <w:rStyle w:val="StyleUnderline"/>
        </w:rPr>
        <w:t xml:space="preserve">The fact of the matter is </w:t>
      </w:r>
      <w:r w:rsidRPr="00A646FE">
        <w:rPr>
          <w:rStyle w:val="Emphasis"/>
          <w:highlight w:val="green"/>
        </w:rPr>
        <w:t>time has run out on the climate issue</w:t>
      </w:r>
      <w:r w:rsidRPr="00E133B3">
        <w:rPr>
          <w:sz w:val="8"/>
        </w:rPr>
        <w:t xml:space="preserve">. </w:t>
      </w:r>
      <w:r w:rsidRPr="00A646FE">
        <w:rPr>
          <w:rStyle w:val="StyleUnderline"/>
          <w:highlight w:val="green"/>
        </w:rPr>
        <w:t xml:space="preserve">Either capitalism solves the </w:t>
      </w:r>
      <w:proofErr w:type="gramStart"/>
      <w:r w:rsidRPr="00A646FE">
        <w:rPr>
          <w:rStyle w:val="StyleUnderline"/>
          <w:highlight w:val="green"/>
        </w:rPr>
        <w:t>crisis</w:t>
      </w:r>
      <w:proofErr w:type="gramEnd"/>
      <w:r w:rsidRPr="00A646FE">
        <w:rPr>
          <w:rStyle w:val="StyleUnderline"/>
          <w:highlight w:val="green"/>
        </w:rPr>
        <w:t xml:space="preserve"> or it destroys civilization</w:t>
      </w:r>
      <w:r w:rsidRPr="00E133B3">
        <w:rPr>
          <w:sz w:val="8"/>
        </w:rPr>
        <w:t xml:space="preserve">. </w:t>
      </w:r>
      <w:r w:rsidRPr="00E133B3">
        <w:rPr>
          <w:rStyle w:val="StyleUnderline"/>
        </w:rPr>
        <w:t>Capitalism begins to deal with the crisis now, or we face civilizational collapse beginning this century</w:t>
      </w:r>
      <w:r w:rsidRPr="00E133B3">
        <w:rPr>
          <w:sz w:val="8"/>
        </w:rPr>
        <w:t xml:space="preserve">. </w:t>
      </w:r>
      <w:r w:rsidRPr="00A646FE">
        <w:rPr>
          <w:rStyle w:val="Emphasis"/>
          <w:highlight w:val="green"/>
        </w:rPr>
        <w:t>We cannot wait</w:t>
      </w:r>
      <w:r w:rsidRPr="00A646FE">
        <w:rPr>
          <w:rStyle w:val="StyleUnderline"/>
          <w:highlight w:val="green"/>
        </w:rPr>
        <w:t xml:space="preserve"> for a socialist, or communist</w:t>
      </w:r>
      <w:r w:rsidRPr="00E133B3">
        <w:rPr>
          <w:rStyle w:val="StyleUnderline"/>
        </w:rPr>
        <w:t xml:space="preserve">, or anarchist, or deep- ecology, </w:t>
      </w:r>
      <w:proofErr w:type="spellStart"/>
      <w:r w:rsidRPr="00A646FE">
        <w:rPr>
          <w:rStyle w:val="StyleUnderline"/>
          <w:highlight w:val="green"/>
        </w:rPr>
        <w:t>neoprimitive</w:t>
      </w:r>
      <w:proofErr w:type="spellEnd"/>
      <w:r w:rsidRPr="00A646FE">
        <w:rPr>
          <w:rStyle w:val="StyleUnderline"/>
          <w:highlight w:val="green"/>
        </w:rPr>
        <w:t xml:space="preserve"> revolution</w:t>
      </w:r>
      <w:r w:rsidRPr="00E133B3">
        <w:rPr>
          <w:sz w:val="8"/>
        </w:rPr>
        <w:t xml:space="preserve">; nor for a nostalgia-based </w:t>
      </w:r>
      <w:proofErr w:type="spellStart"/>
      <w:r w:rsidRPr="00E133B3">
        <w:rPr>
          <w:sz w:val="8"/>
        </w:rPr>
        <w:t>localista</w:t>
      </w:r>
      <w:proofErr w:type="spellEnd"/>
      <w:r w:rsidRPr="00E133B3">
        <w:rPr>
          <w:sz w:val="8"/>
        </w:rPr>
        <w:t xml:space="preserve"> conversion back to the mythical small-town economy of preindustrial America as some advocate.</w:t>
      </w:r>
      <w:r w:rsidRPr="00E133B3">
        <w:rPr>
          <w:rStyle w:val="StyleUnderline"/>
        </w:rPr>
        <w:t xml:space="preserve"> In short, </w:t>
      </w:r>
      <w:r w:rsidRPr="00A646FE">
        <w:rPr>
          <w:rStyle w:val="StyleUnderline"/>
          <w:highlight w:val="green"/>
        </w:rPr>
        <w:t>we cannot wait to transform everything</w:t>
      </w:r>
      <w:r w:rsidRPr="00E133B3">
        <w:rPr>
          <w:sz w:val="8"/>
        </w:rPr>
        <w:t>—</w:t>
      </w:r>
      <w:r w:rsidRPr="00A646FE">
        <w:rPr>
          <w:rStyle w:val="StyleUnderline"/>
          <w:highlight w:val="green"/>
        </w:rPr>
        <w:t>including how we create energy</w:t>
      </w:r>
      <w:r w:rsidRPr="00E133B3">
        <w:rPr>
          <w:sz w:val="8"/>
        </w:rPr>
        <w:t xml:space="preserve">. Instead, </w:t>
      </w:r>
      <w:r w:rsidRPr="00A646FE">
        <w:rPr>
          <w:rStyle w:val="StyleUnderline"/>
          <w:highlight w:val="green"/>
        </w:rPr>
        <w:t xml:space="preserve">we must begin </w:t>
      </w:r>
      <w:r w:rsidRPr="00A646FE">
        <w:rPr>
          <w:rStyle w:val="Emphasis"/>
          <w:highlight w:val="green"/>
        </w:rPr>
        <w:t>immediately</w:t>
      </w:r>
      <w:r w:rsidRPr="00A646FE">
        <w:rPr>
          <w:rStyle w:val="StyleUnderline"/>
          <w:highlight w:val="green"/>
        </w:rPr>
        <w:t xml:space="preserve"> transforming the</w:t>
      </w:r>
      <w:r w:rsidRPr="00E133B3">
        <w:rPr>
          <w:rStyle w:val="StyleUnderline"/>
        </w:rPr>
        <w:t xml:space="preserve"> energy </w:t>
      </w:r>
      <w:r w:rsidRPr="00A646FE">
        <w:rPr>
          <w:rStyle w:val="StyleUnderline"/>
          <w:highlight w:val="green"/>
        </w:rPr>
        <w:t>economy</w:t>
      </w:r>
      <w:r w:rsidRPr="00E133B3">
        <w:rPr>
          <w:sz w:val="8"/>
        </w:rPr>
        <w:t xml:space="preserve">. Other necessary changes can and will flow from that. Hopeless? No. If we put aside the question of capitalism’s limits and deal only with greenhouse gas emissions, the problem looks less daunting. </w:t>
      </w:r>
    </w:p>
    <w:p w14:paraId="1D75CA4E" w14:textId="77777777" w:rsidR="00CA1F35" w:rsidRPr="00CA1F35" w:rsidRDefault="00CA1F35" w:rsidP="00CA1F35"/>
    <w:sectPr w:rsidR="00CA1F35" w:rsidRPr="00CA1F3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DD47D6"/>
    <w:multiLevelType w:val="hybridMultilevel"/>
    <w:tmpl w:val="09CC1DB2"/>
    <w:lvl w:ilvl="0" w:tplc="0409000F">
      <w:start w:val="1"/>
      <w:numFmt w:val="decimal"/>
      <w:lvlText w:val="%1."/>
      <w:lvlJc w:val="left"/>
      <w:pPr>
        <w:ind w:left="720" w:hanging="360"/>
      </w:pPr>
      <w:rPr>
        <w:rFonts w:hint="default"/>
      </w:rPr>
    </w:lvl>
    <w:lvl w:ilvl="1" w:tplc="7786D25A">
      <w:start w:val="1"/>
      <w:numFmt w:val="decimal"/>
      <w:lvlText w:val="%2."/>
      <w:lvlJc w:val="left"/>
      <w:pPr>
        <w:ind w:left="1440" w:hanging="360"/>
      </w:pPr>
      <w:rPr>
        <w:rFonts w:ascii="Calibri" w:eastAsiaTheme="majorEastAsia" w:hAnsi="Calibri" w:cstheme="maj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F6025C"/>
    <w:multiLevelType w:val="hybridMultilevel"/>
    <w:tmpl w:val="50B816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81C1E96"/>
    <w:multiLevelType w:val="hybridMultilevel"/>
    <w:tmpl w:val="789A3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A1F35"/>
    <w:rsid w:val="000029E3"/>
    <w:rsid w:val="000029E8"/>
    <w:rsid w:val="00004225"/>
    <w:rsid w:val="000066CA"/>
    <w:rsid w:val="00007264"/>
    <w:rsid w:val="000076A9"/>
    <w:rsid w:val="0001168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3C9"/>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014"/>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5F46"/>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5EF1"/>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331"/>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45A8"/>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EB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1F35"/>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82D"/>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E482DE"/>
  <w14:defaultImageDpi w14:val="300"/>
  <w15:docId w15:val="{61F55269-2D07-3746-9EF6-5B65005B6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A1F35"/>
    <w:pPr>
      <w:spacing w:after="160" w:line="259" w:lineRule="auto"/>
    </w:pPr>
    <w:rPr>
      <w:rFonts w:ascii="Calibri" w:hAnsi="Calibri" w:cs="Calibri"/>
      <w:sz w:val="20"/>
    </w:rPr>
  </w:style>
  <w:style w:type="paragraph" w:styleId="Heading1">
    <w:name w:val="heading 1"/>
    <w:aliases w:val="Pocket"/>
    <w:basedOn w:val="Normal"/>
    <w:next w:val="Normal"/>
    <w:link w:val="Heading1Char"/>
    <w:uiPriority w:val="9"/>
    <w:qFormat/>
    <w:rsid w:val="00CA1F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A1F3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CA1F3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CA1F35"/>
    <w:pPr>
      <w:keepNext/>
      <w:keepLines/>
      <w:spacing w:before="40" w:after="0"/>
      <w:outlineLvl w:val="3"/>
    </w:pPr>
    <w:rPr>
      <w:rFonts w:eastAsiaTheme="majorEastAsia" w:cstheme="majorBidi"/>
      <w:b/>
      <w:bCs/>
      <w:sz w:val="32"/>
      <w:szCs w:val="26"/>
    </w:rPr>
  </w:style>
  <w:style w:type="character" w:default="1" w:styleId="DefaultParagraphFont">
    <w:name w:val="Default Paragraph Font"/>
    <w:uiPriority w:val="1"/>
    <w:semiHidden/>
    <w:unhideWhenUsed/>
    <w:rsid w:val="00CA1F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1F35"/>
  </w:style>
  <w:style w:type="character" w:customStyle="1" w:styleId="Heading1Char">
    <w:name w:val="Heading 1 Char"/>
    <w:aliases w:val="Pocket Char"/>
    <w:basedOn w:val="DefaultParagraphFont"/>
    <w:link w:val="Heading1"/>
    <w:uiPriority w:val="9"/>
    <w:rsid w:val="00CA1F3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A1F35"/>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CA1F3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CA1F35"/>
    <w:rPr>
      <w:rFonts w:ascii="Calibri" w:eastAsiaTheme="majorEastAsia" w:hAnsi="Calibri" w:cstheme="majorBidi"/>
      <w:b/>
      <w:bCs/>
      <w:sz w:val="3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A1F35"/>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CA1F35"/>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textbold"/>
    <w:uiPriority w:val="20"/>
    <w:qFormat/>
    <w:rsid w:val="00CA1F35"/>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CA1F35"/>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Card Text"/>
    <w:basedOn w:val="DefaultParagraphFont"/>
    <w:link w:val="NoSpacing"/>
    <w:uiPriority w:val="99"/>
    <w:unhideWhenUsed/>
    <w:rsid w:val="00CA1F35"/>
    <w:rPr>
      <w:color w:val="auto"/>
      <w:u w:val="none"/>
    </w:rPr>
  </w:style>
  <w:style w:type="paragraph" w:styleId="DocumentMap">
    <w:name w:val="Document Map"/>
    <w:basedOn w:val="Normal"/>
    <w:link w:val="DocumentMapChar"/>
    <w:uiPriority w:val="99"/>
    <w:semiHidden/>
    <w:unhideWhenUsed/>
    <w:rsid w:val="00CA1F3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A1F35"/>
    <w:rPr>
      <w:rFonts w:ascii="Lucida Grande" w:hAnsi="Lucida Grande" w:cs="Lucida Grande"/>
    </w:rPr>
  </w:style>
  <w:style w:type="paragraph" w:customStyle="1" w:styleId="textbold">
    <w:name w:val="text bold"/>
    <w:basedOn w:val="Normal"/>
    <w:link w:val="Emphasis"/>
    <w:uiPriority w:val="20"/>
    <w:qFormat/>
    <w:rsid w:val="00CA1F35"/>
    <w:pPr>
      <w:pBdr>
        <w:top w:val="single" w:sz="8" w:space="0" w:color="auto"/>
        <w:left w:val="single" w:sz="8" w:space="0" w:color="auto"/>
        <w:bottom w:val="single" w:sz="8" w:space="0" w:color="auto"/>
        <w:right w:val="single" w:sz="8" w:space="0" w:color="auto"/>
      </w:pBdr>
      <w:ind w:left="720"/>
      <w:jc w:val="both"/>
    </w:pPr>
    <w:rPr>
      <w:b/>
      <w:iCs/>
      <w:sz w:val="28"/>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Tag and Cite,No Spacing31,Very Small Text"/>
    <w:basedOn w:val="Heading1"/>
    <w:link w:val="Hyperlink"/>
    <w:autoRedefine/>
    <w:uiPriority w:val="99"/>
    <w:qFormat/>
    <w:rsid w:val="00CA1F3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CA1F3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CA1F35"/>
    <w:pPr>
      <w:ind w:left="720"/>
      <w:contextualSpacing/>
    </w:pPr>
  </w:style>
  <w:style w:type="character" w:customStyle="1" w:styleId="underline">
    <w:name w:val="underline"/>
    <w:qFormat/>
    <w:rsid w:val="00CA1F35"/>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nlinelibrary-wiley-com.proxy.lib.umich.edu/doi/full/10.1111/1758-5899.12647" TargetMode="External"/><Relationship Id="rId18" Type="http://schemas.openxmlformats.org/officeDocument/2006/relationships/hyperlink" Target="https://onlinelibrary-wiley-com.proxy.lib.umich.edu/doi/full/10.1111/1758-5899.12647" TargetMode="External"/><Relationship Id="rId26" Type="http://schemas.openxmlformats.org/officeDocument/2006/relationships/hyperlink" Target="https://onlinelibrary-wiley-com.proxy.lib.umich.edu/doi/full/10.1111/1758-5899.12647" TargetMode="External"/><Relationship Id="rId3" Type="http://schemas.openxmlformats.org/officeDocument/2006/relationships/customXml" Target="../customXml/item3.xml"/><Relationship Id="rId21" Type="http://schemas.openxmlformats.org/officeDocument/2006/relationships/hyperlink" Target="https://onlinelibrary-wiley-com.proxy.lib.umich.edu/doi/full/10.1111/1758-5899.12647" TargetMode="External"/><Relationship Id="rId7" Type="http://schemas.openxmlformats.org/officeDocument/2006/relationships/settings" Target="settings.xml"/><Relationship Id="rId12" Type="http://schemas.openxmlformats.org/officeDocument/2006/relationships/hyperlink" Target="https://onlinelibrary-wiley-com.proxy.lib.umich.edu/doi/full/10.1111/1758-5899.12647" TargetMode="External"/><Relationship Id="rId17" Type="http://schemas.openxmlformats.org/officeDocument/2006/relationships/hyperlink" Target="https://onlinelibrary-wiley-com.proxy.lib.umich.edu/doi/full/10.1111/1758-5899.12647" TargetMode="External"/><Relationship Id="rId25" Type="http://schemas.openxmlformats.org/officeDocument/2006/relationships/hyperlink" Target="https://onlinelibrary-wiley-com.proxy.lib.umich.edu/doi/full/10.1111/1758-5899.12647" TargetMode="External"/><Relationship Id="rId2" Type="http://schemas.openxmlformats.org/officeDocument/2006/relationships/customXml" Target="../customXml/item2.xml"/><Relationship Id="rId16" Type="http://schemas.openxmlformats.org/officeDocument/2006/relationships/hyperlink" Target="https://onlinelibrary-wiley-com.proxy.lib.umich.edu/doi/full/10.1111/1758-5899.12647" TargetMode="External"/><Relationship Id="rId20" Type="http://schemas.openxmlformats.org/officeDocument/2006/relationships/hyperlink" Target="https://onlinelibrary-wiley-com.proxy.lib.umich.edu/doi/full/10.1111/1758-5899.12647" TargetMode="External"/><Relationship Id="rId29" Type="http://schemas.openxmlformats.org/officeDocument/2006/relationships/hyperlink" Target="https://georgezarkadakis.com/2019/12/26/abandoning-the-metropolis-space-colonisation-as-the-new-imperativ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linelibrary-wiley-com.proxy.lib.umich.edu/doi/full/10.1111/1758-5899.12647" TargetMode="External"/><Relationship Id="rId24" Type="http://schemas.openxmlformats.org/officeDocument/2006/relationships/hyperlink" Target="https://onlinelibrary-wiley-com.proxy.lib.umich.edu/doi/full/10.1111/1758-5899.12647"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onlinelibrary-wiley-com.proxy.lib.umich.edu/doi/full/10.1111/1758-5899.12647" TargetMode="External"/><Relationship Id="rId23" Type="http://schemas.openxmlformats.org/officeDocument/2006/relationships/hyperlink" Target="https://onlinelibrary-wiley-com.proxy.lib.umich.edu/doi/full/10.1111/1758-5899.12647" TargetMode="External"/><Relationship Id="rId28" Type="http://schemas.openxmlformats.org/officeDocument/2006/relationships/hyperlink" Target="https://onlinelibrary-wiley-com.proxy.lib.umich.edu/doi/full/10.1111/1758-5899.12647" TargetMode="External"/><Relationship Id="rId10" Type="http://schemas.openxmlformats.org/officeDocument/2006/relationships/hyperlink" Target="http://www.lexis.com/research/retrieve" TargetMode="External"/><Relationship Id="rId19" Type="http://schemas.openxmlformats.org/officeDocument/2006/relationships/hyperlink" Target="https://onlinelibrary-wiley-com.proxy.lib.umich.edu/doi/full/10.1111/1758-5899.12647"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hyperlink" Target="https://onlinelibrary-wiley-com.proxy.lib.umich.edu/doi/full/10.1111/1758-5899.12647" TargetMode="External"/><Relationship Id="rId22" Type="http://schemas.openxmlformats.org/officeDocument/2006/relationships/hyperlink" Target="https://onlinelibrary-wiley-com.proxy.lib.umich.edu/doi/full/10.1111/1758-5899.12647" TargetMode="External"/><Relationship Id="rId27" Type="http://schemas.openxmlformats.org/officeDocument/2006/relationships/hyperlink" Target="https://onlinelibrary-wiley-com.proxy.lib.umich.edu/doi/full/10.1111/1758-5899.12647" TargetMode="External"/><Relationship Id="rId30" Type="http://schemas.openxmlformats.org/officeDocument/2006/relationships/hyperlink" Target="https://ensia.com/voices/only-capitalism-can-save-the-plan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23</Pages>
  <Words>9197</Words>
  <Characters>52427</Characters>
  <Application>Microsoft Office Word</Application>
  <DocSecurity>0</DocSecurity>
  <Lines>436</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61501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2</cp:revision>
  <dcterms:created xsi:type="dcterms:W3CDTF">2022-01-22T22:22:00Z</dcterms:created>
  <dcterms:modified xsi:type="dcterms:W3CDTF">2022-01-22T22:22:00Z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