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841D6" w14:textId="1551D524" w:rsidR="00E42E4C" w:rsidRDefault="009141B4" w:rsidP="009141B4">
      <w:pPr>
        <w:pStyle w:val="Heading1"/>
      </w:pPr>
      <w:r>
        <w:t>1nc r3 BERK</w:t>
      </w:r>
    </w:p>
    <w:p w14:paraId="5FFCC6B0" w14:textId="022E2AE1" w:rsidR="009141B4" w:rsidRDefault="00BA7252" w:rsidP="00BA7252">
      <w:pPr>
        <w:pStyle w:val="Heading2"/>
      </w:pPr>
      <w:r>
        <w:lastRenderedPageBreak/>
        <w:t>Off</w:t>
      </w:r>
    </w:p>
    <w:p w14:paraId="7E20BF27" w14:textId="77777777" w:rsidR="00BA7252" w:rsidRDefault="00BA7252" w:rsidP="00BA7252">
      <w:pPr>
        <w:pStyle w:val="Heading3"/>
      </w:pPr>
      <w:r>
        <w:lastRenderedPageBreak/>
        <w:t>1</w:t>
      </w:r>
    </w:p>
    <w:p w14:paraId="49524616" w14:textId="77777777" w:rsidR="00BA7252" w:rsidRDefault="00BA7252" w:rsidP="00BA725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Their failure to specify an agent is a voting issue – makes mechanism counterplans and agent-based </w:t>
      </w:r>
      <w:proofErr w:type="spellStart"/>
      <w:r>
        <w:rPr>
          <w:rFonts w:ascii="Open Sans" w:hAnsi="Open Sans" w:cs="Open Sans"/>
          <w:color w:val="000000"/>
          <w:sz w:val="21"/>
          <w:szCs w:val="21"/>
        </w:rPr>
        <w:t>disads</w:t>
      </w:r>
      <w:proofErr w:type="spellEnd"/>
      <w:r>
        <w:rPr>
          <w:rFonts w:ascii="Open Sans" w:hAnsi="Open Sans" w:cs="Open Sans"/>
          <w:color w:val="000000"/>
          <w:sz w:val="21"/>
          <w:szCs w:val="21"/>
        </w:rPr>
        <w:t xml:space="preserve"> impossible – it’s a voter for fairness because the 1AR can spike out of DAs and CPs, which kills clash and nuance. Means stick them with governments implementing the plan – that’s normal means since it’s what the literature assumes and what most </w:t>
      </w:r>
      <w:proofErr w:type="spellStart"/>
      <w:r>
        <w:rPr>
          <w:rFonts w:ascii="Open Sans" w:hAnsi="Open Sans" w:cs="Open Sans"/>
          <w:color w:val="000000"/>
          <w:sz w:val="21"/>
          <w:szCs w:val="21"/>
        </w:rPr>
        <w:t>disad</w:t>
      </w:r>
      <w:proofErr w:type="spellEnd"/>
      <w:r>
        <w:rPr>
          <w:rFonts w:ascii="Open Sans" w:hAnsi="Open Sans" w:cs="Open Sans"/>
          <w:color w:val="000000"/>
          <w:sz w:val="21"/>
          <w:szCs w:val="21"/>
        </w:rPr>
        <w:t xml:space="preserve"> links are about</w:t>
      </w:r>
    </w:p>
    <w:p w14:paraId="74578AD6" w14:textId="77777777" w:rsidR="00BA7252" w:rsidRPr="0067520E" w:rsidRDefault="00BA7252" w:rsidP="00BA7252">
      <w:pPr>
        <w:pStyle w:val="Heading4"/>
      </w:pPr>
      <w:r>
        <w:t xml:space="preserve">No RVIs, illogical they shouldn’t win for meeting our </w:t>
      </w:r>
      <w:proofErr w:type="spellStart"/>
      <w:r>
        <w:t>interp</w:t>
      </w:r>
      <w:proofErr w:type="spellEnd"/>
      <w:r>
        <w:t xml:space="preserve"> </w:t>
      </w:r>
    </w:p>
    <w:p w14:paraId="402FA02D" w14:textId="77777777" w:rsidR="00BA7252" w:rsidRPr="00BA7252" w:rsidRDefault="00BA7252" w:rsidP="00BA7252"/>
    <w:p w14:paraId="7A155C63" w14:textId="1AA53D63" w:rsidR="00BA7252" w:rsidRPr="00BA7252" w:rsidRDefault="00BA7252" w:rsidP="00BA7252">
      <w:pPr>
        <w:pStyle w:val="Heading3"/>
      </w:pPr>
      <w:r>
        <w:lastRenderedPageBreak/>
        <w:t>2</w:t>
      </w:r>
    </w:p>
    <w:p w14:paraId="7F5F29B9" w14:textId="77777777" w:rsidR="009141B4" w:rsidRDefault="009141B4" w:rsidP="009141B4">
      <w:pPr>
        <w:pStyle w:val="Heading4"/>
        <w:rPr>
          <w:rFonts w:asciiTheme="minorHAnsi" w:hAnsiTheme="minorHAnsi" w:cstheme="minorHAnsi"/>
        </w:rPr>
      </w:pPr>
      <w:r>
        <w:rPr>
          <w:rFonts w:asciiTheme="minorHAnsi" w:hAnsiTheme="minorHAnsi" w:cstheme="minorHAnsi"/>
        </w:rPr>
        <w:t xml:space="preserve">Interpretation: The resolution defines the division of affirmative and negative ground; affirmative debaters may </w:t>
      </w:r>
      <w:r w:rsidRPr="005525AA">
        <w:rPr>
          <w:rFonts w:asciiTheme="minorHAnsi" w:hAnsiTheme="minorHAnsi" w:cstheme="minorHAnsi"/>
          <w:u w:val="single"/>
        </w:rPr>
        <w:t>only</w:t>
      </w:r>
      <w:r>
        <w:rPr>
          <w:rFonts w:asciiTheme="minorHAnsi" w:hAnsiTheme="minorHAnsi" w:cstheme="minorHAnsi"/>
        </w:rPr>
        <w:t xml:space="preserve"> garner offense from the hypothetical implementation of the resolution. </w:t>
      </w:r>
    </w:p>
    <w:p w14:paraId="00D08B9B" w14:textId="618B2896" w:rsidR="009141B4" w:rsidRDefault="009141B4" w:rsidP="009141B4">
      <w:pPr>
        <w:pStyle w:val="Heading4"/>
      </w:pPr>
      <w:r>
        <w:t xml:space="preserve">Violation: They </w:t>
      </w:r>
      <w:r>
        <w:t>garner offense through a ROTB which is external to the advocacy</w:t>
      </w:r>
    </w:p>
    <w:p w14:paraId="5B887447" w14:textId="77777777" w:rsidR="009141B4" w:rsidRDefault="009141B4" w:rsidP="009141B4">
      <w:pPr>
        <w:keepNext/>
        <w:keepLines/>
        <w:spacing w:before="200"/>
        <w:outlineLvl w:val="3"/>
        <w:rPr>
          <w:rFonts w:asciiTheme="minorHAnsi" w:eastAsia="Times New Roman" w:hAnsiTheme="minorHAnsi" w:cstheme="minorHAnsi"/>
          <w:szCs w:val="20"/>
        </w:rPr>
      </w:pPr>
      <w:r w:rsidRPr="0039648D">
        <w:rPr>
          <w:rFonts w:asciiTheme="minorHAnsi" w:eastAsiaTheme="majorEastAsia" w:hAnsiTheme="minorHAnsi" w:cstheme="minorHAnsi"/>
          <w:b/>
          <w:iCs/>
          <w:sz w:val="26"/>
        </w:rPr>
        <w:t xml:space="preserve">Resolved denotes a proposal to be enacted by law </w:t>
      </w:r>
      <w:r w:rsidRPr="0039648D">
        <w:rPr>
          <w:rFonts w:asciiTheme="minorHAnsi" w:eastAsiaTheme="majorEastAsia" w:hAnsiTheme="minorHAnsi" w:cstheme="minorHAnsi"/>
          <w:b/>
          <w:iCs/>
          <w:sz w:val="26"/>
        </w:rPr>
        <w:br/>
      </w:r>
      <w:r w:rsidRPr="0039648D">
        <w:rPr>
          <w:rFonts w:asciiTheme="minorHAnsi" w:hAnsiTheme="minorHAnsi" w:cstheme="minorHAnsi"/>
          <w:b/>
          <w:sz w:val="26"/>
          <w:szCs w:val="26"/>
        </w:rPr>
        <w:t xml:space="preserve">Words and Phrases </w:t>
      </w:r>
      <w:r w:rsidRPr="0039648D">
        <w:rPr>
          <w:rFonts w:asciiTheme="minorHAnsi" w:hAnsiTheme="minorHAnsi" w:cstheme="minorHAnsi"/>
          <w:bCs/>
          <w:sz w:val="26"/>
          <w:szCs w:val="26"/>
        </w:rPr>
        <w:t>1964</w:t>
      </w:r>
      <w:r w:rsidRPr="0039648D">
        <w:rPr>
          <w:rFonts w:asciiTheme="minorHAnsi" w:hAnsiTheme="minorHAnsi" w:cstheme="minorHAnsi"/>
          <w:bCs/>
        </w:rPr>
        <w:t xml:space="preserve"> </w:t>
      </w:r>
      <w:r w:rsidRPr="0039648D">
        <w:rPr>
          <w:rFonts w:asciiTheme="minorHAnsi" w:hAnsiTheme="minorHAnsi" w:cstheme="minorHAnsi"/>
        </w:rPr>
        <w:t xml:space="preserve">Permanent Edition </w:t>
      </w:r>
      <w:r w:rsidRPr="0039648D">
        <w:rPr>
          <w:rFonts w:asciiTheme="minorHAnsi" w:eastAsiaTheme="majorEastAsia" w:hAnsiTheme="minorHAnsi" w:cstheme="minorHAnsi"/>
          <w:bCs/>
          <w:iCs/>
          <w:sz w:val="26"/>
        </w:rPr>
        <w:br/>
      </w:r>
      <w:r w:rsidRPr="0039648D">
        <w:rPr>
          <w:rFonts w:asciiTheme="minorHAnsi" w:eastAsia="Times New Roman" w:hAnsiTheme="minorHAnsi" w:cstheme="minorHAnsi"/>
          <w:szCs w:val="16"/>
        </w:rPr>
        <w:t>Definition of the word “resolve,” given by Webster is “</w:t>
      </w:r>
      <w:r w:rsidRPr="0039648D">
        <w:rPr>
          <w:rFonts w:asciiTheme="minorHAnsi" w:eastAsia="Times New Roman" w:hAnsiTheme="minorHAnsi" w:cstheme="minorHAnsi"/>
          <w:b/>
          <w:highlight w:val="green"/>
          <w:u w:val="single"/>
        </w:rPr>
        <w:t>to express</w:t>
      </w:r>
      <w:r w:rsidRPr="0039648D">
        <w:rPr>
          <w:rFonts w:asciiTheme="minorHAnsi" w:eastAsia="Times New Roman" w:hAnsiTheme="minorHAnsi" w:cstheme="minorHAnsi"/>
          <w:b/>
          <w:u w:val="single"/>
        </w:rPr>
        <w:t xml:space="preserve"> an opinion or </w:t>
      </w:r>
      <w:r w:rsidRPr="0039648D">
        <w:rPr>
          <w:rFonts w:asciiTheme="minorHAnsi" w:eastAsia="Times New Roman" w:hAnsiTheme="minorHAnsi" w:cstheme="minorHAnsi"/>
          <w:b/>
          <w:highlight w:val="green"/>
          <w:u w:val="single"/>
        </w:rPr>
        <w:t xml:space="preserve">determination by resolution or </w:t>
      </w:r>
      <w:r w:rsidRPr="0039648D">
        <w:rPr>
          <w:rFonts w:asciiTheme="minorHAnsi" w:eastAsia="Times New Roman" w:hAnsiTheme="minorHAnsi" w:cstheme="minorHAnsi"/>
          <w:b/>
          <w:u w:val="single"/>
        </w:rPr>
        <w:t xml:space="preserve">vote; as ‘it was resolved by the </w:t>
      </w:r>
      <w:r w:rsidRPr="0039648D">
        <w:rPr>
          <w:rFonts w:asciiTheme="minorHAnsi" w:eastAsia="Times New Roman" w:hAnsiTheme="minorHAnsi" w:cstheme="minorHAnsi"/>
          <w:b/>
          <w:highlight w:val="green"/>
          <w:u w:val="single"/>
        </w:rPr>
        <w:t>legislature</w:t>
      </w:r>
      <w:r w:rsidRPr="0039648D">
        <w:rPr>
          <w:rFonts w:asciiTheme="minorHAnsi" w:eastAsia="Times New Roman" w:hAnsiTheme="minorHAnsi" w:cstheme="minorHAnsi"/>
          <w:b/>
          <w:szCs w:val="16"/>
          <w:u w:val="single"/>
        </w:rPr>
        <w:t>;</w:t>
      </w:r>
      <w:r w:rsidRPr="0039648D">
        <w:rPr>
          <w:rFonts w:asciiTheme="minorHAnsi" w:eastAsia="Times New Roman" w:hAnsiTheme="minorHAnsi" w:cstheme="minorHAnsi"/>
          <w:szCs w:val="16"/>
        </w:rPr>
        <w:t xml:space="preserve">” It is of </w:t>
      </w:r>
      <w:r w:rsidRPr="0039648D">
        <w:rPr>
          <w:rFonts w:asciiTheme="minorHAnsi" w:eastAsia="Times New Roman" w:hAnsiTheme="minorHAnsi" w:cstheme="minorHAnsi"/>
          <w:b/>
          <w:u w:val="single"/>
        </w:rPr>
        <w:t>similar</w:t>
      </w:r>
      <w:r w:rsidRPr="0039648D">
        <w:rPr>
          <w:rFonts w:asciiTheme="minorHAnsi" w:eastAsia="Times New Roman" w:hAnsiTheme="minorHAnsi" w:cstheme="minorHAnsi"/>
          <w:szCs w:val="20"/>
        </w:rPr>
        <w:t xml:space="preserve"> </w:t>
      </w:r>
      <w:r w:rsidRPr="0039648D">
        <w:rPr>
          <w:rFonts w:asciiTheme="minorHAnsi" w:eastAsia="Times New Roman" w:hAnsiTheme="minorHAnsi" w:cstheme="minorHAnsi"/>
          <w:szCs w:val="16"/>
        </w:rPr>
        <w:t xml:space="preserve">force </w:t>
      </w:r>
      <w:r w:rsidRPr="0039648D">
        <w:rPr>
          <w:rFonts w:asciiTheme="minorHAnsi" w:eastAsia="Times New Roman" w:hAnsiTheme="minorHAnsi" w:cstheme="minorHAnsi"/>
          <w:b/>
          <w:u w:val="single"/>
        </w:rPr>
        <w:t>to the word “enact,”</w:t>
      </w:r>
      <w:r w:rsidRPr="0039648D">
        <w:rPr>
          <w:rFonts w:asciiTheme="minorHAnsi" w:eastAsia="Times New Roman" w:hAnsiTheme="minorHAnsi" w:cstheme="minorHAnsi"/>
          <w:szCs w:val="20"/>
        </w:rPr>
        <w:t xml:space="preserve"> </w:t>
      </w:r>
      <w:r w:rsidRPr="0039648D">
        <w:rPr>
          <w:rFonts w:asciiTheme="minorHAnsi" w:eastAsia="Times New Roman" w:hAnsiTheme="minorHAnsi" w:cstheme="minorHAnsi"/>
          <w:szCs w:val="16"/>
        </w:rPr>
        <w:t xml:space="preserve">which is </w:t>
      </w:r>
      <w:r w:rsidRPr="0039648D">
        <w:rPr>
          <w:rFonts w:asciiTheme="minorHAnsi" w:eastAsia="Times New Roman" w:hAnsiTheme="minorHAnsi" w:cstheme="minorHAnsi"/>
          <w:b/>
          <w:u w:val="single"/>
        </w:rPr>
        <w:t>defined</w:t>
      </w:r>
      <w:r w:rsidRPr="0039648D">
        <w:rPr>
          <w:rFonts w:asciiTheme="minorHAnsi" w:eastAsia="Times New Roman" w:hAnsiTheme="minorHAnsi" w:cstheme="minorHAnsi"/>
          <w:szCs w:val="20"/>
        </w:rPr>
        <w:t xml:space="preserve"> </w:t>
      </w:r>
      <w:r w:rsidRPr="0039648D">
        <w:rPr>
          <w:rFonts w:asciiTheme="minorHAnsi" w:eastAsia="Times New Roman" w:hAnsiTheme="minorHAnsi" w:cstheme="minorHAnsi"/>
          <w:szCs w:val="16"/>
        </w:rPr>
        <w:t>by Bouvier</w:t>
      </w:r>
      <w:r w:rsidRPr="0039648D">
        <w:rPr>
          <w:rFonts w:asciiTheme="minorHAnsi" w:eastAsia="Times New Roman" w:hAnsiTheme="minorHAnsi" w:cstheme="minorHAnsi"/>
          <w:szCs w:val="20"/>
        </w:rPr>
        <w:t xml:space="preserve"> </w:t>
      </w:r>
      <w:r w:rsidRPr="0039648D">
        <w:rPr>
          <w:rFonts w:asciiTheme="minorHAnsi" w:eastAsia="Times New Roman" w:hAnsiTheme="minorHAnsi" w:cstheme="minorHAnsi"/>
          <w:b/>
          <w:u w:val="single"/>
        </w:rPr>
        <w:t>as</w:t>
      </w:r>
      <w:r w:rsidRPr="0039648D">
        <w:rPr>
          <w:rFonts w:asciiTheme="minorHAnsi" w:eastAsia="Times New Roman" w:hAnsiTheme="minorHAnsi" w:cstheme="minorHAnsi"/>
          <w:szCs w:val="20"/>
        </w:rPr>
        <w:t xml:space="preserve"> </w:t>
      </w:r>
      <w:r w:rsidRPr="0039648D">
        <w:rPr>
          <w:rFonts w:asciiTheme="minorHAnsi" w:eastAsia="Times New Roman" w:hAnsiTheme="minorHAnsi" w:cstheme="minorHAnsi"/>
          <w:szCs w:val="16"/>
        </w:rPr>
        <w:t xml:space="preserve">meaning </w:t>
      </w:r>
      <w:r w:rsidRPr="0039648D">
        <w:rPr>
          <w:rFonts w:asciiTheme="minorHAnsi" w:eastAsia="Times New Roman" w:hAnsiTheme="minorHAnsi" w:cstheme="minorHAnsi"/>
          <w:szCs w:val="20"/>
        </w:rPr>
        <w:t>“</w:t>
      </w:r>
      <w:r w:rsidRPr="0039648D">
        <w:rPr>
          <w:rFonts w:asciiTheme="minorHAnsi" w:eastAsia="Times New Roman" w:hAnsiTheme="minorHAnsi" w:cstheme="minorHAnsi"/>
          <w:b/>
          <w:highlight w:val="green"/>
          <w:u w:val="single"/>
        </w:rPr>
        <w:t>to establish by law</w:t>
      </w:r>
      <w:r w:rsidRPr="0039648D">
        <w:rPr>
          <w:rFonts w:asciiTheme="minorHAnsi" w:eastAsia="Times New Roman" w:hAnsiTheme="minorHAnsi" w:cstheme="minorHAnsi"/>
          <w:szCs w:val="20"/>
        </w:rPr>
        <w:t xml:space="preserve">”.  </w:t>
      </w:r>
    </w:p>
    <w:p w14:paraId="1CE19FC3" w14:textId="77777777" w:rsidR="009141B4" w:rsidRDefault="009141B4" w:rsidP="009141B4">
      <w:pPr>
        <w:pStyle w:val="Heading4"/>
      </w:pPr>
      <w:r>
        <w:t>Cross-apply the definition of private entity</w:t>
      </w:r>
    </w:p>
    <w:p w14:paraId="16BAC439" w14:textId="77777777" w:rsidR="009141B4" w:rsidRDefault="009141B4" w:rsidP="009141B4">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16068405" w14:textId="77777777" w:rsidR="009141B4" w:rsidRDefault="009141B4" w:rsidP="009141B4">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39648D">
        <w:rPr>
          <w:vertAlign w:val="superscript"/>
        </w:rPr>
        <w:t>th</w:t>
      </w:r>
      <w:r>
        <w:t xml:space="preserve"> plenary meeting, Dec 19, 1966, </w:t>
      </w:r>
      <w:hyperlink r:id="rId9" w:history="1">
        <w:r w:rsidRPr="006D00AB">
          <w:rPr>
            <w:rStyle w:val="Hyperlink"/>
          </w:rPr>
          <w:t>https://www.unoosa.org/oosa/en/ourwork/spacelaw/treaties/outerspacetreaty.html</w:t>
        </w:r>
      </w:hyperlink>
      <w:r>
        <w:t xml:space="preserve"> TG</w:t>
      </w:r>
    </w:p>
    <w:p w14:paraId="130367F8" w14:textId="52085066" w:rsidR="009141B4" w:rsidRDefault="009141B4" w:rsidP="009141B4">
      <w:pPr>
        <w:rPr>
          <w:rStyle w:val="StyleUnderline"/>
        </w:rPr>
      </w:pPr>
      <w:r w:rsidRPr="006456B7">
        <w:rPr>
          <w:rStyle w:val="StyleUnderline"/>
        </w:rPr>
        <w:t xml:space="preserve">ARTICLE II. </w:t>
      </w:r>
      <w:r w:rsidRPr="0039648D">
        <w:rPr>
          <w:rStyle w:val="StyleUnderline"/>
          <w:highlight w:val="green"/>
        </w:rPr>
        <w:t>Outer space, including the moon and other celestial bodies</w:t>
      </w:r>
      <w:r w:rsidRPr="006456B7">
        <w:rPr>
          <w:rStyle w:val="StyleUnderline"/>
        </w:rPr>
        <w:t xml:space="preserve">, is </w:t>
      </w:r>
      <w:r w:rsidRPr="0039648D">
        <w:rPr>
          <w:rStyle w:val="StyleUnderline"/>
          <w:highlight w:val="green"/>
        </w:rPr>
        <w:t>not subject to</w:t>
      </w:r>
      <w:r w:rsidRPr="006456B7">
        <w:rPr>
          <w:rStyle w:val="StyleUnderline"/>
        </w:rPr>
        <w:t xml:space="preserve"> national </w:t>
      </w:r>
      <w:r w:rsidRPr="0039648D">
        <w:rPr>
          <w:rStyle w:val="StyleUnderline"/>
          <w:highlight w:val="green"/>
        </w:rPr>
        <w:t>appropriation by claim of sovereignty, by means of use or occupation</w:t>
      </w:r>
      <w:r w:rsidRPr="006456B7">
        <w:rPr>
          <w:rStyle w:val="StyleUnderline"/>
        </w:rPr>
        <w:t>, or by any other means.</w:t>
      </w:r>
    </w:p>
    <w:p w14:paraId="5C38764D" w14:textId="77777777" w:rsidR="009141B4" w:rsidRPr="00D935B8" w:rsidRDefault="009141B4" w:rsidP="009141B4">
      <w:pPr>
        <w:pStyle w:val="Heading4"/>
      </w:pPr>
      <w:r>
        <w:t>Private entities are non-governmental corporations</w:t>
      </w:r>
    </w:p>
    <w:p w14:paraId="7D1F61A7" w14:textId="77777777" w:rsidR="009141B4" w:rsidRDefault="009141B4" w:rsidP="009141B4">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37F24346" w14:textId="77777777" w:rsidR="009141B4" w:rsidRDefault="009141B4" w:rsidP="009141B4">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640B94CB" w14:textId="77777777" w:rsidR="009141B4" w:rsidRDefault="009141B4" w:rsidP="009141B4">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03C1AB1" w14:textId="77777777" w:rsidR="009141B4" w:rsidRDefault="009141B4" w:rsidP="009141B4">
      <w:pPr>
        <w:pStyle w:val="Heading4"/>
      </w:pPr>
      <w:r>
        <w:t>Justice is a policy question</w:t>
      </w:r>
    </w:p>
    <w:p w14:paraId="7CD8E877" w14:textId="77777777" w:rsidR="009141B4" w:rsidRPr="00352B4E" w:rsidRDefault="009141B4" w:rsidP="009141B4">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285B1A36" w14:textId="77777777" w:rsidR="009141B4" w:rsidRDefault="009141B4" w:rsidP="009141B4">
      <w:r>
        <w:lastRenderedPageBreak/>
        <w:t xml:space="preserve">Essential Meaning of </w:t>
      </w:r>
      <w:r w:rsidRPr="00352B4E">
        <w:rPr>
          <w:rStyle w:val="Emphasis"/>
          <w:highlight w:val="green"/>
        </w:rPr>
        <w:t>justice</w:t>
      </w:r>
    </w:p>
    <w:p w14:paraId="24012D6D" w14:textId="6516D2BA" w:rsidR="009141B4" w:rsidRPr="009141B4" w:rsidRDefault="009141B4" w:rsidP="009141B4">
      <w:r>
        <w:t xml:space="preserve">1: </w:t>
      </w:r>
      <w:r w:rsidRPr="00352B4E">
        <w:rPr>
          <w:rStyle w:val="Emphasis"/>
          <w:highlight w:val="green"/>
        </w:rPr>
        <w:t>the process or result of using laws to fairly</w:t>
      </w:r>
      <w:r>
        <w:t xml:space="preserve"> judge and punish crimes and criminals</w:t>
      </w:r>
    </w:p>
    <w:p w14:paraId="04B858C2" w14:textId="77777777" w:rsidR="009141B4" w:rsidRDefault="009141B4" w:rsidP="009141B4">
      <w:pPr>
        <w:pStyle w:val="Heading4"/>
      </w:pPr>
      <w:r>
        <w:lastRenderedPageBreak/>
        <w:t>Now negate:</w:t>
      </w:r>
    </w:p>
    <w:p w14:paraId="465B3BA8" w14:textId="7726326B" w:rsidR="009141B4" w:rsidRDefault="009141B4" w:rsidP="009141B4">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w:t>
      </w:r>
      <w:r>
        <w:t>Three</w:t>
      </w:r>
      <w:r>
        <w:t xml:space="preserve"> additional impacts: </w:t>
      </w:r>
    </w:p>
    <w:p w14:paraId="350C829C" w14:textId="77777777" w:rsidR="009141B4" w:rsidRDefault="009141B4" w:rsidP="009141B4">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3BFB67B3" w14:textId="0F693C5E" w:rsidR="009141B4" w:rsidRDefault="009141B4" w:rsidP="009141B4">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33DA19D" w14:textId="0B2CF03B" w:rsidR="009141B4" w:rsidRPr="009141B4" w:rsidRDefault="009141B4" w:rsidP="009141B4">
      <w:pPr>
        <w:pStyle w:val="Heading4"/>
        <w:numPr>
          <w:ilvl w:val="0"/>
          <w:numId w:val="12"/>
        </w:numPr>
      </w:pPr>
      <w:r>
        <w:t xml:space="preserve">Jurisdiction – if they are </w:t>
      </w:r>
      <w:proofErr w:type="spellStart"/>
      <w:r>
        <w:t>non topical</w:t>
      </w:r>
      <w:proofErr w:type="spellEnd"/>
      <w:r>
        <w:t xml:space="preserve">, you don’t have the jurisdiction to vote for them because </w:t>
      </w:r>
      <w:r w:rsidR="00BA7252">
        <w:t xml:space="preserve">you abide by contractual rules so even if they win their model of debate is good you can’t vote </w:t>
      </w:r>
      <w:proofErr w:type="spellStart"/>
      <w:r w:rsidR="00BA7252">
        <w:t>aff</w:t>
      </w:r>
      <w:proofErr w:type="spellEnd"/>
    </w:p>
    <w:p w14:paraId="36C60D61" w14:textId="77777777" w:rsidR="009141B4" w:rsidRPr="00B073BF" w:rsidRDefault="009141B4" w:rsidP="009141B4">
      <w:pPr>
        <w:pStyle w:val="Heading4"/>
        <w:spacing w:before="200" w:line="240" w:lineRule="auto"/>
        <w:rPr>
          <w:rFonts w:asciiTheme="majorHAnsi" w:hAnsiTheme="majorHAnsi" w:cstheme="majorHAnsi"/>
        </w:rPr>
      </w:pPr>
      <w:r w:rsidRPr="00221625">
        <w:rPr>
          <w:rFonts w:asciiTheme="majorHAnsi" w:hAnsiTheme="majorHAnsi" w:cstheme="majorHAnsi"/>
          <w:u w:val="single"/>
        </w:rPr>
        <w:lastRenderedPageBreak/>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66FC036D" w14:textId="1B9774DE" w:rsidR="009141B4" w:rsidRDefault="009141B4" w:rsidP="009141B4">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C6B2D96" w14:textId="77777777" w:rsidR="00BA7252" w:rsidRPr="00BA7252" w:rsidRDefault="00BA7252" w:rsidP="00BA7252"/>
    <w:p w14:paraId="6D1C477C" w14:textId="77777777" w:rsidR="009141B4" w:rsidRPr="006356D7" w:rsidRDefault="009141B4" w:rsidP="009141B4">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70EF468C" w14:textId="77777777" w:rsidR="009141B4" w:rsidRPr="006356D7" w:rsidRDefault="009141B4" w:rsidP="009141B4">
      <w:pPr>
        <w:pStyle w:val="Heading4"/>
        <w:rPr>
          <w:rFonts w:cs="Calibri"/>
        </w:rPr>
      </w:pPr>
      <w:r w:rsidRPr="006356D7">
        <w:rPr>
          <w:rFonts w:cs="Calibri"/>
        </w:rPr>
        <w:t xml:space="preserve">Drop the debater – dropping the argument doesn’t rectify abuse since winning T proves why we don’t have the burden of rejoinder against their </w:t>
      </w:r>
      <w:proofErr w:type="spellStart"/>
      <w:r w:rsidRPr="006356D7">
        <w:rPr>
          <w:rFonts w:cs="Calibri"/>
        </w:rPr>
        <w:t>aff</w:t>
      </w:r>
      <w:proofErr w:type="spellEnd"/>
      <w:r w:rsidRPr="006356D7">
        <w:rPr>
          <w:rFonts w:cs="Calibri"/>
        </w:rPr>
        <w:t xml:space="preserve">. </w:t>
      </w:r>
    </w:p>
    <w:p w14:paraId="26725548" w14:textId="12FEE23B" w:rsidR="009141B4" w:rsidRDefault="009141B4" w:rsidP="009141B4">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0BFD5152" w14:textId="10256B2B" w:rsidR="000041F7" w:rsidRPr="000041F7" w:rsidRDefault="00BA7252" w:rsidP="000041F7">
      <w:pPr>
        <w:pStyle w:val="Heading3"/>
      </w:pPr>
      <w:r>
        <w:lastRenderedPageBreak/>
        <w:t>3</w:t>
      </w:r>
    </w:p>
    <w:p w14:paraId="0FDDCE81" w14:textId="77777777" w:rsidR="00BA7252" w:rsidRPr="0074704C" w:rsidRDefault="00BA7252" w:rsidP="00BA7252">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4B47DF8A" w14:textId="77777777" w:rsidR="00BA7252" w:rsidRPr="004D6836" w:rsidRDefault="00BA7252" w:rsidP="00BA7252">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1F577F36" w14:textId="77777777" w:rsidR="00BA7252" w:rsidRPr="00114552" w:rsidRDefault="00BA7252" w:rsidP="00BA7252">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7AB7F86E" w14:textId="77777777" w:rsidR="00BA7252" w:rsidRPr="00114552" w:rsidRDefault="00BA7252" w:rsidP="00BA7252">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EC28E8A" w14:textId="77777777" w:rsidR="00BA7252" w:rsidRPr="00114552" w:rsidRDefault="00BA7252" w:rsidP="00BA725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08E34AA2" w14:textId="77777777" w:rsidR="00BA7252" w:rsidRPr="00114552" w:rsidRDefault="00BA7252" w:rsidP="00BA7252">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2B2DE21" w14:textId="77777777" w:rsidR="00BA7252" w:rsidRPr="00114552" w:rsidRDefault="00BA7252" w:rsidP="00BA725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3005115" w14:textId="77777777" w:rsidR="00BA7252" w:rsidRPr="00114552" w:rsidRDefault="00BA7252" w:rsidP="00BA7252">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E337C33" w14:textId="77777777" w:rsidR="00BA7252" w:rsidRPr="00114552" w:rsidRDefault="00BA7252" w:rsidP="00BA7252">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830AE2F" w14:textId="77777777" w:rsidR="00BA7252" w:rsidRPr="00114552" w:rsidRDefault="00BA7252" w:rsidP="00BA725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E970C15" w14:textId="77777777" w:rsidR="00BA7252" w:rsidRPr="00114552" w:rsidRDefault="00BA7252" w:rsidP="00BA7252">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3B72E49" w14:textId="77777777" w:rsidR="00BA7252" w:rsidRPr="00114552" w:rsidRDefault="00BA7252" w:rsidP="00BA7252">
      <w:pPr>
        <w:rPr>
          <w:sz w:val="12"/>
        </w:rPr>
      </w:pPr>
      <w:r w:rsidRPr="00114552">
        <w:rPr>
          <w:sz w:val="12"/>
        </w:rPr>
        <w:lastRenderedPageBreak/>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5778A40" w14:textId="77777777" w:rsidR="00BA7252" w:rsidRPr="00114552" w:rsidRDefault="00BA7252" w:rsidP="00BA7252">
      <w:pPr>
        <w:rPr>
          <w:sz w:val="12"/>
        </w:rPr>
      </w:pP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45FF8A06" w14:textId="77777777" w:rsidR="00BA7252" w:rsidRPr="00114552" w:rsidRDefault="00BA7252" w:rsidP="00BA725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75EDAAC" w14:textId="77777777" w:rsidR="00BA7252" w:rsidRPr="00114552" w:rsidRDefault="00BA7252" w:rsidP="00BA725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CF7F82A" w14:textId="77777777" w:rsidR="00BA7252" w:rsidRPr="00114552" w:rsidRDefault="00BA7252" w:rsidP="00BA725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FF82A84" w14:textId="77777777" w:rsidR="00BA7252" w:rsidRPr="00114552" w:rsidRDefault="00BA7252" w:rsidP="00BA7252">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0E83D9D4" w14:textId="77777777" w:rsidR="00BA7252" w:rsidRPr="00114552" w:rsidRDefault="00BA7252" w:rsidP="00BA7252"/>
    <w:p w14:paraId="7348659E" w14:textId="77777777" w:rsidR="00BA7252" w:rsidRPr="00114552" w:rsidRDefault="00BA7252" w:rsidP="00BA7252"/>
    <w:p w14:paraId="3B6F42CE" w14:textId="77777777" w:rsidR="00BA7252" w:rsidRDefault="00BA7252" w:rsidP="00BA725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6629B99" w14:textId="77777777" w:rsidR="00BA7252" w:rsidRPr="00C460B7" w:rsidRDefault="00BA7252" w:rsidP="00BA7252">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FF81059" w14:textId="77777777" w:rsidR="00BA7252" w:rsidRPr="00C460B7" w:rsidRDefault="00BA7252" w:rsidP="00BA7252">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6A982961" w14:textId="77777777" w:rsidR="00BA7252" w:rsidRPr="00C460B7" w:rsidRDefault="00BA7252" w:rsidP="00BA7252">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A78629A" w14:textId="77777777" w:rsidR="00BA7252" w:rsidRPr="00C460B7" w:rsidRDefault="00BA7252" w:rsidP="00BA725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76B8B28" w14:textId="77777777" w:rsidR="00BA7252" w:rsidRPr="00C460B7" w:rsidRDefault="00BA7252" w:rsidP="00BA7252">
      <w:pPr>
        <w:rPr>
          <w:sz w:val="12"/>
        </w:rPr>
      </w:pPr>
      <w:r w:rsidRPr="00C460B7">
        <w:rPr>
          <w:sz w:val="12"/>
        </w:rPr>
        <w:lastRenderedPageBreak/>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63C655DF" w14:textId="77777777" w:rsidR="00BA7252" w:rsidRPr="00C460B7" w:rsidRDefault="00BA7252" w:rsidP="00BA7252">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AD92BC5" w14:textId="77777777" w:rsidR="00BA7252" w:rsidRPr="00C460B7" w:rsidRDefault="00BA7252" w:rsidP="00BA7252">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87103A7" w14:textId="77777777" w:rsidR="00BA7252" w:rsidRPr="00C460B7" w:rsidRDefault="00BA7252" w:rsidP="00BA725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2A5E466" w14:textId="77777777" w:rsidR="00BA7252" w:rsidRPr="00C460B7" w:rsidRDefault="00BA7252" w:rsidP="00BA725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13808E0" w14:textId="77777777" w:rsidR="00BA7252" w:rsidRPr="00C460B7" w:rsidRDefault="00BA7252" w:rsidP="00BA7252">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3DB961E7" w14:textId="77777777" w:rsidR="00BA7252" w:rsidRPr="00C460B7" w:rsidRDefault="00BA7252" w:rsidP="00BA725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0BED9D4F" w14:textId="77777777" w:rsidR="00BA7252" w:rsidRPr="00C460B7" w:rsidRDefault="00BA7252" w:rsidP="00BA7252">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35B890A1" w14:textId="77777777" w:rsidR="00BA7252" w:rsidRPr="00C460B7" w:rsidRDefault="00BA7252" w:rsidP="00BA725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4913B6C" w14:textId="77777777" w:rsidR="00BA7252" w:rsidRPr="00C460B7" w:rsidRDefault="00BA7252" w:rsidP="00BA725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2A143EC" w14:textId="77777777" w:rsidR="00BA7252" w:rsidRDefault="00BA7252" w:rsidP="00BA7252">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3117073" w14:textId="21559AA2" w:rsidR="00232F13" w:rsidRPr="00E133B3" w:rsidRDefault="00232F13" w:rsidP="00232F13">
      <w:pPr>
        <w:pStyle w:val="Heading3"/>
        <w:rPr>
          <w:rFonts w:eastAsia="Times New Roman" w:cs="Calibri"/>
        </w:rPr>
      </w:pPr>
      <w:r>
        <w:rPr>
          <w:rFonts w:eastAsia="Times New Roman" w:cs="Calibri"/>
        </w:rPr>
        <w:lastRenderedPageBreak/>
        <w:t>4</w:t>
      </w:r>
    </w:p>
    <w:p w14:paraId="7F13CFF4" w14:textId="77777777" w:rsidR="00232F13" w:rsidRPr="00E133B3" w:rsidRDefault="00232F13" w:rsidP="00232F13">
      <w:pPr>
        <w:pStyle w:val="Heading4"/>
        <w:rPr>
          <w:rFonts w:cs="Calibri"/>
        </w:rPr>
      </w:pPr>
      <w:r w:rsidRPr="00E133B3">
        <w:rPr>
          <w:rFonts w:cs="Calibri"/>
        </w:rPr>
        <w:t xml:space="preserve">Transition Wars DA – Rejection of capitalism causes </w:t>
      </w:r>
      <w:r w:rsidRPr="00E133B3">
        <w:rPr>
          <w:rFonts w:cs="Calibri"/>
          <w:u w:val="single"/>
        </w:rPr>
        <w:t>massive</w:t>
      </w:r>
      <w:r w:rsidRPr="00E133B3">
        <w:rPr>
          <w:rFonts w:cs="Calibri"/>
        </w:rPr>
        <w:t xml:space="preserve"> transition wars.</w:t>
      </w:r>
    </w:p>
    <w:p w14:paraId="361DBE4D" w14:textId="77777777" w:rsidR="00232F13" w:rsidRPr="00E133B3" w:rsidRDefault="00232F13" w:rsidP="00232F13">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2E1A50C9" w14:textId="77777777" w:rsidR="00232F13" w:rsidRPr="00E133B3" w:rsidRDefault="00232F13" w:rsidP="00232F13">
      <w:pPr>
        <w:rPr>
          <w:sz w:val="8"/>
        </w:rPr>
      </w:pPr>
      <w:r w:rsidRPr="00E133B3">
        <w:rPr>
          <w:sz w:val="8"/>
        </w:rPr>
        <w:t xml:space="preserve">This is the </w:t>
      </w:r>
      <w:proofErr w:type="spellStart"/>
      <w:r w:rsidRPr="00E133B3">
        <w:rPr>
          <w:sz w:val="8"/>
        </w:rPr>
        <w:t>immiserization</w:t>
      </w:r>
      <w:proofErr w:type="spellEnd"/>
      <w:r w:rsidRPr="00E133B3">
        <w:rPr>
          <w:sz w:val="8"/>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A646FE">
        <w:rPr>
          <w:rStyle w:val="StyleUnderline"/>
          <w:highlight w:val="green"/>
        </w:rPr>
        <w:t>capitalist class could not be</w:t>
      </w:r>
      <w:r w:rsidRPr="00E133B3">
        <w:rPr>
          <w:rStyle w:val="StyleUnderline"/>
        </w:rPr>
        <w:t xml:space="preserve"> realistically </w:t>
      </w:r>
      <w:r w:rsidRPr="00A646FE">
        <w:rPr>
          <w:rStyle w:val="StyleUnderline"/>
          <w:highlight w:val="green"/>
        </w:rPr>
        <w:t>expected to relinquish</w:t>
      </w:r>
      <w:r w:rsidRPr="00E133B3">
        <w:rPr>
          <w:rStyle w:val="StyleUnderline"/>
        </w:rPr>
        <w:t xml:space="preserve"> control of </w:t>
      </w:r>
      <w:r w:rsidRPr="00A646FE">
        <w:rPr>
          <w:rStyle w:val="StyleUnderline"/>
          <w:highlight w:val="green"/>
        </w:rPr>
        <w:t>the state</w:t>
      </w:r>
      <w:r w:rsidRPr="00E133B3">
        <w:rPr>
          <w:rStyle w:val="StyleUnderline"/>
        </w:rPr>
        <w:t xml:space="preserve"> </w:t>
      </w:r>
      <w:r w:rsidRPr="00E133B3">
        <w:rPr>
          <w:sz w:val="8"/>
        </w:rPr>
        <w:t xml:space="preserve">apparatus </w:t>
      </w:r>
      <w:r w:rsidRPr="00A646FE">
        <w:rPr>
          <w:rStyle w:val="StyleUnderline"/>
          <w:highlight w:val="green"/>
        </w:rPr>
        <w:t>and</w:t>
      </w:r>
      <w:r w:rsidRPr="00E133B3">
        <w:rPr>
          <w:sz w:val="8"/>
        </w:rPr>
        <w:t xml:space="preserve">, with it, </w:t>
      </w:r>
      <w:r w:rsidRPr="00E133B3">
        <w:rPr>
          <w:rStyle w:val="StyleUnderline"/>
        </w:rPr>
        <w:t xml:space="preserve">the monopoly of </w:t>
      </w:r>
      <w:r w:rsidRPr="00A646FE">
        <w:rPr>
          <w:rStyle w:val="StyleUnderline"/>
          <w:highlight w:val="green"/>
        </w:rPr>
        <w:t>force</w:t>
      </w:r>
      <w:r w:rsidRPr="00E133B3">
        <w:rPr>
          <w:sz w:val="8"/>
        </w:rPr>
        <w:t xml:space="preserve">. In this, Marx was </w:t>
      </w:r>
      <w:proofErr w:type="gramStart"/>
      <w:r w:rsidRPr="00E133B3">
        <w:rPr>
          <w:sz w:val="8"/>
        </w:rPr>
        <w:t>absolutely correct</w:t>
      </w:r>
      <w:proofErr w:type="gramEnd"/>
      <w:r w:rsidRPr="00E133B3">
        <w:rPr>
          <w:sz w:val="8"/>
        </w:rPr>
        <w:t xml:space="preserve">. </w:t>
      </w:r>
      <w:r w:rsidRPr="00A646FE">
        <w:rPr>
          <w:rStyle w:val="Emphasis"/>
          <w:highlight w:val="green"/>
        </w:rPr>
        <w:t>No capitalist society has</w:t>
      </w:r>
      <w:r w:rsidRPr="00E133B3">
        <w:rPr>
          <w:rStyle w:val="StyleUnderline"/>
        </w:rPr>
        <w:t xml:space="preserve"> ever willingly </w:t>
      </w:r>
      <w:r w:rsidRPr="00A646FE">
        <w:rPr>
          <w:rStyle w:val="Emphasis"/>
          <w:highlight w:val="green"/>
        </w:rPr>
        <w:t>liquidated</w:t>
      </w:r>
      <w:r w:rsidRPr="00E133B3">
        <w:rPr>
          <w:rStyle w:val="StyleUnderline"/>
        </w:rPr>
        <w:t xml:space="preserve"> itself, </w:t>
      </w:r>
      <w:r w:rsidRPr="00A646FE">
        <w:rPr>
          <w:rStyle w:val="StyleUnderline"/>
          <w:highlight w:val="green"/>
        </w:rPr>
        <w:t>and it is utopian to think</w:t>
      </w:r>
      <w:r w:rsidRPr="00E133B3">
        <w:rPr>
          <w:rStyle w:val="StyleUnderline"/>
        </w:rPr>
        <w:t xml:space="preserve"> that </w:t>
      </w:r>
      <w:r w:rsidRPr="00A646FE">
        <w:rPr>
          <w:rStyle w:val="StyleUnderline"/>
          <w:highlight w:val="green"/>
        </w:rPr>
        <w:t>any</w:t>
      </w:r>
      <w:r w:rsidRPr="00E133B3">
        <w:rPr>
          <w:rStyle w:val="StyleUnderline"/>
        </w:rPr>
        <w:t xml:space="preserve"> ever </w:t>
      </w:r>
      <w:r w:rsidRPr="00A646FE">
        <w:rPr>
          <w:rStyle w:val="StyleUnderline"/>
          <w:highlight w:val="green"/>
        </w:rPr>
        <w:t>will</w:t>
      </w:r>
      <w:r w:rsidRPr="00E133B3">
        <w:rPr>
          <w:sz w:val="8"/>
        </w:rPr>
        <w:t xml:space="preserve">. Therefore, </w:t>
      </w:r>
      <w:proofErr w:type="gramStart"/>
      <w:r w:rsidRPr="00E133B3">
        <w:rPr>
          <w:rStyle w:val="StyleUnderline"/>
        </w:rPr>
        <w:t>in order to</w:t>
      </w:r>
      <w:proofErr w:type="gramEnd"/>
      <w:r w:rsidRPr="00E133B3">
        <w:rPr>
          <w:rStyle w:val="StyleUnderline"/>
        </w:rPr>
        <w:t xml:space="preserve"> achieve </w:t>
      </w:r>
      <w:r w:rsidRPr="00E133B3">
        <w:rPr>
          <w:sz w:val="8"/>
        </w:rPr>
        <w:t xml:space="preserve">the goal of </w:t>
      </w:r>
      <w:r w:rsidRPr="00E133B3">
        <w:rPr>
          <w:rStyle w:val="StyleUnderline"/>
        </w:rPr>
        <w:t xml:space="preserve">socialism, </w:t>
      </w:r>
      <w:r w:rsidRPr="00A646FE">
        <w:rPr>
          <w:rStyle w:val="StyleUnderline"/>
          <w:highlight w:val="green"/>
        </w:rPr>
        <w:t>nothing short of</w:t>
      </w:r>
      <w:r w:rsidRPr="00E133B3">
        <w:rPr>
          <w:sz w:val="8"/>
        </w:rPr>
        <w:t xml:space="preserve"> a complete </w:t>
      </w:r>
      <w:r w:rsidRPr="00A646FE">
        <w:rPr>
          <w:rStyle w:val="StyleUnderline"/>
          <w:highlight w:val="green"/>
        </w:rPr>
        <w:t>revolution would do</w:t>
      </w:r>
      <w:r w:rsidRPr="00E133B3">
        <w:rPr>
          <w:rStyle w:val="StyleUnderline"/>
        </w:rPr>
        <w:t xml:space="preserve">; and this means, </w:t>
      </w:r>
      <w:r w:rsidRPr="00A646FE">
        <w:rPr>
          <w:rStyle w:val="StyleUnderline"/>
          <w:highlight w:val="green"/>
        </w:rPr>
        <w:t>in</w:t>
      </w:r>
      <w:r w:rsidRPr="00E133B3">
        <w:rPr>
          <w:rStyle w:val="StyleUnderline"/>
        </w:rPr>
        <w:t xml:space="preserve"> point of fact, </w:t>
      </w:r>
      <w:r w:rsidRPr="00A646FE">
        <w:rPr>
          <w:rStyle w:val="StyleUnderline"/>
          <w:highlight w:val="green"/>
        </w:rPr>
        <w:t>a full-fledged</w:t>
      </w:r>
      <w:r w:rsidRPr="00E133B3">
        <w:rPr>
          <w:sz w:val="8"/>
        </w:rPr>
        <w:t xml:space="preserve"> civil </w:t>
      </w:r>
      <w:r w:rsidRPr="00A646FE">
        <w:rPr>
          <w:rStyle w:val="StyleUnderline"/>
          <w:highlight w:val="green"/>
        </w:rPr>
        <w:t>war</w:t>
      </w:r>
      <w:r w:rsidRPr="00E133B3">
        <w:rPr>
          <w:sz w:val="8"/>
        </w:rPr>
        <w:t xml:space="preserve"> not just within one society, but </w:t>
      </w:r>
      <w:r w:rsidRPr="00A646FE">
        <w:rPr>
          <w:rStyle w:val="StyleUnderline"/>
          <w:highlight w:val="green"/>
        </w:rPr>
        <w:t>across the globe</w:t>
      </w:r>
      <w:r w:rsidRPr="00E133B3">
        <w:rPr>
          <w:sz w:val="8"/>
        </w:rPr>
        <w:t xml:space="preserve">. </w:t>
      </w:r>
      <w:r w:rsidRPr="00A646FE">
        <w:rPr>
          <w:rStyle w:val="StyleUnderline"/>
          <w:highlight w:val="green"/>
        </w:rPr>
        <w:t>Without</w:t>
      </w:r>
      <w:r w:rsidRPr="00E133B3">
        <w:rPr>
          <w:sz w:val="8"/>
        </w:rPr>
        <w:t xml:space="preserve"> this </w:t>
      </w:r>
      <w:r w:rsidRPr="00A646FE">
        <w:rPr>
          <w:rStyle w:val="StyleUnderline"/>
          <w:highlight w:val="green"/>
        </w:rPr>
        <w:t>catastrophic upheaval, capitalism would remain</w:t>
      </w:r>
      <w:r w:rsidRPr="00E133B3">
        <w:rPr>
          <w:rStyle w:val="StyleUnderline"/>
        </w:rPr>
        <w:t xml:space="preserve"> completely </w:t>
      </w:r>
      <w:r w:rsidRPr="00A646FE">
        <w:rPr>
          <w:rStyle w:val="StyleUnderline"/>
          <w:highlight w:val="green"/>
        </w:rPr>
        <w:t>in control</w:t>
      </w:r>
      <w:r w:rsidRPr="00E133B3">
        <w:rPr>
          <w:rStyle w:val="StyleUnderline"/>
        </w:rPr>
        <w:t xml:space="preserve"> </w:t>
      </w:r>
      <w:r w:rsidRPr="00E133B3">
        <w:rPr>
          <w:sz w:val="8"/>
        </w:rPr>
        <w:t>of the social order and all socialist schemes would be reduced to pipe dreams.</w:t>
      </w:r>
    </w:p>
    <w:p w14:paraId="429A0D6E" w14:textId="77777777" w:rsidR="00232F13" w:rsidRPr="00E133B3" w:rsidRDefault="00232F13" w:rsidP="00232F13"/>
    <w:p w14:paraId="2B0209B5" w14:textId="77777777" w:rsidR="00232F13" w:rsidRPr="00E133B3" w:rsidRDefault="00232F13" w:rsidP="00232F13">
      <w:pPr>
        <w:pStyle w:val="Heading4"/>
        <w:rPr>
          <w:rFonts w:cs="Calibri"/>
        </w:rPr>
      </w:pPr>
      <w:r w:rsidRPr="00E133B3">
        <w:rPr>
          <w:rFonts w:cs="Calibri"/>
        </w:rPr>
        <w:t>Extinction</w:t>
      </w:r>
    </w:p>
    <w:p w14:paraId="083B28F1" w14:textId="77777777" w:rsidR="00232F13" w:rsidRPr="00E133B3" w:rsidRDefault="00232F13" w:rsidP="00232F13">
      <w:pPr>
        <w:rPr>
          <w:sz w:val="16"/>
          <w:szCs w:val="16"/>
        </w:rPr>
      </w:pPr>
      <w:r w:rsidRPr="00E133B3">
        <w:rPr>
          <w:rStyle w:val="Style13ptBold"/>
        </w:rPr>
        <w:t>Nyquist 05</w:t>
      </w:r>
      <w:r w:rsidRPr="00E133B3">
        <w:t xml:space="preserve"> </w:t>
      </w:r>
      <w:r w:rsidRPr="00E133B3">
        <w:rPr>
          <w:sz w:val="16"/>
          <w:szCs w:val="16"/>
        </w:rPr>
        <w:t>[J.R., renowned expert in geopolitics and international relations, WorldNetDaily contributing editor. 02/04/2005. “The Political Consequences of a Financial Crash.”]</w:t>
      </w:r>
    </w:p>
    <w:p w14:paraId="609E6444" w14:textId="77777777" w:rsidR="00232F13" w:rsidRPr="00E133B3" w:rsidRDefault="00232F13" w:rsidP="00232F13">
      <w:pPr>
        <w:rPr>
          <w:sz w:val="8"/>
        </w:rPr>
      </w:pPr>
      <w:r w:rsidRPr="00E133B3">
        <w:rPr>
          <w:sz w:val="8"/>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E133B3">
        <w:rPr>
          <w:u w:val="single"/>
        </w:rPr>
        <w:t xml:space="preserve">the formation of </w:t>
      </w:r>
      <w:r w:rsidRPr="00A646FE">
        <w:rPr>
          <w:highlight w:val="green"/>
          <w:u w:val="single"/>
        </w:rPr>
        <w:t>anti-cap</w:t>
      </w:r>
      <w:r w:rsidRPr="00E133B3">
        <w:rPr>
          <w:u w:val="single"/>
        </w:rPr>
        <w:t xml:space="preserve">italist </w:t>
      </w:r>
      <w:r w:rsidRPr="00A646FE">
        <w:rPr>
          <w:highlight w:val="green"/>
          <w:u w:val="single"/>
        </w:rPr>
        <w:t>majorities and a turning away from</w:t>
      </w:r>
      <w:r w:rsidRPr="00E133B3">
        <w:rPr>
          <w:u w:val="single"/>
        </w:rPr>
        <w:t xml:space="preserve"> the </w:t>
      </w:r>
      <w:r w:rsidRPr="00A646FE">
        <w:rPr>
          <w:highlight w:val="green"/>
          <w:u w:val="single"/>
        </w:rPr>
        <w:t>free market</w:t>
      </w:r>
      <w:r w:rsidRPr="00E133B3">
        <w:rPr>
          <w:u w:val="single"/>
        </w:rPr>
        <w:t xml:space="preserve"> system</w:t>
      </w:r>
      <w:r w:rsidRPr="00E133B3">
        <w:rPr>
          <w:sz w:val="8"/>
        </w:rPr>
        <w:t xml:space="preserve">. The danger here is not merely economic. </w:t>
      </w:r>
      <w:r w:rsidRPr="00E133B3">
        <w:rPr>
          <w:u w:val="single"/>
        </w:rPr>
        <w:t xml:space="preserve">The political left openly </w:t>
      </w:r>
      <w:r w:rsidRPr="00A646FE">
        <w:rPr>
          <w:highlight w:val="green"/>
          <w:u w:val="single"/>
        </w:rPr>
        <w:t>favors the</w:t>
      </w:r>
      <w:r w:rsidRPr="00E133B3">
        <w:rPr>
          <w:u w:val="single"/>
        </w:rPr>
        <w:t xml:space="preserve"> collapse of America’s strategic position abroad. The </w:t>
      </w:r>
      <w:r w:rsidRPr="00A646FE">
        <w:rPr>
          <w:highlight w:val="green"/>
          <w:u w:val="single"/>
        </w:rPr>
        <w:t>withdrawal</w:t>
      </w:r>
      <w:r w:rsidRPr="00E133B3">
        <w:rPr>
          <w:rStyle w:val="StyleUnderline"/>
        </w:rPr>
        <w:t xml:space="preserve"> of the United State</w:t>
      </w:r>
      <w:r w:rsidRPr="00E133B3">
        <w:rPr>
          <w:u w:val="single"/>
        </w:rPr>
        <w:t xml:space="preserve">s </w:t>
      </w:r>
      <w:r w:rsidRPr="00A646FE">
        <w:rPr>
          <w:highlight w:val="green"/>
          <w:u w:val="single"/>
        </w:rPr>
        <w:t>from the Middle East</w:t>
      </w:r>
      <w:r w:rsidRPr="00E133B3">
        <w:rPr>
          <w:u w:val="single"/>
        </w:rPr>
        <w:t xml:space="preserve">, the </w:t>
      </w:r>
      <w:r w:rsidRPr="00A646FE">
        <w:rPr>
          <w:highlight w:val="green"/>
          <w:u w:val="single"/>
        </w:rPr>
        <w:t xml:space="preserve">Far East and Europe would </w:t>
      </w:r>
      <w:r w:rsidRPr="00A646FE">
        <w:rPr>
          <w:rStyle w:val="Emphasis"/>
          <w:highlight w:val="green"/>
        </w:rPr>
        <w:t>catastrophically impact</w:t>
      </w:r>
      <w:r w:rsidRPr="00E133B3">
        <w:rPr>
          <w:u w:val="single"/>
        </w:rPr>
        <w:t xml:space="preserve"> an international system that presently allows </w:t>
      </w:r>
      <w:r w:rsidRPr="00A646FE">
        <w:rPr>
          <w:highlight w:val="green"/>
          <w:u w:val="single"/>
        </w:rPr>
        <w:t>6 billion</w:t>
      </w:r>
      <w:r w:rsidRPr="00E133B3">
        <w:rPr>
          <w:u w:val="single"/>
        </w:rPr>
        <w:t xml:space="preserve"> people to live on the earth’s surface </w:t>
      </w:r>
      <w:r w:rsidRPr="00A646FE">
        <w:rPr>
          <w:highlight w:val="green"/>
          <w:u w:val="single"/>
        </w:rPr>
        <w:t>in</w:t>
      </w:r>
      <w:r w:rsidRPr="00E133B3">
        <w:rPr>
          <w:u w:val="single"/>
        </w:rPr>
        <w:t xml:space="preserve"> relative </w:t>
      </w:r>
      <w:r w:rsidRPr="00A646FE">
        <w:rPr>
          <w:highlight w:val="green"/>
          <w:u w:val="single"/>
        </w:rPr>
        <w:t>peace</w:t>
      </w:r>
      <w:r w:rsidRPr="00E133B3">
        <w:rPr>
          <w:u w:val="single"/>
        </w:rPr>
        <w:t xml:space="preserve">. </w:t>
      </w:r>
      <w:r w:rsidRPr="00A646FE">
        <w:rPr>
          <w:highlight w:val="green"/>
          <w:u w:val="single"/>
        </w:rPr>
        <w:t>Should anti-capitalist dogmas overwhelm the global market</w:t>
      </w:r>
      <w:r w:rsidRPr="00E133B3">
        <w:rPr>
          <w:u w:val="single"/>
        </w:rPr>
        <w:t xml:space="preserve"> </w:t>
      </w:r>
      <w:r w:rsidRPr="00E133B3">
        <w:rPr>
          <w:sz w:val="8"/>
        </w:rPr>
        <w:t xml:space="preserve">and trading system that evolved under American leadership, the planet’s economy would </w:t>
      </w:r>
      <w:proofErr w:type="gramStart"/>
      <w:r w:rsidRPr="00E133B3">
        <w:rPr>
          <w:sz w:val="8"/>
        </w:rPr>
        <w:t>contract</w:t>
      </w:r>
      <w:proofErr w:type="gramEnd"/>
      <w:r w:rsidRPr="00E133B3">
        <w:rPr>
          <w:sz w:val="8"/>
        </w:rPr>
        <w:t xml:space="preserve"> and </w:t>
      </w:r>
      <w:r w:rsidRPr="00E133B3">
        <w:rPr>
          <w:u w:val="single"/>
        </w:rPr>
        <w:t xml:space="preserve">untold </w:t>
      </w:r>
      <w:r w:rsidRPr="00A646FE">
        <w:rPr>
          <w:rStyle w:val="Emphasis"/>
          <w:highlight w:val="green"/>
        </w:rPr>
        <w:t>millions would die of starvation</w:t>
      </w:r>
      <w:r w:rsidRPr="00E133B3">
        <w:rPr>
          <w:sz w:val="8"/>
        </w:rPr>
        <w:t xml:space="preserve">. </w:t>
      </w:r>
      <w:r w:rsidRPr="00A646FE">
        <w:rPr>
          <w:highlight w:val="green"/>
          <w:u w:val="single"/>
        </w:rPr>
        <w:t>Nationalistic totalitarianism</w:t>
      </w:r>
      <w:r w:rsidRPr="00E133B3">
        <w:rPr>
          <w:u w:val="single"/>
        </w:rPr>
        <w:t xml:space="preserve">, fueled by a politics of blame, </w:t>
      </w:r>
      <w:r w:rsidRPr="00A646FE">
        <w:rPr>
          <w:highlight w:val="green"/>
          <w:u w:val="single"/>
        </w:rPr>
        <w:t>would</w:t>
      </w:r>
      <w:r w:rsidRPr="00E133B3">
        <w:rPr>
          <w:u w:val="single"/>
        </w:rPr>
        <w:t xml:space="preserve"> once again </w:t>
      </w:r>
      <w:r w:rsidRPr="00A646FE">
        <w:rPr>
          <w:highlight w:val="green"/>
          <w:u w:val="single"/>
        </w:rPr>
        <w:t>bring war to Asia and Europe</w:t>
      </w:r>
      <w:r w:rsidRPr="00E133B3">
        <w:rPr>
          <w:u w:val="single"/>
        </w:rPr>
        <w:t>.</w:t>
      </w:r>
      <w:r w:rsidRPr="00E133B3">
        <w:rPr>
          <w:sz w:val="8"/>
        </w:rPr>
        <w:t xml:space="preserve"> But </w:t>
      </w:r>
      <w:r w:rsidRPr="00E133B3">
        <w:rPr>
          <w:u w:val="single"/>
        </w:rPr>
        <w:t xml:space="preserve">this time the war would be </w:t>
      </w:r>
      <w:r w:rsidRPr="00A646FE">
        <w:rPr>
          <w:highlight w:val="green"/>
          <w:u w:val="single"/>
        </w:rPr>
        <w:t>waged with mass destruction weapons</w:t>
      </w:r>
      <w:r w:rsidRPr="00E133B3">
        <w:rPr>
          <w:u w:val="single"/>
        </w:rPr>
        <w:t xml:space="preserve"> </w:t>
      </w:r>
      <w:r w:rsidRPr="00E133B3">
        <w:rPr>
          <w:sz w:val="8"/>
        </w:rPr>
        <w:t>and the United States would be blamed because it is the center of global capitalism. Furthermore, if the anti-capitalist party gains power in Washington,</w:t>
      </w:r>
      <w:r w:rsidRPr="00E133B3">
        <w:rPr>
          <w:u w:val="single"/>
        </w:rPr>
        <w:t xml:space="preserve"> </w:t>
      </w:r>
      <w:r w:rsidRPr="00A646FE">
        <w:rPr>
          <w:highlight w:val="green"/>
          <w:u w:val="single"/>
        </w:rPr>
        <w:t>we can expect</w:t>
      </w:r>
      <w:r w:rsidRPr="00E133B3">
        <w:rPr>
          <w:u w:val="single"/>
        </w:rPr>
        <w:t xml:space="preserve"> to see policies of appeasement and unilateral disarmament enacted. </w:t>
      </w:r>
      <w:r w:rsidRPr="00A646FE">
        <w:rPr>
          <w:highlight w:val="green"/>
          <w:u w:val="single"/>
        </w:rPr>
        <w:t>American appeasement and disarmament</w:t>
      </w:r>
      <w:r w:rsidRPr="00E133B3">
        <w:rPr>
          <w:u w:val="single"/>
        </w:rPr>
        <w:t xml:space="preserve">, in this context, would be an admission of guilt before the court of world opinion. </w:t>
      </w:r>
      <w:r w:rsidRPr="00A646FE">
        <w:rPr>
          <w:highlight w:val="green"/>
          <w:u w:val="single"/>
        </w:rPr>
        <w:t>Russia and China</w:t>
      </w:r>
      <w:r w:rsidRPr="00E133B3">
        <w:rPr>
          <w:u w:val="single"/>
        </w:rPr>
        <w:t>,</w:t>
      </w:r>
      <w:r w:rsidRPr="00E133B3">
        <w:rPr>
          <w:sz w:val="8"/>
        </w:rPr>
        <w:t xml:space="preserve"> above all, </w:t>
      </w:r>
      <w:r w:rsidRPr="00A646FE">
        <w:rPr>
          <w:highlight w:val="green"/>
          <w:u w:val="single"/>
        </w:rPr>
        <w:t>would exploit this</w:t>
      </w:r>
      <w:r w:rsidRPr="00E133B3">
        <w:rPr>
          <w:sz w:val="8"/>
        </w:rPr>
        <w:t xml:space="preserve"> admission </w:t>
      </w:r>
      <w:r w:rsidRPr="00A646FE">
        <w:rPr>
          <w:highlight w:val="green"/>
          <w:u w:val="single"/>
        </w:rPr>
        <w:t>to justify aggressive wars</w:t>
      </w:r>
      <w:r w:rsidRPr="00E133B3">
        <w:rPr>
          <w:u w:val="single"/>
        </w:rPr>
        <w:t xml:space="preserve">, </w:t>
      </w:r>
      <w:proofErr w:type="gramStart"/>
      <w:r w:rsidRPr="00E133B3">
        <w:rPr>
          <w:u w:val="single"/>
        </w:rPr>
        <w:t>invasions</w:t>
      </w:r>
      <w:proofErr w:type="gramEnd"/>
      <w:r w:rsidRPr="00E133B3">
        <w:rPr>
          <w:u w:val="single"/>
        </w:rPr>
        <w:t xml:space="preserve"> </w:t>
      </w:r>
      <w:r w:rsidRPr="00A646FE">
        <w:rPr>
          <w:highlight w:val="green"/>
          <w:u w:val="single"/>
        </w:rPr>
        <w:t>and mass destruction</w:t>
      </w:r>
      <w:r w:rsidRPr="00E133B3">
        <w:rPr>
          <w:u w:val="single"/>
        </w:rPr>
        <w:t xml:space="preserve"> attacks</w:t>
      </w:r>
      <w:r w:rsidRPr="00E133B3">
        <w:rPr>
          <w:sz w:val="8"/>
        </w:rPr>
        <w:t>. A future financial crash, therefore, must be prevented at all costs.</w:t>
      </w:r>
    </w:p>
    <w:p w14:paraId="37795FD1" w14:textId="77777777" w:rsidR="00232F13" w:rsidRPr="00E133B3" w:rsidRDefault="00232F13" w:rsidP="00232F13"/>
    <w:p w14:paraId="465DA9F8" w14:textId="77777777" w:rsidR="00232F13" w:rsidRPr="00E133B3" w:rsidRDefault="00232F13" w:rsidP="00232F13">
      <w:pPr>
        <w:pStyle w:val="Heading4"/>
        <w:rPr>
          <w:rFonts w:cs="Calibri"/>
        </w:rPr>
      </w:pPr>
      <w:r w:rsidRPr="00E133B3">
        <w:rPr>
          <w:rFonts w:cs="Calibri"/>
        </w:rPr>
        <w:t xml:space="preserve">Independently turns their impact – the transition </w:t>
      </w:r>
      <w:r w:rsidRPr="00E133B3">
        <w:rPr>
          <w:rFonts w:cs="Calibri"/>
          <w:u w:val="single"/>
        </w:rPr>
        <w:t>magnifies</w:t>
      </w:r>
      <w:r w:rsidRPr="00E133B3">
        <w:rPr>
          <w:rFonts w:cs="Calibri"/>
        </w:rPr>
        <w:t xml:space="preserve"> every flaw of capitalism.</w:t>
      </w:r>
    </w:p>
    <w:p w14:paraId="124E6F28" w14:textId="77777777" w:rsidR="00232F13" w:rsidRPr="00E133B3" w:rsidRDefault="00232F13" w:rsidP="00232F13">
      <w:pPr>
        <w:rPr>
          <w:sz w:val="16"/>
          <w:szCs w:val="16"/>
        </w:rPr>
      </w:pPr>
      <w:proofErr w:type="spellStart"/>
      <w:r w:rsidRPr="00E133B3">
        <w:rPr>
          <w:rStyle w:val="Style13ptBold"/>
          <w:rFonts w:eastAsiaTheme="majorEastAsia"/>
        </w:rPr>
        <w:t>Gurbud</w:t>
      </w:r>
      <w:proofErr w:type="spellEnd"/>
      <w:r w:rsidRPr="00E133B3">
        <w:rPr>
          <w:rStyle w:val="Style13ptBold"/>
          <w:rFonts w:eastAsiaTheme="majorEastAsia"/>
        </w:rPr>
        <w:t xml:space="preserve"> 97</w:t>
      </w:r>
      <w:r w:rsidRPr="00E133B3">
        <w:t xml:space="preserve"> </w:t>
      </w:r>
      <w:r w:rsidRPr="00E133B3">
        <w:rPr>
          <w:sz w:val="16"/>
          <w:szCs w:val="16"/>
        </w:rPr>
        <w:t>[Mark, Graduate Research Assistant – Center for Superconductivity Research at the University of Maryland, “Nanotechnology and International Security”, http://www.foresight.org/Conferences/MNT05/Papers/Gubrud/]</w:t>
      </w:r>
    </w:p>
    <w:p w14:paraId="660AFFC3" w14:textId="77777777" w:rsidR="00232F13" w:rsidRPr="00E133B3" w:rsidRDefault="00232F13" w:rsidP="00232F13">
      <w:pPr>
        <w:rPr>
          <w:sz w:val="8"/>
        </w:rPr>
      </w:pPr>
      <w:r w:rsidRPr="00E133B3">
        <w:rPr>
          <w:sz w:val="8"/>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A646FE">
        <w:rPr>
          <w:rStyle w:val="StyleUnderline"/>
          <w:highlight w:val="green"/>
        </w:rPr>
        <w:t>As</w:t>
      </w:r>
      <w:r w:rsidRPr="00E133B3">
        <w:rPr>
          <w:rStyle w:val="StyleUnderline"/>
        </w:rPr>
        <w:t xml:space="preserve"> global </w:t>
      </w:r>
      <w:r w:rsidRPr="00A646FE">
        <w:rPr>
          <w:rStyle w:val="StyleUnderline"/>
          <w:highlight w:val="green"/>
        </w:rPr>
        <w:t>capitalism retreats, it</w:t>
      </w:r>
      <w:r w:rsidRPr="00E133B3">
        <w:rPr>
          <w:rStyle w:val="StyleUnderline"/>
        </w:rPr>
        <w:t xml:space="preserve"> will </w:t>
      </w:r>
      <w:r w:rsidRPr="00A646FE">
        <w:rPr>
          <w:rStyle w:val="StyleUnderline"/>
          <w:highlight w:val="green"/>
        </w:rPr>
        <w:t>leave behind</w:t>
      </w:r>
      <w:r w:rsidRPr="00E133B3">
        <w:rPr>
          <w:rStyle w:val="StyleUnderline"/>
        </w:rPr>
        <w:t xml:space="preserve"> a world dominated by politics, and possibly </w:t>
      </w:r>
      <w:r w:rsidRPr="00A646FE">
        <w:rPr>
          <w:rStyle w:val="Emphasis"/>
          <w:highlight w:val="green"/>
        </w:rPr>
        <w:t>feudal concentrations</w:t>
      </w:r>
      <w:r w:rsidRPr="00A646FE">
        <w:rPr>
          <w:rStyle w:val="StyleUnderline"/>
          <w:highlight w:val="green"/>
        </w:rPr>
        <w:t xml:space="preserve"> of wealth and power. Economic insecurity</w:t>
      </w:r>
      <w:r w:rsidRPr="00E133B3">
        <w:rPr>
          <w:sz w:val="8"/>
        </w:rPr>
        <w:t xml:space="preserve">, and fears for the material and moral future of humankind </w:t>
      </w:r>
      <w:r w:rsidRPr="00E133B3">
        <w:rPr>
          <w:rStyle w:val="StyleUnderline"/>
        </w:rPr>
        <w:t xml:space="preserve">may </w:t>
      </w:r>
      <w:r w:rsidRPr="00A646FE">
        <w:rPr>
          <w:rStyle w:val="StyleUnderline"/>
          <w:highlight w:val="green"/>
        </w:rPr>
        <w:t>lead to the rise of demagogic</w:t>
      </w:r>
      <w:r w:rsidRPr="00E133B3">
        <w:rPr>
          <w:sz w:val="8"/>
        </w:rPr>
        <w:t xml:space="preserve"> and intemperate </w:t>
      </w:r>
      <w:r w:rsidRPr="00E133B3">
        <w:rPr>
          <w:rStyle w:val="StyleUnderline"/>
        </w:rPr>
        <w:t xml:space="preserve">national </w:t>
      </w:r>
      <w:r w:rsidRPr="00A646FE">
        <w:rPr>
          <w:rStyle w:val="StyleUnderline"/>
          <w:highlight w:val="green"/>
        </w:rPr>
        <w:t>leaders.</w:t>
      </w:r>
      <w:r w:rsidRPr="00E133B3">
        <w:rPr>
          <w:sz w:val="8"/>
        </w:rPr>
        <w:t xml:space="preserve"> With almost two hundred sovereign nations, each struggling to create a new economic and </w:t>
      </w:r>
      <w:r w:rsidRPr="00E133B3">
        <w:rPr>
          <w:sz w:val="8"/>
        </w:rPr>
        <w:lastRenderedPageBreak/>
        <w:t xml:space="preserve">social order, perhaps </w:t>
      </w:r>
      <w:r w:rsidRPr="00A646FE">
        <w:rPr>
          <w:rStyle w:val="StyleUnderline"/>
          <w:highlight w:val="green"/>
        </w:rPr>
        <w:t>the</w:t>
      </w:r>
      <w:r w:rsidRPr="00E133B3">
        <w:rPr>
          <w:rStyle w:val="StyleUnderline"/>
        </w:rPr>
        <w:t xml:space="preserve"> most predictable </w:t>
      </w:r>
      <w:r w:rsidRPr="00A646FE">
        <w:rPr>
          <w:rStyle w:val="StyleUnderline"/>
          <w:highlight w:val="green"/>
        </w:rPr>
        <w:t xml:space="preserve">outcome is </w:t>
      </w:r>
      <w:r w:rsidRPr="00A646FE">
        <w:rPr>
          <w:rStyle w:val="Emphasis"/>
          <w:highlight w:val="green"/>
        </w:rPr>
        <w:t>chaos</w:t>
      </w:r>
      <w:r w:rsidRPr="00E133B3">
        <w:rPr>
          <w:rStyle w:val="StyleUnderline"/>
        </w:rPr>
        <w:t xml:space="preserve">: shifting alignments, </w:t>
      </w:r>
      <w:r w:rsidRPr="00A646FE">
        <w:rPr>
          <w:rStyle w:val="StyleUnderline"/>
          <w:highlight w:val="green"/>
        </w:rPr>
        <w:t>displaced populations, power struggles, ethnic conflicts</w:t>
      </w:r>
      <w:r w:rsidRPr="00E133B3">
        <w:rPr>
          <w:rStyle w:val="StyleUnderline"/>
        </w:rPr>
        <w:t xml:space="preserve"> inflamed by demagogues, </w:t>
      </w:r>
      <w:r w:rsidRPr="00E133B3">
        <w:rPr>
          <w:sz w:val="8"/>
        </w:rPr>
        <w:t xml:space="preserve">class conflicts, land disputes, etc. Small and </w:t>
      </w:r>
      <w:r w:rsidRPr="00A646FE">
        <w:rPr>
          <w:rStyle w:val="StyleUnderline"/>
          <w:highlight w:val="green"/>
        </w:rPr>
        <w:t>underdeveloped nations</w:t>
      </w:r>
      <w:r w:rsidRPr="00E133B3">
        <w:rPr>
          <w:rStyle w:val="StyleUnderline"/>
        </w:rPr>
        <w:t xml:space="preserve"> will be more than ever dependent on the major powers for access to technology, and </w:t>
      </w:r>
      <w:r w:rsidRPr="00A646FE">
        <w:rPr>
          <w:rStyle w:val="StyleUnderline"/>
          <w:highlight w:val="green"/>
        </w:rPr>
        <w:t>more</w:t>
      </w:r>
      <w:r w:rsidRPr="00E133B3">
        <w:rPr>
          <w:rStyle w:val="StyleUnderline"/>
        </w:rPr>
        <w:t xml:space="preserve"> than ever </w:t>
      </w:r>
      <w:r w:rsidRPr="00A646FE">
        <w:rPr>
          <w:rStyle w:val="StyleUnderline"/>
          <w:highlight w:val="green"/>
        </w:rPr>
        <w:t>vulnerable to</w:t>
      </w:r>
      <w:r w:rsidRPr="00E133B3">
        <w:rPr>
          <w:rStyle w:val="StyleUnderline"/>
        </w:rPr>
        <w:t xml:space="preserve"> sophisticated forms of </w:t>
      </w:r>
      <w:r w:rsidRPr="00E133B3">
        <w:rPr>
          <w:sz w:val="8"/>
        </w:rPr>
        <w:t xml:space="preserve">control or subversion, or to </w:t>
      </w:r>
      <w:r w:rsidRPr="00A646FE">
        <w:rPr>
          <w:rStyle w:val="Emphasis"/>
          <w:highlight w:val="green"/>
        </w:rPr>
        <w:t>outright domination.</w:t>
      </w:r>
      <w:r w:rsidRPr="00E133B3">
        <w:rPr>
          <w:sz w:val="8"/>
        </w:rPr>
        <w:t xml:space="preserve"> Competition among the leading technological powers for the political loyalty of clients might imply reversion to some form of nationalistic imperialism. </w:t>
      </w:r>
    </w:p>
    <w:p w14:paraId="4F02B873" w14:textId="77777777" w:rsidR="00232F13" w:rsidRPr="00E133B3" w:rsidRDefault="00232F13" w:rsidP="00232F13"/>
    <w:p w14:paraId="366B0119" w14:textId="77777777" w:rsidR="00232F13" w:rsidRPr="00E133B3" w:rsidRDefault="00232F13" w:rsidP="00232F13">
      <w:pPr>
        <w:pStyle w:val="Heading4"/>
        <w:rPr>
          <w:rFonts w:cs="Calibri"/>
        </w:rPr>
      </w:pPr>
      <w:r w:rsidRPr="00E133B3">
        <w:rPr>
          <w:rFonts w:cs="Calibri"/>
        </w:rPr>
        <w:t>Elite backlash turns the alt</w:t>
      </w:r>
    </w:p>
    <w:p w14:paraId="4215F672" w14:textId="77777777" w:rsidR="00232F13" w:rsidRPr="00E133B3" w:rsidRDefault="00232F13" w:rsidP="00232F13">
      <w:pPr>
        <w:rPr>
          <w:sz w:val="16"/>
          <w:szCs w:val="16"/>
        </w:rPr>
      </w:pPr>
      <w:proofErr w:type="spellStart"/>
      <w:r w:rsidRPr="00E133B3">
        <w:rPr>
          <w:rStyle w:val="Style13ptBold"/>
          <w:rFonts w:eastAsiaTheme="majorEastAsia"/>
        </w:rPr>
        <w:t>Kagarlitsky</w:t>
      </w:r>
      <w:proofErr w:type="spellEnd"/>
      <w:r w:rsidRPr="00E133B3">
        <w:rPr>
          <w:rStyle w:val="Style13ptBold"/>
          <w:rFonts w:eastAsiaTheme="majorEastAsia"/>
        </w:rPr>
        <w:t xml:space="preserve"> 96</w:t>
      </w:r>
      <w:r w:rsidRPr="00E133B3">
        <w:t xml:space="preserve"> </w:t>
      </w:r>
      <w:hyperlink r:id="rId10" w:history="1">
        <w:r w:rsidRPr="00E133B3">
          <w:rPr>
            <w:sz w:val="16"/>
            <w:szCs w:val="16"/>
          </w:rPr>
          <w:t>Boris</w:t>
        </w:r>
      </w:hyperlink>
      <w:r w:rsidRPr="00E133B3">
        <w:rPr>
          <w:sz w:val="16"/>
          <w:szCs w:val="16"/>
        </w:rPr>
        <w:t xml:space="preserve">, Senior Research Fellow at the Institute of Comparative Political Studies – Russian Academy of Sciences “The Agony Of Neo-Liberalism Or The End Of Civilization?”, Monthly Review, June, </w:t>
      </w:r>
      <w:hyperlink r:id="rId11" w:history="1">
        <w:r w:rsidRPr="00E133B3">
          <w:rPr>
            <w:rStyle w:val="Hyperlink"/>
            <w:sz w:val="16"/>
            <w:szCs w:val="16"/>
          </w:rPr>
          <w:t>http://findarticles.com/p/articles/mi_m1132/is_n2_v48/ai_18375973</w:t>
        </w:r>
      </w:hyperlink>
      <w:r w:rsidRPr="00E133B3">
        <w:rPr>
          <w:sz w:val="16"/>
          <w:szCs w:val="16"/>
        </w:rPr>
        <w:t>//[edited for ableist language]</w:t>
      </w:r>
    </w:p>
    <w:p w14:paraId="5F9C4F80" w14:textId="77777777" w:rsidR="00232F13" w:rsidRPr="00E133B3" w:rsidRDefault="00232F13" w:rsidP="00232F13">
      <w:pPr>
        <w:rPr>
          <w:sz w:val="12"/>
        </w:rPr>
      </w:pPr>
      <w:proofErr w:type="gramStart"/>
      <w:r w:rsidRPr="00E133B3">
        <w:rPr>
          <w:sz w:val="12"/>
        </w:rPr>
        <w:t>It would seem that the</w:t>
      </w:r>
      <w:proofErr w:type="gramEnd"/>
      <w:r w:rsidRPr="00E133B3">
        <w:rPr>
          <w:sz w:val="12"/>
        </w:rPr>
        <w:t xml:space="preserve"> time for alternatives has now come. But </w:t>
      </w:r>
      <w:r w:rsidRPr="00A646FE">
        <w:rPr>
          <w:rStyle w:val="StyleUnderline"/>
          <w:highlight w:val="green"/>
        </w:rPr>
        <w:t>where are these alternatives</w:t>
      </w:r>
      <w:r w:rsidRPr="00E133B3">
        <w:rPr>
          <w:rStyle w:val="StyleUnderline"/>
        </w:rPr>
        <w:t>? When</w:t>
      </w:r>
      <w:r w:rsidRPr="00E133B3">
        <w:rPr>
          <w:sz w:val="12"/>
        </w:rPr>
        <w:t xml:space="preserve"> the American philosopher Francis </w:t>
      </w:r>
      <w:r w:rsidRPr="00E133B3">
        <w:rPr>
          <w:rStyle w:val="StyleUnderline"/>
        </w:rPr>
        <w:t>Fukuyama declared</w:t>
      </w:r>
      <w:r w:rsidRPr="00E133B3">
        <w:rPr>
          <w:sz w:val="12"/>
        </w:rPr>
        <w:t xml:space="preserve"> that with the triumph of neo-liberalism </w:t>
      </w:r>
      <w:r w:rsidRPr="00E133B3">
        <w:rPr>
          <w:rStyle w:val="StyleUnderline"/>
        </w:rPr>
        <w:t>the end of history</w:t>
      </w:r>
      <w:r w:rsidRPr="00E133B3">
        <w:rPr>
          <w:sz w:val="12"/>
        </w:rPr>
        <w:t xml:space="preserve"> had arrived, people first argued with him, then began laughing at him, and finally forgot about him. This, however, was a mistake. When Fukuyama declared the end of history, he did not by any means base his thesis on the economic or social successes of capitalism. In practice, </w:t>
      </w:r>
      <w:r w:rsidRPr="00E133B3">
        <w:rPr>
          <w:rStyle w:val="StyleUnderline"/>
        </w:rPr>
        <w:t>he measured</w:t>
      </w:r>
      <w:r w:rsidRPr="00E133B3">
        <w:rPr>
          <w:sz w:val="12"/>
        </w:rPr>
        <w:t xml:space="preserve"> the </w:t>
      </w:r>
      <w:r w:rsidRPr="00E133B3">
        <w:rPr>
          <w:rStyle w:val="StyleUnderline"/>
        </w:rPr>
        <w:t>success</w:t>
      </w:r>
      <w:r w:rsidRPr="00E133B3">
        <w:rPr>
          <w:sz w:val="12"/>
        </w:rPr>
        <w:t xml:space="preserve"> of the victorious ideology </w:t>
      </w:r>
      <w:r w:rsidRPr="00E133B3">
        <w:rPr>
          <w:rStyle w:val="StyleUnderline"/>
        </w:rPr>
        <w:t>by</w:t>
      </w:r>
      <w:r w:rsidRPr="00E133B3">
        <w:rPr>
          <w:sz w:val="12"/>
        </w:rPr>
        <w:t xml:space="preserve"> a single criterion: </w:t>
      </w:r>
      <w:r w:rsidRPr="00A646FE">
        <w:rPr>
          <w:rStyle w:val="StyleUnderline"/>
          <w:highlight w:val="green"/>
        </w:rPr>
        <w:t>the ability of</w:t>
      </w:r>
      <w:r w:rsidRPr="00E133B3">
        <w:rPr>
          <w:rStyle w:val="StyleUnderline"/>
        </w:rPr>
        <w:t xml:space="preserve"> </w:t>
      </w:r>
      <w:r w:rsidRPr="00A646FE">
        <w:rPr>
          <w:rStyle w:val="StyleUnderline"/>
          <w:highlight w:val="green"/>
        </w:rPr>
        <w:t>the</w:t>
      </w:r>
      <w:r w:rsidRPr="00E133B3">
        <w:rPr>
          <w:sz w:val="12"/>
        </w:rPr>
        <w:t xml:space="preserve"> world </w:t>
      </w:r>
      <w:r w:rsidRPr="00A646FE">
        <w:rPr>
          <w:rStyle w:val="StyleUnderline"/>
          <w:highlight w:val="green"/>
        </w:rPr>
        <w:t>ruling class to destroy</w:t>
      </w:r>
      <w:r w:rsidRPr="00E133B3">
        <w:rPr>
          <w:sz w:val="12"/>
        </w:rPr>
        <w:t xml:space="preserve">, suffocate, </w:t>
      </w:r>
      <w:proofErr w:type="gramStart"/>
      <w:r w:rsidRPr="00E133B3">
        <w:rPr>
          <w:sz w:val="12"/>
        </w:rPr>
        <w:t>corrupt</w:t>
      </w:r>
      <w:proofErr w:type="gramEnd"/>
      <w:r w:rsidRPr="00E133B3">
        <w:rPr>
          <w:sz w:val="12"/>
        </w:rPr>
        <w:t xml:space="preserve"> or discredit </w:t>
      </w:r>
      <w:r w:rsidRPr="00A646FE">
        <w:rPr>
          <w:rStyle w:val="StyleUnderline"/>
          <w:highlight w:val="green"/>
        </w:rPr>
        <w:t>any</w:t>
      </w:r>
      <w:r w:rsidRPr="00E133B3">
        <w:rPr>
          <w:sz w:val="12"/>
        </w:rPr>
        <w:t xml:space="preserve"> constructive </w:t>
      </w:r>
      <w:r w:rsidRPr="00A646FE">
        <w:rPr>
          <w:rStyle w:val="StyleUnderline"/>
          <w:highlight w:val="green"/>
        </w:rPr>
        <w:t>alternative</w:t>
      </w:r>
      <w:r w:rsidRPr="00E133B3">
        <w:rPr>
          <w:rStyle w:val="StyleUnderline"/>
        </w:rPr>
        <w:t xml:space="preserve"> to itself. If there were no alternatives to capitalism, </w:t>
      </w:r>
      <w:r w:rsidRPr="00A646FE">
        <w:rPr>
          <w:rStyle w:val="StyleUnderline"/>
          <w:highlight w:val="green"/>
        </w:rPr>
        <w:t>everything would stay the same</w:t>
      </w:r>
      <w:r w:rsidRPr="00E133B3">
        <w:rPr>
          <w:sz w:val="12"/>
        </w:rPr>
        <w:t xml:space="preserve"> whether capitalism was good or bad. </w:t>
      </w:r>
      <w:r w:rsidRPr="00E133B3">
        <w:rPr>
          <w:rStyle w:val="StyleUnderline"/>
        </w:rPr>
        <w:t>In this sense, we are now even closer to the end of history than in 1989</w:t>
      </w:r>
      <w:r w:rsidRPr="00E133B3">
        <w:rPr>
          <w:sz w:val="12"/>
        </w:rPr>
        <w:t xml:space="preserve">. The economic failure of neo-liberalism has not led and will not lead automatically to the collapse of its ideological hegemony. </w:t>
      </w:r>
      <w:r w:rsidRPr="00E133B3">
        <w:rPr>
          <w:rStyle w:val="StyleUnderline"/>
        </w:rPr>
        <w:t xml:space="preserve">The </w:t>
      </w:r>
      <w:r w:rsidRPr="00A646FE">
        <w:rPr>
          <w:rStyle w:val="StyleUnderline"/>
          <w:highlight w:val="green"/>
        </w:rPr>
        <w:t>elites</w:t>
      </w:r>
      <w:r w:rsidRPr="00E133B3">
        <w:rPr>
          <w:rStyle w:val="StyleUnderline"/>
        </w:rPr>
        <w:t xml:space="preserve"> </w:t>
      </w:r>
      <w:r w:rsidRPr="00A646FE">
        <w:rPr>
          <w:rStyle w:val="StyleUnderline"/>
          <w:highlight w:val="green"/>
        </w:rPr>
        <w:t>of</w:t>
      </w:r>
      <w:r w:rsidRPr="00E133B3">
        <w:rPr>
          <w:sz w:val="12"/>
        </w:rPr>
        <w:t xml:space="preserve"> contemporary </w:t>
      </w:r>
      <w:r w:rsidRPr="00A646FE">
        <w:rPr>
          <w:rStyle w:val="StyleUnderline"/>
          <w:highlight w:val="green"/>
        </w:rPr>
        <w:t>cap</w:t>
      </w:r>
      <w:r w:rsidRPr="00E133B3">
        <w:rPr>
          <w:rStyle w:val="StyleUnderline"/>
        </w:rPr>
        <w:t>italism</w:t>
      </w:r>
      <w:r w:rsidRPr="00E133B3">
        <w:rPr>
          <w:sz w:val="12"/>
        </w:rPr>
        <w:t xml:space="preserve"> cannot resolve the system's objective </w:t>
      </w:r>
      <w:proofErr w:type="gramStart"/>
      <w:r w:rsidRPr="00E133B3">
        <w:rPr>
          <w:sz w:val="12"/>
        </w:rPr>
        <w:t>contradictions, and</w:t>
      </w:r>
      <w:proofErr w:type="gramEnd"/>
      <w:r w:rsidRPr="00E133B3">
        <w:rPr>
          <w:sz w:val="12"/>
        </w:rPr>
        <w:t xml:space="preserve"> cannot and do not want to solve its growing problems, but they </w:t>
      </w:r>
      <w:r w:rsidRPr="00A646FE">
        <w:rPr>
          <w:rStyle w:val="StyleUnderline"/>
          <w:highlight w:val="green"/>
        </w:rPr>
        <w:t>are</w:t>
      </w:r>
      <w:r w:rsidRPr="00E133B3">
        <w:rPr>
          <w:rStyle w:val="StyleUnderline"/>
        </w:rPr>
        <w:t xml:space="preserve"> </w:t>
      </w:r>
      <w:r w:rsidRPr="00A646FE">
        <w:rPr>
          <w:rStyle w:val="StyleUnderline"/>
          <w:highlight w:val="green"/>
        </w:rPr>
        <w:t>capable</w:t>
      </w:r>
      <w:r w:rsidRPr="00E133B3">
        <w:rPr>
          <w:rStyle w:val="StyleUnderline"/>
        </w:rPr>
        <w:t xml:space="preserve"> </w:t>
      </w:r>
      <w:r w:rsidRPr="00A646FE">
        <w:rPr>
          <w:rStyle w:val="StyleUnderline"/>
          <w:highlight w:val="green"/>
        </w:rPr>
        <w:t>of</w:t>
      </w:r>
      <w:r w:rsidRPr="00E133B3">
        <w:rPr>
          <w:rStyle w:val="StyleUnderline"/>
        </w:rPr>
        <w:t xml:space="preserve"> [</w:t>
      </w:r>
      <w:r w:rsidRPr="00A646FE">
        <w:rPr>
          <w:rStyle w:val="StyleUnderline"/>
          <w:highlight w:val="green"/>
        </w:rPr>
        <w:t>preventing</w:t>
      </w:r>
      <w:r w:rsidRPr="00E133B3">
        <w:rPr>
          <w:rStyle w:val="StyleUnderline"/>
        </w:rPr>
        <w:t xml:space="preserve">] </w:t>
      </w:r>
      <w:r w:rsidRPr="00E133B3">
        <w:rPr>
          <w:rStyle w:val="StyleUnderline"/>
          <w:strike/>
        </w:rPr>
        <w:t>paralyzing</w:t>
      </w:r>
      <w:r w:rsidRPr="00E133B3">
        <w:rPr>
          <w:rStyle w:val="StyleUnderline"/>
        </w:rPr>
        <w:t xml:space="preserve"> any </w:t>
      </w:r>
      <w:r w:rsidRPr="00A646FE">
        <w:rPr>
          <w:rStyle w:val="StyleUnderline"/>
          <w:highlight w:val="green"/>
        </w:rPr>
        <w:t>attempts to solve</w:t>
      </w:r>
      <w:r w:rsidRPr="00E133B3">
        <w:rPr>
          <w:rStyle w:val="StyleUnderline"/>
        </w:rPr>
        <w:t xml:space="preserve"> these problems on the basis of alternative approaches</w:t>
      </w:r>
      <w:r w:rsidRPr="00E133B3">
        <w:rPr>
          <w:sz w:val="12"/>
        </w:rPr>
        <w:t xml:space="preserve">. Technological development is not paralyzed by social structures that are clearly outdated and increasingly absurd. This development continues; the only difference is that it ceases to improve people's lives. Indeed, technological development becomes a negative factor. With every turn in the spiral of technological revolution, more and more new contradictions and disproportions accumulate. Relationships become confused, the structures and systems of rule grow steadily more complex, and the processes become less and less predictable. The </w:t>
      </w:r>
      <w:r w:rsidRPr="00E133B3">
        <w:rPr>
          <w:rStyle w:val="StyleUnderline"/>
        </w:rPr>
        <w:t>"repressive tolerance"</w:t>
      </w:r>
      <w:r w:rsidRPr="00E133B3">
        <w:rPr>
          <w:sz w:val="12"/>
        </w:rPr>
        <w:t xml:space="preserve"> of the 1960s </w:t>
      </w:r>
      <w:r w:rsidRPr="00E133B3">
        <w:rPr>
          <w:rStyle w:val="StyleUnderline"/>
        </w:rPr>
        <w:t>has been replaced by repressive</w:t>
      </w:r>
      <w:r w:rsidRPr="00E133B3">
        <w:rPr>
          <w:sz w:val="12"/>
        </w:rPr>
        <w:t xml:space="preserve"> or coercive </w:t>
      </w:r>
      <w:r w:rsidRPr="00E133B3">
        <w:rPr>
          <w:rStyle w:val="StyleUnderline"/>
        </w:rPr>
        <w:t>hegemony</w:t>
      </w:r>
      <w:r w:rsidRPr="00E133B3">
        <w:rPr>
          <w:sz w:val="12"/>
        </w:rPr>
        <w:t xml:space="preserve">. The official ideologies no longer convince anyone, but this scarcely troubles </w:t>
      </w:r>
      <w:r w:rsidRPr="00E133B3">
        <w:rPr>
          <w:rStyle w:val="StyleUnderline"/>
        </w:rPr>
        <w:t xml:space="preserve">the </w:t>
      </w:r>
      <w:r w:rsidRPr="00A646FE">
        <w:rPr>
          <w:rStyle w:val="StyleUnderline"/>
          <w:highlight w:val="green"/>
        </w:rPr>
        <w:t>authorities</w:t>
      </w:r>
      <w:r w:rsidRPr="00E133B3">
        <w:rPr>
          <w:sz w:val="12"/>
        </w:rPr>
        <w:t xml:space="preserve">, since they </w:t>
      </w:r>
      <w:r w:rsidRPr="00A646FE">
        <w:rPr>
          <w:rStyle w:val="StyleUnderline"/>
          <w:highlight w:val="green"/>
        </w:rPr>
        <w:t>do not allow</w:t>
      </w:r>
      <w:r w:rsidRPr="00E133B3">
        <w:rPr>
          <w:rStyle w:val="StyleUnderline"/>
        </w:rPr>
        <w:t xml:space="preserve"> </w:t>
      </w:r>
      <w:r w:rsidRPr="00A646FE">
        <w:rPr>
          <w:rStyle w:val="StyleUnderline"/>
          <w:highlight w:val="green"/>
        </w:rPr>
        <w:t>alternative ideologies</w:t>
      </w:r>
      <w:r w:rsidRPr="00E133B3">
        <w:rPr>
          <w:rStyle w:val="StyleUnderline"/>
        </w:rPr>
        <w:t xml:space="preserve"> to be propagated. Or</w:t>
      </w:r>
      <w:r w:rsidRPr="00E133B3">
        <w:rPr>
          <w:sz w:val="12"/>
        </w:rPr>
        <w:t xml:space="preserve"> else, such </w:t>
      </w:r>
      <w:r w:rsidRPr="00A646FE">
        <w:rPr>
          <w:rStyle w:val="StyleUnderline"/>
          <w:highlight w:val="green"/>
        </w:rPr>
        <w:t>ideologies are disseminated in fragmentary form</w:t>
      </w:r>
      <w:r w:rsidRPr="00E133B3">
        <w:rPr>
          <w:rStyle w:val="StyleUnderline"/>
        </w:rPr>
        <w:t xml:space="preserve">, </w:t>
      </w:r>
      <w:r w:rsidRPr="00A646FE">
        <w:rPr>
          <w:rStyle w:val="StyleUnderline"/>
          <w:highlight w:val="green"/>
        </w:rPr>
        <w:t>and</w:t>
      </w:r>
      <w:r w:rsidRPr="00E133B3">
        <w:rPr>
          <w:sz w:val="12"/>
        </w:rPr>
        <w:t xml:space="preserve"> in this way </w:t>
      </w:r>
      <w:r w:rsidRPr="00E133B3">
        <w:rPr>
          <w:rStyle w:val="StyleUnderline"/>
        </w:rPr>
        <w:t xml:space="preserve">simply </w:t>
      </w:r>
      <w:r w:rsidRPr="00A646FE">
        <w:rPr>
          <w:rStyle w:val="StyleUnderline"/>
          <w:highlight w:val="green"/>
        </w:rPr>
        <w:t>demonstrate their inadequacy as genuine alternatives</w:t>
      </w:r>
      <w:r w:rsidRPr="00E133B3">
        <w:rPr>
          <w:sz w:val="12"/>
        </w:rPr>
        <w:t>.</w:t>
      </w:r>
    </w:p>
    <w:p w14:paraId="4B9F029A" w14:textId="120B1A49" w:rsidR="00BA7252" w:rsidRPr="008E55C6" w:rsidRDefault="000041F7" w:rsidP="000041F7">
      <w:pPr>
        <w:pStyle w:val="Heading3"/>
        <w:rPr>
          <w:color w:val="FF0000"/>
        </w:rPr>
      </w:pPr>
      <w:r w:rsidRPr="008E55C6">
        <w:rPr>
          <w:color w:val="FF0000"/>
        </w:rPr>
        <w:lastRenderedPageBreak/>
        <w:t>5</w:t>
      </w:r>
    </w:p>
    <w:p w14:paraId="3B88D075" w14:textId="77777777" w:rsidR="000041F7" w:rsidRPr="008E55C6" w:rsidRDefault="000041F7" w:rsidP="000041F7">
      <w:pPr>
        <w:pStyle w:val="Heading4"/>
        <w:rPr>
          <w:rFonts w:eastAsia="Calibri" w:cs="Calibri"/>
          <w:color w:val="FF0000"/>
        </w:rPr>
      </w:pPr>
      <w:r w:rsidRPr="008E55C6">
        <w:rPr>
          <w:rFonts w:eastAsia="Calibri" w:cs="Calibri"/>
          <w:color w:val="FF0000"/>
        </w:rPr>
        <w:t xml:space="preserve">Power Repetition DA – The revolution itself is </w:t>
      </w:r>
      <w:r w:rsidRPr="008E55C6">
        <w:rPr>
          <w:rFonts w:eastAsia="Calibri" w:cs="Calibri"/>
          <w:color w:val="FF0000"/>
          <w:u w:val="single"/>
        </w:rPr>
        <w:t>violent</w:t>
      </w:r>
      <w:r w:rsidRPr="008E55C6">
        <w:rPr>
          <w:rFonts w:eastAsia="Calibri" w:cs="Calibri"/>
          <w:color w:val="FF0000"/>
        </w:rPr>
        <w:t xml:space="preserve"> – capitalism will </w:t>
      </w:r>
      <w:r w:rsidRPr="008E55C6">
        <w:rPr>
          <w:rFonts w:eastAsia="Calibri" w:cs="Calibri"/>
          <w:color w:val="FF0000"/>
          <w:u w:val="single"/>
        </w:rPr>
        <w:t xml:space="preserve">re-form itself </w:t>
      </w:r>
      <w:r w:rsidRPr="008E55C6">
        <w:rPr>
          <w:rFonts w:eastAsia="Calibri" w:cs="Calibri"/>
          <w:color w:val="FF0000"/>
        </w:rPr>
        <w:t>around regimes of accumulation.</w:t>
      </w:r>
    </w:p>
    <w:p w14:paraId="0AB1DB32" w14:textId="77777777" w:rsidR="000041F7" w:rsidRPr="008E55C6" w:rsidRDefault="000041F7" w:rsidP="000041F7">
      <w:pPr>
        <w:rPr>
          <w:rFonts w:eastAsia="Times New Roman"/>
          <w:color w:val="FF0000"/>
          <w:szCs w:val="20"/>
        </w:rPr>
      </w:pPr>
      <w:r w:rsidRPr="008E55C6">
        <w:rPr>
          <w:rStyle w:val="Style13ptBold"/>
          <w:color w:val="FF0000"/>
        </w:rPr>
        <w:t xml:space="preserve">Wendling 06 </w:t>
      </w:r>
      <w:r w:rsidRPr="008E55C6">
        <w:rPr>
          <w:color w:val="FF0000"/>
          <w:sz w:val="16"/>
          <w:szCs w:val="16"/>
        </w:rPr>
        <w:t>[</w:t>
      </w:r>
      <w:r w:rsidRPr="008E55C6">
        <w:rPr>
          <w:rFonts w:eastAsia="Times New Roman"/>
          <w:color w:val="FF0000"/>
          <w:sz w:val="16"/>
          <w:szCs w:val="16"/>
        </w:rPr>
        <w:t xml:space="preserve">Amy, professor of philosophy at Creighton College. 2006. “Reading </w:t>
      </w:r>
      <w:proofErr w:type="spellStart"/>
      <w:r w:rsidRPr="008E55C6">
        <w:rPr>
          <w:rFonts w:eastAsia="Times New Roman"/>
          <w:color w:val="FF0000"/>
          <w:sz w:val="16"/>
          <w:szCs w:val="16"/>
        </w:rPr>
        <w:t>Bataille</w:t>
      </w:r>
      <w:proofErr w:type="spellEnd"/>
      <w:r w:rsidRPr="008E55C6">
        <w:rPr>
          <w:rFonts w:eastAsia="Times New Roman"/>
          <w:color w:val="FF0000"/>
          <w:sz w:val="16"/>
          <w:szCs w:val="16"/>
        </w:rPr>
        <w:t xml:space="preserve"> Now.”]</w:t>
      </w:r>
    </w:p>
    <w:p w14:paraId="6432B39A" w14:textId="77777777" w:rsidR="000041F7" w:rsidRPr="008E55C6" w:rsidRDefault="000041F7" w:rsidP="000041F7">
      <w:pPr>
        <w:rPr>
          <w:rFonts w:eastAsia="Times New Roman"/>
          <w:b/>
          <w:color w:val="FF0000"/>
          <w:szCs w:val="20"/>
          <w:u w:val="single"/>
        </w:rPr>
      </w:pPr>
      <w:r w:rsidRPr="008E55C6">
        <w:rPr>
          <w:color w:val="FF0000"/>
          <w:sz w:val="8"/>
        </w:rPr>
        <w:t xml:space="preserve">Sovereignty and the Revolutionary Subject </w:t>
      </w:r>
      <w:proofErr w:type="spellStart"/>
      <w:r w:rsidRPr="008E55C6">
        <w:rPr>
          <w:color w:val="FF0000"/>
          <w:sz w:val="8"/>
        </w:rPr>
        <w:t>Bataille's</w:t>
      </w:r>
      <w:proofErr w:type="spellEnd"/>
      <w:r w:rsidRPr="008E55C6">
        <w:rPr>
          <w:color w:val="FF0000"/>
          <w:sz w:val="8"/>
        </w:rPr>
        <w:t xml:space="preserve"> discussion of "sovereignty" occupies the entire third volume of The Accursed Share. This volume explains the final two chapters of volume 1, in which </w:t>
      </w:r>
      <w:proofErr w:type="spellStart"/>
      <w:r w:rsidRPr="008E55C6">
        <w:rPr>
          <w:color w:val="FF0000"/>
          <w:sz w:val="8"/>
        </w:rPr>
        <w:t>Bataille</w:t>
      </w:r>
      <w:proofErr w:type="spellEnd"/>
      <w:r w:rsidRPr="008E55C6">
        <w:rPr>
          <w:color w:val="FF0000"/>
          <w:sz w:val="8"/>
        </w:rPr>
        <w:t xml:space="preserve"> sketches the forms of consumption characteristic of Soviet industrialization as a modality of the forms of consumption characteristic of the bourgeois world, as a cruel accumulation. </w:t>
      </w:r>
      <w:r w:rsidRPr="008E55C6">
        <w:rPr>
          <w:rStyle w:val="StyleUnderline"/>
          <w:color w:val="FF0000"/>
        </w:rPr>
        <w:t xml:space="preserve">In sovereign consumption, </w:t>
      </w:r>
      <w:r w:rsidRPr="008E55C6">
        <w:rPr>
          <w:rStyle w:val="Emphasis"/>
          <w:color w:val="FF0000"/>
          <w:highlight w:val="green"/>
        </w:rPr>
        <w:t>consumption is not</w:t>
      </w:r>
      <w:r w:rsidRPr="008E55C6">
        <w:rPr>
          <w:rStyle w:val="StyleUnderline"/>
          <w:color w:val="FF0000"/>
        </w:rPr>
        <w:t xml:space="preserve"> subjected to </w:t>
      </w:r>
      <w:r w:rsidRPr="008E55C6">
        <w:rPr>
          <w:rStyle w:val="Emphasis"/>
          <w:color w:val="FF0000"/>
          <w:highlight w:val="green"/>
        </w:rPr>
        <w:t>an end outside of itself</w:t>
      </w:r>
      <w:r w:rsidRPr="008E55C6">
        <w:rPr>
          <w:color w:val="FF0000"/>
          <w:sz w:val="8"/>
        </w:rPr>
        <w:t>. In the terms of classical Marxism, to act sovereignly is to privilege use over exchange value, or individual over productive consumption. In a temporal schema,</w:t>
      </w:r>
      <w:r w:rsidRPr="008E55C6">
        <w:rPr>
          <w:rStyle w:val="StyleUnderline"/>
          <w:color w:val="FF0000"/>
        </w:rPr>
        <w:t xml:space="preserve"> </w:t>
      </w:r>
      <w:r w:rsidRPr="008E55C6">
        <w:rPr>
          <w:rStyle w:val="StyleUnderline"/>
          <w:color w:val="FF0000"/>
          <w:highlight w:val="green"/>
        </w:rPr>
        <w:t>to act sovereignly is</w:t>
      </w:r>
      <w:r w:rsidRPr="008E55C6">
        <w:rPr>
          <w:rStyle w:val="StyleUnderline"/>
          <w:color w:val="FF0000"/>
        </w:rPr>
        <w:t xml:space="preserve"> to </w:t>
      </w:r>
      <w:r w:rsidRPr="008E55C6">
        <w:rPr>
          <w:rStyle w:val="StyleUnderline"/>
          <w:color w:val="FF0000"/>
          <w:highlight w:val="green"/>
        </w:rPr>
        <w:t>privilege</w:t>
      </w:r>
      <w:r w:rsidRPr="008E55C6">
        <w:rPr>
          <w:rStyle w:val="StyleUnderline"/>
          <w:color w:val="FF0000"/>
        </w:rPr>
        <w:t xml:space="preserve"> the present over the past or future. We might recognize sovereign </w:t>
      </w:r>
      <w:r w:rsidRPr="008E55C6">
        <w:rPr>
          <w:rStyle w:val="StyleUnderline"/>
          <w:color w:val="FF0000"/>
          <w:highlight w:val="green"/>
        </w:rPr>
        <w:t>consumption as</w:t>
      </w:r>
      <w:r w:rsidRPr="008E55C6">
        <w:rPr>
          <w:rStyle w:val="StyleUnderline"/>
          <w:color w:val="FF0000"/>
        </w:rPr>
        <w:t xml:space="preserve"> noncoercive </w:t>
      </w:r>
      <w:r w:rsidRPr="008E55C6">
        <w:rPr>
          <w:rStyle w:val="StyleUnderline"/>
          <w:color w:val="FF0000"/>
          <w:highlight w:val="green"/>
        </w:rPr>
        <w:t>pleasure or play</w:t>
      </w:r>
      <w:r w:rsidRPr="008E55C6">
        <w:rPr>
          <w:color w:val="FF0000"/>
          <w:sz w:val="8"/>
        </w:rPr>
        <w:t>, consumption that exceeds a productive, work</w:t>
      </w:r>
      <w:r w:rsidRPr="008E55C6">
        <w:rPr>
          <w:color w:val="FF0000"/>
          <w:sz w:val="8"/>
        </w:rPr>
        <w:noBreakHyphen/>
        <w:t>driven economy.</w:t>
      </w:r>
      <w:r w:rsidRPr="008E55C6">
        <w:rPr>
          <w:rFonts w:eastAsia="Times New Roman"/>
          <w:color w:val="FF0000"/>
          <w:sz w:val="8"/>
          <w:szCs w:val="20"/>
        </w:rPr>
        <w:t xml:space="preserve"> A sovereign world would have the vision</w:t>
      </w:r>
      <w:r w:rsidRPr="008E55C6">
        <w:rPr>
          <w:rFonts w:eastAsia="Times New Roman"/>
          <w:color w:val="FF0000"/>
          <w:sz w:val="8"/>
          <w:szCs w:val="20"/>
        </w:rPr>
        <w:noBreakHyphen/>
        <w:t>and the language</w:t>
      </w:r>
      <w:r w:rsidRPr="008E55C6">
        <w:rPr>
          <w:rFonts w:eastAsia="Times New Roman"/>
          <w:color w:val="FF0000"/>
          <w:sz w:val="8"/>
          <w:szCs w:val="20"/>
        </w:rPr>
        <w:noBreakHyphen/>
        <w:t xml:space="preserve">to accommodate such a recognition and to accommodate it in a mode other than dubbing it irresponsible, irrational, childlike, or mad. Let me offer an example of sovereign consumption from the realm of sexuality, a realm that </w:t>
      </w:r>
      <w:proofErr w:type="spellStart"/>
      <w:r w:rsidRPr="008E55C6">
        <w:rPr>
          <w:rFonts w:eastAsia="Times New Roman"/>
          <w:color w:val="FF0000"/>
          <w:sz w:val="8"/>
          <w:szCs w:val="20"/>
        </w:rPr>
        <w:t>Bataille</w:t>
      </w:r>
      <w:proofErr w:type="spellEnd"/>
      <w:r w:rsidRPr="008E55C6">
        <w:rPr>
          <w:rFonts w:eastAsia="Times New Roman"/>
          <w:color w:val="FF0000"/>
          <w:sz w:val="8"/>
          <w:szCs w:val="20"/>
        </w:rPr>
        <w:t xml:space="preserve"> also highlights in both his fiction and his philosophy. The compulsory productive heterosexuality characteristic of bourgeois cultures is also part of the coercion to production. </w:t>
      </w:r>
      <w:proofErr w:type="spellStart"/>
      <w:r w:rsidRPr="008E55C6">
        <w:rPr>
          <w:rFonts w:eastAsia="Times New Roman"/>
          <w:color w:val="FF0000"/>
          <w:sz w:val="8"/>
          <w:szCs w:val="20"/>
        </w:rPr>
        <w:t>Bataille's</w:t>
      </w:r>
      <w:proofErr w:type="spellEnd"/>
      <w:r w:rsidRPr="008E55C6">
        <w:rPr>
          <w:rFonts w:eastAsia="Times New Roman"/>
          <w:color w:val="FF0000"/>
          <w:sz w:val="8"/>
          <w:szCs w:val="20"/>
        </w:rPr>
        <w:t xml:space="preserve"> por</w:t>
      </w:r>
      <w:r w:rsidRPr="008E55C6">
        <w:rPr>
          <w:rFonts w:eastAsia="Times New Roman"/>
          <w:color w:val="FF0000"/>
          <w:sz w:val="8"/>
          <w:szCs w:val="20"/>
        </w:rPr>
        <w:softHyphen/>
        <w:t xml:space="preserve"> [p. 47] </w:t>
      </w:r>
      <w:proofErr w:type="spellStart"/>
      <w:r w:rsidRPr="008E55C6">
        <w:rPr>
          <w:rFonts w:eastAsia="Times New Roman"/>
          <w:color w:val="FF0000"/>
          <w:sz w:val="8"/>
          <w:szCs w:val="20"/>
        </w:rPr>
        <w:t>nography</w:t>
      </w:r>
      <w:proofErr w:type="spellEnd"/>
      <w:r w:rsidRPr="008E55C6">
        <w:rPr>
          <w:rFonts w:eastAsia="Times New Roman"/>
          <w:color w:val="FF0000"/>
          <w:sz w:val="8"/>
          <w:szCs w:val="20"/>
        </w:rPr>
        <w:t xml:space="preserve">, all of which describes nonreproductive if mostly heterosexual sex, fits into his project for this reason. </w:t>
      </w:r>
      <w:proofErr w:type="spellStart"/>
      <w:r w:rsidRPr="008E55C6">
        <w:rPr>
          <w:rFonts w:eastAsia="Times New Roman"/>
          <w:color w:val="FF0000"/>
          <w:sz w:val="8"/>
          <w:szCs w:val="20"/>
        </w:rPr>
        <w:t>Nonreproducrive</w:t>
      </w:r>
      <w:proofErr w:type="spellEnd"/>
      <w:r w:rsidRPr="008E55C6">
        <w:rPr>
          <w:rFonts w:eastAsia="Times New Roman"/>
          <w:color w:val="FF0000"/>
          <w:sz w:val="8"/>
          <w:szCs w:val="20"/>
        </w:rPr>
        <w:t xml:space="preserve"> sex</w:t>
      </w:r>
      <w:r w:rsidRPr="008E55C6">
        <w:rPr>
          <w:rFonts w:eastAsia="Times New Roman"/>
          <w:color w:val="FF0000"/>
          <w:sz w:val="8"/>
          <w:szCs w:val="20"/>
        </w:rPr>
        <w:noBreakHyphen/>
        <w:t>sex for sex's sake, queer sex, or sex for pleasure</w:t>
      </w:r>
      <w:r w:rsidRPr="008E55C6">
        <w:rPr>
          <w:rFonts w:eastAsia="Times New Roman"/>
          <w:color w:val="FF0000"/>
          <w:sz w:val="8"/>
          <w:szCs w:val="20"/>
        </w:rPr>
        <w:noBreakHyphen/>
        <w:t xml:space="preserve">are all modes of nonproductive, or sovereign consumption: consumption that does </w:t>
      </w:r>
      <w:proofErr w:type="gramStart"/>
      <w:r w:rsidRPr="008E55C6">
        <w:rPr>
          <w:rFonts w:eastAsia="Times New Roman"/>
          <w:color w:val="FF0000"/>
          <w:sz w:val="8"/>
          <w:szCs w:val="20"/>
        </w:rPr>
        <w:t>no</w:t>
      </w:r>
      <w:proofErr w:type="gramEnd"/>
      <w:r w:rsidRPr="008E55C6">
        <w:rPr>
          <w:rFonts w:eastAsia="Times New Roman"/>
          <w:color w:val="FF0000"/>
          <w:sz w:val="8"/>
          <w:szCs w:val="20"/>
        </w:rPr>
        <w:t xml:space="preserve"> work, produces no new workers, and uses energy without recompense. All bourgeois cultural taboos about sexuality are rooted in the coercion to production. For </w:t>
      </w:r>
      <w:proofErr w:type="spellStart"/>
      <w:r w:rsidRPr="008E55C6">
        <w:rPr>
          <w:rFonts w:eastAsia="Times New Roman"/>
          <w:color w:val="FF0000"/>
          <w:sz w:val="8"/>
          <w:szCs w:val="20"/>
        </w:rPr>
        <w:t>Bataille</w:t>
      </w:r>
      <w:proofErr w:type="spellEnd"/>
      <w:r w:rsidRPr="008E55C6">
        <w:rPr>
          <w:rFonts w:eastAsia="Times New Roman"/>
          <w:color w:val="FF0000"/>
          <w:sz w:val="8"/>
          <w:szCs w:val="20"/>
        </w:rPr>
        <w:t xml:space="preserve">, the sovereign individual, a version of the Nietzschean noble or Hegelian master (1991b, 219; 1973, 267), "consumes and doesn't labor" (199lb, 198; 1973, 248). Like Nietzsche, </w:t>
      </w:r>
      <w:proofErr w:type="spellStart"/>
      <w:r w:rsidRPr="008E55C6">
        <w:rPr>
          <w:rFonts w:eastAsia="Times New Roman"/>
          <w:color w:val="FF0000"/>
          <w:sz w:val="8"/>
          <w:szCs w:val="20"/>
        </w:rPr>
        <w:t>Bataille</w:t>
      </w:r>
      <w:proofErr w:type="spellEnd"/>
      <w:r w:rsidRPr="008E55C6">
        <w:rPr>
          <w:rFonts w:eastAsia="Times New Roman"/>
          <w:color w:val="FF0000"/>
          <w:sz w:val="8"/>
          <w:szCs w:val="20"/>
        </w:rPr>
        <w:t xml:space="preserve"> argues that bourgeois societies</w:t>
      </w:r>
      <w:r w:rsidRPr="008E55C6">
        <w:rPr>
          <w:rFonts w:eastAsia="Times New Roman"/>
          <w:color w:val="FF0000"/>
          <w:sz w:val="8"/>
          <w:szCs w:val="20"/>
        </w:rPr>
        <w:noBreakHyphen/>
        <w:t>we readily recognize them as our own</w:t>
      </w:r>
      <w:r w:rsidRPr="008E55C6">
        <w:rPr>
          <w:rFonts w:eastAsia="Times New Roman"/>
          <w:color w:val="FF0000"/>
          <w:sz w:val="8"/>
          <w:szCs w:val="20"/>
        </w:rPr>
        <w:noBreakHyphen/>
        <w:t xml:space="preserve">have made this sort of consumption impossible for us by inverting the values attached to it. </w:t>
      </w:r>
      <w:r w:rsidRPr="008E55C6">
        <w:rPr>
          <w:rStyle w:val="StyleUnderline"/>
          <w:color w:val="FF0000"/>
          <w:highlight w:val="green"/>
        </w:rPr>
        <w:t xml:space="preserve">Accumulation </w:t>
      </w:r>
      <w:r w:rsidRPr="008E55C6">
        <w:rPr>
          <w:rStyle w:val="Emphasis"/>
          <w:color w:val="FF0000"/>
          <w:highlight w:val="green"/>
        </w:rPr>
        <w:t>eclipses the character of the sovereign</w:t>
      </w:r>
      <w:r w:rsidRPr="008E55C6">
        <w:rPr>
          <w:rStyle w:val="StyleUnderline"/>
          <w:color w:val="FF0000"/>
          <w:highlight w:val="green"/>
        </w:rPr>
        <w:t>: we stockpile, hoard</w:t>
      </w:r>
      <w:r w:rsidRPr="008E55C6">
        <w:rPr>
          <w:rStyle w:val="StyleUnderline"/>
          <w:color w:val="FF0000"/>
        </w:rPr>
        <w:t xml:space="preserve">, and hold in reserve </w:t>
      </w:r>
      <w:r w:rsidRPr="008E55C6">
        <w:rPr>
          <w:rStyle w:val="StyleUnderline"/>
          <w:color w:val="FF0000"/>
          <w:highlight w:val="green"/>
        </w:rPr>
        <w:t>rather than use or enjoy</w:t>
      </w:r>
      <w:r w:rsidRPr="008E55C6">
        <w:rPr>
          <w:color w:val="FF0000"/>
          <w:sz w:val="8"/>
        </w:rPr>
        <w:t xml:space="preserve">. Our deepest pleasures derive from the hoarding itself: from the security of knowing it is there, should we want it. Because of this out pleasures remain vicarious, theoretical, indefinitely </w:t>
      </w:r>
      <w:proofErr w:type="gramStart"/>
      <w:r w:rsidRPr="008E55C6">
        <w:rPr>
          <w:color w:val="FF0000"/>
          <w:sz w:val="8"/>
        </w:rPr>
        <w:t>deferred</w:t>
      </w:r>
      <w:proofErr w:type="gramEnd"/>
      <w:r w:rsidRPr="008E55C6">
        <w:rPr>
          <w:color w:val="FF0000"/>
          <w:sz w:val="8"/>
        </w:rPr>
        <w:t xml:space="preserve"> and abstract. In an inversion of economic values, the pressure to accumulate eclipses </w:t>
      </w:r>
      <w:proofErr w:type="spellStart"/>
      <w:r w:rsidRPr="008E55C6">
        <w:rPr>
          <w:color w:val="FF0000"/>
          <w:sz w:val="8"/>
        </w:rPr>
        <w:t>Bataille's</w:t>
      </w:r>
      <w:proofErr w:type="spellEnd"/>
      <w:r w:rsidRPr="008E55C6">
        <w:rPr>
          <w:color w:val="FF0000"/>
          <w:sz w:val="8"/>
        </w:rPr>
        <w:t xml:space="preserve"> sovereign consumption. Similarly, in Nietzsche, the priest's</w:t>
      </w:r>
      <w:r w:rsidRPr="008E55C6">
        <w:rPr>
          <w:rFonts w:eastAsia="Times New Roman"/>
          <w:color w:val="FF0000"/>
          <w:sz w:val="8"/>
          <w:szCs w:val="20"/>
        </w:rPr>
        <w:t xml:space="preserve"> inversion of moral values eclipses the goodness of nobility. For </w:t>
      </w:r>
      <w:proofErr w:type="spellStart"/>
      <w:r w:rsidRPr="008E55C6">
        <w:rPr>
          <w:rFonts w:eastAsia="Times New Roman"/>
          <w:color w:val="FF0000"/>
          <w:sz w:val="8"/>
          <w:szCs w:val="20"/>
        </w:rPr>
        <w:t>Bataille</w:t>
      </w:r>
      <w:proofErr w:type="spellEnd"/>
      <w:r w:rsidRPr="008E55C6">
        <w:rPr>
          <w:rFonts w:eastAsia="Times New Roman"/>
          <w:color w:val="FF0000"/>
          <w:sz w:val="8"/>
          <w:szCs w:val="20"/>
        </w:rPr>
        <w:t>, the bourgeois class is the first</w:t>
      </w:r>
      <w:r w:rsidRPr="008E55C6">
        <w:rPr>
          <w:rFonts w:eastAsia="Times New Roman"/>
          <w:color w:val="FF0000"/>
          <w:sz w:val="8"/>
          <w:szCs w:val="20"/>
        </w:rPr>
        <w:noBreakHyphen/>
        <w:t>and ultimately only</w:t>
      </w:r>
      <w:r w:rsidRPr="008E55C6">
        <w:rPr>
          <w:rFonts w:eastAsia="Times New Roman"/>
          <w:color w:val="FF0000"/>
          <w:sz w:val="8"/>
          <w:szCs w:val="20"/>
        </w:rPr>
        <w:noBreakHyphen/>
        <w:t xml:space="preserve"> r revolutionary class: an ascetic class that revolts specifically against the sovereign nobility in favor of accumulation. The bourgeois revolution over against sovereignty conditions and inescapably schematizes all subsequent revolution and appeals to revolution. </w:t>
      </w:r>
      <w:r w:rsidRPr="008E55C6">
        <w:rPr>
          <w:rStyle w:val="StyleUnderline"/>
          <w:color w:val="FF0000"/>
          <w:highlight w:val="green"/>
        </w:rPr>
        <w:t>The</w:t>
      </w:r>
      <w:r w:rsidRPr="008E55C6">
        <w:rPr>
          <w:rStyle w:val="StyleUnderline"/>
          <w:color w:val="FF0000"/>
        </w:rPr>
        <w:t xml:space="preserve"> very idea and practice of </w:t>
      </w:r>
      <w:r w:rsidRPr="008E55C6">
        <w:rPr>
          <w:rStyle w:val="StyleUnderline"/>
          <w:color w:val="FF0000"/>
          <w:highlight w:val="green"/>
        </w:rPr>
        <w:t>revolution is itself bourgeois. Revolution</w:t>
      </w:r>
      <w:r w:rsidRPr="008E55C6">
        <w:rPr>
          <w:rStyle w:val="StyleUnderline"/>
          <w:color w:val="FF0000"/>
        </w:rPr>
        <w:t xml:space="preserve"> is a bourgeois concept, and the world in which </w:t>
      </w:r>
      <w:proofErr w:type="spellStart"/>
      <w:r w:rsidRPr="008E55C6">
        <w:rPr>
          <w:rStyle w:val="StyleUnderline"/>
          <w:color w:val="FF0000"/>
        </w:rPr>
        <w:t>Bataille</w:t>
      </w:r>
      <w:proofErr w:type="spellEnd"/>
      <w:r w:rsidRPr="008E55C6">
        <w:rPr>
          <w:rStyle w:val="StyleUnderline"/>
          <w:color w:val="FF0000"/>
        </w:rPr>
        <w:t xml:space="preserve"> finds himself </w:t>
      </w:r>
      <w:r w:rsidRPr="008E55C6">
        <w:rPr>
          <w:rStyle w:val="Emphasis"/>
          <w:color w:val="FF0000"/>
          <w:highlight w:val="green"/>
        </w:rPr>
        <w:t>continues</w:t>
      </w:r>
      <w:r w:rsidRPr="008E55C6">
        <w:rPr>
          <w:rStyle w:val="StyleUnderline"/>
          <w:color w:val="FF0000"/>
        </w:rPr>
        <w:t xml:space="preserve"> to be the world of </w:t>
      </w:r>
      <w:r w:rsidRPr="008E55C6">
        <w:rPr>
          <w:rStyle w:val="Emphasis"/>
          <w:color w:val="FF0000"/>
          <w:highlight w:val="green"/>
        </w:rPr>
        <w:t>a feudal order</w:t>
      </w:r>
      <w:r w:rsidRPr="008E55C6">
        <w:rPr>
          <w:rStyle w:val="StyleUnderline"/>
          <w:color w:val="FF0000"/>
        </w:rPr>
        <w:t xml:space="preserve"> that is breaking down</w:t>
      </w:r>
      <w:r w:rsidRPr="008E55C6">
        <w:rPr>
          <w:color w:val="FF0000"/>
          <w:sz w:val="8"/>
        </w:rPr>
        <w:t xml:space="preserve">. </w:t>
      </w:r>
      <w:proofErr w:type="spellStart"/>
      <w:r w:rsidRPr="008E55C6">
        <w:rPr>
          <w:color w:val="FF0000"/>
          <w:sz w:val="8"/>
        </w:rPr>
        <w:t>Bataille</w:t>
      </w:r>
      <w:proofErr w:type="spellEnd"/>
      <w:r w:rsidRPr="008E55C6">
        <w:rPr>
          <w:color w:val="FF0000"/>
          <w:sz w:val="8"/>
        </w:rPr>
        <w:t xml:space="preserve"> writes: 1 cannot help but insist on these aspects: I wish to stress, against both classical and present</w:t>
      </w:r>
      <w:r w:rsidRPr="008E55C6">
        <w:rPr>
          <w:color w:val="FF0000"/>
          <w:sz w:val="8"/>
        </w:rPr>
        <w:noBreakHyphen/>
        <w:t>day Marxism,</w:t>
      </w:r>
      <w:r w:rsidRPr="008E55C6">
        <w:rPr>
          <w:rFonts w:eastAsia="Times New Roman"/>
          <w:color w:val="FF0000"/>
          <w:sz w:val="8"/>
          <w:szCs w:val="20"/>
        </w:rPr>
        <w:t xml:space="preserve"> the connection of all the great modern revolutions, from the English and the French onward, with a feudal order that is breaking down. </w:t>
      </w:r>
      <w:r w:rsidRPr="008E55C6">
        <w:rPr>
          <w:rStyle w:val="StyleUnderline"/>
          <w:color w:val="FF0000"/>
          <w:highlight w:val="green"/>
        </w:rPr>
        <w:t>There have never been</w:t>
      </w:r>
      <w:r w:rsidRPr="008E55C6">
        <w:rPr>
          <w:rStyle w:val="StyleUnderline"/>
          <w:color w:val="FF0000"/>
        </w:rPr>
        <w:t xml:space="preserve"> any great </w:t>
      </w:r>
      <w:r w:rsidRPr="008E55C6">
        <w:rPr>
          <w:rStyle w:val="StyleUnderline"/>
          <w:color w:val="FF0000"/>
          <w:highlight w:val="green"/>
        </w:rPr>
        <w:t>revolutions that</w:t>
      </w:r>
      <w:r w:rsidRPr="008E55C6">
        <w:rPr>
          <w:rStyle w:val="StyleUnderline"/>
          <w:color w:val="FF0000"/>
        </w:rPr>
        <w:t xml:space="preserve"> have </w:t>
      </w:r>
      <w:r w:rsidRPr="008E55C6">
        <w:rPr>
          <w:rStyle w:val="StyleUnderline"/>
          <w:color w:val="FF0000"/>
          <w:highlight w:val="green"/>
        </w:rPr>
        <w:t>struck down</w:t>
      </w:r>
      <w:r w:rsidRPr="008E55C6">
        <w:rPr>
          <w:rStyle w:val="StyleUnderline"/>
          <w:color w:val="FF0000"/>
        </w:rPr>
        <w:t xml:space="preserve"> an established </w:t>
      </w:r>
      <w:r w:rsidRPr="008E55C6">
        <w:rPr>
          <w:rStyle w:val="StyleUnderline"/>
          <w:color w:val="FF0000"/>
          <w:highlight w:val="green"/>
        </w:rPr>
        <w:t>bourgeois domination</w:t>
      </w:r>
      <w:r w:rsidRPr="008E55C6">
        <w:rPr>
          <w:color w:val="FF0000"/>
          <w:sz w:val="8"/>
        </w:rPr>
        <w:t xml:space="preserve">. </w:t>
      </w:r>
      <w:r w:rsidRPr="008E55C6">
        <w:rPr>
          <w:rStyle w:val="StyleUnderline"/>
          <w:color w:val="FF0000"/>
          <w:highlight w:val="green"/>
        </w:rPr>
        <w:t xml:space="preserve">All those that overthrew a regime started with a revolt </w:t>
      </w:r>
      <w:r w:rsidRPr="008E55C6">
        <w:rPr>
          <w:rStyle w:val="Emphasis"/>
          <w:color w:val="FF0000"/>
          <w:highlight w:val="green"/>
        </w:rPr>
        <w:t>motivated by</w:t>
      </w:r>
      <w:r w:rsidRPr="008E55C6">
        <w:rPr>
          <w:rStyle w:val="StyleUnderline"/>
          <w:color w:val="FF0000"/>
        </w:rPr>
        <w:t xml:space="preserve"> the </w:t>
      </w:r>
      <w:r w:rsidRPr="008E55C6">
        <w:rPr>
          <w:rStyle w:val="Emphasis"/>
          <w:color w:val="FF0000"/>
          <w:highlight w:val="green"/>
        </w:rPr>
        <w:t>sovereignty</w:t>
      </w:r>
      <w:r w:rsidRPr="008E55C6">
        <w:rPr>
          <w:rStyle w:val="StyleUnderline"/>
          <w:color w:val="FF0000"/>
        </w:rPr>
        <w:t xml:space="preserve"> that is implied in feudal society</w:t>
      </w:r>
      <w:r w:rsidRPr="008E55C6">
        <w:rPr>
          <w:color w:val="FF0000"/>
          <w:sz w:val="8"/>
        </w:rPr>
        <w:t xml:space="preserve">. (1991b, 279; 1973, 321) </w:t>
      </w:r>
      <w:r w:rsidRPr="008E55C6">
        <w:rPr>
          <w:rStyle w:val="StyleUnderline"/>
          <w:color w:val="FF0000"/>
        </w:rPr>
        <w:t xml:space="preserve">Conceptually, </w:t>
      </w:r>
      <w:r w:rsidRPr="008E55C6">
        <w:rPr>
          <w:rStyle w:val="StyleUnderline"/>
          <w:color w:val="FF0000"/>
          <w:highlight w:val="green"/>
        </w:rPr>
        <w:t>revolution demarcates the transition from sovereignty to accumulation</w:t>
      </w:r>
      <w:r w:rsidRPr="008E55C6">
        <w:rPr>
          <w:color w:val="FF0000"/>
          <w:sz w:val="8"/>
        </w:rPr>
        <w:t xml:space="preserve">. Revolution will always </w:t>
      </w:r>
      <w:proofErr w:type="gramStart"/>
      <w:r w:rsidRPr="008E55C6">
        <w:rPr>
          <w:color w:val="FF0000"/>
          <w:sz w:val="8"/>
        </w:rPr>
        <w:t>be connected with</w:t>
      </w:r>
      <w:proofErr w:type="gramEnd"/>
      <w:r w:rsidRPr="008E55C6">
        <w:rPr>
          <w:color w:val="FF0000"/>
          <w:sz w:val="8"/>
        </w:rPr>
        <w:t xml:space="preserve"> the dissolution of a feudal order and the privileges emblematized by such an order: access to nonproductive consumption, enjoyment, or use</w:t>
      </w:r>
      <w:r w:rsidRPr="008E55C6">
        <w:rPr>
          <w:color w:val="FF0000"/>
          <w:sz w:val="8"/>
        </w:rPr>
        <w:noBreakHyphen/>
        <w:t xml:space="preserve">value itself, by right of birth. [p. 48] But why not, rather, a conception of plenitude and entitlement for all, also by right of birth, instead of competition and struggle for survival? Such a view is impossible when Nietzschean ressentiment is the impetus for </w:t>
      </w:r>
      <w:proofErr w:type="gramStart"/>
      <w:r w:rsidRPr="008E55C6">
        <w:rPr>
          <w:color w:val="FF0000"/>
          <w:sz w:val="8"/>
        </w:rPr>
        <w:t>liberation, because</w:t>
      </w:r>
      <w:proofErr w:type="gramEnd"/>
      <w:r w:rsidRPr="008E55C6">
        <w:rPr>
          <w:color w:val="FF0000"/>
          <w:sz w:val="8"/>
        </w:rPr>
        <w:t xml:space="preserve"> postrevolutionary subjects have learned to demonize the very things that they most desire. This point goes some distance toward explaining why revolutionary class hatred is insufficiently analytic and confuses the aristocracy with the bourgeoisie. It also explains why the revolution attempted in 1848 was a disaster. </w:t>
      </w:r>
      <w:proofErr w:type="spellStart"/>
      <w:r w:rsidRPr="008E55C6">
        <w:rPr>
          <w:color w:val="FF0000"/>
          <w:sz w:val="8"/>
        </w:rPr>
        <w:t>Bataille</w:t>
      </w:r>
      <w:proofErr w:type="spellEnd"/>
      <w:r w:rsidRPr="008E55C6">
        <w:rPr>
          <w:color w:val="FF0000"/>
          <w:sz w:val="8"/>
        </w:rPr>
        <w:t xml:space="preserve"> writes: The days </w:t>
      </w:r>
      <w:proofErr w:type="spellStart"/>
      <w:r w:rsidRPr="008E55C6">
        <w:rPr>
          <w:color w:val="FF0000"/>
          <w:sz w:val="8"/>
        </w:rPr>
        <w:t>ofJuue</w:t>
      </w:r>
      <w:proofErr w:type="spellEnd"/>
      <w:r w:rsidRPr="008E55C6">
        <w:rPr>
          <w:color w:val="FF0000"/>
          <w:sz w:val="8"/>
        </w:rPr>
        <w:t xml:space="preserve">, the Commune, and </w:t>
      </w:r>
      <w:proofErr w:type="spellStart"/>
      <w:r w:rsidRPr="008E55C6">
        <w:rPr>
          <w:color w:val="FF0000"/>
          <w:sz w:val="8"/>
        </w:rPr>
        <w:t>Spartakus</w:t>
      </w:r>
      <w:proofErr w:type="spellEnd"/>
      <w:r w:rsidRPr="008E55C6">
        <w:rPr>
          <w:color w:val="FF0000"/>
          <w:sz w:val="8"/>
        </w:rPr>
        <w:t xml:space="preserve"> are the only violent convulsions of the working masses struggling against the bourgeoisie, but these movements occurred with the help of a misunderstanding. The workers were misled by the lack of obstacles encountered a little earlier when the bourgeoisie, in concert with them, </w:t>
      </w:r>
      <w:proofErr w:type="gramStart"/>
      <w:r w:rsidRPr="008E55C6">
        <w:rPr>
          <w:color w:val="FF0000"/>
          <w:sz w:val="8"/>
        </w:rPr>
        <w:t>rose up against</w:t>
      </w:r>
      <w:proofErr w:type="gramEnd"/>
      <w:r w:rsidRPr="008E55C6">
        <w:rPr>
          <w:color w:val="FF0000"/>
          <w:sz w:val="8"/>
        </w:rPr>
        <w:t xml:space="preserve"> men born of that feudality which irritated everybody. (1991b, 289) Under this historical error, born of the precipitous mixing of classes, the particularity of the bourgeoisie is misunderstood. The bourgeois is no lord or lady waited upon, but a money</w:t>
      </w:r>
      <w:r w:rsidRPr="008E55C6">
        <w:rPr>
          <w:color w:val="FF0000"/>
          <w:sz w:val="8"/>
        </w:rPr>
        <w:noBreakHyphen/>
        <w:t>grubbing, guilt</w:t>
      </w:r>
      <w:r w:rsidRPr="008E55C6">
        <w:rPr>
          <w:color w:val="FF0000"/>
          <w:sz w:val="8"/>
        </w:rPr>
        <w:noBreakHyphen/>
        <w:t>ridden, obsessive worker, too cheap to hire help, self</w:t>
      </w:r>
      <w:r w:rsidRPr="008E55C6">
        <w:rPr>
          <w:color w:val="FF0000"/>
          <w:sz w:val="8"/>
        </w:rPr>
        <w:noBreakHyphen/>
        <w:t xml:space="preserve">righteously confirmed in his or her work ethic and ascetic way of life. I am not suggesting that the bourgeois does not have privileges. He or she does, but not in the same way as the feudal lord or lady. The bourgeois goal is always further accumulation, never consumption, and therefore never sovereignty. </w:t>
      </w:r>
      <w:proofErr w:type="spellStart"/>
      <w:r w:rsidRPr="008E55C6">
        <w:rPr>
          <w:color w:val="FF0000"/>
          <w:sz w:val="8"/>
        </w:rPr>
        <w:t>Bataille</w:t>
      </w:r>
      <w:proofErr w:type="spellEnd"/>
      <w:r w:rsidRPr="008E55C6">
        <w:rPr>
          <w:color w:val="FF0000"/>
          <w:sz w:val="8"/>
        </w:rPr>
        <w:t xml:space="preserve"> writes, "The masses have never united except in a radical hostility to the principle of sovereignty" (l99lb, 288; 1973, 329). The masses do not unite against accumulation, except when that accumulation is expressed as sovereignty, and therefore not as accumulation at all, but as consumption. The proletarian worker perceives an excessive consumption as the necessary result of the bourgeois accumulation of property. But this is a misperception, for the bourgeois does not enjoy but accumulates. When the proletarian worker comes to power, a bourgeois revolution recurs because this mass worker, the slave ascendant, forever operates in an economy of scarcity: hoarding resources from the memory of being deprived. The problem of accumulation begins again. The structure is of actual scarcity, followed by perceived scarcity and hoarding that holds on as a historical remainder. Never fully overcome, this remainder becomes part of the historically sedimented fear through which bourgeois </w:t>
      </w:r>
      <w:proofErr w:type="gramStart"/>
      <w:r w:rsidRPr="008E55C6">
        <w:rPr>
          <w:color w:val="FF0000"/>
          <w:sz w:val="8"/>
        </w:rPr>
        <w:t>cultures</w:t>
      </w:r>
      <w:proofErr w:type="gramEnd"/>
      <w:r w:rsidRPr="008E55C6">
        <w:rPr>
          <w:color w:val="FF0000"/>
          <w:sz w:val="8"/>
        </w:rPr>
        <w:t xml:space="preserve"> function. The problem is that a resentful revolutionary subject is unfit and unable to enjoy wealth and, by extension, political sovereignty. In The German Ideal</w:t>
      </w:r>
      <w:r w:rsidRPr="008E55C6">
        <w:rPr>
          <w:color w:val="FF0000"/>
          <w:sz w:val="8"/>
        </w:rPr>
        <w:softHyphen/>
        <w:t xml:space="preserve"> [p. 49] </w:t>
      </w:r>
      <w:proofErr w:type="spellStart"/>
      <w:r w:rsidRPr="008E55C6">
        <w:rPr>
          <w:color w:val="FF0000"/>
          <w:sz w:val="8"/>
        </w:rPr>
        <w:t>ogy</w:t>
      </w:r>
      <w:proofErr w:type="spellEnd"/>
      <w:r w:rsidRPr="008E55C6">
        <w:rPr>
          <w:color w:val="FF0000"/>
          <w:sz w:val="8"/>
        </w:rPr>
        <w:t xml:space="preserve">, Marx answers this criticism by claiming that through the process of revolutionary action, the proletariat </w:t>
      </w:r>
      <w:proofErr w:type="gramStart"/>
      <w:r w:rsidRPr="008E55C6">
        <w:rPr>
          <w:color w:val="FF0000"/>
          <w:sz w:val="8"/>
        </w:rPr>
        <w:t>is able to</w:t>
      </w:r>
      <w:proofErr w:type="gramEnd"/>
      <w:r w:rsidRPr="008E55C6">
        <w:rPr>
          <w:color w:val="FF0000"/>
          <w:sz w:val="8"/>
        </w:rPr>
        <w:t xml:space="preserve"> overcome accumulated habit and conditioning, learn to consume well, and thus become fit for rule (1978, 193). Only an upsurge of violent revolutionary action will be a sufficient lesson in consumption, a trial by violence that returns the bondsman back to the scene of the struggle to the death. For Marx, the emergent subject, baptized by fire, is transformed into a being capable of sovereignty</w:t>
      </w:r>
      <w:r w:rsidRPr="008E55C6">
        <w:rPr>
          <w:color w:val="FF0000"/>
          <w:sz w:val="8"/>
        </w:rPr>
        <w:noBreakHyphen/>
        <w:t>or dead</w:t>
      </w:r>
      <w:r w:rsidRPr="008E55C6">
        <w:rPr>
          <w:color w:val="FF0000"/>
          <w:sz w:val="8"/>
        </w:rPr>
        <w:noBreakHyphen/>
        <w:t xml:space="preserve">at the end of the process. But we have seen that the process of revolutionary action instills not liberation but a fearful repetition of servitude, now internal. In short, transformation is never so neat as Marx would have it. </w:t>
      </w:r>
    </w:p>
    <w:p w14:paraId="4EFC2475" w14:textId="77777777" w:rsidR="000041F7" w:rsidRPr="008E55C6" w:rsidRDefault="000041F7" w:rsidP="000041F7">
      <w:pPr>
        <w:rPr>
          <w:color w:val="FF0000"/>
        </w:rPr>
      </w:pPr>
    </w:p>
    <w:p w14:paraId="7F6A702F" w14:textId="522F1E60" w:rsidR="009141B4" w:rsidRDefault="00BA7252" w:rsidP="00BA7252">
      <w:pPr>
        <w:pStyle w:val="Heading2"/>
      </w:pPr>
      <w:r>
        <w:lastRenderedPageBreak/>
        <w:t>Case</w:t>
      </w:r>
    </w:p>
    <w:p w14:paraId="32168CC6" w14:textId="78DF11F2" w:rsidR="00232F13" w:rsidRPr="00E133B3" w:rsidRDefault="00232F13" w:rsidP="00232F13">
      <w:pPr>
        <w:pStyle w:val="Heading4"/>
        <w:rPr>
          <w:rFonts w:cs="Calibri"/>
        </w:rPr>
      </w:pPr>
      <w:r w:rsidRPr="00E133B3">
        <w:rPr>
          <w:rFonts w:cs="Calibri"/>
        </w:rPr>
        <w:t xml:space="preserve">The Role of the Judge is to determine the better debater and the Role of the Ballot is to communicate that decision to tab – anything else is an arbitrary and self-serving impact filter which can't account for switching sides or the fact that one team </w:t>
      </w:r>
      <w:proofErr w:type="gramStart"/>
      <w:r w:rsidRPr="00E133B3">
        <w:rPr>
          <w:rFonts w:cs="Calibri"/>
        </w:rPr>
        <w:t>has to</w:t>
      </w:r>
      <w:proofErr w:type="gramEnd"/>
      <w:r w:rsidRPr="00E133B3">
        <w:rPr>
          <w:rFonts w:cs="Calibri"/>
        </w:rPr>
        <w:t xml:space="preserve"> take an L.</w:t>
      </w:r>
      <w:r w:rsidR="000041F7">
        <w:rPr>
          <w:rFonts w:cs="Calibri"/>
        </w:rPr>
        <w:t xml:space="preserve"> Weigh the implications of the </w:t>
      </w:r>
      <w:proofErr w:type="spellStart"/>
      <w:r w:rsidR="000041F7">
        <w:rPr>
          <w:rFonts w:cs="Calibri"/>
        </w:rPr>
        <w:t>aff</w:t>
      </w:r>
      <w:proofErr w:type="spellEnd"/>
      <w:r w:rsidR="000041F7">
        <w:rPr>
          <w:rFonts w:cs="Calibri"/>
        </w:rPr>
        <w:t xml:space="preserve"> advocacy vs the impacts of the neg and status quo – reject anything else on engagement and accessibility from the </w:t>
      </w:r>
      <w:proofErr w:type="spellStart"/>
      <w:r w:rsidR="000041F7">
        <w:rPr>
          <w:rFonts w:cs="Calibri"/>
        </w:rPr>
        <w:t>tfw</w:t>
      </w:r>
      <w:proofErr w:type="spellEnd"/>
      <w:r w:rsidR="000041F7">
        <w:rPr>
          <w:rFonts w:cs="Calibri"/>
        </w:rPr>
        <w:t xml:space="preserve"> shell.</w:t>
      </w:r>
    </w:p>
    <w:p w14:paraId="74AD294E" w14:textId="77777777" w:rsidR="00232F13" w:rsidRPr="00232F13" w:rsidRDefault="00232F13" w:rsidP="00232F13"/>
    <w:p w14:paraId="79A6ECD5" w14:textId="77777777" w:rsidR="00BA7252" w:rsidRDefault="00BA7252" w:rsidP="00BA7252">
      <w:pPr>
        <w:pStyle w:val="Heading3"/>
      </w:pPr>
      <w:r>
        <w:lastRenderedPageBreak/>
        <w:t>Topline</w:t>
      </w:r>
    </w:p>
    <w:p w14:paraId="13D8959A" w14:textId="77777777" w:rsidR="00BA7252" w:rsidRDefault="00BA7252" w:rsidP="00BA7252">
      <w:pPr>
        <w:pStyle w:val="Heading4"/>
      </w:pPr>
      <w:r>
        <w:t xml:space="preserve">Vote neg on presumption – space privatization may be an example of </w:t>
      </w:r>
      <w:proofErr w:type="spellStart"/>
      <w:r>
        <w:t>neolib</w:t>
      </w:r>
      <w:proofErr w:type="spellEnd"/>
      <w:r>
        <w:t>, but no chance that they solve it:</w:t>
      </w:r>
    </w:p>
    <w:p w14:paraId="76EFEFE9" w14:textId="77777777" w:rsidR="00BA7252" w:rsidRDefault="00BA7252" w:rsidP="00BA7252">
      <w:pPr>
        <w:pStyle w:val="Heading4"/>
        <w:numPr>
          <w:ilvl w:val="1"/>
          <w:numId w:val="13"/>
        </w:numPr>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6DD3BBF9" w14:textId="71475CDD" w:rsidR="00BA7252" w:rsidRDefault="00BA7252" w:rsidP="00BA7252">
      <w:pPr>
        <w:pStyle w:val="Heading4"/>
        <w:numPr>
          <w:ilvl w:val="1"/>
          <w:numId w:val="13"/>
        </w:numPr>
      </w:pPr>
      <w:r>
        <w:t xml:space="preserve">1AC Shammas </w:t>
      </w:r>
      <w:r>
        <w:t>is</w:t>
      </w:r>
      <w:r>
        <w:t xml:space="preserv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14:paraId="6EDF22E2" w14:textId="77777777" w:rsidR="00BA7252" w:rsidRDefault="00BA7252" w:rsidP="00BA7252">
      <w:pPr>
        <w:pStyle w:val="Heading4"/>
        <w:numPr>
          <w:ilvl w:val="1"/>
          <w:numId w:val="13"/>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014A39CE" w14:textId="77777777" w:rsidR="00BA7252" w:rsidRPr="005D3CFE" w:rsidRDefault="00BA7252" w:rsidP="00BA7252"/>
    <w:p w14:paraId="17985780" w14:textId="77777777" w:rsidR="00BA7252" w:rsidRDefault="00BA7252" w:rsidP="00BA7252">
      <w:pPr>
        <w:rPr>
          <w:rStyle w:val="Style13ptBold"/>
        </w:rPr>
      </w:pPr>
      <w:r>
        <w:rPr>
          <w:rStyle w:val="Style13ptBold"/>
        </w:rPr>
        <w:t xml:space="preserve">That means only let them weigh the </w:t>
      </w:r>
      <w:proofErr w:type="gramStart"/>
      <w:r>
        <w:rPr>
          <w:rStyle w:val="Style13ptBold"/>
        </w:rPr>
        <w:t>sum total</w:t>
      </w:r>
      <w:proofErr w:type="gramEnd"/>
      <w:r>
        <w:rPr>
          <w:rStyle w:val="Style13ptBold"/>
        </w:rPr>
        <w:t xml:space="preserve"> of capitalism that they resolve – I’ll give you a hint – it’s </w:t>
      </w:r>
      <w:r w:rsidRPr="00251323">
        <w:rPr>
          <w:rStyle w:val="Style13ptBold"/>
          <w:i/>
          <w:iCs/>
          <w:u w:val="single"/>
        </w:rPr>
        <w:t>next to nothing</w:t>
      </w:r>
      <w:r>
        <w:rPr>
          <w:rStyle w:val="Style13ptBold"/>
        </w:rPr>
        <w:t xml:space="preserve">. </w:t>
      </w:r>
    </w:p>
    <w:p w14:paraId="4A617DCD" w14:textId="2D595424" w:rsidR="00BA7252" w:rsidRDefault="00BA7252" w:rsidP="00BA7252">
      <w:pPr>
        <w:rPr>
          <w:rStyle w:val="Style13ptBold"/>
        </w:rPr>
      </w:pPr>
      <w:r>
        <w:rPr>
          <w:rStyle w:val="Style13ptBold"/>
        </w:rPr>
        <w:t xml:space="preserve">No methodological offense – it’s infinitely regressive and super subjective – only evaluating the direct consequences of the affirmative solves. </w:t>
      </w:r>
    </w:p>
    <w:p w14:paraId="5BECF3ED" w14:textId="77777777" w:rsidR="00BA7252" w:rsidRDefault="00BA7252" w:rsidP="00BA7252">
      <w:pPr>
        <w:pStyle w:val="Heading4"/>
      </w:pPr>
      <w:r>
        <w:lastRenderedPageBreak/>
        <w:t xml:space="preserve">Vote neg on presumption </w:t>
      </w:r>
    </w:p>
    <w:p w14:paraId="2C56BBB7" w14:textId="77777777" w:rsidR="00BA7252" w:rsidRDefault="00BA7252" w:rsidP="00BA7252">
      <w:pPr>
        <w:pStyle w:val="Heading4"/>
        <w:numPr>
          <w:ilvl w:val="0"/>
          <w:numId w:val="14"/>
        </w:numPr>
        <w:tabs>
          <w:tab w:val="num" w:pos="360"/>
        </w:tabs>
        <w:ind w:left="0" w:firstLine="0"/>
      </w:pPr>
      <w:r>
        <w:t xml:space="preserve">Solvency – can’t spill outwards </w:t>
      </w:r>
    </w:p>
    <w:p w14:paraId="166C358C" w14:textId="77777777" w:rsidR="00BA7252" w:rsidRDefault="00BA7252" w:rsidP="00BA7252">
      <w:pPr>
        <w:pStyle w:val="Heading4"/>
        <w:numPr>
          <w:ilvl w:val="0"/>
          <w:numId w:val="14"/>
        </w:numPr>
        <w:tabs>
          <w:tab w:val="num" w:pos="360"/>
        </w:tabs>
        <w:ind w:left="0" w:firstLine="0"/>
      </w:pPr>
      <w:r>
        <w:t xml:space="preserve">Can’t get rid of all academic capitalism – other examples thump </w:t>
      </w:r>
    </w:p>
    <w:p w14:paraId="504EFC12" w14:textId="77777777" w:rsidR="00BA7252" w:rsidRDefault="00BA7252" w:rsidP="00BA7252">
      <w:pPr>
        <w:pStyle w:val="Heading4"/>
        <w:numPr>
          <w:ilvl w:val="0"/>
          <w:numId w:val="14"/>
        </w:numPr>
        <w:tabs>
          <w:tab w:val="num" w:pos="360"/>
        </w:tabs>
        <w:ind w:left="0" w:firstLine="0"/>
      </w:pPr>
      <w:r>
        <w:t xml:space="preserve">Ballot isn’t key – no warrant for why you need to win especially because ballots are probs capitalist </w:t>
      </w:r>
    </w:p>
    <w:p w14:paraId="012931EF" w14:textId="7EF6773C" w:rsidR="00BA7252" w:rsidRPr="00693998" w:rsidRDefault="00BA7252" w:rsidP="00BA7252">
      <w:pPr>
        <w:pStyle w:val="Heading4"/>
        <w:numPr>
          <w:ilvl w:val="0"/>
          <w:numId w:val="14"/>
        </w:numPr>
        <w:tabs>
          <w:tab w:val="num" w:pos="360"/>
        </w:tabs>
        <w:ind w:left="0" w:firstLine="0"/>
      </w:pPr>
      <w:r>
        <w:t xml:space="preserve">No spillover – </w:t>
      </w:r>
      <w:r>
        <w:t>capitalism has never stopped with ppl running cap since 90s means debate space isn’t key</w:t>
      </w:r>
    </w:p>
    <w:p w14:paraId="56FDA698" w14:textId="77777777" w:rsidR="00BA7252" w:rsidRDefault="00BA7252" w:rsidP="00BA7252">
      <w:pPr>
        <w:rPr>
          <w:rStyle w:val="Style13ptBold"/>
        </w:rPr>
      </w:pPr>
    </w:p>
    <w:p w14:paraId="0D79483E" w14:textId="712FB4EE" w:rsidR="00232F13" w:rsidRPr="00E133B3" w:rsidRDefault="00232F13" w:rsidP="00232F13">
      <w:pPr>
        <w:pStyle w:val="Heading4"/>
        <w:rPr>
          <w:rFonts w:cs="Calibri"/>
        </w:rPr>
      </w:pPr>
      <w:r w:rsidRPr="00E133B3">
        <w:rPr>
          <w:rFonts w:cs="Calibri"/>
        </w:rPr>
        <w:t xml:space="preserve">The </w:t>
      </w:r>
      <w:proofErr w:type="spellStart"/>
      <w:r>
        <w:rPr>
          <w:rFonts w:cs="Calibri"/>
        </w:rPr>
        <w:t>aff</w:t>
      </w:r>
      <w:proofErr w:type="spellEnd"/>
      <w:r w:rsidRPr="00E133B3">
        <w:rPr>
          <w:rFonts w:cs="Calibri"/>
        </w:rPr>
        <w:t xml:space="preserve"> fails — capitalism is </w:t>
      </w:r>
      <w:r w:rsidRPr="00E133B3">
        <w:rPr>
          <w:rFonts w:cs="Calibri"/>
          <w:u w:val="single"/>
        </w:rPr>
        <w:t>inevitable</w:t>
      </w:r>
      <w:r w:rsidRPr="00E133B3">
        <w:rPr>
          <w:rFonts w:cs="Calibri"/>
        </w:rPr>
        <w:t>.</w:t>
      </w:r>
    </w:p>
    <w:p w14:paraId="00D51E10" w14:textId="77777777" w:rsidR="00232F13" w:rsidRPr="00E133B3" w:rsidRDefault="00232F13" w:rsidP="00232F13">
      <w:pPr>
        <w:pStyle w:val="Small"/>
      </w:pPr>
      <w:r w:rsidRPr="00E133B3">
        <w:rPr>
          <w:rStyle w:val="Style13ptBold"/>
        </w:rPr>
        <w:t>Jackson 05</w:t>
      </w:r>
      <w:r w:rsidRPr="00E133B3">
        <w:t xml:space="preserve"> Tim Jackson is Professor of Sustainable Development at the University of Surrey and Director of RESOLVE. He also directs the follow-on project: the Sustainable Lifestyles Research Group (SLRG). Tim joined the University of Surrey in 1995 under a Royal Academy of Engineering fellowship on the thermodynamics of clean technology, after five years as Senior Researcher at the Stockholm Environment Institute. In April 2000, he was appointed as Professor of Sustainable Development at Surrey, the first such chair to be created in the UK. Between January 2003 and April 2005, Tim held a research fellowship on the social psychology of sustainable consumption, supported by the ESRC's Sustainable Technologies </w:t>
      </w:r>
      <w:proofErr w:type="spellStart"/>
      <w:r w:rsidRPr="00E133B3">
        <w:t>Programme</w:t>
      </w:r>
      <w:proofErr w:type="spellEnd"/>
      <w:r w:rsidRPr="00E133B3">
        <w:t>. (“Motivating Sustainable Consumption”, Centre for Environmental Strategy, http://hiveideas.com/attachments/044_motivatingscfinal_000.pdf, January 2005)</w:t>
      </w:r>
    </w:p>
    <w:p w14:paraId="0AEEED62" w14:textId="77777777" w:rsidR="00232F13" w:rsidRPr="00E133B3" w:rsidRDefault="00232F13" w:rsidP="00232F13">
      <w:pPr>
        <w:pStyle w:val="Small"/>
      </w:pPr>
    </w:p>
    <w:p w14:paraId="0B158A78" w14:textId="77777777" w:rsidR="00232F13" w:rsidRPr="00E133B3" w:rsidRDefault="00232F13" w:rsidP="00232F13">
      <w:pPr>
        <w:pStyle w:val="Small"/>
        <w:rPr>
          <w:sz w:val="8"/>
        </w:rPr>
      </w:pPr>
      <w:r w:rsidRPr="00E133B3">
        <w:rPr>
          <w:sz w:val="8"/>
        </w:rPr>
        <w:t xml:space="preserve">Consumption, in the words of one author (Miller 1995) represents the ‘vanguard of history’. The historical and contemporary literature suggests a huge variety of different roles for consumption in modern society. These include its functional role in satisfying needs for food, housing, transport, recreation, leisure, and so on. But consumption is also implicated in processes of identity formation, social </w:t>
      </w:r>
      <w:proofErr w:type="gramStart"/>
      <w:r w:rsidRPr="00E133B3">
        <w:rPr>
          <w:sz w:val="8"/>
        </w:rPr>
        <w:t>distinction</w:t>
      </w:r>
      <w:proofErr w:type="gramEnd"/>
      <w:r w:rsidRPr="00E133B3">
        <w:rPr>
          <w:sz w:val="8"/>
        </w:rPr>
        <w:t xml:space="preserve"> and identification, meaning creation and hedonic ‘dreaming’. Some authors argue that these processes are driven by evolutionary imperatives of status and sexual selection. Two key lessons flow from this literature. The first is that material goods are important to us, not just for their functional uses, but because they play vital symbolic roles in our lives. This symbolic role of consumer goods facilitates a range of complex, deeply engrained ‘social conversations’ about status, identity, social cohesion, group norms and the pursuit of personal and cultural meaning. In the words of Mary Douglas (1976) ‘An individual’s main objective in consumption is to help create the social world and to find a credible place in it.’ The second key lesson is that, far from being able to exercise deliberative choice about what to consume and what not to consume, for </w:t>
      </w:r>
      <w:r w:rsidRPr="00E133B3">
        <w:rPr>
          <w:rStyle w:val="StyleUnderline"/>
        </w:rPr>
        <w:t xml:space="preserve">much of the time </w:t>
      </w:r>
      <w:r w:rsidRPr="00A646FE">
        <w:rPr>
          <w:rStyle w:val="StyleUnderline"/>
          <w:highlight w:val="green"/>
        </w:rPr>
        <w:t xml:space="preserve">people find themselves </w:t>
      </w:r>
      <w:r w:rsidRPr="00A646FE">
        <w:rPr>
          <w:rStyle w:val="Emphasis"/>
          <w:highlight w:val="green"/>
        </w:rPr>
        <w:t>‘locked in’ to unsustainable consumption</w:t>
      </w:r>
      <w:r w:rsidRPr="00E133B3">
        <w:rPr>
          <w:rStyle w:val="StyleUnderline"/>
        </w:rPr>
        <w:t xml:space="preserve"> patterns. </w:t>
      </w:r>
      <w:r w:rsidRPr="00A646FE">
        <w:rPr>
          <w:rStyle w:val="StyleUnderline"/>
          <w:highlight w:val="green"/>
        </w:rPr>
        <w:t>Consumer 'lock-in'</w:t>
      </w:r>
      <w:r w:rsidRPr="00E133B3">
        <w:rPr>
          <w:rStyle w:val="StyleUnderline"/>
        </w:rPr>
        <w:t xml:space="preserve"> occurs in part through the architecture of incentive structures, institutional barriers, inequalities in access, and restricted choice</w:t>
      </w:r>
      <w:r w:rsidRPr="00E133B3">
        <w:rPr>
          <w:sz w:val="8"/>
        </w:rPr>
        <w:t xml:space="preserve">. But </w:t>
      </w:r>
      <w:r w:rsidRPr="00E133B3">
        <w:rPr>
          <w:rStyle w:val="StyleUnderline"/>
        </w:rPr>
        <w:t xml:space="preserve">it also </w:t>
      </w:r>
      <w:r w:rsidRPr="00A646FE">
        <w:rPr>
          <w:rStyle w:val="StyleUnderline"/>
          <w:highlight w:val="green"/>
        </w:rPr>
        <w:t>flows from habits</w:t>
      </w:r>
      <w:r w:rsidRPr="00E133B3">
        <w:rPr>
          <w:rStyle w:val="StyleUnderline"/>
        </w:rPr>
        <w:t xml:space="preserve">, routines, </w:t>
      </w:r>
      <w:r w:rsidRPr="00A646FE">
        <w:rPr>
          <w:rStyle w:val="StyleUnderline"/>
          <w:highlight w:val="green"/>
        </w:rPr>
        <w:t>social norms and</w:t>
      </w:r>
      <w:r w:rsidRPr="00E133B3">
        <w:rPr>
          <w:rStyle w:val="StyleUnderline"/>
        </w:rPr>
        <w:t xml:space="preserve"> expectations and dominant </w:t>
      </w:r>
      <w:r w:rsidRPr="00A646FE">
        <w:rPr>
          <w:rStyle w:val="StyleUnderline"/>
          <w:highlight w:val="green"/>
        </w:rPr>
        <w:t>cultural values</w:t>
      </w:r>
      <w:r w:rsidRPr="00E133B3">
        <w:rPr>
          <w:sz w:val="8"/>
        </w:rPr>
        <w:t xml:space="preserve">. These lessons </w:t>
      </w:r>
      <w:proofErr w:type="spellStart"/>
      <w:r w:rsidRPr="00E133B3">
        <w:rPr>
          <w:sz w:val="8"/>
        </w:rPr>
        <w:t>emphasise</w:t>
      </w:r>
      <w:proofErr w:type="spellEnd"/>
      <w:r w:rsidRPr="00E133B3">
        <w:rPr>
          <w:sz w:val="8"/>
        </w:rPr>
        <w:t xml:space="preserve"> the difficulty and complexity associated with negotiating pro-environmental </w:t>
      </w:r>
      <w:proofErr w:type="spellStart"/>
      <w:r w:rsidRPr="00E133B3">
        <w:rPr>
          <w:sz w:val="8"/>
        </w:rPr>
        <w:t>behavioural</w:t>
      </w:r>
      <w:proofErr w:type="spellEnd"/>
      <w:r w:rsidRPr="00E133B3">
        <w:rPr>
          <w:sz w:val="8"/>
        </w:rPr>
        <w:t xml:space="preserve"> change. They also highlight the need for policy to come to grips with (and to influence) the social and institutional context of consumer action, as well as attempting to affect individual </w:t>
      </w:r>
      <w:proofErr w:type="spellStart"/>
      <w:r w:rsidRPr="00E133B3">
        <w:rPr>
          <w:sz w:val="8"/>
        </w:rPr>
        <w:t>behaviours</w:t>
      </w:r>
      <w:proofErr w:type="spellEnd"/>
      <w:r w:rsidRPr="00E133B3">
        <w:rPr>
          <w:sz w:val="8"/>
        </w:rPr>
        <w:t xml:space="preserve"> (and </w:t>
      </w:r>
      <w:proofErr w:type="spellStart"/>
      <w:r w:rsidRPr="00E133B3">
        <w:rPr>
          <w:sz w:val="8"/>
        </w:rPr>
        <w:t>behavioural</w:t>
      </w:r>
      <w:proofErr w:type="spellEnd"/>
      <w:r w:rsidRPr="00E133B3">
        <w:rPr>
          <w:sz w:val="8"/>
        </w:rPr>
        <w:t xml:space="preserve"> antecedents) directly. </w:t>
      </w:r>
      <w:r w:rsidRPr="00E133B3">
        <w:rPr>
          <w:sz w:val="8"/>
          <w:szCs w:val="16"/>
        </w:rPr>
        <w:t xml:space="preserve">A key aim of this report is to provide an overview of different models of consumer </w:t>
      </w:r>
      <w:proofErr w:type="spellStart"/>
      <w:r w:rsidRPr="00E133B3">
        <w:rPr>
          <w:sz w:val="8"/>
          <w:szCs w:val="16"/>
        </w:rPr>
        <w:t>behaviour</w:t>
      </w:r>
      <w:proofErr w:type="spellEnd"/>
      <w:r w:rsidRPr="00E133B3">
        <w:rPr>
          <w:sz w:val="8"/>
          <w:szCs w:val="16"/>
        </w:rPr>
        <w:t xml:space="preserve"> and of </w:t>
      </w:r>
      <w:proofErr w:type="spellStart"/>
      <w:r w:rsidRPr="00E133B3">
        <w:rPr>
          <w:sz w:val="8"/>
          <w:szCs w:val="16"/>
        </w:rPr>
        <w:t>behavioural</w:t>
      </w:r>
      <w:proofErr w:type="spellEnd"/>
      <w:r w:rsidRPr="00E133B3">
        <w:rPr>
          <w:sz w:val="8"/>
          <w:szCs w:val="16"/>
        </w:rPr>
        <w:t xml:space="preserve"> change. Conceptual models play two important roles in understanding what motivates consumer </w:t>
      </w:r>
      <w:proofErr w:type="spellStart"/>
      <w:r w:rsidRPr="00E133B3">
        <w:rPr>
          <w:sz w:val="8"/>
          <w:szCs w:val="16"/>
        </w:rPr>
        <w:t>behaviour</w:t>
      </w:r>
      <w:proofErr w:type="spellEnd"/>
      <w:r w:rsidRPr="00E133B3">
        <w:rPr>
          <w:sz w:val="8"/>
          <w:szCs w:val="16"/>
        </w:rPr>
        <w:t xml:space="preserve"> and drives </w:t>
      </w:r>
      <w:proofErr w:type="spellStart"/>
      <w:r w:rsidRPr="00E133B3">
        <w:rPr>
          <w:sz w:val="8"/>
          <w:szCs w:val="16"/>
        </w:rPr>
        <w:t>behavioural</w:t>
      </w:r>
      <w:proofErr w:type="spellEnd"/>
      <w:r w:rsidRPr="00E133B3">
        <w:rPr>
          <w:sz w:val="8"/>
          <w:szCs w:val="16"/>
        </w:rPr>
        <w:t xml:space="preserve"> change. In the first place, they provide heuristic frameworks for exploring and </w:t>
      </w:r>
      <w:proofErr w:type="spellStart"/>
      <w:r w:rsidRPr="00E133B3">
        <w:rPr>
          <w:sz w:val="8"/>
          <w:szCs w:val="16"/>
        </w:rPr>
        <w:t>conceptualising</w:t>
      </w:r>
      <w:proofErr w:type="spellEnd"/>
      <w:r w:rsidRPr="00E133B3">
        <w:rPr>
          <w:sz w:val="8"/>
          <w:szCs w:val="16"/>
        </w:rPr>
        <w:t xml:space="preserve"> consumer </w:t>
      </w:r>
      <w:proofErr w:type="spellStart"/>
      <w:r w:rsidRPr="00E133B3">
        <w:rPr>
          <w:sz w:val="8"/>
          <w:szCs w:val="16"/>
        </w:rPr>
        <w:t>behaviour</w:t>
      </w:r>
      <w:proofErr w:type="spellEnd"/>
      <w:r w:rsidRPr="00E133B3">
        <w:rPr>
          <w:sz w:val="8"/>
          <w:szCs w:val="16"/>
        </w:rPr>
        <w:t xml:space="preserve">. </w:t>
      </w:r>
      <w:proofErr w:type="gramStart"/>
      <w:r w:rsidRPr="00E133B3">
        <w:rPr>
          <w:sz w:val="8"/>
          <w:szCs w:val="16"/>
        </w:rPr>
        <w:t>In particular, they</w:t>
      </w:r>
      <w:proofErr w:type="gramEnd"/>
      <w:r w:rsidRPr="00E133B3">
        <w:rPr>
          <w:sz w:val="8"/>
          <w:szCs w:val="16"/>
        </w:rPr>
        <w:t xml:space="preserve"> can help us understand the social and psychological influences on both mainstream and pro-environmental (or pro-social) consumer </w:t>
      </w:r>
      <w:proofErr w:type="spellStart"/>
      <w:r w:rsidRPr="00E133B3">
        <w:rPr>
          <w:sz w:val="8"/>
          <w:szCs w:val="16"/>
        </w:rPr>
        <w:t>behaviour</w:t>
      </w:r>
      <w:proofErr w:type="spellEnd"/>
      <w:r w:rsidRPr="00E133B3">
        <w:rPr>
          <w:sz w:val="8"/>
          <w:szCs w:val="16"/>
        </w:rPr>
        <w:t xml:space="preserve">. For example, some models offer conceptual insights into the psychological antecedents of </w:t>
      </w:r>
      <w:proofErr w:type="spellStart"/>
      <w:r w:rsidRPr="00E133B3">
        <w:rPr>
          <w:sz w:val="8"/>
          <w:szCs w:val="16"/>
        </w:rPr>
        <w:t>behaviour</w:t>
      </w:r>
      <w:proofErr w:type="spellEnd"/>
      <w:r w:rsidRPr="00E133B3">
        <w:rPr>
          <w:sz w:val="8"/>
          <w:szCs w:val="16"/>
        </w:rPr>
        <w:t xml:space="preserve">; others illustrate the way in which social norms are </w:t>
      </w:r>
      <w:proofErr w:type="spellStart"/>
      <w:r w:rsidRPr="00E133B3">
        <w:rPr>
          <w:sz w:val="8"/>
          <w:szCs w:val="16"/>
        </w:rPr>
        <w:t>contextualised</w:t>
      </w:r>
      <w:proofErr w:type="spellEnd"/>
      <w:r w:rsidRPr="00E133B3">
        <w:rPr>
          <w:sz w:val="8"/>
          <w:szCs w:val="16"/>
        </w:rPr>
        <w:t xml:space="preserve">; others again highlight the impact of different value orientations on </w:t>
      </w:r>
      <w:proofErr w:type="spellStart"/>
      <w:r w:rsidRPr="00E133B3">
        <w:rPr>
          <w:sz w:val="8"/>
          <w:szCs w:val="16"/>
        </w:rPr>
        <w:t>behaviour</w:t>
      </w:r>
      <w:proofErr w:type="spellEnd"/>
      <w:r w:rsidRPr="00E133B3">
        <w:rPr>
          <w:sz w:val="8"/>
          <w:szCs w:val="16"/>
        </w:rPr>
        <w:t xml:space="preserve">, and so on. These heuristic understandings also help us to identify points of policy intervention. Secondly, these models can be (and have been) used as frameworks to test empirically the strength of different kinds of relationships (between values and </w:t>
      </w:r>
      <w:proofErr w:type="spellStart"/>
      <w:r w:rsidRPr="00E133B3">
        <w:rPr>
          <w:sz w:val="8"/>
          <w:szCs w:val="16"/>
        </w:rPr>
        <w:t>behaviours</w:t>
      </w:r>
      <w:proofErr w:type="spellEnd"/>
      <w:r w:rsidRPr="00E133B3">
        <w:rPr>
          <w:sz w:val="8"/>
          <w:szCs w:val="16"/>
        </w:rPr>
        <w:t xml:space="preserve"> for example) in different circumstances. This is important for several reasons, not the least of which is that it enables us to develop an empirical evidence base for </w:t>
      </w:r>
      <w:proofErr w:type="gramStart"/>
      <w:r w:rsidRPr="00E133B3">
        <w:rPr>
          <w:sz w:val="8"/>
          <w:szCs w:val="16"/>
        </w:rPr>
        <w:t>particular assertions</w:t>
      </w:r>
      <w:proofErr w:type="gramEnd"/>
      <w:r w:rsidRPr="00E133B3">
        <w:rPr>
          <w:sz w:val="8"/>
          <w:szCs w:val="16"/>
        </w:rPr>
        <w:t xml:space="preserve"> about consumer </w:t>
      </w:r>
      <w:proofErr w:type="spellStart"/>
      <w:r w:rsidRPr="00E133B3">
        <w:rPr>
          <w:sz w:val="8"/>
          <w:szCs w:val="16"/>
        </w:rPr>
        <w:t>behaviour</w:t>
      </w:r>
      <w:proofErr w:type="spellEnd"/>
      <w:r w:rsidRPr="00E133B3">
        <w:rPr>
          <w:sz w:val="8"/>
          <w:szCs w:val="16"/>
        </w:rPr>
        <w:t xml:space="preserve"> and consumer motivation. It also allows us to interrogate the strength of these relationships under specific conditions, and to explore the possibilities for </w:t>
      </w:r>
      <w:proofErr w:type="spellStart"/>
      <w:r w:rsidRPr="00E133B3">
        <w:rPr>
          <w:sz w:val="8"/>
          <w:szCs w:val="16"/>
        </w:rPr>
        <w:t>behavioural</w:t>
      </w:r>
      <w:proofErr w:type="spellEnd"/>
      <w:r w:rsidRPr="00E133B3">
        <w:rPr>
          <w:sz w:val="8"/>
          <w:szCs w:val="16"/>
        </w:rPr>
        <w:t xml:space="preserve"> change. Models that are good for heuristic understanding are not necessarily good for empirical testing, and vice versa. A good conceptual model requires a balance between parsimony and explanatory completeness. The starting point for the discussion of models of consumer </w:t>
      </w:r>
      <w:proofErr w:type="spellStart"/>
      <w:r w:rsidRPr="00E133B3">
        <w:rPr>
          <w:sz w:val="8"/>
          <w:szCs w:val="16"/>
        </w:rPr>
        <w:t>behaviour</w:t>
      </w:r>
      <w:proofErr w:type="spellEnd"/>
      <w:r w:rsidRPr="00E133B3">
        <w:rPr>
          <w:sz w:val="8"/>
          <w:szCs w:val="16"/>
        </w:rPr>
        <w:t xml:space="preserve"> is the familiar ‘rational choice model’ that guides much of existing policy. This model contends that consumers make decisions by calculating the individual costs and benefits of different courses of action and choosing the option that </w:t>
      </w:r>
      <w:proofErr w:type="spellStart"/>
      <w:r w:rsidRPr="00E133B3">
        <w:rPr>
          <w:sz w:val="8"/>
          <w:szCs w:val="16"/>
        </w:rPr>
        <w:t>maximises</w:t>
      </w:r>
      <w:proofErr w:type="spellEnd"/>
      <w:r w:rsidRPr="00E133B3">
        <w:rPr>
          <w:sz w:val="8"/>
          <w:szCs w:val="16"/>
        </w:rPr>
        <w:t xml:space="preserve"> their expected net benefits. Several key assumptions underlie the model. These are that: individual self-interest is the appropriate framework for understanding human </w:t>
      </w:r>
      <w:proofErr w:type="spellStart"/>
      <w:r w:rsidRPr="00E133B3">
        <w:rPr>
          <w:sz w:val="8"/>
          <w:szCs w:val="16"/>
        </w:rPr>
        <w:t>behaviour</w:t>
      </w:r>
      <w:proofErr w:type="spellEnd"/>
      <w:r w:rsidRPr="00E133B3">
        <w:rPr>
          <w:sz w:val="8"/>
          <w:szCs w:val="16"/>
        </w:rPr>
        <w:t xml:space="preserve">; ‘rational’ </w:t>
      </w:r>
      <w:proofErr w:type="spellStart"/>
      <w:r w:rsidRPr="00E133B3">
        <w:rPr>
          <w:sz w:val="8"/>
          <w:szCs w:val="16"/>
        </w:rPr>
        <w:t>behaviour</w:t>
      </w:r>
      <w:proofErr w:type="spellEnd"/>
      <w:r w:rsidRPr="00E133B3">
        <w:rPr>
          <w:sz w:val="8"/>
          <w:szCs w:val="16"/>
        </w:rPr>
        <w:t xml:space="preserve"> is the result of processes of cognitive deliberation; and that consumer preferences are exogenous to the model – </w:t>
      </w:r>
      <w:proofErr w:type="gramStart"/>
      <w:r w:rsidRPr="00E133B3">
        <w:rPr>
          <w:sz w:val="8"/>
          <w:szCs w:val="16"/>
        </w:rPr>
        <w:t>that is to say they</w:t>
      </w:r>
      <w:proofErr w:type="gramEnd"/>
      <w:r w:rsidRPr="00E133B3">
        <w:rPr>
          <w:sz w:val="8"/>
          <w:szCs w:val="16"/>
        </w:rPr>
        <w:t xml:space="preserve"> are taken as given without further elaboration as to their origins or antecedents. The policy interventions that flow from this perspective are relatively straightforward. In the first place, it is argued, policy should seek to ensure that consumers have access to sufficient information to make informed choices about the available options. Secondly, it is </w:t>
      </w:r>
      <w:proofErr w:type="spellStart"/>
      <w:r w:rsidRPr="00E133B3">
        <w:rPr>
          <w:sz w:val="8"/>
          <w:szCs w:val="16"/>
        </w:rPr>
        <w:t>recognised</w:t>
      </w:r>
      <w:proofErr w:type="spellEnd"/>
      <w:r w:rsidRPr="00E133B3">
        <w:rPr>
          <w:sz w:val="8"/>
          <w:szCs w:val="16"/>
        </w:rPr>
        <w:t xml:space="preserve"> that private decisions do not always take account of social costs. Policy is therefore required to ‘</w:t>
      </w:r>
      <w:proofErr w:type="spellStart"/>
      <w:r w:rsidRPr="00E133B3">
        <w:rPr>
          <w:sz w:val="8"/>
          <w:szCs w:val="16"/>
        </w:rPr>
        <w:t>internalise</w:t>
      </w:r>
      <w:proofErr w:type="spellEnd"/>
      <w:r w:rsidRPr="00E133B3">
        <w:rPr>
          <w:sz w:val="8"/>
          <w:szCs w:val="16"/>
        </w:rPr>
        <w:t xml:space="preserve">’ these external costs and make them ‘visible’ to private choice. </w:t>
      </w:r>
      <w:r w:rsidRPr="00E133B3">
        <w:rPr>
          <w:sz w:val="8"/>
        </w:rPr>
        <w:t xml:space="preserve">Though familiar, and clearly parsimonious, the rational choice model has been extensively </w:t>
      </w:r>
      <w:proofErr w:type="spellStart"/>
      <w:r w:rsidRPr="00E133B3">
        <w:rPr>
          <w:sz w:val="8"/>
        </w:rPr>
        <w:t>criticised</w:t>
      </w:r>
      <w:proofErr w:type="spellEnd"/>
      <w:r w:rsidRPr="00E133B3">
        <w:rPr>
          <w:sz w:val="8"/>
        </w:rPr>
        <w:t xml:space="preserve">. One central criticism is that there are cognitive limitations on our ability to take deliberative action. In fact, </w:t>
      </w:r>
      <w:r w:rsidRPr="00A646FE">
        <w:rPr>
          <w:rStyle w:val="StyleUnderline"/>
          <w:highlight w:val="green"/>
        </w:rPr>
        <w:t>we use</w:t>
      </w:r>
      <w:r w:rsidRPr="00E133B3">
        <w:rPr>
          <w:rStyle w:val="StyleUnderline"/>
        </w:rPr>
        <w:t xml:space="preserve"> a variety of </w:t>
      </w:r>
      <w:r w:rsidRPr="00A646FE">
        <w:rPr>
          <w:rStyle w:val="StyleUnderline"/>
          <w:highlight w:val="green"/>
        </w:rPr>
        <w:t>mental ‘short-cuts’</w:t>
      </w:r>
      <w:r w:rsidRPr="00E133B3">
        <w:rPr>
          <w:rStyle w:val="StyleUnderline"/>
        </w:rPr>
        <w:t xml:space="preserve"> – habits, routines, cues, heuristics – </w:t>
      </w:r>
      <w:r w:rsidRPr="00A646FE">
        <w:rPr>
          <w:rStyle w:val="StyleUnderline"/>
          <w:highlight w:val="green"/>
        </w:rPr>
        <w:t>which</w:t>
      </w:r>
      <w:r w:rsidRPr="00E133B3">
        <w:rPr>
          <w:rStyle w:val="StyleUnderline"/>
        </w:rPr>
        <w:t xml:space="preserve"> reduce the amount of cognitive processing needed to act and often </w:t>
      </w:r>
      <w:r w:rsidRPr="00A646FE">
        <w:rPr>
          <w:rStyle w:val="StyleUnderline"/>
          <w:highlight w:val="green"/>
        </w:rPr>
        <w:t>bypass</w:t>
      </w:r>
      <w:r w:rsidRPr="00E133B3">
        <w:rPr>
          <w:rStyle w:val="StyleUnderline"/>
        </w:rPr>
        <w:t xml:space="preserve"> cognitive </w:t>
      </w:r>
      <w:r w:rsidRPr="00A646FE">
        <w:rPr>
          <w:rStyle w:val="StyleUnderline"/>
          <w:highlight w:val="green"/>
        </w:rPr>
        <w:t>deliberation</w:t>
      </w:r>
      <w:r w:rsidRPr="00E133B3">
        <w:rPr>
          <w:rStyle w:val="StyleUnderline"/>
        </w:rPr>
        <w:t xml:space="preserve"> entirely. A degree of </w:t>
      </w:r>
      <w:r w:rsidRPr="00A646FE">
        <w:rPr>
          <w:rStyle w:val="StyleUnderline"/>
          <w:highlight w:val="green"/>
        </w:rPr>
        <w:t xml:space="preserve">automaticity enters our </w:t>
      </w:r>
      <w:proofErr w:type="spellStart"/>
      <w:r w:rsidRPr="00A646FE">
        <w:rPr>
          <w:rStyle w:val="StyleUnderline"/>
          <w:highlight w:val="green"/>
        </w:rPr>
        <w:t>behaviour</w:t>
      </w:r>
      <w:proofErr w:type="spellEnd"/>
      <w:r w:rsidRPr="00A646FE">
        <w:rPr>
          <w:rStyle w:val="StyleUnderline"/>
          <w:highlight w:val="green"/>
        </w:rPr>
        <w:t>, making it</w:t>
      </w:r>
      <w:r w:rsidRPr="00E133B3">
        <w:rPr>
          <w:rStyle w:val="StyleUnderline"/>
        </w:rPr>
        <w:t xml:space="preserve"> much more </w:t>
      </w:r>
      <w:r w:rsidRPr="00A646FE">
        <w:rPr>
          <w:rStyle w:val="Emphasis"/>
          <w:highlight w:val="green"/>
        </w:rPr>
        <w:t>difficult to change</w:t>
      </w:r>
      <w:r w:rsidRPr="00E133B3">
        <w:rPr>
          <w:rStyle w:val="StyleUnderline"/>
        </w:rPr>
        <w:t>, and undermining a key assumption of the model</w:t>
      </w:r>
      <w:r w:rsidRPr="00E133B3">
        <w:rPr>
          <w:sz w:val="8"/>
        </w:rPr>
        <w:t xml:space="preserve">. Another problem is that affective (emotional) responses confound cognitive deliberation. It is well-known in marketing theory, for example, that consumers build affective relationships with products and respond at an emotional level to decisions about what to buy and how to behave. Some evolutionary neuro-physiology even suggests that emotion ‘precedes’ cognition in decision contexts. Our </w:t>
      </w:r>
      <w:proofErr w:type="spellStart"/>
      <w:r w:rsidRPr="00E133B3">
        <w:rPr>
          <w:sz w:val="8"/>
        </w:rPr>
        <w:t>behaviours</w:t>
      </w:r>
      <w:proofErr w:type="spellEnd"/>
      <w:r w:rsidRPr="00E133B3">
        <w:rPr>
          <w:sz w:val="8"/>
        </w:rPr>
        <w:t xml:space="preserve"> are based more on emotional response than on conscious deliberation. The self-interest assumption of the rational choice model has also been attacked. In fact, human </w:t>
      </w:r>
      <w:proofErr w:type="spellStart"/>
      <w:r w:rsidRPr="00E133B3">
        <w:rPr>
          <w:sz w:val="8"/>
        </w:rPr>
        <w:t>behaviour</w:t>
      </w:r>
      <w:proofErr w:type="spellEnd"/>
      <w:r w:rsidRPr="00E133B3">
        <w:rPr>
          <w:sz w:val="8"/>
        </w:rPr>
        <w:t xml:space="preserve"> consists of social, </w:t>
      </w:r>
      <w:proofErr w:type="gramStart"/>
      <w:r w:rsidRPr="00E133B3">
        <w:rPr>
          <w:sz w:val="8"/>
        </w:rPr>
        <w:t>moral</w:t>
      </w:r>
      <w:proofErr w:type="gramEnd"/>
      <w:r w:rsidRPr="00E133B3">
        <w:rPr>
          <w:sz w:val="8"/>
        </w:rPr>
        <w:t xml:space="preserve"> and altruistic </w:t>
      </w:r>
      <w:proofErr w:type="spellStart"/>
      <w:r w:rsidRPr="00E133B3">
        <w:rPr>
          <w:sz w:val="8"/>
        </w:rPr>
        <w:t>behaviours</w:t>
      </w:r>
      <w:proofErr w:type="spellEnd"/>
      <w:r w:rsidRPr="00E133B3">
        <w:rPr>
          <w:sz w:val="8"/>
        </w:rPr>
        <w:t xml:space="preserve"> as well as simply self-interested ones. To make matters worse, the assumption of individuality is also suspect. Individual deliberations clearly do play some part on our </w:t>
      </w:r>
      <w:proofErr w:type="spellStart"/>
      <w:r w:rsidRPr="00E133B3">
        <w:rPr>
          <w:sz w:val="8"/>
        </w:rPr>
        <w:t>behaviour</w:t>
      </w:r>
      <w:proofErr w:type="spellEnd"/>
      <w:r w:rsidRPr="00E133B3">
        <w:rPr>
          <w:sz w:val="8"/>
        </w:rPr>
        <w:t xml:space="preserve">. But </w:t>
      </w:r>
      <w:proofErr w:type="spellStart"/>
      <w:r w:rsidRPr="00E133B3">
        <w:rPr>
          <w:sz w:val="8"/>
        </w:rPr>
        <w:t>behaviours</w:t>
      </w:r>
      <w:proofErr w:type="spellEnd"/>
      <w:r w:rsidRPr="00E133B3">
        <w:rPr>
          <w:sz w:val="8"/>
        </w:rPr>
        <w:t xml:space="preserve"> are usually embedded in social contexts. Social and interpersonal factors continually shape and constrain individual preference. </w:t>
      </w:r>
      <w:r w:rsidRPr="00E133B3">
        <w:rPr>
          <w:sz w:val="8"/>
          <w:szCs w:val="16"/>
        </w:rPr>
        <w:t xml:space="preserve">Some social psychological models attempt to </w:t>
      </w:r>
      <w:proofErr w:type="spellStart"/>
      <w:r w:rsidRPr="00E133B3">
        <w:rPr>
          <w:sz w:val="8"/>
          <w:szCs w:val="16"/>
        </w:rPr>
        <w:t>conceptualise</w:t>
      </w:r>
      <w:proofErr w:type="spellEnd"/>
      <w:r w:rsidRPr="00E133B3">
        <w:rPr>
          <w:sz w:val="8"/>
          <w:szCs w:val="16"/>
        </w:rPr>
        <w:t xml:space="preserve"> human </w:t>
      </w:r>
      <w:proofErr w:type="spellStart"/>
      <w:r w:rsidRPr="00E133B3">
        <w:rPr>
          <w:sz w:val="8"/>
          <w:szCs w:val="16"/>
        </w:rPr>
        <w:t>behaviour</w:t>
      </w:r>
      <w:proofErr w:type="spellEnd"/>
      <w:r w:rsidRPr="00E133B3">
        <w:rPr>
          <w:sz w:val="8"/>
          <w:szCs w:val="16"/>
        </w:rPr>
        <w:t xml:space="preserve"> in a more nuanced way. Rational choice theory is a form of ‘expectancy value’ theory. In this kind of theory, choices are supposed to be made </w:t>
      </w:r>
      <w:proofErr w:type="gramStart"/>
      <w:r w:rsidRPr="00E133B3">
        <w:rPr>
          <w:sz w:val="8"/>
          <w:szCs w:val="16"/>
        </w:rPr>
        <w:t>on the basis of</w:t>
      </w:r>
      <w:proofErr w:type="gramEnd"/>
      <w:r w:rsidRPr="00E133B3">
        <w:rPr>
          <w:sz w:val="8"/>
          <w:szCs w:val="16"/>
        </w:rPr>
        <w:t xml:space="preserve"> the expected outcomes from a choice and the value attached to those outcomes. A range of ‘adjusted’ social psychological models of consumer </w:t>
      </w:r>
      <w:proofErr w:type="spellStart"/>
      <w:r w:rsidRPr="00E133B3">
        <w:rPr>
          <w:sz w:val="8"/>
          <w:szCs w:val="16"/>
        </w:rPr>
        <w:t>behaviour</w:t>
      </w:r>
      <w:proofErr w:type="spellEnd"/>
      <w:r w:rsidRPr="00E133B3">
        <w:rPr>
          <w:sz w:val="8"/>
          <w:szCs w:val="16"/>
        </w:rPr>
        <w:t xml:space="preserve"> seek to use this basic idea to go beyond assumptions of rational choice and unravel the psychological antecedents of consumer preferences. Some theories also respond to critics by expanding on the expectancy value structure of the rational choice model in various ways. </w:t>
      </w:r>
      <w:proofErr w:type="gramStart"/>
      <w:r w:rsidRPr="00E133B3">
        <w:rPr>
          <w:sz w:val="8"/>
          <w:szCs w:val="16"/>
        </w:rPr>
        <w:t>In particular, they</w:t>
      </w:r>
      <w:proofErr w:type="gramEnd"/>
      <w:r w:rsidRPr="00E133B3">
        <w:rPr>
          <w:sz w:val="8"/>
          <w:szCs w:val="16"/>
        </w:rPr>
        <w:t xml:space="preserve"> attempt to account for the influence of other people’s attitudes on individual </w:t>
      </w:r>
      <w:proofErr w:type="spellStart"/>
      <w:r w:rsidRPr="00E133B3">
        <w:rPr>
          <w:sz w:val="8"/>
          <w:szCs w:val="16"/>
        </w:rPr>
        <w:t>behaviour</w:t>
      </w:r>
      <w:proofErr w:type="spellEnd"/>
      <w:r w:rsidRPr="00E133B3">
        <w:rPr>
          <w:sz w:val="8"/>
          <w:szCs w:val="16"/>
        </w:rPr>
        <w:t xml:space="preserve">. The most famous example of this kind of theory is Ajzen and Fishbein’s ‘Theory of Reasoned Action’. Ajzen’s ‘Theory of Planned </w:t>
      </w:r>
      <w:proofErr w:type="spellStart"/>
      <w:r w:rsidRPr="00E133B3">
        <w:rPr>
          <w:sz w:val="8"/>
          <w:szCs w:val="16"/>
        </w:rPr>
        <w:t>Behaviour</w:t>
      </w:r>
      <w:proofErr w:type="spellEnd"/>
      <w:r w:rsidRPr="00E133B3">
        <w:rPr>
          <w:sz w:val="8"/>
          <w:szCs w:val="16"/>
        </w:rPr>
        <w:t xml:space="preserve">’ extends the same model to incorporate the influence of people’s perceptions about their own control over the situation. These conceptual models are useful in understanding the structure of some intentional </w:t>
      </w:r>
      <w:proofErr w:type="spellStart"/>
      <w:r w:rsidRPr="00E133B3">
        <w:rPr>
          <w:sz w:val="8"/>
          <w:szCs w:val="16"/>
        </w:rPr>
        <w:t>behaviours</w:t>
      </w:r>
      <w:proofErr w:type="spellEnd"/>
      <w:r w:rsidRPr="00E133B3">
        <w:rPr>
          <w:sz w:val="8"/>
          <w:szCs w:val="16"/>
        </w:rPr>
        <w:t xml:space="preserve">. But they also leave out some key aspects of consumer </w:t>
      </w:r>
      <w:proofErr w:type="spellStart"/>
      <w:r w:rsidRPr="00E133B3">
        <w:rPr>
          <w:sz w:val="8"/>
          <w:szCs w:val="16"/>
        </w:rPr>
        <w:t>behaviour</w:t>
      </w:r>
      <w:proofErr w:type="spellEnd"/>
      <w:r w:rsidRPr="00E133B3">
        <w:rPr>
          <w:sz w:val="8"/>
          <w:szCs w:val="16"/>
        </w:rPr>
        <w:t>. In particular, they do not offer clear insights into normative (moral), affective (emotional) and cognitive (</w:t>
      </w:r>
      <w:proofErr w:type="gramStart"/>
      <w:r w:rsidRPr="00E133B3">
        <w:rPr>
          <w:sz w:val="8"/>
          <w:szCs w:val="16"/>
        </w:rPr>
        <w:t>e.g.</w:t>
      </w:r>
      <w:proofErr w:type="gramEnd"/>
      <w:r w:rsidRPr="00E133B3">
        <w:rPr>
          <w:sz w:val="8"/>
          <w:szCs w:val="16"/>
        </w:rPr>
        <w:t xml:space="preserve"> habitual) dimensions of people’s </w:t>
      </w:r>
      <w:proofErr w:type="spellStart"/>
      <w:r w:rsidRPr="00E133B3">
        <w:rPr>
          <w:sz w:val="8"/>
          <w:szCs w:val="16"/>
        </w:rPr>
        <w:t>behaviour</w:t>
      </w:r>
      <w:proofErr w:type="spellEnd"/>
      <w:r w:rsidRPr="00E133B3">
        <w:rPr>
          <w:sz w:val="8"/>
          <w:szCs w:val="16"/>
        </w:rPr>
        <w:t xml:space="preserve">. </w:t>
      </w:r>
      <w:r w:rsidRPr="00E133B3">
        <w:rPr>
          <w:sz w:val="8"/>
        </w:rPr>
        <w:t xml:space="preserve">Furthermore, the </w:t>
      </w:r>
      <w:r w:rsidRPr="00E133B3">
        <w:rPr>
          <w:rStyle w:val="StyleUnderline"/>
        </w:rPr>
        <w:t xml:space="preserve">social </w:t>
      </w:r>
      <w:r w:rsidRPr="00A646FE">
        <w:rPr>
          <w:rStyle w:val="StyleUnderline"/>
          <w:highlight w:val="green"/>
        </w:rPr>
        <w:t>psychological evidence suggests</w:t>
      </w:r>
      <w:r w:rsidRPr="00E133B3">
        <w:rPr>
          <w:rStyle w:val="StyleUnderline"/>
        </w:rPr>
        <w:t xml:space="preserve"> that some </w:t>
      </w:r>
      <w:proofErr w:type="spellStart"/>
      <w:r w:rsidRPr="00A646FE">
        <w:rPr>
          <w:rStyle w:val="StyleUnderline"/>
          <w:highlight w:val="green"/>
        </w:rPr>
        <w:t>behaviours</w:t>
      </w:r>
      <w:proofErr w:type="spellEnd"/>
      <w:r w:rsidRPr="00A646FE">
        <w:rPr>
          <w:rStyle w:val="StyleUnderline"/>
          <w:highlight w:val="green"/>
        </w:rPr>
        <w:t xml:space="preserve"> are not mediated by</w:t>
      </w:r>
      <w:r w:rsidRPr="00E133B3">
        <w:rPr>
          <w:rStyle w:val="StyleUnderline"/>
        </w:rPr>
        <w:t xml:space="preserve"> either </w:t>
      </w:r>
      <w:r w:rsidRPr="00A646FE">
        <w:rPr>
          <w:rStyle w:val="StyleUnderline"/>
          <w:highlight w:val="green"/>
        </w:rPr>
        <w:t>attitude</w:t>
      </w:r>
      <w:r w:rsidRPr="00E133B3">
        <w:rPr>
          <w:rStyle w:val="StyleUnderline"/>
        </w:rPr>
        <w:t xml:space="preserve"> or intention</w:t>
      </w:r>
      <w:r w:rsidRPr="00E133B3">
        <w:rPr>
          <w:sz w:val="8"/>
        </w:rPr>
        <w:t xml:space="preserve"> at all. In </w:t>
      </w:r>
      <w:proofErr w:type="gramStart"/>
      <w:r w:rsidRPr="00E133B3">
        <w:rPr>
          <w:sz w:val="8"/>
        </w:rPr>
        <w:t>fact</w:t>
      </w:r>
      <w:proofErr w:type="gramEnd"/>
      <w:r w:rsidRPr="00E133B3">
        <w:rPr>
          <w:sz w:val="8"/>
        </w:rPr>
        <w:t xml:space="preserve"> the reverse correlation, in which </w:t>
      </w:r>
      <w:r w:rsidRPr="00E133B3">
        <w:rPr>
          <w:rStyle w:val="StyleUnderline"/>
        </w:rPr>
        <w:t xml:space="preserve">attitudes are inferred from </w:t>
      </w:r>
      <w:proofErr w:type="spellStart"/>
      <w:r w:rsidRPr="00E133B3">
        <w:rPr>
          <w:rStyle w:val="StyleUnderline"/>
        </w:rPr>
        <w:t>behaviours</w:t>
      </w:r>
      <w:proofErr w:type="spellEnd"/>
      <w:r w:rsidRPr="00E133B3">
        <w:rPr>
          <w:sz w:val="8"/>
        </w:rPr>
        <w:t xml:space="preserve">, is sometimes observed. This has important implications for motivating sustainable consumption, because it suggests that </w:t>
      </w:r>
      <w:proofErr w:type="spellStart"/>
      <w:r w:rsidRPr="00A646FE">
        <w:rPr>
          <w:rStyle w:val="StyleUnderline"/>
          <w:highlight w:val="green"/>
        </w:rPr>
        <w:t>behaviours</w:t>
      </w:r>
      <w:proofErr w:type="spellEnd"/>
      <w:r w:rsidRPr="00A646FE">
        <w:rPr>
          <w:rStyle w:val="StyleUnderline"/>
          <w:highlight w:val="green"/>
        </w:rPr>
        <w:t xml:space="preserve"> can be changed without</w:t>
      </w:r>
      <w:r w:rsidRPr="00E133B3">
        <w:rPr>
          <w:rStyle w:val="StyleUnderline"/>
        </w:rPr>
        <w:t xml:space="preserve"> necessarily </w:t>
      </w:r>
      <w:r w:rsidRPr="00A646FE">
        <w:rPr>
          <w:rStyle w:val="StyleUnderline"/>
          <w:highlight w:val="green"/>
        </w:rPr>
        <w:t>changing attitudes</w:t>
      </w:r>
      <w:r w:rsidRPr="00E133B3">
        <w:rPr>
          <w:rStyle w:val="StyleUnderline"/>
        </w:rPr>
        <w:t xml:space="preserve"> first</w:t>
      </w:r>
      <w:r w:rsidRPr="00E133B3">
        <w:rPr>
          <w:sz w:val="8"/>
        </w:rPr>
        <w:t xml:space="preserve">. Moreover, these </w:t>
      </w:r>
      <w:proofErr w:type="spellStart"/>
      <w:r w:rsidRPr="00E133B3">
        <w:rPr>
          <w:sz w:val="8"/>
        </w:rPr>
        <w:t>behaviour</w:t>
      </w:r>
      <w:proofErr w:type="spellEnd"/>
      <w:r w:rsidRPr="00E133B3">
        <w:rPr>
          <w:sz w:val="8"/>
        </w:rPr>
        <w:t xml:space="preserve"> changes could be valuable in changing people’s environmental attitudes more generally. People may recycle simply </w:t>
      </w:r>
      <w:proofErr w:type="gramStart"/>
      <w:r w:rsidRPr="00E133B3">
        <w:rPr>
          <w:sz w:val="8"/>
        </w:rPr>
        <w:t>as a result of</w:t>
      </w:r>
      <w:proofErr w:type="gramEnd"/>
      <w:r w:rsidRPr="00E133B3">
        <w:rPr>
          <w:sz w:val="8"/>
        </w:rPr>
        <w:t xml:space="preserve"> changes in municipal waste collection services, without ever having decided that ‘recycling is a good thing’. But once they start recycling, some people will infer from this that they are (to some extent) ‘green’. The possibility that this new attitude will ‘spill over’ into other </w:t>
      </w:r>
      <w:proofErr w:type="spellStart"/>
      <w:r w:rsidRPr="00E133B3">
        <w:rPr>
          <w:sz w:val="8"/>
        </w:rPr>
        <w:t>behaviours</w:t>
      </w:r>
      <w:proofErr w:type="spellEnd"/>
      <w:r w:rsidRPr="00E133B3">
        <w:rPr>
          <w:sz w:val="8"/>
        </w:rPr>
        <w:t xml:space="preserve"> is an intriguing one. Moral and normative consideratio</w:t>
      </w:r>
      <w:r w:rsidRPr="00E133B3">
        <w:rPr>
          <w:sz w:val="8"/>
          <w:szCs w:val="16"/>
        </w:rPr>
        <w:t xml:space="preserve">ns are inherent in any discussion of </w:t>
      </w:r>
      <w:proofErr w:type="gramStart"/>
      <w:r w:rsidRPr="00E133B3">
        <w:rPr>
          <w:sz w:val="8"/>
          <w:szCs w:val="16"/>
        </w:rPr>
        <w:t>environmentally-significant</w:t>
      </w:r>
      <w:proofErr w:type="gramEnd"/>
      <w:r w:rsidRPr="00E133B3">
        <w:rPr>
          <w:sz w:val="8"/>
          <w:szCs w:val="16"/>
        </w:rPr>
        <w:t xml:space="preserve"> consumer </w:t>
      </w:r>
      <w:proofErr w:type="spellStart"/>
      <w:r w:rsidRPr="00E133B3">
        <w:rPr>
          <w:sz w:val="8"/>
          <w:szCs w:val="16"/>
        </w:rPr>
        <w:t>behaviour</w:t>
      </w:r>
      <w:proofErr w:type="spellEnd"/>
      <w:r w:rsidRPr="00E133B3">
        <w:rPr>
          <w:sz w:val="8"/>
          <w:szCs w:val="16"/>
        </w:rPr>
        <w:t xml:space="preserve">. Rational choice models eschew discussion of moral </w:t>
      </w:r>
      <w:proofErr w:type="spellStart"/>
      <w:r w:rsidRPr="00E133B3">
        <w:rPr>
          <w:sz w:val="8"/>
          <w:szCs w:val="16"/>
        </w:rPr>
        <w:t>behaviour</w:t>
      </w:r>
      <w:proofErr w:type="spellEnd"/>
      <w:r w:rsidRPr="00E133B3">
        <w:rPr>
          <w:sz w:val="8"/>
          <w:szCs w:val="16"/>
        </w:rPr>
        <w:t xml:space="preserve"> and assume that it reflects an aspect of self-interest. But incorporating moral beliefs into adjusted expectancy value models appears to improve their predictive power. Moreover, some authors have made explicit attempts to understand the dimensions and the antecedents of moral or pro-social </w:t>
      </w:r>
      <w:proofErr w:type="spellStart"/>
      <w:r w:rsidRPr="00E133B3">
        <w:rPr>
          <w:sz w:val="8"/>
          <w:szCs w:val="16"/>
        </w:rPr>
        <w:t>behaviours</w:t>
      </w:r>
      <w:proofErr w:type="spellEnd"/>
      <w:r w:rsidRPr="00E133B3">
        <w:rPr>
          <w:sz w:val="8"/>
          <w:szCs w:val="16"/>
        </w:rPr>
        <w:t xml:space="preserve">. For example, Schwartz’s ‘Norm-Activation Theory’ suggests that moral </w:t>
      </w:r>
      <w:proofErr w:type="spellStart"/>
      <w:r w:rsidRPr="00E133B3">
        <w:rPr>
          <w:sz w:val="8"/>
          <w:szCs w:val="16"/>
        </w:rPr>
        <w:t>behaviours</w:t>
      </w:r>
      <w:proofErr w:type="spellEnd"/>
      <w:r w:rsidRPr="00E133B3">
        <w:rPr>
          <w:sz w:val="8"/>
          <w:szCs w:val="16"/>
        </w:rPr>
        <w:t xml:space="preserve"> are the result of a personal norm to act in a particular way. These norms arise, according to Schwartz, from an awareness of the consequences of one’s actions and the ability and willingness to assume responsibility for those consequences. The most well-known work on the moral dimensions of pro-environmental </w:t>
      </w:r>
      <w:proofErr w:type="spellStart"/>
      <w:r w:rsidRPr="00E133B3">
        <w:rPr>
          <w:sz w:val="8"/>
          <w:szCs w:val="16"/>
        </w:rPr>
        <w:t>behaviours</w:t>
      </w:r>
      <w:proofErr w:type="spellEnd"/>
      <w:r w:rsidRPr="00E133B3">
        <w:rPr>
          <w:sz w:val="8"/>
          <w:szCs w:val="16"/>
        </w:rPr>
        <w:t xml:space="preserve"> is that of Paul Stern and his colleagues. Their Value-Belief-Norm theory attempts to elucidate a chain of influence from people’s value sets and beliefs to the emergence of a personal norm to act </w:t>
      </w:r>
      <w:proofErr w:type="gramStart"/>
      <w:r w:rsidRPr="00E133B3">
        <w:rPr>
          <w:sz w:val="8"/>
          <w:szCs w:val="16"/>
        </w:rPr>
        <w:t>in a given</w:t>
      </w:r>
      <w:proofErr w:type="gramEnd"/>
      <w:r w:rsidRPr="00E133B3">
        <w:rPr>
          <w:sz w:val="8"/>
          <w:szCs w:val="16"/>
        </w:rPr>
        <w:t xml:space="preserve"> way. The importance of this work is its insight into the value basis of different </w:t>
      </w:r>
      <w:proofErr w:type="spellStart"/>
      <w:r w:rsidRPr="00E133B3">
        <w:rPr>
          <w:sz w:val="8"/>
          <w:szCs w:val="16"/>
        </w:rPr>
        <w:t>behaviours</w:t>
      </w:r>
      <w:proofErr w:type="spellEnd"/>
      <w:r w:rsidRPr="00E133B3">
        <w:rPr>
          <w:sz w:val="8"/>
          <w:szCs w:val="16"/>
        </w:rPr>
        <w:t xml:space="preserve"> and </w:t>
      </w:r>
      <w:proofErr w:type="spellStart"/>
      <w:r w:rsidRPr="00E133B3">
        <w:rPr>
          <w:sz w:val="8"/>
          <w:szCs w:val="16"/>
        </w:rPr>
        <w:t>behavioural</w:t>
      </w:r>
      <w:proofErr w:type="spellEnd"/>
      <w:r w:rsidRPr="00E133B3">
        <w:rPr>
          <w:sz w:val="8"/>
          <w:szCs w:val="16"/>
        </w:rPr>
        <w:t xml:space="preserve"> intentions. Cialdini’s Focus Theory of Normative </w:t>
      </w:r>
      <w:proofErr w:type="spellStart"/>
      <w:r w:rsidRPr="00E133B3">
        <w:rPr>
          <w:sz w:val="8"/>
          <w:szCs w:val="16"/>
        </w:rPr>
        <w:t>Behaviour</w:t>
      </w:r>
      <w:proofErr w:type="spellEnd"/>
      <w:r w:rsidRPr="00E133B3">
        <w:rPr>
          <w:sz w:val="8"/>
          <w:szCs w:val="16"/>
        </w:rPr>
        <w:t xml:space="preserve"> also has important ramifications for understanding consumer </w:t>
      </w:r>
      <w:proofErr w:type="spellStart"/>
      <w:r w:rsidRPr="00E133B3">
        <w:rPr>
          <w:sz w:val="8"/>
          <w:szCs w:val="16"/>
        </w:rPr>
        <w:t>behaviour</w:t>
      </w:r>
      <w:proofErr w:type="spellEnd"/>
      <w:r w:rsidRPr="00E133B3">
        <w:rPr>
          <w:sz w:val="8"/>
          <w:szCs w:val="16"/>
        </w:rPr>
        <w:t xml:space="preserve">. Cialdini suggests that people are continually influenced in their </w:t>
      </w:r>
      <w:proofErr w:type="spellStart"/>
      <w:r w:rsidRPr="00E133B3">
        <w:rPr>
          <w:sz w:val="8"/>
          <w:szCs w:val="16"/>
        </w:rPr>
        <w:t>behaviours</w:t>
      </w:r>
      <w:proofErr w:type="spellEnd"/>
      <w:r w:rsidRPr="00E133B3">
        <w:rPr>
          <w:sz w:val="8"/>
          <w:szCs w:val="16"/>
        </w:rPr>
        <w:t xml:space="preserve"> by social norms which prescribe or proscribe certain </w:t>
      </w:r>
      <w:proofErr w:type="spellStart"/>
      <w:r w:rsidRPr="00E133B3">
        <w:rPr>
          <w:sz w:val="8"/>
          <w:szCs w:val="16"/>
        </w:rPr>
        <w:t>behavioural</w:t>
      </w:r>
      <w:proofErr w:type="spellEnd"/>
      <w:r w:rsidRPr="00E133B3">
        <w:rPr>
          <w:sz w:val="8"/>
          <w:szCs w:val="16"/>
        </w:rPr>
        <w:t xml:space="preserve"> options. The existence of such social norms can be a powerful force both in inhibiting and in encouraging pro-environmental </w:t>
      </w:r>
      <w:proofErr w:type="spellStart"/>
      <w:r w:rsidRPr="00E133B3">
        <w:rPr>
          <w:sz w:val="8"/>
          <w:szCs w:val="16"/>
        </w:rPr>
        <w:t>behaviour</w:t>
      </w:r>
      <w:proofErr w:type="spellEnd"/>
      <w:r w:rsidRPr="00E133B3">
        <w:rPr>
          <w:sz w:val="8"/>
          <w:szCs w:val="16"/>
        </w:rPr>
        <w:t xml:space="preserve">. At one level, pro-environmental </w:t>
      </w:r>
      <w:proofErr w:type="spellStart"/>
      <w:r w:rsidRPr="00E133B3">
        <w:rPr>
          <w:sz w:val="8"/>
          <w:szCs w:val="16"/>
        </w:rPr>
        <w:t>behavioural</w:t>
      </w:r>
      <w:proofErr w:type="spellEnd"/>
      <w:r w:rsidRPr="00E133B3">
        <w:rPr>
          <w:sz w:val="8"/>
          <w:szCs w:val="16"/>
        </w:rPr>
        <w:t xml:space="preserve"> change can be thought of as a transition in social norms. 8. The Matter of Habit </w:t>
      </w:r>
      <w:r w:rsidRPr="00E133B3">
        <w:rPr>
          <w:sz w:val="8"/>
        </w:rPr>
        <w:t xml:space="preserve">Expectancy value models still assume that </w:t>
      </w:r>
      <w:proofErr w:type="spellStart"/>
      <w:r w:rsidRPr="00E133B3">
        <w:rPr>
          <w:sz w:val="8"/>
        </w:rPr>
        <w:t>behaviour</w:t>
      </w:r>
      <w:proofErr w:type="spellEnd"/>
      <w:r w:rsidRPr="00E133B3">
        <w:rPr>
          <w:sz w:val="8"/>
        </w:rPr>
        <w:t xml:space="preserve"> is the result of deliberative, cognitive processes. But in practice, many of our ordinary, everyday </w:t>
      </w:r>
      <w:proofErr w:type="spellStart"/>
      <w:r w:rsidRPr="00E133B3">
        <w:rPr>
          <w:sz w:val="8"/>
        </w:rPr>
        <w:t>behaviours</w:t>
      </w:r>
      <w:proofErr w:type="spellEnd"/>
      <w:r w:rsidRPr="00E133B3">
        <w:rPr>
          <w:sz w:val="8"/>
        </w:rPr>
        <w:t xml:space="preserve"> are carried out with very little conscious deliberation at all. Cognitive psychology suggests that habits, </w:t>
      </w:r>
      <w:proofErr w:type="gramStart"/>
      <w:r w:rsidRPr="00E133B3">
        <w:rPr>
          <w:sz w:val="8"/>
        </w:rPr>
        <w:t>routines</w:t>
      </w:r>
      <w:proofErr w:type="gramEnd"/>
      <w:r w:rsidRPr="00E133B3">
        <w:rPr>
          <w:sz w:val="8"/>
        </w:rPr>
        <w:t xml:space="preserve"> and automaticity play a vital role in the cognitive effort required to function effectively. This ability for efficient cognitive processing becomes increasingly important in a message-dense environment, such as the </w:t>
      </w:r>
      <w:r w:rsidRPr="00E133B3">
        <w:rPr>
          <w:sz w:val="8"/>
        </w:rPr>
        <w:lastRenderedPageBreak/>
        <w:t xml:space="preserve">modern society in which we live. At the same time, the process of ‘routinization’ of everyday </w:t>
      </w:r>
      <w:proofErr w:type="spellStart"/>
      <w:r w:rsidRPr="00E133B3">
        <w:rPr>
          <w:sz w:val="8"/>
        </w:rPr>
        <w:t>behaviours</w:t>
      </w:r>
      <w:proofErr w:type="spellEnd"/>
      <w:r w:rsidRPr="00E133B3">
        <w:rPr>
          <w:sz w:val="8"/>
        </w:rPr>
        <w:t xml:space="preserve"> makes them less visible to rational deliberation, less obvious to understand, and less accessible to policy intervention. </w:t>
      </w:r>
      <w:r w:rsidRPr="00A646FE">
        <w:rPr>
          <w:rStyle w:val="StyleUnderline"/>
          <w:highlight w:val="green"/>
        </w:rPr>
        <w:t xml:space="preserve">Habitual </w:t>
      </w:r>
      <w:proofErr w:type="spellStart"/>
      <w:r w:rsidRPr="00A646FE">
        <w:rPr>
          <w:rStyle w:val="StyleUnderline"/>
          <w:highlight w:val="green"/>
        </w:rPr>
        <w:t>behaviours</w:t>
      </w:r>
      <w:proofErr w:type="spellEnd"/>
      <w:r w:rsidRPr="00E133B3">
        <w:rPr>
          <w:rStyle w:val="StyleUnderline"/>
        </w:rPr>
        <w:t xml:space="preserve"> often </w:t>
      </w:r>
      <w:r w:rsidRPr="00A646FE">
        <w:rPr>
          <w:rStyle w:val="StyleUnderline"/>
          <w:highlight w:val="green"/>
        </w:rPr>
        <w:t>undermine our best intentions to change</w:t>
      </w:r>
      <w:r w:rsidRPr="00E133B3">
        <w:rPr>
          <w:rStyle w:val="StyleUnderline"/>
        </w:rPr>
        <w:t xml:space="preserve"> and are an important structural feature of </w:t>
      </w:r>
      <w:proofErr w:type="spellStart"/>
      <w:r w:rsidRPr="00E133B3">
        <w:rPr>
          <w:rStyle w:val="StyleUnderline"/>
        </w:rPr>
        <w:t>behavioural</w:t>
      </w:r>
      <w:proofErr w:type="spellEnd"/>
      <w:r w:rsidRPr="00E133B3">
        <w:rPr>
          <w:rStyle w:val="StyleUnderline"/>
        </w:rPr>
        <w:t xml:space="preserve"> ‘lock-in’</w:t>
      </w:r>
      <w:r w:rsidRPr="00E133B3">
        <w:rPr>
          <w:sz w:val="8"/>
        </w:rPr>
        <w:t xml:space="preserve">. Habit is one of the key challenges for </w:t>
      </w:r>
      <w:proofErr w:type="spellStart"/>
      <w:r w:rsidRPr="00E133B3">
        <w:rPr>
          <w:sz w:val="8"/>
        </w:rPr>
        <w:t>behavioural</w:t>
      </w:r>
      <w:proofErr w:type="spellEnd"/>
      <w:r w:rsidRPr="00E133B3">
        <w:rPr>
          <w:sz w:val="8"/>
        </w:rPr>
        <w:t xml:space="preserve"> change policy since many </w:t>
      </w:r>
      <w:proofErr w:type="gramStart"/>
      <w:r w:rsidRPr="00E133B3">
        <w:rPr>
          <w:sz w:val="8"/>
        </w:rPr>
        <w:t>environmentally-significant</w:t>
      </w:r>
      <w:proofErr w:type="gramEnd"/>
      <w:r w:rsidRPr="00E133B3">
        <w:rPr>
          <w:sz w:val="8"/>
        </w:rPr>
        <w:t xml:space="preserve"> </w:t>
      </w:r>
      <w:proofErr w:type="spellStart"/>
      <w:r w:rsidRPr="00E133B3">
        <w:rPr>
          <w:sz w:val="8"/>
        </w:rPr>
        <w:t>behaviours</w:t>
      </w:r>
      <w:proofErr w:type="spellEnd"/>
      <w:r w:rsidRPr="00E133B3">
        <w:rPr>
          <w:sz w:val="8"/>
        </w:rPr>
        <w:t xml:space="preserve"> have this routine character. 9. Sociality and Self Many social-psychological models assume an individual approach to human </w:t>
      </w:r>
      <w:proofErr w:type="spellStart"/>
      <w:r w:rsidRPr="00E133B3">
        <w:rPr>
          <w:sz w:val="8"/>
        </w:rPr>
        <w:t>behaviour</w:t>
      </w:r>
      <w:proofErr w:type="spellEnd"/>
      <w:r w:rsidRPr="00E133B3">
        <w:rPr>
          <w:sz w:val="8"/>
        </w:rPr>
        <w:t xml:space="preserve">. But experience tells us that we are often constrained by what others think, </w:t>
      </w:r>
      <w:proofErr w:type="gramStart"/>
      <w:r w:rsidRPr="00E133B3">
        <w:rPr>
          <w:sz w:val="8"/>
        </w:rPr>
        <w:t>say</w:t>
      </w:r>
      <w:proofErr w:type="gramEnd"/>
      <w:r w:rsidRPr="00E133B3">
        <w:rPr>
          <w:sz w:val="8"/>
        </w:rPr>
        <w:t xml:space="preserve"> and do. Some social theories go even further than this and suggest that our </w:t>
      </w:r>
      <w:proofErr w:type="spellStart"/>
      <w:r w:rsidRPr="00E133B3">
        <w:rPr>
          <w:sz w:val="8"/>
        </w:rPr>
        <w:t>behaviours</w:t>
      </w:r>
      <w:proofErr w:type="spellEnd"/>
      <w:r w:rsidRPr="00E133B3">
        <w:rPr>
          <w:sz w:val="8"/>
        </w:rPr>
        <w:t xml:space="preserve">, our attitudes, and even our concepts of self are (at best) socially constructed and (at worst) helplessly mired in a complex ‘social logic’. Social identity theory, for example, regards key aspects of our </w:t>
      </w:r>
      <w:proofErr w:type="spellStart"/>
      <w:r w:rsidRPr="00E133B3">
        <w:rPr>
          <w:sz w:val="8"/>
        </w:rPr>
        <w:t>behaviour</w:t>
      </w:r>
      <w:proofErr w:type="spellEnd"/>
      <w:r w:rsidRPr="00E133B3">
        <w:rPr>
          <w:sz w:val="8"/>
        </w:rPr>
        <w:t xml:space="preserve"> as being motivated by a tendency towards intra-group solidarity and inter-group competition. These kinds of theories provide a rich evidence base for the social embeddedness of environmentally significant </w:t>
      </w:r>
      <w:proofErr w:type="spellStart"/>
      <w:r w:rsidRPr="00E133B3">
        <w:rPr>
          <w:sz w:val="8"/>
        </w:rPr>
        <w:t>behaviour</w:t>
      </w:r>
      <w:proofErr w:type="spellEnd"/>
      <w:r w:rsidRPr="00E133B3">
        <w:rPr>
          <w:sz w:val="8"/>
        </w:rPr>
        <w:t xml:space="preserve">. They also suggest that </w:t>
      </w:r>
      <w:proofErr w:type="spellStart"/>
      <w:r w:rsidRPr="00E133B3">
        <w:rPr>
          <w:sz w:val="8"/>
        </w:rPr>
        <w:t>behavioural</w:t>
      </w:r>
      <w:proofErr w:type="spellEnd"/>
      <w:r w:rsidRPr="00E133B3">
        <w:rPr>
          <w:sz w:val="8"/>
        </w:rPr>
        <w:t xml:space="preserve"> change must occur at the collective, social level. </w:t>
      </w:r>
      <w:r w:rsidRPr="00A646FE">
        <w:rPr>
          <w:rStyle w:val="StyleUnderline"/>
          <w:highlight w:val="green"/>
        </w:rPr>
        <w:t xml:space="preserve">Individual change is </w:t>
      </w:r>
      <w:r w:rsidRPr="00A646FE">
        <w:rPr>
          <w:rStyle w:val="Emphasis"/>
          <w:highlight w:val="green"/>
        </w:rPr>
        <w:t>neither feasible nor sufficient</w:t>
      </w:r>
      <w:r w:rsidRPr="00E133B3">
        <w:rPr>
          <w:sz w:val="8"/>
        </w:rPr>
        <w:t>.</w:t>
      </w:r>
    </w:p>
    <w:p w14:paraId="6C8306C0" w14:textId="77777777" w:rsidR="00BA7252" w:rsidRPr="00BA7252" w:rsidRDefault="00BA7252" w:rsidP="00BA7252"/>
    <w:p w14:paraId="5C921627" w14:textId="46B9F02A" w:rsidR="00BA7252" w:rsidRDefault="00BA7252" w:rsidP="00BA7252">
      <w:pPr>
        <w:pStyle w:val="Heading3"/>
      </w:pPr>
      <w:r>
        <w:lastRenderedPageBreak/>
        <w:t>Turn – Cap good</w:t>
      </w:r>
      <w:r w:rsidR="00232F13">
        <w:t xml:space="preserve"> </w:t>
      </w:r>
    </w:p>
    <w:p w14:paraId="1CBC69EB" w14:textId="77777777" w:rsidR="00232F13" w:rsidRPr="00E133B3" w:rsidRDefault="00232F13" w:rsidP="00232F13">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03381E76" w14:textId="77777777" w:rsidR="00232F13" w:rsidRPr="00E133B3" w:rsidRDefault="00232F13" w:rsidP="00232F13">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1AF5504A" w14:textId="77777777" w:rsidR="00232F13" w:rsidRPr="00E133B3" w:rsidRDefault="00232F13" w:rsidP="00232F13">
      <w:pPr>
        <w:rPr>
          <w:sz w:val="8"/>
        </w:rPr>
      </w:pPr>
      <w:r w:rsidRPr="00E133B3">
        <w:rPr>
          <w:sz w:val="8"/>
        </w:rPr>
        <w:t xml:space="preserve">Under capitalism, social benefit is primarily expressed in monetary terms, and society is stratified economically, with richer classes nearer the top of the social scale and poorer classes nearer the bottom.  </w:t>
      </w:r>
      <w:r w:rsidRPr="00A646FE">
        <w:rPr>
          <w:rStyle w:val="StyleUnderline"/>
          <w:highlight w:val="green"/>
        </w:rPr>
        <w:t>Under the socialist mode of society, the</w:t>
      </w:r>
      <w:r w:rsidRPr="00E133B3">
        <w:rPr>
          <w:rStyle w:val="StyleUnderline"/>
        </w:rPr>
        <w:t xml:space="preserve"> central </w:t>
      </w:r>
      <w:r w:rsidRPr="00A646FE">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A646FE">
        <w:rPr>
          <w:rStyle w:val="StyleUnderline"/>
          <w:highlight w:val="green"/>
        </w:rPr>
        <w:t>is performed by</w:t>
      </w:r>
      <w:r w:rsidRPr="00E133B3">
        <w:rPr>
          <w:rStyle w:val="StyleUnderline"/>
        </w:rPr>
        <w:t xml:space="preserve"> political </w:t>
      </w:r>
      <w:r w:rsidRPr="00A646FE">
        <w:rPr>
          <w:rStyle w:val="Emphasis"/>
          <w:highlight w:val="green"/>
        </w:rPr>
        <w:t>ideology.</w:t>
      </w:r>
      <w:r w:rsidRPr="00E133B3">
        <w:rPr>
          <w:rStyle w:val="StyleUnderline"/>
        </w:rPr>
        <w:t xml:space="preserve"> Social </w:t>
      </w:r>
      <w:r w:rsidRPr="00A646FE">
        <w:rPr>
          <w:rStyle w:val="Emphasis"/>
          <w:highlight w:val="green"/>
        </w:rPr>
        <w:t>benefit is</w:t>
      </w:r>
      <w:r w:rsidRPr="00E133B3">
        <w:rPr>
          <w:rStyle w:val="StyleUnderline"/>
        </w:rPr>
        <w:t xml:space="preserve"> now primarily </w:t>
      </w:r>
      <w:r w:rsidRPr="00A646FE">
        <w:rPr>
          <w:rStyle w:val="Emphasis"/>
          <w:highlight w:val="green"/>
        </w:rPr>
        <w:t>expressed in terms of</w:t>
      </w:r>
      <w:r w:rsidRPr="00E133B3">
        <w:rPr>
          <w:rStyle w:val="StyleUnderline"/>
        </w:rPr>
        <w:t xml:space="preserve"> ideological capital, being the level of </w:t>
      </w:r>
      <w:r w:rsidRPr="00A646FE">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w:t>
      </w:r>
      <w:proofErr w:type="gramStart"/>
      <w:r w:rsidRPr="00E133B3">
        <w:rPr>
          <w:sz w:val="8"/>
        </w:rPr>
        <w:t>teach</w:t>
      </w:r>
      <w:proofErr w:type="gramEnd"/>
      <w:r w:rsidRPr="00E133B3">
        <w:rPr>
          <w:sz w:val="8"/>
        </w:rPr>
        <w:t xml:space="preserve">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A646FE">
        <w:rPr>
          <w:rStyle w:val="StyleUnderline"/>
          <w:highlight w:val="green"/>
        </w:rPr>
        <w:t>The poorest are those who disagree</w:t>
      </w:r>
      <w:r w:rsidRPr="00E133B3">
        <w:rPr>
          <w:rStyle w:val="StyleUnderline"/>
        </w:rPr>
        <w:t xml:space="preserve"> with or actively resist the ruling ideology, </w:t>
      </w:r>
      <w:r w:rsidRPr="00A646FE">
        <w:rPr>
          <w:rStyle w:val="StyleUnderline"/>
          <w:highlight w:val="green"/>
        </w:rPr>
        <w:t>and</w:t>
      </w:r>
      <w:r w:rsidRPr="00E133B3">
        <w:rPr>
          <w:rStyle w:val="StyleUnderline"/>
        </w:rPr>
        <w:t xml:space="preserve"> who </w:t>
      </w:r>
      <w:r w:rsidRPr="00A646FE">
        <w:rPr>
          <w:rStyle w:val="StyleUnderline"/>
          <w:highlight w:val="green"/>
        </w:rPr>
        <w:t xml:space="preserve">end up </w:t>
      </w:r>
      <w:proofErr w:type="spellStart"/>
      <w:r w:rsidRPr="00A646FE">
        <w:rPr>
          <w:rStyle w:val="Emphasis"/>
          <w:highlight w:val="green"/>
        </w:rPr>
        <w:t>marginalised</w:t>
      </w:r>
      <w:proofErr w:type="spellEnd"/>
      <w:r w:rsidRPr="00A646FE">
        <w:rPr>
          <w:rStyle w:val="Emphasis"/>
          <w:highlight w:val="green"/>
        </w:rPr>
        <w:t xml:space="preserve"> or </w:t>
      </w:r>
      <w:proofErr w:type="spellStart"/>
      <w:r w:rsidRPr="00A646FE">
        <w:rPr>
          <w:rStyle w:val="Emphasis"/>
          <w:highlight w:val="green"/>
        </w:rPr>
        <w:t>criminalised</w:t>
      </w:r>
      <w:proofErr w:type="spellEnd"/>
      <w:r w:rsidRPr="00E133B3">
        <w:rPr>
          <w:rStyle w:val="StyleUnderline"/>
        </w:rPr>
        <w:t xml:space="preserve"> as a result.</w:t>
      </w:r>
      <w:r w:rsidRPr="00E133B3">
        <w:rPr>
          <w:sz w:val="8"/>
        </w:rPr>
        <w:t xml:space="preserve">  In view of historical precedents such as the Soviet Union, it is highly unlikely that any realistic socialist society represents an advance over capitalist society in terms of the well-being of </w:t>
      </w:r>
      <w:proofErr w:type="gramStart"/>
      <w:r w:rsidRPr="00E133B3">
        <w:rPr>
          <w:sz w:val="8"/>
        </w:rPr>
        <w:t>the majority of</w:t>
      </w:r>
      <w:proofErr w:type="gramEnd"/>
      <w:r w:rsidRPr="00E133B3">
        <w:rPr>
          <w:sz w:val="8"/>
        </w:rPr>
        <w:t xml:space="preserve">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A646FE">
        <w:rPr>
          <w:rStyle w:val="StyleUnderline"/>
          <w:highlight w:val="green"/>
        </w:rPr>
        <w:t>democratic capitalist institutions tend to be flexible and</w:t>
      </w:r>
      <w:r w:rsidRPr="00E133B3">
        <w:rPr>
          <w:rStyle w:val="StyleUnderline"/>
        </w:rPr>
        <w:t xml:space="preserve"> thus </w:t>
      </w:r>
      <w:r w:rsidRPr="00A646FE">
        <w:rPr>
          <w:rStyle w:val="StyleUnderline"/>
          <w:highlight w:val="green"/>
        </w:rPr>
        <w:t xml:space="preserve">capable of </w:t>
      </w:r>
      <w:r w:rsidRPr="00A646FE">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A646FE">
        <w:rPr>
          <w:rStyle w:val="StyleUnderline"/>
          <w:highlight w:val="green"/>
        </w:rPr>
        <w:t>Incremental changes in technology</w:t>
      </w:r>
      <w:r w:rsidRPr="00E133B3">
        <w:rPr>
          <w:rStyle w:val="StyleUnderline"/>
        </w:rPr>
        <w:t xml:space="preserve">, for example the recent introduction of the internet, </w:t>
      </w:r>
      <w:r w:rsidRPr="00A646FE">
        <w:rPr>
          <w:rStyle w:val="StyleUnderline"/>
          <w:highlight w:val="green"/>
        </w:rPr>
        <w:t>allow the institutions of</w:t>
      </w:r>
      <w:r w:rsidRPr="00E133B3">
        <w:rPr>
          <w:rStyle w:val="StyleUnderline"/>
        </w:rPr>
        <w:t xml:space="preserve"> democratic </w:t>
      </w:r>
      <w:r w:rsidRPr="00A646FE">
        <w:rPr>
          <w:rStyle w:val="StyleUnderline"/>
          <w:highlight w:val="green"/>
        </w:rPr>
        <w:t>capitalism to evolve in ways which are</w:t>
      </w:r>
      <w:r w:rsidRPr="00E133B3">
        <w:rPr>
          <w:rStyle w:val="StyleUnderline"/>
        </w:rPr>
        <w:t xml:space="preserve"> unpredictable but generally </w:t>
      </w:r>
      <w:r w:rsidRPr="00A646FE">
        <w:rPr>
          <w:rStyle w:val="Emphasis"/>
          <w:highlight w:val="green"/>
        </w:rPr>
        <w:t>beneficial to</w:t>
      </w:r>
      <w:r w:rsidRPr="00E133B3">
        <w:rPr>
          <w:rStyle w:val="StyleUnderline"/>
        </w:rPr>
        <w:t xml:space="preserve"> most groups in </w:t>
      </w:r>
      <w:r w:rsidRPr="00A646FE">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w:t>
      </w:r>
      <w:proofErr w:type="gramStart"/>
      <w:r w:rsidRPr="00E133B3">
        <w:rPr>
          <w:sz w:val="8"/>
        </w:rPr>
        <w:t>medicine</w:t>
      </w:r>
      <w:proofErr w:type="gramEnd"/>
      <w:r w:rsidRPr="00E133B3">
        <w:rPr>
          <w:sz w:val="8"/>
        </w:rPr>
        <w:t xml:space="preserv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w:t>
      </w:r>
      <w:proofErr w:type="gramStart"/>
      <w:r w:rsidRPr="00E133B3">
        <w:rPr>
          <w:sz w:val="8"/>
        </w:rPr>
        <w:t>continued</w:t>
      </w:r>
      <w:proofErr w:type="gramEnd"/>
      <w:r w:rsidRPr="00E133B3">
        <w:rPr>
          <w:sz w:val="8"/>
        </w:rPr>
        <w:t xml:space="preserve"> incremental social evolution with optimism concerning the nature of future society, while setting impractical utopian dreams aside</w:t>
      </w:r>
    </w:p>
    <w:p w14:paraId="5015DBEF" w14:textId="77777777" w:rsidR="00232F13" w:rsidRPr="00E133B3" w:rsidRDefault="00232F13" w:rsidP="00232F13"/>
    <w:p w14:paraId="37E664F9" w14:textId="77777777" w:rsidR="00232F13" w:rsidRPr="00232F13" w:rsidRDefault="00232F13" w:rsidP="00232F13"/>
    <w:p w14:paraId="6B68C5E2" w14:textId="77777777" w:rsidR="00BA7252" w:rsidRDefault="00BA7252" w:rsidP="00BA7252">
      <w:pPr>
        <w:pStyle w:val="Heading4"/>
      </w:pPr>
      <w:r>
        <w:t>Growth is sustainable – absolute decoupling</w:t>
      </w:r>
    </w:p>
    <w:p w14:paraId="2D7C68A3" w14:textId="77777777" w:rsidR="00BA7252" w:rsidRPr="00343ADD" w:rsidRDefault="00BA7252" w:rsidP="00BA7252">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18C700AC" w14:textId="77777777" w:rsidR="00BA7252" w:rsidRPr="00343ADD" w:rsidRDefault="00BA7252" w:rsidP="00BA725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 xml:space="preserve">the average person born today is likely to have access to more opportunities and have a better quality of life </w:t>
      </w:r>
      <w:r w:rsidRPr="00343ADD">
        <w:rPr>
          <w:rStyle w:val="StyleUnderline"/>
        </w:rPr>
        <w:lastRenderedPageBreak/>
        <w:t>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5717697" w14:textId="77777777" w:rsidR="00BA7252" w:rsidRPr="00343ADD" w:rsidRDefault="00BA7252" w:rsidP="00BA725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CDF49DD" w14:textId="77777777" w:rsidR="00BA7252" w:rsidRPr="00343ADD" w:rsidRDefault="00BA7252" w:rsidP="00BA725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D214FF1" w14:textId="77777777" w:rsidR="00BA7252" w:rsidRPr="00343ADD" w:rsidRDefault="00BA7252" w:rsidP="00BA725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3204B448" w14:textId="77777777" w:rsidR="00BA7252" w:rsidRPr="00343ADD" w:rsidRDefault="00BA7252" w:rsidP="00BA725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7984FF00" w14:textId="77777777" w:rsidR="00BA7252" w:rsidRPr="00343ADD" w:rsidRDefault="00BA7252" w:rsidP="00BA725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proofErr w:type="gramStart"/>
      <w:r w:rsidRPr="00343ADD">
        <w:rPr>
          <w:rStyle w:val="Emphasis"/>
          <w:highlight w:val="gree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7E37A2D3" w14:textId="77777777" w:rsidR="00BA7252" w:rsidRPr="00343ADD" w:rsidRDefault="00BA7252" w:rsidP="00BA725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376E745C" w14:textId="77777777" w:rsidR="00BA7252" w:rsidRPr="00343ADD" w:rsidRDefault="00BA7252" w:rsidP="00BA7252">
      <w:pPr>
        <w:rPr>
          <w:sz w:val="12"/>
        </w:rPr>
      </w:pPr>
      <w:r w:rsidRPr="00343ADD">
        <w:rPr>
          <w:sz w:val="12"/>
        </w:rPr>
        <w:lastRenderedPageBreak/>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p>
    <w:p w14:paraId="2372C311" w14:textId="77777777" w:rsidR="00BA7252" w:rsidRPr="00343ADD" w:rsidRDefault="00BA7252" w:rsidP="00BA725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4B22E42" w14:textId="77777777" w:rsidR="00BA7252" w:rsidRPr="00343ADD" w:rsidRDefault="00BA7252" w:rsidP="00BA725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42A54D9A" w14:textId="77777777" w:rsidR="00BA7252" w:rsidRPr="004F0FF1" w:rsidRDefault="00BA7252" w:rsidP="00BA7252"/>
    <w:p w14:paraId="38E92661" w14:textId="77777777" w:rsidR="00232F13" w:rsidRPr="00E133B3" w:rsidRDefault="00232F13" w:rsidP="00232F13">
      <w:pPr>
        <w:pStyle w:val="Heading4"/>
        <w:rPr>
          <w:rStyle w:val="Style13ptBold"/>
          <w:b/>
        </w:rPr>
      </w:pPr>
      <w:r w:rsidRPr="00E133B3">
        <w:rPr>
          <w:rStyle w:val="Style13ptBold"/>
          <w:b/>
        </w:rPr>
        <w:t>Even if capitalism has caused environmental degradation, now it’s key to solve – the money is moving away from degradation and towards mitigation.</w:t>
      </w:r>
    </w:p>
    <w:p w14:paraId="63723413" w14:textId="77777777" w:rsidR="00232F13" w:rsidRPr="00E133B3" w:rsidRDefault="00232F13" w:rsidP="00232F13">
      <w:r w:rsidRPr="00E133B3">
        <w:rPr>
          <w:rStyle w:val="Style13ptBold"/>
        </w:rPr>
        <w:t>Fitzmaurice 15</w:t>
      </w:r>
      <w:r w:rsidRPr="00E133B3">
        <w:t xml:space="preserve"> </w:t>
      </w:r>
      <w:r w:rsidRPr="00E133B3">
        <w:rPr>
          <w:sz w:val="16"/>
          <w:szCs w:val="16"/>
        </w:rPr>
        <w:t xml:space="preserve">[Matthew, CEO of </w:t>
      </w:r>
      <w:proofErr w:type="spellStart"/>
      <w:r w:rsidRPr="00E133B3">
        <w:rPr>
          <w:sz w:val="16"/>
          <w:szCs w:val="16"/>
        </w:rPr>
        <w:t>EcoAlpha</w:t>
      </w:r>
      <w:proofErr w:type="spellEnd"/>
      <w:r w:rsidRPr="00E133B3">
        <w:rPr>
          <w:sz w:val="16"/>
          <w:szCs w:val="16"/>
        </w:rPr>
        <w:t xml:space="preserve"> Asset Management LLC, an asset management firm that invests in companies that provide solutions to global burdened resources with a specific emphasis on water, </w:t>
      </w:r>
      <w:proofErr w:type="gramStart"/>
      <w:r w:rsidRPr="00E133B3">
        <w:rPr>
          <w:sz w:val="16"/>
          <w:szCs w:val="16"/>
        </w:rPr>
        <w:t>agriculture</w:t>
      </w:r>
      <w:proofErr w:type="gramEnd"/>
      <w:r w:rsidRPr="00E133B3">
        <w:rPr>
          <w:sz w:val="16"/>
          <w:szCs w:val="16"/>
        </w:rPr>
        <w:t xml:space="preserve"> and energy efficiency. </w:t>
      </w:r>
      <w:proofErr w:type="spellStart"/>
      <w:r w:rsidRPr="00E133B3">
        <w:rPr>
          <w:sz w:val="16"/>
          <w:szCs w:val="16"/>
        </w:rPr>
        <w:t>EcoAlpha</w:t>
      </w:r>
      <w:proofErr w:type="spellEnd"/>
      <w:r w:rsidRPr="00E133B3">
        <w:rPr>
          <w:sz w:val="16"/>
          <w:szCs w:val="16"/>
        </w:rPr>
        <w:t xml:space="preserve"> focuses on public securities and seeks to generate superior risk-adjusted returns for investors. 03/23/2015. “Only Capitalism Can Save the Planet.” </w:t>
      </w:r>
      <w:hyperlink r:id="rId12" w:history="1">
        <w:r w:rsidRPr="00E133B3">
          <w:rPr>
            <w:rStyle w:val="Hyperlink"/>
            <w:sz w:val="16"/>
            <w:szCs w:val="16"/>
          </w:rPr>
          <w:t>https://ensia.com/voices/only-capitalism-can-save-the-planet/</w:t>
        </w:r>
      </w:hyperlink>
      <w:r w:rsidRPr="00E133B3">
        <w:rPr>
          <w:sz w:val="16"/>
          <w:szCs w:val="16"/>
        </w:rPr>
        <w:t>] JCH-PF</w:t>
      </w:r>
    </w:p>
    <w:p w14:paraId="2F4498C4" w14:textId="77777777" w:rsidR="00232F13" w:rsidRPr="00E133B3" w:rsidRDefault="00232F13" w:rsidP="00232F13">
      <w:pPr>
        <w:rPr>
          <w:rStyle w:val="StyleUnderline"/>
        </w:rPr>
      </w:pPr>
      <w:r w:rsidRPr="00E133B3">
        <w:rPr>
          <w:sz w:val="8"/>
        </w:rPr>
        <w:t xml:space="preserve">To say the world has changed a lot in the last century is a huge understatement. </w:t>
      </w:r>
      <w:r w:rsidRPr="00E133B3">
        <w:rPr>
          <w:rStyle w:val="StyleUnderline"/>
        </w:rPr>
        <w:t xml:space="preserve">Industrial, </w:t>
      </w:r>
      <w:proofErr w:type="gramStart"/>
      <w:r w:rsidRPr="00E133B3">
        <w:rPr>
          <w:rStyle w:val="StyleUnderline"/>
        </w:rPr>
        <w:t>medical</w:t>
      </w:r>
      <w:proofErr w:type="gramEnd"/>
      <w:r w:rsidRPr="00E133B3">
        <w:rPr>
          <w:rStyle w:val="StyleUnderline"/>
        </w:rPr>
        <w:t xml:space="preserve"> and social progress has resulted in </w:t>
      </w:r>
      <w:r w:rsidRPr="00A646FE">
        <w:rPr>
          <w:rStyle w:val="StyleUnderline"/>
          <w:highlight w:val="green"/>
        </w:rPr>
        <w:t>unprecedented growth in the world’s population and economy</w:t>
      </w:r>
      <w:r w:rsidRPr="00E133B3">
        <w:rPr>
          <w:rStyle w:val="StyleUnderline"/>
        </w:rPr>
        <w:t xml:space="preserve">, and that growth </w:t>
      </w:r>
      <w:r w:rsidRPr="00A646FE">
        <w:rPr>
          <w:rStyle w:val="StyleUnderline"/>
          <w:highlight w:val="green"/>
        </w:rPr>
        <w:t>has placed</w:t>
      </w:r>
      <w:r w:rsidRPr="00E133B3">
        <w:rPr>
          <w:rStyle w:val="StyleUnderline"/>
        </w:rPr>
        <w:t xml:space="preserve"> tremendous </w:t>
      </w:r>
      <w:r w:rsidRPr="00A646FE">
        <w:rPr>
          <w:rStyle w:val="StyleUnderline"/>
          <w:highlight w:val="green"/>
        </w:rPr>
        <w:t>burdens on the planet’s resources. These</w:t>
      </w:r>
      <w:r w:rsidRPr="00E133B3">
        <w:rPr>
          <w:rStyle w:val="StyleUnderline"/>
        </w:rPr>
        <w:t xml:space="preserve"> burdens </w:t>
      </w:r>
      <w:r w:rsidRPr="00A646FE">
        <w:rPr>
          <w:rStyle w:val="StyleUnderline"/>
          <w:highlight w:val="green"/>
        </w:rPr>
        <w:t>create problems</w:t>
      </w:r>
      <w:r w:rsidRPr="00E133B3">
        <w:rPr>
          <w:sz w:val="8"/>
        </w:rPr>
        <w:t xml:space="preserve"> — perhaps the most substantive problems we have faced as a species: from water scarcity and pollution to climate change, reliable access to nourishing food, and affordable energy. </w:t>
      </w:r>
      <w:r w:rsidRPr="00E133B3">
        <w:rPr>
          <w:rStyle w:val="StyleUnderline"/>
        </w:rPr>
        <w:t xml:space="preserve">Here’s the thing, though: </w:t>
      </w:r>
      <w:r w:rsidRPr="00A646FE">
        <w:rPr>
          <w:rStyle w:val="Emphasis"/>
          <w:highlight w:val="green"/>
        </w:rPr>
        <w:t>where there are problems</w:t>
      </w:r>
      <w:r w:rsidRPr="00E133B3">
        <w:rPr>
          <w:rStyle w:val="StyleUnderline"/>
        </w:rPr>
        <w:t xml:space="preserve"> to be </w:t>
      </w:r>
      <w:r w:rsidRPr="00A646FE">
        <w:rPr>
          <w:rStyle w:val="Emphasis"/>
          <w:highlight w:val="green"/>
        </w:rPr>
        <w:t>solved, there’s money</w:t>
      </w:r>
      <w:r w:rsidRPr="00E133B3">
        <w:rPr>
          <w:rStyle w:val="StyleUnderline"/>
        </w:rPr>
        <w:t xml:space="preserve"> to be made. And </w:t>
      </w:r>
      <w:r w:rsidRPr="00A646FE">
        <w:rPr>
          <w:rStyle w:val="Emphasis"/>
          <w:highlight w:val="green"/>
        </w:rPr>
        <w:t>where there’s money</w:t>
      </w:r>
      <w:r w:rsidRPr="00E133B3">
        <w:rPr>
          <w:rStyle w:val="StyleUnderline"/>
        </w:rPr>
        <w:t xml:space="preserve"> to be made, </w:t>
      </w:r>
      <w:r w:rsidRPr="00A646FE">
        <w:rPr>
          <w:rStyle w:val="Emphasis"/>
          <w:highlight w:val="green"/>
        </w:rPr>
        <w:t>we awaken</w:t>
      </w:r>
      <w:r w:rsidRPr="00E133B3">
        <w:rPr>
          <w:rStyle w:val="StyleUnderline"/>
        </w:rPr>
        <w:t xml:space="preserve"> one of </w:t>
      </w:r>
      <w:r w:rsidRPr="00A646FE">
        <w:rPr>
          <w:rStyle w:val="Emphasis"/>
          <w:highlight w:val="green"/>
        </w:rPr>
        <w:t>the world’s most powerful force</w:t>
      </w:r>
      <w:r w:rsidRPr="00E133B3">
        <w:rPr>
          <w:rStyle w:val="StyleUnderline"/>
        </w:rPr>
        <w:t xml:space="preserve">s </w:t>
      </w:r>
      <w:r w:rsidRPr="00A646FE">
        <w:rPr>
          <w:rStyle w:val="StyleUnderline"/>
          <w:highlight w:val="green"/>
        </w:rPr>
        <w:t xml:space="preserve">for change: </w:t>
      </w:r>
      <w:r w:rsidRPr="00A646FE">
        <w:rPr>
          <w:rStyle w:val="Emphasis"/>
          <w:highlight w:val="green"/>
        </w:rPr>
        <w:t>capitalism.</w:t>
      </w:r>
      <w:r w:rsidRPr="00A646FE">
        <w:rPr>
          <w:rStyle w:val="StyleUnderline"/>
          <w:highlight w:val="green"/>
        </w:rPr>
        <w:t xml:space="preserve"> </w:t>
      </w:r>
      <w:proofErr w:type="gramStart"/>
      <w:r w:rsidRPr="00A646FE">
        <w:rPr>
          <w:rStyle w:val="StyleUnderline"/>
          <w:highlight w:val="green"/>
        </w:rPr>
        <w:t>Of course</w:t>
      </w:r>
      <w:proofErr w:type="gramEnd"/>
      <w:r w:rsidRPr="00A646FE">
        <w:rPr>
          <w:rStyle w:val="StyleUnderline"/>
          <w:highlight w:val="green"/>
        </w:rPr>
        <w:t xml:space="preserve"> capitalism has played a</w:t>
      </w:r>
      <w:r w:rsidRPr="00E133B3">
        <w:rPr>
          <w:rStyle w:val="StyleUnderline"/>
        </w:rPr>
        <w:t xml:space="preserve"> starring </w:t>
      </w:r>
      <w:r w:rsidRPr="00A646FE">
        <w:rPr>
          <w:rStyle w:val="StyleUnderline"/>
          <w:highlight w:val="green"/>
        </w:rPr>
        <w:t>role in distressing the planet’s</w:t>
      </w:r>
      <w:r w:rsidRPr="00E133B3">
        <w:rPr>
          <w:rStyle w:val="StyleUnderline"/>
        </w:rPr>
        <w:t xml:space="preserve"> resources</w:t>
      </w:r>
      <w:r w:rsidRPr="00E133B3">
        <w:rPr>
          <w:sz w:val="8"/>
        </w:rPr>
        <w:t xml:space="preserve">.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E133B3">
        <w:rPr>
          <w:sz w:val="8"/>
        </w:rPr>
        <w:t>continue on</w:t>
      </w:r>
      <w:proofErr w:type="gramEnd"/>
      <w:r w:rsidRPr="00E133B3">
        <w:rPr>
          <w:sz w:val="8"/>
        </w:rPr>
        <w:t xml:space="preserve"> their present trajectories without exhausting the world’s resources. Yet, a rapidly expanding global middle class — increasingly urbanized and hungry for protein — threatens further and accelerating distress. The hopeful news is that </w:t>
      </w:r>
      <w:r w:rsidRPr="00A646FE">
        <w:rPr>
          <w:rStyle w:val="StyleUnderline"/>
          <w:highlight w:val="green"/>
        </w:rPr>
        <w:t>businesses, with their</w:t>
      </w:r>
      <w:r w:rsidRPr="00E133B3">
        <w:rPr>
          <w:rStyle w:val="StyleUnderline"/>
        </w:rPr>
        <w:t xml:space="preserve"> almost </w:t>
      </w:r>
      <w:r w:rsidRPr="00A646FE">
        <w:rPr>
          <w:rStyle w:val="Emphasis"/>
          <w:highlight w:val="green"/>
        </w:rPr>
        <w:t>singular focus on economic self-interest</w:t>
      </w:r>
      <w:r w:rsidRPr="00E133B3">
        <w:rPr>
          <w:rStyle w:val="StyleUnderline"/>
        </w:rPr>
        <w:t xml:space="preserve">, and governments, motivated by a variety of interests, </w:t>
      </w:r>
      <w:r w:rsidRPr="00A646FE">
        <w:rPr>
          <w:rStyle w:val="StyleUnderline"/>
          <w:highlight w:val="green"/>
        </w:rPr>
        <w:t>are beginning to recognize and address</w:t>
      </w:r>
      <w:r w:rsidRPr="00E133B3">
        <w:rPr>
          <w:rStyle w:val="StyleUnderline"/>
        </w:rPr>
        <w:t xml:space="preserve"> in earnest </w:t>
      </w:r>
      <w:r w:rsidRPr="00A646FE">
        <w:rPr>
          <w:rStyle w:val="StyleUnderline"/>
          <w:highlight w:val="green"/>
        </w:rPr>
        <w:t>these inevitable problems.</w:t>
      </w:r>
      <w:r w:rsidRPr="00E133B3">
        <w:rPr>
          <w:rStyle w:val="StyleUnderline"/>
        </w:rPr>
        <w:t xml:space="preserve"> </w:t>
      </w:r>
      <w:r w:rsidRPr="00E133B3">
        <w:rPr>
          <w:sz w:val="8"/>
        </w:rPr>
        <w:t xml:space="preserve">Today, the </w:t>
      </w:r>
      <w:r w:rsidRPr="00A646FE">
        <w:rPr>
          <w:rStyle w:val="StyleUnderline"/>
          <w:highlight w:val="green"/>
        </w:rPr>
        <w:t>businesses that develop</w:t>
      </w:r>
      <w:r w:rsidRPr="00E133B3">
        <w:rPr>
          <w:rStyle w:val="StyleUnderline"/>
        </w:rPr>
        <w:t xml:space="preserve"> practical and affordable </w:t>
      </w:r>
      <w:r w:rsidRPr="00A646FE">
        <w:rPr>
          <w:rStyle w:val="StyleUnderline"/>
          <w:highlight w:val="green"/>
        </w:rPr>
        <w:t>solutions to</w:t>
      </w:r>
      <w:r w:rsidRPr="00E133B3">
        <w:rPr>
          <w:rStyle w:val="StyleUnderline"/>
        </w:rPr>
        <w:t xml:space="preserve"> burdened resource </w:t>
      </w:r>
      <w:r w:rsidRPr="00A646FE">
        <w:rPr>
          <w:rStyle w:val="StyleUnderline"/>
          <w:highlight w:val="green"/>
        </w:rPr>
        <w:t xml:space="preserve">problems will end up being </w:t>
      </w:r>
      <w:r w:rsidRPr="00A646FE">
        <w:rPr>
          <w:rStyle w:val="Emphasis"/>
          <w:highlight w:val="green"/>
        </w:rPr>
        <w:t xml:space="preserve">the world’s most profitable </w:t>
      </w:r>
      <w:r w:rsidRPr="00A646FE">
        <w:rPr>
          <w:rStyle w:val="Emphasis"/>
          <w:highlight w:val="green"/>
        </w:rPr>
        <w:lastRenderedPageBreak/>
        <w:t>companies.</w:t>
      </w:r>
      <w:r w:rsidRPr="00E133B3">
        <w:rPr>
          <w:rStyle w:val="StyleUnderline"/>
        </w:rPr>
        <w:t xml:space="preserve"> </w:t>
      </w:r>
      <w:r w:rsidRPr="00E133B3">
        <w:rPr>
          <w:sz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E133B3">
        <w:rPr>
          <w:rStyle w:val="StyleUnderline"/>
        </w:rPr>
        <w:t xml:space="preserve">And because the products, </w:t>
      </w:r>
      <w:proofErr w:type="gramStart"/>
      <w:r w:rsidRPr="00A646FE">
        <w:rPr>
          <w:rStyle w:val="StyleUnderline"/>
          <w:highlight w:val="green"/>
        </w:rPr>
        <w:t>technologies</w:t>
      </w:r>
      <w:proofErr w:type="gramEnd"/>
      <w:r w:rsidRPr="00A646FE">
        <w:rPr>
          <w:rStyle w:val="StyleUnderline"/>
          <w:highlight w:val="green"/>
        </w:rPr>
        <w:t xml:space="preserve"> and services</w:t>
      </w:r>
      <w:r w:rsidRPr="00E133B3">
        <w:rPr>
          <w:rStyle w:val="StyleUnderline"/>
        </w:rPr>
        <w:t xml:space="preserve"> these </w:t>
      </w:r>
      <w:r w:rsidRPr="00A646FE">
        <w:rPr>
          <w:rStyle w:val="StyleUnderline"/>
          <w:highlight w:val="green"/>
        </w:rPr>
        <w:t>companies provide</w:t>
      </w:r>
      <w:r w:rsidRPr="00E133B3">
        <w:rPr>
          <w:rStyle w:val="StyleUnderline"/>
        </w:rPr>
        <w:t xml:space="preserve"> are common solutions to global problems — and are therefore exponentially repeatable — these investments </w:t>
      </w:r>
      <w:r w:rsidRPr="00A646FE">
        <w:rPr>
          <w:rStyle w:val="StyleUnderline"/>
          <w:highlight w:val="green"/>
        </w:rPr>
        <w:t xml:space="preserve">will have </w:t>
      </w:r>
      <w:r w:rsidRPr="00A646FE">
        <w:rPr>
          <w:rStyle w:val="Emphasis"/>
          <w:highlight w:val="green"/>
        </w:rPr>
        <w:t>amplified positive impact</w:t>
      </w:r>
      <w:r w:rsidRPr="00A646FE">
        <w:rPr>
          <w:rStyle w:val="StyleUnderline"/>
          <w:highlight w:val="green"/>
        </w:rPr>
        <w:t xml:space="preserve"> on global</w:t>
      </w:r>
      <w:r w:rsidRPr="00E133B3">
        <w:rPr>
          <w:rStyle w:val="StyleUnderline"/>
        </w:rPr>
        <w:t xml:space="preserve"> resource scarcity </w:t>
      </w:r>
      <w:r w:rsidRPr="00A646FE">
        <w:rPr>
          <w:rStyle w:val="StyleUnderline"/>
          <w:highlight w:val="green"/>
        </w:rPr>
        <w:t>issues.</w:t>
      </w:r>
      <w:r w:rsidRPr="00E133B3">
        <w:rPr>
          <w:rStyle w:val="StyleUnderline"/>
        </w:rPr>
        <w:t xml:space="preserve"> </w:t>
      </w:r>
      <w:r w:rsidRPr="00E133B3">
        <w:rPr>
          <w:sz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E133B3">
        <w:rPr>
          <w:rStyle w:val="StyleUnderline"/>
        </w:rPr>
        <w:t xml:space="preserve">As a whole, </w:t>
      </w:r>
      <w:proofErr w:type="gramStart"/>
      <w:r w:rsidRPr="00A646FE">
        <w:rPr>
          <w:rStyle w:val="StyleUnderline"/>
          <w:highlight w:val="green"/>
        </w:rPr>
        <w:t>the human race</w:t>
      </w:r>
      <w:proofErr w:type="gramEnd"/>
      <w:r w:rsidRPr="00A646FE">
        <w:rPr>
          <w:rStyle w:val="StyleUnderline"/>
          <w:highlight w:val="green"/>
        </w:rPr>
        <w:t xml:space="preserve"> has a poor track record when it comes to altruism.</w:t>
      </w:r>
      <w:r w:rsidRPr="00E133B3">
        <w:rPr>
          <w:sz w:val="8"/>
        </w:rPr>
        <w:t xml:space="preserve"> Although there are a great many saints among us who spend — and even sacrifice — their lives to help others, most of us are hard pressed to take care of ourselves and our families. </w:t>
      </w:r>
      <w:r w:rsidRPr="00A646FE">
        <w:rPr>
          <w:rStyle w:val="StyleUnderline"/>
          <w:highlight w:val="green"/>
        </w:rPr>
        <w:t>We have a much better</w:t>
      </w:r>
      <w:r w:rsidRPr="00E133B3">
        <w:rPr>
          <w:rStyle w:val="StyleUnderline"/>
        </w:rPr>
        <w:t xml:space="preserve"> track </w:t>
      </w:r>
      <w:r w:rsidRPr="00A646FE">
        <w:rPr>
          <w:rStyle w:val="StyleUnderline"/>
          <w:highlight w:val="green"/>
        </w:rPr>
        <w:t>record when it comes to investing</w:t>
      </w:r>
      <w:r w:rsidRPr="00E133B3">
        <w:rPr>
          <w:rStyle w:val="StyleUnderline"/>
        </w:rPr>
        <w:t xml:space="preserve"> money </w:t>
      </w:r>
      <w:r w:rsidRPr="00A646FE">
        <w:rPr>
          <w:rStyle w:val="Emphasis"/>
          <w:highlight w:val="green"/>
        </w:rPr>
        <w:t>in our own self-interest</w:t>
      </w:r>
      <w:r w:rsidRPr="00A646FE">
        <w:rPr>
          <w:rStyle w:val="StyleUnderline"/>
          <w:highlight w:val="green"/>
        </w:rPr>
        <w:t>, which has fueled</w:t>
      </w:r>
      <w:r w:rsidRPr="00E133B3">
        <w:rPr>
          <w:rStyle w:val="StyleUnderline"/>
        </w:rPr>
        <w:t xml:space="preserve"> the </w:t>
      </w:r>
      <w:r w:rsidRPr="00A646FE">
        <w:rPr>
          <w:rStyle w:val="StyleUnderline"/>
          <w:highlight w:val="green"/>
        </w:rPr>
        <w:t>unprecedented innovation,</w:t>
      </w:r>
      <w:r w:rsidRPr="00E133B3">
        <w:rPr>
          <w:rStyle w:val="StyleUnderline"/>
        </w:rPr>
        <w:t xml:space="preserve"> economic </w:t>
      </w:r>
      <w:r w:rsidRPr="00A646FE">
        <w:rPr>
          <w:rStyle w:val="StyleUnderline"/>
          <w:highlight w:val="green"/>
        </w:rPr>
        <w:t>and</w:t>
      </w:r>
      <w:r w:rsidRPr="00E133B3">
        <w:rPr>
          <w:rStyle w:val="StyleUnderline"/>
        </w:rPr>
        <w:t xml:space="preserve"> life-expectancy </w:t>
      </w:r>
      <w:r w:rsidRPr="00A646FE">
        <w:rPr>
          <w:rStyle w:val="StyleUnderline"/>
          <w:highlight w:val="green"/>
        </w:rPr>
        <w:t>growth</w:t>
      </w:r>
      <w:r w:rsidRPr="00E133B3">
        <w:rPr>
          <w:rStyle w:val="StyleUnderline"/>
        </w:rPr>
        <w:t xml:space="preserve"> of the past century. </w:t>
      </w:r>
      <w:r w:rsidRPr="00E133B3">
        <w:rPr>
          <w:sz w:val="8"/>
        </w:rPr>
        <w:t xml:space="preserve">In the past, many people who invested in sustainable solutions were motivated principally by conscience, willing to accept reduced returns </w:t>
      </w:r>
      <w:proofErr w:type="gramStart"/>
      <w:r w:rsidRPr="00E133B3">
        <w:rPr>
          <w:sz w:val="8"/>
        </w:rPr>
        <w:t>in order to</w:t>
      </w:r>
      <w:proofErr w:type="gramEnd"/>
      <w:r w:rsidRPr="00E133B3">
        <w:rPr>
          <w:sz w:val="8"/>
        </w:rPr>
        <w:t xml:space="preserve"> invest their money in a way that was consistent with their beliefs and convictions — be they religious, social or environmental. Now, however, </w:t>
      </w:r>
      <w:r w:rsidRPr="00E133B3">
        <w:rPr>
          <w:rStyle w:val="StyleUnderline"/>
        </w:rPr>
        <w:t xml:space="preserve">we face a new reality in which </w:t>
      </w:r>
      <w:r w:rsidRPr="00A646FE">
        <w:rPr>
          <w:rStyle w:val="Emphasis"/>
          <w:highlight w:val="green"/>
        </w:rPr>
        <w:t>our economic self-interest and the long-term well-being of the planet are coming into alignment.</w:t>
      </w:r>
      <w:r w:rsidRPr="00E133B3">
        <w:rPr>
          <w:rStyle w:val="StyleUnderline"/>
        </w:rPr>
        <w:t xml:space="preserve"> Because we </w:t>
      </w:r>
      <w:proofErr w:type="gramStart"/>
      <w:r w:rsidRPr="00E133B3">
        <w:rPr>
          <w:rStyle w:val="StyleUnderline"/>
        </w:rPr>
        <w:t>have to</w:t>
      </w:r>
      <w:proofErr w:type="gramEnd"/>
      <w:r w:rsidRPr="00E133B3">
        <w:rPr>
          <w:rStyle w:val="StyleUnderline"/>
        </w:rPr>
        <w:t xml:space="preserve"> face the reality of burdened resources, </w:t>
      </w:r>
      <w:r w:rsidRPr="00A646FE">
        <w:rPr>
          <w:rStyle w:val="Emphasis"/>
          <w:highlight w:val="green"/>
        </w:rPr>
        <w:t>there’s money in it.</w:t>
      </w:r>
    </w:p>
    <w:p w14:paraId="4EEC6468" w14:textId="77777777" w:rsidR="00BA7252" w:rsidRPr="008E55C6" w:rsidRDefault="00BA7252" w:rsidP="00BA7252">
      <w:pPr>
        <w:keepNext/>
        <w:keepLines/>
        <w:spacing w:before="40" w:after="0" w:line="276" w:lineRule="auto"/>
        <w:outlineLvl w:val="3"/>
        <w:rPr>
          <w:rFonts w:eastAsiaTheme="majorEastAsia" w:cs="Arial"/>
          <w:b/>
          <w:bCs/>
          <w:color w:val="FF0000"/>
          <w:sz w:val="26"/>
          <w:szCs w:val="26"/>
        </w:rPr>
      </w:pPr>
      <w:r w:rsidRPr="008E55C6">
        <w:rPr>
          <w:rFonts w:eastAsiaTheme="majorEastAsia" w:cs="Arial"/>
          <w:b/>
          <w:bCs/>
          <w:color w:val="FF0000"/>
          <w:sz w:val="26"/>
          <w:szCs w:val="26"/>
        </w:rPr>
        <w:t>Warming causes extinction</w:t>
      </w:r>
    </w:p>
    <w:p w14:paraId="5DD4BADA" w14:textId="77777777" w:rsidR="00BA7252" w:rsidRPr="008E55C6" w:rsidRDefault="00BA7252" w:rsidP="00BA7252">
      <w:pPr>
        <w:spacing w:line="276" w:lineRule="auto"/>
        <w:rPr>
          <w:b/>
          <w:color w:val="FF0000"/>
          <w:sz w:val="24"/>
          <w:u w:val="single"/>
        </w:rPr>
      </w:pPr>
      <w:r w:rsidRPr="008E55C6">
        <w:rPr>
          <w:b/>
          <w:color w:val="FF0000"/>
          <w:sz w:val="26"/>
        </w:rPr>
        <w:t>Ramanathan et al. 17</w:t>
      </w:r>
      <w:r w:rsidRPr="008E55C6">
        <w:rPr>
          <w:color w:val="FF0000"/>
        </w:rPr>
        <w:t xml:space="preserve"> [</w:t>
      </w:r>
      <w:proofErr w:type="spellStart"/>
      <w:r w:rsidRPr="008E55C6">
        <w:rPr>
          <w:color w:val="FF0000"/>
        </w:rPr>
        <w:t>Veerabhadran</w:t>
      </w:r>
      <w:proofErr w:type="spellEnd"/>
      <w:r w:rsidRPr="008E55C6">
        <w:rPr>
          <w:color w:val="FF0000"/>
        </w:rPr>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8E55C6">
        <w:rPr>
          <w:color w:val="FF0000"/>
        </w:rPr>
        <w:t>Örjan</w:t>
      </w:r>
      <w:proofErr w:type="spellEnd"/>
      <w:r w:rsidRPr="008E55C6">
        <w:rPr>
          <w:color w:val="FF0000"/>
        </w:rPr>
        <w:t xml:space="preserve"> Gustafsson is a Professor in the Department of Environmental Science and Analytic Chemistry at Stockholm University, </w:t>
      </w:r>
      <w:proofErr w:type="spellStart"/>
      <w:r w:rsidRPr="008E55C6">
        <w:rPr>
          <w:color w:val="FF0000"/>
        </w:rPr>
        <w:t>Shichang</w:t>
      </w:r>
      <w:proofErr w:type="spellEnd"/>
      <w:r w:rsidRPr="008E55C6">
        <w:rPr>
          <w:color w:val="FF0000"/>
        </w:rPr>
        <w:t xml:space="preserve"> Kang is Professor, Cold and Arid Regions Environmental and Engineering Research Institute, Chinese Academy of Sciences (CAS); CAS Center for Excellence in Tibetan Plateau Earth Sciences, and Molina, M.J., </w:t>
      </w:r>
      <w:proofErr w:type="spellStart"/>
      <w:r w:rsidRPr="008E55C6">
        <w:rPr>
          <w:color w:val="FF0000"/>
        </w:rPr>
        <w:t>Zaelke</w:t>
      </w:r>
      <w:proofErr w:type="spellEnd"/>
      <w:r w:rsidRPr="008E55C6">
        <w:rPr>
          <w:color w:val="FF0000"/>
        </w:rPr>
        <w:t xml:space="preserve">, D., </w:t>
      </w:r>
      <w:proofErr w:type="spellStart"/>
      <w:r w:rsidRPr="008E55C6">
        <w:rPr>
          <w:color w:val="FF0000"/>
        </w:rPr>
        <w:t>Borgford</w:t>
      </w:r>
      <w:proofErr w:type="spellEnd"/>
      <w:r w:rsidRPr="008E55C6">
        <w:rPr>
          <w:color w:val="FF0000"/>
        </w:rPr>
        <w:t xml:space="preserve">-Parnell, N., Xu, Y., Alex, K., </w:t>
      </w:r>
      <w:proofErr w:type="spellStart"/>
      <w:r w:rsidRPr="008E55C6">
        <w:rPr>
          <w:color w:val="FF0000"/>
        </w:rPr>
        <w:t>Auffhammer</w:t>
      </w:r>
      <w:proofErr w:type="spellEnd"/>
      <w:r w:rsidRPr="008E55C6">
        <w:rPr>
          <w:color w:val="FF0000"/>
        </w:rPr>
        <w:t xml:space="preserve">, M., Bledsoe, P., </w:t>
      </w:r>
      <w:proofErr w:type="spellStart"/>
      <w:r w:rsidRPr="008E55C6">
        <w:rPr>
          <w:color w:val="FF0000"/>
        </w:rPr>
        <w:t>Croes</w:t>
      </w:r>
      <w:proofErr w:type="spellEnd"/>
      <w:r w:rsidRPr="008E55C6">
        <w:rPr>
          <w:color w:val="FF0000"/>
        </w:rPr>
        <w:t xml:space="preserve">, B., Forman, F., Haines, A., Harnish, R., Jacobson, M.Z., Lawrence, M., </w:t>
      </w:r>
      <w:proofErr w:type="spellStart"/>
      <w:r w:rsidRPr="008E55C6">
        <w:rPr>
          <w:color w:val="FF0000"/>
        </w:rPr>
        <w:t>Leloup</w:t>
      </w:r>
      <w:proofErr w:type="spellEnd"/>
      <w:r w:rsidRPr="008E55C6">
        <w:rPr>
          <w:color w:val="FF0000"/>
        </w:rPr>
        <w:t xml:space="preserve">, D., </w:t>
      </w:r>
      <w:proofErr w:type="spellStart"/>
      <w:r w:rsidRPr="008E55C6">
        <w:rPr>
          <w:color w:val="FF0000"/>
        </w:rPr>
        <w:t>Lenton</w:t>
      </w:r>
      <w:proofErr w:type="spellEnd"/>
      <w:r w:rsidRPr="008E55C6">
        <w:rPr>
          <w:color w:val="FF0000"/>
        </w:rPr>
        <w:t xml:space="preserve">, T., Morehouse, T., Munk, W., </w:t>
      </w:r>
      <w:proofErr w:type="spellStart"/>
      <w:r w:rsidRPr="008E55C6">
        <w:rPr>
          <w:color w:val="FF0000"/>
        </w:rPr>
        <w:t>Picolotti</w:t>
      </w:r>
      <w:proofErr w:type="spellEnd"/>
      <w:r w:rsidRPr="008E55C6">
        <w:rPr>
          <w:color w:val="FF0000"/>
        </w:rPr>
        <w:t xml:space="preserve">, R., Prather, K., Raga, G., </w:t>
      </w:r>
      <w:proofErr w:type="spellStart"/>
      <w:r w:rsidRPr="008E55C6">
        <w:rPr>
          <w:color w:val="FF0000"/>
        </w:rPr>
        <w:t>Rignot</w:t>
      </w:r>
      <w:proofErr w:type="spellEnd"/>
      <w:r w:rsidRPr="008E55C6">
        <w:rPr>
          <w:color w:val="FF0000"/>
        </w:rPr>
        <w:t xml:space="preserve">, E., </w:t>
      </w:r>
      <w:proofErr w:type="spellStart"/>
      <w:r w:rsidRPr="008E55C6">
        <w:rPr>
          <w:color w:val="FF0000"/>
        </w:rPr>
        <w:t>Shindell</w:t>
      </w:r>
      <w:proofErr w:type="spellEnd"/>
      <w:r w:rsidRPr="008E55C6">
        <w:rPr>
          <w:color w:val="FF0000"/>
        </w:rPr>
        <w:t xml:space="preserve">, D., Singh, A.K., Steiner, A., </w:t>
      </w:r>
      <w:proofErr w:type="spellStart"/>
      <w:r w:rsidRPr="008E55C6">
        <w:rPr>
          <w:color w:val="FF0000"/>
        </w:rPr>
        <w:t>Thiemens</w:t>
      </w:r>
      <w:proofErr w:type="spellEnd"/>
      <w:r w:rsidRPr="008E55C6">
        <w:rPr>
          <w:color w:val="FF0000"/>
        </w:rPr>
        <w:t xml:space="preserve">, M., </w:t>
      </w:r>
      <w:proofErr w:type="spellStart"/>
      <w:r w:rsidRPr="008E55C6">
        <w:rPr>
          <w:color w:val="FF0000"/>
        </w:rPr>
        <w:t>Titley</w:t>
      </w:r>
      <w:proofErr w:type="spellEnd"/>
      <w:r w:rsidRPr="008E55C6">
        <w:rPr>
          <w:color w:val="FF0000"/>
        </w:rPr>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5112B91" w14:textId="77777777" w:rsidR="00BA7252" w:rsidRPr="008E55C6" w:rsidRDefault="00BA7252" w:rsidP="00BA7252">
      <w:pPr>
        <w:spacing w:line="276" w:lineRule="auto"/>
        <w:rPr>
          <w:color w:val="FF0000"/>
          <w:sz w:val="14"/>
        </w:rPr>
      </w:pPr>
      <w:r w:rsidRPr="008E55C6">
        <w:rPr>
          <w:b/>
          <w:bCs/>
          <w:color w:val="FF0000"/>
          <w:szCs w:val="22"/>
          <w:highlight w:val="green"/>
          <w:u w:val="single"/>
        </w:rPr>
        <w:t>Climate change is</w:t>
      </w:r>
      <w:r w:rsidRPr="008E55C6">
        <w:rPr>
          <w:b/>
          <w:bCs/>
          <w:color w:val="FF0000"/>
          <w:szCs w:val="22"/>
          <w:u w:val="single"/>
        </w:rPr>
        <w:t xml:space="preserve"> becoming </w:t>
      </w:r>
      <w:r w:rsidRPr="008E55C6">
        <w:rPr>
          <w:b/>
          <w:bCs/>
          <w:color w:val="FF0000"/>
          <w:szCs w:val="22"/>
          <w:highlight w:val="green"/>
          <w:u w:val="single"/>
        </w:rPr>
        <w:t>an existential threat</w:t>
      </w:r>
      <w:r w:rsidRPr="008E55C6">
        <w:rPr>
          <w:b/>
          <w:bCs/>
          <w:color w:val="FF0000"/>
          <w:szCs w:val="22"/>
          <w:u w:val="single"/>
        </w:rPr>
        <w:t xml:space="preserve"> </w:t>
      </w:r>
      <w:r w:rsidRPr="008E55C6">
        <w:rPr>
          <w:b/>
          <w:bCs/>
          <w:color w:val="FF0000"/>
          <w:szCs w:val="22"/>
          <w:highlight w:val="green"/>
          <w:u w:val="single"/>
        </w:rPr>
        <w:t xml:space="preserve">with warming </w:t>
      </w:r>
      <w:proofErr w:type="gramStart"/>
      <w:r w:rsidRPr="008E55C6">
        <w:rPr>
          <w:b/>
          <w:bCs/>
          <w:color w:val="FF0000"/>
          <w:szCs w:val="22"/>
          <w:highlight w:val="green"/>
          <w:u w:val="single"/>
        </w:rPr>
        <w:t>in excess of</w:t>
      </w:r>
      <w:proofErr w:type="gramEnd"/>
      <w:r w:rsidRPr="008E55C6">
        <w:rPr>
          <w:b/>
          <w:bCs/>
          <w:color w:val="FF0000"/>
          <w:szCs w:val="22"/>
          <w:highlight w:val="green"/>
          <w:u w:val="single"/>
        </w:rPr>
        <w:t xml:space="preserve"> 2°C within the next three decades</w:t>
      </w:r>
      <w:r w:rsidRPr="008E55C6">
        <w:rPr>
          <w:b/>
          <w:bCs/>
          <w:color w:val="FF0000"/>
          <w:szCs w:val="22"/>
          <w:u w:val="single"/>
        </w:rPr>
        <w:t xml:space="preserve"> </w:t>
      </w:r>
      <w:r w:rsidRPr="008E55C6">
        <w:rPr>
          <w:b/>
          <w:bCs/>
          <w:color w:val="FF0000"/>
          <w:szCs w:val="22"/>
          <w:highlight w:val="green"/>
          <w:u w:val="single"/>
        </w:rPr>
        <w:t>and 4</w:t>
      </w:r>
      <w:r w:rsidRPr="008E55C6">
        <w:rPr>
          <w:b/>
          <w:bCs/>
          <w:color w:val="FF0000"/>
          <w:szCs w:val="22"/>
          <w:u w:val="single"/>
        </w:rPr>
        <w:t xml:space="preserve">°C </w:t>
      </w:r>
      <w:r w:rsidRPr="008E55C6">
        <w:rPr>
          <w:b/>
          <w:bCs/>
          <w:color w:val="FF0000"/>
          <w:szCs w:val="22"/>
          <w:highlight w:val="green"/>
          <w:u w:val="single"/>
        </w:rPr>
        <w:t>to 6</w:t>
      </w:r>
      <w:r w:rsidRPr="008E55C6">
        <w:rPr>
          <w:b/>
          <w:bCs/>
          <w:color w:val="FF0000"/>
          <w:szCs w:val="22"/>
          <w:u w:val="single"/>
        </w:rPr>
        <w:t>°C with</w:t>
      </w:r>
      <w:r w:rsidRPr="008E55C6">
        <w:rPr>
          <w:b/>
          <w:bCs/>
          <w:color w:val="FF0000"/>
          <w:szCs w:val="22"/>
          <w:highlight w:val="green"/>
          <w:u w:val="single"/>
        </w:rPr>
        <w:t>in the next several</w:t>
      </w:r>
      <w:r w:rsidRPr="008E55C6">
        <w:rPr>
          <w:b/>
          <w:bCs/>
          <w:color w:val="FF0000"/>
          <w:szCs w:val="22"/>
          <w:u w:val="single"/>
        </w:rPr>
        <w:t xml:space="preserve"> decades. </w:t>
      </w:r>
      <w:r w:rsidRPr="008E55C6">
        <w:rPr>
          <w:b/>
          <w:bCs/>
          <w:color w:val="FF0000"/>
          <w:szCs w:val="22"/>
          <w:highlight w:val="green"/>
          <w:u w:val="single"/>
        </w:rPr>
        <w:t>Warming of such magnitude</w:t>
      </w:r>
      <w:r w:rsidRPr="008E55C6">
        <w:rPr>
          <w:b/>
          <w:bCs/>
          <w:color w:val="FF0000"/>
          <w:szCs w:val="22"/>
          <w:u w:val="single"/>
        </w:rPr>
        <w:t xml:space="preserve">s will </w:t>
      </w:r>
      <w:r w:rsidRPr="008E55C6">
        <w:rPr>
          <w:b/>
          <w:bCs/>
          <w:color w:val="FF0000"/>
          <w:szCs w:val="22"/>
          <w:highlight w:val="green"/>
          <w:u w:val="single"/>
        </w:rPr>
        <w:t>expose</w:t>
      </w:r>
      <w:r w:rsidRPr="008E55C6">
        <w:rPr>
          <w:b/>
          <w:bCs/>
          <w:color w:val="FF0000"/>
          <w:szCs w:val="22"/>
          <w:u w:val="single"/>
        </w:rPr>
        <w:t xml:space="preserve"> as many as </w:t>
      </w:r>
      <w:r w:rsidRPr="008E55C6">
        <w:rPr>
          <w:b/>
          <w:bCs/>
          <w:color w:val="FF0000"/>
          <w:szCs w:val="22"/>
          <w:highlight w:val="green"/>
          <w:u w:val="single"/>
        </w:rPr>
        <w:t>75% of the world’s population to deadly heat stress</w:t>
      </w:r>
      <w:r w:rsidRPr="008E55C6">
        <w:rPr>
          <w:b/>
          <w:bCs/>
          <w:color w:val="FF0000"/>
          <w:szCs w:val="22"/>
          <w:u w:val="single"/>
        </w:rPr>
        <w:t xml:space="preserve"> in addition to disrupting the climate and weather worldwide. Climate change is an urgent problem requiring urgent solutions</w:t>
      </w:r>
      <w:r w:rsidRPr="008E55C6">
        <w:rPr>
          <w:color w:val="FF0000"/>
          <w:sz w:val="14"/>
        </w:rPr>
        <w:t xml:space="preserve">. This paper lays out urgent and </w:t>
      </w:r>
      <w:r w:rsidRPr="008E55C6">
        <w:rPr>
          <w:b/>
          <w:bCs/>
          <w:color w:val="FF0000"/>
          <w:szCs w:val="22"/>
          <w:u w:val="single"/>
        </w:rPr>
        <w:t>practical solutions that are ready for implementation now, will deliver benefits in the next few critical decades</w:t>
      </w:r>
      <w:r w:rsidRPr="008E55C6">
        <w:rPr>
          <w:color w:val="FF0000"/>
          <w:sz w:val="14"/>
        </w:rPr>
        <w:t xml:space="preserve">, and places the world on a path to achieving the </w:t>
      </w:r>
      <w:proofErr w:type="spellStart"/>
      <w:r w:rsidRPr="008E55C6">
        <w:rPr>
          <w:color w:val="FF0000"/>
          <w:sz w:val="14"/>
        </w:rPr>
        <w:t>longterm</w:t>
      </w:r>
      <w:proofErr w:type="spellEnd"/>
      <w:r w:rsidRPr="008E55C6">
        <w:rPr>
          <w:color w:val="FF0000"/>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8E55C6">
        <w:rPr>
          <w:color w:val="FF0000"/>
          <w:sz w:val="14"/>
        </w:rPr>
        <w:t>renewables</w:t>
      </w:r>
      <w:proofErr w:type="spellEnd"/>
      <w:r w:rsidRPr="008E55C6">
        <w:rPr>
          <w:color w:val="FF0000"/>
          <w:sz w:val="14"/>
        </w:rPr>
        <w:t xml:space="preserve">, drastically reduce short-lived climate pollutants, and stabilize the climate well below 2°C both in the near term (before 2050) and in the long term (post 2050). It will also </w:t>
      </w:r>
      <w:r w:rsidRPr="008E55C6">
        <w:rPr>
          <w:color w:val="FF0000"/>
          <w:sz w:val="14"/>
        </w:rPr>
        <w:lastRenderedPageBreak/>
        <w:t>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EC12282" w14:textId="77777777" w:rsidR="00BA7252" w:rsidRPr="008E55C6" w:rsidRDefault="00BA7252" w:rsidP="00BA7252">
      <w:pPr>
        <w:spacing w:line="276" w:lineRule="auto"/>
        <w:rPr>
          <w:color w:val="FF0000"/>
          <w:sz w:val="14"/>
        </w:rPr>
      </w:pPr>
      <w:r w:rsidRPr="008E55C6">
        <w:rPr>
          <w:color w:val="FF0000"/>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E55C6">
        <w:rPr>
          <w:b/>
          <w:bCs/>
          <w:color w:val="FF0000"/>
          <w:szCs w:val="22"/>
          <w:highlight w:val="green"/>
          <w:u w:val="single"/>
        </w:rPr>
        <w:t>emissions</w:t>
      </w:r>
      <w:r w:rsidRPr="008E55C6">
        <w:rPr>
          <w:b/>
          <w:bCs/>
          <w:color w:val="FF0000"/>
          <w:szCs w:val="22"/>
          <w:u w:val="single"/>
        </w:rPr>
        <w:t xml:space="preserve"> of greenhouse gases and air pollutants </w:t>
      </w:r>
      <w:r w:rsidRPr="008E55C6">
        <w:rPr>
          <w:b/>
          <w:bCs/>
          <w:color w:val="FF0000"/>
          <w:szCs w:val="22"/>
          <w:highlight w:val="green"/>
          <w:u w:val="single"/>
        </w:rPr>
        <w:t>can be decoupled from economic growth</w:t>
      </w:r>
      <w:r w:rsidRPr="008E55C6">
        <w:rPr>
          <w:color w:val="FF0000"/>
          <w:sz w:val="14"/>
        </w:rPr>
        <w:t xml:space="preserve">. Another favorable sign is that </w:t>
      </w:r>
      <w:r w:rsidRPr="008E55C6">
        <w:rPr>
          <w:b/>
          <w:bCs/>
          <w:color w:val="FF0000"/>
          <w:szCs w:val="22"/>
          <w:highlight w:val="green"/>
          <w:u w:val="single"/>
        </w:rPr>
        <w:t>growth rates of</w:t>
      </w:r>
      <w:r w:rsidRPr="008E55C6">
        <w:rPr>
          <w:b/>
          <w:bCs/>
          <w:color w:val="FF0000"/>
          <w:szCs w:val="22"/>
          <w:u w:val="single"/>
        </w:rPr>
        <w:t xml:space="preserve"> worldwide </w:t>
      </w:r>
      <w:r w:rsidRPr="008E55C6">
        <w:rPr>
          <w:b/>
          <w:bCs/>
          <w:color w:val="FF0000"/>
          <w:szCs w:val="22"/>
          <w:highlight w:val="green"/>
          <w:u w:val="single"/>
        </w:rPr>
        <w:t>carbon emissions have reduced</w:t>
      </w:r>
      <w:r w:rsidRPr="008E55C6">
        <w:rPr>
          <w:b/>
          <w:bCs/>
          <w:color w:val="FF0000"/>
          <w:szCs w:val="22"/>
          <w:u w:val="single"/>
        </w:rPr>
        <w:t xml:space="preserve"> from 2.9% per year during the first decade of this century </w:t>
      </w:r>
      <w:r w:rsidRPr="008E55C6">
        <w:rPr>
          <w:b/>
          <w:bCs/>
          <w:color w:val="FF0000"/>
          <w:szCs w:val="22"/>
          <w:highlight w:val="green"/>
          <w:u w:val="single"/>
        </w:rPr>
        <w:t>to</w:t>
      </w:r>
      <w:r w:rsidRPr="008E55C6">
        <w:rPr>
          <w:b/>
          <w:bCs/>
          <w:color w:val="FF0000"/>
          <w:szCs w:val="22"/>
          <w:u w:val="single"/>
        </w:rPr>
        <w:t xml:space="preserve"> 1.3% from 2011 to 2014 and </w:t>
      </w:r>
      <w:r w:rsidRPr="008E55C6">
        <w:rPr>
          <w:b/>
          <w:bCs/>
          <w:color w:val="FF0000"/>
          <w:szCs w:val="22"/>
          <w:highlight w:val="green"/>
          <w:u w:val="single"/>
        </w:rPr>
        <w:t>near zero growth rates</w:t>
      </w:r>
      <w:r w:rsidRPr="008E55C6">
        <w:rPr>
          <w:b/>
          <w:bCs/>
          <w:color w:val="FF0000"/>
          <w:szCs w:val="22"/>
          <w:u w:val="single"/>
        </w:rPr>
        <w:t xml:space="preserve"> during the last few years</w:t>
      </w:r>
      <w:r w:rsidRPr="008E55C6">
        <w:rPr>
          <w:b/>
          <w:bCs/>
          <w:color w:val="FF0000"/>
          <w:szCs w:val="22"/>
        </w:rPr>
        <w:t xml:space="preserve">. </w:t>
      </w:r>
      <w:r w:rsidRPr="008E55C6">
        <w:rPr>
          <w:b/>
          <w:bCs/>
          <w:color w:val="FF0000"/>
          <w:szCs w:val="22"/>
          <w:u w:val="single"/>
        </w:rPr>
        <w:t>The carbon emission curve is bending, but we have a long way to go and very little time for achieving carbon neutrality</w:t>
      </w:r>
      <w:r w:rsidRPr="008E55C6">
        <w:rPr>
          <w:color w:val="FF0000"/>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2559DFC" w14:textId="77777777" w:rsidR="00BA7252" w:rsidRPr="008E55C6" w:rsidRDefault="00BA7252" w:rsidP="00BA7252">
      <w:pPr>
        <w:spacing w:line="276" w:lineRule="auto"/>
        <w:rPr>
          <w:color w:val="FF0000"/>
          <w:sz w:val="14"/>
          <w:szCs w:val="14"/>
        </w:rPr>
      </w:pPr>
      <w:r w:rsidRPr="008E55C6">
        <w:rPr>
          <w:color w:val="FF0000"/>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99A8E55" w14:textId="77777777" w:rsidR="00BA7252" w:rsidRPr="008E55C6" w:rsidRDefault="00BA7252" w:rsidP="00BA7252">
      <w:pPr>
        <w:spacing w:line="276" w:lineRule="auto"/>
        <w:rPr>
          <w:color w:val="FF0000"/>
          <w:sz w:val="14"/>
        </w:rPr>
      </w:pPr>
      <w:r w:rsidRPr="008E55C6">
        <w:rPr>
          <w:b/>
          <w:bCs/>
          <w:color w:val="FF0000"/>
          <w:szCs w:val="22"/>
          <w:highlight w:val="green"/>
          <w:u w:val="single"/>
        </w:rPr>
        <w:t>The climate has already warmed by 1°C.</w:t>
      </w:r>
      <w:r w:rsidRPr="008E55C6">
        <w:rPr>
          <w:b/>
          <w:bCs/>
          <w:color w:val="FF0000"/>
          <w:szCs w:val="22"/>
          <w:u w:val="single"/>
        </w:rPr>
        <w:t xml:space="preserve"> The problem is running ahead of us, </w:t>
      </w:r>
      <w:r w:rsidRPr="008E55C6">
        <w:rPr>
          <w:b/>
          <w:bCs/>
          <w:color w:val="FF0000"/>
          <w:szCs w:val="22"/>
          <w:highlight w:val="green"/>
          <w:u w:val="single"/>
        </w:rPr>
        <w:t>and under current trends we</w:t>
      </w:r>
      <w:r w:rsidRPr="008E55C6">
        <w:rPr>
          <w:b/>
          <w:bCs/>
          <w:color w:val="FF0000"/>
          <w:szCs w:val="22"/>
          <w:u w:val="single"/>
        </w:rPr>
        <w:t xml:space="preserve"> </w:t>
      </w:r>
      <w:r w:rsidRPr="008E55C6">
        <w:rPr>
          <w:b/>
          <w:bCs/>
          <w:color w:val="FF0000"/>
          <w:szCs w:val="22"/>
          <w:highlight w:val="green"/>
          <w:u w:val="single"/>
        </w:rPr>
        <w:t>will</w:t>
      </w:r>
      <w:r w:rsidRPr="008E55C6">
        <w:rPr>
          <w:b/>
          <w:bCs/>
          <w:color w:val="FF0000"/>
          <w:szCs w:val="22"/>
          <w:u w:val="single"/>
        </w:rPr>
        <w:t xml:space="preserve"> likely reach 1.5°C in the next fifteen years and </w:t>
      </w:r>
      <w:r w:rsidRPr="008E55C6">
        <w:rPr>
          <w:b/>
          <w:bCs/>
          <w:color w:val="FF0000"/>
          <w:szCs w:val="22"/>
          <w:highlight w:val="green"/>
          <w:u w:val="single"/>
        </w:rPr>
        <w:t xml:space="preserve">surpass </w:t>
      </w:r>
      <w:r w:rsidRPr="008E55C6">
        <w:rPr>
          <w:b/>
          <w:bCs/>
          <w:color w:val="FF0000"/>
          <w:szCs w:val="22"/>
          <w:u w:val="single"/>
        </w:rPr>
        <w:t xml:space="preserve">the </w:t>
      </w:r>
      <w:r w:rsidRPr="008E55C6">
        <w:rPr>
          <w:b/>
          <w:bCs/>
          <w:color w:val="FF0000"/>
          <w:szCs w:val="22"/>
          <w:highlight w:val="green"/>
          <w:u w:val="single"/>
        </w:rPr>
        <w:t>2°C</w:t>
      </w:r>
      <w:r w:rsidRPr="008E55C6">
        <w:rPr>
          <w:b/>
          <w:bCs/>
          <w:color w:val="FF0000"/>
          <w:szCs w:val="22"/>
          <w:u w:val="single"/>
        </w:rPr>
        <w:t xml:space="preserve"> guardrail </w:t>
      </w:r>
      <w:r w:rsidRPr="008E55C6">
        <w:rPr>
          <w:b/>
          <w:bCs/>
          <w:color w:val="FF0000"/>
          <w:szCs w:val="22"/>
          <w:highlight w:val="green"/>
          <w:u w:val="single"/>
        </w:rPr>
        <w:t>by mid-century</w:t>
      </w:r>
      <w:r w:rsidRPr="008E55C6">
        <w:rPr>
          <w:b/>
          <w:bCs/>
          <w:color w:val="FF0000"/>
          <w:szCs w:val="22"/>
          <w:u w:val="single"/>
        </w:rPr>
        <w:t xml:space="preserve"> </w:t>
      </w:r>
      <w:r w:rsidRPr="008E55C6">
        <w:rPr>
          <w:b/>
          <w:bCs/>
          <w:color w:val="FF0000"/>
          <w:szCs w:val="22"/>
          <w:highlight w:val="green"/>
          <w:u w:val="single"/>
        </w:rPr>
        <w:t>with a 50% probability of reaching 4°C by end of century</w:t>
      </w:r>
      <w:r w:rsidRPr="008E55C6">
        <w:rPr>
          <w:color w:val="FF0000"/>
          <w:sz w:val="14"/>
        </w:rPr>
        <w:t xml:space="preserve">. Warming </w:t>
      </w:r>
      <w:proofErr w:type="gramStart"/>
      <w:r w:rsidRPr="008E55C6">
        <w:rPr>
          <w:color w:val="FF0000"/>
          <w:sz w:val="14"/>
        </w:rPr>
        <w:t>in excess of</w:t>
      </w:r>
      <w:proofErr w:type="gramEnd"/>
      <w:r w:rsidRPr="008E55C6">
        <w:rPr>
          <w:color w:val="FF0000"/>
          <w:sz w:val="14"/>
        </w:rPr>
        <w:t xml:space="preserve"> 3°C is likely to be a global catastrophe for three major reasons:</w:t>
      </w:r>
    </w:p>
    <w:p w14:paraId="39533F27" w14:textId="77777777" w:rsidR="00BA7252" w:rsidRPr="008E55C6" w:rsidRDefault="00BA7252" w:rsidP="00BA7252">
      <w:pPr>
        <w:spacing w:line="276" w:lineRule="auto"/>
        <w:rPr>
          <w:b/>
          <w:bCs/>
          <w:color w:val="FF0000"/>
          <w:szCs w:val="22"/>
        </w:rPr>
      </w:pPr>
      <w:r w:rsidRPr="008E55C6">
        <w:rPr>
          <w:color w:val="FF0000"/>
          <w:sz w:val="14"/>
        </w:rPr>
        <w:t xml:space="preserve">• </w:t>
      </w:r>
      <w:r w:rsidRPr="008E55C6">
        <w:rPr>
          <w:b/>
          <w:bCs/>
          <w:color w:val="FF0000"/>
          <w:szCs w:val="22"/>
          <w:highlight w:val="green"/>
          <w:u w:val="single"/>
        </w:rPr>
        <w:t>Warming</w:t>
      </w:r>
      <w:r w:rsidRPr="008E55C6">
        <w:rPr>
          <w:b/>
          <w:bCs/>
          <w:color w:val="FF0000"/>
          <w:szCs w:val="22"/>
          <w:u w:val="single"/>
        </w:rPr>
        <w:t xml:space="preserve"> in the range of 3°C to 5°C is suggested as the threshold for several tipping points in the physical and geochemical systems; a warming </w:t>
      </w:r>
      <w:r w:rsidRPr="008E55C6">
        <w:rPr>
          <w:b/>
          <w:bCs/>
          <w:color w:val="FF0000"/>
          <w:szCs w:val="22"/>
          <w:highlight w:val="green"/>
          <w:u w:val="single"/>
        </w:rPr>
        <w:t>of</w:t>
      </w:r>
      <w:r w:rsidRPr="008E55C6">
        <w:rPr>
          <w:b/>
          <w:bCs/>
          <w:color w:val="FF0000"/>
          <w:szCs w:val="22"/>
          <w:u w:val="single"/>
        </w:rPr>
        <w:t xml:space="preserve"> about </w:t>
      </w:r>
      <w:r w:rsidRPr="008E55C6">
        <w:rPr>
          <w:b/>
          <w:bCs/>
          <w:color w:val="FF0000"/>
          <w:szCs w:val="22"/>
          <w:highlight w:val="green"/>
          <w:u w:val="single"/>
        </w:rPr>
        <w:t>3°C has a probability of over 40% to cross</w:t>
      </w:r>
      <w:r w:rsidRPr="008E55C6">
        <w:rPr>
          <w:b/>
          <w:bCs/>
          <w:color w:val="FF0000"/>
          <w:szCs w:val="22"/>
          <w:u w:val="single"/>
        </w:rPr>
        <w:t xml:space="preserve"> over </w:t>
      </w:r>
      <w:r w:rsidRPr="008E55C6">
        <w:rPr>
          <w:b/>
          <w:bCs/>
          <w:color w:val="FF0000"/>
          <w:szCs w:val="22"/>
          <w:highlight w:val="green"/>
          <w:u w:val="single"/>
        </w:rPr>
        <w:t>multiple tipping points, while</w:t>
      </w:r>
      <w:r w:rsidRPr="008E55C6">
        <w:rPr>
          <w:b/>
          <w:bCs/>
          <w:color w:val="FF0000"/>
          <w:szCs w:val="22"/>
          <w:u w:val="single"/>
        </w:rPr>
        <w:t xml:space="preserve"> a warming close to </w:t>
      </w:r>
      <w:r w:rsidRPr="008E55C6">
        <w:rPr>
          <w:b/>
          <w:bCs/>
          <w:color w:val="FF0000"/>
          <w:szCs w:val="22"/>
          <w:highlight w:val="green"/>
          <w:u w:val="single"/>
        </w:rPr>
        <w:t>5°C increases it to nearly 90</w:t>
      </w:r>
      <w:r w:rsidRPr="008E55C6">
        <w:rPr>
          <w:b/>
          <w:bCs/>
          <w:color w:val="FF0000"/>
          <w:szCs w:val="22"/>
          <w:u w:val="single"/>
        </w:rPr>
        <w:t>%, compared with a baseline warming of less than 1.5°C, which has only just over a 10% probability of exceeding any tipping point.</w:t>
      </w:r>
    </w:p>
    <w:p w14:paraId="49AA80C7" w14:textId="77777777" w:rsidR="00BA7252" w:rsidRPr="008E55C6" w:rsidRDefault="00BA7252" w:rsidP="00BA7252">
      <w:pPr>
        <w:spacing w:line="276" w:lineRule="auto"/>
        <w:rPr>
          <w:color w:val="FF0000"/>
          <w:sz w:val="14"/>
        </w:rPr>
      </w:pPr>
      <w:r w:rsidRPr="008E55C6">
        <w:rPr>
          <w:b/>
          <w:bCs/>
          <w:color w:val="FF0000"/>
          <w:szCs w:val="22"/>
        </w:rPr>
        <w:t xml:space="preserve">• </w:t>
      </w:r>
      <w:r w:rsidRPr="008E55C6">
        <w:rPr>
          <w:b/>
          <w:bCs/>
          <w:color w:val="FF0000"/>
          <w:szCs w:val="22"/>
          <w:u w:val="single"/>
        </w:rPr>
        <w:t xml:space="preserve">Health effects of such warming are emerging as a major if not dominant source of concern. Warming of </w:t>
      </w:r>
      <w:r w:rsidRPr="008E55C6">
        <w:rPr>
          <w:b/>
          <w:bCs/>
          <w:color w:val="FF0000"/>
          <w:szCs w:val="22"/>
          <w:highlight w:val="green"/>
          <w:u w:val="single"/>
        </w:rPr>
        <w:t>4°C or more will expose</w:t>
      </w:r>
      <w:r w:rsidRPr="008E55C6">
        <w:rPr>
          <w:b/>
          <w:bCs/>
          <w:color w:val="FF0000"/>
          <w:szCs w:val="22"/>
          <w:u w:val="single"/>
        </w:rPr>
        <w:t xml:space="preserve"> </w:t>
      </w:r>
      <w:r w:rsidRPr="008E55C6">
        <w:rPr>
          <w:b/>
          <w:bCs/>
          <w:color w:val="FF0000"/>
          <w:szCs w:val="22"/>
          <w:highlight w:val="green"/>
          <w:u w:val="single"/>
        </w:rPr>
        <w:t xml:space="preserve">more than </w:t>
      </w:r>
      <w:r w:rsidRPr="008E55C6">
        <w:rPr>
          <w:b/>
          <w:bCs/>
          <w:color w:val="FF0000"/>
          <w:szCs w:val="22"/>
          <w:u w:val="single"/>
        </w:rPr>
        <w:t xml:space="preserve">70% of the population, </w:t>
      </w:r>
      <w:proofErr w:type="gramStart"/>
      <w:r w:rsidRPr="008E55C6">
        <w:rPr>
          <w:b/>
          <w:bCs/>
          <w:color w:val="FF0000"/>
          <w:szCs w:val="22"/>
          <w:u w:val="single"/>
        </w:rPr>
        <w:t>i.e.</w:t>
      </w:r>
      <w:proofErr w:type="gramEnd"/>
      <w:r w:rsidRPr="008E55C6">
        <w:rPr>
          <w:b/>
          <w:bCs/>
          <w:color w:val="FF0000"/>
          <w:szCs w:val="22"/>
          <w:u w:val="single"/>
        </w:rPr>
        <w:t xml:space="preserve"> about </w:t>
      </w:r>
      <w:r w:rsidRPr="008E55C6">
        <w:rPr>
          <w:b/>
          <w:bCs/>
          <w:color w:val="FF0000"/>
          <w:szCs w:val="22"/>
          <w:highlight w:val="green"/>
          <w:u w:val="single"/>
        </w:rPr>
        <w:t>7 billion</w:t>
      </w:r>
      <w:r w:rsidRPr="008E55C6">
        <w:rPr>
          <w:b/>
          <w:bCs/>
          <w:color w:val="FF0000"/>
          <w:szCs w:val="22"/>
          <w:u w:val="single"/>
        </w:rPr>
        <w:t xml:space="preserve"> by the end of the century, </w:t>
      </w:r>
      <w:r w:rsidRPr="008E55C6">
        <w:rPr>
          <w:b/>
          <w:bCs/>
          <w:color w:val="FF0000"/>
          <w:szCs w:val="22"/>
          <w:highlight w:val="green"/>
          <w:u w:val="single"/>
        </w:rPr>
        <w:t>to deadly heat stress and</w:t>
      </w:r>
      <w:r w:rsidRPr="008E55C6">
        <w:rPr>
          <w:b/>
          <w:bCs/>
          <w:color w:val="FF0000"/>
          <w:szCs w:val="22"/>
          <w:u w:val="single"/>
        </w:rPr>
        <w:t xml:space="preserve"> expose about 2.4 billion to </w:t>
      </w:r>
      <w:r w:rsidRPr="008E55C6">
        <w:rPr>
          <w:b/>
          <w:bCs/>
          <w:color w:val="FF0000"/>
          <w:szCs w:val="22"/>
          <w:highlight w:val="green"/>
          <w:u w:val="single"/>
        </w:rPr>
        <w:t>vector borne diseases</w:t>
      </w:r>
      <w:r w:rsidRPr="008E55C6">
        <w:rPr>
          <w:b/>
          <w:bCs/>
          <w:color w:val="FF0000"/>
          <w:szCs w:val="22"/>
          <w:u w:val="single"/>
        </w:rPr>
        <w:t xml:space="preserve"> such as Dengue, </w:t>
      </w:r>
      <w:proofErr w:type="spellStart"/>
      <w:r w:rsidRPr="008E55C6">
        <w:rPr>
          <w:b/>
          <w:bCs/>
          <w:color w:val="FF0000"/>
          <w:szCs w:val="22"/>
          <w:u w:val="single"/>
        </w:rPr>
        <w:t>Chikengunya</w:t>
      </w:r>
      <w:proofErr w:type="spellEnd"/>
      <w:r w:rsidRPr="008E55C6">
        <w:rPr>
          <w:b/>
          <w:bCs/>
          <w:color w:val="FF0000"/>
          <w:szCs w:val="22"/>
          <w:u w:val="single"/>
        </w:rPr>
        <w:t>, and Zika virus among others</w:t>
      </w:r>
      <w:r w:rsidRPr="008E55C6">
        <w:rPr>
          <w:color w:val="FF0000"/>
          <w:sz w:val="14"/>
        </w:rPr>
        <w:t xml:space="preserve">. Ecologists and paleontologists have proposed that warming in excess of 3°C, accompanied by increased acidity of the oceans by the buildup of </w:t>
      </w:r>
      <w:proofErr w:type="gramStart"/>
      <w:r w:rsidRPr="008E55C6">
        <w:rPr>
          <w:color w:val="FF0000"/>
          <w:sz w:val="14"/>
        </w:rPr>
        <w:t>CO2 ,</w:t>
      </w:r>
      <w:proofErr w:type="gramEnd"/>
      <w:r w:rsidRPr="008E55C6">
        <w:rPr>
          <w:color w:val="FF0000"/>
          <w:sz w:val="14"/>
        </w:rPr>
        <w:t xml:space="preserve"> can become a major causal factor for exposing more than 50% of all species to extinction. 20% of species are in danger of extinction now due to population, habitat destruction, and climate change.</w:t>
      </w:r>
    </w:p>
    <w:p w14:paraId="2D1B2251" w14:textId="77777777" w:rsidR="00BA7252" w:rsidRPr="008E55C6" w:rsidRDefault="00BA7252" w:rsidP="00BA7252">
      <w:pPr>
        <w:spacing w:line="276" w:lineRule="auto"/>
        <w:rPr>
          <w:b/>
          <w:bCs/>
          <w:iCs/>
          <w:color w:val="FF0000"/>
          <w:szCs w:val="22"/>
          <w:u w:val="single"/>
          <w:bdr w:val="single" w:sz="18" w:space="0" w:color="auto"/>
        </w:rPr>
      </w:pPr>
      <w:r w:rsidRPr="008E55C6">
        <w:rPr>
          <w:color w:val="FF0000"/>
          <w:sz w:val="14"/>
        </w:rPr>
        <w:t xml:space="preserve">The good news is that </w:t>
      </w:r>
      <w:r w:rsidRPr="008E55C6">
        <w:rPr>
          <w:b/>
          <w:bCs/>
          <w:color w:val="FF0000"/>
          <w:szCs w:val="22"/>
          <w:highlight w:val="green"/>
          <w:u w:val="single"/>
        </w:rPr>
        <w:t>there may still be time to avert</w:t>
      </w:r>
      <w:r w:rsidRPr="008E55C6">
        <w:rPr>
          <w:b/>
          <w:bCs/>
          <w:color w:val="FF0000"/>
          <w:szCs w:val="22"/>
          <w:u w:val="single"/>
        </w:rPr>
        <w:t xml:space="preserve"> such </w:t>
      </w:r>
      <w:r w:rsidRPr="008E55C6">
        <w:rPr>
          <w:b/>
          <w:bCs/>
          <w:color w:val="FF0000"/>
          <w:szCs w:val="22"/>
          <w:highlight w:val="green"/>
          <w:u w:val="single"/>
        </w:rPr>
        <w:t>catastrophic changes</w:t>
      </w:r>
      <w:r w:rsidRPr="008E55C6">
        <w:rPr>
          <w:color w:val="FF0000"/>
          <w:sz w:val="14"/>
        </w:rPr>
        <w:t xml:space="preserve">. The Paris Agreement and </w:t>
      </w:r>
      <w:r w:rsidRPr="008E55C6">
        <w:rPr>
          <w:b/>
          <w:bCs/>
          <w:color w:val="FF0000"/>
          <w:szCs w:val="22"/>
          <w:u w:val="single"/>
        </w:rPr>
        <w:t xml:space="preserve">supporting climate </w:t>
      </w:r>
      <w:r w:rsidRPr="008E55C6">
        <w:rPr>
          <w:b/>
          <w:bCs/>
          <w:color w:val="FF0000"/>
          <w:szCs w:val="22"/>
          <w:highlight w:val="green"/>
          <w:u w:val="single"/>
        </w:rPr>
        <w:t>policies must be strengthened substantially within the next five years</w:t>
      </w:r>
      <w:r w:rsidRPr="008E55C6">
        <w:rPr>
          <w:b/>
          <w:bCs/>
          <w:color w:val="FF0000"/>
          <w:szCs w:val="22"/>
          <w:u w:val="single"/>
        </w:rPr>
        <w:t xml:space="preserve"> to bend the emissions curve down faster, stabilize climate, and prevent </w:t>
      </w:r>
      <w:r w:rsidRPr="008E55C6">
        <w:rPr>
          <w:b/>
          <w:bCs/>
          <w:color w:val="FF0000"/>
          <w:szCs w:val="22"/>
          <w:highlight w:val="green"/>
          <w:u w:val="single"/>
        </w:rPr>
        <w:t>catastrophic warming</w:t>
      </w:r>
      <w:r w:rsidRPr="008E55C6">
        <w:rPr>
          <w:color w:val="FF0000"/>
          <w:sz w:val="14"/>
        </w:rPr>
        <w:t xml:space="preserve">. To the extent those efforts fall short, societies and </w:t>
      </w:r>
      <w:r w:rsidRPr="008E55C6">
        <w:rPr>
          <w:b/>
          <w:bCs/>
          <w:color w:val="FF0000"/>
          <w:szCs w:val="22"/>
          <w:u w:val="single"/>
        </w:rPr>
        <w:t xml:space="preserve">ecosystems will be forced to contend with substantial needs for </w:t>
      </w:r>
      <w:r w:rsidRPr="008E55C6">
        <w:rPr>
          <w:b/>
          <w:bCs/>
          <w:color w:val="FF0000"/>
          <w:szCs w:val="22"/>
          <w:highlight w:val="green"/>
          <w:u w:val="single"/>
        </w:rPr>
        <w:t>adaptation</w:t>
      </w:r>
      <w:r w:rsidRPr="008E55C6">
        <w:rPr>
          <w:b/>
          <w:bCs/>
          <w:color w:val="FF0000"/>
          <w:szCs w:val="22"/>
          <w:u w:val="single"/>
        </w:rPr>
        <w:t xml:space="preserve">—a burden that </w:t>
      </w:r>
      <w:r w:rsidRPr="008E55C6">
        <w:rPr>
          <w:b/>
          <w:bCs/>
          <w:color w:val="FF0000"/>
          <w:szCs w:val="22"/>
          <w:highlight w:val="green"/>
          <w:u w:val="single"/>
        </w:rPr>
        <w:t xml:space="preserve">will fall </w:t>
      </w:r>
      <w:r w:rsidRPr="008E55C6">
        <w:rPr>
          <w:b/>
          <w:bCs/>
          <w:iCs/>
          <w:color w:val="FF0000"/>
          <w:szCs w:val="22"/>
          <w:highlight w:val="green"/>
          <w:u w:val="single"/>
          <w:bdr w:val="single" w:sz="18" w:space="0" w:color="auto"/>
        </w:rPr>
        <w:t>disproportionately on the poorest three billion</w:t>
      </w:r>
    </w:p>
    <w:p w14:paraId="050056F8" w14:textId="77777777" w:rsidR="00BA7252" w:rsidRPr="008E55C6" w:rsidRDefault="00BA7252" w:rsidP="00BA7252">
      <w:pPr>
        <w:spacing w:line="276" w:lineRule="auto"/>
        <w:rPr>
          <w:b/>
          <w:bCs/>
          <w:iCs/>
          <w:color w:val="FF0000"/>
          <w:szCs w:val="22"/>
          <w:u w:val="single"/>
          <w:bdr w:val="single" w:sz="18" w:space="0" w:color="auto"/>
        </w:rPr>
      </w:pPr>
    </w:p>
    <w:p w14:paraId="79151DE4" w14:textId="77777777" w:rsidR="00BA7252" w:rsidRPr="008E55C6" w:rsidRDefault="00BA7252" w:rsidP="00BA7252">
      <w:pPr>
        <w:spacing w:line="276" w:lineRule="auto"/>
        <w:rPr>
          <w:b/>
          <w:bCs/>
          <w:iCs/>
          <w:color w:val="FF0000"/>
          <w:szCs w:val="22"/>
          <w:u w:val="single"/>
          <w:bdr w:val="single" w:sz="18" w:space="0" w:color="auto"/>
        </w:rPr>
      </w:pPr>
    </w:p>
    <w:p w14:paraId="3A289DB4" w14:textId="77777777" w:rsidR="00BA7252" w:rsidRPr="008E55C6" w:rsidRDefault="00BA7252" w:rsidP="00BA7252">
      <w:pPr>
        <w:spacing w:line="276" w:lineRule="auto"/>
        <w:rPr>
          <w:b/>
          <w:bCs/>
          <w:iCs/>
          <w:color w:val="FF0000"/>
          <w:szCs w:val="22"/>
          <w:u w:val="single"/>
          <w:bdr w:val="single" w:sz="18" w:space="0" w:color="auto"/>
        </w:rPr>
      </w:pPr>
    </w:p>
    <w:p w14:paraId="4336CF31" w14:textId="77777777" w:rsidR="00BA7252" w:rsidRPr="008E55C6" w:rsidRDefault="00BA7252" w:rsidP="00BA7252">
      <w:pPr>
        <w:spacing w:line="276" w:lineRule="auto"/>
        <w:rPr>
          <w:b/>
          <w:bCs/>
          <w:iCs/>
          <w:color w:val="FF0000"/>
          <w:szCs w:val="22"/>
          <w:u w:val="single"/>
          <w:bdr w:val="single" w:sz="18" w:space="0" w:color="auto"/>
        </w:rPr>
      </w:pPr>
    </w:p>
    <w:p w14:paraId="28B76B9C" w14:textId="77777777" w:rsidR="00BA7252" w:rsidRPr="008E55C6" w:rsidRDefault="00BA7252" w:rsidP="00BA7252">
      <w:pPr>
        <w:spacing w:line="276" w:lineRule="auto"/>
        <w:rPr>
          <w:b/>
          <w:bCs/>
          <w:iCs/>
          <w:color w:val="FF0000"/>
          <w:szCs w:val="22"/>
          <w:u w:val="single"/>
          <w:bdr w:val="single" w:sz="18" w:space="0" w:color="auto"/>
        </w:rPr>
      </w:pPr>
    </w:p>
    <w:p w14:paraId="1FA80D3A" w14:textId="77777777" w:rsidR="00BA7252" w:rsidRPr="008E55C6" w:rsidRDefault="00BA7252" w:rsidP="00BA7252">
      <w:pPr>
        <w:spacing w:line="276" w:lineRule="auto"/>
        <w:rPr>
          <w:b/>
          <w:bCs/>
          <w:color w:val="FF0000"/>
          <w:szCs w:val="22"/>
        </w:rPr>
      </w:pPr>
      <w:r w:rsidRPr="008E55C6">
        <w:rPr>
          <w:b/>
          <w:bCs/>
          <w:color w:val="FF0000"/>
          <w:szCs w:val="22"/>
          <w:u w:val="single"/>
        </w:rPr>
        <w:t xml:space="preserve"> who are least responsible for causing the climate change </w:t>
      </w:r>
      <w:proofErr w:type="gramStart"/>
      <w:r w:rsidRPr="008E55C6">
        <w:rPr>
          <w:b/>
          <w:bCs/>
          <w:color w:val="FF0000"/>
          <w:szCs w:val="22"/>
          <w:u w:val="single"/>
        </w:rPr>
        <w:t>problem</w:t>
      </w:r>
      <w:r w:rsidRPr="008E55C6">
        <w:rPr>
          <w:b/>
          <w:bCs/>
          <w:color w:val="FF0000"/>
          <w:szCs w:val="22"/>
        </w:rPr>
        <w:t>.</w:t>
      </w:r>
      <w:proofErr w:type="gramEnd"/>
    </w:p>
    <w:p w14:paraId="0D101D79" w14:textId="77777777" w:rsidR="00BA7252" w:rsidRPr="008E55C6" w:rsidRDefault="00BA7252" w:rsidP="00BA7252">
      <w:pPr>
        <w:spacing w:line="276" w:lineRule="auto"/>
        <w:rPr>
          <w:color w:val="FF0000"/>
          <w:sz w:val="14"/>
          <w:szCs w:val="14"/>
        </w:rPr>
      </w:pPr>
      <w:r w:rsidRPr="008E55C6">
        <w:rPr>
          <w:color w:val="FF0000"/>
          <w:sz w:val="14"/>
          <w:szCs w:val="14"/>
        </w:rPr>
        <w:lastRenderedPageBreak/>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3E4775A9" w14:textId="77777777" w:rsidR="00BA7252" w:rsidRPr="008E55C6" w:rsidRDefault="00BA7252" w:rsidP="00BA7252">
      <w:pPr>
        <w:spacing w:line="276" w:lineRule="auto"/>
        <w:rPr>
          <w:color w:val="FF0000"/>
          <w:sz w:val="14"/>
          <w:szCs w:val="14"/>
        </w:rPr>
      </w:pPr>
      <w:r w:rsidRPr="008E55C6">
        <w:rPr>
          <w:color w:val="FF0000"/>
          <w:sz w:val="14"/>
          <w:szCs w:val="14"/>
        </w:rPr>
        <w:t xml:space="preserve">For the second building block, numerous subnational and city scale climate action plans </w:t>
      </w:r>
      <w:proofErr w:type="gramStart"/>
      <w:r w:rsidRPr="008E55C6">
        <w:rPr>
          <w:color w:val="FF0000"/>
          <w:sz w:val="14"/>
          <w:szCs w:val="14"/>
        </w:rPr>
        <w:t>have to</w:t>
      </w:r>
      <w:proofErr w:type="gramEnd"/>
      <w:r w:rsidRPr="008E55C6">
        <w:rPr>
          <w:color w:val="FF0000"/>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679B1E7" w14:textId="77777777" w:rsidR="00BA7252" w:rsidRPr="008E55C6" w:rsidRDefault="00BA7252" w:rsidP="00BA7252">
      <w:pPr>
        <w:spacing w:line="276" w:lineRule="auto"/>
        <w:rPr>
          <w:color w:val="FF0000"/>
          <w:sz w:val="14"/>
          <w:szCs w:val="14"/>
        </w:rPr>
      </w:pPr>
      <w:r w:rsidRPr="008E55C6">
        <w:rPr>
          <w:color w:val="FF0000"/>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8E55C6">
        <w:rPr>
          <w:color w:val="FF0000"/>
          <w:sz w:val="14"/>
          <w:szCs w:val="14"/>
        </w:rPr>
        <w:t>renewables</w:t>
      </w:r>
      <w:proofErr w:type="spellEnd"/>
      <w:r w:rsidRPr="008E55C6">
        <w:rPr>
          <w:color w:val="FF0000"/>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8E55C6">
        <w:rPr>
          <w:color w:val="FF0000"/>
          <w:sz w:val="14"/>
          <w:szCs w:val="14"/>
        </w:rPr>
        <w:t>key way</w:t>
      </w:r>
      <w:proofErr w:type="gramEnd"/>
      <w:r w:rsidRPr="008E55C6">
        <w:rPr>
          <w:color w:val="FF0000"/>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5AADF22" w14:textId="77777777" w:rsidR="00BA7252" w:rsidRPr="008E55C6" w:rsidRDefault="00BA7252" w:rsidP="00BA7252">
      <w:pPr>
        <w:spacing w:line="276" w:lineRule="auto"/>
        <w:rPr>
          <w:color w:val="FF0000"/>
          <w:sz w:val="14"/>
          <w:szCs w:val="14"/>
        </w:rPr>
      </w:pPr>
      <w:r w:rsidRPr="008E55C6">
        <w:rPr>
          <w:color w:val="FF0000"/>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8E55C6">
        <w:rPr>
          <w:color w:val="FF0000"/>
          <w:sz w:val="14"/>
          <w:szCs w:val="14"/>
        </w:rPr>
        <w:t>selfreinforcing</w:t>
      </w:r>
      <w:proofErr w:type="spellEnd"/>
      <w:r w:rsidRPr="008E55C6">
        <w:rPr>
          <w:color w:val="FF0000"/>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73EEAA0" w14:textId="77777777" w:rsidR="00BA7252" w:rsidRPr="008E55C6" w:rsidRDefault="00BA7252" w:rsidP="00BA7252">
      <w:pPr>
        <w:spacing w:line="276" w:lineRule="auto"/>
        <w:rPr>
          <w:color w:val="FF0000"/>
          <w:sz w:val="14"/>
        </w:rPr>
      </w:pPr>
      <w:r w:rsidRPr="008E55C6">
        <w:rPr>
          <w:color w:val="FF0000"/>
          <w:sz w:val="14"/>
        </w:rPr>
        <w:t>Where Do We Go from Here?</w:t>
      </w:r>
    </w:p>
    <w:p w14:paraId="23BBDCB6" w14:textId="77777777" w:rsidR="00BA7252" w:rsidRPr="008E55C6" w:rsidRDefault="00BA7252" w:rsidP="00BA7252">
      <w:pPr>
        <w:spacing w:line="276" w:lineRule="auto"/>
        <w:rPr>
          <w:color w:val="FF0000"/>
          <w:sz w:val="14"/>
        </w:rPr>
      </w:pPr>
      <w:r w:rsidRPr="008E55C6">
        <w:rPr>
          <w:b/>
          <w:bCs/>
          <w:color w:val="FF0000"/>
          <w:szCs w:val="22"/>
          <w:u w:val="single"/>
        </w:rPr>
        <w:t xml:space="preserve">A massive effort will be needed </w:t>
      </w:r>
      <w:r w:rsidRPr="008E55C6">
        <w:rPr>
          <w:b/>
          <w:bCs/>
          <w:color w:val="FF0000"/>
          <w:szCs w:val="22"/>
          <w:highlight w:val="green"/>
          <w:u w:val="single"/>
        </w:rPr>
        <w:t>to stop warming at 2°C</w:t>
      </w:r>
      <w:r w:rsidRPr="008E55C6">
        <w:rPr>
          <w:b/>
          <w:bCs/>
          <w:color w:val="FF0000"/>
          <w:szCs w:val="22"/>
          <w:u w:val="single"/>
        </w:rPr>
        <w:t xml:space="preserve">, and </w:t>
      </w:r>
      <w:r w:rsidRPr="008E55C6">
        <w:rPr>
          <w:b/>
          <w:bCs/>
          <w:color w:val="FF0000"/>
          <w:szCs w:val="22"/>
          <w:highlight w:val="green"/>
          <w:u w:val="single"/>
        </w:rPr>
        <w:t>time is of the essence</w:t>
      </w:r>
      <w:r w:rsidRPr="008E55C6">
        <w:rPr>
          <w:b/>
          <w:bCs/>
          <w:color w:val="FF0000"/>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8E55C6">
        <w:rPr>
          <w:b/>
          <w:bCs/>
          <w:color w:val="FF0000"/>
          <w:szCs w:val="22"/>
        </w:rPr>
        <w:t>.</w:t>
      </w:r>
      <w:r w:rsidRPr="008E55C6">
        <w:rPr>
          <w:color w:val="FF0000"/>
          <w:sz w:val="14"/>
        </w:rPr>
        <w:t xml:space="preserve"> Dangerous to catastrophic impacts on the health of people including generations yet to </w:t>
      </w:r>
      <w:proofErr w:type="gramStart"/>
      <w:r w:rsidRPr="008E55C6">
        <w:rPr>
          <w:color w:val="FF0000"/>
          <w:sz w:val="14"/>
        </w:rPr>
        <w:t>be born,</w:t>
      </w:r>
      <w:proofErr w:type="gramEnd"/>
      <w:r w:rsidRPr="008E55C6">
        <w:rPr>
          <w:color w:val="FF0000"/>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90EEAC3" w14:textId="77777777" w:rsidR="00BA7252" w:rsidRPr="008E55C6" w:rsidRDefault="00BA7252" w:rsidP="00BA7252">
      <w:pPr>
        <w:spacing w:line="276" w:lineRule="auto"/>
        <w:rPr>
          <w:color w:val="FF0000"/>
          <w:sz w:val="14"/>
          <w:szCs w:val="16"/>
        </w:rPr>
      </w:pPr>
      <w:r w:rsidRPr="008E55C6">
        <w:rPr>
          <w:color w:val="FF0000"/>
          <w:sz w:val="14"/>
          <w:szCs w:val="16"/>
        </w:rPr>
        <w:lastRenderedPageBreak/>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C5120F7" w14:textId="77777777" w:rsidR="00BA7252" w:rsidRPr="008E55C6" w:rsidRDefault="00BA7252" w:rsidP="00BA7252">
      <w:pPr>
        <w:spacing w:line="276" w:lineRule="auto"/>
        <w:rPr>
          <w:b/>
          <w:bCs/>
          <w:color w:val="FF0000"/>
          <w:szCs w:val="22"/>
          <w:u w:val="single"/>
        </w:rPr>
      </w:pPr>
      <w:r w:rsidRPr="008E55C6">
        <w:rPr>
          <w:color w:val="FF0000"/>
          <w:sz w:val="14"/>
        </w:rPr>
        <w:t xml:space="preserve">1. The Building Blocks Approach The 2015 Paris Agreement, which went into effect November 2016, is a remarkable, historic achievement. For the </w:t>
      </w:r>
      <w:proofErr w:type="spellStart"/>
      <w:r w:rsidRPr="008E55C6">
        <w:rPr>
          <w:color w:val="FF0000"/>
          <w:sz w:val="14"/>
        </w:rPr>
        <w:t>frst</w:t>
      </w:r>
      <w:proofErr w:type="spellEnd"/>
      <w:r w:rsidRPr="008E55C6">
        <w:rPr>
          <w:color w:val="FF0000"/>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8E55C6">
        <w:rPr>
          <w:color w:val="FF0000"/>
          <w:sz w:val="14"/>
        </w:rPr>
        <w:t>has to</w:t>
      </w:r>
      <w:proofErr w:type="gramEnd"/>
      <w:r w:rsidRPr="008E55C6">
        <w:rPr>
          <w:color w:val="FF0000"/>
          <w:sz w:val="14"/>
        </w:rPr>
        <w:t xml:space="preserve"> be strengthened substantially within </w:t>
      </w:r>
      <w:proofErr w:type="spellStart"/>
      <w:r w:rsidRPr="008E55C6">
        <w:rPr>
          <w:color w:val="FF0000"/>
          <w:sz w:val="14"/>
        </w:rPr>
        <w:t>fve</w:t>
      </w:r>
      <w:proofErr w:type="spellEnd"/>
      <w:r w:rsidRPr="008E55C6">
        <w:rPr>
          <w:color w:val="FF0000"/>
          <w:sz w:val="14"/>
        </w:rPr>
        <w:t xml:space="preserve"> years if we are to prevent catastrophic warming; </w:t>
      </w:r>
      <w:r w:rsidRPr="008E55C6">
        <w:rPr>
          <w:b/>
          <w:bCs/>
          <w:color w:val="FF0000"/>
          <w:szCs w:val="22"/>
          <w:u w:val="single"/>
        </w:rPr>
        <w:t xml:space="preserve">current pledges place the world on track for up to 3.4°C by 2100 (UNEP, 2016b). Until now, no </w:t>
      </w:r>
      <w:proofErr w:type="spellStart"/>
      <w:r w:rsidRPr="008E55C6">
        <w:rPr>
          <w:b/>
          <w:bCs/>
          <w:color w:val="FF0000"/>
          <w:szCs w:val="22"/>
          <w:u w:val="single"/>
        </w:rPr>
        <w:t>specifc</w:t>
      </w:r>
      <w:proofErr w:type="spellEnd"/>
      <w:r w:rsidRPr="008E55C6">
        <w:rPr>
          <w:b/>
          <w:bCs/>
          <w:color w:val="FF0000"/>
          <w:szCs w:val="22"/>
          <w:u w:val="single"/>
        </w:rPr>
        <w:t xml:space="preserve"> policy roadmap exists that provides a realistic and reasonable chance of limiting global temperatures to safe levels and preventing unmanageable climate change</w:t>
      </w:r>
      <w:r w:rsidRPr="008E55C6">
        <w:rPr>
          <w:color w:val="FF0000"/>
          <w:sz w:val="14"/>
        </w:rPr>
        <w:t xml:space="preserve">. This report is our attempt to provide such a plan— an outline of </w:t>
      </w:r>
      <w:proofErr w:type="spellStart"/>
      <w:r w:rsidRPr="008E55C6">
        <w:rPr>
          <w:color w:val="FF0000"/>
          <w:sz w:val="14"/>
        </w:rPr>
        <w:t>specifc</w:t>
      </w:r>
      <w:proofErr w:type="spellEnd"/>
      <w:r w:rsidRPr="008E55C6">
        <w:rPr>
          <w:color w:val="FF0000"/>
          <w:sz w:val="14"/>
        </w:rPr>
        <w:t xml:space="preserve"> solutions that serve as the building blocks for a comprehensive strategy for limiting the warming to well under 2°C and avoiding dangerous climate change (Figure 1). The </w:t>
      </w:r>
      <w:proofErr w:type="spellStart"/>
      <w:r w:rsidRPr="008E55C6">
        <w:rPr>
          <w:color w:val="FF0000"/>
          <w:sz w:val="14"/>
        </w:rPr>
        <w:t>frst</w:t>
      </w:r>
      <w:proofErr w:type="spellEnd"/>
      <w:r w:rsidRPr="008E55C6">
        <w:rPr>
          <w:color w:val="FF0000"/>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8E55C6">
        <w:rPr>
          <w:color w:val="FF0000"/>
          <w:sz w:val="14"/>
        </w:rPr>
        <w:t>have to</w:t>
      </w:r>
      <w:proofErr w:type="gramEnd"/>
      <w:r w:rsidRPr="008E55C6">
        <w:rPr>
          <w:color w:val="FF0000"/>
          <w:sz w:val="14"/>
        </w:rPr>
        <w:t xml:space="preserve"> be scaled up such as California’s Under 2 Coalition signed by 177 jurisdictions from 37 countries on six continents. The third building block is targeted measures to reduce emissions of </w:t>
      </w:r>
      <w:proofErr w:type="spellStart"/>
      <w:r w:rsidRPr="008E55C6">
        <w:rPr>
          <w:color w:val="FF0000"/>
          <w:sz w:val="14"/>
        </w:rPr>
        <w:t>shortlived</w:t>
      </w:r>
      <w:proofErr w:type="spellEnd"/>
      <w:r w:rsidRPr="008E55C6">
        <w:rPr>
          <w:color w:val="FF0000"/>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8E55C6">
        <w:rPr>
          <w:color w:val="FF0000"/>
          <w:sz w:val="14"/>
        </w:rPr>
        <w:t>similar to</w:t>
      </w:r>
      <w:proofErr w:type="gramEnd"/>
      <w:r w:rsidRPr="008E55C6">
        <w:rPr>
          <w:color w:val="FF0000"/>
          <w:sz w:val="14"/>
        </w:rPr>
        <w:t xml:space="preserve"> the Industrial Revolution that was based on fossil fuels. The </w:t>
      </w:r>
      <w:proofErr w:type="spellStart"/>
      <w:r w:rsidRPr="008E55C6">
        <w:rPr>
          <w:color w:val="FF0000"/>
          <w:sz w:val="14"/>
        </w:rPr>
        <w:t>fnal</w:t>
      </w:r>
      <w:proofErr w:type="spellEnd"/>
      <w:r w:rsidRPr="008E55C6">
        <w:rPr>
          <w:color w:val="FF0000"/>
          <w:sz w:val="14"/>
        </w:rPr>
        <w:t xml:space="preserve"> building block includes scalable and reversible carbon dioxide (</w:t>
      </w:r>
      <w:proofErr w:type="gramStart"/>
      <w:r w:rsidRPr="008E55C6">
        <w:rPr>
          <w:color w:val="FF0000"/>
          <w:sz w:val="14"/>
        </w:rPr>
        <w:t>CO2 )</w:t>
      </w:r>
      <w:proofErr w:type="gramEnd"/>
      <w:r w:rsidRPr="008E55C6">
        <w:rPr>
          <w:color w:val="FF0000"/>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8E55C6">
        <w:rPr>
          <w:color w:val="FF0000"/>
          <w:sz w:val="14"/>
        </w:rPr>
        <w:t>Lenton</w:t>
      </w:r>
      <w:proofErr w:type="spellEnd"/>
      <w:r w:rsidRPr="008E55C6">
        <w:rPr>
          <w:color w:val="FF0000"/>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8E55C6">
        <w:rPr>
          <w:color w:val="FF0000"/>
          <w:sz w:val="14"/>
        </w:rPr>
        <w:t>Drijfhout</w:t>
      </w:r>
      <w:proofErr w:type="spellEnd"/>
      <w:r w:rsidRPr="008E55C6">
        <w:rPr>
          <w:color w:val="FF0000"/>
          <w:sz w:val="14"/>
        </w:rPr>
        <w:t xml:space="preserve"> et al., 2015). </w:t>
      </w:r>
      <w:proofErr w:type="gramStart"/>
      <w:r w:rsidRPr="008E55C6">
        <w:rPr>
          <w:color w:val="FF0000"/>
          <w:sz w:val="14"/>
        </w:rPr>
        <w:t>In order to</w:t>
      </w:r>
      <w:proofErr w:type="gramEnd"/>
      <w:r w:rsidRPr="008E55C6">
        <w:rPr>
          <w:color w:val="FF0000"/>
          <w:sz w:val="14"/>
        </w:rPr>
        <w:t xml:space="preserve"> avoid dangerous climate change, we must address these concerns. </w:t>
      </w:r>
      <w:r w:rsidRPr="008E55C6">
        <w:rPr>
          <w:b/>
          <w:bCs/>
          <w:color w:val="FF0000"/>
          <w:szCs w:val="22"/>
          <w:u w:val="single"/>
        </w:rPr>
        <w:t xml:space="preserve">We must act now, and we must act fast. Reduction of SLCPs will result in fast, near-term reductions in warming, while present-day reductions of CO2 will result in long-term climate </w:t>
      </w:r>
      <w:proofErr w:type="spellStart"/>
      <w:r w:rsidRPr="008E55C6">
        <w:rPr>
          <w:b/>
          <w:bCs/>
          <w:color w:val="FF0000"/>
          <w:szCs w:val="22"/>
          <w:u w:val="single"/>
        </w:rPr>
        <w:t>benefts</w:t>
      </w:r>
      <w:proofErr w:type="spellEnd"/>
      <w:r w:rsidRPr="008E55C6">
        <w:rPr>
          <w:color w:val="FF0000"/>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8E55C6">
        <w:rPr>
          <w:color w:val="FF0000"/>
          <w:sz w:val="14"/>
        </w:rPr>
        <w:t>nearterm</w:t>
      </w:r>
      <w:proofErr w:type="spellEnd"/>
      <w:r w:rsidRPr="008E55C6">
        <w:rPr>
          <w:color w:val="FF0000"/>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8E55C6">
        <w:rPr>
          <w:color w:val="FF0000"/>
          <w:sz w:val="14"/>
        </w:rPr>
        <w:t>in order to</w:t>
      </w:r>
      <w:proofErr w:type="gramEnd"/>
      <w:r w:rsidRPr="008E55C6">
        <w:rPr>
          <w:color w:val="FF0000"/>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8E55C6">
        <w:rPr>
          <w:b/>
          <w:bCs/>
          <w:color w:val="FF0000"/>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p>
    <w:p w14:paraId="5F6A93BF" w14:textId="77777777" w:rsidR="00BA7252" w:rsidRPr="008E55C6" w:rsidRDefault="00BA7252" w:rsidP="00BA7252">
      <w:pPr>
        <w:spacing w:line="276" w:lineRule="auto"/>
        <w:rPr>
          <w:color w:val="FF0000"/>
          <w:sz w:val="14"/>
          <w:szCs w:val="16"/>
        </w:rPr>
      </w:pPr>
      <w:r w:rsidRPr="008E55C6">
        <w:rPr>
          <w:color w:val="FF0000"/>
          <w:sz w:val="14"/>
          <w:szCs w:val="16"/>
        </w:rPr>
        <w:t>2. Major Climate Disruptions: How Soon and How Fast? “Without adequate mitigation and adaptation, climate change poses unacceptable risks to global public health.” (WHO, 2016)</w:t>
      </w:r>
    </w:p>
    <w:p w14:paraId="16B2F56F" w14:textId="77777777" w:rsidR="00BA7252" w:rsidRPr="008E55C6" w:rsidRDefault="00BA7252" w:rsidP="00BA7252">
      <w:pPr>
        <w:spacing w:line="276" w:lineRule="auto"/>
        <w:rPr>
          <w:color w:val="FF0000"/>
          <w:sz w:val="14"/>
          <w:szCs w:val="16"/>
        </w:rPr>
      </w:pPr>
      <w:r w:rsidRPr="008E55C6">
        <w:rPr>
          <w:color w:val="FF0000"/>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8E55C6">
        <w:rPr>
          <w:color w:val="FF0000"/>
          <w:sz w:val="14"/>
          <w:szCs w:val="16"/>
        </w:rPr>
        <w:t>business as usual</w:t>
      </w:r>
      <w:proofErr w:type="gramEnd"/>
      <w:r w:rsidRPr="008E55C6">
        <w:rPr>
          <w:color w:val="FF0000"/>
          <w:sz w:val="14"/>
          <w:szCs w:val="16"/>
        </w:rPr>
        <w:t xml:space="preserve"> scenario:</w:t>
      </w:r>
    </w:p>
    <w:p w14:paraId="6A7E5E24" w14:textId="77777777" w:rsidR="00BA7252" w:rsidRPr="008E55C6" w:rsidRDefault="00BA7252" w:rsidP="00BA7252">
      <w:pPr>
        <w:spacing w:line="276" w:lineRule="auto"/>
        <w:rPr>
          <w:color w:val="FF0000"/>
          <w:sz w:val="14"/>
          <w:szCs w:val="16"/>
        </w:rPr>
      </w:pPr>
      <w:r w:rsidRPr="008E55C6">
        <w:rPr>
          <w:color w:val="FF0000"/>
          <w:sz w:val="14"/>
          <w:szCs w:val="16"/>
        </w:rPr>
        <w:t xml:space="preserve">15 years from now: In 15 years, planetary warming will reach 1.5°C above pre-industrial global mean temperature (Ramanathan and Xu, 2010; </w:t>
      </w:r>
      <w:proofErr w:type="spellStart"/>
      <w:r w:rsidRPr="008E55C6">
        <w:rPr>
          <w:color w:val="FF0000"/>
          <w:sz w:val="14"/>
          <w:szCs w:val="16"/>
        </w:rPr>
        <w:t>Shindell</w:t>
      </w:r>
      <w:proofErr w:type="spellEnd"/>
      <w:r w:rsidRPr="008E55C6">
        <w:rPr>
          <w:color w:val="FF0000"/>
          <w:sz w:val="14"/>
          <w:szCs w:val="16"/>
        </w:rPr>
        <w:t xml:space="preserve"> et al., 2012). This exceeds the 0.5°C to 1°C of warming during the </w:t>
      </w:r>
      <w:proofErr w:type="spellStart"/>
      <w:r w:rsidRPr="008E55C6">
        <w:rPr>
          <w:color w:val="FF0000"/>
          <w:sz w:val="14"/>
          <w:szCs w:val="16"/>
        </w:rPr>
        <w:t>Eemian</w:t>
      </w:r>
      <w:proofErr w:type="spellEnd"/>
      <w:r w:rsidRPr="008E55C6">
        <w:rPr>
          <w:color w:val="FF0000"/>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8E55C6">
        <w:rPr>
          <w:color w:val="FF0000"/>
          <w:sz w:val="14"/>
          <w:szCs w:val="16"/>
        </w:rPr>
        <w:t>lowlying</w:t>
      </w:r>
      <w:proofErr w:type="spellEnd"/>
      <w:r w:rsidRPr="008E55C6">
        <w:rPr>
          <w:color w:val="FF0000"/>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8E55C6">
        <w:rPr>
          <w:color w:val="FF0000"/>
          <w:sz w:val="14"/>
          <w:szCs w:val="16"/>
        </w:rPr>
        <w:t>fsheries</w:t>
      </w:r>
      <w:proofErr w:type="spellEnd"/>
      <w:r w:rsidRPr="008E55C6">
        <w:rPr>
          <w:color w:val="FF0000"/>
          <w:sz w:val="14"/>
          <w:szCs w:val="16"/>
        </w:rPr>
        <w:t xml:space="preserve"> for protein, and these are likely to be affected </w:t>
      </w:r>
      <w:r w:rsidRPr="008E55C6">
        <w:rPr>
          <w:color w:val="FF0000"/>
          <w:sz w:val="14"/>
          <w:szCs w:val="16"/>
        </w:rPr>
        <w:lastRenderedPageBreak/>
        <w:t xml:space="preserve">by ocean </w:t>
      </w:r>
      <w:proofErr w:type="spellStart"/>
      <w:r w:rsidRPr="008E55C6">
        <w:rPr>
          <w:color w:val="FF0000"/>
          <w:sz w:val="14"/>
          <w:szCs w:val="16"/>
        </w:rPr>
        <w:t>acidifcation</w:t>
      </w:r>
      <w:proofErr w:type="spellEnd"/>
      <w:r w:rsidRPr="008E55C6">
        <w:rPr>
          <w:color w:val="FF0000"/>
          <w:sz w:val="14"/>
          <w:szCs w:val="16"/>
        </w:rPr>
        <w:t xml:space="preserve"> and climate change. Climate injustice could start causing visible regional and international </w:t>
      </w:r>
      <w:proofErr w:type="spellStart"/>
      <w:r w:rsidRPr="008E55C6">
        <w:rPr>
          <w:color w:val="FF0000"/>
          <w:sz w:val="14"/>
          <w:szCs w:val="16"/>
        </w:rPr>
        <w:t>conficts</w:t>
      </w:r>
      <w:proofErr w:type="spellEnd"/>
      <w:r w:rsidRPr="008E55C6">
        <w:rPr>
          <w:color w:val="FF0000"/>
          <w:sz w:val="14"/>
          <w:szCs w:val="16"/>
        </w:rPr>
        <w:t>. All of this will be exacerbated as the risk of passing tipping points increases (</w:t>
      </w:r>
      <w:proofErr w:type="spellStart"/>
      <w:r w:rsidRPr="008E55C6">
        <w:rPr>
          <w:color w:val="FF0000"/>
          <w:sz w:val="14"/>
          <w:szCs w:val="16"/>
        </w:rPr>
        <w:t>Lenton</w:t>
      </w:r>
      <w:proofErr w:type="spellEnd"/>
      <w:r w:rsidRPr="008E55C6">
        <w:rPr>
          <w:color w:val="FF0000"/>
          <w:sz w:val="14"/>
          <w:szCs w:val="16"/>
        </w:rPr>
        <w:t xml:space="preserve"> et al., 2008).</w:t>
      </w:r>
    </w:p>
    <w:p w14:paraId="0CEE7B79" w14:textId="77777777" w:rsidR="00BA7252" w:rsidRPr="008E55C6" w:rsidRDefault="00BA7252" w:rsidP="00BA7252">
      <w:pPr>
        <w:spacing w:line="276" w:lineRule="auto"/>
        <w:rPr>
          <w:color w:val="FF0000"/>
          <w:sz w:val="14"/>
          <w:szCs w:val="16"/>
        </w:rPr>
      </w:pPr>
      <w:r w:rsidRPr="008E55C6">
        <w:rPr>
          <w:color w:val="FF0000"/>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8E55C6">
        <w:rPr>
          <w:color w:val="FF0000"/>
          <w:sz w:val="14"/>
          <w:szCs w:val="16"/>
        </w:rPr>
        <w:t>Drijfhout</w:t>
      </w:r>
      <w:proofErr w:type="spellEnd"/>
      <w:r w:rsidRPr="008E55C6">
        <w:rPr>
          <w:color w:val="FF0000"/>
          <w:sz w:val="14"/>
          <w:szCs w:val="16"/>
        </w:rPr>
        <w:t xml:space="preserve"> et al., 2015). The melting of most mountain glaciers, including those in the Tibetan-Himalayas, combined with mega-droughts, heat waves, storms, and foods, would adversely affect nearly everyone on the planet.</w:t>
      </w:r>
    </w:p>
    <w:p w14:paraId="3403961E" w14:textId="77777777" w:rsidR="00BA7252" w:rsidRPr="008E55C6" w:rsidRDefault="00BA7252" w:rsidP="00BA7252">
      <w:pPr>
        <w:spacing w:line="276" w:lineRule="auto"/>
        <w:rPr>
          <w:color w:val="FF0000"/>
          <w:sz w:val="14"/>
          <w:szCs w:val="16"/>
        </w:rPr>
      </w:pPr>
      <w:r w:rsidRPr="008E55C6">
        <w:rPr>
          <w:color w:val="FF0000"/>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8A2C97B" w14:textId="77777777" w:rsidR="00BA7252" w:rsidRPr="008E55C6" w:rsidRDefault="00BA7252" w:rsidP="00BA7252">
      <w:pPr>
        <w:spacing w:line="276" w:lineRule="auto"/>
        <w:rPr>
          <w:color w:val="FF0000"/>
          <w:sz w:val="14"/>
          <w:szCs w:val="16"/>
        </w:rPr>
      </w:pPr>
      <w:r w:rsidRPr="008E55C6">
        <w:rPr>
          <w:color w:val="FF0000"/>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8E55C6">
        <w:rPr>
          <w:color w:val="FF0000"/>
          <w:sz w:val="14"/>
          <w:szCs w:val="16"/>
        </w:rPr>
        <w:t>Lenton</w:t>
      </w:r>
      <w:proofErr w:type="spellEnd"/>
      <w:r w:rsidRPr="008E55C6">
        <w:rPr>
          <w:color w:val="FF0000"/>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8181938" w14:textId="77777777" w:rsidR="00BA7252" w:rsidRPr="008E55C6" w:rsidRDefault="00BA7252" w:rsidP="00BA7252">
      <w:pPr>
        <w:spacing w:line="276" w:lineRule="auto"/>
        <w:rPr>
          <w:color w:val="FF0000"/>
          <w:sz w:val="14"/>
          <w:szCs w:val="16"/>
        </w:rPr>
      </w:pPr>
      <w:r w:rsidRPr="008E55C6">
        <w:rPr>
          <w:color w:val="FF0000"/>
          <w:sz w:val="14"/>
          <w:szCs w:val="16"/>
        </w:rPr>
        <w:t xml:space="preserve">1. Unmasking Aerosol Cooling: The </w:t>
      </w:r>
      <w:proofErr w:type="spellStart"/>
      <w:r w:rsidRPr="008E55C6">
        <w:rPr>
          <w:color w:val="FF0000"/>
          <w:sz w:val="14"/>
          <w:szCs w:val="16"/>
        </w:rPr>
        <w:t>frst</w:t>
      </w:r>
      <w:proofErr w:type="spellEnd"/>
      <w:r w:rsidRPr="008E55C6">
        <w:rPr>
          <w:color w:val="FF0000"/>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8E55C6">
        <w:rPr>
          <w:color w:val="FF0000"/>
          <w:sz w:val="14"/>
          <w:szCs w:val="16"/>
        </w:rPr>
        <w:t>refect</w:t>
      </w:r>
      <w:proofErr w:type="spellEnd"/>
      <w:r w:rsidRPr="008E55C6">
        <w:rPr>
          <w:color w:val="FF0000"/>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8E55C6">
        <w:rPr>
          <w:color w:val="FF0000"/>
          <w:sz w:val="14"/>
          <w:szCs w:val="16"/>
        </w:rPr>
        <w:t>would</w:t>
      </w:r>
      <w:proofErr w:type="gramEnd"/>
      <w:r w:rsidRPr="008E55C6">
        <w:rPr>
          <w:color w:val="FF0000"/>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8E55C6">
        <w:rPr>
          <w:color w:val="FF0000"/>
          <w:sz w:val="14"/>
          <w:szCs w:val="16"/>
        </w:rPr>
        <w:t>CO2 ,</w:t>
      </w:r>
      <w:proofErr w:type="gramEnd"/>
      <w:r w:rsidRPr="008E55C6">
        <w:rPr>
          <w:color w:val="FF0000"/>
          <w:sz w:val="14"/>
          <w:szCs w:val="16"/>
        </w:rPr>
        <w:t xml:space="preserve"> other greenhouse gases, and black carbon and co-pollutants to avoid an abrupt and very large jump in the near-term warming beyond 2°C (Brasseur and </w:t>
      </w:r>
      <w:proofErr w:type="spellStart"/>
      <w:r w:rsidRPr="008E55C6">
        <w:rPr>
          <w:color w:val="FF0000"/>
          <w:sz w:val="14"/>
          <w:szCs w:val="16"/>
        </w:rPr>
        <w:t>Roeckner</w:t>
      </w:r>
      <w:proofErr w:type="spellEnd"/>
      <w:r w:rsidRPr="008E55C6">
        <w:rPr>
          <w:color w:val="FF0000"/>
          <w:sz w:val="14"/>
          <w:szCs w:val="16"/>
        </w:rPr>
        <w:t>, 2005).</w:t>
      </w:r>
    </w:p>
    <w:p w14:paraId="7F8C799E" w14:textId="77777777" w:rsidR="00BA7252" w:rsidRPr="008E55C6" w:rsidRDefault="00BA7252" w:rsidP="00BA7252">
      <w:pPr>
        <w:spacing w:line="276" w:lineRule="auto"/>
        <w:rPr>
          <w:color w:val="FF0000"/>
          <w:sz w:val="14"/>
        </w:rPr>
      </w:pPr>
      <w:r w:rsidRPr="008E55C6">
        <w:rPr>
          <w:color w:val="FF0000"/>
          <w:sz w:val="14"/>
        </w:rPr>
        <w:t>2. Tipping Points</w:t>
      </w:r>
      <w:r w:rsidRPr="008E55C6">
        <w:rPr>
          <w:b/>
          <w:bCs/>
          <w:color w:val="FF0000"/>
          <w:szCs w:val="22"/>
        </w:rPr>
        <w:t xml:space="preserve">: </w:t>
      </w:r>
      <w:r w:rsidRPr="008E55C6">
        <w:rPr>
          <w:b/>
          <w:bCs/>
          <w:color w:val="FF0000"/>
          <w:szCs w:val="22"/>
          <w:u w:val="single"/>
        </w:rPr>
        <w:t xml:space="preserve">It is likely that </w:t>
      </w:r>
      <w:r w:rsidRPr="008E55C6">
        <w:rPr>
          <w:b/>
          <w:bCs/>
          <w:color w:val="FF0000"/>
          <w:szCs w:val="22"/>
          <w:highlight w:val="green"/>
          <w:u w:val="single"/>
        </w:rPr>
        <w:t>as we cross the</w:t>
      </w:r>
      <w:r w:rsidRPr="008E55C6">
        <w:rPr>
          <w:b/>
          <w:bCs/>
          <w:color w:val="FF0000"/>
          <w:szCs w:val="22"/>
          <w:u w:val="single"/>
        </w:rPr>
        <w:t xml:space="preserve"> 1.5°C to </w:t>
      </w:r>
      <w:r w:rsidRPr="008E55C6">
        <w:rPr>
          <w:b/>
          <w:bCs/>
          <w:color w:val="FF0000"/>
          <w:szCs w:val="22"/>
          <w:highlight w:val="green"/>
          <w:u w:val="single"/>
        </w:rPr>
        <w:t>2°C thresholds we will trigger</w:t>
      </w:r>
      <w:r w:rsidRPr="008E55C6">
        <w:rPr>
          <w:b/>
          <w:bCs/>
          <w:color w:val="FF0000"/>
          <w:szCs w:val="22"/>
          <w:u w:val="single"/>
        </w:rPr>
        <w:t xml:space="preserve"> so called “</w:t>
      </w:r>
      <w:r w:rsidRPr="008E55C6">
        <w:rPr>
          <w:b/>
          <w:bCs/>
          <w:color w:val="FF0000"/>
          <w:szCs w:val="22"/>
          <w:highlight w:val="green"/>
          <w:u w:val="single"/>
        </w:rPr>
        <w:t>tipping points” for abrupt and nonlinear changes</w:t>
      </w:r>
      <w:r w:rsidRPr="008E55C6">
        <w:rPr>
          <w:b/>
          <w:bCs/>
          <w:color w:val="FF0000"/>
          <w:szCs w:val="22"/>
          <w:u w:val="single"/>
        </w:rPr>
        <w:t xml:space="preserve"> in the climate system </w:t>
      </w:r>
      <w:r w:rsidRPr="008E55C6">
        <w:rPr>
          <w:b/>
          <w:bCs/>
          <w:color w:val="FF0000"/>
          <w:szCs w:val="22"/>
          <w:highlight w:val="green"/>
          <w:u w:val="single"/>
        </w:rPr>
        <w:t>with catastrophic consequences</w:t>
      </w:r>
      <w:r w:rsidRPr="008E55C6">
        <w:rPr>
          <w:color w:val="FF0000"/>
          <w:sz w:val="14"/>
        </w:rPr>
        <w:t xml:space="preserve"> for humanity and the environment (</w:t>
      </w:r>
      <w:proofErr w:type="spellStart"/>
      <w:r w:rsidRPr="008E55C6">
        <w:rPr>
          <w:color w:val="FF0000"/>
          <w:sz w:val="14"/>
        </w:rPr>
        <w:t>Lenton</w:t>
      </w:r>
      <w:proofErr w:type="spellEnd"/>
      <w:r w:rsidRPr="008E55C6">
        <w:rPr>
          <w:color w:val="FF0000"/>
          <w:sz w:val="14"/>
        </w:rPr>
        <w:t xml:space="preserve">, 2008; </w:t>
      </w:r>
      <w:proofErr w:type="spellStart"/>
      <w:r w:rsidRPr="008E55C6">
        <w:rPr>
          <w:color w:val="FF0000"/>
          <w:sz w:val="14"/>
        </w:rPr>
        <w:t>Drijfhout</w:t>
      </w:r>
      <w:proofErr w:type="spellEnd"/>
      <w:r w:rsidRPr="008E55C6">
        <w:rPr>
          <w:color w:val="FF0000"/>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8E55C6">
        <w:rPr>
          <w:color w:val="FF0000"/>
          <w:sz w:val="14"/>
        </w:rPr>
        <w:t>Lenton</w:t>
      </w:r>
      <w:proofErr w:type="spellEnd"/>
      <w:r w:rsidRPr="008E55C6">
        <w:rPr>
          <w:color w:val="FF0000"/>
          <w:sz w:val="14"/>
        </w:rPr>
        <w:t xml:space="preserve"> et al., 2008). Regardless of timescale, once underway many of these changes would be irreversible (</w:t>
      </w:r>
      <w:proofErr w:type="spellStart"/>
      <w:r w:rsidRPr="008E55C6">
        <w:rPr>
          <w:color w:val="FF0000"/>
          <w:sz w:val="14"/>
        </w:rPr>
        <w:t>Lontzek</w:t>
      </w:r>
      <w:proofErr w:type="spellEnd"/>
      <w:r w:rsidRPr="008E55C6">
        <w:rPr>
          <w:color w:val="FF0000"/>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8E55C6">
        <w:rPr>
          <w:color w:val="FF0000"/>
          <w:sz w:val="14"/>
        </w:rPr>
        <w:t>highlatitude</w:t>
      </w:r>
      <w:proofErr w:type="spellEnd"/>
      <w:r w:rsidRPr="008E55C6">
        <w:rPr>
          <w:color w:val="FF0000"/>
          <w:sz w:val="14"/>
        </w:rPr>
        <w:t xml:space="preserve"> ocean circulation (deep convection) (</w:t>
      </w:r>
      <w:proofErr w:type="spellStart"/>
      <w:r w:rsidRPr="008E55C6">
        <w:rPr>
          <w:color w:val="FF0000"/>
          <w:sz w:val="14"/>
        </w:rPr>
        <w:t>Drijfhout</w:t>
      </w:r>
      <w:proofErr w:type="spellEnd"/>
      <w:r w:rsidRPr="008E55C6">
        <w:rPr>
          <w:color w:val="FF0000"/>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8E55C6">
        <w:rPr>
          <w:color w:val="FF0000"/>
          <w:sz w:val="14"/>
        </w:rPr>
        <w:t>justifcation</w:t>
      </w:r>
      <w:proofErr w:type="spellEnd"/>
      <w:r w:rsidRPr="008E55C6">
        <w:rPr>
          <w:color w:val="FF0000"/>
          <w:sz w:val="14"/>
        </w:rPr>
        <w:t xml:space="preserve"> for limiting warming to no more than 1.5°C.</w:t>
      </w:r>
    </w:p>
    <w:p w14:paraId="4B22A167" w14:textId="77777777" w:rsidR="00BA7252" w:rsidRPr="008E55C6" w:rsidRDefault="00BA7252" w:rsidP="00BA7252">
      <w:pPr>
        <w:spacing w:line="276" w:lineRule="auto"/>
        <w:rPr>
          <w:b/>
          <w:bCs/>
          <w:color w:val="FF0000"/>
          <w:szCs w:val="22"/>
          <w:u w:val="single"/>
        </w:rPr>
      </w:pPr>
      <w:r w:rsidRPr="008E55C6">
        <w:rPr>
          <w:color w:val="FF0000"/>
          <w:sz w:val="14"/>
        </w:rPr>
        <w:t xml:space="preserve">While all climate tipping points have the potential to rapidly destabilize climate, social, and economic systems, some are also </w:t>
      </w:r>
      <w:r w:rsidRPr="008E55C6">
        <w:rPr>
          <w:b/>
          <w:bCs/>
          <w:color w:val="FF0000"/>
          <w:szCs w:val="22"/>
          <w:u w:val="single"/>
        </w:rPr>
        <w:t xml:space="preserve">self-amplifying feedbacks that once set in motion increase warming in such a way that they perpetuate yet even more warming. </w:t>
      </w:r>
      <w:proofErr w:type="gramStart"/>
      <w:r w:rsidRPr="008E55C6">
        <w:rPr>
          <w:b/>
          <w:bCs/>
          <w:color w:val="FF0000"/>
          <w:szCs w:val="22"/>
          <w:highlight w:val="green"/>
          <w:u w:val="single"/>
        </w:rPr>
        <w:t>Declining Arctic sea</w:t>
      </w:r>
      <w:proofErr w:type="gramEnd"/>
      <w:r w:rsidRPr="008E55C6">
        <w:rPr>
          <w:b/>
          <w:bCs/>
          <w:color w:val="FF0000"/>
          <w:szCs w:val="22"/>
          <w:highlight w:val="green"/>
          <w:u w:val="single"/>
        </w:rPr>
        <w:t xml:space="preserve"> ice, thawing permafrost, and</w:t>
      </w:r>
      <w:r w:rsidRPr="008E55C6">
        <w:rPr>
          <w:b/>
          <w:bCs/>
          <w:color w:val="FF0000"/>
          <w:szCs w:val="22"/>
          <w:u w:val="single"/>
        </w:rPr>
        <w:t xml:space="preserve"> the poleward </w:t>
      </w:r>
      <w:r w:rsidRPr="008E55C6">
        <w:rPr>
          <w:b/>
          <w:bCs/>
          <w:color w:val="FF0000"/>
          <w:szCs w:val="22"/>
          <w:highlight w:val="green"/>
          <w:u w:val="single"/>
        </w:rPr>
        <w:t>migration of cloud systems are</w:t>
      </w:r>
      <w:r w:rsidRPr="008E55C6">
        <w:rPr>
          <w:b/>
          <w:bCs/>
          <w:color w:val="FF0000"/>
          <w:szCs w:val="22"/>
          <w:u w:val="single"/>
        </w:rPr>
        <w:t xml:space="preserve"> all examples of </w:t>
      </w:r>
      <w:r w:rsidRPr="008E55C6">
        <w:rPr>
          <w:b/>
          <w:bCs/>
          <w:color w:val="FF0000"/>
          <w:szCs w:val="22"/>
          <w:highlight w:val="green"/>
          <w:u w:val="single"/>
        </w:rPr>
        <w:t>self-amplifying feedback</w:t>
      </w:r>
      <w:r w:rsidRPr="008E55C6">
        <w:rPr>
          <w:b/>
          <w:bCs/>
          <w:color w:val="FF0000"/>
          <w:szCs w:val="22"/>
          <w:u w:val="single"/>
        </w:rPr>
        <w:t xml:space="preserve"> mechanisms, </w:t>
      </w:r>
      <w:r w:rsidRPr="008E55C6">
        <w:rPr>
          <w:b/>
          <w:bCs/>
          <w:color w:val="FF0000"/>
          <w:szCs w:val="22"/>
          <w:highlight w:val="green"/>
          <w:u w:val="single"/>
        </w:rPr>
        <w:t xml:space="preserve">where initial warming feeds upon itself </w:t>
      </w:r>
      <w:r w:rsidRPr="008E55C6">
        <w:rPr>
          <w:b/>
          <w:bCs/>
          <w:color w:val="FF0000"/>
          <w:szCs w:val="22"/>
          <w:u w:val="single"/>
        </w:rPr>
        <w:t xml:space="preserve">to cause still more warming acting </w:t>
      </w:r>
      <w:r w:rsidRPr="008E55C6">
        <w:rPr>
          <w:b/>
          <w:bCs/>
          <w:color w:val="FF0000"/>
          <w:szCs w:val="22"/>
          <w:highlight w:val="green"/>
          <w:u w:val="single"/>
        </w:rPr>
        <w:t>as a force multiplier</w:t>
      </w:r>
      <w:r w:rsidRPr="008E55C6">
        <w:rPr>
          <w:b/>
          <w:bCs/>
          <w:color w:val="FF0000"/>
          <w:szCs w:val="22"/>
          <w:u w:val="single"/>
        </w:rPr>
        <w:t xml:space="preserve"> (Schuur et al., 2015).</w:t>
      </w:r>
    </w:p>
    <w:p w14:paraId="0A96C1C4" w14:textId="77777777" w:rsidR="00BA7252" w:rsidRPr="008E55C6" w:rsidRDefault="00BA7252" w:rsidP="00BA7252">
      <w:pPr>
        <w:rPr>
          <w:b/>
          <w:color w:val="FF0000"/>
          <w:u w:val="single"/>
        </w:rPr>
      </w:pPr>
    </w:p>
    <w:p w14:paraId="54942B68" w14:textId="77777777" w:rsidR="00BA7252" w:rsidRPr="008E55C6" w:rsidRDefault="00BA7252" w:rsidP="00BA7252">
      <w:pPr>
        <w:pStyle w:val="Heading4"/>
        <w:rPr>
          <w:color w:val="FF0000"/>
        </w:rPr>
      </w:pPr>
      <w:r w:rsidRPr="008E55C6">
        <w:rPr>
          <w:color w:val="FF0000"/>
        </w:rPr>
        <w:lastRenderedPageBreak/>
        <w:t xml:space="preserve">Key to solve disease. </w:t>
      </w:r>
    </w:p>
    <w:p w14:paraId="53521F41" w14:textId="77777777" w:rsidR="00BA7252" w:rsidRPr="008E55C6" w:rsidRDefault="00BA7252" w:rsidP="00BA7252">
      <w:pPr>
        <w:rPr>
          <w:b/>
          <w:bCs/>
          <w:color w:val="FF0000"/>
          <w:sz w:val="26"/>
        </w:rPr>
      </w:pPr>
      <w:r w:rsidRPr="008E55C6">
        <w:rPr>
          <w:rStyle w:val="Style13ptBold"/>
          <w:color w:val="FF0000"/>
        </w:rPr>
        <w:t xml:space="preserve">Jackson ‘16 </w:t>
      </w:r>
      <w:r w:rsidRPr="008E55C6">
        <w:rPr>
          <w:color w:val="FF0000"/>
          <w:szCs w:val="16"/>
        </w:rPr>
        <w:t xml:space="preserve">(Kerry, Pacific Research Institute; 12/19/16; Free Market Policies Needed </w:t>
      </w:r>
      <w:proofErr w:type="gramStart"/>
      <w:r w:rsidRPr="008E55C6">
        <w:rPr>
          <w:color w:val="FF0000"/>
          <w:szCs w:val="16"/>
        </w:rPr>
        <w:t>To</w:t>
      </w:r>
      <w:proofErr w:type="gramEnd"/>
      <w:r w:rsidRPr="008E55C6">
        <w:rPr>
          <w:color w:val="FF0000"/>
          <w:szCs w:val="16"/>
        </w:rPr>
        <w:t xml:space="preserve"> Incentivize Creation Of New Life-Saving Treatments; https://www.pacificresearch.org/article/free-market-policies-needed-to-incentivize-creation-of-new-life-saving-treatments/)</w:t>
      </w:r>
    </w:p>
    <w:p w14:paraId="1085DEBA" w14:textId="77777777" w:rsidR="00BA7252" w:rsidRPr="008E55C6" w:rsidRDefault="00BA7252" w:rsidP="00BA7252">
      <w:pPr>
        <w:rPr>
          <w:rStyle w:val="StyleUnderline"/>
          <w:color w:val="FF0000"/>
        </w:rPr>
      </w:pPr>
      <w:r w:rsidRPr="008E55C6">
        <w:rPr>
          <w:color w:val="FF0000"/>
          <w:sz w:val="14"/>
        </w:rPr>
        <w:t xml:space="preserve"> “</w:t>
      </w:r>
      <w:r w:rsidRPr="008E55C6">
        <w:rPr>
          <w:rStyle w:val="StyleUnderline"/>
          <w:color w:val="FF0000"/>
        </w:rPr>
        <w:t xml:space="preserve">Our strongest antibiotics don’t </w:t>
      </w:r>
      <w:proofErr w:type="gramStart"/>
      <w:r w:rsidRPr="008E55C6">
        <w:rPr>
          <w:rStyle w:val="StyleUnderline"/>
          <w:color w:val="FF0000"/>
        </w:rPr>
        <w:t>work</w:t>
      </w:r>
      <w:proofErr w:type="gramEnd"/>
      <w:r w:rsidRPr="008E55C6">
        <w:rPr>
          <w:rStyle w:val="StyleUnderline"/>
          <w:color w:val="FF0000"/>
        </w:rPr>
        <w:t xml:space="preserve"> and patients are left with potentially untreatable infections</w:t>
      </w:r>
      <w:r w:rsidRPr="008E55C6">
        <w:rPr>
          <w:color w:val="FF0000"/>
          <w:sz w:val="14"/>
        </w:rPr>
        <w:t xml:space="preserve">,” Director Dr. Tom Frieden said when the CDC issued its warning. He asked doctors, </w:t>
      </w:r>
      <w:proofErr w:type="gramStart"/>
      <w:r w:rsidRPr="008E55C6">
        <w:rPr>
          <w:color w:val="FF0000"/>
          <w:sz w:val="14"/>
        </w:rPr>
        <w:t>hospitals</w:t>
      </w:r>
      <w:proofErr w:type="gramEnd"/>
      <w:r w:rsidRPr="008E55C6">
        <w:rPr>
          <w:color w:val="FF0000"/>
          <w:sz w:val="14"/>
        </w:rPr>
        <w:t xml:space="preserve"> and public health officials to “work together” to “stop these infections from spreading.” The 2014 Report to the President expressed a similar concern: “</w:t>
      </w:r>
      <w:r w:rsidRPr="008E55C6">
        <w:rPr>
          <w:rStyle w:val="StyleUnderline"/>
          <w:color w:val="FF0000"/>
        </w:rPr>
        <w:t xml:space="preserve">The evolution of </w:t>
      </w:r>
      <w:r w:rsidRPr="008E55C6">
        <w:rPr>
          <w:rStyle w:val="StyleUnderline"/>
          <w:color w:val="FF0000"/>
          <w:highlight w:val="green"/>
        </w:rPr>
        <w:t>a</w:t>
      </w:r>
      <w:r w:rsidRPr="008E55C6">
        <w:rPr>
          <w:rStyle w:val="StyleUnderline"/>
          <w:color w:val="FF0000"/>
        </w:rPr>
        <w:t>nti</w:t>
      </w:r>
      <w:r w:rsidRPr="008E55C6">
        <w:rPr>
          <w:rStyle w:val="StyleUnderline"/>
          <w:color w:val="FF0000"/>
          <w:highlight w:val="green"/>
        </w:rPr>
        <w:t>b</w:t>
      </w:r>
      <w:r w:rsidRPr="008E55C6">
        <w:rPr>
          <w:rStyle w:val="StyleUnderline"/>
          <w:color w:val="FF0000"/>
        </w:rPr>
        <w:t xml:space="preserve">iotic </w:t>
      </w:r>
      <w:r w:rsidRPr="008E55C6">
        <w:rPr>
          <w:rStyle w:val="StyleUnderline"/>
          <w:color w:val="FF0000"/>
          <w:highlight w:val="green"/>
        </w:rPr>
        <w:t>r</w:t>
      </w:r>
      <w:r w:rsidRPr="008E55C6">
        <w:rPr>
          <w:rStyle w:val="StyleUnderline"/>
          <w:color w:val="FF0000"/>
        </w:rPr>
        <w:t xml:space="preserve">esistance </w:t>
      </w:r>
      <w:r w:rsidRPr="008E55C6">
        <w:rPr>
          <w:rStyle w:val="StyleUnderline"/>
          <w:color w:val="FF0000"/>
          <w:highlight w:val="green"/>
        </w:rPr>
        <w:t>is</w:t>
      </w:r>
      <w:r w:rsidRPr="008E55C6">
        <w:rPr>
          <w:rStyle w:val="StyleUnderline"/>
          <w:color w:val="FF0000"/>
        </w:rPr>
        <w:t xml:space="preserve"> now </w:t>
      </w:r>
      <w:r w:rsidRPr="008E55C6">
        <w:rPr>
          <w:rStyle w:val="StyleUnderline"/>
          <w:color w:val="FF0000"/>
          <w:highlight w:val="green"/>
        </w:rPr>
        <w:t xml:space="preserve">occurring at an alarming rate and </w:t>
      </w:r>
      <w:r w:rsidRPr="008E55C6">
        <w:rPr>
          <w:rStyle w:val="StyleUnderline"/>
          <w:color w:val="FF0000"/>
        </w:rPr>
        <w:t>is</w:t>
      </w:r>
      <w:r w:rsidRPr="008E55C6">
        <w:rPr>
          <w:rStyle w:val="StyleUnderline"/>
          <w:color w:val="FF0000"/>
          <w:highlight w:val="green"/>
        </w:rPr>
        <w:t xml:space="preserve"> outpacing </w:t>
      </w:r>
      <w:r w:rsidRPr="008E55C6">
        <w:rPr>
          <w:rStyle w:val="StyleUnderline"/>
          <w:color w:val="FF0000"/>
        </w:rPr>
        <w:t xml:space="preserve">the </w:t>
      </w:r>
      <w:r w:rsidRPr="008E55C6">
        <w:rPr>
          <w:rStyle w:val="StyleUnderline"/>
          <w:color w:val="FF0000"/>
          <w:highlight w:val="green"/>
        </w:rPr>
        <w:t xml:space="preserve">development of </w:t>
      </w:r>
      <w:r w:rsidRPr="008E55C6">
        <w:rPr>
          <w:rStyle w:val="StyleUnderline"/>
          <w:color w:val="FF0000"/>
        </w:rPr>
        <w:t xml:space="preserve">new </w:t>
      </w:r>
      <w:r w:rsidRPr="008E55C6">
        <w:rPr>
          <w:rStyle w:val="StyleUnderline"/>
          <w:color w:val="FF0000"/>
          <w:highlight w:val="green"/>
        </w:rPr>
        <w:t>countermeasures</w:t>
      </w:r>
      <w:r w:rsidRPr="008E55C6">
        <w:rPr>
          <w:color w:val="FF0000"/>
          <w:sz w:val="14"/>
        </w:rPr>
        <w:t xml:space="preserve"> capable of thwarting infections in humans. </w:t>
      </w:r>
      <w:r w:rsidRPr="008E55C6">
        <w:rPr>
          <w:rStyle w:val="StyleUnderline"/>
          <w:color w:val="FF0000"/>
        </w:rPr>
        <w:t xml:space="preserve">This situation threatens patient care, economic growth, public health, agriculture, economic security and national security.” </w:t>
      </w:r>
      <w:r w:rsidRPr="008E55C6">
        <w:rPr>
          <w:color w:val="FF0000"/>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8E55C6">
        <w:rPr>
          <w:color w:val="FF0000"/>
          <w:sz w:val="14"/>
        </w:rPr>
        <w:t>Winegarden</w:t>
      </w:r>
      <w:proofErr w:type="spellEnd"/>
      <w:r w:rsidRPr="008E55C6">
        <w:rPr>
          <w:color w:val="FF0000"/>
          <w:sz w:val="14"/>
        </w:rPr>
        <w:t xml:space="preserve"> writes in the Pacific Research Institute’s newly-released report “</w:t>
      </w:r>
      <w:r w:rsidRPr="008E55C6">
        <w:rPr>
          <w:rStyle w:val="StyleUnderline"/>
          <w:color w:val="FF0000"/>
        </w:rPr>
        <w:t>Incenting the Development of Antimicrobial Medicines to Address the Problem of Drug-Resistant Infection</w:t>
      </w:r>
      <w:r w:rsidRPr="008E55C6">
        <w:rPr>
          <w:color w:val="FF0000"/>
          <w:sz w:val="14"/>
        </w:rPr>
        <w:t xml:space="preserve">s.” The International Federation of Pharmaceutical Manufacturers says </w:t>
      </w:r>
      <w:r w:rsidRPr="008E55C6">
        <w:rPr>
          <w:rStyle w:val="StyleUnderline"/>
          <w:color w:val="FF0000"/>
        </w:rPr>
        <w:t>the problem is caused by “a dearth of new antibiotic medicines.”</w:t>
      </w:r>
      <w:r w:rsidRPr="008E55C6">
        <w:rPr>
          <w:color w:val="FF0000"/>
          <w:sz w:val="14"/>
        </w:rPr>
        <w:t xml:space="preserve"> </w:t>
      </w:r>
      <w:proofErr w:type="gramStart"/>
      <w:r w:rsidRPr="008E55C6">
        <w:rPr>
          <w:rStyle w:val="StyleUnderline"/>
          <w:color w:val="FF0000"/>
        </w:rPr>
        <w:t>At the same time that</w:t>
      </w:r>
      <w:proofErr w:type="gramEnd"/>
      <w:r w:rsidRPr="008E55C6">
        <w:rPr>
          <w:rStyle w:val="StyleUnderline"/>
          <w:color w:val="FF0000"/>
        </w:rPr>
        <w:t xml:space="preserve"> there’s been an increase in AMR, </w:t>
      </w:r>
      <w:r w:rsidRPr="008E55C6">
        <w:rPr>
          <w:rStyle w:val="StyleUnderline"/>
          <w:color w:val="FF0000"/>
          <w:highlight w:val="green"/>
        </w:rPr>
        <w:t xml:space="preserve">there has been “a sharp decline in </w:t>
      </w:r>
      <w:r w:rsidRPr="008E55C6">
        <w:rPr>
          <w:rStyle w:val="StyleUnderline"/>
          <w:color w:val="FF0000"/>
        </w:rPr>
        <w:t xml:space="preserve">the </w:t>
      </w:r>
      <w:r w:rsidRPr="008E55C6">
        <w:rPr>
          <w:rStyle w:val="StyleUnderline"/>
          <w:color w:val="FF0000"/>
          <w:highlight w:val="green"/>
        </w:rPr>
        <w:t xml:space="preserve">development of new antibiotic </w:t>
      </w:r>
      <w:r w:rsidRPr="008E55C6">
        <w:rPr>
          <w:rStyle w:val="StyleUnderline"/>
          <w:color w:val="FF0000"/>
        </w:rPr>
        <w:t>medicines</w:t>
      </w:r>
      <w:r w:rsidRPr="008E55C6">
        <w:rPr>
          <w:color w:val="FF0000"/>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8E55C6">
        <w:rPr>
          <w:rStyle w:val="StyleUnderline"/>
          <w:color w:val="FF0000"/>
        </w:rPr>
        <w:t xml:space="preserve">But the hazards of AMR can be diminished. </w:t>
      </w:r>
      <w:proofErr w:type="spellStart"/>
      <w:r w:rsidRPr="008E55C6">
        <w:rPr>
          <w:color w:val="FF0000"/>
          <w:sz w:val="14"/>
        </w:rPr>
        <w:t>Winegarden</w:t>
      </w:r>
      <w:proofErr w:type="spellEnd"/>
      <w:r w:rsidRPr="008E55C6">
        <w:rPr>
          <w:color w:val="FF0000"/>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8E55C6">
        <w:rPr>
          <w:color w:val="FF0000"/>
          <w:sz w:val="14"/>
        </w:rPr>
        <w:t>Winegarden’s</w:t>
      </w:r>
      <w:proofErr w:type="spellEnd"/>
      <w:r w:rsidRPr="008E55C6">
        <w:rPr>
          <w:color w:val="FF0000"/>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8E55C6">
        <w:rPr>
          <w:rStyle w:val="StyleUnderline"/>
          <w:color w:val="FF0000"/>
        </w:rPr>
        <w:t xml:space="preserve">, the </w:t>
      </w:r>
      <w:r w:rsidRPr="008E55C6">
        <w:rPr>
          <w:rStyle w:val="StyleUnderline"/>
          <w:color w:val="FF0000"/>
          <w:highlight w:val="green"/>
        </w:rPr>
        <w:t xml:space="preserve">return on investment for developing </w:t>
      </w:r>
      <w:r w:rsidRPr="008E55C6">
        <w:rPr>
          <w:rStyle w:val="StyleUnderline"/>
          <w:color w:val="FF0000"/>
        </w:rPr>
        <w:t>new antimicrobial medicines</w:t>
      </w:r>
      <w:r w:rsidRPr="008E55C6">
        <w:rPr>
          <w:color w:val="FF0000"/>
          <w:sz w:val="14"/>
        </w:rPr>
        <w:t xml:space="preserve"> (particularly antibiotics) </w:t>
      </w:r>
      <w:r w:rsidRPr="008E55C6">
        <w:rPr>
          <w:rStyle w:val="StyleUnderline"/>
          <w:color w:val="FF0000"/>
          <w:highlight w:val="green"/>
        </w:rPr>
        <w:t>is too low</w:t>
      </w:r>
      <w:r w:rsidRPr="008E55C6">
        <w:rPr>
          <w:rStyle w:val="StyleUnderline"/>
          <w:color w:val="FF0000"/>
        </w:rPr>
        <w:t xml:space="preserve">.” </w:t>
      </w:r>
      <w:r w:rsidRPr="008E55C6">
        <w:rPr>
          <w:color w:val="FF0000"/>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8E55C6">
        <w:rPr>
          <w:color w:val="FF0000"/>
          <w:sz w:val="14"/>
        </w:rPr>
        <w:t>Winegarden</w:t>
      </w:r>
      <w:proofErr w:type="spellEnd"/>
      <w:r w:rsidRPr="008E55C6">
        <w:rPr>
          <w:color w:val="FF0000"/>
          <w:sz w:val="14"/>
        </w:rPr>
        <w:t xml:space="preserve"> says that </w:t>
      </w:r>
      <w:proofErr w:type="gramStart"/>
      <w:r w:rsidRPr="008E55C6">
        <w:rPr>
          <w:color w:val="FF0000"/>
          <w:sz w:val="14"/>
        </w:rPr>
        <w:t>particular drug</w:t>
      </w:r>
      <w:proofErr w:type="gramEnd"/>
      <w:r w:rsidRPr="008E55C6">
        <w:rPr>
          <w:color w:val="FF0000"/>
          <w:sz w:val="14"/>
        </w:rPr>
        <w:t xml:space="preserve"> class is among several that “face unique impediments” that serve as disincentives for innovation. </w:t>
      </w:r>
      <w:r w:rsidRPr="008E55C6">
        <w:rPr>
          <w:rStyle w:val="StyleUnderline"/>
          <w:color w:val="FF0000"/>
        </w:rPr>
        <w:t xml:space="preserve">To overcome the steep hill </w:t>
      </w:r>
      <w:r w:rsidRPr="008E55C6">
        <w:rPr>
          <w:rStyle w:val="StyleUnderline"/>
          <w:color w:val="FF0000"/>
          <w:highlight w:val="green"/>
        </w:rPr>
        <w:t>that</w:t>
      </w:r>
      <w:r w:rsidRPr="008E55C6">
        <w:rPr>
          <w:rStyle w:val="StyleUnderline"/>
          <w:color w:val="FF0000"/>
        </w:rPr>
        <w:t xml:space="preserve"> </w:t>
      </w:r>
      <w:r w:rsidRPr="008E55C6">
        <w:rPr>
          <w:rStyle w:val="StyleUnderline"/>
          <w:color w:val="FF0000"/>
          <w:highlight w:val="green"/>
        </w:rPr>
        <w:t>impedes</w:t>
      </w:r>
      <w:r w:rsidRPr="008E55C6">
        <w:rPr>
          <w:rStyle w:val="StyleUnderline"/>
          <w:color w:val="FF0000"/>
        </w:rPr>
        <w:t xml:space="preserve"> the </w:t>
      </w:r>
      <w:r w:rsidRPr="008E55C6">
        <w:rPr>
          <w:rStyle w:val="StyleUnderline"/>
          <w:color w:val="FF0000"/>
          <w:highlight w:val="green"/>
        </w:rPr>
        <w:t>development</w:t>
      </w:r>
      <w:r w:rsidRPr="008E55C6">
        <w:rPr>
          <w:rStyle w:val="StyleUnderline"/>
          <w:color w:val="FF0000"/>
        </w:rPr>
        <w:t xml:space="preserve"> of new AMR drugs, lawmakers must implement policies that </w:t>
      </w:r>
      <w:r w:rsidRPr="008E55C6">
        <w:rPr>
          <w:rStyle w:val="StyleUnderline"/>
          <w:color w:val="FF0000"/>
          <w:highlight w:val="green"/>
        </w:rPr>
        <w:t>unleash the incentives of the free market</w:t>
      </w:r>
      <w:r w:rsidRPr="008E55C6">
        <w:rPr>
          <w:rStyle w:val="StyleUnderline"/>
          <w:color w:val="FF0000"/>
        </w:rPr>
        <w:t>.</w:t>
      </w:r>
      <w:r w:rsidRPr="008E55C6">
        <w:rPr>
          <w:color w:val="FF0000"/>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8E55C6">
        <w:rPr>
          <w:rStyle w:val="StyleUnderline"/>
          <w:color w:val="FF0000"/>
        </w:rPr>
        <w:t xml:space="preserve">government needs to </w:t>
      </w:r>
      <w:r w:rsidRPr="008E55C6">
        <w:rPr>
          <w:color w:val="FF0000"/>
          <w:sz w:val="14"/>
        </w:rPr>
        <w:t xml:space="preserve">remove its anchors from the process and </w:t>
      </w:r>
      <w:r w:rsidRPr="008E55C6">
        <w:rPr>
          <w:rStyle w:val="StyleUnderline"/>
          <w:color w:val="FF0000"/>
          <w:highlight w:val="green"/>
        </w:rPr>
        <w:t xml:space="preserve">let the market do what it does </w:t>
      </w:r>
      <w:r w:rsidRPr="008E55C6">
        <w:rPr>
          <w:rStyle w:val="StyleUnderline"/>
          <w:color w:val="FF0000"/>
        </w:rPr>
        <w:t xml:space="preserve">so well. In this case, that’s </w:t>
      </w:r>
      <w:r w:rsidRPr="008E55C6">
        <w:rPr>
          <w:rStyle w:val="StyleUnderline"/>
          <w:color w:val="FF0000"/>
          <w:highlight w:val="green"/>
        </w:rPr>
        <w:t>restoring patients’ health, enriching innovative companies that create jobs</w:t>
      </w:r>
      <w:r w:rsidRPr="008E55C6">
        <w:rPr>
          <w:rStyle w:val="StyleUnderline"/>
          <w:color w:val="FF0000"/>
        </w:rPr>
        <w:t>, and inspiring biotech start-up</w:t>
      </w:r>
      <w:r w:rsidRPr="008E55C6">
        <w:rPr>
          <w:color w:val="FF0000"/>
          <w:sz w:val="14"/>
        </w:rPr>
        <w:t xml:space="preserve">s such as the group of Stanford undergraduates that has been capitalized to develop new antibiotics. </w:t>
      </w:r>
      <w:r w:rsidRPr="008E55C6">
        <w:rPr>
          <w:rStyle w:val="StyleUnderline"/>
          <w:color w:val="FF0000"/>
          <w:highlight w:val="green"/>
        </w:rPr>
        <w:t>If</w:t>
      </w:r>
      <w:r w:rsidRPr="008E55C6">
        <w:rPr>
          <w:rStyle w:val="StyleUnderline"/>
          <w:color w:val="FF0000"/>
        </w:rPr>
        <w:t xml:space="preserve"> the proper </w:t>
      </w:r>
      <w:r w:rsidRPr="008E55C6">
        <w:rPr>
          <w:rStyle w:val="StyleUnderline"/>
          <w:color w:val="FF0000"/>
          <w:highlight w:val="green"/>
        </w:rPr>
        <w:t xml:space="preserve">incentives are in place, the </w:t>
      </w:r>
      <w:r w:rsidRPr="008E55C6">
        <w:rPr>
          <w:rStyle w:val="StyleUnderline"/>
          <w:color w:val="FF0000"/>
        </w:rPr>
        <w:t xml:space="preserve">needed </w:t>
      </w:r>
      <w:r w:rsidRPr="008E55C6">
        <w:rPr>
          <w:rStyle w:val="StyleUnderline"/>
          <w:color w:val="FF0000"/>
          <w:highlight w:val="green"/>
        </w:rPr>
        <w:t xml:space="preserve">treatments </w:t>
      </w:r>
      <w:r w:rsidRPr="008E55C6">
        <w:rPr>
          <w:rStyle w:val="StyleUnderline"/>
          <w:color w:val="FF0000"/>
        </w:rPr>
        <w:t xml:space="preserve">will </w:t>
      </w:r>
      <w:r w:rsidRPr="008E55C6">
        <w:rPr>
          <w:rStyle w:val="StyleUnderline"/>
          <w:color w:val="FF0000"/>
          <w:highlight w:val="green"/>
        </w:rPr>
        <w:t>follow.</w:t>
      </w:r>
    </w:p>
    <w:p w14:paraId="7ABE3E70" w14:textId="77777777" w:rsidR="00BA7252" w:rsidRPr="008E55C6" w:rsidRDefault="00BA7252" w:rsidP="00BA7252">
      <w:pPr>
        <w:rPr>
          <w:rStyle w:val="StyleUnderline"/>
          <w:color w:val="FF0000"/>
        </w:rPr>
      </w:pPr>
    </w:p>
    <w:p w14:paraId="6F6E49B8" w14:textId="77777777" w:rsidR="00BA7252" w:rsidRPr="008E55C6" w:rsidRDefault="00BA7252" w:rsidP="00BA7252">
      <w:pPr>
        <w:pStyle w:val="Heading4"/>
        <w:rPr>
          <w:color w:val="FF0000"/>
        </w:rPr>
      </w:pPr>
      <w:r w:rsidRPr="008E55C6">
        <w:rPr>
          <w:color w:val="FF0000"/>
          <w:u w:val="single"/>
        </w:rPr>
        <w:t>Extinction</w:t>
      </w:r>
      <w:r w:rsidRPr="008E55C6">
        <w:rPr>
          <w:color w:val="FF0000"/>
        </w:rPr>
        <w:t xml:space="preserve"> – defense is wrong </w:t>
      </w:r>
    </w:p>
    <w:p w14:paraId="750EFB92" w14:textId="77777777" w:rsidR="00BA7252" w:rsidRPr="008E55C6" w:rsidRDefault="00BA7252" w:rsidP="00BA7252">
      <w:pPr>
        <w:rPr>
          <w:color w:val="FF0000"/>
        </w:rPr>
      </w:pPr>
      <w:r w:rsidRPr="008E55C6">
        <w:rPr>
          <w:color w:val="FF0000"/>
        </w:rPr>
        <w:t xml:space="preserve">Piers </w:t>
      </w:r>
      <w:r w:rsidRPr="008E55C6">
        <w:rPr>
          <w:rStyle w:val="Style13ptBold"/>
          <w:color w:val="FF0000"/>
        </w:rPr>
        <w:t>Millett 17</w:t>
      </w:r>
      <w:r w:rsidRPr="008E55C6">
        <w:rPr>
          <w:color w:val="FF0000"/>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5AD60740" w14:textId="77777777" w:rsidR="00BA7252" w:rsidRPr="008E55C6" w:rsidRDefault="00BA7252" w:rsidP="00BA7252">
      <w:pPr>
        <w:rPr>
          <w:color w:val="FF0000"/>
        </w:rPr>
      </w:pPr>
      <w:r w:rsidRPr="008E55C6">
        <w:rPr>
          <w:color w:val="FF0000"/>
        </w:rPr>
        <w:t xml:space="preserve">Historically, </w:t>
      </w:r>
      <w:r w:rsidRPr="008E55C6">
        <w:rPr>
          <w:rStyle w:val="StyleUnderline"/>
          <w:color w:val="FF0000"/>
        </w:rPr>
        <w:t xml:space="preserve">disease events have been responsible for the </w:t>
      </w:r>
      <w:r w:rsidRPr="008E55C6">
        <w:rPr>
          <w:rStyle w:val="Emphasis"/>
          <w:color w:val="FF0000"/>
        </w:rPr>
        <w:t>greatest death tolls</w:t>
      </w:r>
      <w:r w:rsidRPr="008E55C6">
        <w:rPr>
          <w:rStyle w:val="StyleUnderline"/>
          <w:color w:val="FF0000"/>
        </w:rPr>
        <w:t xml:space="preserve"> on humanity. The 1918 flu was responsible for more than 50 million deaths</w:t>
      </w:r>
      <w:r w:rsidRPr="008E55C6">
        <w:rPr>
          <w:color w:val="FF0000"/>
        </w:rPr>
        <w:t xml:space="preserve">,1 while </w:t>
      </w:r>
      <w:r w:rsidRPr="008E55C6">
        <w:rPr>
          <w:rStyle w:val="StyleUnderline"/>
          <w:color w:val="FF0000"/>
        </w:rPr>
        <w:t>smallpox killed perhaps 10 times that many in the 20th century alone.</w:t>
      </w:r>
      <w:r w:rsidRPr="008E55C6">
        <w:rPr>
          <w:color w:val="FF0000"/>
        </w:rPr>
        <w:t xml:space="preserve">2 </w:t>
      </w:r>
      <w:r w:rsidRPr="008E55C6">
        <w:rPr>
          <w:rStyle w:val="StyleUnderline"/>
          <w:color w:val="FF0000"/>
        </w:rPr>
        <w:t xml:space="preserve">The Black Death was responsible for killing over </w:t>
      </w:r>
      <w:r w:rsidRPr="008E55C6">
        <w:rPr>
          <w:rStyle w:val="StyleUnderline"/>
          <w:color w:val="FF0000"/>
        </w:rPr>
        <w:lastRenderedPageBreak/>
        <w:t>25% of the European population</w:t>
      </w:r>
      <w:r w:rsidRPr="008E55C6">
        <w:rPr>
          <w:color w:val="FF0000"/>
        </w:rPr>
        <w:t xml:space="preserve">,3 while </w:t>
      </w:r>
      <w:r w:rsidRPr="008E55C6">
        <w:rPr>
          <w:rStyle w:val="StyleUnderline"/>
          <w:color w:val="FF0000"/>
        </w:rPr>
        <w:t>other pandemics</w:t>
      </w:r>
      <w:r w:rsidRPr="008E55C6">
        <w:rPr>
          <w:color w:val="FF0000"/>
        </w:rPr>
        <w:t xml:space="preserve">, such as the plague of Justinian, </w:t>
      </w:r>
      <w:r w:rsidRPr="008E55C6">
        <w:rPr>
          <w:rStyle w:val="StyleUnderline"/>
          <w:color w:val="FF0000"/>
        </w:rPr>
        <w:t>are thought to have killed 25 million</w:t>
      </w:r>
      <w:r w:rsidRPr="008E55C6">
        <w:rPr>
          <w:color w:val="FF0000"/>
        </w:rPr>
        <w:t xml:space="preserve"> in the 6th century—constituting over 10% of the world’s population at the time.4 It is an open question whether </w:t>
      </w:r>
      <w:r w:rsidRPr="008E55C6">
        <w:rPr>
          <w:rStyle w:val="StyleUnderline"/>
          <w:color w:val="FF0000"/>
        </w:rPr>
        <w:t xml:space="preserve">a future </w:t>
      </w:r>
      <w:r w:rsidRPr="008E55C6">
        <w:rPr>
          <w:rStyle w:val="StyleUnderline"/>
          <w:color w:val="FF0000"/>
          <w:highlight w:val="green"/>
        </w:rPr>
        <w:t xml:space="preserve">pandemic could result in </w:t>
      </w:r>
      <w:r w:rsidRPr="008E55C6">
        <w:rPr>
          <w:rStyle w:val="StyleUnderline"/>
          <w:color w:val="FF0000"/>
        </w:rPr>
        <w:t xml:space="preserve">outright </w:t>
      </w:r>
      <w:r w:rsidRPr="008E55C6">
        <w:rPr>
          <w:rStyle w:val="StyleUnderline"/>
          <w:color w:val="FF0000"/>
          <w:highlight w:val="green"/>
        </w:rPr>
        <w:t>human extinction</w:t>
      </w:r>
      <w:r w:rsidRPr="008E55C6">
        <w:rPr>
          <w:rStyle w:val="StyleUnderline"/>
          <w:color w:val="FF0000"/>
        </w:rPr>
        <w:t xml:space="preserve"> or the irreversible collapse of civilization</w:t>
      </w:r>
      <w:r w:rsidRPr="008E55C6">
        <w:rPr>
          <w:color w:val="FF0000"/>
        </w:rPr>
        <w:t xml:space="preserve">. </w:t>
      </w:r>
    </w:p>
    <w:p w14:paraId="5FE0FBCA" w14:textId="77777777" w:rsidR="00BA7252" w:rsidRPr="008E55C6" w:rsidRDefault="00BA7252" w:rsidP="00BA7252">
      <w:pPr>
        <w:rPr>
          <w:color w:val="FF0000"/>
        </w:rPr>
      </w:pPr>
      <w:r w:rsidRPr="008E55C6">
        <w:rPr>
          <w:rStyle w:val="StyleUnderline"/>
          <w:color w:val="FF0000"/>
        </w:rPr>
        <w:t>A skeptic would have</w:t>
      </w:r>
      <w:r w:rsidRPr="008E55C6">
        <w:rPr>
          <w:color w:val="FF0000"/>
        </w:rPr>
        <w:t xml:space="preserve"> many good </w:t>
      </w:r>
      <w:r w:rsidRPr="008E55C6">
        <w:rPr>
          <w:rStyle w:val="StyleUnderline"/>
          <w:color w:val="FF0000"/>
        </w:rPr>
        <w:t xml:space="preserve">reasons to think that existential risk from disease is unlikely. Such </w:t>
      </w:r>
      <w:r w:rsidRPr="008E55C6">
        <w:rPr>
          <w:rStyle w:val="StyleUnderline"/>
          <w:color w:val="FF0000"/>
          <w:highlight w:val="green"/>
        </w:rPr>
        <w:t xml:space="preserve">a disease would need to spread </w:t>
      </w:r>
      <w:r w:rsidRPr="008E55C6">
        <w:rPr>
          <w:rStyle w:val="Emphasis"/>
          <w:color w:val="FF0000"/>
          <w:highlight w:val="green"/>
        </w:rPr>
        <w:t>worldwide</w:t>
      </w:r>
      <w:r w:rsidRPr="008E55C6">
        <w:rPr>
          <w:rStyle w:val="StyleUnderline"/>
          <w:color w:val="FF0000"/>
        </w:rPr>
        <w:t xml:space="preserve"> to remote populations, overcome</w:t>
      </w:r>
      <w:r w:rsidRPr="008E55C6">
        <w:rPr>
          <w:color w:val="FF0000"/>
        </w:rPr>
        <w:t xml:space="preserve"> rare </w:t>
      </w:r>
      <w:r w:rsidRPr="008E55C6">
        <w:rPr>
          <w:rStyle w:val="StyleUnderline"/>
          <w:color w:val="FF0000"/>
        </w:rPr>
        <w:t>genetic resistances, and evade detection</w:t>
      </w:r>
      <w:r w:rsidRPr="008E55C6">
        <w:rPr>
          <w:color w:val="FF0000"/>
        </w:rPr>
        <w:t xml:space="preserve">, cures, and countermeasures. Even evolution itself may work in humanity’s favor: </w:t>
      </w:r>
      <w:r w:rsidRPr="008E55C6">
        <w:rPr>
          <w:rStyle w:val="StyleUnderline"/>
          <w:color w:val="FF0000"/>
          <w:highlight w:val="green"/>
        </w:rPr>
        <w:t>Virulence and transmission is</w:t>
      </w:r>
      <w:r w:rsidRPr="008E55C6">
        <w:rPr>
          <w:rStyle w:val="StyleUnderline"/>
          <w:color w:val="FF0000"/>
        </w:rPr>
        <w:t xml:space="preserve"> often </w:t>
      </w:r>
      <w:r w:rsidRPr="008E55C6">
        <w:rPr>
          <w:rStyle w:val="StyleUnderline"/>
          <w:color w:val="FF0000"/>
          <w:highlight w:val="green"/>
        </w:rPr>
        <w:t>a trade-off</w:t>
      </w:r>
      <w:r w:rsidRPr="008E55C6">
        <w:rPr>
          <w:color w:val="FF0000"/>
        </w:rPr>
        <w:t xml:space="preserve">, and so evolutionary pressures could push against maximally lethal wild-type pathogens.5,6 </w:t>
      </w:r>
    </w:p>
    <w:p w14:paraId="5528508B" w14:textId="77777777" w:rsidR="00BA7252" w:rsidRPr="008E55C6" w:rsidRDefault="00BA7252" w:rsidP="00BA7252">
      <w:pPr>
        <w:rPr>
          <w:rStyle w:val="StyleUnderline"/>
          <w:color w:val="FF0000"/>
        </w:rPr>
      </w:pPr>
      <w:r w:rsidRPr="008E55C6">
        <w:rPr>
          <w:color w:val="FF0000"/>
        </w:rPr>
        <w:t xml:space="preserve">While </w:t>
      </w:r>
      <w:r w:rsidRPr="008E55C6">
        <w:rPr>
          <w:rStyle w:val="StyleUnderline"/>
          <w:color w:val="FF0000"/>
          <w:highlight w:val="green"/>
        </w:rPr>
        <w:t>these arguments</w:t>
      </w:r>
      <w:r w:rsidRPr="008E55C6">
        <w:rPr>
          <w:color w:val="FF0000"/>
        </w:rPr>
        <w:t xml:space="preserve"> point to a very small risk of human extinction, </w:t>
      </w:r>
      <w:r w:rsidRPr="008E55C6">
        <w:rPr>
          <w:rStyle w:val="Emphasis"/>
          <w:color w:val="FF0000"/>
        </w:rPr>
        <w:t xml:space="preserve">they </w:t>
      </w:r>
      <w:r w:rsidRPr="008E55C6">
        <w:rPr>
          <w:rStyle w:val="Emphasis"/>
          <w:color w:val="FF0000"/>
          <w:highlight w:val="green"/>
        </w:rPr>
        <w:t>do not rule the possibility out</w:t>
      </w:r>
      <w:r w:rsidRPr="008E55C6">
        <w:rPr>
          <w:color w:val="FF0000"/>
        </w:rPr>
        <w:t xml:space="preserve"> entirely. Although rare, </w:t>
      </w:r>
      <w:r w:rsidRPr="008E55C6">
        <w:rPr>
          <w:rStyle w:val="StyleUnderline"/>
          <w:color w:val="FF0000"/>
          <w:highlight w:val="green"/>
        </w:rPr>
        <w:t>there are</w:t>
      </w:r>
      <w:r w:rsidRPr="008E55C6">
        <w:rPr>
          <w:rStyle w:val="StyleUnderline"/>
          <w:color w:val="FF0000"/>
        </w:rPr>
        <w:t xml:space="preserve"> recorded </w:t>
      </w:r>
      <w:r w:rsidRPr="008E55C6">
        <w:rPr>
          <w:rStyle w:val="StyleUnderline"/>
          <w:color w:val="FF0000"/>
          <w:highlight w:val="green"/>
        </w:rPr>
        <w:t>instances of species going extinct due to disease</w:t>
      </w:r>
      <w:r w:rsidRPr="008E55C6">
        <w:rPr>
          <w:color w:val="FF0000"/>
        </w:rPr>
        <w:t xml:space="preserve">—primarily in amphibians, but also in 1 mammalian species of rat on Christmas Island.7,8 There </w:t>
      </w:r>
      <w:r w:rsidRPr="008E55C6">
        <w:rPr>
          <w:rStyle w:val="StyleUnderline"/>
          <w:color w:val="FF0000"/>
        </w:rPr>
        <w:t xml:space="preserve">are </w:t>
      </w:r>
      <w:r w:rsidRPr="008E55C6">
        <w:rPr>
          <w:rStyle w:val="StyleUnderline"/>
          <w:color w:val="FF0000"/>
          <w:highlight w:val="green"/>
        </w:rPr>
        <w:t>also</w:t>
      </w:r>
      <w:r w:rsidRPr="008E55C6">
        <w:rPr>
          <w:rStyle w:val="StyleUnderline"/>
          <w:color w:val="FF0000"/>
        </w:rPr>
        <w:t xml:space="preserve"> historical </w:t>
      </w:r>
      <w:r w:rsidRPr="008E55C6">
        <w:rPr>
          <w:rStyle w:val="StyleUnderline"/>
          <w:color w:val="FF0000"/>
          <w:highlight w:val="green"/>
        </w:rPr>
        <w:t>examples of</w:t>
      </w:r>
      <w:r w:rsidRPr="008E55C6">
        <w:rPr>
          <w:rStyle w:val="StyleUnderline"/>
          <w:color w:val="FF0000"/>
        </w:rPr>
        <w:t xml:space="preserve"> large </w:t>
      </w:r>
      <w:r w:rsidRPr="008E55C6">
        <w:rPr>
          <w:rStyle w:val="StyleUnderline"/>
          <w:color w:val="FF0000"/>
          <w:highlight w:val="green"/>
        </w:rPr>
        <w:t>human populations being</w:t>
      </w:r>
      <w:r w:rsidRPr="008E55C6">
        <w:rPr>
          <w:rStyle w:val="StyleUnderline"/>
          <w:color w:val="FF0000"/>
        </w:rPr>
        <w:t xml:space="preserve"> almost entirely </w:t>
      </w:r>
      <w:r w:rsidRPr="008E55C6">
        <w:rPr>
          <w:rStyle w:val="StyleUnderline"/>
          <w:color w:val="FF0000"/>
          <w:highlight w:val="green"/>
        </w:rPr>
        <w:t>wiped out</w:t>
      </w:r>
    </w:p>
    <w:p w14:paraId="06A6CE60" w14:textId="77777777" w:rsidR="00BA7252" w:rsidRPr="008E55C6" w:rsidRDefault="00BA7252" w:rsidP="00BA7252">
      <w:pPr>
        <w:rPr>
          <w:rStyle w:val="StyleUnderline"/>
          <w:color w:val="FF0000"/>
        </w:rPr>
      </w:pPr>
    </w:p>
    <w:p w14:paraId="4847DF3D" w14:textId="77777777" w:rsidR="00BA7252" w:rsidRPr="008E55C6" w:rsidRDefault="00BA7252" w:rsidP="00BA7252">
      <w:pPr>
        <w:rPr>
          <w:rStyle w:val="StyleUnderline"/>
          <w:color w:val="FF0000"/>
        </w:rPr>
      </w:pPr>
    </w:p>
    <w:p w14:paraId="084C0101" w14:textId="77777777" w:rsidR="00BA7252" w:rsidRPr="008E55C6" w:rsidRDefault="00BA7252" w:rsidP="00BA7252">
      <w:pPr>
        <w:rPr>
          <w:rStyle w:val="StyleUnderline"/>
          <w:color w:val="FF0000"/>
        </w:rPr>
      </w:pPr>
    </w:p>
    <w:p w14:paraId="66CF2EAB" w14:textId="77777777" w:rsidR="00BA7252" w:rsidRPr="008E55C6" w:rsidRDefault="00BA7252" w:rsidP="00BA7252">
      <w:pPr>
        <w:rPr>
          <w:rStyle w:val="StyleUnderline"/>
          <w:color w:val="FF0000"/>
        </w:rPr>
      </w:pPr>
    </w:p>
    <w:p w14:paraId="353E55E0" w14:textId="77777777" w:rsidR="00BA7252" w:rsidRPr="008E55C6" w:rsidRDefault="00BA7252" w:rsidP="00BA7252">
      <w:pPr>
        <w:rPr>
          <w:rStyle w:val="StyleUnderline"/>
          <w:color w:val="FF0000"/>
        </w:rPr>
      </w:pPr>
    </w:p>
    <w:p w14:paraId="3371409A" w14:textId="77777777" w:rsidR="00BA7252" w:rsidRPr="008E55C6" w:rsidRDefault="00BA7252" w:rsidP="00BA7252">
      <w:pPr>
        <w:rPr>
          <w:rStyle w:val="StyleUnderline"/>
          <w:color w:val="FF0000"/>
        </w:rPr>
      </w:pPr>
    </w:p>
    <w:p w14:paraId="1AC81FB3" w14:textId="77777777" w:rsidR="00BA7252" w:rsidRPr="008E55C6" w:rsidRDefault="00BA7252" w:rsidP="00BA7252">
      <w:pPr>
        <w:rPr>
          <w:color w:val="FF0000"/>
        </w:rPr>
      </w:pPr>
      <w:r w:rsidRPr="008E55C6">
        <w:rPr>
          <w:rStyle w:val="StyleUnderline"/>
          <w:color w:val="FF0000"/>
        </w:rPr>
        <w:t xml:space="preserve"> by disease, </w:t>
      </w:r>
      <w:r w:rsidRPr="008E55C6">
        <w:rPr>
          <w:rStyle w:val="StyleUnderline"/>
          <w:color w:val="FF0000"/>
          <w:highlight w:val="green"/>
        </w:rPr>
        <w:t>especially when multiple diseases were</w:t>
      </w:r>
      <w:r w:rsidRPr="008E55C6">
        <w:rPr>
          <w:rStyle w:val="StyleUnderline"/>
          <w:color w:val="FF0000"/>
        </w:rPr>
        <w:t xml:space="preserve"> simultaneously </w:t>
      </w:r>
      <w:r w:rsidRPr="008E55C6">
        <w:rPr>
          <w:rStyle w:val="StyleUnderline"/>
          <w:color w:val="FF0000"/>
          <w:highlight w:val="green"/>
        </w:rPr>
        <w:t>introduced</w:t>
      </w:r>
      <w:r w:rsidRPr="008E55C6">
        <w:rPr>
          <w:rStyle w:val="StyleUnderline"/>
          <w:color w:val="FF0000"/>
        </w:rPr>
        <w:t xml:space="preserve"> into a population </w:t>
      </w:r>
      <w:r w:rsidRPr="008E55C6">
        <w:rPr>
          <w:color w:val="FF0000"/>
        </w:rPr>
        <w:t xml:space="preserve">without immunity. The most striking examples of total population collapse include native American tribes exposed to European diseases, such as the </w:t>
      </w:r>
      <w:proofErr w:type="spellStart"/>
      <w:r w:rsidRPr="008E55C6">
        <w:rPr>
          <w:color w:val="FF0000"/>
        </w:rPr>
        <w:t>Massachusett</w:t>
      </w:r>
      <w:proofErr w:type="spellEnd"/>
      <w:r w:rsidRPr="008E55C6">
        <w:rPr>
          <w:color w:val="FF0000"/>
        </w:rPr>
        <w:t xml:space="preserve"> (86% loss of population), </w:t>
      </w:r>
      <w:proofErr w:type="spellStart"/>
      <w:r w:rsidRPr="008E55C6">
        <w:rPr>
          <w:color w:val="FF0000"/>
        </w:rPr>
        <w:t>Quiripi-Unquachog</w:t>
      </w:r>
      <w:proofErr w:type="spellEnd"/>
      <w:r w:rsidRPr="008E55C6">
        <w:rPr>
          <w:color w:val="FF0000"/>
        </w:rPr>
        <w:t xml:space="preserve"> (95% loss of population), and </w:t>
      </w:r>
      <w:proofErr w:type="spellStart"/>
      <w:r w:rsidRPr="008E55C6">
        <w:rPr>
          <w:color w:val="FF0000"/>
        </w:rPr>
        <w:t>theWestern</w:t>
      </w:r>
      <w:proofErr w:type="spellEnd"/>
      <w:r w:rsidRPr="008E55C6">
        <w:rPr>
          <w:color w:val="FF0000"/>
        </w:rPr>
        <w:t xml:space="preserve"> Abenaki (which suffered a staggering 98% loss of population). </w:t>
      </w:r>
    </w:p>
    <w:p w14:paraId="0A74E202" w14:textId="77777777" w:rsidR="00BA7252" w:rsidRPr="008E55C6" w:rsidRDefault="00BA7252" w:rsidP="00BA7252">
      <w:pPr>
        <w:rPr>
          <w:color w:val="FF0000"/>
        </w:rPr>
      </w:pPr>
      <w:r w:rsidRPr="008E55C6">
        <w:rPr>
          <w:color w:val="FF0000"/>
        </w:rPr>
        <w:t xml:space="preserve">In the modern context, no single disease currently exists that combines the worst-case levels of transmissibility, lethality, resistance to countermeasures, and global reach. But </w:t>
      </w:r>
      <w:r w:rsidRPr="008E55C6">
        <w:rPr>
          <w:rStyle w:val="StyleUnderline"/>
          <w:color w:val="FF0000"/>
        </w:rPr>
        <w:t>many diseases are proof of principle that each worst-case attribute can be realized independently.</w:t>
      </w:r>
      <w:r w:rsidRPr="008E55C6">
        <w:rPr>
          <w:color w:val="FF0000"/>
        </w:rPr>
        <w:t xml:space="preserve"> For example, </w:t>
      </w:r>
      <w:r w:rsidRPr="008E55C6">
        <w:rPr>
          <w:rStyle w:val="StyleUnderline"/>
          <w:color w:val="FF0000"/>
          <w:highlight w:val="green"/>
        </w:rPr>
        <w:t>some diseases exhibit</w:t>
      </w:r>
      <w:r w:rsidRPr="008E55C6">
        <w:rPr>
          <w:rStyle w:val="StyleUnderline"/>
          <w:color w:val="FF0000"/>
        </w:rPr>
        <w:t xml:space="preserve"> nearly a </w:t>
      </w:r>
      <w:r w:rsidRPr="008E55C6">
        <w:rPr>
          <w:rStyle w:val="StyleUnderline"/>
          <w:color w:val="FF0000"/>
          <w:highlight w:val="green"/>
        </w:rPr>
        <w:t>100%</w:t>
      </w:r>
      <w:r w:rsidRPr="008E55C6">
        <w:rPr>
          <w:rStyle w:val="StyleUnderline"/>
          <w:color w:val="FF0000"/>
        </w:rPr>
        <w:t xml:space="preserve"> case </w:t>
      </w:r>
      <w:r w:rsidRPr="008E55C6">
        <w:rPr>
          <w:rStyle w:val="StyleUnderline"/>
          <w:color w:val="FF0000"/>
          <w:highlight w:val="green"/>
        </w:rPr>
        <w:t>fatality</w:t>
      </w:r>
      <w:r w:rsidRPr="008E55C6">
        <w:rPr>
          <w:rStyle w:val="StyleUnderline"/>
          <w:color w:val="FF0000"/>
        </w:rPr>
        <w:t xml:space="preserve"> ratio in the absence of treatment</w:t>
      </w:r>
      <w:r w:rsidRPr="008E55C6">
        <w:rPr>
          <w:color w:val="FF0000"/>
        </w:rPr>
        <w:t>, such as rabies or septicemic plague</w:t>
      </w:r>
      <w:r w:rsidRPr="008E55C6">
        <w:rPr>
          <w:rStyle w:val="StyleUnderline"/>
          <w:color w:val="FF0000"/>
        </w:rPr>
        <w:t xml:space="preserve">. </w:t>
      </w:r>
      <w:r w:rsidRPr="008E55C6">
        <w:rPr>
          <w:rStyle w:val="StyleUnderline"/>
          <w:color w:val="FF0000"/>
          <w:highlight w:val="green"/>
        </w:rPr>
        <w:t>Other diseases</w:t>
      </w:r>
      <w:r w:rsidRPr="008E55C6">
        <w:rPr>
          <w:rStyle w:val="StyleUnderline"/>
          <w:color w:val="FF0000"/>
        </w:rPr>
        <w:t xml:space="preserve"> have a track record of </w:t>
      </w:r>
      <w:r w:rsidRPr="008E55C6">
        <w:rPr>
          <w:rStyle w:val="StyleUnderline"/>
          <w:color w:val="FF0000"/>
          <w:highlight w:val="green"/>
        </w:rPr>
        <w:t>spread</w:t>
      </w:r>
      <w:r w:rsidRPr="008E55C6">
        <w:rPr>
          <w:rStyle w:val="StyleUnderline"/>
          <w:color w:val="FF0000"/>
        </w:rPr>
        <w:t xml:space="preserve">ing </w:t>
      </w:r>
      <w:r w:rsidRPr="008E55C6">
        <w:rPr>
          <w:rStyle w:val="StyleUnderline"/>
          <w:color w:val="FF0000"/>
          <w:highlight w:val="green"/>
        </w:rPr>
        <w:t>to</w:t>
      </w:r>
      <w:r w:rsidRPr="008E55C6">
        <w:rPr>
          <w:rStyle w:val="StyleUnderline"/>
          <w:color w:val="FF0000"/>
        </w:rPr>
        <w:t xml:space="preserve"> </w:t>
      </w:r>
      <w:r w:rsidRPr="008E55C6">
        <w:rPr>
          <w:rStyle w:val="Emphasis"/>
          <w:color w:val="FF0000"/>
        </w:rPr>
        <w:t xml:space="preserve">virtually </w:t>
      </w:r>
      <w:r w:rsidRPr="008E55C6">
        <w:rPr>
          <w:rStyle w:val="Emphasis"/>
          <w:color w:val="FF0000"/>
          <w:highlight w:val="green"/>
        </w:rPr>
        <w:t>every</w:t>
      </w:r>
      <w:r w:rsidRPr="008E55C6">
        <w:rPr>
          <w:rStyle w:val="Emphasis"/>
          <w:color w:val="FF0000"/>
        </w:rPr>
        <w:t xml:space="preserve"> human </w:t>
      </w:r>
      <w:r w:rsidRPr="008E55C6">
        <w:rPr>
          <w:rStyle w:val="Emphasis"/>
          <w:color w:val="FF0000"/>
          <w:highlight w:val="green"/>
        </w:rPr>
        <w:t>community worldwide</w:t>
      </w:r>
      <w:r w:rsidRPr="008E55C6">
        <w:rPr>
          <w:rStyle w:val="StyleUnderline"/>
          <w:color w:val="FF0000"/>
        </w:rPr>
        <w:t>,</w:t>
      </w:r>
      <w:r w:rsidRPr="008E55C6">
        <w:rPr>
          <w:color w:val="FF0000"/>
        </w:rPr>
        <w:t xml:space="preserve"> such as the 1918 flu,10 and </w:t>
      </w:r>
      <w:r w:rsidRPr="008E55C6">
        <w:rPr>
          <w:rStyle w:val="StyleUnderline"/>
          <w:color w:val="FF0000"/>
        </w:rPr>
        <w:t>seroprevalence studies indicate that other pathogens,</w:t>
      </w:r>
      <w:r w:rsidRPr="008E55C6">
        <w:rPr>
          <w:color w:val="FF0000"/>
        </w:rPr>
        <w:t xml:space="preserve"> such as chickenpox and HSV-1</w:t>
      </w:r>
      <w:r w:rsidRPr="008E55C6">
        <w:rPr>
          <w:rStyle w:val="StyleUnderline"/>
          <w:color w:val="FF0000"/>
        </w:rPr>
        <w:t xml:space="preserve">, can successfully reach over </w:t>
      </w:r>
      <w:r w:rsidRPr="008E55C6">
        <w:rPr>
          <w:rStyle w:val="Emphasis"/>
          <w:color w:val="FF0000"/>
        </w:rPr>
        <w:t>95% of a population</w:t>
      </w:r>
      <w:r w:rsidRPr="008E55C6">
        <w:rPr>
          <w:color w:val="FF0000"/>
        </w:rPr>
        <w:t xml:space="preserve">.11,12 </w:t>
      </w:r>
      <w:r w:rsidRPr="008E55C6">
        <w:rPr>
          <w:rStyle w:val="StyleUnderline"/>
          <w:color w:val="FF0000"/>
        </w:rPr>
        <w:t>Under optimal virulence theory, natural evolution would be an unlikely source for pathogens with the highest possible levels of transmissibility</w:t>
      </w:r>
      <w:r w:rsidRPr="008E55C6">
        <w:rPr>
          <w:color w:val="FF0000"/>
        </w:rPr>
        <w:t xml:space="preserve">, virulence, and global reach. </w:t>
      </w:r>
      <w:r w:rsidRPr="008E55C6">
        <w:rPr>
          <w:rStyle w:val="StyleUnderline"/>
          <w:color w:val="FF0000"/>
        </w:rPr>
        <w:t xml:space="preserve">But </w:t>
      </w:r>
      <w:r w:rsidRPr="008E55C6">
        <w:rPr>
          <w:rStyle w:val="StyleUnderline"/>
          <w:color w:val="FF0000"/>
          <w:highlight w:val="green"/>
        </w:rPr>
        <w:t>advances in biotech</w:t>
      </w:r>
      <w:r w:rsidRPr="008E55C6">
        <w:rPr>
          <w:rStyle w:val="StyleUnderline"/>
          <w:color w:val="FF0000"/>
        </w:rPr>
        <w:t xml:space="preserve">nology </w:t>
      </w:r>
      <w:r w:rsidRPr="008E55C6">
        <w:rPr>
          <w:rStyle w:val="StyleUnderline"/>
          <w:color w:val="FF0000"/>
          <w:highlight w:val="green"/>
        </w:rPr>
        <w:t>might allow the creation of diseases that combine</w:t>
      </w:r>
      <w:r w:rsidRPr="008E55C6">
        <w:rPr>
          <w:rStyle w:val="StyleUnderline"/>
          <w:color w:val="FF0000"/>
        </w:rPr>
        <w:t xml:space="preserve"> such </w:t>
      </w:r>
      <w:r w:rsidRPr="008E55C6">
        <w:rPr>
          <w:rStyle w:val="StyleUnderline"/>
          <w:color w:val="FF0000"/>
          <w:highlight w:val="green"/>
        </w:rPr>
        <w:t>traits</w:t>
      </w:r>
      <w:r w:rsidRPr="008E55C6">
        <w:rPr>
          <w:rStyle w:val="StyleUnderline"/>
          <w:color w:val="FF0000"/>
        </w:rPr>
        <w:t>.</w:t>
      </w:r>
      <w:r w:rsidRPr="008E55C6">
        <w:rPr>
          <w:color w:val="FF000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8E55C6">
        <w:rPr>
          <w:rStyle w:val="StyleUnderline"/>
          <w:color w:val="FF0000"/>
        </w:rPr>
        <w:t xml:space="preserve">studies have shown that other </w:t>
      </w:r>
      <w:r w:rsidRPr="008E55C6">
        <w:rPr>
          <w:rStyle w:val="StyleUnderline"/>
          <w:color w:val="FF0000"/>
        </w:rPr>
        <w:lastRenderedPageBreak/>
        <w:t>disease traits, such as incubation time, environmental survival, and available vectors, could be modifie</w:t>
      </w:r>
      <w:r w:rsidRPr="008E55C6">
        <w:rPr>
          <w:color w:val="FF0000"/>
        </w:rPr>
        <w:t>d as well.19-2</w:t>
      </w:r>
    </w:p>
    <w:p w14:paraId="410F213F" w14:textId="77777777" w:rsidR="00BA7252" w:rsidRPr="008E55C6" w:rsidRDefault="00BA7252" w:rsidP="00BA7252">
      <w:pPr>
        <w:rPr>
          <w:color w:val="FF0000"/>
        </w:rPr>
      </w:pPr>
    </w:p>
    <w:p w14:paraId="40962EE6" w14:textId="10F2FB58" w:rsidR="00BA7252" w:rsidRPr="008E55C6" w:rsidRDefault="000041F7" w:rsidP="000041F7">
      <w:pPr>
        <w:pStyle w:val="Heading2"/>
        <w:rPr>
          <w:color w:val="FF0000"/>
        </w:rPr>
      </w:pPr>
      <w:r w:rsidRPr="008E55C6">
        <w:rPr>
          <w:color w:val="FF0000"/>
        </w:rPr>
        <w:lastRenderedPageBreak/>
        <w:t>Framing</w:t>
      </w:r>
    </w:p>
    <w:p w14:paraId="46162581" w14:textId="77777777" w:rsidR="000041F7" w:rsidRPr="008E55C6" w:rsidRDefault="000041F7" w:rsidP="000041F7">
      <w:pPr>
        <w:keepNext/>
        <w:keepLines/>
        <w:spacing w:before="40"/>
        <w:outlineLvl w:val="3"/>
        <w:rPr>
          <w:rFonts w:eastAsia="Yu Gothic Light"/>
          <w:b/>
          <w:bCs/>
          <w:color w:val="FF0000"/>
          <w:sz w:val="24"/>
        </w:rPr>
      </w:pPr>
      <w:r w:rsidRPr="008E55C6">
        <w:rPr>
          <w:rFonts w:eastAsia="Yu Gothic Light"/>
          <w:b/>
          <w:bCs/>
          <w:color w:val="FF0000"/>
          <w:sz w:val="26"/>
          <w:szCs w:val="26"/>
        </w:rPr>
        <w:t>Moral uncertainty means preventing extinction should be our highest priority.</w:t>
      </w:r>
      <w:r w:rsidRPr="008E55C6">
        <w:rPr>
          <w:rFonts w:eastAsia="Yu Gothic Light"/>
          <w:b/>
          <w:bCs/>
          <w:color w:val="FF0000"/>
          <w:szCs w:val="26"/>
        </w:rPr>
        <w:br/>
      </w:r>
      <w:r w:rsidRPr="008E55C6">
        <w:rPr>
          <w:rFonts w:eastAsia="Yu Mincho"/>
          <w:b/>
          <w:color w:val="FF0000"/>
          <w:sz w:val="26"/>
        </w:rPr>
        <w:t>Bostrom 12</w:t>
      </w:r>
      <w:r w:rsidRPr="008E55C6">
        <w:rPr>
          <w:rFonts w:eastAsia="Yu Mincho"/>
          <w:color w:val="FF0000"/>
          <w:szCs w:val="22"/>
        </w:rPr>
        <w:t xml:space="preserve"> [Nick Bostrom. Faculty of Philosophy &amp; Oxford Martin School University of Oxford. “Existential Risk Prevention as Global Priority.” Global Policy (2012)]</w:t>
      </w:r>
      <w:r w:rsidRPr="008E55C6">
        <w:rPr>
          <w:rFonts w:eastAsia="Yu Mincho"/>
          <w:color w:val="FF0000"/>
          <w:szCs w:val="22"/>
        </w:rPr>
        <w:br/>
      </w:r>
      <w:r w:rsidRPr="008E55C6">
        <w:rPr>
          <w:rFonts w:eastAsia="Yu Mincho"/>
          <w:color w:val="FF0000"/>
        </w:rPr>
        <w:t>These reflections on</w:t>
      </w:r>
      <w:r w:rsidRPr="008E55C6">
        <w:rPr>
          <w:rFonts w:eastAsia="Yu Mincho"/>
          <w:b/>
          <w:color w:val="FF0000"/>
          <w:sz w:val="24"/>
          <w:u w:val="single"/>
        </w:rPr>
        <w:t xml:space="preserve"> </w:t>
      </w:r>
      <w:r w:rsidRPr="008E55C6">
        <w:rPr>
          <w:rFonts w:eastAsia="Yu Mincho"/>
          <w:b/>
          <w:color w:val="FF0000"/>
          <w:sz w:val="24"/>
          <w:highlight w:val="green"/>
          <w:u w:val="single"/>
        </w:rPr>
        <w:t xml:space="preserve">moral uncertainty suggest </w:t>
      </w:r>
      <w:r w:rsidRPr="008E55C6">
        <w:rPr>
          <w:rFonts w:eastAsia="Yu Mincho"/>
          <w:color w:val="FF0000"/>
        </w:rPr>
        <w:t xml:space="preserve">an alternative, complementary way of looking at existential risk; they also suggest a new way of thinking about the ideal of sustainability. Let me </w:t>
      </w:r>
      <w:proofErr w:type="gramStart"/>
      <w:r w:rsidRPr="008E55C6">
        <w:rPr>
          <w:rFonts w:eastAsia="Yu Mincho"/>
          <w:color w:val="FF0000"/>
        </w:rPr>
        <w:t>elaborate.¶</w:t>
      </w:r>
      <w:proofErr w:type="gramEnd"/>
      <w:r w:rsidRPr="008E55C6">
        <w:rPr>
          <w:rFonts w:eastAsia="Yu Mincho"/>
          <w:b/>
          <w:color w:val="FF0000"/>
          <w:sz w:val="24"/>
          <w:u w:val="single"/>
        </w:rPr>
        <w:t xml:space="preserve"> </w:t>
      </w:r>
      <w:r w:rsidRPr="008E55C6">
        <w:rPr>
          <w:rFonts w:eastAsia="Yu Mincho"/>
          <w:b/>
          <w:color w:val="FF0000"/>
          <w:sz w:val="24"/>
          <w:highlight w:val="green"/>
          <w:u w:val="single"/>
        </w:rPr>
        <w:t>Our present</w:t>
      </w:r>
      <w:r w:rsidRPr="008E55C6">
        <w:rPr>
          <w:rFonts w:eastAsia="Yu Mincho"/>
          <w:b/>
          <w:color w:val="FF0000"/>
          <w:sz w:val="24"/>
          <w:u w:val="single"/>
        </w:rPr>
        <w:t xml:space="preserve"> understanding of </w:t>
      </w:r>
      <w:r w:rsidRPr="008E55C6">
        <w:rPr>
          <w:rFonts w:eastAsia="Yu Mincho"/>
          <w:b/>
          <w:color w:val="FF0000"/>
          <w:sz w:val="24"/>
          <w:highlight w:val="green"/>
          <w:u w:val="single"/>
        </w:rPr>
        <w:t xml:space="preserve">axiology might </w:t>
      </w:r>
      <w:r w:rsidRPr="008E55C6">
        <w:rPr>
          <w:rFonts w:eastAsia="Yu Mincho"/>
          <w:color w:val="FF0000"/>
        </w:rPr>
        <w:t>well</w:t>
      </w:r>
      <w:r w:rsidRPr="008E55C6">
        <w:rPr>
          <w:rFonts w:eastAsia="Yu Mincho"/>
          <w:b/>
          <w:color w:val="FF0000"/>
          <w:sz w:val="24"/>
          <w:highlight w:val="green"/>
          <w:u w:val="single"/>
        </w:rPr>
        <w:t xml:space="preserve"> be confused. </w:t>
      </w:r>
      <w:r w:rsidRPr="008E55C6">
        <w:rPr>
          <w:rFonts w:eastAsia="Yu Mincho"/>
          <w:b/>
          <w:color w:val="FF0000"/>
          <w:sz w:val="24"/>
          <w:u w:val="single"/>
        </w:rPr>
        <w:t xml:space="preserve">We may not </w:t>
      </w:r>
      <w:r w:rsidRPr="008E55C6">
        <w:rPr>
          <w:rFonts w:eastAsia="Yu Mincho"/>
          <w:color w:val="FF0000"/>
        </w:rPr>
        <w:t>now</w:t>
      </w:r>
      <w:r w:rsidRPr="008E55C6">
        <w:rPr>
          <w:rFonts w:eastAsia="Yu Mincho"/>
          <w:b/>
          <w:color w:val="FF0000"/>
          <w:sz w:val="24"/>
          <w:u w:val="single"/>
        </w:rPr>
        <w:t xml:space="preserve"> </w:t>
      </w:r>
      <w:r w:rsidRPr="008E55C6">
        <w:rPr>
          <w:rFonts w:eastAsia="Yu Mincho"/>
          <w:color w:val="FF0000"/>
        </w:rPr>
        <w:t>know — at least not in concrete detail — what outcomes would count as a big win for humanity; we might not even yet</w:t>
      </w:r>
      <w:r w:rsidRPr="008E55C6">
        <w:rPr>
          <w:rFonts w:eastAsia="Yu Mincho"/>
          <w:b/>
          <w:color w:val="FF0000"/>
          <w:sz w:val="24"/>
          <w:u w:val="single"/>
        </w:rPr>
        <w:t xml:space="preserve"> be able to imagine the best ends </w:t>
      </w:r>
      <w:r w:rsidRPr="008E55C6">
        <w:rPr>
          <w:rFonts w:eastAsia="Yu Mincho"/>
          <w:color w:val="FF0000"/>
        </w:rPr>
        <w:t>of our journey.</w:t>
      </w:r>
      <w:r w:rsidRPr="008E55C6">
        <w:rPr>
          <w:rFonts w:eastAsia="Yu Mincho"/>
          <w:b/>
          <w:color w:val="FF0000"/>
          <w:sz w:val="24"/>
          <w:u w:val="single"/>
        </w:rPr>
        <w:t xml:space="preserve"> </w:t>
      </w:r>
      <w:r w:rsidRPr="008E55C6">
        <w:rPr>
          <w:rFonts w:eastAsia="Yu Mincho"/>
          <w:b/>
          <w:color w:val="FF0000"/>
          <w:sz w:val="24"/>
          <w:highlight w:val="green"/>
          <w:u w:val="single"/>
        </w:rPr>
        <w:t xml:space="preserve">If we are </w:t>
      </w:r>
      <w:r w:rsidRPr="008E55C6">
        <w:rPr>
          <w:rFonts w:eastAsia="Yu Mincho"/>
          <w:color w:val="FF0000"/>
        </w:rPr>
        <w:t>indeed</w:t>
      </w:r>
      <w:r w:rsidRPr="008E55C6">
        <w:rPr>
          <w:rFonts w:eastAsia="Yu Mincho"/>
          <w:b/>
          <w:color w:val="FF0000"/>
          <w:sz w:val="24"/>
          <w:u w:val="single"/>
        </w:rPr>
        <w:t xml:space="preserve"> </w:t>
      </w:r>
      <w:r w:rsidRPr="008E55C6">
        <w:rPr>
          <w:rFonts w:eastAsia="Yu Mincho"/>
          <w:color w:val="FF0000"/>
        </w:rPr>
        <w:t>profoundly</w:t>
      </w:r>
      <w:r w:rsidRPr="008E55C6">
        <w:rPr>
          <w:rFonts w:eastAsia="Yu Mincho"/>
          <w:b/>
          <w:color w:val="FF0000"/>
          <w:sz w:val="24"/>
          <w:u w:val="single"/>
        </w:rPr>
        <w:t xml:space="preserve"> </w:t>
      </w:r>
      <w:r w:rsidRPr="008E55C6">
        <w:rPr>
          <w:rFonts w:eastAsia="Yu Mincho"/>
          <w:b/>
          <w:color w:val="FF0000"/>
          <w:sz w:val="24"/>
          <w:highlight w:val="green"/>
          <w:u w:val="single"/>
        </w:rPr>
        <w:t xml:space="preserve">uncertain </w:t>
      </w:r>
      <w:r w:rsidRPr="008E55C6">
        <w:rPr>
          <w:rFonts w:eastAsia="Yu Mincho"/>
          <w:color w:val="FF0000"/>
        </w:rPr>
        <w:t>about our ultimate aims,</w:t>
      </w:r>
      <w:r w:rsidRPr="008E55C6">
        <w:rPr>
          <w:rFonts w:eastAsia="Yu Mincho"/>
          <w:b/>
          <w:color w:val="FF0000"/>
          <w:sz w:val="24"/>
          <w:u w:val="single"/>
        </w:rPr>
        <w:t xml:space="preserve"> </w:t>
      </w:r>
      <w:r w:rsidRPr="008E55C6">
        <w:rPr>
          <w:rFonts w:eastAsia="Yu Mincho"/>
          <w:color w:val="FF0000"/>
        </w:rPr>
        <w:t>then we should recognize that</w:t>
      </w:r>
      <w:r w:rsidRPr="008E55C6">
        <w:rPr>
          <w:rFonts w:eastAsia="Yu Mincho"/>
          <w:b/>
          <w:color w:val="FF0000"/>
          <w:sz w:val="24"/>
          <w:u w:val="single"/>
        </w:rPr>
        <w:t xml:space="preserve"> </w:t>
      </w:r>
      <w:r w:rsidRPr="008E55C6">
        <w:rPr>
          <w:rFonts w:eastAsia="Yu Mincho"/>
          <w:b/>
          <w:color w:val="FF0000"/>
          <w:sz w:val="24"/>
          <w:highlight w:val="green"/>
          <w:u w:val="single"/>
        </w:rPr>
        <w:t>there is a great</w:t>
      </w:r>
      <w:r w:rsidRPr="008E55C6">
        <w:rPr>
          <w:rFonts w:eastAsia="Yu Mincho"/>
          <w:b/>
          <w:color w:val="FF0000"/>
          <w:sz w:val="24"/>
          <w:u w:val="single"/>
        </w:rPr>
        <w:t xml:space="preserve"> </w:t>
      </w:r>
      <w:r w:rsidRPr="008E55C6">
        <w:rPr>
          <w:rFonts w:eastAsia="Yu Mincho"/>
          <w:color w:val="FF0000"/>
        </w:rPr>
        <w:t>option</w:t>
      </w:r>
      <w:r w:rsidRPr="008E55C6">
        <w:rPr>
          <w:rFonts w:eastAsia="Yu Mincho"/>
          <w:b/>
          <w:color w:val="FF0000"/>
          <w:sz w:val="24"/>
          <w:u w:val="single"/>
        </w:rPr>
        <w:t xml:space="preserve"> </w:t>
      </w:r>
      <w:r w:rsidRPr="008E55C6">
        <w:rPr>
          <w:rFonts w:eastAsia="Yu Mincho"/>
          <w:b/>
          <w:color w:val="FF0000"/>
          <w:sz w:val="24"/>
          <w:highlight w:val="green"/>
          <w:u w:val="single"/>
        </w:rPr>
        <w:t xml:space="preserve">value in preserving </w:t>
      </w:r>
      <w:r w:rsidRPr="008E55C6">
        <w:rPr>
          <w:rFonts w:eastAsia="Yu Mincho"/>
          <w:color w:val="FF0000"/>
        </w:rPr>
        <w:t>— and ideally improving —</w:t>
      </w:r>
      <w:r w:rsidRPr="008E55C6">
        <w:rPr>
          <w:rFonts w:eastAsia="Yu Mincho"/>
          <w:b/>
          <w:color w:val="FF0000"/>
          <w:sz w:val="24"/>
          <w:u w:val="single"/>
        </w:rPr>
        <w:t xml:space="preserve"> </w:t>
      </w:r>
      <w:r w:rsidRPr="008E55C6">
        <w:rPr>
          <w:rFonts w:eastAsia="Yu Mincho"/>
          <w:b/>
          <w:color w:val="FF0000"/>
          <w:sz w:val="24"/>
          <w:highlight w:val="green"/>
          <w:u w:val="single"/>
        </w:rPr>
        <w:t>our ability to recognize value and</w:t>
      </w:r>
      <w:r w:rsidRPr="008E55C6">
        <w:rPr>
          <w:rFonts w:eastAsia="Yu Mincho"/>
          <w:color w:val="FF0000"/>
          <w:highlight w:val="green"/>
        </w:rPr>
        <w:t xml:space="preserve"> </w:t>
      </w:r>
      <w:r w:rsidRPr="008E55C6">
        <w:rPr>
          <w:rFonts w:eastAsia="Yu Mincho"/>
          <w:color w:val="FF0000"/>
        </w:rPr>
        <w:t xml:space="preserve">to </w:t>
      </w:r>
      <w:r w:rsidRPr="008E55C6">
        <w:rPr>
          <w:rFonts w:eastAsia="Yu Mincho"/>
          <w:b/>
          <w:color w:val="FF0000"/>
          <w:sz w:val="24"/>
          <w:highlight w:val="green"/>
          <w:u w:val="single"/>
        </w:rPr>
        <w:t xml:space="preserve">steer the future accordingly. Ensuring </w:t>
      </w:r>
      <w:r w:rsidRPr="008E55C6">
        <w:rPr>
          <w:rFonts w:eastAsia="Yu Mincho"/>
          <w:color w:val="FF0000"/>
        </w:rPr>
        <w:t>that</w:t>
      </w:r>
      <w:r w:rsidRPr="008E55C6">
        <w:rPr>
          <w:rFonts w:eastAsia="Yu Mincho"/>
          <w:b/>
          <w:color w:val="FF0000"/>
          <w:sz w:val="24"/>
          <w:u w:val="single"/>
        </w:rPr>
        <w:t xml:space="preserve"> </w:t>
      </w:r>
      <w:r w:rsidRPr="008E55C6">
        <w:rPr>
          <w:rFonts w:eastAsia="Yu Mincho"/>
          <w:b/>
          <w:color w:val="FF0000"/>
          <w:sz w:val="24"/>
          <w:highlight w:val="green"/>
          <w:u w:val="single"/>
        </w:rPr>
        <w:t xml:space="preserve">there will be a future </w:t>
      </w:r>
      <w:r w:rsidRPr="008E55C6">
        <w:rPr>
          <w:rFonts w:eastAsia="Yu Mincho"/>
          <w:color w:val="FF0000"/>
        </w:rPr>
        <w:t>version of</w:t>
      </w:r>
      <w:r w:rsidRPr="008E55C6">
        <w:rPr>
          <w:rFonts w:eastAsia="Yu Mincho"/>
          <w:b/>
          <w:color w:val="FF0000"/>
          <w:sz w:val="24"/>
          <w:u w:val="single"/>
        </w:rPr>
        <w:t xml:space="preserve"> </w:t>
      </w:r>
      <w:r w:rsidRPr="008E55C6">
        <w:rPr>
          <w:rFonts w:eastAsia="Yu Mincho"/>
          <w:b/>
          <w:color w:val="FF0000"/>
          <w:sz w:val="24"/>
          <w:highlight w:val="green"/>
          <w:u w:val="single"/>
        </w:rPr>
        <w:t xml:space="preserve">humanity </w:t>
      </w:r>
      <w:r w:rsidRPr="008E55C6">
        <w:rPr>
          <w:rFonts w:eastAsia="Yu Mincho"/>
          <w:color w:val="FF0000"/>
        </w:rPr>
        <w:t>with great powers and a propensity to use them wisely</w:t>
      </w:r>
      <w:r w:rsidRPr="008E55C6">
        <w:rPr>
          <w:rFonts w:eastAsia="Yu Mincho"/>
          <w:b/>
          <w:color w:val="FF0000"/>
          <w:sz w:val="24"/>
          <w:u w:val="single"/>
        </w:rPr>
        <w:t xml:space="preserve"> </w:t>
      </w:r>
      <w:r w:rsidRPr="008E55C6">
        <w:rPr>
          <w:rFonts w:eastAsia="Yu Mincho"/>
          <w:b/>
          <w:color w:val="FF0000"/>
          <w:sz w:val="24"/>
          <w:highlight w:val="green"/>
          <w:u w:val="single"/>
        </w:rPr>
        <w:t xml:space="preserve">is </w:t>
      </w:r>
      <w:r w:rsidRPr="008E55C6">
        <w:rPr>
          <w:rFonts w:eastAsia="Yu Mincho"/>
          <w:color w:val="FF0000"/>
        </w:rPr>
        <w:t>plausibly</w:t>
      </w:r>
      <w:r w:rsidRPr="008E55C6">
        <w:rPr>
          <w:rFonts w:eastAsia="Yu Mincho"/>
          <w:b/>
          <w:color w:val="FF0000"/>
          <w:sz w:val="24"/>
          <w:u w:val="single"/>
        </w:rPr>
        <w:t xml:space="preserve"> </w:t>
      </w:r>
      <w:r w:rsidRPr="008E55C6">
        <w:rPr>
          <w:rFonts w:eastAsia="Yu Mincho"/>
          <w:b/>
          <w:color w:val="FF0000"/>
          <w:sz w:val="24"/>
          <w:highlight w:val="green"/>
          <w:u w:val="single"/>
        </w:rPr>
        <w:t xml:space="preserve">the best way </w:t>
      </w:r>
      <w:r w:rsidRPr="008E55C6">
        <w:rPr>
          <w:rFonts w:eastAsia="Yu Mincho"/>
          <w:color w:val="FF0000"/>
        </w:rPr>
        <w:t>available to us</w:t>
      </w:r>
      <w:r w:rsidRPr="008E55C6">
        <w:rPr>
          <w:rFonts w:eastAsia="Yu Mincho"/>
          <w:b/>
          <w:color w:val="FF0000"/>
          <w:sz w:val="24"/>
          <w:u w:val="single"/>
        </w:rPr>
        <w:t xml:space="preserve"> </w:t>
      </w:r>
      <w:r w:rsidRPr="008E55C6">
        <w:rPr>
          <w:rFonts w:eastAsia="Yu Mincho"/>
          <w:b/>
          <w:color w:val="FF0000"/>
          <w:sz w:val="24"/>
          <w:highlight w:val="green"/>
          <w:u w:val="single"/>
        </w:rPr>
        <w:t xml:space="preserve">to increase </w:t>
      </w:r>
      <w:r w:rsidRPr="008E55C6">
        <w:rPr>
          <w:rFonts w:eastAsia="Yu Mincho"/>
          <w:b/>
          <w:color w:val="FF0000"/>
          <w:sz w:val="24"/>
          <w:u w:val="single"/>
        </w:rPr>
        <w:t xml:space="preserve">the probability that the </w:t>
      </w:r>
      <w:r w:rsidRPr="008E55C6">
        <w:rPr>
          <w:rFonts w:eastAsia="Yu Mincho"/>
          <w:b/>
          <w:color w:val="FF0000"/>
          <w:sz w:val="24"/>
          <w:highlight w:val="green"/>
          <w:u w:val="single"/>
        </w:rPr>
        <w:t xml:space="preserve">future </w:t>
      </w:r>
      <w:r w:rsidRPr="008E55C6">
        <w:rPr>
          <w:rFonts w:eastAsia="Yu Mincho"/>
          <w:b/>
          <w:color w:val="FF0000"/>
          <w:sz w:val="24"/>
          <w:u w:val="single"/>
        </w:rPr>
        <w:t xml:space="preserve">will contain </w:t>
      </w:r>
      <w:r w:rsidRPr="008E55C6">
        <w:rPr>
          <w:rFonts w:eastAsia="Yu Mincho"/>
          <w:color w:val="FF0000"/>
        </w:rPr>
        <w:t>a lot of</w:t>
      </w:r>
      <w:r w:rsidRPr="008E55C6">
        <w:rPr>
          <w:rFonts w:eastAsia="Yu Mincho"/>
          <w:b/>
          <w:color w:val="FF0000"/>
          <w:sz w:val="24"/>
          <w:u w:val="single"/>
        </w:rPr>
        <w:t xml:space="preserve"> </w:t>
      </w:r>
      <w:r w:rsidRPr="008E55C6">
        <w:rPr>
          <w:rFonts w:eastAsia="Yu Mincho"/>
          <w:b/>
          <w:color w:val="FF0000"/>
          <w:sz w:val="24"/>
          <w:highlight w:val="green"/>
          <w:u w:val="single"/>
        </w:rPr>
        <w:t xml:space="preserve">value. </w:t>
      </w:r>
      <w:r w:rsidRPr="008E55C6">
        <w:rPr>
          <w:rFonts w:eastAsia="Yu Mincho"/>
          <w:color w:val="FF0000"/>
        </w:rPr>
        <w:t>To do this, we must prevent any existential catastrophe</w:t>
      </w:r>
      <w:r w:rsidRPr="008E55C6">
        <w:rPr>
          <w:rFonts w:eastAsia="Yu Mincho"/>
          <w:color w:val="FF0000"/>
          <w:sz w:val="24"/>
        </w:rPr>
        <w:t>.</w:t>
      </w:r>
    </w:p>
    <w:p w14:paraId="54A12BB2" w14:textId="61C84D8A" w:rsidR="000041F7" w:rsidRPr="008E55C6" w:rsidRDefault="000041F7" w:rsidP="000041F7">
      <w:pPr>
        <w:keepNext/>
        <w:keepLines/>
        <w:spacing w:before="40"/>
        <w:outlineLvl w:val="3"/>
        <w:rPr>
          <w:color w:val="FF0000"/>
          <w:sz w:val="26"/>
          <w:szCs w:val="26"/>
          <w:u w:color="1E1E1E"/>
        </w:rPr>
      </w:pPr>
      <w:r w:rsidRPr="008E55C6">
        <w:rPr>
          <w:rFonts w:eastAsiaTheme="majorEastAsia"/>
          <w:b/>
          <w:bCs/>
          <w:color w:val="FF0000"/>
          <w:sz w:val="26"/>
          <w:szCs w:val="26"/>
        </w:rPr>
        <w:t>Reducing the risk of extinction is always priority number one. </w:t>
      </w:r>
      <w:r w:rsidRPr="008E55C6">
        <w:rPr>
          <w:rFonts w:eastAsiaTheme="majorEastAsia"/>
          <w:b/>
          <w:bCs/>
          <w:color w:val="FF0000"/>
          <w:sz w:val="26"/>
          <w:szCs w:val="26"/>
        </w:rPr>
        <w:br/>
      </w:r>
      <w:r w:rsidRPr="008E55C6">
        <w:rPr>
          <w:b/>
          <w:color w:val="FF0000"/>
          <w:sz w:val="26"/>
          <w:szCs w:val="26"/>
        </w:rPr>
        <w:t>Bostrom 12</w:t>
      </w:r>
      <w:r w:rsidRPr="008E55C6">
        <w:rPr>
          <w:color w:val="FF0000"/>
        </w:rPr>
        <w:t xml:space="preserve"> [Faculty of Philosophy and Oxford Martin School, University of Oxford.], Existential Risk Prevention as Global Priority.  Forthcoming book (Global Policy). MP. http://www.existenti...org/concept.pdf</w:t>
      </w:r>
      <w:r w:rsidRPr="008E55C6">
        <w:rPr>
          <w:rFonts w:eastAsiaTheme="majorEastAsia"/>
          <w:b/>
          <w:bCs/>
          <w:color w:val="FF0000"/>
          <w:sz w:val="26"/>
          <w:szCs w:val="26"/>
        </w:rPr>
        <w:br/>
      </w:r>
      <w:r w:rsidRPr="008E55C6">
        <w:rPr>
          <w:color w:val="FF0000"/>
        </w:rPr>
        <w:t>Even if we use the most conservative of these estimates, which entirely ignores the   possibility of space colonization and software minds,</w:t>
      </w:r>
      <w:r w:rsidRPr="008E55C6">
        <w:rPr>
          <w:color w:val="FF0000"/>
          <w:sz w:val="26"/>
          <w:szCs w:val="26"/>
        </w:rPr>
        <w:t xml:space="preserve"> </w:t>
      </w:r>
      <w:r w:rsidRPr="008E55C6">
        <w:rPr>
          <w:b/>
          <w:bCs/>
          <w:color w:val="FF0000"/>
          <w:sz w:val="24"/>
          <w:u w:val="single"/>
        </w:rPr>
        <w:t xml:space="preserve">we find that the expected loss of an </w:t>
      </w:r>
      <w:r w:rsidRPr="008E55C6">
        <w:rPr>
          <w:b/>
          <w:bCs/>
          <w:color w:val="FF0000"/>
          <w:sz w:val="24"/>
          <w:highlight w:val="green"/>
          <w:u w:val="single"/>
        </w:rPr>
        <w:t>existential   catastrophe is greater than</w:t>
      </w:r>
      <w:r w:rsidRPr="008E55C6">
        <w:rPr>
          <w:b/>
          <w:bCs/>
          <w:color w:val="FF0000"/>
          <w:sz w:val="24"/>
          <w:u w:val="single"/>
        </w:rPr>
        <w:t xml:space="preserve"> the value of </w:t>
      </w:r>
      <w:r w:rsidRPr="008E55C6">
        <w:rPr>
          <w:b/>
          <w:bCs/>
          <w:color w:val="FF0000"/>
          <w:sz w:val="24"/>
          <w:highlight w:val="green"/>
          <w:u w:val="single"/>
        </w:rPr>
        <w:t>10^16 human lives</w:t>
      </w:r>
      <w:r w:rsidRPr="008E55C6">
        <w:rPr>
          <w:color w:val="FF0000"/>
          <w:sz w:val="24"/>
          <w:highlight w:val="green"/>
        </w:rPr>
        <w:t>.</w:t>
      </w:r>
      <w:r w:rsidRPr="008E55C6">
        <w:rPr>
          <w:color w:val="FF0000"/>
          <w:sz w:val="24"/>
        </w:rPr>
        <w:t xml:space="preserve">  </w:t>
      </w:r>
      <w:r w:rsidRPr="008E55C6">
        <w:rPr>
          <w:b/>
          <w:bCs/>
          <w:color w:val="FF0000"/>
          <w:sz w:val="24"/>
          <w:u w:val="single"/>
        </w:rPr>
        <w:t xml:space="preserve">This implies that </w:t>
      </w:r>
      <w:r w:rsidRPr="008E55C6">
        <w:rPr>
          <w:b/>
          <w:bCs/>
          <w:color w:val="FF0000"/>
          <w:sz w:val="24"/>
          <w:highlight w:val="green"/>
          <w:u w:val="single"/>
        </w:rPr>
        <w:t xml:space="preserve">the </w:t>
      </w:r>
      <w:r w:rsidRPr="008E55C6">
        <w:rPr>
          <w:b/>
          <w:bCs/>
          <w:color w:val="FF0000"/>
          <w:sz w:val="24"/>
          <w:u w:val="single"/>
        </w:rPr>
        <w:t xml:space="preserve">expected </w:t>
      </w:r>
      <w:r w:rsidRPr="008E55C6">
        <w:rPr>
          <w:b/>
          <w:bCs/>
          <w:color w:val="FF0000"/>
          <w:sz w:val="24"/>
          <w:highlight w:val="green"/>
          <w:u w:val="single"/>
        </w:rPr>
        <w:t xml:space="preserve">value of   reducing existential risk by </w:t>
      </w:r>
      <w:r w:rsidRPr="008E55C6">
        <w:rPr>
          <w:b/>
          <w:bCs/>
          <w:color w:val="FF0000"/>
          <w:sz w:val="24"/>
          <w:u w:val="single"/>
        </w:rPr>
        <w:t xml:space="preserve">a mere </w:t>
      </w:r>
      <w:r w:rsidRPr="008E55C6">
        <w:rPr>
          <w:b/>
          <w:bCs/>
          <w:color w:val="FF0000"/>
          <w:sz w:val="24"/>
          <w:highlight w:val="green"/>
          <w:u w:val="single"/>
        </w:rPr>
        <w:t>one millionth of one percentage point is</w:t>
      </w:r>
      <w:r w:rsidRPr="008E55C6">
        <w:rPr>
          <w:b/>
          <w:bCs/>
          <w:color w:val="FF0000"/>
          <w:sz w:val="24"/>
          <w:u w:val="single"/>
        </w:rPr>
        <w:t xml:space="preserve"> at least </w:t>
      </w:r>
      <w:r w:rsidRPr="008E55C6">
        <w:rPr>
          <w:b/>
          <w:bCs/>
          <w:color w:val="FF0000"/>
          <w:sz w:val="24"/>
          <w:highlight w:val="green"/>
          <w:u w:val="single"/>
        </w:rPr>
        <w:t>a hundred times the   value of a million human lives</w:t>
      </w:r>
      <w:r w:rsidRPr="008E55C6">
        <w:rPr>
          <w:b/>
          <w:bCs/>
          <w:color w:val="FF0000"/>
          <w:sz w:val="24"/>
          <w:u w:val="single"/>
        </w:rPr>
        <w:t>.</w:t>
      </w:r>
      <w:r w:rsidRPr="008E55C6">
        <w:rPr>
          <w:color w:val="FF0000"/>
          <w:sz w:val="24"/>
        </w:rPr>
        <w:t> </w:t>
      </w:r>
      <w:r w:rsidRPr="008E55C6">
        <w:rPr>
          <w:color w:val="FF0000"/>
          <w:sz w:val="26"/>
          <w:szCs w:val="26"/>
        </w:rPr>
        <w:t xml:space="preserve"> </w:t>
      </w:r>
      <w:r w:rsidRPr="008E55C6">
        <w:rPr>
          <w:color w:val="FF0000"/>
        </w:rPr>
        <w:t xml:space="preserve">The more technologically comprehensive estimate of </w:t>
      </w:r>
      <w:proofErr w:type="gramStart"/>
      <w:r w:rsidRPr="008E55C6">
        <w:rPr>
          <w:color w:val="FF0000"/>
        </w:rPr>
        <w:t>10  54</w:t>
      </w:r>
      <w:proofErr w:type="gramEnd"/>
      <w:r w:rsidRPr="008E55C6">
        <w:rPr>
          <w:color w:val="FF0000"/>
        </w:rPr>
        <w:t xml:space="preserve"> </w:t>
      </w:r>
      <w:proofErr w:type="spellStart"/>
      <w:r w:rsidRPr="008E55C6">
        <w:rPr>
          <w:color w:val="FF0000"/>
        </w:rPr>
        <w:t>humanbrain</w:t>
      </w:r>
      <w:proofErr w:type="spellEnd"/>
      <w:r w:rsidRPr="008E55C6">
        <w:rPr>
          <w:color w:val="FF0000"/>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E55C6">
        <w:rPr>
          <w:b/>
          <w:bCs/>
          <w:color w:val="FF0000"/>
          <w:sz w:val="24"/>
          <w:u w:val="single" w:color="1E1E1E"/>
        </w:rPr>
        <w:t xml:space="preserve">One might consequently argue that </w:t>
      </w:r>
      <w:r w:rsidRPr="008E55C6">
        <w:rPr>
          <w:b/>
          <w:bCs/>
          <w:color w:val="FF0000"/>
          <w:sz w:val="24"/>
          <w:highlight w:val="green"/>
          <w:u w:val="single" w:color="1E1E1E"/>
        </w:rPr>
        <w:t>even the tiniest reduction of existential risk has a</w:t>
      </w:r>
      <w:r w:rsidRPr="008E55C6">
        <w:rPr>
          <w:b/>
          <w:bCs/>
          <w:color w:val="FF0000"/>
          <w:sz w:val="24"/>
          <w:u w:val="single" w:color="1E1E1E"/>
        </w:rPr>
        <w:t xml:space="preserve">n   expected </w:t>
      </w:r>
      <w:r w:rsidRPr="008E55C6">
        <w:rPr>
          <w:b/>
          <w:bCs/>
          <w:color w:val="FF0000"/>
          <w:sz w:val="24"/>
          <w:highlight w:val="green"/>
          <w:u w:val="single" w:color="1E1E1E"/>
        </w:rPr>
        <w:t>value greater than</w:t>
      </w:r>
      <w:r w:rsidRPr="008E55C6">
        <w:rPr>
          <w:b/>
          <w:bCs/>
          <w:color w:val="FF0000"/>
          <w:sz w:val="24"/>
          <w:u w:val="single" w:color="1E1E1E"/>
        </w:rPr>
        <w:t xml:space="preserve"> that of</w:t>
      </w:r>
      <w:r w:rsidRPr="008E55C6">
        <w:rPr>
          <w:b/>
          <w:bCs/>
          <w:color w:val="FF0000"/>
          <w:sz w:val="24"/>
          <w:highlight w:val="green"/>
          <w:u w:val="single" w:color="1E1E1E"/>
        </w:rPr>
        <w:t xml:space="preserve"> the definite provision of </w:t>
      </w:r>
      <w:r w:rsidRPr="008E55C6">
        <w:rPr>
          <w:b/>
          <w:bCs/>
          <w:color w:val="FF0000"/>
          <w:sz w:val="24"/>
          <w:u w:val="single" w:color="1E1E1E"/>
        </w:rPr>
        <w:t xml:space="preserve">any ordinary good, such as the direct   benefit of </w:t>
      </w:r>
      <w:r w:rsidRPr="008E55C6">
        <w:rPr>
          <w:b/>
          <w:bCs/>
          <w:color w:val="FF0000"/>
          <w:sz w:val="24"/>
          <w:highlight w:val="green"/>
          <w:u w:val="single" w:color="1E1E1E"/>
        </w:rPr>
        <w:t>saving 1 billion lives</w:t>
      </w:r>
      <w:r w:rsidRPr="008E55C6">
        <w:rPr>
          <w:b/>
          <w:bCs/>
          <w:color w:val="FF0000"/>
          <w:sz w:val="26"/>
          <w:szCs w:val="26"/>
          <w:highlight w:val="green"/>
          <w:u w:val="single" w:color="1E1E1E"/>
        </w:rPr>
        <w:t>.</w:t>
      </w:r>
      <w:r w:rsidRPr="008E55C6">
        <w:rPr>
          <w:color w:val="FF0000"/>
          <w:sz w:val="26"/>
          <w:szCs w:val="26"/>
          <w:u w:color="1E1E1E"/>
        </w:rPr>
        <w:t xml:space="preserve">  </w:t>
      </w:r>
      <w:r w:rsidRPr="008E55C6">
        <w:rPr>
          <w:color w:val="FF0000"/>
        </w:rPr>
        <w:t xml:space="preserve">And, further, that the absolute value of the indirect effect of saving </w:t>
      </w:r>
      <w:proofErr w:type="gramStart"/>
      <w:r w:rsidRPr="008E55C6">
        <w:rPr>
          <w:color w:val="FF0000"/>
        </w:rPr>
        <w:t>1  billion</w:t>
      </w:r>
      <w:proofErr w:type="gramEnd"/>
      <w:r w:rsidRPr="008E55C6">
        <w:rPr>
          <w:color w:val="FF0000"/>
        </w:rPr>
        <w:t xml:space="preserve"> lives on the total cumulative amount of existential </w:t>
      </w:r>
      <w:proofErr w:type="spellStart"/>
      <w:r w:rsidRPr="008E55C6">
        <w:rPr>
          <w:color w:val="FF0000"/>
        </w:rPr>
        <w:t>riskâ</w:t>
      </w:r>
      <w:proofErr w:type="spellEnd"/>
      <w:r w:rsidRPr="008E55C6">
        <w:rPr>
          <w:color w:val="FF0000"/>
        </w:rPr>
        <w:t xml:space="preserve">€”positive or </w:t>
      </w:r>
      <w:proofErr w:type="spellStart"/>
      <w:r w:rsidRPr="008E55C6">
        <w:rPr>
          <w:color w:val="FF0000"/>
        </w:rPr>
        <w:t>negativeâ</w:t>
      </w:r>
      <w:proofErr w:type="spellEnd"/>
      <w:r w:rsidRPr="008E55C6">
        <w:rPr>
          <w:color w:val="FF0000"/>
        </w:rPr>
        <w:t>€”is almost   certainly larger than the positive value of the direct benefit of such an action.</w:t>
      </w:r>
      <w:r w:rsidRPr="008E55C6">
        <w:rPr>
          <w:color w:val="FF0000"/>
          <w:sz w:val="26"/>
          <w:szCs w:val="26"/>
          <w:u w:color="1E1E1E"/>
        </w:rPr>
        <w:t xml:space="preserve">  </w:t>
      </w:r>
    </w:p>
    <w:sectPr w:rsidR="000041F7" w:rsidRPr="008E55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5F565A"/>
    <w:multiLevelType w:val="hybridMultilevel"/>
    <w:tmpl w:val="61883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41B4"/>
    <w:rsid w:val="000029E3"/>
    <w:rsid w:val="000029E8"/>
    <w:rsid w:val="000041F7"/>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2F1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53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6AA"/>
    <w:rsid w:val="008C77B6"/>
    <w:rsid w:val="008D1B91"/>
    <w:rsid w:val="008D724A"/>
    <w:rsid w:val="008E55C6"/>
    <w:rsid w:val="008E7A3E"/>
    <w:rsid w:val="008F41FD"/>
    <w:rsid w:val="008F4479"/>
    <w:rsid w:val="008F4BA0"/>
    <w:rsid w:val="00901726"/>
    <w:rsid w:val="009141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252"/>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0C5C8"/>
  <w14:defaultImageDpi w14:val="300"/>
  <w15:docId w15:val="{CB1A9DB0-92BF-0846-96BD-B810F5D8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41B4"/>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9141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41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41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141B4"/>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9141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1B4"/>
  </w:style>
  <w:style w:type="character" w:customStyle="1" w:styleId="Heading1Char">
    <w:name w:val="Heading 1 Char"/>
    <w:aliases w:val="Pocket Char"/>
    <w:basedOn w:val="DefaultParagraphFont"/>
    <w:link w:val="Heading1"/>
    <w:uiPriority w:val="9"/>
    <w:rsid w:val="009141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41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41B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141B4"/>
    <w:rPr>
      <w:rFonts w:ascii="Calibri" w:eastAsiaTheme="majorEastAsia" w:hAnsi="Calibri" w:cstheme="majorBidi"/>
      <w:b/>
      <w:bCs/>
      <w:sz w:val="3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41B4"/>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1"/>
    <w:qFormat/>
    <w:rsid w:val="009141B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9141B4"/>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141B4"/>
    <w:rPr>
      <w:color w:val="auto"/>
      <w:u w:val="non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Read"/>
    <w:basedOn w:val="DefaultParagraphFont"/>
    <w:link w:val="NoSpacing"/>
    <w:unhideWhenUsed/>
    <w:qFormat/>
    <w:rsid w:val="009141B4"/>
    <w:rPr>
      <w:color w:val="auto"/>
      <w:u w:val="none"/>
    </w:rPr>
  </w:style>
  <w:style w:type="paragraph" w:styleId="DocumentMap">
    <w:name w:val="Document Map"/>
    <w:basedOn w:val="Normal"/>
    <w:link w:val="DocumentMapChar"/>
    <w:uiPriority w:val="99"/>
    <w:semiHidden/>
    <w:unhideWhenUsed/>
    <w:rsid w:val="009141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41B4"/>
    <w:rPr>
      <w:rFonts w:ascii="Lucida Grande" w:hAnsi="Lucida Grande" w:cs="Lucida Grand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9141B4"/>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141B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8"/>
      <w:u w:val="single"/>
    </w:rPr>
  </w:style>
  <w:style w:type="paragraph" w:styleId="ListParagraph">
    <w:name w:val="List Paragraph"/>
    <w:basedOn w:val="Normal"/>
    <w:uiPriority w:val="34"/>
    <w:qFormat/>
    <w:rsid w:val="009141B4"/>
    <w:pPr>
      <w:ind w:left="720"/>
      <w:contextualSpacing/>
    </w:pPr>
  </w:style>
  <w:style w:type="character" w:customStyle="1" w:styleId="underline">
    <w:name w:val="underline"/>
    <w:qFormat/>
    <w:rsid w:val="00232F13"/>
    <w:rPr>
      <w:u w:val="single"/>
    </w:rPr>
  </w:style>
  <w:style w:type="paragraph" w:customStyle="1" w:styleId="Small">
    <w:name w:val="Small"/>
    <w:basedOn w:val="Normal"/>
    <w:qFormat/>
    <w:rsid w:val="00232F13"/>
    <w:pPr>
      <w:spacing w:after="0" w:line="240" w:lineRule="auto"/>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sia.com/voices/only-capitalism-can-save-the-plan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indarticles.com/p/articles/mi_m1132/is_n2_v48/ai_18375973" TargetMode="External"/><Relationship Id="rId5" Type="http://schemas.openxmlformats.org/officeDocument/2006/relationships/numbering" Target="numbering.xml"/><Relationship Id="rId10" Type="http://schemas.openxmlformats.org/officeDocument/2006/relationships/hyperlink" Target="http://findarticles.com/p/search?tb=art&amp;qa=Boris+Kagarlitsky" TargetMode="External"/><Relationship Id="rId4" Type="http://schemas.openxmlformats.org/officeDocument/2006/relationships/customXml" Target="../customXml/item4.xml"/><Relationship Id="rId9" Type="http://schemas.openxmlformats.org/officeDocument/2006/relationships/hyperlink" Target="https://www.unoosa.org/oosa/en/ourwork/spacelaw/treaties/outerspacetreaty.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15428</Words>
  <Characters>87941</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2022-02-19T23:21:00Z</dcterms:created>
  <dcterms:modified xsi:type="dcterms:W3CDTF">2022-02-19T23:21:00Z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