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924DF" w14:textId="77777777" w:rsidR="00B819EB" w:rsidRDefault="00B819EB" w:rsidP="00B819EB">
      <w:pPr>
        <w:pStyle w:val="Heading1"/>
      </w:pPr>
      <w:r>
        <w:t>1ac EU</w:t>
      </w:r>
    </w:p>
    <w:p w14:paraId="478865D0" w14:textId="77777777" w:rsidR="00B819EB" w:rsidRDefault="00B819EB" w:rsidP="00B819EB">
      <w:pPr>
        <w:pStyle w:val="Heading2"/>
      </w:pPr>
      <w:r>
        <w:lastRenderedPageBreak/>
        <w:t>1ac – Shell</w:t>
      </w:r>
    </w:p>
    <w:p w14:paraId="56B6BE7E" w14:textId="77777777" w:rsidR="00B819EB" w:rsidRDefault="00B819EB" w:rsidP="00B819EB">
      <w:pPr>
        <w:pStyle w:val="Heading3"/>
      </w:pPr>
      <w:r>
        <w:lastRenderedPageBreak/>
        <w:t>1AC – Advantage</w:t>
      </w:r>
    </w:p>
    <w:p w14:paraId="3BB6D120" w14:textId="77777777" w:rsidR="00B819EB" w:rsidRPr="00AA0048" w:rsidRDefault="00B819EB" w:rsidP="00B819EB">
      <w:pPr>
        <w:pStyle w:val="Heading4"/>
        <w:rPr>
          <w:sz w:val="24"/>
          <w:szCs w:val="24"/>
        </w:rPr>
      </w:pPr>
      <w:r>
        <w:t xml:space="preserve">The member nations of the European Union ought to recognize an unconditional right of workers to strike </w:t>
      </w:r>
    </w:p>
    <w:p w14:paraId="6F817AEF" w14:textId="77777777" w:rsidR="00B819EB" w:rsidRPr="00C06347" w:rsidRDefault="00B819EB" w:rsidP="00B819EB"/>
    <w:p w14:paraId="55561982" w14:textId="77777777" w:rsidR="00B819EB" w:rsidRPr="00DE376C" w:rsidRDefault="00B819EB" w:rsidP="00B819EB">
      <w:pPr>
        <w:pStyle w:val="Heading4"/>
      </w:pPr>
      <w:r>
        <w:t xml:space="preserve">Strike rights are </w:t>
      </w:r>
      <w:r>
        <w:rPr>
          <w:u w:val="single"/>
        </w:rPr>
        <w:t>backsliding</w:t>
      </w:r>
      <w:r>
        <w:t xml:space="preserve"> in Eastern Europe – </w:t>
      </w:r>
      <w:r>
        <w:rPr>
          <w:u w:val="single"/>
        </w:rPr>
        <w:t>especially</w:t>
      </w:r>
      <w:r>
        <w:t xml:space="preserve"> after COVID</w:t>
      </w:r>
    </w:p>
    <w:p w14:paraId="631D85A3" w14:textId="77777777" w:rsidR="00B819EB" w:rsidRPr="00267FDE" w:rsidRDefault="00B819EB" w:rsidP="00B819EB">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7E9CB041" w14:textId="77777777" w:rsidR="00B819EB" w:rsidRPr="00DE376C" w:rsidRDefault="00B819EB" w:rsidP="00B819EB">
      <w:pPr>
        <w:rPr>
          <w:sz w:val="16"/>
        </w:rPr>
      </w:pPr>
      <w:r w:rsidRPr="00D267C2">
        <w:rPr>
          <w:rStyle w:val="StyleUnderline"/>
          <w:highlight w:val="cya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D267C2">
        <w:rPr>
          <w:rStyle w:val="StyleUnderline"/>
          <w:highlight w:val="cyan"/>
        </w:rPr>
        <w:t>bargain</w:t>
      </w:r>
      <w:r w:rsidRPr="00DE376C">
        <w:rPr>
          <w:rStyle w:val="StyleUnderline"/>
        </w:rPr>
        <w:t xml:space="preserve"> collectively </w:t>
      </w:r>
      <w:r w:rsidRPr="00D267C2">
        <w:rPr>
          <w:rStyle w:val="StyleUnderline"/>
          <w:highlight w:val="cyan"/>
        </w:rPr>
        <w:t>is recognised as</w:t>
      </w:r>
      <w:r w:rsidRPr="00DE376C">
        <w:rPr>
          <w:rStyle w:val="StyleUnderline"/>
        </w:rPr>
        <w:t xml:space="preserve"> a </w:t>
      </w:r>
      <w:r w:rsidRPr="00D267C2">
        <w:rPr>
          <w:rStyle w:val="StyleUnderline"/>
          <w:highlight w:val="cya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D267C2">
        <w:rPr>
          <w:rStyle w:val="StyleUnderline"/>
          <w:highlight w:val="cyan"/>
        </w:rPr>
        <w:t xml:space="preserve">union-busting is </w:t>
      </w:r>
      <w:r w:rsidRPr="00D267C2">
        <w:rPr>
          <w:rStyle w:val="Emphasis"/>
          <w:highlight w:val="cyan"/>
        </w:rPr>
        <w:t>on the rise</w:t>
      </w:r>
      <w:r w:rsidRPr="00DE376C">
        <w:rPr>
          <w:sz w:val="16"/>
        </w:rPr>
        <w:t xml:space="preserve"> </w:t>
      </w:r>
      <w:r w:rsidRPr="00DE376C">
        <w:rPr>
          <w:rStyle w:val="StyleUnderline"/>
        </w:rPr>
        <w:t>in Europe</w:t>
      </w:r>
      <w:r w:rsidRPr="00DE376C">
        <w:rPr>
          <w:sz w:val="16"/>
        </w:rPr>
        <w:t>.</w:t>
      </w:r>
    </w:p>
    <w:p w14:paraId="5C2298FC" w14:textId="77777777" w:rsidR="00B819EB" w:rsidRPr="00DE376C" w:rsidRDefault="00B819EB" w:rsidP="00B819EB">
      <w:pPr>
        <w:rPr>
          <w:sz w:val="16"/>
        </w:rPr>
      </w:pPr>
      <w:r w:rsidRPr="00DE376C">
        <w:rPr>
          <w:sz w:val="16"/>
        </w:rPr>
        <w:t>Over the last year, the European Trade Union Confederation has been receiving alarming reports of union rights violations—of obstacles, victimisation and discrimination in a number of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victimisation.</w:t>
      </w:r>
    </w:p>
    <w:p w14:paraId="3653E0A0" w14:textId="77777777" w:rsidR="00B819EB" w:rsidRPr="00DE376C" w:rsidRDefault="00B819EB" w:rsidP="00B819EB">
      <w:pPr>
        <w:rPr>
          <w:sz w:val="16"/>
        </w:rPr>
      </w:pPr>
      <w:r w:rsidRPr="00DE376C">
        <w:rPr>
          <w:sz w:val="16"/>
        </w:rPr>
        <w:t>The best way to secure fair wages is through collective bargaining by trade unions. The draft directive recognises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4ADD353D" w14:textId="77777777" w:rsidR="00B819EB" w:rsidRPr="00DE376C" w:rsidRDefault="00B819EB" w:rsidP="00B819EB">
      <w:pPr>
        <w:rPr>
          <w:sz w:val="16"/>
        </w:rPr>
      </w:pPr>
      <w:r w:rsidRPr="00DE376C">
        <w:rPr>
          <w:rStyle w:val="StyleUnderline"/>
        </w:rPr>
        <w:t xml:space="preserve">All </w:t>
      </w:r>
      <w:r w:rsidRPr="00D267C2">
        <w:rPr>
          <w:rStyle w:val="StyleUnderline"/>
          <w:highlight w:val="cyan"/>
        </w:rPr>
        <w:t>this</w:t>
      </w:r>
      <w:r w:rsidRPr="00DE376C">
        <w:rPr>
          <w:rStyle w:val="StyleUnderline"/>
        </w:rPr>
        <w:t xml:space="preserve"> is welcome but </w:t>
      </w:r>
      <w:r w:rsidRPr="00D267C2">
        <w:rPr>
          <w:rStyle w:val="StyleUnderline"/>
          <w:highlight w:val="cyan"/>
        </w:rPr>
        <w:t>fails to require</w:t>
      </w:r>
      <w:r w:rsidRPr="00DE376C">
        <w:rPr>
          <w:rStyle w:val="StyleUnderline"/>
        </w:rPr>
        <w:t xml:space="preserve"> member </w:t>
      </w:r>
      <w:r w:rsidRPr="00D267C2">
        <w:rPr>
          <w:rStyle w:val="StyleUnderline"/>
          <w:highlight w:val="cyan"/>
        </w:rPr>
        <w:t>states</w:t>
      </w:r>
      <w:r w:rsidRPr="00DE376C">
        <w:rPr>
          <w:rStyle w:val="StyleUnderline"/>
        </w:rPr>
        <w:t xml:space="preserve"> to </w:t>
      </w:r>
      <w:r w:rsidRPr="00D267C2">
        <w:rPr>
          <w:rStyle w:val="StyleUnderline"/>
          <w:highlight w:val="cyan"/>
        </w:rPr>
        <w:t>tackle employers’</w:t>
      </w:r>
      <w:r w:rsidRPr="00DE376C">
        <w:rPr>
          <w:rStyle w:val="StyleUnderline"/>
        </w:rPr>
        <w:t xml:space="preserve"> attacks on workers’ </w:t>
      </w:r>
      <w:r w:rsidRPr="00D267C2">
        <w:rPr>
          <w:rStyle w:val="StyleUnderline"/>
          <w:highlight w:val="cyan"/>
        </w:rPr>
        <w:t xml:space="preserve">ability to </w:t>
      </w:r>
      <w:r w:rsidRPr="00D267C2">
        <w:rPr>
          <w:rStyle w:val="Emphasis"/>
          <w:highlight w:val="cyan"/>
        </w:rPr>
        <w:t>organise</w:t>
      </w:r>
      <w:r w:rsidRPr="00D267C2">
        <w:rPr>
          <w:rStyle w:val="StyleUnderline"/>
          <w:highlight w:val="cyan"/>
        </w:rPr>
        <w:t xml:space="preserve"> and </w:t>
      </w:r>
      <w:r w:rsidRPr="00D267C2">
        <w:rPr>
          <w:rStyle w:val="Emphasis"/>
          <w:highlight w:val="cyan"/>
        </w:rPr>
        <w:t>act</w:t>
      </w:r>
      <w:r w:rsidRPr="00DE376C">
        <w:rPr>
          <w:rStyle w:val="StyleUnderline"/>
        </w:rPr>
        <w:t xml:space="preserve"> together</w:t>
      </w:r>
      <w:r w:rsidRPr="00DE376C">
        <w:rPr>
          <w:sz w:val="16"/>
        </w:rPr>
        <w:t>—</w:t>
      </w:r>
      <w:r w:rsidRPr="00DE376C">
        <w:rPr>
          <w:rStyle w:val="StyleUnderline"/>
        </w:rPr>
        <w:t xml:space="preserve">if necessary </w:t>
      </w:r>
      <w:r w:rsidRPr="00D267C2">
        <w:rPr>
          <w:rStyle w:val="StyleUnderline"/>
          <w:highlight w:val="cyan"/>
        </w:rPr>
        <w:t xml:space="preserve">through </w:t>
      </w:r>
      <w:r w:rsidRPr="00D267C2">
        <w:rPr>
          <w:rStyle w:val="Emphasis"/>
          <w:highlight w:val="cyan"/>
        </w:rPr>
        <w:t>strike action</w:t>
      </w:r>
      <w:r w:rsidRPr="00DE376C">
        <w:rPr>
          <w:sz w:val="16"/>
        </w:rPr>
        <w:t>—</w:t>
      </w:r>
      <w:r w:rsidRPr="00D267C2">
        <w:rPr>
          <w:rStyle w:val="StyleUnderline"/>
          <w:highlight w:val="cyan"/>
        </w:rPr>
        <w:t>without risk of reprisals</w:t>
      </w:r>
      <w:r w:rsidRPr="00DE376C">
        <w:rPr>
          <w:rStyle w:val="StyleUnderline"/>
        </w:rPr>
        <w:t xml:space="preserve">, victimisation, </w:t>
      </w:r>
      <w:r w:rsidRPr="00D267C2">
        <w:rPr>
          <w:rStyle w:val="Emphasis"/>
          <w:highlight w:val="cyan"/>
        </w:rPr>
        <w:t>dismissal</w:t>
      </w:r>
      <w:r w:rsidRPr="00D267C2">
        <w:rPr>
          <w:rStyle w:val="StyleUnderline"/>
          <w:highlight w:val="cyan"/>
        </w:rPr>
        <w:t xml:space="preserve"> or discrimination</w:t>
      </w:r>
      <w:r w:rsidRPr="00DE376C">
        <w:rPr>
          <w:sz w:val="16"/>
        </w:rPr>
        <w:t>.</w:t>
      </w:r>
    </w:p>
    <w:p w14:paraId="23503A35" w14:textId="77777777" w:rsidR="00B819EB" w:rsidRPr="00DE376C" w:rsidRDefault="00B819EB" w:rsidP="00B819EB">
      <w:pPr>
        <w:rPr>
          <w:sz w:val="16"/>
        </w:rPr>
      </w:pPr>
      <w:r w:rsidRPr="00DE376C">
        <w:rPr>
          <w:sz w:val="16"/>
        </w:rPr>
        <w:t>Legally binding</w:t>
      </w:r>
    </w:p>
    <w:p w14:paraId="57D5BCF3" w14:textId="77777777" w:rsidR="00B819EB" w:rsidRPr="00DE376C" w:rsidRDefault="00B819EB" w:rsidP="00B819EB">
      <w:pPr>
        <w:rPr>
          <w:sz w:val="16"/>
        </w:rPr>
      </w:pPr>
      <w:r w:rsidRPr="00DE376C">
        <w:rPr>
          <w:sz w:val="16"/>
        </w:rPr>
        <w:t>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Labour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3DBE8ADF" w14:textId="77777777" w:rsidR="00B819EB" w:rsidRPr="00DE376C" w:rsidRDefault="00B819EB" w:rsidP="00B819EB">
      <w:pPr>
        <w:rPr>
          <w:sz w:val="16"/>
        </w:rPr>
      </w:pPr>
      <w:r w:rsidRPr="00DE376C">
        <w:rPr>
          <w:sz w:val="16"/>
        </w:rPr>
        <w:t>The ILO Committee on Freedom of Association Digest of Case Law affirms:</w:t>
      </w:r>
    </w:p>
    <w:p w14:paraId="51E2699F" w14:textId="77777777" w:rsidR="00B819EB" w:rsidRPr="00DE376C" w:rsidRDefault="00B819EB" w:rsidP="00B819EB">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75FAE614" w14:textId="77777777" w:rsidR="00B819EB" w:rsidRPr="00DE376C" w:rsidRDefault="00B819EB" w:rsidP="00B819EB">
      <w:pPr>
        <w:rPr>
          <w:sz w:val="16"/>
        </w:rPr>
      </w:pPr>
      <w:r w:rsidRPr="00DE376C">
        <w:rPr>
          <w:sz w:val="16"/>
        </w:rPr>
        <w:t>Yet ‘interference’ is happening throughout Europe. Union representatives are being victimised, detained or denied the right to communicate with the workers they represent.</w:t>
      </w:r>
    </w:p>
    <w:p w14:paraId="35598DFE" w14:textId="77777777" w:rsidR="00B819EB" w:rsidRPr="00DE376C" w:rsidRDefault="00B819EB" w:rsidP="00B819EB">
      <w:pPr>
        <w:rPr>
          <w:sz w:val="16"/>
        </w:rPr>
      </w:pPr>
      <w:r w:rsidRPr="00DE376C">
        <w:rPr>
          <w:sz w:val="16"/>
        </w:rPr>
        <w:t>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favour of non-union and non-representative ‘sweetheart’ organisations.</w:t>
      </w:r>
    </w:p>
    <w:p w14:paraId="47A92583" w14:textId="77777777" w:rsidR="00B819EB" w:rsidRPr="00DE376C" w:rsidRDefault="00B819EB" w:rsidP="00B819EB">
      <w:pPr>
        <w:rPr>
          <w:sz w:val="16"/>
        </w:rPr>
      </w:pPr>
      <w:r w:rsidRPr="00DE376C">
        <w:rPr>
          <w:sz w:val="16"/>
        </w:rPr>
        <w:lastRenderedPageBreak/>
        <w:t>Growing evidence</w:t>
      </w:r>
    </w:p>
    <w:p w14:paraId="3F10DD12" w14:textId="77777777" w:rsidR="00B819EB" w:rsidRPr="00DE376C" w:rsidRDefault="00B819EB" w:rsidP="00B819EB">
      <w:pPr>
        <w:rPr>
          <w:rStyle w:val="StyleUnderline"/>
        </w:rPr>
      </w:pPr>
      <w:r w:rsidRPr="00D267C2">
        <w:rPr>
          <w:rStyle w:val="StyleUnderline"/>
          <w:highlight w:val="cyan"/>
        </w:rPr>
        <w:t>The</w:t>
      </w:r>
      <w:r w:rsidRPr="00D267C2">
        <w:rPr>
          <w:sz w:val="16"/>
          <w:highlight w:val="cyan"/>
        </w:rPr>
        <w:t xml:space="preserve"> </w:t>
      </w:r>
      <w:r w:rsidRPr="00D267C2">
        <w:rPr>
          <w:rStyle w:val="Emphasis"/>
          <w:highlight w:val="cyan"/>
        </w:rPr>
        <w:t>ETUC</w:t>
      </w:r>
      <w:r w:rsidRPr="00D267C2">
        <w:rPr>
          <w:sz w:val="16"/>
          <w:highlight w:val="cyan"/>
        </w:rPr>
        <w:t xml:space="preserve"> </w:t>
      </w:r>
      <w:r w:rsidRPr="00D267C2">
        <w:rPr>
          <w:rStyle w:val="StyleUnderline"/>
          <w:highlight w:val="cyan"/>
        </w:rPr>
        <w:t>has</w:t>
      </w:r>
      <w:r w:rsidRPr="00DE376C">
        <w:rPr>
          <w:rStyle w:val="StyleUnderline"/>
        </w:rPr>
        <w:t xml:space="preserve"> growing </w:t>
      </w:r>
      <w:r w:rsidRPr="00D267C2">
        <w:rPr>
          <w:rStyle w:val="StyleUnderline"/>
          <w:highlight w:val="cyan"/>
        </w:rPr>
        <w:t xml:space="preserve">evidence of </w:t>
      </w:r>
      <w:r w:rsidRPr="00D267C2">
        <w:rPr>
          <w:rStyle w:val="Emphasis"/>
          <w:highlight w:val="cyan"/>
        </w:rPr>
        <w:t>anti-union activities</w:t>
      </w:r>
      <w:r w:rsidRPr="00DE376C">
        <w:rPr>
          <w:rStyle w:val="StyleUnderline"/>
        </w:rPr>
        <w:t xml:space="preserve"> by well-known companies</w:t>
      </w:r>
      <w:r w:rsidRPr="00DE376C">
        <w:rPr>
          <w:sz w:val="16"/>
        </w:rPr>
        <w:t xml:space="preserve">, such as McDonald’s and Intercontinental Hotels. In Ireland, the bookmaker Paddy Power and retailer Dunnes Stores have used police to expel trade union representatives from their premises. </w:t>
      </w:r>
      <w:r w:rsidRPr="00D267C2">
        <w:rPr>
          <w:rStyle w:val="StyleUnderline"/>
          <w:highlight w:val="cyan"/>
        </w:rPr>
        <w:t>In Latvia</w:t>
      </w:r>
      <w:r w:rsidRPr="00DE376C">
        <w:rPr>
          <w:rStyle w:val="StyleUnderline"/>
        </w:rPr>
        <w:t>, legislation allows employers to set up ‘</w:t>
      </w:r>
      <w:r w:rsidRPr="00D267C2">
        <w:rPr>
          <w:rStyle w:val="Emphasis"/>
          <w:highlight w:val="cyan"/>
        </w:rPr>
        <w:t>yellow’ unions</w:t>
      </w:r>
      <w:r w:rsidRPr="00DE376C">
        <w:rPr>
          <w:rStyle w:val="StyleUnderline"/>
        </w:rPr>
        <w:t xml:space="preserve">, to </w:t>
      </w:r>
      <w:r w:rsidRPr="00D267C2">
        <w:rPr>
          <w:rStyle w:val="StyleUnderline"/>
          <w:highlight w:val="cyan"/>
        </w:rPr>
        <w:t>prevent</w:t>
      </w:r>
      <w:r w:rsidRPr="00DE376C">
        <w:rPr>
          <w:rStyle w:val="StyleUnderline"/>
        </w:rPr>
        <w:t xml:space="preserve"> legitimate </w:t>
      </w:r>
      <w:r w:rsidRPr="00D267C2">
        <w:rPr>
          <w:rStyle w:val="StyleUnderline"/>
          <w:highlight w:val="cyan"/>
        </w:rPr>
        <w:t>trade unions from reaching</w:t>
      </w:r>
      <w:r w:rsidRPr="00DE376C">
        <w:rPr>
          <w:rStyle w:val="StyleUnderline"/>
        </w:rPr>
        <w:t xml:space="preserve"> </w:t>
      </w:r>
      <w:r w:rsidRPr="00DE376C">
        <w:rPr>
          <w:rStyle w:val="Emphasis"/>
        </w:rPr>
        <w:t xml:space="preserve">collective </w:t>
      </w:r>
      <w:r w:rsidRPr="00D267C2">
        <w:rPr>
          <w:rStyle w:val="Emphasis"/>
          <w:highlight w:val="cyan"/>
        </w:rPr>
        <w:t>agreements</w:t>
      </w:r>
      <w:r w:rsidRPr="00DE376C">
        <w:rPr>
          <w:rStyle w:val="StyleUnderline"/>
        </w:rPr>
        <w:t>.</w:t>
      </w:r>
    </w:p>
    <w:p w14:paraId="04FDC426" w14:textId="77777777" w:rsidR="00B819EB" w:rsidRPr="00DE376C" w:rsidRDefault="00B819EB" w:rsidP="00B819EB">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165A99A8" w14:textId="77777777" w:rsidR="00B819EB" w:rsidRPr="00DE376C" w:rsidRDefault="00B819EB" w:rsidP="00B819EB">
      <w:pPr>
        <w:rPr>
          <w:sz w:val="16"/>
        </w:rPr>
      </w:pPr>
      <w:r w:rsidRPr="00DE376C">
        <w:rPr>
          <w:sz w:val="16"/>
        </w:rPr>
        <w:t>A recent Vice report detailed how the notoriously anti-union Big Tech company Amazon subjected employees to surveillance in a number of EU countries, including Spain, Austria and Czechia, using ‘professional’ union-busters and private detectives to spy on trade union activities. Indeed, union-busting is now big business—and forms part of the business model of major companies such as Ryanair.</w:t>
      </w:r>
    </w:p>
    <w:p w14:paraId="2CC5902F" w14:textId="77777777" w:rsidR="00B819EB" w:rsidRPr="00DE376C" w:rsidRDefault="00B819EB" w:rsidP="00B819EB">
      <w:pPr>
        <w:rPr>
          <w:sz w:val="16"/>
        </w:rPr>
      </w:pPr>
      <w:r w:rsidRPr="00D267C2">
        <w:rPr>
          <w:rStyle w:val="StyleUnderline"/>
          <w:highlight w:val="cyan"/>
        </w:rPr>
        <w:t xml:space="preserve">Governments are </w:t>
      </w:r>
      <w:r w:rsidRPr="00D267C2">
        <w:rPr>
          <w:rStyle w:val="Emphasis"/>
          <w:highlight w:val="cyan"/>
        </w:rPr>
        <w:t>complicit</w:t>
      </w:r>
      <w:r w:rsidRPr="00DE376C">
        <w:rPr>
          <w:rStyle w:val="StyleUnderline"/>
        </w:rPr>
        <w:t xml:space="preserve"> in these activities. Trade </w:t>
      </w:r>
      <w:r w:rsidRPr="00D267C2">
        <w:rPr>
          <w:rStyle w:val="StyleUnderline"/>
          <w:highlight w:val="cyan"/>
        </w:rPr>
        <w:t xml:space="preserve">unionists are still </w:t>
      </w:r>
      <w:r w:rsidRPr="00D267C2">
        <w:rPr>
          <w:rStyle w:val="Emphasis"/>
          <w:highlight w:val="cyan"/>
        </w:rPr>
        <w:t>arrested</w:t>
      </w:r>
      <w:r w:rsidRPr="00D267C2">
        <w:rPr>
          <w:rStyle w:val="StyleUnderline"/>
          <w:highlight w:val="cyan"/>
        </w:rPr>
        <w:t xml:space="preserve"> and </w:t>
      </w:r>
      <w:r w:rsidRPr="00D267C2">
        <w:rPr>
          <w:rStyle w:val="Emphasis"/>
          <w:highlight w:val="cyan"/>
        </w:rPr>
        <w:t>prosecuted</w:t>
      </w:r>
      <w:r w:rsidRPr="00DE376C">
        <w:rPr>
          <w:rStyle w:val="StyleUnderline"/>
        </w:rPr>
        <w:t xml:space="preserve"> for carrying out their duties</w:t>
      </w:r>
      <w:r w:rsidRPr="00DE376C">
        <w:rPr>
          <w:sz w:val="16"/>
        </w:rPr>
        <w:t xml:space="preserve">, for instance </w:t>
      </w:r>
      <w:r w:rsidRPr="00D267C2">
        <w:rPr>
          <w:rStyle w:val="StyleUnderline"/>
          <w:highlight w:val="cyan"/>
        </w:rPr>
        <w:t>in Turkey and Belgium</w:t>
      </w:r>
      <w:r w:rsidRPr="00DE376C">
        <w:rPr>
          <w:rStyle w:val="StyleUnderline"/>
        </w:rPr>
        <w:t xml:space="preserve">. A number of </w:t>
      </w:r>
      <w:r w:rsidRPr="00D267C2">
        <w:rPr>
          <w:rStyle w:val="StyleUnderline"/>
          <w:highlight w:val="cyan"/>
        </w:rPr>
        <w:t>countries fail to protect</w:t>
      </w:r>
      <w:r w:rsidRPr="00DE376C">
        <w:rPr>
          <w:rStyle w:val="StyleUnderline"/>
        </w:rPr>
        <w:t xml:space="preserve"> union </w:t>
      </w:r>
      <w:r w:rsidRPr="00D267C2">
        <w:rPr>
          <w:rStyle w:val="StyleUnderline"/>
          <w:highlight w:val="cyan"/>
        </w:rPr>
        <w:t xml:space="preserve">members from </w:t>
      </w:r>
      <w:r w:rsidRPr="00D267C2">
        <w:rPr>
          <w:rStyle w:val="Emphasis"/>
          <w:highlight w:val="cyan"/>
        </w:rPr>
        <w:t>discrimination</w:t>
      </w:r>
      <w:r w:rsidRPr="00D267C2">
        <w:rPr>
          <w:rStyle w:val="StyleUnderline"/>
          <w:highlight w:val="cyan"/>
        </w:rPr>
        <w:t xml:space="preserve"> or </w:t>
      </w:r>
      <w:r w:rsidRPr="00D267C2">
        <w:rPr>
          <w:rStyle w:val="Emphasis"/>
          <w:highlight w:val="cyan"/>
        </w:rPr>
        <w:t>victimisation</w:t>
      </w:r>
      <w:r w:rsidRPr="00DE376C">
        <w:rPr>
          <w:sz w:val="16"/>
        </w:rPr>
        <w:t xml:space="preserve">, </w:t>
      </w:r>
      <w:r w:rsidRPr="00DE376C">
        <w:rPr>
          <w:rStyle w:val="StyleUnderline"/>
        </w:rPr>
        <w:t>including</w:t>
      </w:r>
      <w:r w:rsidRPr="00DE376C">
        <w:rPr>
          <w:sz w:val="16"/>
        </w:rPr>
        <w:t xml:space="preserve"> </w:t>
      </w:r>
      <w:r w:rsidRPr="00D267C2">
        <w:rPr>
          <w:rStyle w:val="Emphasis"/>
          <w:highlight w:val="cyan"/>
        </w:rPr>
        <w:t>Bulgaria</w:t>
      </w:r>
      <w:r w:rsidRPr="00D267C2">
        <w:rPr>
          <w:sz w:val="16"/>
          <w:highlight w:val="cyan"/>
        </w:rPr>
        <w:t xml:space="preserve">, </w:t>
      </w:r>
      <w:r w:rsidRPr="00D267C2">
        <w:rPr>
          <w:rStyle w:val="Emphasis"/>
          <w:highlight w:val="cyan"/>
        </w:rPr>
        <w:t>Romania</w:t>
      </w:r>
      <w:r w:rsidRPr="00DE376C">
        <w:rPr>
          <w:sz w:val="16"/>
        </w:rPr>
        <w:t xml:space="preserve"> </w:t>
      </w:r>
      <w:r w:rsidRPr="00DE376C">
        <w:rPr>
          <w:rStyle w:val="StyleUnderline"/>
        </w:rPr>
        <w:t>and</w:t>
      </w:r>
      <w:r w:rsidRPr="00DE376C">
        <w:rPr>
          <w:sz w:val="16"/>
        </w:rPr>
        <w:t xml:space="preserve"> </w:t>
      </w:r>
      <w:r w:rsidRPr="00D267C2">
        <w:rPr>
          <w:rStyle w:val="Emphasis"/>
          <w:highlight w:val="cyan"/>
        </w:rPr>
        <w:t>Poland</w:t>
      </w:r>
      <w:r w:rsidRPr="00DE376C">
        <w:rPr>
          <w:sz w:val="16"/>
        </w:rPr>
        <w:t xml:space="preserve">, </w:t>
      </w:r>
      <w:r w:rsidRPr="00DE376C">
        <w:rPr>
          <w:rStyle w:val="StyleUnderline"/>
        </w:rPr>
        <w:t xml:space="preserve">where some categories of workers also do not have the </w:t>
      </w:r>
      <w:r w:rsidRPr="00DE376C">
        <w:rPr>
          <w:rStyle w:val="Emphasis"/>
        </w:rPr>
        <w:t>right to organise</w:t>
      </w:r>
      <w:r w:rsidRPr="00DE376C">
        <w:rPr>
          <w:sz w:val="16"/>
        </w:rPr>
        <w:t>.</w:t>
      </w:r>
    </w:p>
    <w:p w14:paraId="32391FDC" w14:textId="77777777" w:rsidR="00B819EB" w:rsidRPr="00DE376C" w:rsidRDefault="00B819EB" w:rsidP="00B819EB">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D267C2">
        <w:rPr>
          <w:rStyle w:val="StyleUnderline"/>
          <w:highlight w:val="cyan"/>
        </w:rPr>
        <w:t xml:space="preserve">In </w:t>
      </w:r>
      <w:r w:rsidRPr="00D267C2">
        <w:rPr>
          <w:rStyle w:val="Emphasis"/>
          <w:highlight w:val="cyan"/>
        </w:rPr>
        <w:t>Hungary</w:t>
      </w:r>
      <w:r w:rsidRPr="00D267C2">
        <w:rPr>
          <w:sz w:val="16"/>
          <w:highlight w:val="cyan"/>
        </w:rPr>
        <w:t xml:space="preserve">, </w:t>
      </w:r>
      <w:r w:rsidRPr="00D267C2">
        <w:rPr>
          <w:rStyle w:val="StyleUnderline"/>
          <w:highlight w:val="cyan"/>
        </w:rPr>
        <w:t>a new law</w:t>
      </w:r>
      <w:r w:rsidRPr="00DE376C">
        <w:rPr>
          <w:rStyle w:val="StyleUnderline"/>
        </w:rPr>
        <w:t>,</w:t>
      </w:r>
      <w:r w:rsidRPr="00DE376C">
        <w:rPr>
          <w:sz w:val="16"/>
        </w:rPr>
        <w:t xml:space="preserve"> introduced without consultation, prohibits collective bargaining, </w:t>
      </w:r>
      <w:r w:rsidRPr="00D267C2">
        <w:rPr>
          <w:rStyle w:val="Emphasis"/>
          <w:highlight w:val="cyan"/>
        </w:rPr>
        <w:t>outlaws strikes</w:t>
      </w:r>
      <w:r w:rsidRPr="00DE376C">
        <w:rPr>
          <w:sz w:val="16"/>
        </w:rPr>
        <w:t xml:space="preserve"> </w:t>
      </w:r>
      <w:r w:rsidRPr="00DE376C">
        <w:rPr>
          <w:rStyle w:val="StyleUnderline"/>
        </w:rPr>
        <w:t>and terminates all existing agreements in the healthcare sector.</w:t>
      </w:r>
    </w:p>
    <w:p w14:paraId="54880B05" w14:textId="77777777" w:rsidR="00B819EB" w:rsidRPr="001D4DEF" w:rsidRDefault="00B819EB" w:rsidP="00B819EB">
      <w:pPr>
        <w:pStyle w:val="Heading4"/>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14:paraId="021B9F54" w14:textId="77777777" w:rsidR="00B819EB" w:rsidRPr="006861E1" w:rsidRDefault="00B819EB" w:rsidP="00B819EB">
      <w:r w:rsidRPr="006861E1">
        <w:rPr>
          <w:rStyle w:val="Style13ptBold"/>
        </w:rPr>
        <w:t>Puddington 10</w:t>
      </w:r>
      <w:r w:rsidRPr="006861E1">
        <w:t xml:space="preserve"> [Arch Puddington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78BC0B31" w14:textId="77777777" w:rsidR="00B819EB" w:rsidRPr="006861E1" w:rsidRDefault="00B819EB" w:rsidP="00B819EB">
      <w:pPr>
        <w:rPr>
          <w:rStyle w:val="StyleUnderline"/>
        </w:rPr>
      </w:pPr>
      <w:r w:rsidRPr="001D4DEF">
        <w:rPr>
          <w:sz w:val="16"/>
        </w:rPr>
        <w:t xml:space="preserve">Some 30 years ago, in August 1980, </w:t>
      </w:r>
      <w:r w:rsidRPr="00D267C2">
        <w:rPr>
          <w:rStyle w:val="StyleUnderline"/>
          <w:highlight w:val="cyan"/>
        </w:rPr>
        <w:t>workers in</w:t>
      </w:r>
      <w:r w:rsidRPr="001D4DEF">
        <w:rPr>
          <w:sz w:val="16"/>
        </w:rPr>
        <w:t xml:space="preserve"> communist </w:t>
      </w:r>
      <w:r w:rsidRPr="00D267C2">
        <w:rPr>
          <w:rStyle w:val="Emphasis"/>
          <w:highlight w:val="cya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challenging one of the totalitarian system‘s fundamental principles: control of labor organizations by the party-state. The strike that led to Solidarity‘s establishment was launched at the Lenin shipyards</w:t>
      </w:r>
      <w:r w:rsidRPr="001D4DEF">
        <w:rPr>
          <w:sz w:val="16"/>
        </w:rPr>
        <w:t xml:space="preserve"> in Gdansk. </w:t>
      </w:r>
      <w:r w:rsidRPr="006861E1">
        <w:rPr>
          <w:rStyle w:val="StyleUnderline"/>
        </w:rPr>
        <w:t xml:space="preserve">It quickly </w:t>
      </w:r>
      <w:r w:rsidRPr="00D267C2">
        <w:rPr>
          <w:rStyle w:val="StyleUnderline"/>
          <w:highlight w:val="cya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D267C2">
        <w:rPr>
          <w:rStyle w:val="StyleUnderline"/>
          <w:highlight w:val="cyan"/>
        </w:rPr>
        <w:t>to create</w:t>
      </w:r>
      <w:r w:rsidRPr="006861E1">
        <w:rPr>
          <w:rStyle w:val="StyleUnderline"/>
        </w:rPr>
        <w:t xml:space="preserve"> the institutions that undergird </w:t>
      </w:r>
      <w:r w:rsidRPr="00D267C2">
        <w:rPr>
          <w:rStyle w:val="StyleUnderline"/>
          <w:highlight w:val="cyan"/>
        </w:rPr>
        <w:t xml:space="preserve">a </w:t>
      </w:r>
      <w:r w:rsidRPr="00D267C2">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D267C2">
        <w:rPr>
          <w:rStyle w:val="StyleUnderline"/>
          <w:highlight w:val="cyan"/>
        </w:rPr>
        <w:t>Solidarity emerged triumphant</w:t>
      </w:r>
      <w:r w:rsidRPr="006861E1">
        <w:rPr>
          <w:rStyle w:val="StyleUnderline"/>
        </w:rPr>
        <w:t xml:space="preserve">, compelling the country‘s communist authorities to allow competitive elections that resulted </w:t>
      </w:r>
      <w:r w:rsidRPr="00D267C2">
        <w:rPr>
          <w:rStyle w:val="StyleUnderline"/>
          <w:highlight w:val="cyan"/>
        </w:rPr>
        <w:t xml:space="preserve">in a landmark victory for the </w:t>
      </w:r>
      <w:r w:rsidRPr="00D267C2">
        <w:rPr>
          <w:rStyle w:val="Emphasis"/>
          <w:highlight w:val="cyan"/>
        </w:rPr>
        <w:t>democratic opposition</w:t>
      </w:r>
      <w:r w:rsidRPr="001D4DEF">
        <w:rPr>
          <w:sz w:val="16"/>
        </w:rPr>
        <w:t xml:space="preserve">. </w:t>
      </w:r>
      <w:r w:rsidRPr="00D267C2">
        <w:rPr>
          <w:rStyle w:val="StyleUnderline"/>
          <w:highlight w:val="cyan"/>
        </w:rPr>
        <w:t>This</w:t>
      </w:r>
      <w:r w:rsidRPr="006861E1">
        <w:rPr>
          <w:rStyle w:val="StyleUnderline"/>
        </w:rPr>
        <w:t xml:space="preserve"> in turn </w:t>
      </w:r>
      <w:r w:rsidRPr="00D267C2">
        <w:rPr>
          <w:rStyle w:val="StyleUnderline"/>
          <w:highlight w:val="cyan"/>
        </w:rPr>
        <w:t xml:space="preserve">led to the </w:t>
      </w:r>
      <w:r w:rsidRPr="00D267C2">
        <w:rPr>
          <w:rStyle w:val="Emphasis"/>
          <w:highlight w:val="cyan"/>
        </w:rPr>
        <w:t>domino-like collapse</w:t>
      </w:r>
      <w:r w:rsidRPr="00D267C2">
        <w:rPr>
          <w:sz w:val="16"/>
          <w:highlight w:val="cyan"/>
        </w:rPr>
        <w:t xml:space="preserve"> </w:t>
      </w:r>
      <w:r w:rsidRPr="00D267C2">
        <w:rPr>
          <w:rStyle w:val="StyleUnderline"/>
          <w:highlight w:val="cyan"/>
        </w:rPr>
        <w:t>of communist rule throughout</w:t>
      </w:r>
      <w:r w:rsidRPr="006861E1">
        <w:rPr>
          <w:rStyle w:val="StyleUnderline"/>
        </w:rPr>
        <w:t xml:space="preserve"> Central and Eastern </w:t>
      </w:r>
      <w:r w:rsidRPr="00D267C2">
        <w:rPr>
          <w:rStyle w:val="StyleUnderline"/>
          <w:highlight w:val="cya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14:paraId="6106410D" w14:textId="77777777" w:rsidR="00B819EB" w:rsidRPr="001D4DEF" w:rsidRDefault="00B819EB" w:rsidP="00B819EB">
      <w:pPr>
        <w:rPr>
          <w:sz w:val="16"/>
        </w:rPr>
      </w:pPr>
      <w:r w:rsidRPr="001D4DEF">
        <w:rPr>
          <w:sz w:val="16"/>
        </w:rPr>
        <w:lastRenderedPageBreak/>
        <w:t xml:space="preserve">The question some are asking today is whether a phenomenon similar to Solidarity might be possible in what is now the world‘s most powerful authoritarian country, China. </w:t>
      </w:r>
      <w:r w:rsidRPr="006861E1">
        <w:rPr>
          <w:rStyle w:val="StyleUnderline"/>
        </w:rPr>
        <w:t xml:space="preserve">In recent years, </w:t>
      </w:r>
      <w:r w:rsidRPr="00D267C2">
        <w:rPr>
          <w:rStyle w:val="StyleUnderline"/>
          <w:highlight w:val="cyan"/>
        </w:rPr>
        <w:t>evidence of worker unrest</w:t>
      </w:r>
      <w:r w:rsidRPr="006861E1">
        <w:rPr>
          <w:rStyle w:val="StyleUnderline"/>
        </w:rPr>
        <w:t xml:space="preserve"> there has steadily </w:t>
      </w:r>
      <w:r w:rsidRPr="00D267C2">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world‘s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47FA7001" w14:textId="77777777" w:rsidR="00B819EB" w:rsidRPr="001D4DEF" w:rsidRDefault="00B819EB" w:rsidP="00B819EB">
      <w:pPr>
        <w:rPr>
          <w:sz w:val="16"/>
        </w:rPr>
      </w:pPr>
      <w:r w:rsidRPr="001D4DEF">
        <w:rPr>
          <w:sz w:val="16"/>
        </w:rPr>
        <w:t xml:space="preserve">The burgeoning workers‘ resistance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6DA7BFDC" w14:textId="77777777" w:rsidR="00B819EB" w:rsidRPr="00FB670C" w:rsidRDefault="00B819EB" w:rsidP="00B819EB">
      <w:pPr>
        <w:rPr>
          <w:rStyle w:val="StyleUnderline"/>
        </w:rPr>
      </w:pPr>
      <w:r w:rsidRPr="00D267C2">
        <w:rPr>
          <w:rStyle w:val="StyleUnderline"/>
          <w:highlight w:val="cyan"/>
        </w:rPr>
        <w:t>The</w:t>
      </w:r>
      <w:r w:rsidRPr="00FB670C">
        <w:rPr>
          <w:rStyle w:val="StyleUnderline"/>
        </w:rPr>
        <w:t xml:space="preserve"> most recent </w:t>
      </w:r>
      <w:r w:rsidRPr="00D267C2">
        <w:rPr>
          <w:rStyle w:val="StyleUnderline"/>
          <w:highlight w:val="cyan"/>
        </w:rPr>
        <w:t>strike wave has taken</w:t>
      </w:r>
      <w:r w:rsidRPr="00FB670C">
        <w:rPr>
          <w:rStyle w:val="StyleUnderline"/>
        </w:rPr>
        <w:t xml:space="preserve"> many observers outside </w:t>
      </w:r>
      <w:r w:rsidRPr="00D267C2">
        <w:rPr>
          <w:rStyle w:val="StyleUnderline"/>
          <w:highlight w:val="cyan"/>
        </w:rPr>
        <w:t xml:space="preserve">China by </w:t>
      </w:r>
      <w:r w:rsidRPr="00D267C2">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57785188" w14:textId="77777777" w:rsidR="00B819EB" w:rsidRPr="00FB670C" w:rsidRDefault="00B819EB" w:rsidP="00B819EB">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3DDCBCED" w14:textId="77777777" w:rsidR="00B819EB" w:rsidRPr="001D4DEF" w:rsidRDefault="00B819EB" w:rsidP="00B819EB">
      <w:pPr>
        <w:rPr>
          <w:sz w:val="16"/>
        </w:rPr>
      </w:pPr>
      <w:r w:rsidRPr="00D267C2">
        <w:rPr>
          <w:rStyle w:val="StyleUnderline"/>
          <w:highlight w:val="cyan"/>
        </w:rPr>
        <w:t>The</w:t>
      </w:r>
      <w:r w:rsidRPr="00FB670C">
        <w:rPr>
          <w:rStyle w:val="StyleUnderline"/>
        </w:rPr>
        <w:t xml:space="preserve"> Chinese </w:t>
      </w:r>
      <w:r w:rsidRPr="00D267C2">
        <w:rPr>
          <w:rStyle w:val="StyleUnderline"/>
          <w:highlight w:val="cyan"/>
        </w:rPr>
        <w:t>case is a</w:t>
      </w:r>
      <w:r w:rsidRPr="00FB670C">
        <w:rPr>
          <w:rStyle w:val="StyleUnderline"/>
        </w:rPr>
        <w:t xml:space="preserve"> cogent </w:t>
      </w:r>
      <w:r w:rsidRPr="00D267C2">
        <w:rPr>
          <w:rStyle w:val="StyleUnderline"/>
          <w:highlight w:val="cyan"/>
        </w:rPr>
        <w:t>reminder of the central role</w:t>
      </w:r>
      <w:r w:rsidRPr="00FB670C">
        <w:rPr>
          <w:rStyle w:val="StyleUnderline"/>
        </w:rPr>
        <w:t xml:space="preserve"> </w:t>
      </w:r>
      <w:r w:rsidRPr="00D267C2">
        <w:rPr>
          <w:rStyle w:val="StyleUnderline"/>
          <w:highlight w:val="cyan"/>
        </w:rPr>
        <w:t>played by</w:t>
      </w:r>
      <w:r w:rsidRPr="00FB670C">
        <w:rPr>
          <w:rStyle w:val="StyleUnderline"/>
        </w:rPr>
        <w:t xml:space="preserve"> the struggle for </w:t>
      </w:r>
      <w:r w:rsidRPr="00D267C2">
        <w:rPr>
          <w:rStyle w:val="StyleUnderline"/>
          <w:highlight w:val="cyan"/>
        </w:rPr>
        <w:t>worker rights</w:t>
      </w:r>
      <w:r w:rsidRPr="001D4DEF">
        <w:rPr>
          <w:sz w:val="16"/>
        </w:rPr>
        <w:t xml:space="preserve"> in the past century‘s broader movement </w:t>
      </w:r>
      <w:r w:rsidRPr="00D267C2">
        <w:rPr>
          <w:rStyle w:val="StyleUnderline"/>
          <w:highlight w:val="cyan"/>
        </w:rPr>
        <w:t>toward democratic freedom</w:t>
      </w:r>
      <w:r w:rsidRPr="001D4DEF">
        <w:rPr>
          <w:sz w:val="16"/>
        </w:rPr>
        <w:t xml:space="preserve">. From South Africa to South Korea, Chile to the Czech Republic, </w:t>
      </w:r>
      <w:r w:rsidRPr="00FB670C">
        <w:rPr>
          <w:rStyle w:val="StyleUnderline"/>
        </w:rPr>
        <w:t xml:space="preserve">the </w:t>
      </w:r>
      <w:r w:rsidRPr="00D267C2">
        <w:rPr>
          <w:rStyle w:val="StyleUnderline"/>
          <w:highlight w:val="cyan"/>
        </w:rPr>
        <w:t>democracy and workers‘ rights</w:t>
      </w:r>
      <w:r w:rsidRPr="00FB670C">
        <w:rPr>
          <w:rStyle w:val="StyleUnderline"/>
        </w:rPr>
        <w:t xml:space="preserve"> movements </w:t>
      </w:r>
      <w:r w:rsidRPr="00D267C2">
        <w:rPr>
          <w:rStyle w:val="StyleUnderline"/>
          <w:highlight w:val="cyan"/>
        </w:rPr>
        <w:t>have been</w:t>
      </w:r>
      <w:r w:rsidRPr="00FB670C">
        <w:rPr>
          <w:rStyle w:val="StyleUnderline"/>
        </w:rPr>
        <w:t xml:space="preserve"> closely </w:t>
      </w:r>
      <w:r w:rsidRPr="00D267C2">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authoritarian </w:t>
      </w:r>
      <w:r w:rsidRPr="00D267C2">
        <w:rPr>
          <w:rStyle w:val="StyleUnderline"/>
          <w:highlight w:val="cyan"/>
        </w:rPr>
        <w:t>dictators</w:t>
      </w:r>
      <w:r w:rsidRPr="00FB670C">
        <w:rPr>
          <w:rStyle w:val="StyleUnderline"/>
        </w:rPr>
        <w:t xml:space="preserve"> who </w:t>
      </w:r>
      <w:r w:rsidRPr="00D267C2">
        <w:rPr>
          <w:rStyle w:val="StyleUnderline"/>
          <w:highlight w:val="cyan"/>
        </w:rPr>
        <w:t>feared</w:t>
      </w:r>
      <w:r w:rsidRPr="00FB670C">
        <w:rPr>
          <w:rStyle w:val="StyleUnderline"/>
        </w:rPr>
        <w:t xml:space="preserve"> the strength of </w:t>
      </w:r>
      <w:r w:rsidRPr="00FB670C">
        <w:rPr>
          <w:rStyle w:val="Emphasis"/>
        </w:rPr>
        <w:t xml:space="preserve">democratic </w:t>
      </w:r>
      <w:r w:rsidRPr="00D267C2">
        <w:rPr>
          <w:rStyle w:val="Emphasis"/>
          <w:highlight w:val="cyan"/>
        </w:rPr>
        <w:t>trade unionists</w:t>
      </w:r>
      <w:r w:rsidRPr="001D4DEF">
        <w:rPr>
          <w:sz w:val="16"/>
        </w:rPr>
        <w:t xml:space="preserve">. </w:t>
      </w:r>
    </w:p>
    <w:p w14:paraId="5848A6DD" w14:textId="77777777" w:rsidR="00B819EB" w:rsidRPr="00E77215" w:rsidRDefault="00B819EB" w:rsidP="00B819EB">
      <w:pPr>
        <w:rPr>
          <w:rStyle w:val="StyleUnderline"/>
        </w:rPr>
      </w:pPr>
      <w:r w:rsidRPr="001D4DEF">
        <w:rPr>
          <w:sz w:val="16"/>
        </w:rPr>
        <w:t xml:space="preserve">A number of important qualities distinguish free </w:t>
      </w:r>
      <w:r w:rsidRPr="001D4DEF">
        <w:rPr>
          <w:rStyle w:val="StyleUnderline"/>
        </w:rPr>
        <w:t xml:space="preserve">trade </w:t>
      </w:r>
      <w:r w:rsidRPr="00D267C2">
        <w:rPr>
          <w:rStyle w:val="StyleUnderline"/>
          <w:highlight w:val="cyan"/>
        </w:rPr>
        <w:t>unions</w:t>
      </w:r>
      <w:r w:rsidRPr="001D4DEF">
        <w:rPr>
          <w:sz w:val="16"/>
        </w:rPr>
        <w:t xml:space="preserve"> from other nongovernmental organizations (NGOs) that </w:t>
      </w:r>
      <w:r w:rsidRPr="00D267C2">
        <w:rPr>
          <w:rStyle w:val="StyleUnderline"/>
          <w:highlight w:val="cyan"/>
        </w:rPr>
        <w:t xml:space="preserve">promote </w:t>
      </w:r>
      <w:r w:rsidRPr="00D267C2">
        <w:rPr>
          <w:rStyle w:val="Emphasis"/>
          <w:highlight w:val="cyan"/>
        </w:rPr>
        <w:t>democratic</w:t>
      </w:r>
      <w:r w:rsidRPr="001D4DEF">
        <w:rPr>
          <w:rStyle w:val="StyleUnderline"/>
        </w:rPr>
        <w:t xml:space="preserve"> reform</w:t>
      </w:r>
      <w:r w:rsidRPr="001D4DEF">
        <w:rPr>
          <w:sz w:val="16"/>
        </w:rPr>
        <w:t xml:space="preserve">. </w:t>
      </w:r>
      <w:r w:rsidRPr="001D4DEF">
        <w:rPr>
          <w:rStyle w:val="StyleUnderline"/>
        </w:rPr>
        <w:t xml:space="preserve">First, unlike most NGOs, </w:t>
      </w:r>
      <w:r w:rsidRPr="00D267C2">
        <w:rPr>
          <w:rStyle w:val="StyleUnderline"/>
          <w:highlight w:val="cyan"/>
        </w:rPr>
        <w:t xml:space="preserve">they have a </w:t>
      </w:r>
      <w:r w:rsidRPr="00D267C2">
        <w:rPr>
          <w:rStyle w:val="Emphasis"/>
          <w:highlight w:val="cyan"/>
        </w:rPr>
        <w:t>mass membership</w:t>
      </w:r>
      <w:r w:rsidRPr="001D4DEF">
        <w:rPr>
          <w:sz w:val="16"/>
        </w:rPr>
        <w:t xml:space="preserve">. </w:t>
      </w:r>
      <w:r w:rsidRPr="001D4DEF">
        <w:rPr>
          <w:rStyle w:val="StyleUnderline"/>
        </w:rPr>
        <w:t xml:space="preserve">Second, if they </w:t>
      </w:r>
      <w:r w:rsidRPr="00D267C2">
        <w:rPr>
          <w:rStyle w:val="StyleUnderline"/>
          <w:highlight w:val="cyan"/>
        </w:rPr>
        <w:t xml:space="preserve">are run </w:t>
      </w:r>
      <w:r w:rsidRPr="00D267C2">
        <w:rPr>
          <w:rStyle w:val="Emphasis"/>
          <w:highlight w:val="cyan"/>
        </w:rPr>
        <w:t>democratically</w:t>
      </w:r>
      <w:r w:rsidRPr="001D4DEF">
        <w:rPr>
          <w:rStyle w:val="StyleUnderline"/>
        </w:rPr>
        <w:t xml:space="preserve">, they can </w:t>
      </w:r>
      <w:r w:rsidRPr="00D267C2">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D267C2">
        <w:rPr>
          <w:rStyle w:val="StyleUnderline"/>
          <w:highlight w:val="cyan"/>
        </w:rPr>
        <w:t>and get</w:t>
      </w:r>
      <w:r w:rsidRPr="001D4DEF">
        <w:rPr>
          <w:rStyle w:val="StyleUnderline"/>
        </w:rPr>
        <w:t xml:space="preserve"> themselves </w:t>
      </w:r>
      <w:r w:rsidRPr="00D267C2">
        <w:rPr>
          <w:rStyle w:val="Emphasis"/>
          <w:highlight w:val="cyan"/>
        </w:rPr>
        <w:t>elected</w:t>
      </w:r>
      <w:r w:rsidRPr="001D4DEF">
        <w:rPr>
          <w:rStyle w:val="StyleUnderline"/>
        </w:rPr>
        <w:t xml:space="preserve"> to </w:t>
      </w:r>
      <w:r w:rsidRPr="00E77215">
        <w:rPr>
          <w:rStyle w:val="StyleUnderline"/>
        </w:rPr>
        <w:t>union offices</w:t>
      </w:r>
      <w:r w:rsidRPr="00E77215">
        <w:rPr>
          <w:sz w:val="16"/>
        </w:rPr>
        <w:t xml:space="preserve">. </w:t>
      </w:r>
      <w:r w:rsidRPr="00E77215">
        <w:rPr>
          <w:rStyle w:val="StyleUnderline"/>
        </w:rPr>
        <w:t xml:space="preserve">And third, trade unions are one of the few NGOs that operate </w:t>
      </w:r>
      <w:r w:rsidRPr="00E77215">
        <w:rPr>
          <w:rStyle w:val="StyleUnderline"/>
        </w:rPr>
        <w:lastRenderedPageBreak/>
        <w:t xml:space="preserve">simultaneously in the </w:t>
      </w:r>
      <w:r w:rsidRPr="00E77215">
        <w:rPr>
          <w:rStyle w:val="Emphasis"/>
        </w:rPr>
        <w:t>social</w:t>
      </w:r>
      <w:r w:rsidRPr="00E77215">
        <w:rPr>
          <w:rStyle w:val="StyleUnderline"/>
        </w:rPr>
        <w:t>,</w:t>
      </w:r>
      <w:r w:rsidRPr="00E77215">
        <w:rPr>
          <w:sz w:val="16"/>
        </w:rPr>
        <w:t xml:space="preserve"> </w:t>
      </w:r>
      <w:r w:rsidRPr="00E77215">
        <w:rPr>
          <w:rStyle w:val="Emphasis"/>
        </w:rPr>
        <w:t>economic</w:t>
      </w:r>
      <w:r w:rsidRPr="00E77215">
        <w:rPr>
          <w:sz w:val="16"/>
        </w:rPr>
        <w:t xml:space="preserve">, </w:t>
      </w:r>
      <w:r w:rsidRPr="00E77215">
        <w:rPr>
          <w:rStyle w:val="StyleUnderline"/>
        </w:rPr>
        <w:t>and</w:t>
      </w:r>
      <w:r w:rsidRPr="00E77215">
        <w:rPr>
          <w:sz w:val="16"/>
        </w:rPr>
        <w:t xml:space="preserve"> </w:t>
      </w:r>
      <w:r w:rsidRPr="00E77215">
        <w:rPr>
          <w:rStyle w:val="Emphasis"/>
        </w:rPr>
        <w:t>political</w:t>
      </w:r>
      <w:r w:rsidRPr="00E77215">
        <w:rPr>
          <w:sz w:val="16"/>
        </w:rPr>
        <w:t xml:space="preserve"> </w:t>
      </w:r>
      <w:r w:rsidRPr="00E77215">
        <w:rPr>
          <w:rStyle w:val="StyleUnderline"/>
        </w:rPr>
        <w:t xml:space="preserve">spheres, making them a potential </w:t>
      </w:r>
      <w:r w:rsidRPr="00E77215">
        <w:rPr>
          <w:rStyle w:val="Emphasis"/>
        </w:rPr>
        <w:t>counterweight</w:t>
      </w:r>
      <w:r w:rsidRPr="00E77215">
        <w:rPr>
          <w:rStyle w:val="StyleUnderline"/>
        </w:rPr>
        <w:t xml:space="preserve"> to the </w:t>
      </w:r>
      <w:r w:rsidRPr="00E77215">
        <w:rPr>
          <w:rStyle w:val="Emphasis"/>
        </w:rPr>
        <w:t>concentrated</w:t>
      </w:r>
      <w:r w:rsidRPr="00E77215">
        <w:rPr>
          <w:rStyle w:val="StyleUnderline"/>
        </w:rPr>
        <w:t xml:space="preserve"> power of economic and political elites. </w:t>
      </w:r>
    </w:p>
    <w:p w14:paraId="76365329" w14:textId="77777777" w:rsidR="00B819EB" w:rsidRPr="001D4DEF" w:rsidRDefault="00B819EB" w:rsidP="00B819EB">
      <w:pPr>
        <w:rPr>
          <w:rStyle w:val="StyleUnderline"/>
        </w:rPr>
      </w:pPr>
      <w:r w:rsidRPr="00E77215">
        <w:rPr>
          <w:rStyle w:val="StyleUnderline"/>
        </w:rPr>
        <w:t xml:space="preserve">It is no surprise, then, that a principal </w:t>
      </w:r>
      <w:r w:rsidRPr="00E77215">
        <w:rPr>
          <w:rStyle w:val="Emphasis"/>
        </w:rPr>
        <w:t>goal of totalitarians</w:t>
      </w:r>
      <w:r w:rsidRPr="00E77215">
        <w:rPr>
          <w:rStyle w:val="StyleUnderline"/>
        </w:rPr>
        <w:t xml:space="preserve"> and </w:t>
      </w:r>
      <w:r w:rsidRPr="00E77215">
        <w:rPr>
          <w:rStyle w:val="Emphasis"/>
        </w:rPr>
        <w:t>dictators</w:t>
      </w:r>
      <w:r w:rsidRPr="00E77215">
        <w:rPr>
          <w:sz w:val="16"/>
        </w:rPr>
        <w:t xml:space="preserve"> </w:t>
      </w:r>
      <w:r w:rsidRPr="00E77215">
        <w:rPr>
          <w:rStyle w:val="StyleUnderline"/>
        </w:rPr>
        <w:t xml:space="preserve">of both the right and the left has been to secure absolute </w:t>
      </w:r>
      <w:r w:rsidRPr="00E77215">
        <w:rPr>
          <w:rStyle w:val="Emphasis"/>
        </w:rPr>
        <w:t>control</w:t>
      </w:r>
      <w:r w:rsidRPr="00E77215">
        <w:rPr>
          <w:rStyle w:val="StyleUnderline"/>
        </w:rPr>
        <w:t xml:space="preserve"> over organized </w:t>
      </w:r>
      <w:r w:rsidRPr="00E77215">
        <w:rPr>
          <w:rStyle w:val="Emphasis"/>
        </w:rPr>
        <w:t>labor</w:t>
      </w:r>
      <w:r w:rsidRPr="00E77215">
        <w:rPr>
          <w:rStyle w:val="StyleUnderline"/>
        </w:rPr>
        <w:t xml:space="preserve"> and transform unions into pliant instruments of the </w:t>
      </w:r>
      <w:r w:rsidRPr="00E77215">
        <w:rPr>
          <w:rStyle w:val="Emphasis"/>
        </w:rPr>
        <w:t>party-state</w:t>
      </w:r>
      <w:r w:rsidRPr="00E77215">
        <w:rPr>
          <w:rStyle w:val="StyleUnderline"/>
        </w:rPr>
        <w:t>. Communist movements of the past</w:t>
      </w:r>
      <w:r w:rsidRPr="001D4DEF">
        <w:rPr>
          <w:rStyle w:val="StyleUnderline"/>
        </w:rPr>
        <w:t xml:space="preserve">, which claimed to draw legitimacy from the working classes, were particularly eager to capture and destroy independent labor organizations. </w:t>
      </w:r>
    </w:p>
    <w:p w14:paraId="1D2134CC" w14:textId="77777777" w:rsidR="00B819EB" w:rsidRPr="001D4DEF" w:rsidRDefault="00B819EB" w:rsidP="00B819EB">
      <w:pPr>
        <w:rPr>
          <w:sz w:val="16"/>
        </w:rPr>
      </w:pPr>
      <w:r w:rsidRPr="001D4DEF">
        <w:rPr>
          <w:sz w:val="16"/>
        </w:rPr>
        <w:t xml:space="preserve">Today, </w:t>
      </w:r>
      <w:r w:rsidRPr="001D4DEF">
        <w:rPr>
          <w:rStyle w:val="StyleUnderline"/>
        </w:rPr>
        <w:t>repressive regimes are still wary of the power of organized workers</w:t>
      </w:r>
      <w:r w:rsidRPr="001D4DEF">
        <w:rPr>
          <w:sz w:val="16"/>
        </w:rPr>
        <w:t xml:space="preserve">. In a number of societies, </w:t>
      </w:r>
      <w:r w:rsidRPr="00D267C2">
        <w:rPr>
          <w:rStyle w:val="StyleUnderline"/>
          <w:highlight w:val="cyan"/>
        </w:rPr>
        <w:t xml:space="preserve">unions and workers remain in the </w:t>
      </w:r>
      <w:r w:rsidRPr="00D267C2">
        <w:rPr>
          <w:rStyle w:val="Emphasis"/>
          <w:highlight w:val="cyan"/>
        </w:rPr>
        <w:t>forefront</w:t>
      </w:r>
      <w:r w:rsidRPr="001D4DEF">
        <w:rPr>
          <w:rStyle w:val="StyleUnderline"/>
        </w:rPr>
        <w:t xml:space="preserve"> of movements that seek </w:t>
      </w:r>
      <w:r w:rsidRPr="001D4DEF">
        <w:rPr>
          <w:rStyle w:val="Emphasis"/>
        </w:rPr>
        <w:t>human rights</w:t>
      </w:r>
      <w:r w:rsidRPr="001D4DEF">
        <w:rPr>
          <w:sz w:val="16"/>
        </w:rPr>
        <w:t xml:space="preserve">, </w:t>
      </w:r>
      <w:r w:rsidRPr="001D4DEF">
        <w:rPr>
          <w:rStyle w:val="Emphasis"/>
        </w:rPr>
        <w:t>fair elections</w:t>
      </w:r>
      <w:r w:rsidRPr="001D4DEF">
        <w:rPr>
          <w:rStyle w:val="StyleUnderline"/>
        </w:rPr>
        <w:t xml:space="preserve">, a free press, and laws to stem rampant </w:t>
      </w:r>
      <w:r w:rsidRPr="001D4DEF">
        <w:rPr>
          <w:rStyle w:val="Emphasis"/>
        </w:rPr>
        <w:t>corruption</w:t>
      </w:r>
      <w:r w:rsidRPr="001D4DEF">
        <w:rPr>
          <w:sz w:val="16"/>
        </w:rPr>
        <w:t xml:space="preserve">. </w:t>
      </w:r>
      <w:r w:rsidRPr="001D4DEF">
        <w:rPr>
          <w:rStyle w:val="StyleUnderline"/>
        </w:rPr>
        <w:t>Unions have played a crucial role, for example, in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transshipment of Chinese weapons to Zimbabwe </w:t>
      </w:r>
      <w:r w:rsidRPr="001D4DEF">
        <w:rPr>
          <w:sz w:val="16"/>
        </w:rPr>
        <w:t xml:space="preserve">at a time when the government of President Thabo Mbeke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threatening statements issued in recent months by the country‘s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union members were prominent among those massacred by the country‘s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1DF334FA" w14:textId="77777777" w:rsidR="00B819EB" w:rsidRPr="001D4DEF" w:rsidRDefault="00B819EB" w:rsidP="00B819EB">
      <w:pPr>
        <w:rPr>
          <w:sz w:val="16"/>
        </w:rPr>
      </w:pPr>
      <w:r w:rsidRPr="00D267C2">
        <w:rPr>
          <w:rStyle w:val="StyleUnderline"/>
          <w:highlight w:val="cyan"/>
        </w:rPr>
        <w:t>The</w:t>
      </w:r>
      <w:r w:rsidRPr="001D4DEF">
        <w:rPr>
          <w:rStyle w:val="StyleUnderline"/>
        </w:rPr>
        <w:t xml:space="preserve"> political </w:t>
      </w:r>
      <w:r w:rsidRPr="00D267C2">
        <w:rPr>
          <w:rStyle w:val="StyleUnderline"/>
          <w:highlight w:val="cyan"/>
        </w:rPr>
        <w:t>leaderships of</w:t>
      </w:r>
      <w:r w:rsidRPr="001D4DEF">
        <w:rPr>
          <w:rStyle w:val="StyleUnderline"/>
        </w:rPr>
        <w:t xml:space="preserve"> many </w:t>
      </w:r>
      <w:r w:rsidRPr="00D267C2">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D267C2">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However, </w:t>
      </w:r>
      <w:r w:rsidRPr="00D267C2">
        <w:rPr>
          <w:rStyle w:val="StyleUnderline"/>
          <w:highlight w:val="cyan"/>
        </w:rPr>
        <w:t xml:space="preserve">only the most </w:t>
      </w:r>
      <w:r w:rsidRPr="00D267C2">
        <w:rPr>
          <w:rStyle w:val="Emphasis"/>
          <w:highlight w:val="cyan"/>
        </w:rPr>
        <w:t>oppressive regimes</w:t>
      </w:r>
      <w:r w:rsidRPr="001D4DEF">
        <w:rPr>
          <w:sz w:val="16"/>
        </w:rPr>
        <w:t>—North Korea and Cuba, for example—</w:t>
      </w:r>
      <w:r w:rsidRPr="00D267C2">
        <w:rPr>
          <w:rStyle w:val="StyleUnderline"/>
          <w:highlight w:val="cyan"/>
        </w:rPr>
        <w:t>exert</w:t>
      </w:r>
      <w:r w:rsidRPr="001D4DEF">
        <w:rPr>
          <w:rStyle w:val="StyleUnderline"/>
        </w:rPr>
        <w:t xml:space="preserve"> the degree of </w:t>
      </w:r>
      <w:r w:rsidRPr="00D267C2">
        <w:rPr>
          <w:rStyle w:val="StyleUnderline"/>
          <w:highlight w:val="cyan"/>
        </w:rPr>
        <w:t>tight control</w:t>
      </w:r>
      <w:r w:rsidRPr="001D4DEF">
        <w:rPr>
          <w:rStyle w:val="StyleUnderline"/>
        </w:rPr>
        <w:t xml:space="preserve"> that marked previous eras</w:t>
      </w:r>
      <w:r w:rsidRPr="001D4DEF">
        <w:rPr>
          <w:sz w:val="16"/>
        </w:rPr>
        <w:t xml:space="preserve">, </w:t>
      </w:r>
      <w:r w:rsidRPr="001D4DEF">
        <w:rPr>
          <w:rStyle w:val="StyleUnderline"/>
        </w:rPr>
        <w:t>and relatively few countries respond to trade union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control the activities of civil 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r w:rsidRPr="001D4DEF">
        <w:rPr>
          <w:rStyle w:val="Emphasis"/>
        </w:rPr>
        <w:t>workers‘ movement</w:t>
      </w:r>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16441D82" w14:textId="77777777" w:rsidR="00B819EB" w:rsidRPr="001D4DEF" w:rsidRDefault="00B819EB" w:rsidP="00B819EB">
      <w:pPr>
        <w:rPr>
          <w:sz w:val="16"/>
        </w:rPr>
      </w:pPr>
      <w:r w:rsidRPr="001D4DEF">
        <w:rPr>
          <w:sz w:val="16"/>
        </w:rPr>
        <w:t xml:space="preserve">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w:t>
      </w:r>
      <w:r w:rsidRPr="001D4DEF">
        <w:rPr>
          <w:sz w:val="16"/>
        </w:rPr>
        <w:lastRenderedPageBreak/>
        <w:t>and conduct strikes and other forms of workplace protest, these rights have been circumscribed in practice over the past three decades through a combination of court decisions, political initiatives, and government policies.</w:t>
      </w:r>
    </w:p>
    <w:p w14:paraId="4E2CD107" w14:textId="6650D455" w:rsidR="00B819EB" w:rsidRDefault="00B819EB" w:rsidP="00B819EB">
      <w:pPr>
        <w:rPr>
          <w:rStyle w:val="StyleUnderline"/>
        </w:rPr>
      </w:pPr>
      <w:r w:rsidRPr="001D4DEF">
        <w:rPr>
          <w:rStyle w:val="StyleUnderline"/>
        </w:rPr>
        <w:t xml:space="preserve">The status of </w:t>
      </w:r>
      <w:r w:rsidRPr="00D267C2">
        <w:rPr>
          <w:rStyle w:val="StyleUnderline"/>
          <w:highlight w:val="cyan"/>
        </w:rPr>
        <w:t>workers‘ rights must</w:t>
      </w:r>
      <w:r w:rsidRPr="001D4DEF">
        <w:rPr>
          <w:rStyle w:val="StyleUnderline"/>
        </w:rPr>
        <w:t xml:space="preserve"> also </w:t>
      </w:r>
      <w:r w:rsidRPr="00D267C2">
        <w:rPr>
          <w:rStyle w:val="StyleUnderline"/>
          <w:highlight w:val="cyan"/>
        </w:rPr>
        <w:t xml:space="preserve">be viewed within the </w:t>
      </w:r>
      <w:r w:rsidRPr="00D267C2">
        <w:rPr>
          <w:rStyle w:val="Emphasis"/>
          <w:highlight w:val="cyan"/>
        </w:rPr>
        <w:t>context</w:t>
      </w:r>
      <w:r w:rsidRPr="00D267C2">
        <w:rPr>
          <w:rStyle w:val="StyleUnderline"/>
          <w:highlight w:val="cyan"/>
        </w:rPr>
        <w:t xml:space="preserve"> of a global </w:t>
      </w:r>
      <w:r w:rsidRPr="00D267C2">
        <w:rPr>
          <w:rStyle w:val="Emphasis"/>
          <w:highlight w:val="cyan"/>
        </w:rPr>
        <w:t>decline</w:t>
      </w:r>
      <w:r w:rsidRPr="00D267C2">
        <w:rPr>
          <w:rStyle w:val="StyleUnderline"/>
          <w:highlight w:val="cyan"/>
        </w:rPr>
        <w:t xml:space="preserve"> in</w:t>
      </w:r>
      <w:r w:rsidRPr="00D267C2">
        <w:rPr>
          <w:sz w:val="16"/>
          <w:highlight w:val="cyan"/>
        </w:rPr>
        <w:t xml:space="preserve"> </w:t>
      </w:r>
      <w:r w:rsidRPr="00D267C2">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women‘s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6E506F66" w14:textId="77777777" w:rsidR="00B819EB" w:rsidRPr="00336AF5" w:rsidRDefault="00B819EB" w:rsidP="00B819EB">
      <w:pPr>
        <w:pStyle w:val="Heading4"/>
      </w:pPr>
      <w:r>
        <w:t xml:space="preserve">Ensuring the </w:t>
      </w:r>
      <w:r>
        <w:rPr>
          <w:u w:val="single"/>
        </w:rPr>
        <w:t>right to strike</w:t>
      </w:r>
      <w:r>
        <w:t xml:space="preserve"> solves democracy and </w:t>
      </w:r>
      <w:r>
        <w:rPr>
          <w:u w:val="single"/>
        </w:rPr>
        <w:t>inequality</w:t>
      </w:r>
      <w:r>
        <w:t xml:space="preserve"> </w:t>
      </w:r>
    </w:p>
    <w:p w14:paraId="1ECE9F55" w14:textId="77777777" w:rsidR="00B819EB" w:rsidRPr="001D4DEF" w:rsidRDefault="00B819EB" w:rsidP="00B819EB">
      <w:r w:rsidRPr="001D4DEF">
        <w:rPr>
          <w:rStyle w:val="Style13ptBold"/>
        </w:rPr>
        <w:t>Kiai 17</w:t>
      </w:r>
      <w:r w:rsidRPr="001D4DEF">
        <w:t xml:space="preserve"> [Mr. Maina Kiai,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77C33C58" w14:textId="77777777" w:rsidR="00B819EB" w:rsidRPr="00336AF5" w:rsidRDefault="00B819EB" w:rsidP="00B819EB">
      <w:pPr>
        <w:rPr>
          <w:sz w:val="16"/>
        </w:rPr>
      </w:pPr>
      <w:r w:rsidRPr="00D267C2">
        <w:rPr>
          <w:rStyle w:val="StyleUnderline"/>
          <w:highlight w:val="cyan"/>
        </w:rPr>
        <w:t>The</w:t>
      </w:r>
      <w:r w:rsidRPr="00D267C2">
        <w:rPr>
          <w:sz w:val="16"/>
          <w:highlight w:val="cyan"/>
        </w:rPr>
        <w:t xml:space="preserve"> </w:t>
      </w:r>
      <w:r w:rsidRPr="00D267C2">
        <w:rPr>
          <w:rStyle w:val="Emphasis"/>
          <w:highlight w:val="cyan"/>
        </w:rPr>
        <w:t>right to strike</w:t>
      </w:r>
      <w:r w:rsidRPr="00D267C2">
        <w:rPr>
          <w:sz w:val="16"/>
          <w:highlight w:val="cyan"/>
        </w:rPr>
        <w:t xml:space="preserve"> </w:t>
      </w:r>
      <w:r w:rsidRPr="00D267C2">
        <w:rPr>
          <w:rStyle w:val="StyleUnderline"/>
          <w:highlight w:val="cyan"/>
        </w:rPr>
        <w:t>is</w:t>
      </w:r>
      <w:r w:rsidRPr="00336AF5">
        <w:rPr>
          <w:rStyle w:val="StyleUnderline"/>
        </w:rPr>
        <w:t xml:space="preserve"> also </w:t>
      </w:r>
      <w:r w:rsidRPr="00D267C2">
        <w:rPr>
          <w:rStyle w:val="StyleUnderline"/>
          <w:highlight w:val="cyan"/>
        </w:rPr>
        <w:t xml:space="preserve">an intrinsic </w:t>
      </w:r>
      <w:r w:rsidRPr="00D267C2">
        <w:rPr>
          <w:rStyle w:val="Emphasis"/>
          <w:highlight w:val="cyan"/>
        </w:rPr>
        <w:t>corollary</w:t>
      </w:r>
      <w:r w:rsidRPr="00336AF5">
        <w:rPr>
          <w:rStyle w:val="StyleUnderline"/>
        </w:rPr>
        <w:t xml:space="preserve"> of the fundamental right </w:t>
      </w:r>
      <w:r w:rsidRPr="00D267C2">
        <w:rPr>
          <w:rStyle w:val="StyleUnderline"/>
          <w:highlight w:val="cyan"/>
        </w:rPr>
        <w:t>of</w:t>
      </w:r>
      <w:r w:rsidRPr="00D267C2">
        <w:rPr>
          <w:sz w:val="16"/>
          <w:highlight w:val="cyan"/>
        </w:rPr>
        <w:t xml:space="preserve"> </w:t>
      </w:r>
      <w:r w:rsidRPr="00D267C2">
        <w:rPr>
          <w:rStyle w:val="Emphasis"/>
          <w:highlight w:val="cyan"/>
        </w:rPr>
        <w:t>freedom of association</w:t>
      </w:r>
      <w:r w:rsidRPr="00D267C2">
        <w:rPr>
          <w:sz w:val="16"/>
          <w:highlight w:val="cyan"/>
        </w:rPr>
        <w:t xml:space="preserve">. </w:t>
      </w:r>
      <w:r w:rsidRPr="00D267C2">
        <w:rPr>
          <w:rStyle w:val="StyleUnderline"/>
          <w:highlight w:val="cyan"/>
        </w:rPr>
        <w:t xml:space="preserve">It is </w:t>
      </w:r>
      <w:r w:rsidRPr="00D267C2">
        <w:rPr>
          <w:rStyle w:val="Emphasis"/>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favourable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D267C2">
        <w:rPr>
          <w:rStyle w:val="StyleUnderline"/>
          <w:highlight w:val="cyan"/>
        </w:rPr>
        <w:t xml:space="preserve">forms part of the basic </w:t>
      </w:r>
      <w:r w:rsidRPr="00D267C2">
        <w:rPr>
          <w:rStyle w:val="Emphasis"/>
          <w:highlight w:val="cyan"/>
        </w:rPr>
        <w:t>civil liberties</w:t>
      </w:r>
      <w:r w:rsidRPr="00336AF5">
        <w:rPr>
          <w:rStyle w:val="StyleUnderline"/>
        </w:rPr>
        <w:t xml:space="preserve"> </w:t>
      </w:r>
      <w:r w:rsidRPr="00D267C2">
        <w:rPr>
          <w:rStyle w:val="StyleUnderline"/>
          <w:highlight w:val="cyan"/>
        </w:rPr>
        <w:t xml:space="preserve">whose respect is </w:t>
      </w:r>
      <w:r w:rsidRPr="00D267C2">
        <w:rPr>
          <w:rStyle w:val="Emphasis"/>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17EEEC37" w14:textId="77777777" w:rsidR="00B819EB" w:rsidRPr="00336AF5" w:rsidRDefault="00B819EB" w:rsidP="00B819EB">
      <w:pPr>
        <w:rPr>
          <w:sz w:val="16"/>
        </w:rPr>
      </w:pPr>
      <w:r w:rsidRPr="00336AF5">
        <w:rPr>
          <w:sz w:val="16"/>
        </w:rPr>
        <w:t xml:space="preserve">Moreover, </w:t>
      </w:r>
      <w:r w:rsidRPr="00D267C2">
        <w:rPr>
          <w:rStyle w:val="Emphasis"/>
          <w:highlight w:val="cyan"/>
        </w:rPr>
        <w:t>protecting</w:t>
      </w:r>
      <w:r w:rsidRPr="00D267C2">
        <w:rPr>
          <w:rStyle w:val="StyleUnderline"/>
          <w:highlight w:val="cya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D267C2">
        <w:rPr>
          <w:rStyle w:val="StyleUnderline"/>
          <w:highlight w:val="cyan"/>
        </w:rPr>
        <w:t>is not</w:t>
      </w:r>
      <w:r w:rsidRPr="00D267C2">
        <w:rPr>
          <w:rStyle w:val="StyleUnderline"/>
        </w:rPr>
        <w:t xml:space="preserve"> simply</w:t>
      </w:r>
      <w:r w:rsidRPr="00336AF5">
        <w:rPr>
          <w:rStyle w:val="StyleUnderline"/>
        </w:rPr>
        <w:t xml:space="preserve"> </w:t>
      </w:r>
      <w:r w:rsidRPr="00D267C2">
        <w:rPr>
          <w:rStyle w:val="StyleUnderline"/>
          <w:highlight w:val="cyan"/>
        </w:rPr>
        <w:t>about</w:t>
      </w:r>
      <w:r w:rsidRPr="00336AF5">
        <w:rPr>
          <w:rStyle w:val="StyleUnderline"/>
        </w:rPr>
        <w:t xml:space="preserve"> States </w:t>
      </w:r>
      <w:r w:rsidRPr="00D267C2">
        <w:rPr>
          <w:rStyle w:val="StyleUnderline"/>
          <w:highlight w:val="cyan"/>
        </w:rPr>
        <w:t>fulfilling</w:t>
      </w:r>
      <w:r w:rsidRPr="00336AF5">
        <w:rPr>
          <w:rStyle w:val="StyleUnderline"/>
        </w:rPr>
        <w:t xml:space="preserve"> their </w:t>
      </w:r>
      <w:r w:rsidRPr="00D267C2">
        <w:rPr>
          <w:rStyle w:val="Emphasis"/>
          <w:highlight w:val="cyan"/>
        </w:rPr>
        <w:t>legal obligations</w:t>
      </w:r>
      <w:r w:rsidRPr="00336AF5">
        <w:rPr>
          <w:rStyle w:val="StyleUnderline"/>
        </w:rPr>
        <w:t xml:space="preserve">. </w:t>
      </w:r>
      <w:r w:rsidRPr="00D267C2">
        <w:rPr>
          <w:rStyle w:val="StyleUnderline"/>
          <w:highlight w:val="cyan"/>
        </w:rPr>
        <w:t>It is also about</w:t>
      </w:r>
      <w:r w:rsidRPr="00336AF5">
        <w:rPr>
          <w:sz w:val="16"/>
        </w:rPr>
        <w:t xml:space="preserve"> them </w:t>
      </w:r>
      <w:r w:rsidRPr="00D267C2">
        <w:rPr>
          <w:rStyle w:val="StyleUnderline"/>
          <w:highlight w:val="cyan"/>
        </w:rPr>
        <w:t xml:space="preserve">creating </w:t>
      </w:r>
      <w:r w:rsidRPr="00D267C2">
        <w:rPr>
          <w:rStyle w:val="Emphasis"/>
          <w:highlight w:val="cyan"/>
        </w:rPr>
        <w:t>democratic</w:t>
      </w:r>
      <w:r w:rsidRPr="00336AF5">
        <w:rPr>
          <w:rStyle w:val="StyleUnderline"/>
        </w:rPr>
        <w:t xml:space="preserve"> and </w:t>
      </w:r>
      <w:r w:rsidRPr="00D267C2">
        <w:rPr>
          <w:rStyle w:val="StyleUnderline"/>
          <w:highlight w:val="cyan"/>
        </w:rPr>
        <w:t xml:space="preserve">equitable </w:t>
      </w:r>
      <w:r w:rsidRPr="00D267C2">
        <w:rPr>
          <w:rStyle w:val="Emphasis"/>
          <w:highlight w:val="cyan"/>
        </w:rPr>
        <w:t>societies</w:t>
      </w:r>
      <w:r w:rsidRPr="00336AF5">
        <w:rPr>
          <w:sz w:val="16"/>
        </w:rPr>
        <w:t xml:space="preserve"> </w:t>
      </w:r>
      <w:r w:rsidRPr="00336AF5">
        <w:rPr>
          <w:rStyle w:val="StyleUnderline"/>
        </w:rPr>
        <w:t>that are sustainable in the long run</w:t>
      </w:r>
      <w:r w:rsidRPr="00336AF5">
        <w:rPr>
          <w:sz w:val="16"/>
        </w:rPr>
        <w:t xml:space="preserve">. </w:t>
      </w:r>
      <w:r w:rsidRPr="00336AF5">
        <w:rPr>
          <w:rStyle w:val="StyleUnderline"/>
        </w:rPr>
        <w:t xml:space="preserve">The </w:t>
      </w:r>
      <w:r w:rsidRPr="00D267C2">
        <w:rPr>
          <w:rStyle w:val="StyleUnderline"/>
          <w:highlight w:val="cya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the hands of government or business – inevitably </w:t>
      </w:r>
      <w:r w:rsidRPr="00D267C2">
        <w:rPr>
          <w:rStyle w:val="StyleUnderline"/>
          <w:highlight w:val="cyan"/>
        </w:rPr>
        <w:t xml:space="preserve">leads to the </w:t>
      </w:r>
      <w:r w:rsidRPr="00D267C2">
        <w:rPr>
          <w:rStyle w:val="Emphasis"/>
          <w:highlight w:val="cyan"/>
        </w:rPr>
        <w:t>erosion of democracy</w:t>
      </w:r>
      <w:r w:rsidRPr="00336AF5">
        <w:rPr>
          <w:sz w:val="16"/>
        </w:rPr>
        <w:t xml:space="preserve">, </w:t>
      </w:r>
      <w:r w:rsidRPr="00336AF5">
        <w:rPr>
          <w:rStyle w:val="StyleUnderline"/>
        </w:rPr>
        <w:t xml:space="preserve">and an </w:t>
      </w:r>
      <w:r w:rsidRPr="00D267C2">
        <w:rPr>
          <w:rStyle w:val="StyleUnderline"/>
          <w:highlight w:val="cyan"/>
        </w:rPr>
        <w:t xml:space="preserve">increase in </w:t>
      </w:r>
      <w:r w:rsidRPr="00D267C2">
        <w:rPr>
          <w:rStyle w:val="Emphasis"/>
          <w:highlight w:val="cyan"/>
        </w:rPr>
        <w:t>inequalities</w:t>
      </w:r>
      <w:r w:rsidRPr="00336AF5">
        <w:rPr>
          <w:rStyle w:val="StyleUnderline"/>
        </w:rPr>
        <w:t xml:space="preserve"> </w:t>
      </w:r>
      <w:r w:rsidRPr="00D267C2">
        <w:rPr>
          <w:rStyle w:val="StyleUnderline"/>
          <w:highlight w:val="cyan"/>
        </w:rPr>
        <w:t xml:space="preserve">and </w:t>
      </w:r>
      <w:r w:rsidRPr="00D267C2">
        <w:rPr>
          <w:rStyle w:val="Emphasis"/>
          <w:highlight w:val="cyan"/>
        </w:rPr>
        <w:t>marginalization</w:t>
      </w:r>
      <w:r w:rsidRPr="00336AF5">
        <w:rPr>
          <w:rStyle w:val="StyleUnderline"/>
        </w:rPr>
        <w:t xml:space="preserve"> with all their attendant</w:t>
      </w:r>
      <w:r w:rsidRPr="00336AF5">
        <w:rPr>
          <w:sz w:val="16"/>
        </w:rPr>
        <w:t xml:space="preserve"> </w:t>
      </w:r>
      <w:r w:rsidRPr="00336AF5">
        <w:rPr>
          <w:rStyle w:val="StyleUnderline"/>
        </w:rPr>
        <w:t xml:space="preserve">consequences. The right to strike is a check on this </w:t>
      </w:r>
      <w:r w:rsidRPr="00336AF5">
        <w:rPr>
          <w:rStyle w:val="Emphasis"/>
        </w:rPr>
        <w:t>concentration of power</w:t>
      </w:r>
      <w:r w:rsidRPr="00336AF5">
        <w:rPr>
          <w:sz w:val="16"/>
        </w:rPr>
        <w:t>.</w:t>
      </w:r>
    </w:p>
    <w:p w14:paraId="43E8B15A" w14:textId="77777777" w:rsidR="00B819EB" w:rsidRPr="00336AF5" w:rsidRDefault="00B819EB" w:rsidP="00B819EB">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50E8AC73" w14:textId="77777777" w:rsidR="00B819EB" w:rsidRDefault="00B819EB" w:rsidP="00B819EB">
      <w:pPr>
        <w:rPr>
          <w:sz w:val="16"/>
        </w:rPr>
      </w:pPr>
      <w:r w:rsidRPr="00336AF5">
        <w:rPr>
          <w:rStyle w:val="StyleUnderline"/>
        </w:rPr>
        <w:t xml:space="preserve">I urge all stakeholders to </w:t>
      </w:r>
      <w:r w:rsidRPr="00D267C2">
        <w:rPr>
          <w:rStyle w:val="StyleUnderline"/>
          <w:highlight w:val="cyan"/>
        </w:rPr>
        <w:t>ensure</w:t>
      </w:r>
      <w:r w:rsidRPr="00336AF5">
        <w:rPr>
          <w:rStyle w:val="StyleUnderline"/>
        </w:rPr>
        <w:t xml:space="preserve"> that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be fully</w:t>
      </w:r>
      <w:r w:rsidRPr="00D267C2">
        <w:rPr>
          <w:sz w:val="16"/>
          <w:highlight w:val="cyan"/>
        </w:rPr>
        <w:t xml:space="preserve"> </w:t>
      </w:r>
      <w:r w:rsidRPr="00D267C2">
        <w:rPr>
          <w:rStyle w:val="Emphasis"/>
          <w:highlight w:val="cyan"/>
        </w:rPr>
        <w:t>preserved</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respected</w:t>
      </w:r>
      <w:r w:rsidRPr="00336AF5">
        <w:rPr>
          <w:sz w:val="16"/>
        </w:rPr>
        <w:t xml:space="preserve"> </w:t>
      </w:r>
      <w:r w:rsidRPr="00336AF5">
        <w:rPr>
          <w:rStyle w:val="StyleUnderline"/>
        </w:rPr>
        <w:t>across the globe and in all arenas</w:t>
      </w:r>
      <w:r w:rsidRPr="00336AF5">
        <w:rPr>
          <w:sz w:val="16"/>
        </w:rPr>
        <w:t>”, the expert concluded.</w:t>
      </w:r>
    </w:p>
    <w:p w14:paraId="45EE9ED7" w14:textId="77777777" w:rsidR="00B819EB" w:rsidRDefault="00B819EB" w:rsidP="00B819EB">
      <w:pPr>
        <w:rPr>
          <w:rStyle w:val="StyleUnderline"/>
        </w:rPr>
      </w:pPr>
    </w:p>
    <w:p w14:paraId="285BDA5A" w14:textId="77777777" w:rsidR="00B819EB" w:rsidRPr="009174B5" w:rsidRDefault="00B819EB" w:rsidP="00B819EB">
      <w:pPr>
        <w:pStyle w:val="Heading4"/>
        <w:rPr>
          <w:rFonts w:cs="Arial"/>
        </w:rPr>
      </w:pPr>
      <w:r>
        <w:rPr>
          <w:rFonts w:cs="Arial"/>
        </w:rPr>
        <w:lastRenderedPageBreak/>
        <w:t xml:space="preserve">Now is key – Trump </w:t>
      </w:r>
      <w:r>
        <w:rPr>
          <w:rFonts w:cs="Arial"/>
          <w:u w:val="single"/>
        </w:rPr>
        <w:t>stress-tested</w:t>
      </w:r>
      <w:r>
        <w:rPr>
          <w:rFonts w:cs="Arial"/>
        </w:rPr>
        <w:t xml:space="preserve"> global democracy, shoring up </w:t>
      </w:r>
      <w:r>
        <w:rPr>
          <w:rFonts w:cs="Arial"/>
          <w:u w:val="single"/>
        </w:rPr>
        <w:t>cohesion now</w:t>
      </w:r>
      <w:r>
        <w:rPr>
          <w:rFonts w:cs="Arial"/>
        </w:rPr>
        <w:t xml:space="preserve"> solves norms on </w:t>
      </w:r>
      <w:r>
        <w:rPr>
          <w:rFonts w:cs="Arial"/>
          <w:u w:val="single"/>
        </w:rPr>
        <w:t>emerging tech</w:t>
      </w:r>
      <w:r>
        <w:rPr>
          <w:rFonts w:cs="Arial"/>
        </w:rPr>
        <w:t xml:space="preserve"> </w:t>
      </w:r>
    </w:p>
    <w:p w14:paraId="66D47C3E" w14:textId="77777777" w:rsidR="00B819EB" w:rsidRPr="00A06588" w:rsidRDefault="00B819EB" w:rsidP="00B819EB">
      <w:r w:rsidRPr="00A06588">
        <w:rPr>
          <w:rStyle w:val="Style13ptBold"/>
        </w:rPr>
        <w:t xml:space="preserve">Rasmussen 12/15 </w:t>
      </w:r>
      <w:r w:rsidRPr="00A06588">
        <w:t>[Anders Fogh Rasmussen was NATO secretary general, 2009-14. He founded the Alliance of Democracies Foundation in 2017, "A New Way to Lead the Free World", 12/15/20, https://www.wsj.com/amp/articles/a-new-way-to-lead-the-free-world-11608053780]</w:t>
      </w:r>
    </w:p>
    <w:p w14:paraId="00AF56A8" w14:textId="77777777" w:rsidR="00B819EB" w:rsidRPr="00A06588" w:rsidRDefault="00B819EB" w:rsidP="00B819EB">
      <w:pPr>
        <w:rPr>
          <w:rStyle w:val="StyleUnderline"/>
        </w:rPr>
      </w:pPr>
      <w:r w:rsidRPr="009174B5">
        <w:rPr>
          <w:sz w:val="16"/>
        </w:rPr>
        <w:t xml:space="preserve">President-elect Joe </w:t>
      </w:r>
      <w:r w:rsidRPr="00A06588">
        <w:rPr>
          <w:rStyle w:val="StyleUnderline"/>
          <w:highlight w:val="cyan"/>
        </w:rPr>
        <w:t xml:space="preserve">Biden has a </w:t>
      </w:r>
      <w:r w:rsidRPr="00A06588">
        <w:rPr>
          <w:rStyle w:val="Emphasis"/>
          <w:highlight w:val="cyan"/>
        </w:rPr>
        <w:t>queue</w:t>
      </w:r>
      <w:r w:rsidRPr="00A06588">
        <w:rPr>
          <w:rStyle w:val="StyleUnderline"/>
          <w:highlight w:val="cyan"/>
        </w:rPr>
        <w:t xml:space="preserve"> of America’s</w:t>
      </w:r>
      <w:r w:rsidRPr="00A06588">
        <w:rPr>
          <w:rStyle w:val="StyleUnderline"/>
        </w:rPr>
        <w:t xml:space="preserve"> weary </w:t>
      </w:r>
      <w:r w:rsidRPr="00A06588">
        <w:rPr>
          <w:rStyle w:val="StyleUnderline"/>
          <w:highlight w:val="cyan"/>
        </w:rPr>
        <w:t>allies</w:t>
      </w:r>
      <w:r w:rsidRPr="00A06588">
        <w:rPr>
          <w:rStyle w:val="StyleUnderline"/>
        </w:rPr>
        <w:t xml:space="preserve"> outside his door</w:t>
      </w:r>
      <w:r w:rsidRPr="009174B5">
        <w:rPr>
          <w:sz w:val="16"/>
        </w:rPr>
        <w:t xml:space="preserve">. </w:t>
      </w:r>
      <w:r w:rsidRPr="00A06588">
        <w:rPr>
          <w:rStyle w:val="StyleUnderline"/>
        </w:rPr>
        <w:t xml:space="preserve">We are </w:t>
      </w:r>
      <w:r w:rsidRPr="00A06588">
        <w:rPr>
          <w:rStyle w:val="Emphasis"/>
          <w:highlight w:val="cyan"/>
        </w:rPr>
        <w:t>yearning</w:t>
      </w:r>
      <w:r w:rsidRPr="00A06588">
        <w:rPr>
          <w:rStyle w:val="StyleUnderline"/>
          <w:highlight w:val="cyan"/>
        </w:rPr>
        <w:t xml:space="preserve"> for a </w:t>
      </w:r>
      <w:r w:rsidRPr="00A06588">
        <w:rPr>
          <w:rStyle w:val="Emphasis"/>
          <w:highlight w:val="cyan"/>
        </w:rPr>
        <w:t>determined leader</w:t>
      </w:r>
      <w:r w:rsidRPr="00A06588">
        <w:rPr>
          <w:rStyle w:val="StyleUnderline"/>
        </w:rPr>
        <w:t xml:space="preserve"> and, from experience, I believe Joe </w:t>
      </w:r>
      <w:r w:rsidRPr="00A06588">
        <w:rPr>
          <w:rStyle w:val="StyleUnderline"/>
          <w:highlight w:val="cyan"/>
        </w:rPr>
        <w:t>Biden will seize this opportunity</w:t>
      </w:r>
      <w:r w:rsidRPr="00A06588">
        <w:rPr>
          <w:rStyle w:val="StyleUnderline"/>
        </w:rPr>
        <w:t>.</w:t>
      </w:r>
    </w:p>
    <w:p w14:paraId="619C0F5F" w14:textId="77777777" w:rsidR="00B819EB" w:rsidRPr="009174B5" w:rsidRDefault="00B819EB" w:rsidP="00B819EB">
      <w:pPr>
        <w:rPr>
          <w:sz w:val="16"/>
        </w:rPr>
      </w:pPr>
      <w:r w:rsidRPr="009174B5">
        <w:rPr>
          <w:sz w:val="16"/>
        </w:rPr>
        <w:t>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w:t>
      </w:r>
    </w:p>
    <w:p w14:paraId="3B068D06" w14:textId="77777777" w:rsidR="00B819EB" w:rsidRPr="009174B5" w:rsidRDefault="00B819EB" w:rsidP="00B819EB">
      <w:pPr>
        <w:rPr>
          <w:sz w:val="16"/>
        </w:rPr>
      </w:pPr>
      <w:r w:rsidRPr="009174B5">
        <w:rPr>
          <w:sz w:val="16"/>
        </w:rPr>
        <w:t xml:space="preserve">Mr. </w:t>
      </w:r>
      <w:r w:rsidRPr="00A06588">
        <w:rPr>
          <w:rStyle w:val="StyleUnderline"/>
          <w:highlight w:val="cyan"/>
        </w:rPr>
        <w:t>Biden</w:t>
      </w:r>
      <w:r w:rsidRPr="00A06588">
        <w:rPr>
          <w:rStyle w:val="StyleUnderline"/>
        </w:rPr>
        <w:t xml:space="preserve">’s speech </w:t>
      </w:r>
      <w:r w:rsidRPr="00A06588">
        <w:rPr>
          <w:rStyle w:val="StyleUnderline"/>
          <w:highlight w:val="cyan"/>
        </w:rPr>
        <w:t xml:space="preserve">made a strong argument for </w:t>
      </w:r>
      <w:r w:rsidRPr="00A06588">
        <w:rPr>
          <w:rStyle w:val="Emphasis"/>
          <w:highlight w:val="cyan"/>
        </w:rPr>
        <w:t>renewing alliances</w:t>
      </w:r>
      <w:r w:rsidRPr="00A06588">
        <w:rPr>
          <w:rStyle w:val="StyleUnderline"/>
          <w:highlight w:val="cyan"/>
        </w:rPr>
        <w:t xml:space="preserve"> and </w:t>
      </w:r>
      <w:r w:rsidRPr="00A06588">
        <w:rPr>
          <w:rStyle w:val="Emphasis"/>
          <w:highlight w:val="cyan"/>
        </w:rPr>
        <w:t>standing up for democracy</w:t>
      </w:r>
      <w:r w:rsidRPr="009174B5">
        <w:rPr>
          <w:sz w:val="16"/>
        </w:rPr>
        <w:t>. “Democracy’s all about one simple thing,” he said: “freedom, freedom, freedom.” During his campaign this year, he pledged to host a similar summit of democratic leaders as president.</w:t>
      </w:r>
    </w:p>
    <w:p w14:paraId="055CF880" w14:textId="77777777" w:rsidR="00B819EB" w:rsidRPr="00A06588" w:rsidRDefault="00B819EB" w:rsidP="00B819EB">
      <w:pPr>
        <w:rPr>
          <w:rStyle w:val="StyleUnderline"/>
        </w:rPr>
      </w:pPr>
      <w:r w:rsidRPr="00A06588">
        <w:rPr>
          <w:rStyle w:val="Emphasis"/>
          <w:highlight w:val="cyan"/>
        </w:rPr>
        <w:t>America will lead</w:t>
      </w:r>
      <w:r w:rsidRPr="00A06588">
        <w:rPr>
          <w:rStyle w:val="Emphasis"/>
        </w:rPr>
        <w:t xml:space="preserve"> the endeavor</w:t>
      </w:r>
      <w:r w:rsidRPr="009174B5">
        <w:rPr>
          <w:sz w:val="16"/>
        </w:rPr>
        <w:t xml:space="preserve">, but </w:t>
      </w:r>
      <w:r w:rsidRPr="00A06588">
        <w:rPr>
          <w:rStyle w:val="Emphasis"/>
          <w:highlight w:val="cyan"/>
        </w:rPr>
        <w:t>it won’t be alone</w:t>
      </w:r>
      <w:r w:rsidRPr="009174B5">
        <w:rPr>
          <w:sz w:val="16"/>
          <w:highlight w:val="cyan"/>
        </w:rPr>
        <w:t xml:space="preserve">. </w:t>
      </w:r>
      <w:r w:rsidRPr="00A06588">
        <w:rPr>
          <w:rStyle w:val="StyleUnderline"/>
          <w:highlight w:val="cyan"/>
        </w:rPr>
        <w:t xml:space="preserve">Democracies </w:t>
      </w:r>
      <w:r w:rsidRPr="00A06588">
        <w:rPr>
          <w:rStyle w:val="StyleUnderline"/>
        </w:rPr>
        <w:t xml:space="preserve">in the </w:t>
      </w:r>
      <w:r w:rsidRPr="00A06588">
        <w:rPr>
          <w:rStyle w:val="Emphasis"/>
        </w:rPr>
        <w:t>Indo-Pacific,</w:t>
      </w:r>
      <w:r w:rsidRPr="00A06588">
        <w:rPr>
          <w:rStyle w:val="StyleUnderline"/>
        </w:rPr>
        <w:t xml:space="preserve"> from Taiwan to Australia, India and Japan, are also </w:t>
      </w:r>
      <w:r w:rsidRPr="00A06588">
        <w:rPr>
          <w:rStyle w:val="StyleUnderline"/>
          <w:highlight w:val="cyan"/>
        </w:rPr>
        <w:t xml:space="preserve">looking for </w:t>
      </w:r>
      <w:r w:rsidRPr="00A06588">
        <w:rPr>
          <w:rStyle w:val="StyleUnderline"/>
        </w:rPr>
        <w:t xml:space="preserve">like-minded </w:t>
      </w:r>
      <w:r w:rsidRPr="00A06588">
        <w:rPr>
          <w:rStyle w:val="StyleUnderline"/>
          <w:highlight w:val="cyan"/>
        </w:rPr>
        <w:t>friends</w:t>
      </w:r>
      <w:r w:rsidRPr="00A06588">
        <w:rPr>
          <w:rStyle w:val="StyleUnderline"/>
        </w:rPr>
        <w:t xml:space="preserve"> to counter China’s aggressive posture.</w:t>
      </w:r>
    </w:p>
    <w:p w14:paraId="5AB5E764" w14:textId="77777777" w:rsidR="00B819EB" w:rsidRPr="00A06588" w:rsidRDefault="00B819EB" w:rsidP="00B819EB">
      <w:pPr>
        <w:rPr>
          <w:rStyle w:val="StyleUnderline"/>
        </w:rPr>
      </w:pPr>
      <w:r w:rsidRPr="009174B5">
        <w:rPr>
          <w:sz w:val="16"/>
        </w:rPr>
        <w:t xml:space="preserve">In </w:t>
      </w:r>
      <w:r w:rsidRPr="00A06588">
        <w:rPr>
          <w:rStyle w:val="Emphasis"/>
        </w:rPr>
        <w:t>Europe</w:t>
      </w:r>
      <w:r w:rsidRPr="009174B5">
        <w:rPr>
          <w:sz w:val="16"/>
        </w:rPr>
        <w:t xml:space="preserve">, a </w:t>
      </w:r>
      <w:r w:rsidRPr="00A06588">
        <w:rPr>
          <w:rStyle w:val="StyleUnderline"/>
        </w:rPr>
        <w:t>post-Brexit U.K. will host the Group of Seven summit in 2021, bringing together the world’s top democratic and economic firepower. London intends to use this opportunity to make what one senior politician described to me as an “</w:t>
      </w:r>
      <w:r w:rsidRPr="00A06588">
        <w:rPr>
          <w:rStyle w:val="Emphasis"/>
        </w:rPr>
        <w:t>overture to the free world</w:t>
      </w:r>
      <w:r w:rsidRPr="00A06588">
        <w:rPr>
          <w:rStyle w:val="StyleUnderline"/>
        </w:rPr>
        <w:t>.”</w:t>
      </w:r>
      <w:r w:rsidRPr="009174B5">
        <w:rPr>
          <w:sz w:val="16"/>
        </w:rPr>
        <w:t xml:space="preserve"> It has already floated a </w:t>
      </w:r>
      <w:r w:rsidRPr="00A06588">
        <w:rPr>
          <w:rStyle w:val="StyleUnderline"/>
        </w:rPr>
        <w:t>potential “Democratic 10,” or D-10, opening the top global table to other major democracies such as India, Australia and South Korea. And Britain will try to build new consensus on economic resilience in areas such as foreign subsidies, global trade reform and technological advancement.</w:t>
      </w:r>
    </w:p>
    <w:p w14:paraId="0F7ADD91" w14:textId="77777777" w:rsidR="00B819EB" w:rsidRPr="009174B5" w:rsidRDefault="00B819EB" w:rsidP="00B819EB">
      <w:pPr>
        <w:rPr>
          <w:sz w:val="16"/>
        </w:rPr>
      </w:pPr>
      <w:r w:rsidRPr="009174B5">
        <w:rPr>
          <w:sz w:val="16"/>
        </w:rPr>
        <w:t xml:space="preserve">It’s that last topic, </w:t>
      </w:r>
      <w:r w:rsidRPr="00A06588">
        <w:rPr>
          <w:rStyle w:val="Emphasis"/>
          <w:highlight w:val="cyan"/>
        </w:rPr>
        <w:t>tech</w:t>
      </w:r>
      <w:r w:rsidRPr="009174B5">
        <w:rPr>
          <w:sz w:val="16"/>
        </w:rPr>
        <w:t xml:space="preserve">, that </w:t>
      </w:r>
      <w:r w:rsidRPr="00A06588">
        <w:rPr>
          <w:rStyle w:val="StyleUnderline"/>
          <w:highlight w:val="cyan"/>
        </w:rPr>
        <w:t xml:space="preserve">poses an </w:t>
      </w:r>
      <w:r w:rsidRPr="00A06588">
        <w:rPr>
          <w:rStyle w:val="Emphasis"/>
          <w:highlight w:val="cyan"/>
        </w:rPr>
        <w:t>existential challenge</w:t>
      </w:r>
      <w:r w:rsidRPr="00A06588">
        <w:rPr>
          <w:rStyle w:val="StyleUnderline"/>
          <w:highlight w:val="cyan"/>
        </w:rPr>
        <w:t xml:space="preserve"> for democracies</w:t>
      </w:r>
      <w:r w:rsidRPr="009174B5">
        <w:rPr>
          <w:sz w:val="16"/>
        </w:rPr>
        <w:t xml:space="preserve">. </w:t>
      </w:r>
      <w:r w:rsidRPr="00A06588">
        <w:rPr>
          <w:rStyle w:val="StyleUnderline"/>
        </w:rPr>
        <w:t xml:space="preserve">The </w:t>
      </w:r>
      <w:r w:rsidRPr="00A06588">
        <w:rPr>
          <w:rStyle w:val="StyleUnderline"/>
          <w:highlight w:val="cyan"/>
        </w:rPr>
        <w:t xml:space="preserve">world is in a </w:t>
      </w:r>
      <w:r w:rsidRPr="00A06588">
        <w:rPr>
          <w:rStyle w:val="Emphasis"/>
          <w:highlight w:val="cyan"/>
        </w:rPr>
        <w:t>figurative tech</w:t>
      </w:r>
      <w:r w:rsidRPr="00A06588">
        <w:rPr>
          <w:rStyle w:val="Emphasis"/>
        </w:rPr>
        <w:t xml:space="preserve">nological </w:t>
      </w:r>
      <w:r w:rsidRPr="00A06588">
        <w:rPr>
          <w:rStyle w:val="Emphasis"/>
          <w:highlight w:val="cyan"/>
        </w:rPr>
        <w:t>arms race</w:t>
      </w:r>
      <w:r w:rsidRPr="00A06588">
        <w:rPr>
          <w:rStyle w:val="StyleUnderline"/>
          <w:highlight w:val="cyan"/>
        </w:rPr>
        <w:t xml:space="preserve">. Whoever wins that race will lead in </w:t>
      </w:r>
      <w:r w:rsidRPr="00A06588">
        <w:rPr>
          <w:rStyle w:val="Emphasis"/>
          <w:highlight w:val="cyan"/>
        </w:rPr>
        <w:t>setting rules, standards and norms</w:t>
      </w:r>
      <w:r w:rsidRPr="00A06588">
        <w:rPr>
          <w:rStyle w:val="StyleUnderline"/>
        </w:rPr>
        <w:t xml:space="preserve"> for emerging technological systems, from facial recognition to weapons of war. </w:t>
      </w:r>
      <w:r w:rsidRPr="00A06588">
        <w:rPr>
          <w:rStyle w:val="StyleUnderline"/>
          <w:highlight w:val="cyan"/>
        </w:rPr>
        <w:t>If China wins</w:t>
      </w:r>
      <w:r w:rsidRPr="00A06588">
        <w:rPr>
          <w:rStyle w:val="StyleUnderline"/>
        </w:rPr>
        <w:t xml:space="preserve"> the race, </w:t>
      </w:r>
      <w:r w:rsidRPr="00A06588">
        <w:rPr>
          <w:rStyle w:val="Emphasis"/>
          <w:highlight w:val="cyan"/>
        </w:rPr>
        <w:t>freedom will wane</w:t>
      </w:r>
    </w:p>
    <w:p w14:paraId="7792CF46" w14:textId="77777777" w:rsidR="00B819EB" w:rsidRPr="009174B5" w:rsidRDefault="00B819EB" w:rsidP="00B819EB">
      <w:pPr>
        <w:rPr>
          <w:sz w:val="16"/>
        </w:rPr>
      </w:pPr>
      <w:r w:rsidRPr="009174B5">
        <w:rPr>
          <w:sz w:val="16"/>
        </w:rPr>
        <w:t>The free world should learn from its internal tussles over Huawei and TikTok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better and freer than China.</w:t>
      </w:r>
    </w:p>
    <w:p w14:paraId="5626BB32" w14:textId="77777777" w:rsidR="00B819EB" w:rsidRPr="009174B5" w:rsidRDefault="00B819EB" w:rsidP="00B819EB">
      <w:pPr>
        <w:rPr>
          <w:sz w:val="16"/>
        </w:rPr>
      </w:pPr>
      <w:r w:rsidRPr="009174B5">
        <w:rPr>
          <w:sz w:val="16"/>
        </w:rPr>
        <w:t>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w:t>
      </w:r>
    </w:p>
    <w:p w14:paraId="26E8564A" w14:textId="77777777" w:rsidR="00B819EB" w:rsidRPr="009174B5" w:rsidRDefault="00B819EB" w:rsidP="00B819EB">
      <w:pPr>
        <w:rPr>
          <w:sz w:val="16"/>
        </w:rPr>
      </w:pPr>
      <w:r w:rsidRPr="009174B5">
        <w:rPr>
          <w:sz w:val="16"/>
        </w:rPr>
        <w:t xml:space="preserve">On both of these concerns, I disagree. </w:t>
      </w:r>
      <w:r w:rsidRPr="00A06588">
        <w:rPr>
          <w:rStyle w:val="StyleUnderline"/>
          <w:highlight w:val="cyan"/>
        </w:rPr>
        <w:t>Strengthening</w:t>
      </w:r>
      <w:r w:rsidRPr="00A06588">
        <w:rPr>
          <w:rStyle w:val="StyleUnderline"/>
        </w:rPr>
        <w:t xml:space="preserve"> the global </w:t>
      </w:r>
      <w:r w:rsidRPr="00A06588">
        <w:rPr>
          <w:rStyle w:val="StyleUnderline"/>
          <w:highlight w:val="cyan"/>
        </w:rPr>
        <w:t>democratic alliance</w:t>
      </w:r>
      <w:r w:rsidRPr="00A06588">
        <w:rPr>
          <w:rStyle w:val="StyleUnderline"/>
        </w:rPr>
        <w:t xml:space="preserve"> would </w:t>
      </w:r>
      <w:r w:rsidRPr="00A06588">
        <w:rPr>
          <w:rStyle w:val="StyleUnderline"/>
          <w:highlight w:val="cyan"/>
        </w:rPr>
        <w:t xml:space="preserve">enable member nations to </w:t>
      </w:r>
      <w:r w:rsidRPr="00A06588">
        <w:rPr>
          <w:rStyle w:val="Emphasis"/>
          <w:highlight w:val="cyan"/>
        </w:rPr>
        <w:t>rebuild multilateralism</w:t>
      </w:r>
      <w:r w:rsidRPr="00A06588">
        <w:rPr>
          <w:rStyle w:val="StyleUnderline"/>
        </w:rPr>
        <w:t>, not bypass it.</w:t>
      </w:r>
      <w:r w:rsidRPr="009174B5">
        <w:rPr>
          <w:sz w:val="16"/>
        </w:rPr>
        <w:t xml:space="preserve"> We need to talk to China, about climate change and </w:t>
      </w:r>
      <w:r w:rsidRPr="009174B5">
        <w:rPr>
          <w:sz w:val="16"/>
        </w:rPr>
        <w:lastRenderedPageBreak/>
        <w:t>other struggles, but let’s do so from a position of relative strength. And Europe should simultaneously continue to be more self-sufficient and invest more in its own security, because a stronger Europe means a freer world.</w:t>
      </w:r>
    </w:p>
    <w:p w14:paraId="3A4328A7" w14:textId="77777777" w:rsidR="00B819EB" w:rsidRDefault="00B819EB" w:rsidP="00B819EB">
      <w:pPr>
        <w:rPr>
          <w:sz w:val="16"/>
        </w:rPr>
      </w:pPr>
      <w:r w:rsidRPr="00A06588">
        <w:rPr>
          <w:rStyle w:val="StyleUnderline"/>
        </w:rPr>
        <w:t xml:space="preserve">Thirty years ago advanced democracies were told that they’d reached the “end of history,” and that the continued advance of freedom was inevitable. The opposite has been the case: </w:t>
      </w:r>
      <w:r w:rsidRPr="00A06588">
        <w:rPr>
          <w:rStyle w:val="Emphasis"/>
          <w:highlight w:val="cyan"/>
        </w:rPr>
        <w:t>Freedom</w:t>
      </w:r>
      <w:r w:rsidRPr="00A06588">
        <w:rPr>
          <w:rStyle w:val="StyleUnderline"/>
        </w:rPr>
        <w:t xml:space="preserve"> has </w:t>
      </w:r>
      <w:r w:rsidRPr="00A06588">
        <w:rPr>
          <w:rStyle w:val="StyleUnderline"/>
          <w:highlight w:val="cyan"/>
        </w:rPr>
        <w:t xml:space="preserve">retreated as </w:t>
      </w:r>
      <w:r w:rsidRPr="00A06588">
        <w:rPr>
          <w:rStyle w:val="Emphasis"/>
          <w:highlight w:val="cyan"/>
        </w:rPr>
        <w:t>America retreated</w:t>
      </w:r>
      <w:r w:rsidRPr="00A06588">
        <w:rPr>
          <w:rStyle w:val="StyleUnderline"/>
        </w:rPr>
        <w:t xml:space="preserve"> from its place as the global leader.</w:t>
      </w:r>
      <w:r w:rsidRPr="009174B5">
        <w:rPr>
          <w:sz w:val="16"/>
        </w:rPr>
        <w:t xml:space="preserve"> We may not see a better opportunity again to recover from the West’s crippling disease of democratic self-doubt. </w:t>
      </w:r>
      <w:r w:rsidRPr="00A06588">
        <w:rPr>
          <w:rStyle w:val="StyleUnderline"/>
          <w:highlight w:val="cyan"/>
        </w:rPr>
        <w:t xml:space="preserve">It’s time to build </w:t>
      </w:r>
      <w:r w:rsidRPr="00A06588">
        <w:rPr>
          <w:rStyle w:val="Emphasis"/>
          <w:highlight w:val="cyan"/>
        </w:rPr>
        <w:t>an alliance of democracies</w:t>
      </w:r>
      <w:r w:rsidRPr="009174B5">
        <w:rPr>
          <w:sz w:val="16"/>
        </w:rPr>
        <w:t>.</w:t>
      </w:r>
    </w:p>
    <w:p w14:paraId="3D7B6B5B" w14:textId="77777777" w:rsidR="00B819EB" w:rsidRPr="00534508" w:rsidRDefault="00B819EB" w:rsidP="00B819EB">
      <w:pPr>
        <w:pStyle w:val="Heading4"/>
      </w:pPr>
      <w:r>
        <w:t xml:space="preserve">3 distinct scenarios from winning the aff solves democracy – </w:t>
      </w:r>
    </w:p>
    <w:p w14:paraId="42D24FFC" w14:textId="77777777" w:rsidR="00B819EB" w:rsidRPr="00E03BEC" w:rsidRDefault="00B819EB" w:rsidP="00B819EB">
      <w:pPr>
        <w:rPr>
          <w:rStyle w:val="StyleUnderline"/>
        </w:rPr>
      </w:pPr>
    </w:p>
    <w:p w14:paraId="19534CCB" w14:textId="77777777" w:rsidR="00B819EB" w:rsidRPr="00534508" w:rsidRDefault="00B819EB" w:rsidP="00B819EB">
      <w:pPr>
        <w:pStyle w:val="Heading4"/>
      </w:pPr>
      <w:r>
        <w:t xml:space="preserve">Scenario 1 is European Populism – </w:t>
      </w:r>
    </w:p>
    <w:p w14:paraId="2BB5BDD9" w14:textId="77777777" w:rsidR="00B819EB" w:rsidRPr="0054373B" w:rsidRDefault="00B819EB" w:rsidP="00B819EB">
      <w:pPr>
        <w:pStyle w:val="Heading4"/>
      </w:pPr>
      <w:r>
        <w:t xml:space="preserve">The RTS spills over – democratized </w:t>
      </w:r>
      <w:r>
        <w:rPr>
          <w:u w:val="single"/>
        </w:rPr>
        <w:t>labor</w:t>
      </w:r>
      <w:r>
        <w:t xml:space="preserve"> creates a culture of participation that offsets </w:t>
      </w:r>
      <w:r>
        <w:rPr>
          <w:u w:val="single"/>
        </w:rPr>
        <w:t>authoritarian</w:t>
      </w:r>
      <w:r>
        <w:t xml:space="preserve"> populism</w:t>
      </w:r>
    </w:p>
    <w:p w14:paraId="7640E6D9" w14:textId="77777777" w:rsidR="00B819EB" w:rsidRPr="0054373B" w:rsidRDefault="00B819EB" w:rsidP="00B819EB">
      <w:r w:rsidRPr="0054373B">
        <w:rPr>
          <w:rStyle w:val="Style13ptBold"/>
        </w:rPr>
        <w:t>Spiegelaere 18</w:t>
      </w:r>
      <w:r w:rsidRPr="0054373B">
        <w:t xml:space="preserve"> [Stan De Spiegelaere is a researcher at the European Trade Union Institute (ETUI). "An Unlikely Cure For Populism: Workplace Democracy."</w:t>
      </w:r>
      <w:r>
        <w:t xml:space="preserve"> https://socialeurope.eu/an-unlikely-cure-for-populism-workplace-democracy]</w:t>
      </w:r>
    </w:p>
    <w:p w14:paraId="32E51BCD" w14:textId="77777777" w:rsidR="00B819EB" w:rsidRPr="0054373B" w:rsidRDefault="00B819EB" w:rsidP="00B819EB">
      <w:pPr>
        <w:rPr>
          <w:rStyle w:val="StyleUnderline"/>
        </w:rPr>
      </w:pPr>
      <w:r w:rsidRPr="00D267C2">
        <w:rPr>
          <w:rStyle w:val="StyleUnderline"/>
          <w:highlight w:val="cyan"/>
        </w:rPr>
        <w:t>Trump</w:t>
      </w:r>
      <w:r w:rsidRPr="0054373B">
        <w:rPr>
          <w:sz w:val="16"/>
        </w:rPr>
        <w:t xml:space="preserve"> in the White House, </w:t>
      </w:r>
      <w:r w:rsidRPr="00D267C2">
        <w:rPr>
          <w:rStyle w:val="Emphasis"/>
          <w:highlight w:val="cyan"/>
        </w:rPr>
        <w:t>Orban</w:t>
      </w:r>
      <w:r w:rsidRPr="0054373B">
        <w:rPr>
          <w:sz w:val="16"/>
        </w:rPr>
        <w:t xml:space="preserve"> in Hungary, the Law and Justice party in Poland, </w:t>
      </w:r>
      <w:r w:rsidRPr="0054373B">
        <w:rPr>
          <w:rStyle w:val="StyleUnderline"/>
        </w:rPr>
        <w:t>the</w:t>
      </w:r>
      <w:r w:rsidRPr="0054373B">
        <w:rPr>
          <w:sz w:val="16"/>
        </w:rPr>
        <w:t xml:space="preserve"> </w:t>
      </w:r>
      <w:r w:rsidRPr="0054373B">
        <w:rPr>
          <w:rStyle w:val="Emphasis"/>
        </w:rPr>
        <w:t>AfD</w:t>
      </w:r>
      <w:r w:rsidRPr="0054373B">
        <w:rPr>
          <w:sz w:val="16"/>
        </w:rPr>
        <w:t xml:space="preserve"> </w:t>
      </w:r>
      <w:r w:rsidRPr="0054373B">
        <w:rPr>
          <w:rStyle w:val="StyleUnderline"/>
        </w:rPr>
        <w:t>in Germany</w:t>
      </w:r>
      <w:r w:rsidRPr="0054373B">
        <w:rPr>
          <w:sz w:val="16"/>
        </w:rPr>
        <w:t xml:space="preserve">, </w:t>
      </w:r>
      <w:r w:rsidRPr="00D267C2">
        <w:rPr>
          <w:rStyle w:val="Emphasis"/>
          <w:highlight w:val="cyan"/>
        </w:rPr>
        <w:t>Erdoğan</w:t>
      </w:r>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D267C2">
        <w:rPr>
          <w:rStyle w:val="StyleUnderline"/>
          <w:highlight w:val="cyan"/>
        </w:rPr>
        <w:t>challenges to</w:t>
      </w:r>
      <w:r w:rsidRPr="0054373B">
        <w:rPr>
          <w:rStyle w:val="StyleUnderline"/>
        </w:rPr>
        <w:t xml:space="preserve"> our </w:t>
      </w:r>
      <w:r w:rsidRPr="00D267C2">
        <w:rPr>
          <w:rStyle w:val="StyleUnderline"/>
          <w:highlight w:val="cyan"/>
        </w:rPr>
        <w:t>democracies is</w:t>
      </w:r>
      <w:r w:rsidRPr="0054373B">
        <w:rPr>
          <w:rStyle w:val="StyleUnderline"/>
        </w:rPr>
        <w:t xml:space="preserve"> becoming </w:t>
      </w:r>
      <w:r w:rsidRPr="00D267C2">
        <w:rPr>
          <w:rStyle w:val="Emphasis"/>
          <w:highlight w:val="cyan"/>
        </w:rPr>
        <w:t>worryingly extensive</w:t>
      </w:r>
      <w:r w:rsidRPr="0054373B">
        <w:rPr>
          <w:sz w:val="16"/>
        </w:rPr>
        <w:t xml:space="preserve">. </w:t>
      </w:r>
      <w:r w:rsidRPr="0054373B">
        <w:rPr>
          <w:rStyle w:val="StyleUnderline"/>
        </w:rPr>
        <w:t xml:space="preserve">Time to act! And </w:t>
      </w:r>
      <w:r w:rsidRPr="00D267C2">
        <w:rPr>
          <w:rStyle w:val="StyleUnderline"/>
          <w:highlight w:val="cyan"/>
        </w:rPr>
        <w:t>the area where one should act</w:t>
      </w:r>
      <w:r w:rsidRPr="0054373B">
        <w:rPr>
          <w:rStyle w:val="StyleUnderline"/>
        </w:rPr>
        <w:t xml:space="preserve"> might surprise you: </w:t>
      </w:r>
      <w:r w:rsidRPr="00D267C2">
        <w:rPr>
          <w:rStyle w:val="StyleUnderline"/>
          <w:highlight w:val="cyan"/>
        </w:rPr>
        <w:t xml:space="preserve">our </w:t>
      </w:r>
      <w:r w:rsidRPr="00D267C2">
        <w:rPr>
          <w:rStyle w:val="Emphasis"/>
          <w:highlight w:val="cyan"/>
        </w:rPr>
        <w:t>companies</w:t>
      </w:r>
      <w:r w:rsidRPr="0054373B">
        <w:rPr>
          <w:rStyle w:val="StyleUnderline"/>
        </w:rPr>
        <w:t>.</w:t>
      </w:r>
    </w:p>
    <w:p w14:paraId="1A6862D0" w14:textId="77777777" w:rsidR="00B819EB" w:rsidRPr="0054373B" w:rsidRDefault="00B819EB" w:rsidP="00B819EB">
      <w:pPr>
        <w:rPr>
          <w:sz w:val="16"/>
        </w:rPr>
      </w:pPr>
      <w:r w:rsidRPr="00D267C2">
        <w:rPr>
          <w:rStyle w:val="StyleUnderline"/>
          <w:highlight w:val="cyan"/>
        </w:rPr>
        <w:t xml:space="preserve">Democracy lives on </w:t>
      </w:r>
      <w:r w:rsidRPr="00D267C2">
        <w:rPr>
          <w:rStyle w:val="Emphasis"/>
          <w:highlight w:val="cyan"/>
        </w:rPr>
        <w:t>values</w:t>
      </w:r>
      <w:r w:rsidRPr="0054373B">
        <w:rPr>
          <w:rStyle w:val="StyleUnderline"/>
        </w:rPr>
        <w:t xml:space="preserve"> of speaking up</w:t>
      </w:r>
      <w:r w:rsidRPr="0054373B">
        <w:rPr>
          <w:sz w:val="16"/>
        </w:rPr>
        <w:t xml:space="preserve">, </w:t>
      </w:r>
      <w:r w:rsidRPr="00D267C2">
        <w:rPr>
          <w:rStyle w:val="Emphasis"/>
          <w:highlight w:val="cyan"/>
        </w:rPr>
        <w:t>participating</w:t>
      </w:r>
      <w:r w:rsidRPr="00D267C2">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D267C2">
        <w:rPr>
          <w:rStyle w:val="StyleUnderline"/>
          <w:highlight w:val="cyan"/>
        </w:rPr>
        <w:t>the place where we spend</w:t>
      </w:r>
      <w:r w:rsidRPr="0054373B">
        <w:rPr>
          <w:rStyle w:val="StyleUnderline"/>
        </w:rPr>
        <w:t xml:space="preserve"> a good deal of </w:t>
      </w:r>
      <w:r w:rsidRPr="00D267C2">
        <w:rPr>
          <w:rStyle w:val="StyleUnderline"/>
          <w:highlight w:val="cyan"/>
        </w:rPr>
        <w:t>our active days</w:t>
      </w:r>
      <w:r w:rsidRPr="0054373B">
        <w:rPr>
          <w:rStyle w:val="StyleUnderline"/>
        </w:rPr>
        <w:t xml:space="preserve">, companies, </w:t>
      </w:r>
      <w:r w:rsidRPr="00D267C2">
        <w:rPr>
          <w:rStyle w:val="StyleUnderline"/>
          <w:highlight w:val="cyan"/>
        </w:rPr>
        <w:t xml:space="preserve">is quite </w:t>
      </w:r>
      <w:r w:rsidRPr="00D267C2">
        <w:rPr>
          <w:rStyle w:val="Emphasis"/>
          <w:highlight w:val="cyan"/>
        </w:rPr>
        <w:t>authoritarian</w:t>
      </w:r>
      <w:r w:rsidRPr="0054373B">
        <w:rPr>
          <w:sz w:val="16"/>
        </w:rPr>
        <w:t>. Speaking up is not always values, participating in decision making not welcome and don’t even think about suggesting to vote out your management.</w:t>
      </w:r>
    </w:p>
    <w:p w14:paraId="31A38926" w14:textId="77777777" w:rsidR="00B819EB" w:rsidRPr="0054373B" w:rsidRDefault="00B819EB" w:rsidP="00B819EB">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69D14A7F" w14:textId="77777777" w:rsidR="00B819EB" w:rsidRPr="0054373B" w:rsidRDefault="00B819EB" w:rsidP="00B819EB">
      <w:pPr>
        <w:rPr>
          <w:rStyle w:val="Emphasis"/>
        </w:rPr>
      </w:pPr>
      <w:r w:rsidRPr="00D267C2">
        <w:rPr>
          <w:rStyle w:val="Emphasis"/>
          <w:highlight w:val="cyan"/>
        </w:rPr>
        <w:t>Democracy starts at work</w:t>
      </w:r>
    </w:p>
    <w:p w14:paraId="1D23E638" w14:textId="77777777" w:rsidR="00B819EB" w:rsidRPr="0054373B" w:rsidRDefault="00B819EB" w:rsidP="00B819EB">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0543C465" w14:textId="77777777" w:rsidR="00B819EB" w:rsidRPr="0054373B" w:rsidRDefault="00B819EB" w:rsidP="00B819EB">
      <w:pPr>
        <w:rPr>
          <w:rStyle w:val="StyleUnderline"/>
        </w:rPr>
      </w:pPr>
      <w:r w:rsidRPr="00D267C2">
        <w:rPr>
          <w:rStyle w:val="Emphasis"/>
          <w:highlight w:val="cyan"/>
        </w:rPr>
        <w:t>Unions</w:t>
      </w:r>
      <w:r w:rsidRPr="0054373B">
        <w:rPr>
          <w:sz w:val="16"/>
        </w:rPr>
        <w:t xml:space="preserve">, </w:t>
      </w:r>
      <w:r w:rsidRPr="0054373B">
        <w:rPr>
          <w:rStyle w:val="StyleUnderline"/>
        </w:rPr>
        <w:t xml:space="preserve">works councils and similar institutions </w:t>
      </w:r>
      <w:r w:rsidRPr="00D267C2">
        <w:rPr>
          <w:rStyle w:val="StyleUnderline"/>
          <w:highlight w:val="cyan"/>
        </w:rPr>
        <w:t>take democracy</w:t>
      </w:r>
      <w:r w:rsidRPr="0054373B">
        <w:rPr>
          <w:rStyle w:val="StyleUnderline"/>
        </w:rPr>
        <w:t xml:space="preserve"> down </w:t>
      </w:r>
      <w:r w:rsidRPr="00D267C2">
        <w:rPr>
          <w:rStyle w:val="StyleUnderline"/>
          <w:highlight w:val="cyan"/>
        </w:rPr>
        <w:t>to the company floors</w:t>
      </w:r>
      <w:r w:rsidRPr="0054373B">
        <w:rPr>
          <w:sz w:val="16"/>
        </w:rPr>
        <w:t xml:space="preserve">. </w:t>
      </w:r>
      <w:r w:rsidRPr="00D267C2">
        <w:rPr>
          <w:rStyle w:val="Emphasis"/>
          <w:highlight w:val="cyan"/>
        </w:rPr>
        <w:t>Imperfect</w:t>
      </w:r>
      <w:r w:rsidRPr="0054373B">
        <w:rPr>
          <w:sz w:val="16"/>
        </w:rPr>
        <w:t xml:space="preserve">, sure, </w:t>
      </w:r>
      <w:r w:rsidRPr="00D267C2">
        <w:rPr>
          <w:rStyle w:val="StyleUnderline"/>
          <w:highlight w:val="cyan"/>
        </w:rPr>
        <w:t xml:space="preserve">but they give at least a slim </w:t>
      </w:r>
      <w:r w:rsidRPr="00D267C2">
        <w:rPr>
          <w:rStyle w:val="Emphasis"/>
          <w:highlight w:val="cyan"/>
        </w:rPr>
        <w:t>democratic coating</w:t>
      </w:r>
      <w:r w:rsidRPr="0054373B">
        <w:rPr>
          <w:sz w:val="16"/>
        </w:rPr>
        <w:t xml:space="preserve"> </w:t>
      </w:r>
      <w:r w:rsidRPr="0054373B">
        <w:rPr>
          <w:rStyle w:val="StyleUnderline"/>
        </w:rPr>
        <w:t xml:space="preserve">to our rather autocratic </w:t>
      </w:r>
      <w:r w:rsidRPr="0054373B">
        <w:rPr>
          <w:rStyle w:val="StyleUnderline"/>
        </w:rPr>
        <w:lastRenderedPageBreak/>
        <w:t>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13D20633" w14:textId="77777777" w:rsidR="00B819EB" w:rsidRPr="00E77215" w:rsidRDefault="00B819EB" w:rsidP="00B819EB">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D267C2">
        <w:rPr>
          <w:rStyle w:val="StyleUnderline"/>
          <w:highlight w:val="cyan"/>
        </w:rPr>
        <w:t>these</w:t>
      </w:r>
      <w:r w:rsidRPr="0054373B">
        <w:rPr>
          <w:rStyle w:val="StyleUnderline"/>
        </w:rPr>
        <w:t xml:space="preserve"> hands-on </w:t>
      </w:r>
      <w:r w:rsidRPr="00D267C2">
        <w:rPr>
          <w:rStyle w:val="StyleUnderline"/>
          <w:highlight w:val="cyan"/>
        </w:rPr>
        <w:t>experiences</w:t>
      </w:r>
      <w:r w:rsidRPr="0054373B">
        <w:rPr>
          <w:rStyle w:val="StyleUnderline"/>
        </w:rPr>
        <w:t xml:space="preserve"> of democracy </w:t>
      </w:r>
      <w:r w:rsidRPr="00D267C2">
        <w:rPr>
          <w:rStyle w:val="StyleUnderline"/>
          <w:highlight w:val="cyan"/>
        </w:rPr>
        <w:t xml:space="preserve">breed a more general </w:t>
      </w:r>
      <w:r w:rsidRPr="00D267C2">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D267C2">
        <w:rPr>
          <w:rStyle w:val="StyleUnderline"/>
          <w:highlight w:val="cyan"/>
        </w:rPr>
        <w:t>two recent studies</w:t>
      </w:r>
      <w:r w:rsidRPr="0054373B">
        <w:rPr>
          <w:rStyle w:val="StyleUnderline"/>
        </w:rPr>
        <w:t xml:space="preserve">, </w:t>
      </w:r>
      <w:r w:rsidRPr="00D267C2">
        <w:rPr>
          <w:rStyle w:val="StyleUnderline"/>
          <w:highlight w:val="cyan"/>
        </w:rPr>
        <w:t>employees being involved</w:t>
      </w:r>
      <w:r w:rsidRPr="0054373B">
        <w:rPr>
          <w:rStyle w:val="StyleUnderline"/>
        </w:rPr>
        <w:t xml:space="preserve"> in decision making about their </w:t>
      </w:r>
      <w:r w:rsidRPr="00E77215">
        <w:rPr>
          <w:rStyle w:val="StyleUnderline"/>
        </w:rPr>
        <w:t xml:space="preserve">work are </w:t>
      </w:r>
      <w:r w:rsidRPr="00E77215">
        <w:rPr>
          <w:rStyle w:val="Emphasis"/>
        </w:rPr>
        <w:t>more likely</w:t>
      </w:r>
      <w:r w:rsidRPr="00E77215">
        <w:rPr>
          <w:rStyle w:val="StyleUnderline"/>
        </w:rPr>
        <w:t xml:space="preserve"> to be </w:t>
      </w:r>
      <w:r w:rsidRPr="00E77215">
        <w:rPr>
          <w:rStyle w:val="Emphasis"/>
        </w:rPr>
        <w:t>interested</w:t>
      </w:r>
      <w:r w:rsidRPr="00E77215">
        <w:rPr>
          <w:rStyle w:val="StyleUnderline"/>
        </w:rPr>
        <w:t xml:space="preserve"> in politics, have a </w:t>
      </w:r>
      <w:r w:rsidRPr="00E77215">
        <w:rPr>
          <w:rStyle w:val="Emphasis"/>
        </w:rPr>
        <w:t>pro-democratic attitude,</w:t>
      </w:r>
      <w:r w:rsidRPr="00E77215">
        <w:rPr>
          <w:sz w:val="16"/>
        </w:rPr>
        <w:t xml:space="preserve"> </w:t>
      </w:r>
      <w:r w:rsidRPr="00E77215">
        <w:rPr>
          <w:rStyle w:val="StyleUnderline"/>
        </w:rPr>
        <w:t>vote, sign a petition or be active in parties or action groups</w:t>
      </w:r>
      <w:r w:rsidRPr="00E77215">
        <w:rPr>
          <w:sz w:val="16"/>
        </w:rPr>
        <w:t xml:space="preserve">. And </w:t>
      </w:r>
      <w:r w:rsidRPr="00E77215">
        <w:rPr>
          <w:rStyle w:val="StyleUnderline"/>
        </w:rPr>
        <w:t xml:space="preserve">this is what democracy is all about. It’s more than just casting a vote every so often, it’s about being </w:t>
      </w:r>
      <w:r w:rsidRPr="00E77215">
        <w:rPr>
          <w:rStyle w:val="Emphasis"/>
        </w:rPr>
        <w:t>engaged</w:t>
      </w:r>
      <w:r w:rsidRPr="00E77215">
        <w:rPr>
          <w:rStyle w:val="StyleUnderline"/>
        </w:rPr>
        <w:t xml:space="preserve"> and </w:t>
      </w:r>
      <w:r w:rsidRPr="00E77215">
        <w:rPr>
          <w:rStyle w:val="Emphasis"/>
        </w:rPr>
        <w:t>involved</w:t>
      </w:r>
      <w:r w:rsidRPr="00E77215">
        <w:rPr>
          <w:rStyle w:val="StyleUnderline"/>
        </w:rPr>
        <w:t xml:space="preserve"> in decision making that affects you.</w:t>
      </w:r>
    </w:p>
    <w:p w14:paraId="7B448C25" w14:textId="77777777" w:rsidR="00B819EB" w:rsidRPr="0054373B" w:rsidRDefault="00B819EB" w:rsidP="00B819EB">
      <w:pPr>
        <w:rPr>
          <w:sz w:val="16"/>
        </w:rPr>
      </w:pPr>
      <w:r w:rsidRPr="00E77215">
        <w:rPr>
          <w:sz w:val="16"/>
        </w:rPr>
        <w:t xml:space="preserve">The picture is quite clear: </w:t>
      </w:r>
      <w:r w:rsidRPr="00E77215">
        <w:rPr>
          <w:rStyle w:val="StyleUnderline"/>
        </w:rPr>
        <w:t xml:space="preserve">if we want political democracy to </w:t>
      </w:r>
      <w:r w:rsidRPr="00E77215">
        <w:rPr>
          <w:rStyle w:val="Emphasis"/>
        </w:rPr>
        <w:t>succeed</w:t>
      </w:r>
      <w:r w:rsidRPr="00E77215">
        <w:rPr>
          <w:rStyle w:val="StyleUnderline"/>
        </w:rPr>
        <w:t xml:space="preserve"> we need citizens to have practical experiences with </w:t>
      </w:r>
      <w:r w:rsidRPr="00E77215">
        <w:rPr>
          <w:rStyle w:val="Emphasis"/>
        </w:rPr>
        <w:t>participation</w:t>
      </w:r>
      <w:r w:rsidRPr="00E77215">
        <w:rPr>
          <w:rStyle w:val="StyleUnderline"/>
        </w:rPr>
        <w:t xml:space="preserve"> and involvement</w:t>
      </w:r>
      <w:r w:rsidRPr="00E77215">
        <w:rPr>
          <w:sz w:val="16"/>
        </w:rPr>
        <w:t xml:space="preserve">. </w:t>
      </w:r>
      <w:r w:rsidRPr="00E77215">
        <w:rPr>
          <w:rStyle w:val="StyleUnderline"/>
        </w:rPr>
        <w:t>And where</w:t>
      </w:r>
      <w:r w:rsidRPr="0054373B">
        <w:rPr>
          <w:rStyle w:val="StyleUnderline"/>
        </w:rPr>
        <w:t xml:space="preserv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0FC15B6F" w14:textId="77777777" w:rsidR="00B819EB" w:rsidRPr="0054373B" w:rsidRDefault="00B819EB" w:rsidP="00B819EB">
      <w:pPr>
        <w:rPr>
          <w:sz w:val="16"/>
        </w:rPr>
      </w:pPr>
      <w:r w:rsidRPr="00D267C2">
        <w:rPr>
          <w:rStyle w:val="StyleUnderline"/>
          <w:highlight w:val="cyan"/>
        </w:rPr>
        <w:t xml:space="preserve">Populism gives us a </w:t>
      </w:r>
      <w:r w:rsidRPr="00D267C2">
        <w:rPr>
          <w:rStyle w:val="Emphasis"/>
          <w:highlight w:val="cyan"/>
        </w:rPr>
        <w:t>fish</w:t>
      </w:r>
      <w:r w:rsidRPr="0054373B">
        <w:rPr>
          <w:sz w:val="16"/>
        </w:rPr>
        <w:t xml:space="preserve">, </w:t>
      </w:r>
      <w:r w:rsidRPr="0054373B">
        <w:rPr>
          <w:rStyle w:val="StyleUnderline"/>
        </w:rPr>
        <w:t xml:space="preserve">workplace </w:t>
      </w:r>
      <w:r w:rsidRPr="00D267C2">
        <w:rPr>
          <w:rStyle w:val="StyleUnderline"/>
          <w:highlight w:val="cyan"/>
        </w:rPr>
        <w:t xml:space="preserve">democracy </w:t>
      </w:r>
      <w:r w:rsidRPr="00D267C2">
        <w:rPr>
          <w:rStyle w:val="Emphasis"/>
          <w:highlight w:val="cyan"/>
        </w:rPr>
        <w:t>teaches us how</w:t>
      </w:r>
      <w:r w:rsidRPr="0054373B">
        <w:rPr>
          <w:rStyle w:val="StyleUnderline"/>
        </w:rPr>
        <w:t xml:space="preserve"> to fish</w:t>
      </w:r>
    </w:p>
    <w:p w14:paraId="07DD6BB2" w14:textId="77777777" w:rsidR="00B819EB" w:rsidRPr="0054373B" w:rsidRDefault="00B819EB" w:rsidP="00B819EB">
      <w:pPr>
        <w:rPr>
          <w:sz w:val="16"/>
        </w:rPr>
      </w:pPr>
      <w:r w:rsidRPr="0054373B">
        <w:rPr>
          <w:sz w:val="16"/>
        </w:rPr>
        <w:t>Lacking voice in the workplace, lacking hands on experiences with the (often difficult) democratic decision making, many turn to politicians promising to be their voice. “I am your voice” said Trump to working America in 2016. Similarly, the German AfD stressed to be the voice of the ‘little man’.</w:t>
      </w:r>
    </w:p>
    <w:p w14:paraId="5479523F" w14:textId="77777777" w:rsidR="00B819EB" w:rsidRPr="0054373B" w:rsidRDefault="00B819EB" w:rsidP="00B819EB">
      <w:pPr>
        <w:rPr>
          <w:sz w:val="16"/>
        </w:rPr>
      </w:pPr>
      <w:r w:rsidRPr="00D267C2">
        <w:rPr>
          <w:rStyle w:val="StyleUnderline"/>
          <w:highlight w:val="cyan"/>
        </w:rPr>
        <w:t>They</w:t>
      </w:r>
      <w:r w:rsidRPr="0054373B">
        <w:rPr>
          <w:rStyle w:val="StyleUnderline"/>
        </w:rPr>
        <w:t xml:space="preserve"> all </w:t>
      </w:r>
      <w:r w:rsidRPr="00D267C2">
        <w:rPr>
          <w:rStyle w:val="StyleUnderline"/>
          <w:highlight w:val="cyan"/>
        </w:rPr>
        <w:t>promise</w:t>
      </w:r>
      <w:r w:rsidRPr="0054373B">
        <w:rPr>
          <w:rStyle w:val="StyleUnderline"/>
        </w:rPr>
        <w:t xml:space="preserve"> of </w:t>
      </w:r>
      <w:r w:rsidRPr="0054373B">
        <w:rPr>
          <w:rStyle w:val="Emphasis"/>
        </w:rPr>
        <w:t>restoring ‘</w:t>
      </w:r>
      <w:r w:rsidRPr="00D267C2">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D267C2">
        <w:rPr>
          <w:rStyle w:val="StyleUnderline"/>
          <w:highlight w:val="cyan"/>
        </w:rPr>
        <w:t xml:space="preserve">populists </w:t>
      </w:r>
      <w:r w:rsidRPr="00D267C2">
        <w:rPr>
          <w:rStyle w:val="StyleUnderline"/>
        </w:rPr>
        <w:t>take</w:t>
      </w:r>
      <w:r w:rsidRPr="0054373B">
        <w:rPr>
          <w:rStyle w:val="StyleUnderline"/>
        </w:rPr>
        <w:t xml:space="preserve"> measures which break </w:t>
      </w:r>
      <w:r w:rsidRPr="00D267C2">
        <w:rPr>
          <w:rStyle w:val="StyleUnderline"/>
          <w:highlight w:val="cyan"/>
        </w:rPr>
        <w:t xml:space="preserve">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the </w:t>
      </w:r>
      <w:r w:rsidRPr="00D267C2">
        <w:rPr>
          <w:rStyle w:val="Emphasis"/>
          <w:highlight w:val="cyan"/>
        </w:rPr>
        <w:t>Orban</w:t>
      </w:r>
      <w:r w:rsidRPr="0054373B">
        <w:rPr>
          <w:sz w:val="16"/>
        </w:rPr>
        <w:t xml:space="preserve"> </w:t>
      </w:r>
      <w:r w:rsidRPr="0054373B">
        <w:rPr>
          <w:rStyle w:val="StyleUnderline"/>
        </w:rPr>
        <w:t xml:space="preserve">government </w:t>
      </w:r>
      <w:r w:rsidRPr="00D267C2">
        <w:rPr>
          <w:rStyle w:val="StyleUnderline"/>
          <w:highlight w:val="cyan"/>
        </w:rPr>
        <w:t xml:space="preserve">has limited the </w:t>
      </w:r>
      <w:r w:rsidRPr="00D267C2">
        <w:rPr>
          <w:rStyle w:val="Emphasis"/>
          <w:highlight w:val="cyan"/>
        </w:rPr>
        <w:t>right to strike</w:t>
      </w:r>
      <w:r w:rsidRPr="0054373B">
        <w:rPr>
          <w:sz w:val="16"/>
        </w:rPr>
        <w:t xml:space="preserve"> </w:t>
      </w:r>
      <w:r w:rsidRPr="0054373B">
        <w:rPr>
          <w:rStyle w:val="StyleUnderline"/>
        </w:rPr>
        <w:t>and made organizing more difficult</w:t>
      </w:r>
      <w:r w:rsidRPr="0054373B">
        <w:rPr>
          <w:sz w:val="16"/>
        </w:rPr>
        <w:t>.</w:t>
      </w:r>
    </w:p>
    <w:p w14:paraId="4D5518C5" w14:textId="77777777" w:rsidR="00B819EB" w:rsidRPr="00A06588" w:rsidRDefault="00B819EB" w:rsidP="00B819EB">
      <w:pPr>
        <w:pStyle w:val="Heading4"/>
        <w:rPr>
          <w:rFonts w:cs="Arial"/>
          <w:u w:val="single"/>
        </w:rPr>
      </w:pPr>
      <w:r w:rsidRPr="00A06588">
        <w:rPr>
          <w:rFonts w:cs="Arial"/>
        </w:rPr>
        <w:t xml:space="preserve">European populism causes </w:t>
      </w:r>
      <w:r w:rsidRPr="00A06588">
        <w:rPr>
          <w:rFonts w:cs="Arial"/>
          <w:u w:val="single"/>
        </w:rPr>
        <w:t>nuke war</w:t>
      </w:r>
    </w:p>
    <w:p w14:paraId="54A42E42" w14:textId="77777777" w:rsidR="00B819EB" w:rsidRPr="00A06588" w:rsidRDefault="00B819EB" w:rsidP="00B819EB">
      <w:r w:rsidRPr="00A06588">
        <w:rPr>
          <w:rStyle w:val="Style13ptBold"/>
        </w:rPr>
        <w:t xml:space="preserve">von der Heyden 17 </w:t>
      </w:r>
      <w:r w:rsidRPr="00A06588">
        <w:t>[Karl von der Heyden, Co-Chairman of the American Academy in Berlin, was awarded the Duke University Medal for Distinguished Meritorious Service, recipient of The International Center in New York's Award of Excellence, M.B.A. from the Wharton School of the University of Pennsylvania, “I Survived World War II. Nationalism Is a Path to War”, 2017, https://time.com/4815170/wwii-nationalism-donald-trump-america-first/]</w:t>
      </w:r>
    </w:p>
    <w:p w14:paraId="398F7B02" w14:textId="77777777" w:rsidR="00B819EB" w:rsidRPr="00A06588" w:rsidRDefault="00B819EB" w:rsidP="00B819EB">
      <w:pPr>
        <w:rPr>
          <w:rStyle w:val="StyleUnderline"/>
        </w:rPr>
      </w:pPr>
      <w:r w:rsidRPr="00A06588">
        <w:rPr>
          <w:rStyle w:val="StyleUnderline"/>
        </w:rPr>
        <w:t xml:space="preserve">This </w:t>
      </w:r>
      <w:r w:rsidRPr="00A06588">
        <w:rPr>
          <w:rStyle w:val="StyleUnderline"/>
          <w:highlight w:val="cyan"/>
        </w:rPr>
        <w:t xml:space="preserve">collective </w:t>
      </w:r>
      <w:r w:rsidRPr="00A06588">
        <w:rPr>
          <w:rStyle w:val="Emphasis"/>
          <w:highlight w:val="cyan"/>
        </w:rPr>
        <w:t>tendency to forget</w:t>
      </w:r>
      <w:r w:rsidRPr="00A06588">
        <w:rPr>
          <w:rStyle w:val="StyleUnderline"/>
          <w:highlight w:val="cyan"/>
        </w:rPr>
        <w:t xml:space="preserve"> is not</w:t>
      </w:r>
      <w:r w:rsidRPr="00A06588">
        <w:rPr>
          <w:rStyle w:val="StyleUnderline"/>
        </w:rPr>
        <w:t xml:space="preserve"> a </w:t>
      </w:r>
      <w:r w:rsidRPr="00A06588">
        <w:rPr>
          <w:rStyle w:val="Emphasis"/>
          <w:highlight w:val="cyan"/>
        </w:rPr>
        <w:t>new</w:t>
      </w:r>
      <w:r w:rsidRPr="00A06588">
        <w:rPr>
          <w:rStyle w:val="Emphasis"/>
        </w:rPr>
        <w:t xml:space="preserve"> phenomenon</w:t>
      </w:r>
      <w:r w:rsidRPr="00362596">
        <w:rPr>
          <w:sz w:val="16"/>
        </w:rPr>
        <w:t xml:space="preserve">. </w:t>
      </w:r>
      <w:r w:rsidRPr="00A06588">
        <w:rPr>
          <w:rStyle w:val="StyleUnderline"/>
          <w:highlight w:val="cyan"/>
        </w:rPr>
        <w:t>After</w:t>
      </w:r>
      <w:r w:rsidRPr="00A06588">
        <w:rPr>
          <w:rStyle w:val="StyleUnderline"/>
        </w:rPr>
        <w:t xml:space="preserve"> the horrors of the </w:t>
      </w:r>
      <w:r w:rsidRPr="00A06588">
        <w:rPr>
          <w:rStyle w:val="StyleUnderline"/>
          <w:highlight w:val="cyan"/>
        </w:rPr>
        <w:t>Napoleonic Wars</w:t>
      </w:r>
      <w:r w:rsidRPr="00362596">
        <w:rPr>
          <w:sz w:val="16"/>
          <w:highlight w:val="cyan"/>
        </w:rPr>
        <w:t xml:space="preserve">, </w:t>
      </w:r>
      <w:r w:rsidRPr="00A06588">
        <w:rPr>
          <w:rStyle w:val="StyleUnderline"/>
          <w:highlight w:val="cyan"/>
        </w:rPr>
        <w:t>Europe was given a new order</w:t>
      </w:r>
      <w:r w:rsidRPr="00A06588">
        <w:rPr>
          <w:rStyle w:val="StyleUnderline"/>
        </w:rPr>
        <w:t xml:space="preserve"> of nation states under the Treaty of Vienna</w:t>
      </w:r>
      <w:r w:rsidRPr="00362596">
        <w:rPr>
          <w:sz w:val="16"/>
        </w:rPr>
        <w:t xml:space="preserve">, signed in 1815. </w:t>
      </w:r>
      <w:r w:rsidRPr="00A06588">
        <w:rPr>
          <w:rStyle w:val="StyleUnderline"/>
        </w:rPr>
        <w:t>The new order lasted relatively well</w:t>
      </w:r>
      <w:r w:rsidRPr="00362596">
        <w:rPr>
          <w:sz w:val="16"/>
        </w:rPr>
        <w:t xml:space="preserve">, surviving the revolutions of 1848 and the subsequent Crimean and Franco-Prussian wars. </w:t>
      </w:r>
      <w:r w:rsidRPr="00A06588">
        <w:rPr>
          <w:rStyle w:val="StyleUnderline"/>
          <w:highlight w:val="cyan"/>
        </w:rPr>
        <w:t>By the time</w:t>
      </w:r>
      <w:r w:rsidRPr="00A06588">
        <w:rPr>
          <w:rStyle w:val="StyleUnderline"/>
        </w:rPr>
        <w:t xml:space="preserve"> </w:t>
      </w:r>
      <w:r w:rsidRPr="00A06588">
        <w:rPr>
          <w:rStyle w:val="StyleUnderline"/>
          <w:highlight w:val="cyan"/>
        </w:rPr>
        <w:t>World War I began</w:t>
      </w:r>
      <w:r w:rsidRPr="00A06588">
        <w:rPr>
          <w:rStyle w:val="StyleUnderline"/>
        </w:rPr>
        <w:t xml:space="preserve"> in 1914, institutional and personal </w:t>
      </w:r>
      <w:r w:rsidRPr="00A06588">
        <w:rPr>
          <w:rStyle w:val="StyleUnderline"/>
          <w:highlight w:val="cyan"/>
        </w:rPr>
        <w:t>memories</w:t>
      </w:r>
      <w:r w:rsidRPr="00362596">
        <w:rPr>
          <w:sz w:val="16"/>
        </w:rPr>
        <w:t xml:space="preserve"> of the post-Napoleonic order </w:t>
      </w:r>
      <w:r w:rsidRPr="00A06588">
        <w:rPr>
          <w:rStyle w:val="StyleUnderline"/>
          <w:highlight w:val="cyan"/>
        </w:rPr>
        <w:t>had been</w:t>
      </w:r>
      <w:r w:rsidRPr="00A06588">
        <w:rPr>
          <w:rStyle w:val="StyleUnderline"/>
        </w:rPr>
        <w:t xml:space="preserve"> weakened or </w:t>
      </w:r>
      <w:r w:rsidRPr="00A06588">
        <w:rPr>
          <w:rStyle w:val="StyleUnderline"/>
          <w:highlight w:val="cyan"/>
        </w:rPr>
        <w:t>forgotten</w:t>
      </w:r>
      <w:r w:rsidRPr="00A06588">
        <w:rPr>
          <w:rStyle w:val="StyleUnderline"/>
        </w:rPr>
        <w:t>.</w:t>
      </w:r>
    </w:p>
    <w:p w14:paraId="506EDE2F" w14:textId="77777777" w:rsidR="00B819EB" w:rsidRPr="00362596" w:rsidRDefault="00B819EB" w:rsidP="00B819EB">
      <w:pPr>
        <w:rPr>
          <w:sz w:val="16"/>
        </w:rPr>
      </w:pPr>
      <w:r w:rsidRPr="00A06588">
        <w:rPr>
          <w:rStyle w:val="Emphasis"/>
          <w:highlight w:val="cyan"/>
        </w:rPr>
        <w:t>Similarly</w:t>
      </w:r>
      <w:r w:rsidRPr="00362596">
        <w:rPr>
          <w:sz w:val="16"/>
        </w:rPr>
        <w:t xml:space="preserve">, </w:t>
      </w:r>
      <w:r w:rsidRPr="00A06588">
        <w:rPr>
          <w:rStyle w:val="StyleUnderline"/>
        </w:rPr>
        <w:t xml:space="preserve">seventy years </w:t>
      </w:r>
      <w:r w:rsidRPr="00A06588">
        <w:rPr>
          <w:rStyle w:val="StyleUnderline"/>
          <w:highlight w:val="cyan"/>
        </w:rPr>
        <w:t>after World War II</w:t>
      </w:r>
      <w:r w:rsidRPr="00362596">
        <w:rPr>
          <w:sz w:val="16"/>
        </w:rPr>
        <w:t xml:space="preserve">, </w:t>
      </w:r>
      <w:r w:rsidRPr="00A06588">
        <w:rPr>
          <w:rStyle w:val="Emphasis"/>
        </w:rPr>
        <w:t>millions of people</w:t>
      </w:r>
      <w:r w:rsidRPr="00A06588">
        <w:rPr>
          <w:rStyle w:val="StyleUnderline"/>
        </w:rPr>
        <w:t xml:space="preserve"> in</w:t>
      </w:r>
      <w:r w:rsidRPr="00362596">
        <w:rPr>
          <w:sz w:val="16"/>
        </w:rPr>
        <w:t xml:space="preserve"> the U.S. and </w:t>
      </w:r>
      <w:r w:rsidRPr="00A06588">
        <w:rPr>
          <w:rStyle w:val="Emphasis"/>
          <w:highlight w:val="cyan"/>
        </w:rPr>
        <w:t>Europe</w:t>
      </w:r>
      <w:r w:rsidRPr="00362596">
        <w:rPr>
          <w:sz w:val="16"/>
          <w:highlight w:val="cyan"/>
        </w:rPr>
        <w:t xml:space="preserve"> </w:t>
      </w:r>
      <w:r w:rsidRPr="00A06588">
        <w:rPr>
          <w:rStyle w:val="StyleUnderline"/>
        </w:rPr>
        <w:t xml:space="preserve">have </w:t>
      </w:r>
      <w:r w:rsidRPr="00A06588">
        <w:rPr>
          <w:rStyle w:val="StyleUnderline"/>
          <w:highlight w:val="cyan"/>
        </w:rPr>
        <w:t>forgot</w:t>
      </w:r>
      <w:r w:rsidRPr="00A06588">
        <w:rPr>
          <w:rStyle w:val="StyleUnderline"/>
        </w:rPr>
        <w:t xml:space="preserve">ten the </w:t>
      </w:r>
      <w:r w:rsidRPr="00A06588">
        <w:rPr>
          <w:rStyle w:val="Emphasis"/>
          <w:highlight w:val="cyan"/>
        </w:rPr>
        <w:t>lessons learned</w:t>
      </w:r>
      <w:r w:rsidRPr="00A06588">
        <w:rPr>
          <w:rStyle w:val="Emphasis"/>
        </w:rPr>
        <w:t xml:space="preserve"> from that war</w:t>
      </w:r>
      <w:r w:rsidRPr="00362596">
        <w:rPr>
          <w:sz w:val="16"/>
        </w:rPr>
        <w:t xml:space="preserve"> </w:t>
      </w:r>
      <w:r w:rsidRPr="00A06588">
        <w:rPr>
          <w:rStyle w:val="StyleUnderline"/>
        </w:rPr>
        <w:t xml:space="preserve">and from the </w:t>
      </w:r>
      <w:r w:rsidRPr="00A06588">
        <w:rPr>
          <w:rStyle w:val="Emphasis"/>
        </w:rPr>
        <w:t>peace that followed.</w:t>
      </w:r>
      <w:r w:rsidRPr="00362596">
        <w:rPr>
          <w:sz w:val="16"/>
        </w:rPr>
        <w:t xml:space="preserve"> </w:t>
      </w:r>
      <w:r w:rsidRPr="00A06588">
        <w:rPr>
          <w:rStyle w:val="StyleUnderline"/>
          <w:highlight w:val="cyan"/>
        </w:rPr>
        <w:lastRenderedPageBreak/>
        <w:t xml:space="preserve">Nascent </w:t>
      </w:r>
      <w:r w:rsidRPr="00A06588">
        <w:rPr>
          <w:rStyle w:val="Emphasis"/>
          <w:highlight w:val="cyan"/>
        </w:rPr>
        <w:t>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popular movements</w:t>
      </w:r>
      <w:r w:rsidRPr="00362596">
        <w:rPr>
          <w:sz w:val="16"/>
          <w:highlight w:val="cyan"/>
        </w:rPr>
        <w:t xml:space="preserve"> </w:t>
      </w:r>
      <w:r w:rsidRPr="00A06588">
        <w:rPr>
          <w:rStyle w:val="StyleUnderline"/>
          <w:highlight w:val="cyan"/>
        </w:rPr>
        <w:t>converged in Britain</w:t>
      </w:r>
      <w:r w:rsidRPr="00362596">
        <w:rPr>
          <w:sz w:val="16"/>
        </w:rPr>
        <w:t xml:space="preserve"> to produce a vote to leave the </w:t>
      </w:r>
      <w:hyperlink r:id="rId9" w:history="1">
        <w:r w:rsidRPr="00362596">
          <w:rPr>
            <w:rStyle w:val="Hyperlink"/>
            <w:sz w:val="16"/>
          </w:rPr>
          <w:t>European Union</w:t>
        </w:r>
      </w:hyperlink>
      <w:r w:rsidRPr="00362596">
        <w:rPr>
          <w:sz w:val="16"/>
        </w:rPr>
        <w:t xml:space="preserve">. Similar coalitions heavily influence the American political scene today, as they do in </w:t>
      </w:r>
      <w:r w:rsidRPr="00A06588">
        <w:rPr>
          <w:rStyle w:val="StyleUnderline"/>
          <w:highlight w:val="cyan"/>
        </w:rPr>
        <w:t>Poland</w:t>
      </w:r>
      <w:r w:rsidRPr="00362596">
        <w:rPr>
          <w:sz w:val="16"/>
        </w:rPr>
        <w:t xml:space="preserve">, </w:t>
      </w:r>
      <w:r w:rsidRPr="00A06588">
        <w:rPr>
          <w:rStyle w:val="StyleUnderline"/>
          <w:highlight w:val="cyan"/>
        </w:rPr>
        <w:t>Hungary</w:t>
      </w:r>
      <w:r w:rsidRPr="00362596">
        <w:rPr>
          <w:sz w:val="16"/>
        </w:rPr>
        <w:t xml:space="preserve"> </w:t>
      </w:r>
      <w:r w:rsidRPr="00A06588">
        <w:rPr>
          <w:rStyle w:val="StyleUnderline"/>
          <w:highlight w:val="cyan"/>
        </w:rPr>
        <w:t>and</w:t>
      </w:r>
      <w:r w:rsidRPr="00362596">
        <w:rPr>
          <w:sz w:val="16"/>
        </w:rPr>
        <w:t xml:space="preserve"> even </w:t>
      </w:r>
      <w:r w:rsidRPr="00A06588">
        <w:rPr>
          <w:rStyle w:val="StyleUnderline"/>
          <w:highlight w:val="cyan"/>
        </w:rPr>
        <w:t>the Netherlands</w:t>
      </w:r>
      <w:r w:rsidRPr="00362596">
        <w:rPr>
          <w:sz w:val="16"/>
        </w:rPr>
        <w:t>. White House communications that appear to realign foreign policy put in place over the last half-century are beginning to concern America’s allies.</w:t>
      </w:r>
    </w:p>
    <w:p w14:paraId="484E7E7A" w14:textId="77777777" w:rsidR="00B819EB" w:rsidRPr="00362596" w:rsidRDefault="00B819EB" w:rsidP="00B819EB">
      <w:pPr>
        <w:rPr>
          <w:sz w:val="16"/>
        </w:rPr>
      </w:pPr>
      <w:r w:rsidRPr="00362596">
        <w:rPr>
          <w:sz w:val="16"/>
        </w:rPr>
        <w:t>I understand why the “</w:t>
      </w:r>
      <w:hyperlink r:id="rId10" w:history="1">
        <w:r w:rsidRPr="00362596">
          <w:rPr>
            <w:rStyle w:val="Hyperlink"/>
            <w:sz w:val="16"/>
          </w:rPr>
          <w:t>America First</w:t>
        </w:r>
      </w:hyperlink>
      <w:r w:rsidRPr="00362596">
        <w:rPr>
          <w:sz w:val="16"/>
        </w:rPr>
        <w:t xml:space="preserve">” movement propagated by Donald Trump sounds patriotic to many voters, as do other movements that favor isolationism. It is natural to blame others for our failure to adjust to new technologies, to immigration and to competition from countries whose growth rates are higher than our own. But the truth is that </w:t>
      </w:r>
      <w:r w:rsidRPr="00A06588">
        <w:rPr>
          <w:rStyle w:val="StyleUnderline"/>
        </w:rPr>
        <w:t>the</w:t>
      </w:r>
      <w:r w:rsidRPr="00362596">
        <w:rPr>
          <w:sz w:val="16"/>
        </w:rPr>
        <w:t xml:space="preserve"> “America First” </w:t>
      </w:r>
      <w:r w:rsidRPr="00A06588">
        <w:rPr>
          <w:rStyle w:val="StyleUnderline"/>
          <w:highlight w:val="cyan"/>
        </w:rPr>
        <w:t>movement</w:t>
      </w:r>
      <w:r w:rsidRPr="00A06588">
        <w:rPr>
          <w:rStyle w:val="StyleUnderline"/>
        </w:rPr>
        <w:t xml:space="preserve"> runs the risk that it </w:t>
      </w:r>
      <w:r w:rsidRPr="00A06588">
        <w:rPr>
          <w:rStyle w:val="StyleUnderline"/>
          <w:highlight w:val="cyan"/>
        </w:rPr>
        <w:t xml:space="preserve">could trigger a </w:t>
      </w:r>
      <w:r w:rsidRPr="00A06588">
        <w:rPr>
          <w:rStyle w:val="Emphasis"/>
          <w:highlight w:val="cyan"/>
        </w:rPr>
        <w:t>global</w:t>
      </w:r>
      <w:r w:rsidRPr="00A06588">
        <w:rPr>
          <w:rStyle w:val="Emphasis"/>
        </w:rPr>
        <w:t xml:space="preserve"> </w:t>
      </w:r>
      <w:r w:rsidRPr="00A06588">
        <w:rPr>
          <w:rStyle w:val="Emphasis"/>
          <w:highlight w:val="cyan"/>
        </w:rPr>
        <w:t>decline in productivity</w:t>
      </w:r>
      <w:r w:rsidRPr="00362596">
        <w:rPr>
          <w:sz w:val="16"/>
        </w:rPr>
        <w:t xml:space="preserve">. </w:t>
      </w:r>
      <w:r w:rsidRPr="00A06588">
        <w:rPr>
          <w:rStyle w:val="Emphasis"/>
          <w:highlight w:val="cyan"/>
        </w:rPr>
        <w:t>Free trade</w:t>
      </w:r>
      <w:r w:rsidRPr="00A06588">
        <w:rPr>
          <w:rStyle w:val="StyleUnderline"/>
          <w:highlight w:val="cyan"/>
        </w:rPr>
        <w:t xml:space="preserve"> has </w:t>
      </w:r>
      <w:r w:rsidRPr="00A06588">
        <w:rPr>
          <w:rStyle w:val="Emphasis"/>
          <w:highlight w:val="cyan"/>
        </w:rPr>
        <w:t>benefitted</w:t>
      </w:r>
      <w:r w:rsidRPr="00362596">
        <w:rPr>
          <w:sz w:val="16"/>
        </w:rPr>
        <w:t xml:space="preserve"> the U.S, </w:t>
      </w:r>
      <w:r w:rsidRPr="00A06588">
        <w:rPr>
          <w:rStyle w:val="Emphasis"/>
          <w:highlight w:val="cyan"/>
        </w:rPr>
        <w:t>Europe</w:t>
      </w:r>
      <w:r w:rsidRPr="00362596">
        <w:rPr>
          <w:sz w:val="16"/>
        </w:rPr>
        <w:t xml:space="preserve"> </w:t>
      </w:r>
      <w:r w:rsidRPr="00A06588">
        <w:rPr>
          <w:rStyle w:val="StyleUnderline"/>
          <w:highlight w:val="cyan"/>
        </w:rPr>
        <w:t>and</w:t>
      </w:r>
      <w:r w:rsidRPr="00A06588">
        <w:rPr>
          <w:rStyle w:val="StyleUnderline"/>
        </w:rPr>
        <w:t xml:space="preserve"> much of </w:t>
      </w:r>
      <w:r w:rsidRPr="00A06588">
        <w:rPr>
          <w:rStyle w:val="StyleUnderline"/>
          <w:highlight w:val="cyan"/>
        </w:rPr>
        <w:t xml:space="preserve">the </w:t>
      </w:r>
      <w:r w:rsidRPr="00A06588">
        <w:rPr>
          <w:rStyle w:val="Emphasis"/>
          <w:highlight w:val="cyan"/>
        </w:rPr>
        <w:t>rest of the world</w:t>
      </w:r>
      <w:r w:rsidRPr="00362596">
        <w:rPr>
          <w:sz w:val="16"/>
        </w:rPr>
        <w:t xml:space="preserve">. </w:t>
      </w:r>
      <w:r w:rsidRPr="00A06588">
        <w:rPr>
          <w:rStyle w:val="StyleUnderline"/>
        </w:rPr>
        <w:t>Many new businesses</w:t>
      </w:r>
      <w:r w:rsidRPr="00362596">
        <w:rPr>
          <w:sz w:val="16"/>
        </w:rPr>
        <w:t xml:space="preserve">, particularly in information technology, </w:t>
      </w:r>
      <w:r w:rsidRPr="00A06588">
        <w:rPr>
          <w:rStyle w:val="StyleUnderline"/>
        </w:rPr>
        <w:t>can now start with a global footprint on Day One instead of being confined to a local market</w:t>
      </w:r>
      <w:r w:rsidRPr="00362596">
        <w:rPr>
          <w:sz w:val="16"/>
        </w:rPr>
        <w:t>. NATO has preserved the freedom of the Western World from Communism. It has recently become more relevant again in view of the Russia’s efforts to disrupt it.</w:t>
      </w:r>
    </w:p>
    <w:p w14:paraId="0656DA27" w14:textId="77777777" w:rsidR="00B819EB" w:rsidRPr="00362596" w:rsidRDefault="00B819EB" w:rsidP="00B819EB">
      <w:pPr>
        <w:rPr>
          <w:sz w:val="16"/>
        </w:rPr>
      </w:pPr>
      <w:r w:rsidRPr="00362596">
        <w:rPr>
          <w:sz w:val="16"/>
        </w:rPr>
        <w:t>Perhaps most worrisome is the apparent cooling of relations between European NATO allies and the United States, which has compelled German Chancellor </w:t>
      </w:r>
      <w:hyperlink r:id="rId11" w:history="1">
        <w:r w:rsidRPr="00362596">
          <w:rPr>
            <w:rStyle w:val="Hyperlink"/>
            <w:sz w:val="16"/>
          </w:rPr>
          <w:t>Angela Merkel</w:t>
        </w:r>
      </w:hyperlink>
      <w:r w:rsidRPr="00362596">
        <w:rPr>
          <w:sz w:val="16"/>
        </w:rPr>
        <w:t> to say, “The times when we could fully rely on others are to some extent over… We Europeans must really take our fate into our own hands.”</w:t>
      </w:r>
    </w:p>
    <w:p w14:paraId="4CFBB6C0" w14:textId="77777777" w:rsidR="00B819EB" w:rsidRPr="00A06588" w:rsidRDefault="00B819EB" w:rsidP="00B819EB">
      <w:pPr>
        <w:rPr>
          <w:rStyle w:val="Emphasis"/>
        </w:rPr>
      </w:pPr>
      <w:r w:rsidRPr="00362596">
        <w:rPr>
          <w:sz w:val="16"/>
        </w:rPr>
        <w:t xml:space="preserve">Problems arise when we start classifying our own and other countries as “winners” or “losers.” </w:t>
      </w:r>
      <w:r w:rsidRPr="00A06588">
        <w:rPr>
          <w:rStyle w:val="StyleUnderline"/>
        </w:rPr>
        <w:t>Free trade</w:t>
      </w:r>
      <w:r w:rsidRPr="00362596">
        <w:rPr>
          <w:sz w:val="16"/>
        </w:rPr>
        <w:t xml:space="preserve">, </w:t>
      </w:r>
      <w:r w:rsidRPr="00A06588">
        <w:rPr>
          <w:rStyle w:val="StyleUnderline"/>
        </w:rPr>
        <w:t>immigration</w:t>
      </w:r>
      <w:r w:rsidRPr="00362596">
        <w:rPr>
          <w:sz w:val="16"/>
        </w:rPr>
        <w:t xml:space="preserve"> </w:t>
      </w:r>
      <w:r w:rsidRPr="00A06588">
        <w:rPr>
          <w:rStyle w:val="StyleUnderline"/>
        </w:rPr>
        <w:t>and the treatment of refugees will never be perfect</w:t>
      </w:r>
      <w:r w:rsidRPr="00362596">
        <w:rPr>
          <w:sz w:val="16"/>
        </w:rPr>
        <w:t xml:space="preserve"> — </w:t>
      </w:r>
      <w:r w:rsidRPr="00A06588">
        <w:rPr>
          <w:rStyle w:val="StyleUnderline"/>
        </w:rPr>
        <w:t>far from it.</w:t>
      </w:r>
      <w:r w:rsidRPr="00362596">
        <w:rPr>
          <w:sz w:val="16"/>
        </w:rPr>
        <w:t xml:space="preserve"> </w:t>
      </w:r>
      <w:r w:rsidRPr="00A06588">
        <w:rPr>
          <w:rStyle w:val="StyleUnderline"/>
        </w:rPr>
        <w:t xml:space="preserve">But the alternatives of </w:t>
      </w:r>
      <w:r w:rsidRPr="00A06588">
        <w:rPr>
          <w:rStyle w:val="Emphasis"/>
        </w:rPr>
        <w:t>walling off people</w:t>
      </w:r>
      <w:r w:rsidRPr="00362596">
        <w:rPr>
          <w:sz w:val="16"/>
        </w:rPr>
        <w:t xml:space="preserve">, </w:t>
      </w:r>
      <w:r w:rsidRPr="00A06588">
        <w:rPr>
          <w:rStyle w:val="StyleUnderline"/>
        </w:rPr>
        <w:t xml:space="preserve">as well as </w:t>
      </w:r>
      <w:r w:rsidRPr="00A06588">
        <w:rPr>
          <w:rStyle w:val="Emphasis"/>
        </w:rPr>
        <w:t>trade</w:t>
      </w:r>
      <w:r w:rsidRPr="00362596">
        <w:rPr>
          <w:sz w:val="16"/>
        </w:rPr>
        <w:t xml:space="preserve">, </w:t>
      </w:r>
      <w:r w:rsidRPr="00A06588">
        <w:rPr>
          <w:rStyle w:val="StyleUnderline"/>
        </w:rPr>
        <w:t>are</w:t>
      </w:r>
      <w:r w:rsidRPr="00362596">
        <w:rPr>
          <w:sz w:val="16"/>
        </w:rPr>
        <w:t xml:space="preserve"> </w:t>
      </w:r>
      <w:r w:rsidRPr="00A06588">
        <w:rPr>
          <w:rStyle w:val="Emphasis"/>
        </w:rPr>
        <w:t>worse</w:t>
      </w:r>
      <w:r w:rsidRPr="00362596">
        <w:rPr>
          <w:sz w:val="16"/>
        </w:rPr>
        <w:t xml:space="preserve">. </w:t>
      </w:r>
      <w:r w:rsidRPr="00A06588">
        <w:rPr>
          <w:rStyle w:val="StyleUnderline"/>
          <w:highlight w:val="cyan"/>
        </w:rPr>
        <w:t xml:space="preserve">Appealing to </w:t>
      </w:r>
      <w:r w:rsidRPr="00A06588">
        <w:rPr>
          <w:rStyle w:val="Emphasis"/>
          <w:highlight w:val="cyan"/>
        </w:rPr>
        <w:t>ultra-nationalist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xenophobic feelings</w:t>
      </w:r>
      <w:r w:rsidRPr="00362596">
        <w:rPr>
          <w:sz w:val="16"/>
          <w:highlight w:val="cyan"/>
        </w:rPr>
        <w:t xml:space="preserve"> </w:t>
      </w:r>
      <w:r w:rsidRPr="00A06588">
        <w:rPr>
          <w:rStyle w:val="StyleUnderline"/>
          <w:highlight w:val="cyan"/>
        </w:rPr>
        <w:t xml:space="preserve">is </w:t>
      </w:r>
      <w:r w:rsidRPr="00A06588">
        <w:rPr>
          <w:rStyle w:val="Emphasis"/>
          <w:highlight w:val="cyan"/>
        </w:rPr>
        <w:t>playing with fire</w:t>
      </w:r>
      <w:r w:rsidRPr="00362596">
        <w:rPr>
          <w:sz w:val="16"/>
        </w:rPr>
        <w:t xml:space="preserve">. </w:t>
      </w:r>
      <w:r w:rsidRPr="00A06588">
        <w:rPr>
          <w:rStyle w:val="StyleUnderline"/>
          <w:highlight w:val="cyan"/>
        </w:rPr>
        <w:t>With</w:t>
      </w:r>
      <w:r w:rsidRPr="00A06588">
        <w:rPr>
          <w:rStyle w:val="StyleUnderline"/>
        </w:rPr>
        <w:t xml:space="preserve"> easy access to </w:t>
      </w:r>
      <w:r w:rsidRPr="00A06588">
        <w:rPr>
          <w:rStyle w:val="Emphasis"/>
          <w:highlight w:val="cyan"/>
        </w:rPr>
        <w:t>w</w:t>
      </w:r>
      <w:r w:rsidRPr="00A06588">
        <w:rPr>
          <w:rStyle w:val="Emphasis"/>
        </w:rPr>
        <w:t xml:space="preserve">eapons of </w:t>
      </w:r>
      <w:r w:rsidRPr="00A06588">
        <w:rPr>
          <w:rStyle w:val="Emphasis"/>
          <w:highlight w:val="cyan"/>
        </w:rPr>
        <w:t>m</w:t>
      </w:r>
      <w:r w:rsidRPr="00A06588">
        <w:rPr>
          <w:rStyle w:val="Emphasis"/>
        </w:rPr>
        <w:t xml:space="preserve">ass </w:t>
      </w:r>
      <w:r w:rsidRPr="00A06588">
        <w:rPr>
          <w:rStyle w:val="Emphasis"/>
          <w:highlight w:val="cyan"/>
        </w:rPr>
        <w:t>d</w:t>
      </w:r>
      <w:r w:rsidRPr="00A06588">
        <w:rPr>
          <w:rStyle w:val="Emphasis"/>
        </w:rPr>
        <w:t>estruction</w:t>
      </w:r>
      <w:r w:rsidRPr="00A06588">
        <w:rPr>
          <w:rStyle w:val="StyleUnderline"/>
        </w:rPr>
        <w:t xml:space="preserve">, the </w:t>
      </w:r>
      <w:r w:rsidRPr="00A06588">
        <w:rPr>
          <w:rStyle w:val="Emphasis"/>
          <w:highlight w:val="cyan"/>
        </w:rPr>
        <w:t>danger is greater than ever.</w:t>
      </w:r>
    </w:p>
    <w:p w14:paraId="6F9EC082" w14:textId="77777777" w:rsidR="00B819EB" w:rsidRPr="00362596" w:rsidRDefault="00B819EB" w:rsidP="00B819EB">
      <w:pPr>
        <w:rPr>
          <w:sz w:val="16"/>
        </w:rPr>
      </w:pPr>
      <w:r w:rsidRPr="00A06588">
        <w:rPr>
          <w:rStyle w:val="StyleUnderline"/>
        </w:rPr>
        <w:t>Growing up in Germany</w:t>
      </w:r>
      <w:r w:rsidRPr="00362596">
        <w:rPr>
          <w:sz w:val="16"/>
        </w:rPr>
        <w:t xml:space="preserve">, </w:t>
      </w:r>
      <w:r w:rsidRPr="00A06588">
        <w:rPr>
          <w:rStyle w:val="StyleUnderline"/>
        </w:rPr>
        <w:t>I saw the dangers of fascism and nationalism</w:t>
      </w:r>
      <w:r w:rsidRPr="00362596">
        <w:rPr>
          <w:sz w:val="16"/>
        </w:rPr>
        <w:t>. I saw leaders who only made matters worse by appealing to the majority of voters who feared minorities and foreigners.</w:t>
      </w:r>
    </w:p>
    <w:p w14:paraId="384C367C" w14:textId="77777777" w:rsidR="00B819EB" w:rsidRDefault="00B819EB" w:rsidP="00B819EB">
      <w:pPr>
        <w:rPr>
          <w:rStyle w:val="Emphasis"/>
        </w:rPr>
      </w:pPr>
      <w:r w:rsidRPr="00362596">
        <w:rPr>
          <w:sz w:val="16"/>
          <w:szCs w:val="16"/>
        </w:rPr>
        <w:t>Anyone who appreciates history would know better than to make even casual references to</w:t>
      </w:r>
      <w:r w:rsidRPr="00362596">
        <w:rPr>
          <w:sz w:val="16"/>
        </w:rPr>
        <w:t xml:space="preserve"> </w:t>
      </w:r>
      <w:r w:rsidRPr="00A06588">
        <w:rPr>
          <w:rStyle w:val="StyleUnderline"/>
        </w:rPr>
        <w:t xml:space="preserve">the </w:t>
      </w:r>
      <w:r w:rsidRPr="00A06588">
        <w:rPr>
          <w:rStyle w:val="Emphasis"/>
          <w:highlight w:val="cyan"/>
        </w:rPr>
        <w:t>possibility of </w:t>
      </w:r>
      <w:hyperlink r:id="rId12" w:tgtFrame="_blank" w:history="1">
        <w:r w:rsidRPr="00A06588">
          <w:rPr>
            <w:rStyle w:val="Emphasis"/>
            <w:highlight w:val="cyan"/>
          </w:rPr>
          <w:t>nuclear war</w:t>
        </w:r>
      </w:hyperlink>
      <w:r w:rsidRPr="00A06588">
        <w:rPr>
          <w:rStyle w:val="Emphasis"/>
          <w:highlight w:val="cyan"/>
        </w:rPr>
        <w:t>.</w:t>
      </w:r>
    </w:p>
    <w:p w14:paraId="5ED3053E" w14:textId="77777777" w:rsidR="00B819EB" w:rsidRPr="002C1B31" w:rsidRDefault="00B819EB" w:rsidP="00B819EB">
      <w:pPr>
        <w:pStyle w:val="Heading4"/>
        <w:rPr>
          <w:rFonts w:eastAsiaTheme="minorHAnsi" w:cs="Calibri"/>
          <w:b w:val="0"/>
          <w:iCs/>
          <w:sz w:val="22"/>
        </w:rPr>
      </w:pPr>
      <w:r>
        <w:t xml:space="preserve">Nuclear war ends humanity through winter, firestorms, EMP blasts, ozone damage, and meltdowns </w:t>
      </w:r>
    </w:p>
    <w:p w14:paraId="607CFF54" w14:textId="77777777" w:rsidR="00B819EB" w:rsidRPr="000E2DF6" w:rsidRDefault="00B819EB" w:rsidP="00B819EB">
      <w:pPr>
        <w:rPr>
          <w:rStyle w:val="Style13ptBold"/>
        </w:rPr>
      </w:pPr>
      <w:r>
        <w:rPr>
          <w:rStyle w:val="Style13ptBold"/>
        </w:rPr>
        <w:t xml:space="preserve">Starr 14 </w:t>
      </w:r>
      <w:r w:rsidRPr="00252018">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Pr>
          <w:rStyle w:val="Style13ptBold"/>
        </w:rPr>
        <w:tab/>
      </w:r>
    </w:p>
    <w:p w14:paraId="365C1142" w14:textId="77777777" w:rsidR="00B819EB" w:rsidRDefault="00B819EB" w:rsidP="00B819EB">
      <w:pPr>
        <w:rPr>
          <w:rStyle w:val="StyleUnderline"/>
          <w:bCs/>
          <w:iCs/>
          <w:u w:val="none"/>
          <w:bdr w:val="single" w:sz="8" w:space="0" w:color="auto"/>
          <w:shd w:val="pct15" w:color="auto" w:fill="FFFFFF"/>
        </w:rPr>
      </w:pPr>
      <w:r w:rsidRPr="00252018">
        <w:rPr>
          <w:rStyle w:val="StyleUnderline"/>
          <w:rFonts w:eastAsiaTheme="minorHAnsi"/>
        </w:rPr>
        <w:t xml:space="preserve">Nuclear war </w:t>
      </w:r>
      <w:r w:rsidRPr="00E05CBD">
        <w:rPr>
          <w:rStyle w:val="Emphasis"/>
        </w:rPr>
        <w:t>has no winner</w:t>
      </w:r>
      <w:r w:rsidRPr="00E05CBD">
        <w:rPr>
          <w:sz w:val="16"/>
        </w:rPr>
        <w:t xml:space="preserve">. Beginning in 2006, several of </w:t>
      </w:r>
      <w:r w:rsidRPr="00252018">
        <w:rPr>
          <w:rStyle w:val="StyleUnderline"/>
          <w:rFonts w:eastAsiaTheme="minorHAnsi"/>
        </w:rPr>
        <w:t xml:space="preserve">the world’s </w:t>
      </w:r>
      <w:r w:rsidRPr="00470A53">
        <w:rPr>
          <w:rStyle w:val="Emphasis"/>
          <w:highlight w:val="yellow"/>
        </w:rPr>
        <w:t>leading climatologists</w:t>
      </w:r>
      <w:r w:rsidRPr="00E05CBD">
        <w:rPr>
          <w:sz w:val="16"/>
        </w:rPr>
        <w:t xml:space="preserve"> (at Rutgers, UCLA, John Hopkins University, and the University of Colorado-Boulder) </w:t>
      </w:r>
      <w:r w:rsidRPr="00252018">
        <w:rPr>
          <w:rStyle w:val="StyleUnderline"/>
          <w:rFonts w:eastAsiaTheme="minorHAnsi"/>
        </w:rPr>
        <w:t>published</w:t>
      </w:r>
      <w:r w:rsidRPr="00E05CBD">
        <w:rPr>
          <w:sz w:val="16"/>
        </w:rPr>
        <w:t xml:space="preserve"> a series of </w:t>
      </w:r>
      <w:r w:rsidRPr="00252018">
        <w:rPr>
          <w:rStyle w:val="StyleUnderline"/>
          <w:rFonts w:eastAsiaTheme="minorHAnsi"/>
        </w:rPr>
        <w:t xml:space="preserve">studies that </w:t>
      </w:r>
      <w:r w:rsidRPr="00470A53">
        <w:rPr>
          <w:rStyle w:val="StyleUnderline"/>
          <w:rFonts w:eastAsiaTheme="minorHAnsi"/>
          <w:highlight w:val="yellow"/>
        </w:rPr>
        <w:t>evaluated</w:t>
      </w:r>
      <w:r w:rsidRPr="00E05CBD">
        <w:rPr>
          <w:sz w:val="16"/>
        </w:rPr>
        <w:t xml:space="preserve"> the long-term environmental consequences of </w:t>
      </w:r>
      <w:r w:rsidRPr="00252018">
        <w:rPr>
          <w:rStyle w:val="StyleUnderline"/>
          <w:rFonts w:eastAsiaTheme="minorHAnsi"/>
        </w:rPr>
        <w:t xml:space="preserve">a </w:t>
      </w:r>
      <w:r w:rsidRPr="00470A53">
        <w:rPr>
          <w:rStyle w:val="StyleUnderline"/>
          <w:rFonts w:eastAsiaTheme="minorHAnsi"/>
          <w:highlight w:val="yellow"/>
        </w:rPr>
        <w:t>nuclear war</w:t>
      </w:r>
      <w:r w:rsidRPr="00470A53">
        <w:rPr>
          <w:sz w:val="16"/>
          <w:highlight w:val="yellow"/>
        </w:rPr>
        <w:t xml:space="preserve">, </w:t>
      </w:r>
      <w:r w:rsidRPr="00470A53">
        <w:rPr>
          <w:rStyle w:val="StyleUnderline"/>
          <w:rFonts w:eastAsiaTheme="minorHAnsi"/>
          <w:highlight w:val="yellow"/>
        </w:rPr>
        <w:t>including</w:t>
      </w:r>
      <w:r w:rsidRPr="00E05CBD">
        <w:rPr>
          <w:sz w:val="16"/>
        </w:rPr>
        <w:t xml:space="preserve"> baseline scenarios fought with </w:t>
      </w:r>
      <w:r w:rsidRPr="00E05CBD">
        <w:rPr>
          <w:rStyle w:val="Emphasis"/>
        </w:rPr>
        <w:t xml:space="preserve">merely </w:t>
      </w:r>
      <w:r w:rsidRPr="00470A53">
        <w:rPr>
          <w:rStyle w:val="Emphasis"/>
          <w:highlight w:val="yellow"/>
        </w:rPr>
        <w:t>1%</w:t>
      </w:r>
      <w:r w:rsidRPr="00470A53">
        <w:rPr>
          <w:rStyle w:val="StyleUnderline"/>
          <w:rFonts w:eastAsiaTheme="minorHAnsi"/>
          <w:highlight w:val="yellow"/>
        </w:rPr>
        <w:t xml:space="preserve"> of</w:t>
      </w:r>
      <w:r w:rsidRPr="00252018">
        <w:rPr>
          <w:rStyle w:val="StyleUnderline"/>
          <w:rFonts w:eastAsiaTheme="minorHAnsi"/>
        </w:rPr>
        <w:t xml:space="preserve"> the explosive power in the US </w:t>
      </w:r>
      <w:r w:rsidRPr="00E05CBD">
        <w:rPr>
          <w:sz w:val="16"/>
        </w:rPr>
        <w:t>and/</w:t>
      </w:r>
      <w:r w:rsidRPr="00252018">
        <w:rPr>
          <w:rStyle w:val="StyleUnderline"/>
          <w:rFonts w:eastAsiaTheme="minorHAnsi"/>
        </w:rPr>
        <w:t>or</w:t>
      </w:r>
      <w:r w:rsidRPr="00E05CBD">
        <w:rPr>
          <w:sz w:val="16"/>
        </w:rPr>
        <w:t xml:space="preserve"> </w:t>
      </w:r>
      <w:r w:rsidRPr="00252018">
        <w:rPr>
          <w:rStyle w:val="StyleUnderline"/>
          <w:rFonts w:eastAsiaTheme="minorHAnsi"/>
        </w:rPr>
        <w:t>Russian</w:t>
      </w:r>
      <w:r w:rsidRPr="00E05CBD">
        <w:rPr>
          <w:sz w:val="16"/>
        </w:rPr>
        <w:t xml:space="preserve"> launch-ready nuclear </w:t>
      </w:r>
      <w:r w:rsidRPr="00470A53">
        <w:rPr>
          <w:rStyle w:val="StyleUnderline"/>
          <w:rFonts w:eastAsiaTheme="minorHAnsi"/>
          <w:highlight w:val="yellow"/>
        </w:rPr>
        <w:t>arsenals</w:t>
      </w:r>
      <w:r w:rsidRPr="00252018">
        <w:rPr>
          <w:rStyle w:val="StyleUnderline"/>
          <w:rFonts w:eastAsiaTheme="minorHAnsi"/>
        </w:rPr>
        <w:t>. They concluded</w:t>
      </w:r>
      <w:r w:rsidRPr="00E05CBD">
        <w:rPr>
          <w:sz w:val="16"/>
        </w:rPr>
        <w:t xml:space="preserve"> that </w:t>
      </w:r>
      <w:r w:rsidRPr="00252018">
        <w:rPr>
          <w:rStyle w:val="StyleUnderline"/>
          <w:rFonts w:eastAsiaTheme="minorHAnsi"/>
        </w:rPr>
        <w:t xml:space="preserve">the </w:t>
      </w:r>
      <w:r w:rsidRPr="00470A53">
        <w:rPr>
          <w:rStyle w:val="StyleUnderline"/>
          <w:rFonts w:eastAsiaTheme="minorHAnsi"/>
          <w:highlight w:val="yellow"/>
        </w:rPr>
        <w:t>consequences</w:t>
      </w:r>
      <w:r w:rsidRPr="00252018">
        <w:rPr>
          <w:rStyle w:val="StyleUnderline"/>
          <w:rFonts w:eastAsiaTheme="minorHAnsi"/>
        </w:rPr>
        <w:t xml:space="preserve"> of</w:t>
      </w:r>
      <w:r w:rsidRPr="00E05CBD">
        <w:rPr>
          <w:sz w:val="16"/>
        </w:rPr>
        <w:t xml:space="preserve"> </w:t>
      </w:r>
      <w:r w:rsidRPr="00252018">
        <w:rPr>
          <w:rStyle w:val="StyleUnderline"/>
          <w:rFonts w:eastAsiaTheme="minorHAnsi"/>
        </w:rPr>
        <w:t xml:space="preserve">even a “small” nuclear war would </w:t>
      </w:r>
      <w:r w:rsidRPr="00470A53">
        <w:rPr>
          <w:rStyle w:val="StyleUnderline"/>
          <w:rFonts w:eastAsiaTheme="minorHAnsi"/>
          <w:highlight w:val="yellow"/>
        </w:rPr>
        <w:t xml:space="preserve">include </w:t>
      </w:r>
      <w:r w:rsidRPr="00470A53">
        <w:rPr>
          <w:rStyle w:val="Emphasis"/>
          <w:highlight w:val="yellow"/>
        </w:rPr>
        <w:t>catastrophic disruptions</w:t>
      </w:r>
      <w:r w:rsidRPr="00470A53">
        <w:rPr>
          <w:rStyle w:val="StyleUnderline"/>
          <w:rFonts w:eastAsiaTheme="minorHAnsi"/>
          <w:highlight w:val="yellow"/>
        </w:rPr>
        <w:t xml:space="preserve"> of global climate</w:t>
      </w:r>
      <w:r w:rsidRPr="00470A53">
        <w:rPr>
          <w:sz w:val="16"/>
        </w:rPr>
        <w:t xml:space="preserve">[i] </w:t>
      </w:r>
      <w:r w:rsidRPr="00470A53">
        <w:rPr>
          <w:rStyle w:val="StyleUnderline"/>
          <w:rFonts w:eastAsiaTheme="minorHAnsi"/>
          <w:highlight w:val="yellow"/>
        </w:rPr>
        <w:t>and</w:t>
      </w:r>
      <w:r w:rsidRPr="00252018">
        <w:rPr>
          <w:rStyle w:val="StyleUnderline"/>
          <w:rFonts w:eastAsiaTheme="minorHAnsi"/>
        </w:rPr>
        <w:t xml:space="preserve"> </w:t>
      </w:r>
      <w:r w:rsidRPr="00E05CBD">
        <w:rPr>
          <w:rStyle w:val="Emphasis"/>
        </w:rPr>
        <w:t>massive destruction</w:t>
      </w:r>
      <w:r w:rsidRPr="00252018">
        <w:rPr>
          <w:rStyle w:val="StyleUnderline"/>
          <w:rFonts w:eastAsiaTheme="minorHAnsi"/>
        </w:rPr>
        <w:t xml:space="preserve"> of Earth’s protective </w:t>
      </w:r>
      <w:r w:rsidRPr="00470A53">
        <w:rPr>
          <w:rStyle w:val="StyleUnderline"/>
          <w:rFonts w:eastAsiaTheme="minorHAnsi"/>
          <w:highlight w:val="yellow"/>
        </w:rPr>
        <w:t>ozone</w:t>
      </w:r>
      <w:r w:rsidRPr="00252018">
        <w:rPr>
          <w:rStyle w:val="StyleUnderline"/>
          <w:rFonts w:eastAsiaTheme="minorHAnsi"/>
        </w:rPr>
        <w:t xml:space="preserve"> </w:t>
      </w:r>
      <w:r w:rsidRPr="00252018">
        <w:rPr>
          <w:rStyle w:val="StyleUnderline"/>
          <w:rFonts w:eastAsiaTheme="minorHAnsi"/>
        </w:rPr>
        <w:lastRenderedPageBreak/>
        <w:t>layer[</w:t>
      </w:r>
      <w:r w:rsidRPr="00E05CBD">
        <w:rPr>
          <w:sz w:val="16"/>
        </w:rPr>
        <w:t xml:space="preserve">ii]. </w:t>
      </w:r>
      <w:r w:rsidRPr="00252018">
        <w:rPr>
          <w:rStyle w:val="StyleUnderline"/>
          <w:rFonts w:eastAsiaTheme="minorHAnsi"/>
        </w:rPr>
        <w:t xml:space="preserve">These </w:t>
      </w:r>
      <w:r w:rsidRPr="00E05CBD">
        <w:rPr>
          <w:rStyle w:val="Emphasis"/>
        </w:rPr>
        <w:t xml:space="preserve">and more recent studies </w:t>
      </w:r>
      <w:r w:rsidRPr="00252018">
        <w:rPr>
          <w:rStyle w:val="StyleUnderline"/>
          <w:rFonts w:eastAsiaTheme="minorHAnsi"/>
        </w:rPr>
        <w:t>predict</w:t>
      </w:r>
      <w:r w:rsidRPr="00E05CBD">
        <w:rPr>
          <w:sz w:val="16"/>
        </w:rPr>
        <w:t xml:space="preserve"> that global </w:t>
      </w:r>
      <w:r w:rsidRPr="00470A53">
        <w:rPr>
          <w:rStyle w:val="StyleUnderline"/>
          <w:rFonts w:eastAsiaTheme="minorHAnsi"/>
          <w:highlight w:val="yellow"/>
        </w:rPr>
        <w:t xml:space="preserve">agriculture would be </w:t>
      </w:r>
      <w:r w:rsidRPr="00C23440">
        <w:rPr>
          <w:rStyle w:val="StyleUnderline"/>
          <w:rFonts w:eastAsiaTheme="minorHAnsi"/>
        </w:rPr>
        <w:t>so</w:t>
      </w:r>
      <w:r w:rsidRPr="00252018">
        <w:rPr>
          <w:rStyle w:val="StyleUnderline"/>
          <w:rFonts w:eastAsiaTheme="minorHAnsi"/>
        </w:rPr>
        <w:t xml:space="preserve"> negatively </w:t>
      </w:r>
      <w:r w:rsidRPr="00470A53">
        <w:rPr>
          <w:rStyle w:val="StyleUnderline"/>
          <w:rFonts w:eastAsiaTheme="minorHAnsi"/>
          <w:highlight w:val="yellow"/>
        </w:rPr>
        <w:t>affected</w:t>
      </w:r>
      <w:r w:rsidRPr="00E05CBD">
        <w:rPr>
          <w:sz w:val="16"/>
        </w:rPr>
        <w:t xml:space="preserve"> by such a war, </w:t>
      </w:r>
      <w:r w:rsidRPr="00252018">
        <w:rPr>
          <w:rStyle w:val="StyleUnderline"/>
          <w:rFonts w:eastAsiaTheme="minorHAnsi"/>
        </w:rPr>
        <w:t xml:space="preserve">a global famine would result, which would cause </w:t>
      </w:r>
      <w:r w:rsidRPr="00E05CBD">
        <w:rPr>
          <w:sz w:val="16"/>
        </w:rPr>
        <w:t xml:space="preserve">up to </w:t>
      </w:r>
      <w:r w:rsidRPr="00470A53">
        <w:rPr>
          <w:rStyle w:val="Emphasis"/>
          <w:highlight w:val="yellow"/>
        </w:rPr>
        <w:t>2 billion</w:t>
      </w:r>
      <w:r w:rsidRPr="00E05CBD">
        <w:rPr>
          <w:rStyle w:val="Emphasis"/>
        </w:rPr>
        <w:t xml:space="preserve"> people to </w:t>
      </w:r>
      <w:r w:rsidRPr="00C23440">
        <w:rPr>
          <w:rStyle w:val="Emphasis"/>
        </w:rPr>
        <w:t>starve to death</w:t>
      </w:r>
      <w:r w:rsidRPr="00C23440">
        <w:rPr>
          <w:sz w:val="16"/>
        </w:rPr>
        <w:t>. [iii</w:t>
      </w:r>
      <w:r w:rsidRPr="00E05CBD">
        <w:rPr>
          <w:sz w:val="16"/>
        </w:rPr>
        <w:t>]</w:t>
      </w:r>
      <w:r w:rsidRPr="00F10D61">
        <w:rPr>
          <w:sz w:val="12"/>
        </w:rPr>
        <w:t>¶</w:t>
      </w:r>
      <w:r w:rsidRPr="00E05CBD">
        <w:rPr>
          <w:sz w:val="16"/>
        </w:rPr>
        <w:t xml:space="preserve"> </w:t>
      </w:r>
      <w:r w:rsidRPr="00C23440">
        <w:rPr>
          <w:rStyle w:val="StyleUnderline"/>
          <w:rFonts w:eastAsiaTheme="minorHAnsi"/>
        </w:rPr>
        <w:t xml:space="preserve">These </w:t>
      </w:r>
      <w:r w:rsidRPr="00470A53">
        <w:rPr>
          <w:rStyle w:val="Emphasis"/>
          <w:highlight w:val="yellow"/>
        </w:rPr>
        <w:t xml:space="preserve">peer-reviewed </w:t>
      </w:r>
      <w:r w:rsidRPr="00470A53">
        <w:rPr>
          <w:rStyle w:val="StyleUnderline"/>
          <w:rFonts w:eastAsiaTheme="minorHAnsi"/>
          <w:highlight w:val="yellow"/>
        </w:rPr>
        <w:t>studies</w:t>
      </w:r>
      <w:r w:rsidRPr="00E05CBD">
        <w:rPr>
          <w:sz w:val="16"/>
        </w:rPr>
        <w:t xml:space="preserve"> – which were </w:t>
      </w:r>
      <w:r w:rsidRPr="00252018">
        <w:rPr>
          <w:rStyle w:val="StyleUnderline"/>
          <w:rFonts w:eastAsiaTheme="minorHAnsi"/>
        </w:rPr>
        <w:t xml:space="preserve">analyzed by the </w:t>
      </w:r>
      <w:r w:rsidRPr="00E05CBD">
        <w:rPr>
          <w:rStyle w:val="Emphasis"/>
        </w:rPr>
        <w:t>best scientists in the world</w:t>
      </w:r>
      <w:r w:rsidRPr="00E05CBD">
        <w:rPr>
          <w:sz w:val="16"/>
        </w:rPr>
        <w:t xml:space="preserve"> and found to be without error – </w:t>
      </w:r>
      <w:r w:rsidRPr="00252018">
        <w:rPr>
          <w:rStyle w:val="StyleUnderline"/>
          <w:rFonts w:eastAsiaTheme="minorHAnsi"/>
        </w:rPr>
        <w:t xml:space="preserve">also </w:t>
      </w:r>
      <w:r w:rsidRPr="00470A53">
        <w:rPr>
          <w:rStyle w:val="StyleUnderline"/>
          <w:rFonts w:eastAsiaTheme="minorHAnsi"/>
          <w:highlight w:val="yellow"/>
        </w:rPr>
        <w:t>predict</w:t>
      </w:r>
      <w:r w:rsidRPr="00E05CBD">
        <w:rPr>
          <w:sz w:val="16"/>
        </w:rPr>
        <w:t xml:space="preserve"> that </w:t>
      </w:r>
      <w:r w:rsidRPr="00252018">
        <w:rPr>
          <w:rStyle w:val="StyleUnderline"/>
          <w:rFonts w:eastAsiaTheme="minorHAnsi"/>
        </w:rPr>
        <w:t xml:space="preserve">a </w:t>
      </w:r>
      <w:r w:rsidRPr="00470A53">
        <w:rPr>
          <w:rStyle w:val="StyleUnderline"/>
          <w:rFonts w:eastAsiaTheme="minorHAnsi"/>
          <w:highlight w:val="yellow"/>
        </w:rPr>
        <w:t>war</w:t>
      </w:r>
      <w:r w:rsidRPr="00E05CBD">
        <w:rPr>
          <w:sz w:val="16"/>
        </w:rPr>
        <w:t xml:space="preserve"> fought </w:t>
      </w:r>
      <w:r w:rsidRPr="00252018">
        <w:rPr>
          <w:rStyle w:val="StyleUnderline"/>
          <w:rFonts w:eastAsiaTheme="minorHAnsi"/>
        </w:rPr>
        <w:t>with less than half of US or Russian</w:t>
      </w:r>
      <w:r w:rsidRPr="00E05CBD">
        <w:rPr>
          <w:sz w:val="16"/>
        </w:rPr>
        <w:t xml:space="preserve"> strategic nuclear </w:t>
      </w:r>
      <w:r w:rsidRPr="00252018">
        <w:rPr>
          <w:rStyle w:val="StyleUnderline"/>
          <w:rFonts w:eastAsiaTheme="minorHAnsi"/>
        </w:rPr>
        <w:t xml:space="preserve">weapons </w:t>
      </w:r>
      <w:r w:rsidRPr="00470A53">
        <w:rPr>
          <w:rStyle w:val="StyleUnderline"/>
          <w:rFonts w:eastAsiaTheme="minorHAnsi"/>
          <w:highlight w:val="yellow"/>
        </w:rPr>
        <w:t xml:space="preserve">would </w:t>
      </w:r>
      <w:r w:rsidRPr="00470A53">
        <w:rPr>
          <w:rStyle w:val="Emphasis"/>
          <w:highlight w:val="yellow"/>
        </w:rPr>
        <w:t>destroy the human race</w:t>
      </w:r>
      <w:r w:rsidRPr="00470A53">
        <w:rPr>
          <w:sz w:val="16"/>
          <w:highlight w:val="yellow"/>
        </w:rPr>
        <w:t>.</w:t>
      </w:r>
      <w:r w:rsidRPr="00E05CBD">
        <w:rPr>
          <w:sz w:val="16"/>
        </w:rPr>
        <w:t xml:space="preserve">[iv] In other words, </w:t>
      </w:r>
      <w:r w:rsidRPr="00252018">
        <w:rPr>
          <w:rStyle w:val="StyleUnderline"/>
          <w:rFonts w:eastAsiaTheme="minorHAnsi"/>
        </w:rPr>
        <w:t>a US-Russian nuclear war would</w:t>
      </w:r>
      <w:r w:rsidRPr="00E05CBD">
        <w:rPr>
          <w:sz w:val="16"/>
        </w:rPr>
        <w:t xml:space="preserve"> create such extreme long-term damage to the global environment that it would </w:t>
      </w:r>
      <w:r w:rsidRPr="00252018">
        <w:rPr>
          <w:rStyle w:val="StyleUnderline"/>
          <w:rFonts w:eastAsiaTheme="minorHAnsi"/>
        </w:rPr>
        <w:t xml:space="preserve">leave the Earth </w:t>
      </w:r>
      <w:r w:rsidRPr="00E05CBD">
        <w:rPr>
          <w:rStyle w:val="Emphasis"/>
        </w:rPr>
        <w:t>uninhabitable</w:t>
      </w:r>
      <w:r w:rsidRPr="00E05CBD">
        <w:rPr>
          <w:rStyle w:val="StyleUnderline"/>
          <w:rFonts w:eastAsiaTheme="minorHAnsi"/>
        </w:rPr>
        <w:t xml:space="preserve"> </w:t>
      </w:r>
      <w:r w:rsidRPr="00252018">
        <w:rPr>
          <w:rStyle w:val="StyleUnderline"/>
          <w:rFonts w:eastAsiaTheme="minorHAnsi"/>
        </w:rPr>
        <w:t>for humans and most animal forms of life</w:t>
      </w:r>
      <w:r w:rsidRPr="00E05CBD">
        <w:rPr>
          <w:sz w:val="16"/>
        </w:rPr>
        <w:t>.</w:t>
      </w:r>
      <w:r w:rsidRPr="00F10D61">
        <w:rPr>
          <w:sz w:val="12"/>
        </w:rPr>
        <w:t>¶</w:t>
      </w:r>
      <w:r w:rsidRPr="00E05CBD">
        <w:rPr>
          <w:sz w:val="16"/>
        </w:rPr>
        <w:t xml:space="preserve"> A recent article in the Bulletin of the Atomic Scientists, “Self-assured destruction: The climate impacts of nuclear war”,[v] begins by stating:</w:t>
      </w:r>
      <w:r w:rsidRPr="00F10D61">
        <w:rPr>
          <w:sz w:val="12"/>
        </w:rPr>
        <w:t>¶</w:t>
      </w:r>
      <w:r w:rsidRPr="00E05CBD">
        <w:rPr>
          <w:sz w:val="16"/>
        </w:rPr>
        <w:t xml:space="preserve"> “A </w:t>
      </w:r>
      <w:r w:rsidRPr="00252018">
        <w:rPr>
          <w:rStyle w:val="StyleUnderline"/>
          <w:rFonts w:eastAsiaTheme="minorHAnsi"/>
        </w:rPr>
        <w:t xml:space="preserve">nuclear </w:t>
      </w:r>
      <w:r w:rsidRPr="00470A53">
        <w:rPr>
          <w:rStyle w:val="StyleUnderline"/>
          <w:rFonts w:eastAsiaTheme="minorHAnsi"/>
          <w:highlight w:val="yellow"/>
        </w:rPr>
        <w:t>war</w:t>
      </w:r>
      <w:r w:rsidRPr="00252018">
        <w:rPr>
          <w:rStyle w:val="StyleUnderline"/>
          <w:rFonts w:eastAsiaTheme="minorHAnsi"/>
        </w:rPr>
        <w:t xml:space="preserve"> between Russia and the United States, </w:t>
      </w:r>
      <w:r w:rsidRPr="00C23440">
        <w:rPr>
          <w:rStyle w:val="Emphasis"/>
          <w:highlight w:val="yellow"/>
        </w:rPr>
        <w:t>even after</w:t>
      </w:r>
      <w:r w:rsidRPr="00C23440">
        <w:rPr>
          <w:rStyle w:val="Emphasis"/>
        </w:rPr>
        <w:t xml:space="preserve"> the </w:t>
      </w:r>
      <w:r w:rsidRPr="00C23440">
        <w:rPr>
          <w:rStyle w:val="Emphasis"/>
          <w:highlight w:val="yellow"/>
        </w:rPr>
        <w:t>arsenal reductions</w:t>
      </w:r>
      <w:r w:rsidRPr="00E05CBD">
        <w:rPr>
          <w:sz w:val="16"/>
        </w:rPr>
        <w:t xml:space="preserve"> planned under New START, </w:t>
      </w:r>
      <w:r w:rsidRPr="00470A53">
        <w:rPr>
          <w:rStyle w:val="StyleUnderline"/>
          <w:rFonts w:eastAsiaTheme="minorHAnsi"/>
          <w:highlight w:val="yellow"/>
        </w:rPr>
        <w:t>could produce</w:t>
      </w:r>
      <w:r w:rsidRPr="00252018">
        <w:rPr>
          <w:rStyle w:val="StyleUnderline"/>
          <w:rFonts w:eastAsiaTheme="minorHAnsi"/>
        </w:rPr>
        <w:t xml:space="preserve"> a </w:t>
      </w:r>
      <w:r w:rsidRPr="00C23440">
        <w:rPr>
          <w:rStyle w:val="StyleUnderline"/>
          <w:rFonts w:eastAsiaTheme="minorHAnsi"/>
        </w:rPr>
        <w:t xml:space="preserve">nuclear </w:t>
      </w:r>
      <w:r w:rsidRPr="00470A53">
        <w:rPr>
          <w:rStyle w:val="StyleUnderline"/>
          <w:rFonts w:eastAsiaTheme="minorHAnsi"/>
          <w:highlight w:val="yellow"/>
        </w:rPr>
        <w:t>winter</w:t>
      </w:r>
      <w:r w:rsidRPr="00E05CBD">
        <w:rPr>
          <w:sz w:val="16"/>
        </w:rPr>
        <w:t xml:space="preserve">. Hence, </w:t>
      </w:r>
      <w:r w:rsidRPr="00252018">
        <w:rPr>
          <w:rStyle w:val="StyleUnderline"/>
          <w:rFonts w:eastAsiaTheme="minorHAnsi"/>
        </w:rPr>
        <w:t xml:space="preserve">an attack by either side could be </w:t>
      </w:r>
      <w:r w:rsidRPr="00E05CBD">
        <w:rPr>
          <w:rStyle w:val="Emphasis"/>
        </w:rPr>
        <w:t>suicidal</w:t>
      </w:r>
      <w:r w:rsidRPr="00252018">
        <w:rPr>
          <w:rStyle w:val="StyleUnderline"/>
          <w:rFonts w:eastAsiaTheme="minorHAnsi"/>
        </w:rPr>
        <w:t xml:space="preserve">, </w:t>
      </w:r>
      <w:r w:rsidRPr="00470A53">
        <w:rPr>
          <w:rStyle w:val="StyleUnderline"/>
          <w:rFonts w:eastAsiaTheme="minorHAnsi"/>
          <w:highlight w:val="yellow"/>
        </w:rPr>
        <w:t xml:space="preserve">resulting in </w:t>
      </w:r>
      <w:r w:rsidRPr="00C23440">
        <w:rPr>
          <w:rStyle w:val="StyleUnderline"/>
          <w:rFonts w:eastAsiaTheme="minorHAnsi"/>
        </w:rPr>
        <w:t>self</w:t>
      </w:r>
      <w:r w:rsidRPr="00252018">
        <w:rPr>
          <w:rStyle w:val="StyleUnderline"/>
          <w:rFonts w:eastAsiaTheme="minorHAnsi"/>
        </w:rPr>
        <w:t xml:space="preserve">-assured </w:t>
      </w:r>
      <w:r w:rsidRPr="00C23440">
        <w:rPr>
          <w:rStyle w:val="Emphasis"/>
          <w:highlight w:val="yellow"/>
        </w:rPr>
        <w:t>destruction</w:t>
      </w:r>
      <w:r w:rsidRPr="00252018">
        <w:rPr>
          <w:rStyle w:val="StyleUnderline"/>
          <w:rFonts w:eastAsiaTheme="minorHAnsi"/>
        </w:rPr>
        <w:t>.”</w:t>
      </w:r>
      <w:r w:rsidRPr="00F10D61">
        <w:rPr>
          <w:rStyle w:val="StyleUnderline"/>
          <w:rFonts w:eastAsiaTheme="minorHAnsi"/>
          <w:sz w:val="12"/>
        </w:rPr>
        <w:t>¶</w:t>
      </w:r>
      <w:r w:rsidRPr="00E05CBD">
        <w:rPr>
          <w:sz w:val="16"/>
        </w:rPr>
        <w:t xml:space="preserve"> In 2009, I wrote an article[vi] for the International Commission on Nuclear Non-proliferation and Disarmament that summarizes the findings of these studies. It explains that </w:t>
      </w:r>
      <w:r w:rsidRPr="00C23440">
        <w:rPr>
          <w:rStyle w:val="StyleUnderline"/>
          <w:rFonts w:eastAsiaTheme="minorHAnsi"/>
        </w:rPr>
        <w:t xml:space="preserve">nuclear </w:t>
      </w:r>
      <w:r w:rsidRPr="00470A53">
        <w:rPr>
          <w:rStyle w:val="StyleUnderline"/>
          <w:rFonts w:eastAsiaTheme="minorHAnsi"/>
          <w:highlight w:val="yellow"/>
        </w:rPr>
        <w:t>firestorms</w:t>
      </w:r>
      <w:r w:rsidRPr="00252018">
        <w:rPr>
          <w:rStyle w:val="StyleUnderline"/>
          <w:rFonts w:eastAsiaTheme="minorHAnsi"/>
        </w:rPr>
        <w:t xml:space="preserve"> would </w:t>
      </w:r>
      <w:r w:rsidRPr="00470A53">
        <w:rPr>
          <w:rStyle w:val="StyleUnderline"/>
          <w:rFonts w:eastAsiaTheme="minorHAnsi"/>
          <w:highlight w:val="yellow"/>
        </w:rPr>
        <w:t>produce millions</w:t>
      </w:r>
      <w:r w:rsidRPr="00252018">
        <w:rPr>
          <w:rStyle w:val="StyleUnderline"/>
          <w:rFonts w:eastAsiaTheme="minorHAnsi"/>
        </w:rPr>
        <w:t xml:space="preserve"> of </w:t>
      </w:r>
      <w:r w:rsidRPr="00470A53">
        <w:rPr>
          <w:rStyle w:val="StyleUnderline"/>
          <w:rFonts w:eastAsiaTheme="minorHAnsi"/>
          <w:highlight w:val="yellow"/>
        </w:rPr>
        <w:t>tons of smoke,</w:t>
      </w:r>
      <w:r w:rsidRPr="00470A53">
        <w:rPr>
          <w:sz w:val="16"/>
          <w:highlight w:val="yellow"/>
        </w:rPr>
        <w:t xml:space="preserve"> </w:t>
      </w:r>
      <w:r w:rsidRPr="00470A53">
        <w:rPr>
          <w:rStyle w:val="StyleUnderline"/>
          <w:rFonts w:eastAsiaTheme="minorHAnsi"/>
          <w:highlight w:val="yellow"/>
        </w:rPr>
        <w:t>which would</w:t>
      </w:r>
      <w:r w:rsidRPr="00E05CBD">
        <w:rPr>
          <w:sz w:val="16"/>
        </w:rPr>
        <w:t xml:space="preserve"> rise above cloud level and </w:t>
      </w:r>
      <w:r w:rsidRPr="00252018">
        <w:rPr>
          <w:rStyle w:val="StyleUnderline"/>
          <w:rFonts w:eastAsiaTheme="minorHAnsi"/>
        </w:rPr>
        <w:t xml:space="preserve">form a global stratospheric smoke layer that would </w:t>
      </w:r>
      <w:r w:rsidRPr="00470A53">
        <w:rPr>
          <w:rStyle w:val="Emphasis"/>
          <w:highlight w:val="yellow"/>
        </w:rPr>
        <w:t>rapidly encircle the Earth</w:t>
      </w:r>
      <w:r w:rsidRPr="00252018">
        <w:rPr>
          <w:rStyle w:val="StyleUnderline"/>
          <w:rFonts w:eastAsiaTheme="minorHAnsi"/>
        </w:rPr>
        <w:t>. The smoke</w:t>
      </w:r>
      <w:r w:rsidRPr="00E05CBD">
        <w:rPr>
          <w:sz w:val="16"/>
        </w:rPr>
        <w:t xml:space="preserve"> layer </w:t>
      </w:r>
      <w:r w:rsidRPr="00252018">
        <w:rPr>
          <w:rStyle w:val="StyleUnderline"/>
          <w:rFonts w:eastAsiaTheme="minorHAnsi"/>
        </w:rPr>
        <w:t xml:space="preserve">would remain </w:t>
      </w:r>
      <w:r w:rsidRPr="00470A53">
        <w:rPr>
          <w:rStyle w:val="StyleUnderline"/>
          <w:rFonts w:eastAsiaTheme="minorHAnsi"/>
          <w:highlight w:val="yellow"/>
        </w:rPr>
        <w:t>for</w:t>
      </w:r>
      <w:r w:rsidRPr="00E05CBD">
        <w:rPr>
          <w:sz w:val="16"/>
        </w:rPr>
        <w:t xml:space="preserve"> at least </w:t>
      </w:r>
      <w:r w:rsidRPr="00470A53">
        <w:rPr>
          <w:rStyle w:val="StyleUnderline"/>
          <w:rFonts w:eastAsiaTheme="minorHAnsi"/>
          <w:highlight w:val="yellow"/>
        </w:rPr>
        <w:t xml:space="preserve">a </w:t>
      </w:r>
      <w:r w:rsidRPr="00470A53">
        <w:rPr>
          <w:rStyle w:val="Emphasis"/>
          <w:highlight w:val="yellow"/>
        </w:rPr>
        <w:t>decade</w:t>
      </w:r>
      <w:r w:rsidRPr="00252018">
        <w:rPr>
          <w:rStyle w:val="StyleUnderline"/>
          <w:rFonts w:eastAsiaTheme="minorHAnsi"/>
        </w:rPr>
        <w:t xml:space="preserve">, </w:t>
      </w:r>
      <w:r w:rsidRPr="00C23440">
        <w:rPr>
          <w:rStyle w:val="StyleUnderline"/>
          <w:rFonts w:eastAsiaTheme="minorHAnsi"/>
        </w:rPr>
        <w:t>and it would</w:t>
      </w:r>
      <w:r w:rsidRPr="00C23440">
        <w:rPr>
          <w:sz w:val="16"/>
        </w:rPr>
        <w:t xml:space="preserve"> act to </w:t>
      </w:r>
      <w:r w:rsidRPr="00C23440">
        <w:rPr>
          <w:rStyle w:val="StyleUnderline"/>
          <w:rFonts w:eastAsiaTheme="minorHAnsi"/>
        </w:rPr>
        <w:t>destroy the protective</w:t>
      </w:r>
      <w:r w:rsidRPr="00470A53">
        <w:rPr>
          <w:rStyle w:val="StyleUnderline"/>
          <w:rFonts w:eastAsiaTheme="minorHAnsi"/>
        </w:rPr>
        <w:t xml:space="preserve"> ozone layer</w:t>
      </w:r>
      <w:r w:rsidRPr="00470A53">
        <w:rPr>
          <w:sz w:val="16"/>
        </w:rPr>
        <w:t xml:space="preserve"> (vastly </w:t>
      </w:r>
      <w:r w:rsidRPr="00470A53">
        <w:rPr>
          <w:rStyle w:val="StyleUnderline"/>
          <w:rFonts w:eastAsiaTheme="minorHAnsi"/>
        </w:rPr>
        <w:t>increasing the UV-B reaching Earth</w:t>
      </w:r>
      <w:r w:rsidRPr="00470A53">
        <w:rPr>
          <w:sz w:val="16"/>
        </w:rPr>
        <w:t xml:space="preserve">[vii]) </w:t>
      </w:r>
      <w:r w:rsidRPr="00470A53">
        <w:rPr>
          <w:rStyle w:val="StyleUnderline"/>
          <w:rFonts w:eastAsiaTheme="minorHAnsi"/>
        </w:rPr>
        <w:t xml:space="preserve">as </w:t>
      </w:r>
      <w:r w:rsidRPr="00C23440">
        <w:rPr>
          <w:rStyle w:val="StyleUnderline"/>
          <w:rFonts w:eastAsiaTheme="minorHAnsi"/>
        </w:rPr>
        <w:t>well as block warming sunlight,</w:t>
      </w:r>
      <w:r w:rsidRPr="00252018">
        <w:rPr>
          <w:rStyle w:val="StyleUnderline"/>
          <w:rFonts w:eastAsiaTheme="minorHAnsi"/>
        </w:rPr>
        <w:t xml:space="preserve"> thus </w:t>
      </w:r>
      <w:r w:rsidRPr="00470A53">
        <w:rPr>
          <w:rStyle w:val="StyleUnderline"/>
          <w:rFonts w:eastAsiaTheme="minorHAnsi"/>
          <w:highlight w:val="yellow"/>
        </w:rPr>
        <w:t>creating Ice Age</w:t>
      </w:r>
      <w:r w:rsidRPr="00E05CBD">
        <w:rPr>
          <w:sz w:val="16"/>
        </w:rPr>
        <w:t xml:space="preserve"> weather </w:t>
      </w:r>
      <w:r w:rsidRPr="00C23440">
        <w:rPr>
          <w:rStyle w:val="StyleUnderline"/>
          <w:rFonts w:eastAsiaTheme="minorHAnsi"/>
          <w:highlight w:val="yellow"/>
        </w:rPr>
        <w:t>conditions</w:t>
      </w:r>
      <w:r w:rsidRPr="00252018">
        <w:rPr>
          <w:rStyle w:val="StyleUnderline"/>
          <w:rFonts w:eastAsiaTheme="minorHAnsi"/>
        </w:rPr>
        <w:t xml:space="preserve"> that would last </w:t>
      </w:r>
      <w:r w:rsidRPr="00E05CBD">
        <w:rPr>
          <w:rStyle w:val="Emphasis"/>
        </w:rPr>
        <w:t>10 years</w:t>
      </w:r>
      <w:r w:rsidRPr="00E05CBD">
        <w:rPr>
          <w:sz w:val="16"/>
        </w:rPr>
        <w:t xml:space="preserve"> or longer.</w:t>
      </w:r>
      <w:r w:rsidRPr="00F10D61">
        <w:rPr>
          <w:sz w:val="12"/>
        </w:rPr>
        <w:t>¶</w:t>
      </w:r>
      <w:r w:rsidRPr="00E05CBD">
        <w:rPr>
          <w:sz w:val="16"/>
        </w:rPr>
        <w:t xml:space="preserve"> </w:t>
      </w:r>
      <w:r w:rsidRPr="00252018">
        <w:rPr>
          <w:rStyle w:val="StyleUnderline"/>
          <w:rFonts w:eastAsiaTheme="minorHAnsi"/>
        </w:rPr>
        <w:t>Following</w:t>
      </w:r>
      <w:r w:rsidRPr="00E05CBD">
        <w:rPr>
          <w:sz w:val="16"/>
        </w:rPr>
        <w:t xml:space="preserve"> a US-Russian nuclear </w:t>
      </w:r>
      <w:r w:rsidRPr="00252018">
        <w:rPr>
          <w:rStyle w:val="StyleUnderline"/>
          <w:rFonts w:eastAsiaTheme="minorHAnsi"/>
        </w:rPr>
        <w:t>war, temperatures in the</w:t>
      </w:r>
      <w:r w:rsidRPr="00E05CBD">
        <w:rPr>
          <w:sz w:val="16"/>
        </w:rPr>
        <w:t xml:space="preserve"> central </w:t>
      </w:r>
      <w:r w:rsidRPr="00252018">
        <w:rPr>
          <w:rStyle w:val="StyleUnderline"/>
          <w:rFonts w:eastAsiaTheme="minorHAnsi"/>
        </w:rPr>
        <w:t>US and Eurasia would fall below freezing every day for</w:t>
      </w:r>
      <w:r w:rsidRPr="00E05CBD">
        <w:rPr>
          <w:sz w:val="16"/>
        </w:rPr>
        <w:t xml:space="preserve"> one to </w:t>
      </w:r>
      <w:r w:rsidRPr="00252018">
        <w:rPr>
          <w:rStyle w:val="StyleUnderline"/>
          <w:rFonts w:eastAsiaTheme="minorHAnsi"/>
        </w:rPr>
        <w:t xml:space="preserve">three years; the intense </w:t>
      </w:r>
      <w:r w:rsidRPr="00470A53">
        <w:rPr>
          <w:rStyle w:val="StyleUnderline"/>
          <w:rFonts w:eastAsiaTheme="minorHAnsi"/>
          <w:highlight w:val="yellow"/>
        </w:rPr>
        <w:t>cold would</w:t>
      </w:r>
      <w:r w:rsidRPr="00252018">
        <w:rPr>
          <w:rStyle w:val="StyleUnderline"/>
          <w:rFonts w:eastAsiaTheme="minorHAnsi"/>
        </w:rPr>
        <w:t xml:space="preserve"> </w:t>
      </w:r>
      <w:r w:rsidRPr="00E05CBD">
        <w:rPr>
          <w:rStyle w:val="Emphasis"/>
        </w:rPr>
        <w:t xml:space="preserve">completely </w:t>
      </w:r>
      <w:r w:rsidRPr="00470A53">
        <w:rPr>
          <w:rStyle w:val="Emphasis"/>
          <w:highlight w:val="yellow"/>
        </w:rPr>
        <w:t>eliminate growing seasons for a decade</w:t>
      </w:r>
      <w:r w:rsidRPr="00E05CBD">
        <w:rPr>
          <w:sz w:val="16"/>
        </w:rPr>
        <w:t xml:space="preserve"> or longer. </w:t>
      </w:r>
      <w:r w:rsidRPr="00252018">
        <w:rPr>
          <w:rStyle w:val="StyleUnderline"/>
          <w:rFonts w:eastAsiaTheme="minorHAnsi"/>
        </w:rPr>
        <w:t xml:space="preserve">No crops could be grown, leading to a famine that would </w:t>
      </w:r>
      <w:r w:rsidRPr="00E05CBD">
        <w:rPr>
          <w:rStyle w:val="Emphasis"/>
        </w:rPr>
        <w:t>kill most humans and large animal populations</w:t>
      </w:r>
      <w:r w:rsidRPr="00252018">
        <w:rPr>
          <w:rStyle w:val="StyleUnderline"/>
          <w:rFonts w:eastAsiaTheme="minorHAnsi"/>
        </w:rPr>
        <w:t>.</w:t>
      </w:r>
      <w:r w:rsidRPr="00F10D61">
        <w:rPr>
          <w:rStyle w:val="StyleUnderline"/>
          <w:rFonts w:eastAsiaTheme="minorHAnsi"/>
          <w:sz w:val="12"/>
        </w:rPr>
        <w:t>¶</w:t>
      </w:r>
      <w:r w:rsidRPr="00E05CBD">
        <w:rPr>
          <w:sz w:val="16"/>
        </w:rPr>
        <w:t xml:space="preserve"> </w:t>
      </w:r>
      <w:r w:rsidRPr="00470A53">
        <w:rPr>
          <w:rStyle w:val="StyleUnderline"/>
          <w:rFonts w:eastAsiaTheme="minorHAnsi"/>
          <w:highlight w:val="yellow"/>
        </w:rPr>
        <w:t>Electromagnetic pulse</w:t>
      </w:r>
      <w:r w:rsidRPr="00E05CBD">
        <w:rPr>
          <w:sz w:val="16"/>
        </w:rPr>
        <w:t xml:space="preserve"> from high-altitude nuclear detonations </w:t>
      </w:r>
      <w:r w:rsidRPr="00252018">
        <w:rPr>
          <w:rStyle w:val="StyleUnderline"/>
          <w:rFonts w:eastAsiaTheme="minorHAnsi"/>
        </w:rPr>
        <w:t xml:space="preserve">would </w:t>
      </w:r>
      <w:r w:rsidRPr="00470A53">
        <w:rPr>
          <w:rStyle w:val="StyleUnderline"/>
          <w:rFonts w:eastAsiaTheme="minorHAnsi"/>
          <w:highlight w:val="yellow"/>
        </w:rPr>
        <w:t>destroy</w:t>
      </w:r>
      <w:r w:rsidRPr="00E05CBD">
        <w:rPr>
          <w:sz w:val="16"/>
        </w:rPr>
        <w:t xml:space="preserve"> the integrated circuits in </w:t>
      </w:r>
      <w:r w:rsidRPr="00252018">
        <w:rPr>
          <w:rStyle w:val="StyleUnderline"/>
          <w:rFonts w:eastAsiaTheme="minorHAnsi"/>
        </w:rPr>
        <w:t>all</w:t>
      </w:r>
      <w:r w:rsidRPr="00E05CBD">
        <w:rPr>
          <w:sz w:val="16"/>
        </w:rPr>
        <w:t xml:space="preserve"> modern </w:t>
      </w:r>
      <w:r w:rsidRPr="00C23440">
        <w:rPr>
          <w:rStyle w:val="StyleUnderline"/>
          <w:rFonts w:eastAsiaTheme="minorHAnsi"/>
          <w:highlight w:val="yellow"/>
        </w:rPr>
        <w:t>electronic</w:t>
      </w:r>
      <w:r w:rsidRPr="00252018">
        <w:rPr>
          <w:rStyle w:val="StyleUnderline"/>
          <w:rFonts w:eastAsiaTheme="minorHAnsi"/>
        </w:rPr>
        <w:t xml:space="preserve"> </w:t>
      </w:r>
      <w:r w:rsidRPr="00470A53">
        <w:rPr>
          <w:rStyle w:val="StyleUnderline"/>
          <w:rFonts w:eastAsiaTheme="minorHAnsi"/>
          <w:highlight w:val="yellow"/>
        </w:rPr>
        <w:t>devices</w:t>
      </w:r>
      <w:r w:rsidRPr="00E05CBD">
        <w:rPr>
          <w:sz w:val="16"/>
        </w:rPr>
        <w:t xml:space="preserve">[viii], including those in commercial nuclear power plants. </w:t>
      </w:r>
      <w:r w:rsidRPr="00470A53">
        <w:rPr>
          <w:rStyle w:val="StyleUnderline"/>
          <w:rFonts w:eastAsiaTheme="minorHAnsi"/>
          <w:highlight w:val="yellow"/>
        </w:rPr>
        <w:t>Every</w:t>
      </w:r>
      <w:r w:rsidRPr="00252018">
        <w:rPr>
          <w:rStyle w:val="StyleUnderline"/>
          <w:rFonts w:eastAsiaTheme="minorHAnsi"/>
        </w:rPr>
        <w:t xml:space="preserve"> nuclear </w:t>
      </w:r>
      <w:r w:rsidRPr="00470A53">
        <w:rPr>
          <w:rStyle w:val="StyleUnderline"/>
          <w:rFonts w:eastAsiaTheme="minorHAnsi"/>
          <w:highlight w:val="yellow"/>
        </w:rPr>
        <w:t>reactor would</w:t>
      </w:r>
      <w:r w:rsidRPr="00E05CBD">
        <w:rPr>
          <w:sz w:val="16"/>
        </w:rPr>
        <w:t xml:space="preserve"> almost </w:t>
      </w:r>
      <w:r w:rsidRPr="00470A53">
        <w:rPr>
          <w:rStyle w:val="Emphasis"/>
          <w:highlight w:val="yellow"/>
        </w:rPr>
        <w:t>instantly</w:t>
      </w:r>
      <w:r w:rsidRPr="00470A53">
        <w:rPr>
          <w:rStyle w:val="StyleUnderline"/>
          <w:rFonts w:eastAsiaTheme="minorHAnsi"/>
          <w:highlight w:val="yellow"/>
        </w:rPr>
        <w:t xml:space="preserve"> meltdown</w:t>
      </w:r>
      <w:r w:rsidRPr="00E05CBD">
        <w:rPr>
          <w:sz w:val="16"/>
        </w:rPr>
        <w:t xml:space="preserve">; every nuclear spent fuel pool (which contain many times more radioactivity than found in the reactors) would boil-off, </w:t>
      </w:r>
      <w:r w:rsidRPr="00252018">
        <w:rPr>
          <w:rStyle w:val="StyleUnderline"/>
          <w:rFonts w:eastAsiaTheme="minorHAnsi"/>
        </w:rPr>
        <w:t xml:space="preserve">releasing vast </w:t>
      </w:r>
      <w:r w:rsidRPr="00E05CBD">
        <w:rPr>
          <w:sz w:val="16"/>
        </w:rPr>
        <w:t xml:space="preserve">amounts of </w:t>
      </w:r>
      <w:r w:rsidRPr="00470A53">
        <w:rPr>
          <w:rStyle w:val="Emphasis"/>
          <w:highlight w:val="yellow"/>
        </w:rPr>
        <w:t>long-lived</w:t>
      </w:r>
      <w:r w:rsidRPr="00470A53">
        <w:rPr>
          <w:rStyle w:val="StyleUnderline"/>
          <w:rFonts w:eastAsiaTheme="minorHAnsi"/>
          <w:highlight w:val="yellow"/>
        </w:rPr>
        <w:t xml:space="preserve"> </w:t>
      </w:r>
      <w:r w:rsidRPr="00470A53">
        <w:rPr>
          <w:rStyle w:val="StyleUnderline"/>
          <w:rFonts w:eastAsiaTheme="minorHAnsi"/>
        </w:rPr>
        <w:t>radioactivity</w:t>
      </w:r>
      <w:r w:rsidRPr="00E05CBD">
        <w:rPr>
          <w:sz w:val="16"/>
        </w:rPr>
        <w:t xml:space="preserve">. The </w:t>
      </w:r>
      <w:r w:rsidRPr="00470A53">
        <w:rPr>
          <w:rStyle w:val="StyleUnderline"/>
          <w:rFonts w:eastAsiaTheme="minorHAnsi"/>
          <w:highlight w:val="yellow"/>
        </w:rPr>
        <w:t>fallout would make</w:t>
      </w:r>
      <w:r w:rsidRPr="00E05CBD">
        <w:rPr>
          <w:sz w:val="16"/>
        </w:rPr>
        <w:t xml:space="preserve"> most of the </w:t>
      </w:r>
      <w:r w:rsidRPr="00470A53">
        <w:rPr>
          <w:rStyle w:val="StyleUnderline"/>
          <w:rFonts w:eastAsiaTheme="minorHAnsi"/>
          <w:highlight w:val="yellow"/>
        </w:rPr>
        <w:t xml:space="preserve">US and Europe </w:t>
      </w:r>
      <w:r w:rsidRPr="00470A53">
        <w:rPr>
          <w:rStyle w:val="Emphasis"/>
          <w:highlight w:val="yellow"/>
        </w:rPr>
        <w:t>uninhabitable</w:t>
      </w:r>
      <w:r w:rsidRPr="00252018">
        <w:rPr>
          <w:rStyle w:val="StyleUnderline"/>
          <w:rFonts w:eastAsiaTheme="minorHAnsi"/>
        </w:rPr>
        <w:t>.</w:t>
      </w:r>
      <w:r w:rsidRPr="00E05CBD">
        <w:rPr>
          <w:sz w:val="16"/>
        </w:rPr>
        <w:t xml:space="preserve"> </w:t>
      </w:r>
      <w:r w:rsidRPr="00C23440">
        <w:rPr>
          <w:sz w:val="16"/>
        </w:rPr>
        <w:t xml:space="preserve">Of course, the </w:t>
      </w:r>
      <w:r w:rsidRPr="00C23440">
        <w:rPr>
          <w:rStyle w:val="StyleUnderline"/>
          <w:rFonts w:eastAsiaTheme="minorHAnsi"/>
        </w:rPr>
        <w:t xml:space="preserve">survivors of the nuclear war would be </w:t>
      </w:r>
      <w:r w:rsidRPr="00C23440">
        <w:rPr>
          <w:rStyle w:val="Emphasis"/>
        </w:rPr>
        <w:t>starving to death anyway</w:t>
      </w:r>
      <w:r w:rsidRPr="00E05CBD">
        <w:rPr>
          <w:rStyle w:val="Emphasis"/>
        </w:rPr>
        <w:t>.</w:t>
      </w:r>
      <w:r>
        <w:t xml:space="preserve"> </w:t>
      </w:r>
      <w:r w:rsidRPr="00252018">
        <w:rPr>
          <w:rStyle w:val="StyleUnderline"/>
          <w:rFonts w:eastAsiaTheme="minorHAnsi"/>
        </w:rPr>
        <w:t>Once nuclear weapons were introduced into a</w:t>
      </w:r>
      <w:r w:rsidRPr="00E05CBD">
        <w:rPr>
          <w:sz w:val="16"/>
        </w:rPr>
        <w:t xml:space="preserve"> US-Russian </w:t>
      </w:r>
      <w:r w:rsidRPr="00C23440">
        <w:rPr>
          <w:rStyle w:val="StyleUnderline"/>
          <w:rFonts w:eastAsiaTheme="minorHAnsi"/>
        </w:rPr>
        <w:t>conflict, there would be little chance</w:t>
      </w:r>
      <w:r w:rsidRPr="00C23440">
        <w:rPr>
          <w:sz w:val="16"/>
        </w:rPr>
        <w:t xml:space="preserve"> that a </w:t>
      </w:r>
      <w:r w:rsidRPr="00C23440">
        <w:rPr>
          <w:rStyle w:val="Emphasis"/>
        </w:rPr>
        <w:t>nuclear holocaust</w:t>
      </w:r>
      <w:r w:rsidRPr="00C23440">
        <w:rPr>
          <w:rStyle w:val="StyleUnderline"/>
          <w:rFonts w:eastAsiaTheme="minorHAnsi"/>
        </w:rPr>
        <w:t xml:space="preserve"> could be avoided. Theories of</w:t>
      </w:r>
      <w:r w:rsidRPr="00C23440">
        <w:rPr>
          <w:sz w:val="16"/>
        </w:rPr>
        <w:t xml:space="preserve"> “limited nuclear war” and “nuclear </w:t>
      </w:r>
      <w:r w:rsidRPr="00C23440">
        <w:rPr>
          <w:rStyle w:val="StyleUnderline"/>
          <w:rFonts w:eastAsiaTheme="minorHAnsi"/>
        </w:rPr>
        <w:t xml:space="preserve">de-escalation” are </w:t>
      </w:r>
      <w:r w:rsidRPr="00C23440">
        <w:rPr>
          <w:rStyle w:val="Emphasis"/>
        </w:rPr>
        <w:t>unrealistic</w:t>
      </w:r>
      <w:r w:rsidRPr="00C23440">
        <w:rPr>
          <w:sz w:val="16"/>
        </w:rPr>
        <w:t xml:space="preserve">.[ix] In 2002 the </w:t>
      </w:r>
      <w:r w:rsidRPr="00C23440">
        <w:rPr>
          <w:rStyle w:val="StyleUnderline"/>
          <w:rFonts w:eastAsiaTheme="minorHAnsi"/>
        </w:rPr>
        <w:t>Bush</w:t>
      </w:r>
      <w:r w:rsidRPr="00C23440">
        <w:rPr>
          <w:sz w:val="16"/>
        </w:rPr>
        <w:t xml:space="preserve"> administration </w:t>
      </w:r>
      <w:r w:rsidRPr="00C23440">
        <w:rPr>
          <w:rStyle w:val="StyleUnderline"/>
          <w:rFonts w:eastAsiaTheme="minorHAnsi"/>
        </w:rPr>
        <w:t>modified US strategic doctrine</w:t>
      </w:r>
      <w:r w:rsidRPr="00C23440">
        <w:rPr>
          <w:sz w:val="16"/>
        </w:rPr>
        <w:t xml:space="preserve"> from a retaliatory role </w:t>
      </w:r>
      <w:r w:rsidRPr="00C23440">
        <w:rPr>
          <w:rStyle w:val="StyleUnderline"/>
          <w:rFonts w:eastAsiaTheme="minorHAnsi"/>
        </w:rPr>
        <w:t>to permit preemptive nuclear attack</w:t>
      </w:r>
      <w:r w:rsidRPr="00C23440">
        <w:rPr>
          <w:sz w:val="16"/>
        </w:rPr>
        <w:t xml:space="preserve">; in 2010, the </w:t>
      </w:r>
      <w:r w:rsidRPr="00C23440">
        <w:rPr>
          <w:rStyle w:val="StyleUnderline"/>
          <w:rFonts w:eastAsiaTheme="minorHAnsi"/>
        </w:rPr>
        <w:t>Obama</w:t>
      </w:r>
      <w:r w:rsidRPr="00C23440">
        <w:rPr>
          <w:sz w:val="16"/>
        </w:rPr>
        <w:t xml:space="preserve"> administration </w:t>
      </w:r>
      <w:r w:rsidRPr="00C23440">
        <w:rPr>
          <w:rStyle w:val="StyleUnderline"/>
          <w:rFonts w:eastAsiaTheme="minorHAnsi"/>
        </w:rPr>
        <w:t>made only</w:t>
      </w:r>
      <w:r w:rsidRPr="00C23440">
        <w:rPr>
          <w:sz w:val="16"/>
        </w:rPr>
        <w:t xml:space="preserve"> incremental and </w:t>
      </w:r>
      <w:r w:rsidRPr="00C23440">
        <w:rPr>
          <w:rStyle w:val="StyleUnderline"/>
          <w:rFonts w:eastAsiaTheme="minorHAnsi"/>
        </w:rPr>
        <w:t>miniscule changes</w:t>
      </w:r>
      <w:r w:rsidRPr="00C23440">
        <w:rPr>
          <w:sz w:val="16"/>
        </w:rPr>
        <w:t xml:space="preserve"> to this doctrine, leaving it essentially unchanged. </w:t>
      </w:r>
      <w:r w:rsidRPr="00C23440">
        <w:rPr>
          <w:rStyle w:val="StyleUnderline"/>
          <w:rFonts w:eastAsiaTheme="minorHAnsi"/>
        </w:rPr>
        <w:t xml:space="preserve">Furthermore, Counterforce </w:t>
      </w:r>
      <w:r w:rsidRPr="00C23440">
        <w:rPr>
          <w:sz w:val="16"/>
        </w:rPr>
        <w:t xml:space="preserve">doctrine – used by both the US and Russian military – </w:t>
      </w:r>
      <w:r w:rsidRPr="00C23440">
        <w:rPr>
          <w:rStyle w:val="StyleUnderline"/>
          <w:rFonts w:eastAsiaTheme="minorHAnsi"/>
        </w:rPr>
        <w:t>emphasizes the need for preemptive strikes</w:t>
      </w:r>
      <w:r w:rsidRPr="00C23440">
        <w:rPr>
          <w:sz w:val="16"/>
        </w:rPr>
        <w:t xml:space="preserve"> once nuclear war begins. </w:t>
      </w:r>
      <w:r w:rsidRPr="00C23440">
        <w:rPr>
          <w:rStyle w:val="StyleUnderline"/>
          <w:rFonts w:eastAsiaTheme="minorHAnsi"/>
        </w:rPr>
        <w:t>Both sides would be under immense pressure to launch a</w:t>
      </w:r>
      <w:r w:rsidRPr="00C23440">
        <w:rPr>
          <w:sz w:val="16"/>
        </w:rPr>
        <w:t xml:space="preserve"> preemptive nuclear </w:t>
      </w:r>
      <w:r w:rsidRPr="00C23440">
        <w:rPr>
          <w:rStyle w:val="StyleUnderline"/>
          <w:rFonts w:eastAsiaTheme="minorHAnsi"/>
        </w:rPr>
        <w:t>first-strike</w:t>
      </w:r>
      <w:r w:rsidRPr="00C23440">
        <w:rPr>
          <w:sz w:val="16"/>
        </w:rPr>
        <w:t xml:space="preserve"> once military hostilities had commenced, especially if nuclear weapons had already been used on the battlefield.</w:t>
      </w:r>
    </w:p>
    <w:p w14:paraId="050EDF5B" w14:textId="77777777" w:rsidR="00B819EB" w:rsidRPr="00534508" w:rsidRDefault="00B819EB" w:rsidP="00B819EB">
      <w:pPr>
        <w:pStyle w:val="Heading4"/>
        <w:rPr>
          <w:rFonts w:cs="Arial"/>
        </w:rPr>
      </w:pPr>
      <w:r>
        <w:rPr>
          <w:rFonts w:cs="Arial"/>
        </w:rPr>
        <w:lastRenderedPageBreak/>
        <w:t xml:space="preserve">Scenario 2 is NATO – </w:t>
      </w:r>
    </w:p>
    <w:p w14:paraId="269B5963" w14:textId="77777777" w:rsidR="00B819EB" w:rsidRPr="00835B9A" w:rsidRDefault="00B819EB" w:rsidP="00B819EB">
      <w:pPr>
        <w:pStyle w:val="Heading4"/>
        <w:rPr>
          <w:rFonts w:cs="Arial"/>
        </w:rPr>
      </w:pPr>
      <w:r w:rsidRPr="00A06588">
        <w:rPr>
          <w:rFonts w:cs="Arial"/>
        </w:rPr>
        <w:t xml:space="preserve">Internal divergence is </w:t>
      </w:r>
      <w:r w:rsidRPr="00A06588">
        <w:rPr>
          <w:rFonts w:cs="Arial"/>
          <w:u w:val="single"/>
        </w:rPr>
        <w:t>greater than ever before</w:t>
      </w:r>
      <w:r w:rsidRPr="00A06588">
        <w:rPr>
          <w:rFonts w:cs="Arial"/>
        </w:rPr>
        <w:t xml:space="preserve"> – </w:t>
      </w:r>
      <w:r>
        <w:rPr>
          <w:rFonts w:cs="Arial"/>
        </w:rPr>
        <w:t xml:space="preserve">authoritarianism </w:t>
      </w:r>
      <w:r w:rsidRPr="00A06588">
        <w:rPr>
          <w:rFonts w:cs="Arial"/>
        </w:rPr>
        <w:t xml:space="preserve">will </w:t>
      </w:r>
      <w:r w:rsidRPr="00A06588">
        <w:rPr>
          <w:rFonts w:cs="Arial"/>
          <w:u w:val="single"/>
        </w:rPr>
        <w:t>unravel</w:t>
      </w:r>
      <w:r w:rsidRPr="00A06588">
        <w:rPr>
          <w:rFonts w:cs="Arial"/>
        </w:rPr>
        <w:t xml:space="preserve"> NATO a</w:t>
      </w:r>
      <w:r>
        <w:rPr>
          <w:rFonts w:cs="Arial"/>
        </w:rPr>
        <w:t xml:space="preserve">nd cause </w:t>
      </w:r>
      <w:r>
        <w:rPr>
          <w:rFonts w:cs="Arial"/>
          <w:u w:val="single"/>
        </w:rPr>
        <w:t>global war</w:t>
      </w:r>
      <w:r>
        <w:rPr>
          <w:rFonts w:cs="Arial"/>
        </w:rPr>
        <w:t xml:space="preserve"> </w:t>
      </w:r>
    </w:p>
    <w:p w14:paraId="30C0EEB4" w14:textId="77777777" w:rsidR="00B819EB" w:rsidRPr="00A06588" w:rsidRDefault="00B819EB" w:rsidP="00B819EB">
      <w:r w:rsidRPr="00A06588">
        <w:rPr>
          <w:rStyle w:val="Style13ptBold"/>
        </w:rPr>
        <w:t>Kagan 18</w:t>
      </w:r>
      <w:r w:rsidRPr="00A06588">
        <w:t>, [</w:t>
      </w:r>
      <w:r w:rsidRPr="00A06588">
        <w:rPr>
          <w:u w:val="single"/>
        </w:rPr>
        <w:t>King</w:t>
      </w:r>
      <w:r w:rsidRPr="00A06588">
        <w:t xml:space="preserve"> Robert Kagan is a Stephen &amp; Barbara Friedman Senior Fellow - Foreign Policy, Center for Security, Strategy, and Technology, Project on International Order and Strategy, </w:t>
      </w:r>
      <w:r w:rsidRPr="00A06588">
        <w:rPr>
          <w:u w:val="single"/>
        </w:rPr>
        <w:t>Heg daddy</w:t>
      </w:r>
      <w:r w:rsidRPr="00A06588">
        <w:t>, NATO’s global peace is unraveling and we can’t see it, July 15, https://www.brookings.edu/blog/order-from-chaos/2018/07/15/natos-global-peace-is-unraveling-and-we-cant-see-it/]</w:t>
      </w:r>
    </w:p>
    <w:p w14:paraId="74922AA8" w14:textId="77777777" w:rsidR="00B819EB" w:rsidRPr="00A06588" w:rsidRDefault="00B819EB" w:rsidP="00B819EB">
      <w:pPr>
        <w:rPr>
          <w:u w:val="single"/>
        </w:rPr>
      </w:pPr>
      <w:r w:rsidRPr="009174B5">
        <w:rPr>
          <w:sz w:val="16"/>
        </w:rPr>
        <w:t xml:space="preserve">All true, but unfortunately beside the point. Small </w:t>
      </w:r>
      <w:r w:rsidRPr="00A06588">
        <w:rPr>
          <w:rStyle w:val="StyleUnderline"/>
        </w:rPr>
        <w:t>troop deployments and</w:t>
      </w:r>
      <w:r w:rsidRPr="009174B5">
        <w:rPr>
          <w:sz w:val="16"/>
        </w:rPr>
        <w:t xml:space="preserve"> incremental </w:t>
      </w:r>
      <w:r w:rsidRPr="00A06588">
        <w:rPr>
          <w:rStyle w:val="StyleUnderline"/>
        </w:rPr>
        <w:t xml:space="preserve">defense increases </w:t>
      </w:r>
      <w:r w:rsidRPr="00A06588">
        <w:rPr>
          <w:rStyle w:val="Emphasis"/>
        </w:rPr>
        <w:t>don’t mean much</w:t>
      </w:r>
      <w:r w:rsidRPr="00A06588">
        <w:rPr>
          <w:rStyle w:val="StyleUnderline"/>
        </w:rPr>
        <w:t xml:space="preserve"> when the </w:t>
      </w:r>
      <w:r w:rsidRPr="00A06588">
        <w:rPr>
          <w:rStyle w:val="Emphasis"/>
        </w:rPr>
        <w:t>foundations</w:t>
      </w:r>
      <w:r w:rsidRPr="00A06588">
        <w:rPr>
          <w:rStyle w:val="StyleUnderline"/>
        </w:rPr>
        <w:t xml:space="preserve"> of the alliance are </w:t>
      </w:r>
      <w:r w:rsidRPr="00A06588">
        <w:rPr>
          <w:rStyle w:val="Emphasis"/>
        </w:rPr>
        <w:t>crumbling</w:t>
      </w:r>
      <w:r w:rsidRPr="009174B5">
        <w:rPr>
          <w:sz w:val="16"/>
        </w:rPr>
        <w:t xml:space="preserve">—as they are and have been for some time. And </w:t>
      </w:r>
      <w:r w:rsidRPr="00A06588">
        <w:rPr>
          <w:rStyle w:val="Emphasis"/>
        </w:rPr>
        <w:t xml:space="preserve">pointing to </w:t>
      </w:r>
      <w:r w:rsidRPr="00A06588">
        <w:rPr>
          <w:rStyle w:val="Emphasis"/>
          <w:highlight w:val="cyan"/>
        </w:rPr>
        <w:t>previous differences</w:t>
      </w:r>
      <w:r w:rsidRPr="00A06588">
        <w:rPr>
          <w:rStyle w:val="StyleUnderline"/>
          <w:highlight w:val="cyan"/>
        </w:rPr>
        <w:t xml:space="preserve"> </w:t>
      </w:r>
      <w:r w:rsidRPr="00A06588">
        <w:rPr>
          <w:rStyle w:val="Emphasis"/>
          <w:highlight w:val="cyan"/>
        </w:rPr>
        <w:t>ignores</w:t>
      </w:r>
      <w:r w:rsidRPr="00A06588">
        <w:rPr>
          <w:rStyle w:val="StyleUnderline"/>
          <w:highlight w:val="cyan"/>
        </w:rPr>
        <w:t xml:space="preserve"> how much </w:t>
      </w:r>
      <w:r w:rsidRPr="00A06588">
        <w:rPr>
          <w:rStyle w:val="StyleUnderline"/>
        </w:rPr>
        <w:t>political and international circumstances</w:t>
      </w:r>
      <w:r w:rsidRPr="009174B5">
        <w:rPr>
          <w:sz w:val="16"/>
        </w:rPr>
        <w:t xml:space="preserve"> have </w:t>
      </w:r>
      <w:r w:rsidRPr="00A06588">
        <w:rPr>
          <w:rStyle w:val="Emphasis"/>
          <w:highlight w:val="cyan"/>
        </w:rPr>
        <w:t>changed</w:t>
      </w:r>
      <w:r w:rsidRPr="00A06588">
        <w:rPr>
          <w:rStyle w:val="StyleUnderline"/>
          <w:highlight w:val="cyan"/>
        </w:rPr>
        <w:t xml:space="preserve"> over the </w:t>
      </w:r>
      <w:r w:rsidRPr="00A06588">
        <w:rPr>
          <w:rStyle w:val="StyleUnderline"/>
        </w:rPr>
        <w:t xml:space="preserve">past </w:t>
      </w:r>
      <w:r w:rsidRPr="00A06588">
        <w:rPr>
          <w:rStyle w:val="Emphasis"/>
          <w:highlight w:val="cyan"/>
        </w:rPr>
        <w:t>decade</w:t>
      </w:r>
      <w:r w:rsidRPr="009174B5">
        <w:rPr>
          <w:sz w:val="16"/>
        </w:rPr>
        <w:t xml:space="preserve">. Europe faces new problems, as well as the return of some of the old problems that led to catastrophe in the past; and Americans have a very different attitude toward the world than they did during the Cold War. </w:t>
      </w:r>
      <w:r w:rsidRPr="00A06588">
        <w:rPr>
          <w:rStyle w:val="StyleUnderline"/>
        </w:rPr>
        <w:t xml:space="preserve">This is </w:t>
      </w:r>
      <w:r w:rsidRPr="00A06588">
        <w:rPr>
          <w:rStyle w:val="Emphasis"/>
        </w:rPr>
        <w:t>not just another</w:t>
      </w:r>
      <w:r w:rsidRPr="00A06588">
        <w:rPr>
          <w:rStyle w:val="StyleUnderline"/>
        </w:rPr>
        <w:t xml:space="preserve"> family </w:t>
      </w:r>
      <w:r w:rsidRPr="00A06588">
        <w:rPr>
          <w:rStyle w:val="Emphasis"/>
        </w:rPr>
        <w:t>quarrel</w:t>
      </w:r>
      <w:r w:rsidRPr="00A06588">
        <w:rPr>
          <w:rStyle w:val="StyleUnderline"/>
        </w:rPr>
        <w:t>.</w:t>
      </w:r>
    </w:p>
    <w:p w14:paraId="267B62DF" w14:textId="77777777" w:rsidR="00B819EB" w:rsidRPr="00732C44" w:rsidRDefault="00B819EB" w:rsidP="00B819EB">
      <w:pPr>
        <w:rPr>
          <w:u w:val="single"/>
        </w:rPr>
      </w:pPr>
      <w:r w:rsidRPr="00A06588">
        <w:rPr>
          <w:rStyle w:val="StyleUnderline"/>
          <w:highlight w:val="cyan"/>
        </w:rPr>
        <w:t xml:space="preserve">The </w:t>
      </w:r>
      <w:r w:rsidRPr="00A06588">
        <w:rPr>
          <w:rStyle w:val="StyleUnderline"/>
        </w:rPr>
        <w:t xml:space="preserve">transatlantic </w:t>
      </w:r>
      <w:r w:rsidRPr="00A06588">
        <w:rPr>
          <w:rStyle w:val="StyleUnderline"/>
          <w:highlight w:val="cyan"/>
        </w:rPr>
        <w:t xml:space="preserve">community was in trouble </w:t>
      </w:r>
      <w:r w:rsidRPr="00A06588">
        <w:rPr>
          <w:rStyle w:val="StyleUnderline"/>
        </w:rPr>
        <w:t xml:space="preserve">even </w:t>
      </w:r>
      <w:r w:rsidRPr="00A06588">
        <w:rPr>
          <w:rStyle w:val="Emphasis"/>
          <w:highlight w:val="cyan"/>
        </w:rPr>
        <w:t>before Trump</w:t>
      </w:r>
      <w:r w:rsidRPr="009174B5">
        <w:rPr>
          <w:sz w:val="16"/>
          <w:highlight w:val="cyan"/>
        </w:rPr>
        <w:t xml:space="preserve"> </w:t>
      </w:r>
      <w:r w:rsidRPr="009174B5">
        <w:rPr>
          <w:sz w:val="16"/>
        </w:rPr>
        <w:t xml:space="preserve">took office. The peaceful, democratic </w:t>
      </w:r>
      <w:r w:rsidRPr="00A06588">
        <w:rPr>
          <w:rStyle w:val="StyleUnderline"/>
          <w:highlight w:val="cyan"/>
        </w:rPr>
        <w:t>Europe</w:t>
      </w:r>
      <w:r w:rsidRPr="009174B5">
        <w:rPr>
          <w:sz w:val="16"/>
          <w:highlight w:val="cyan"/>
        </w:rPr>
        <w:t xml:space="preserve"> </w:t>
      </w:r>
      <w:r w:rsidRPr="009174B5">
        <w:rPr>
          <w:sz w:val="16"/>
        </w:rPr>
        <w:t xml:space="preserve">we had come to take for granted in recent decades </w:t>
      </w:r>
      <w:r w:rsidRPr="00A06588">
        <w:rPr>
          <w:rStyle w:val="StyleUnderline"/>
          <w:highlight w:val="cyan"/>
        </w:rPr>
        <w:t xml:space="preserve">has been </w:t>
      </w:r>
      <w:r w:rsidRPr="00A06588">
        <w:rPr>
          <w:rStyle w:val="Emphasis"/>
          <w:highlight w:val="cyan"/>
        </w:rPr>
        <w:t>rocked to the core</w:t>
      </w:r>
      <w:r w:rsidRPr="00A06588">
        <w:rPr>
          <w:rStyle w:val="StyleUnderline"/>
          <w:highlight w:val="cyan"/>
        </w:rPr>
        <w:t xml:space="preserve"> by </w:t>
      </w:r>
      <w:r w:rsidRPr="00A06588">
        <w:rPr>
          <w:rStyle w:val="StyleUnderline"/>
        </w:rPr>
        <w:t xml:space="preserve">populist </w:t>
      </w:r>
      <w:r w:rsidRPr="00A06588">
        <w:rPr>
          <w:rStyle w:val="Emphasis"/>
          <w:highlight w:val="cyan"/>
        </w:rPr>
        <w:t xml:space="preserve">nationalist </w:t>
      </w:r>
      <w:r w:rsidRPr="00A06588">
        <w:rPr>
          <w:rStyle w:val="StyleUnderline"/>
        </w:rPr>
        <w:t>movement</w:t>
      </w:r>
      <w:r w:rsidRPr="00A06588">
        <w:rPr>
          <w:rStyle w:val="Emphasis"/>
          <w:highlight w:val="cyan"/>
        </w:rPr>
        <w:t>s</w:t>
      </w:r>
      <w:r w:rsidRPr="009174B5">
        <w:rPr>
          <w:sz w:val="16"/>
          <w:highlight w:val="cyan"/>
        </w:rPr>
        <w:t xml:space="preserve"> </w:t>
      </w:r>
      <w:r w:rsidRPr="009174B5">
        <w:rPr>
          <w:sz w:val="16"/>
        </w:rPr>
        <w:t xml:space="preserve">responding to the massive flow of refugees from the Middle East and Africa. </w:t>
      </w:r>
      <w:r w:rsidRPr="00A06588">
        <w:rPr>
          <w:rStyle w:val="StyleUnderline"/>
        </w:rPr>
        <w:t xml:space="preserve">For the first time since World War II , a </w:t>
      </w:r>
      <w:r w:rsidRPr="00A06588">
        <w:rPr>
          <w:rStyle w:val="StyleUnderline"/>
          <w:highlight w:val="cyan"/>
        </w:rPr>
        <w:t xml:space="preserve">right-wing party holds </w:t>
      </w:r>
      <w:r w:rsidRPr="00A06588">
        <w:rPr>
          <w:rStyle w:val="StyleUnderline"/>
        </w:rPr>
        <w:t xml:space="preserve">a </w:t>
      </w:r>
      <w:r w:rsidRPr="00A06588">
        <w:rPr>
          <w:rStyle w:val="StyleUnderline"/>
          <w:highlight w:val="cyan"/>
        </w:rPr>
        <w:t xml:space="preserve">substantial </w:t>
      </w:r>
      <w:r w:rsidRPr="00A06588">
        <w:rPr>
          <w:rStyle w:val="StyleUnderline"/>
        </w:rPr>
        <w:t xml:space="preserve">share of </w:t>
      </w:r>
      <w:r w:rsidRPr="00A06588">
        <w:rPr>
          <w:rStyle w:val="StyleUnderline"/>
          <w:highlight w:val="cyan"/>
        </w:rPr>
        <w:t xml:space="preserve">seats in </w:t>
      </w:r>
      <w:r w:rsidRPr="00A06588">
        <w:rPr>
          <w:rStyle w:val="StyleUnderline"/>
        </w:rPr>
        <w:t xml:space="preserve">the German </w:t>
      </w:r>
      <w:r w:rsidRPr="00A06588">
        <w:rPr>
          <w:rStyle w:val="Emphasis"/>
          <w:highlight w:val="cyan"/>
        </w:rPr>
        <w:t>Bundestag</w:t>
      </w:r>
      <w:r w:rsidRPr="00A06588">
        <w:rPr>
          <w:rStyle w:val="StyleUnderline"/>
        </w:rPr>
        <w:t>. Authoritarianism</w:t>
      </w:r>
      <w:r w:rsidRPr="009174B5">
        <w:rPr>
          <w:sz w:val="16"/>
        </w:rPr>
        <w:t xml:space="preserve"> has </w:t>
      </w:r>
      <w:r w:rsidRPr="00A06588">
        <w:rPr>
          <w:rStyle w:val="StyleUnderline"/>
        </w:rPr>
        <w:t>replaced democracy</w:t>
      </w:r>
      <w:r w:rsidRPr="009174B5">
        <w:rPr>
          <w:sz w:val="16"/>
        </w:rPr>
        <w:t xml:space="preserve">, or threatens to, in such major European states as Hungary and Poland, and democratic practices and liberal values are under attack in the Czech Republic and Slovakia. </w:t>
      </w:r>
      <w:r w:rsidRPr="00A06588">
        <w:rPr>
          <w:rStyle w:val="StyleUnderline"/>
          <w:highlight w:val="cyan"/>
        </w:rPr>
        <w:t xml:space="preserve">France </w:t>
      </w:r>
      <w:r w:rsidRPr="00A06588">
        <w:rPr>
          <w:rStyle w:val="StyleUnderline"/>
        </w:rPr>
        <w:t xml:space="preserve">remains </w:t>
      </w:r>
      <w:r w:rsidRPr="00A06588">
        <w:rPr>
          <w:rStyle w:val="Emphasis"/>
          <w:highlight w:val="cyan"/>
        </w:rPr>
        <w:t xml:space="preserve">one election </w:t>
      </w:r>
      <w:r w:rsidRPr="00A06588">
        <w:rPr>
          <w:rStyle w:val="Emphasis"/>
        </w:rPr>
        <w:t>away</w:t>
      </w:r>
      <w:r w:rsidRPr="00A06588">
        <w:rPr>
          <w:rStyle w:val="StyleUnderline"/>
        </w:rPr>
        <w:t xml:space="preserve"> </w:t>
      </w:r>
      <w:r w:rsidRPr="00A06588">
        <w:rPr>
          <w:rStyle w:val="StyleUnderline"/>
          <w:highlight w:val="cyan"/>
        </w:rPr>
        <w:t xml:space="preserve">from </w:t>
      </w:r>
      <w:r w:rsidRPr="00A06588">
        <w:rPr>
          <w:rStyle w:val="StyleUnderline"/>
        </w:rPr>
        <w:t xml:space="preserve">a </w:t>
      </w:r>
      <w:r w:rsidRPr="00A06588">
        <w:rPr>
          <w:rStyle w:val="Emphasis"/>
          <w:highlight w:val="cyan"/>
        </w:rPr>
        <w:t>right-wing nationalist leadership</w:t>
      </w:r>
      <w:r w:rsidRPr="00A06588">
        <w:rPr>
          <w:rStyle w:val="StyleUnderline"/>
          <w:highlight w:val="cyan"/>
        </w:rPr>
        <w:t>,</w:t>
      </w:r>
      <w:r w:rsidRPr="009174B5">
        <w:rPr>
          <w:sz w:val="16"/>
        </w:rPr>
        <w:t xml:space="preserve"> and </w:t>
      </w:r>
      <w:r w:rsidRPr="00A06588">
        <w:rPr>
          <w:rStyle w:val="Emphasis"/>
          <w:highlight w:val="cyan"/>
        </w:rPr>
        <w:t>Italy</w:t>
      </w:r>
      <w:r w:rsidRPr="009174B5">
        <w:rPr>
          <w:sz w:val="16"/>
          <w:highlight w:val="cyan"/>
        </w:rPr>
        <w:t xml:space="preserve"> </w:t>
      </w:r>
      <w:r w:rsidRPr="00A06588">
        <w:rPr>
          <w:rStyle w:val="StyleUnderline"/>
        </w:rPr>
        <w:t xml:space="preserve">has </w:t>
      </w:r>
      <w:r w:rsidRPr="00A06588">
        <w:rPr>
          <w:rStyle w:val="StyleUnderline"/>
          <w:highlight w:val="cyan"/>
        </w:rPr>
        <w:t xml:space="preserve">already </w:t>
      </w:r>
      <w:r w:rsidRPr="00A06588">
        <w:rPr>
          <w:rStyle w:val="StyleUnderline"/>
        </w:rPr>
        <w:t xml:space="preserve">taken </w:t>
      </w:r>
      <w:r w:rsidRPr="00A06588">
        <w:rPr>
          <w:rStyle w:val="StyleUnderline"/>
          <w:highlight w:val="cyan"/>
        </w:rPr>
        <w:t xml:space="preserve">a </w:t>
      </w:r>
      <w:r w:rsidRPr="00A06588">
        <w:rPr>
          <w:rStyle w:val="Emphasis"/>
          <w:highlight w:val="cyan"/>
        </w:rPr>
        <w:t>big step</w:t>
      </w:r>
      <w:r w:rsidRPr="00A06588">
        <w:rPr>
          <w:rStyle w:val="StyleUnderline"/>
          <w:highlight w:val="cyan"/>
        </w:rPr>
        <w:t xml:space="preserve"> in that direction</w:t>
      </w:r>
      <w:r w:rsidRPr="009174B5">
        <w:rPr>
          <w:sz w:val="16"/>
        </w:rPr>
        <w:t xml:space="preserve">. Meanwhile, </w:t>
      </w:r>
      <w:r w:rsidRPr="00A06588">
        <w:rPr>
          <w:rStyle w:val="Emphasis"/>
          <w:highlight w:val="cyan"/>
        </w:rPr>
        <w:t>Britain</w:t>
      </w:r>
      <w:r w:rsidRPr="009174B5">
        <w:rPr>
          <w:sz w:val="16"/>
        </w:rPr>
        <w:t xml:space="preserve">, which played such a key role in Europe during and after the Cold War, </w:t>
      </w:r>
      <w:r w:rsidRPr="00A06588">
        <w:rPr>
          <w:rStyle w:val="StyleUnderline"/>
        </w:rPr>
        <w:t xml:space="preserve">has taken itself </w:t>
      </w:r>
      <w:r w:rsidRPr="00A06588">
        <w:rPr>
          <w:rStyle w:val="Emphasis"/>
          <w:highlight w:val="cyan"/>
        </w:rPr>
        <w:t>out of the picture</w:t>
      </w:r>
      <w:r w:rsidRPr="009174B5">
        <w:rPr>
          <w:sz w:val="16"/>
          <w:highlight w:val="cyan"/>
        </w:rPr>
        <w:t xml:space="preserve"> </w:t>
      </w:r>
      <w:r w:rsidRPr="009174B5">
        <w:rPr>
          <w:sz w:val="16"/>
        </w:rPr>
        <w:t xml:space="preserve">and has become, globally, a pale </w:t>
      </w:r>
      <w:r w:rsidRPr="00732C44">
        <w:rPr>
          <w:sz w:val="16"/>
        </w:rPr>
        <w:t xml:space="preserve">shadow of its former self. The </w:t>
      </w:r>
      <w:r w:rsidRPr="00732C44">
        <w:rPr>
          <w:rStyle w:val="StyleUnderline"/>
        </w:rPr>
        <w:t>possibility</w:t>
      </w:r>
      <w:r w:rsidRPr="00732C44">
        <w:rPr>
          <w:sz w:val="16"/>
        </w:rPr>
        <w:t xml:space="preserve"> that </w:t>
      </w:r>
      <w:r w:rsidRPr="00732C44">
        <w:rPr>
          <w:rStyle w:val="StyleUnderline"/>
        </w:rPr>
        <w:t xml:space="preserve">Europe could return to its dark past is </w:t>
      </w:r>
      <w:r w:rsidRPr="00732C44">
        <w:rPr>
          <w:rStyle w:val="Emphasis"/>
          <w:sz w:val="24"/>
          <w:szCs w:val="28"/>
        </w:rPr>
        <w:t>greater today than at any time during the Cold War</w:t>
      </w:r>
      <w:r w:rsidRPr="00732C44">
        <w:rPr>
          <w:rStyle w:val="StyleUnderline"/>
        </w:rPr>
        <w:t>.</w:t>
      </w:r>
    </w:p>
    <w:p w14:paraId="668CD7F5" w14:textId="77777777" w:rsidR="00B819EB" w:rsidRPr="009174B5" w:rsidRDefault="00B819EB" w:rsidP="00B819EB">
      <w:pPr>
        <w:rPr>
          <w:sz w:val="16"/>
        </w:rPr>
      </w:pPr>
      <w:r w:rsidRPr="00732C44">
        <w:rPr>
          <w:sz w:val="16"/>
        </w:rPr>
        <w:t>Some of that has to do with the changing attitude of the United States in recent years. It’s little secret that President Barack Obama had no great interest in Europe. Obama, like Trump, spoke of allied “free riders,” and his “pivot” to Asia was widely regarded by Europeans as a pivot away from them. Obama rattled Eastern Europe in his early years by canceling planned</w:t>
      </w:r>
      <w:r w:rsidRPr="009174B5">
        <w:rPr>
          <w:sz w:val="16"/>
        </w:rPr>
        <w:t xml:space="preserve"> missile-defense installations in Poland and the Czech Republic as an inducement to Vladimir Putin to embrace a “reset” of relations. In his later years he rattled Western Europe when he did not enforce his famous “red lines” in Syria. Both actions raised doubts about American reliability, and the Obama administration’s refusal to take action in Syria to stem the flow of refugees contributed heavily to the present strain.</w:t>
      </w:r>
    </w:p>
    <w:p w14:paraId="4445AEC4" w14:textId="77777777" w:rsidR="00B819EB" w:rsidRPr="009174B5" w:rsidRDefault="00B819EB" w:rsidP="00B819EB">
      <w:pPr>
        <w:rPr>
          <w:sz w:val="16"/>
        </w:rPr>
      </w:pPr>
      <w:r w:rsidRPr="009174B5">
        <w:rPr>
          <w:sz w:val="16"/>
        </w:rPr>
        <w:t>Obama was only doing what he thought the American people wanted. The wars in Iraq and Afghanistan, along with the 2008 financial crisis, left Americans disenchanted with global involvement and receptive to arguments that the alliances and institutions they supported for all those years no longer served their interests. The Obama administration tried to pare back the American role without abandoning the liberal world order, hoping it was more self-sustaining than it turned out to be. But the path was open to a politician willing to exploit Americans’ disenchantment, which is precisely what Trump did in 2016.</w:t>
      </w:r>
    </w:p>
    <w:p w14:paraId="404E6A19" w14:textId="77777777" w:rsidR="00B819EB" w:rsidRPr="009174B5" w:rsidRDefault="00B819EB" w:rsidP="00B819EB">
      <w:pPr>
        <w:rPr>
          <w:sz w:val="16"/>
        </w:rPr>
      </w:pPr>
      <w:r w:rsidRPr="00A06588">
        <w:rPr>
          <w:rStyle w:val="StyleUnderline"/>
          <w:highlight w:val="cyan"/>
        </w:rPr>
        <w:t xml:space="preserve">NATO has </w:t>
      </w:r>
      <w:r w:rsidRPr="00A06588">
        <w:rPr>
          <w:rStyle w:val="Emphasis"/>
          <w:highlight w:val="cyan"/>
        </w:rPr>
        <w:t>never been</w:t>
      </w:r>
      <w:r w:rsidRPr="00A06588">
        <w:rPr>
          <w:rStyle w:val="StyleUnderline"/>
          <w:highlight w:val="cyan"/>
        </w:rPr>
        <w:t xml:space="preserve"> </w:t>
      </w:r>
      <w:r w:rsidRPr="00A06588">
        <w:rPr>
          <w:rStyle w:val="StyleUnderline"/>
        </w:rPr>
        <w:t xml:space="preserve">a </w:t>
      </w:r>
      <w:r w:rsidRPr="00A06588">
        <w:rPr>
          <w:rStyle w:val="Emphasis"/>
          <w:highlight w:val="cyan"/>
        </w:rPr>
        <w:t>self-operating</w:t>
      </w:r>
      <w:r w:rsidRPr="00A06588">
        <w:rPr>
          <w:rStyle w:val="StyleUnderline"/>
          <w:highlight w:val="cyan"/>
        </w:rPr>
        <w:t xml:space="preserve"> machine that </w:t>
      </w:r>
      <w:r w:rsidRPr="00A06588">
        <w:rPr>
          <w:rStyle w:val="Emphasis"/>
          <w:highlight w:val="cyan"/>
        </w:rPr>
        <w:t>simply chugs ahead</w:t>
      </w:r>
      <w:r w:rsidRPr="00A06588">
        <w:rPr>
          <w:rStyle w:val="StyleUnderline"/>
          <w:highlight w:val="cyan"/>
        </w:rPr>
        <w:t xml:space="preserve"> so long as it is </w:t>
      </w:r>
      <w:r w:rsidRPr="00A06588">
        <w:rPr>
          <w:rStyle w:val="Emphasis"/>
          <w:highlight w:val="cyan"/>
        </w:rPr>
        <w:t>left alone</w:t>
      </w:r>
      <w:r w:rsidRPr="00A06588">
        <w:rPr>
          <w:rStyle w:val="StyleUnderline"/>
          <w:highlight w:val="cyan"/>
        </w:rPr>
        <w:t>.</w:t>
      </w:r>
      <w:r w:rsidRPr="009174B5">
        <w:rPr>
          <w:sz w:val="16"/>
          <w:highlight w:val="cyan"/>
        </w:rPr>
        <w:t xml:space="preserve"> </w:t>
      </w:r>
      <w:r w:rsidRPr="009174B5">
        <w:rPr>
          <w:sz w:val="16"/>
        </w:rPr>
        <w:t xml:space="preserve">Like the liberal world order of which it is the core, </w:t>
      </w:r>
      <w:r w:rsidRPr="00A06588">
        <w:rPr>
          <w:rStyle w:val="StyleUnderline"/>
          <w:highlight w:val="cyan"/>
        </w:rPr>
        <w:t xml:space="preserve">it </w:t>
      </w:r>
      <w:r w:rsidRPr="00A06588">
        <w:rPr>
          <w:rStyle w:val="Emphasis"/>
          <w:highlight w:val="cyan"/>
        </w:rPr>
        <w:t>requires constant tending</w:t>
      </w:r>
      <w:r w:rsidRPr="009174B5">
        <w:rPr>
          <w:sz w:val="16"/>
        </w:rPr>
        <w:t xml:space="preserve">, above all by the United States. And </w:t>
      </w:r>
      <w:r w:rsidRPr="00A06588">
        <w:rPr>
          <w:rStyle w:val="StyleUnderline"/>
        </w:rPr>
        <w:t>because it is a voluntary alliance</w:t>
      </w:r>
      <w:r w:rsidRPr="009174B5">
        <w:rPr>
          <w:sz w:val="16"/>
        </w:rPr>
        <w:t xml:space="preserve"> of democratic peoples, </w:t>
      </w:r>
      <w:r w:rsidRPr="00A06588">
        <w:rPr>
          <w:rStyle w:val="StyleUnderline"/>
          <w:highlight w:val="cyan"/>
        </w:rPr>
        <w:t xml:space="preserve">it </w:t>
      </w:r>
      <w:r w:rsidRPr="00A06588">
        <w:rPr>
          <w:rStyle w:val="Emphasis"/>
          <w:highlight w:val="cyan"/>
        </w:rPr>
        <w:t>survives</w:t>
      </w:r>
      <w:r w:rsidRPr="00A06588">
        <w:rPr>
          <w:rStyle w:val="StyleUnderline"/>
          <w:highlight w:val="cyan"/>
        </w:rPr>
        <w:t xml:space="preserve"> on </w:t>
      </w:r>
      <w:r w:rsidRPr="00A06588">
        <w:rPr>
          <w:rStyle w:val="StyleUnderline"/>
        </w:rPr>
        <w:t xml:space="preserve">a </w:t>
      </w:r>
      <w:r w:rsidRPr="00A06588">
        <w:rPr>
          <w:rStyle w:val="Emphasis"/>
          <w:highlight w:val="cyan"/>
        </w:rPr>
        <w:lastRenderedPageBreak/>
        <w:t>foundation of public support</w:t>
      </w:r>
      <w:r w:rsidRPr="00A06588">
        <w:rPr>
          <w:rStyle w:val="StyleUnderline"/>
          <w:highlight w:val="cyan"/>
        </w:rPr>
        <w:t xml:space="preserve">. That </w:t>
      </w:r>
      <w:r w:rsidRPr="00A06588">
        <w:rPr>
          <w:rStyle w:val="StyleUnderline"/>
        </w:rPr>
        <w:t xml:space="preserve">foundation </w:t>
      </w:r>
      <w:r w:rsidRPr="00A06588">
        <w:rPr>
          <w:rStyle w:val="StyleUnderline"/>
          <w:highlight w:val="cyan"/>
        </w:rPr>
        <w:t xml:space="preserve">has been </w:t>
      </w:r>
      <w:r w:rsidRPr="00A06588">
        <w:rPr>
          <w:rStyle w:val="Emphasis"/>
          <w:highlight w:val="cyan"/>
        </w:rPr>
        <w:t>cracking</w:t>
      </w:r>
      <w:r w:rsidRPr="009174B5">
        <w:rPr>
          <w:sz w:val="16"/>
          <w:highlight w:val="cyan"/>
        </w:rPr>
        <w:t xml:space="preserve"> </w:t>
      </w:r>
      <w:r w:rsidRPr="009174B5">
        <w:rPr>
          <w:sz w:val="16"/>
        </w:rPr>
        <w:t>in recent years. This week was an opportunity to shore it up. Instead, Trump took a sledgehammer to it.</w:t>
      </w:r>
    </w:p>
    <w:p w14:paraId="1B491335" w14:textId="77777777" w:rsidR="00B819EB" w:rsidRPr="009174B5" w:rsidRDefault="00B819EB" w:rsidP="00B819EB">
      <w:pPr>
        <w:rPr>
          <w:sz w:val="16"/>
        </w:rPr>
      </w:pPr>
      <w:r w:rsidRPr="00A06588">
        <w:rPr>
          <w:rStyle w:val="StyleUnderline"/>
        </w:rPr>
        <w:t>Never mind</w:t>
      </w:r>
      <w:r w:rsidRPr="009174B5">
        <w:rPr>
          <w:sz w:val="16"/>
        </w:rPr>
        <w:t xml:space="preserve"> the final communique that Trump deigned to sign, or his reassurance at the end that the alliance was “very unified, very strong, no problem,” and or </w:t>
      </w:r>
      <w:r w:rsidRPr="00A06588">
        <w:rPr>
          <w:rStyle w:val="StyleUnderline"/>
        </w:rPr>
        <w:t>his claim</w:t>
      </w:r>
      <w:r w:rsidRPr="009174B5">
        <w:rPr>
          <w:sz w:val="16"/>
        </w:rPr>
        <w:t xml:space="preserve"> that </w:t>
      </w:r>
      <w:r w:rsidRPr="00A06588">
        <w:rPr>
          <w:rStyle w:val="StyleUnderline"/>
        </w:rPr>
        <w:t>“I believe in NATO.”</w:t>
      </w:r>
      <w:r w:rsidRPr="009174B5">
        <w:rPr>
          <w:sz w:val="16"/>
        </w:rPr>
        <w:t xml:space="preserve"> In his press comments alongside NATO Secretary General Jens Stoltenberg, in his tweets and in his private comments to European leaders, Trump made clear that he does not believe in NATO. In fact, he used this summit to lay out for the American people why NATO was not only “obsolete,” as he once said, but also a rotten deal for them.</w:t>
      </w:r>
    </w:p>
    <w:p w14:paraId="5D728EBA" w14:textId="77777777" w:rsidR="00B819EB" w:rsidRPr="009174B5" w:rsidRDefault="00B819EB" w:rsidP="00B819EB">
      <w:pPr>
        <w:rPr>
          <w:sz w:val="16"/>
        </w:rPr>
      </w:pPr>
      <w:r w:rsidRPr="009174B5">
        <w:rPr>
          <w:sz w:val="16"/>
        </w:rPr>
        <w:t>Consider the question of allied military spending. As many pointed out, Trump could have come to Brussels and taken credit for the increased commitments that the Allies have made—and of course he did force Stoltenberg to give him credit. But then he moved the goal posts. He insisted the 2 percent of gross domestic product mark must be reached not by 2024, as agreed by the alliance (including the United States), but by January—something he knows is impossible. Then he went further, insisting that the allies spend 4 percent of their GDP on defense, higher even than his own defense budget.</w:t>
      </w:r>
    </w:p>
    <w:p w14:paraId="0EDA5170" w14:textId="77777777" w:rsidR="00B819EB" w:rsidRPr="009174B5" w:rsidRDefault="00B819EB" w:rsidP="00B819EB">
      <w:pPr>
        <w:rPr>
          <w:sz w:val="16"/>
        </w:rPr>
      </w:pPr>
      <w:r w:rsidRPr="009174B5">
        <w:rPr>
          <w:sz w:val="16"/>
        </w:rPr>
        <w:t>These are not negotiating tactics. They are the tactics of someone who does not want a deal. In the private meeting, Trump is reported to have warned the allies that if they did not meet the 2 percent standard by January the United States would “go it alone.” To Stoltenberg he publicly warned that the United States was “not going to put up with it.” Whether he has any intention of making good on such threats scarcely matters. In his tweets, he asked, “What good is NATO” if Germany was paying Russia for gas? Why should the United States pay billions to “subsidize Europe” while it was losing “Big on Trade”? Those comments were not aimed at Europe. They were designed to discredit the alliance in the eyes of his faithful throng back home.</w:t>
      </w:r>
    </w:p>
    <w:p w14:paraId="6872DD53" w14:textId="77777777" w:rsidR="00B819EB" w:rsidRPr="009174B5" w:rsidRDefault="00B819EB" w:rsidP="00B819EB">
      <w:pPr>
        <w:rPr>
          <w:sz w:val="16"/>
        </w:rPr>
      </w:pPr>
      <w:r w:rsidRPr="009174B5">
        <w:rPr>
          <w:sz w:val="16"/>
        </w:rPr>
        <w:t>But even Trump must know the likely response in Europe. The insults and humiliations he inflicted on allied leaders will not be forgotten or forgiven. They will make it impossible for European leaders to win public support for the spending Trump disingenuously claims to want. What German leader after such a tongue-lashing could do Trump’s bidding and hope to survive politically?</w:t>
      </w:r>
    </w:p>
    <w:p w14:paraId="19A1965E" w14:textId="77777777" w:rsidR="00B819EB" w:rsidRPr="009174B5" w:rsidRDefault="00B819EB" w:rsidP="00B819EB">
      <w:pPr>
        <w:rPr>
          <w:sz w:val="16"/>
        </w:rPr>
      </w:pPr>
      <w:r w:rsidRPr="00A06588">
        <w:rPr>
          <w:rStyle w:val="Emphasis"/>
          <w:highlight w:val="cyan"/>
        </w:rPr>
        <w:t>Any student of history knows</w:t>
      </w:r>
      <w:r w:rsidRPr="009174B5">
        <w:rPr>
          <w:sz w:val="16"/>
          <w:highlight w:val="cyan"/>
        </w:rPr>
        <w:t xml:space="preserve"> </w:t>
      </w:r>
      <w:r w:rsidRPr="009174B5">
        <w:rPr>
          <w:sz w:val="16"/>
        </w:rPr>
        <w:t xml:space="preserve">that it is </w:t>
      </w:r>
      <w:r w:rsidRPr="00A06588">
        <w:rPr>
          <w:rStyle w:val="StyleUnderline"/>
          <w:highlight w:val="cyan"/>
        </w:rPr>
        <w:t xml:space="preserve">moments </w:t>
      </w:r>
      <w:r w:rsidRPr="00A06588">
        <w:rPr>
          <w:rStyle w:val="StyleUnderline"/>
        </w:rPr>
        <w:t>like this summit</w:t>
      </w:r>
      <w:r w:rsidRPr="009174B5">
        <w:rPr>
          <w:sz w:val="16"/>
        </w:rPr>
        <w:t xml:space="preserve"> that </w:t>
      </w:r>
      <w:r w:rsidRPr="00A06588">
        <w:rPr>
          <w:rStyle w:val="StyleUnderline"/>
          <w:highlight w:val="cyan"/>
        </w:rPr>
        <w:t xml:space="preserve">set in motion </w:t>
      </w:r>
      <w:r w:rsidRPr="00A06588">
        <w:rPr>
          <w:rStyle w:val="Emphasis"/>
          <w:highlight w:val="cyan"/>
        </w:rPr>
        <w:t>chains of events</w:t>
      </w:r>
      <w:r w:rsidRPr="00A06588">
        <w:rPr>
          <w:rStyle w:val="StyleUnderline"/>
          <w:highlight w:val="cyan"/>
        </w:rPr>
        <w:t xml:space="preserve"> that are </w:t>
      </w:r>
      <w:r w:rsidRPr="00A06588">
        <w:rPr>
          <w:rStyle w:val="Emphasis"/>
          <w:highlight w:val="cyan"/>
        </w:rPr>
        <w:t>difficult to stop</w:t>
      </w:r>
      <w:r w:rsidRPr="00A06588">
        <w:rPr>
          <w:rStyle w:val="StyleUnderline"/>
        </w:rPr>
        <w:t xml:space="preserve">. The </w:t>
      </w:r>
      <w:r w:rsidRPr="00A06588">
        <w:rPr>
          <w:rStyle w:val="StyleUnderline"/>
          <w:highlight w:val="cyan"/>
        </w:rPr>
        <w:t>democratic alliance</w:t>
      </w:r>
      <w:r w:rsidRPr="009174B5">
        <w:rPr>
          <w:sz w:val="16"/>
          <w:highlight w:val="cyan"/>
        </w:rPr>
        <w:t xml:space="preserve"> </w:t>
      </w:r>
      <w:r w:rsidRPr="009174B5">
        <w:rPr>
          <w:sz w:val="16"/>
        </w:rPr>
        <w:t xml:space="preserve">that has been the bedrock of the American-led liberal world order </w:t>
      </w:r>
      <w:r w:rsidRPr="00A06588">
        <w:rPr>
          <w:rStyle w:val="StyleUnderline"/>
          <w:highlight w:val="cyan"/>
        </w:rPr>
        <w:t xml:space="preserve">is </w:t>
      </w:r>
      <w:r w:rsidRPr="00A06588">
        <w:rPr>
          <w:rStyle w:val="Emphasis"/>
          <w:highlight w:val="cyan"/>
        </w:rPr>
        <w:t>unraveling</w:t>
      </w:r>
      <w:r w:rsidRPr="00A06588">
        <w:rPr>
          <w:rStyle w:val="StyleUnderline"/>
        </w:rPr>
        <w:t>. At some point</w:t>
      </w:r>
      <w:r w:rsidRPr="009174B5">
        <w:rPr>
          <w:sz w:val="16"/>
        </w:rPr>
        <w:t xml:space="preserve">, and </w:t>
      </w:r>
      <w:r w:rsidRPr="00A06588">
        <w:rPr>
          <w:rStyle w:val="StyleUnderline"/>
        </w:rPr>
        <w:t xml:space="preserve">probably </w:t>
      </w:r>
      <w:r w:rsidRPr="00A06588">
        <w:rPr>
          <w:rStyle w:val="Emphasis"/>
          <w:szCs w:val="32"/>
          <w:highlight w:val="cyan"/>
        </w:rPr>
        <w:t>sooner than we expect</w:t>
      </w:r>
      <w:r w:rsidRPr="00A06588">
        <w:rPr>
          <w:rStyle w:val="StyleUnderline"/>
          <w:highlight w:val="cyan"/>
        </w:rPr>
        <w:t xml:space="preserve">, </w:t>
      </w:r>
      <w:r w:rsidRPr="00A06588">
        <w:rPr>
          <w:rStyle w:val="StyleUnderline"/>
        </w:rPr>
        <w:t xml:space="preserve">the </w:t>
      </w:r>
      <w:r w:rsidRPr="00A06588">
        <w:rPr>
          <w:rStyle w:val="Emphasis"/>
          <w:highlight w:val="cyan"/>
        </w:rPr>
        <w:t>global peace</w:t>
      </w:r>
      <w:r w:rsidRPr="009174B5">
        <w:rPr>
          <w:sz w:val="16"/>
          <w:highlight w:val="cyan"/>
        </w:rPr>
        <w:t xml:space="preserve"> </w:t>
      </w:r>
      <w:r w:rsidRPr="009174B5">
        <w:rPr>
          <w:sz w:val="16"/>
        </w:rPr>
        <w:t xml:space="preserve">that </w:t>
      </w:r>
      <w:r w:rsidRPr="00A06588">
        <w:rPr>
          <w:rStyle w:val="StyleUnderline"/>
        </w:rPr>
        <w:t xml:space="preserve">that </w:t>
      </w:r>
      <w:r w:rsidRPr="00A06588">
        <w:rPr>
          <w:rStyle w:val="StyleUnderline"/>
          <w:highlight w:val="cyan"/>
        </w:rPr>
        <w:t xml:space="preserve">alliance </w:t>
      </w:r>
      <w:r w:rsidRPr="00A06588">
        <w:rPr>
          <w:rStyle w:val="StyleUnderline"/>
        </w:rPr>
        <w:t>and</w:t>
      </w:r>
      <w:r w:rsidRPr="009174B5">
        <w:rPr>
          <w:sz w:val="16"/>
        </w:rPr>
        <w:t xml:space="preserve"> that </w:t>
      </w:r>
      <w:r w:rsidRPr="00A06588">
        <w:rPr>
          <w:rStyle w:val="StyleUnderline"/>
        </w:rPr>
        <w:t xml:space="preserve">order </w:t>
      </w:r>
      <w:r w:rsidRPr="00A06588">
        <w:rPr>
          <w:rStyle w:val="StyleUnderline"/>
          <w:highlight w:val="cyan"/>
        </w:rPr>
        <w:t xml:space="preserve">undergirded will </w:t>
      </w:r>
      <w:r w:rsidRPr="00A06588">
        <w:rPr>
          <w:rStyle w:val="Emphasis"/>
          <w:highlight w:val="cyan"/>
        </w:rPr>
        <w:t>unravel</w:t>
      </w:r>
      <w:r w:rsidRPr="00A06588">
        <w:rPr>
          <w:rStyle w:val="StyleUnderline"/>
          <w:highlight w:val="cyan"/>
        </w:rPr>
        <w:t>, too.</w:t>
      </w:r>
      <w:r w:rsidRPr="009174B5">
        <w:rPr>
          <w:sz w:val="16"/>
          <w:highlight w:val="cyan"/>
        </w:rPr>
        <w:t xml:space="preserve"> </w:t>
      </w:r>
      <w:r w:rsidRPr="00A06588">
        <w:rPr>
          <w:rStyle w:val="StyleUnderline"/>
          <w:highlight w:val="cyan"/>
        </w:rPr>
        <w:t>Despite</w:t>
      </w:r>
      <w:r w:rsidRPr="009174B5">
        <w:rPr>
          <w:sz w:val="16"/>
          <w:highlight w:val="cyan"/>
        </w:rPr>
        <w:t xml:space="preserve"> </w:t>
      </w:r>
      <w:r w:rsidRPr="009174B5">
        <w:rPr>
          <w:sz w:val="16"/>
        </w:rPr>
        <w:t xml:space="preserve">our </w:t>
      </w:r>
      <w:r w:rsidRPr="00A06588">
        <w:rPr>
          <w:rStyle w:val="Emphasis"/>
          <w:szCs w:val="32"/>
          <w:highlight w:val="cyan"/>
        </w:rPr>
        <w:t>human desire to hope for the best, things will not be okay</w:t>
      </w:r>
      <w:r w:rsidRPr="00A06588">
        <w:rPr>
          <w:rStyle w:val="StyleUnderline"/>
        </w:rPr>
        <w:t xml:space="preserve">. The </w:t>
      </w:r>
      <w:r w:rsidRPr="00A06588">
        <w:rPr>
          <w:rStyle w:val="Emphasis"/>
          <w:highlight w:val="cyan"/>
        </w:rPr>
        <w:t>world crisis is upon us</w:t>
      </w:r>
      <w:r w:rsidRPr="00A06588">
        <w:rPr>
          <w:rStyle w:val="StyleUnderline"/>
          <w:highlight w:val="cyan"/>
        </w:rPr>
        <w:t>.</w:t>
      </w:r>
    </w:p>
    <w:p w14:paraId="67124620" w14:textId="77777777" w:rsidR="00B819EB" w:rsidRPr="00534508" w:rsidRDefault="00B819EB" w:rsidP="00B819EB">
      <w:pPr>
        <w:pStyle w:val="Heading4"/>
        <w:rPr>
          <w:rFonts w:cs="Arial"/>
        </w:rPr>
      </w:pPr>
      <w:r>
        <w:rPr>
          <w:rFonts w:cs="Arial"/>
        </w:rPr>
        <w:t xml:space="preserve">Scenario 3 is EU Breakup – </w:t>
      </w:r>
    </w:p>
    <w:p w14:paraId="43191962" w14:textId="77777777" w:rsidR="00B819EB" w:rsidRPr="00A06588" w:rsidRDefault="00B819EB" w:rsidP="00B819EB">
      <w:pPr>
        <w:pStyle w:val="Heading4"/>
        <w:rPr>
          <w:rFonts w:cs="Arial"/>
        </w:rPr>
      </w:pPr>
      <w:r w:rsidRPr="00A06588">
        <w:rPr>
          <w:rFonts w:cs="Arial"/>
        </w:rPr>
        <w:t xml:space="preserve">European authoritarianism breaks the EU </w:t>
      </w:r>
    </w:p>
    <w:p w14:paraId="34EFA3B0" w14:textId="77777777" w:rsidR="00B819EB" w:rsidRPr="00A06588" w:rsidRDefault="00B819EB" w:rsidP="00B819EB">
      <w:r w:rsidRPr="00A06588">
        <w:t xml:space="preserve">Cassidi </w:t>
      </w:r>
      <w:r w:rsidRPr="00A06588">
        <w:rPr>
          <w:rStyle w:val="Style13ptBold"/>
        </w:rPr>
        <w:t>Beck 20</w:t>
      </w:r>
      <w:r w:rsidRPr="00A06588">
        <w:t xml:space="preserve">. Masters Thesis in Political Science at Stellenbosch University. “The Rise of Strongmen Leaders: A Threat to Global Security”. </w:t>
      </w:r>
    </w:p>
    <w:p w14:paraId="68675DAB" w14:textId="77777777" w:rsidR="00B819EB" w:rsidRPr="00A06588" w:rsidRDefault="00B819EB" w:rsidP="00B819EB">
      <w:pPr>
        <w:rPr>
          <w:sz w:val="16"/>
        </w:rPr>
      </w:pPr>
      <w:r w:rsidRPr="00A06588">
        <w:rPr>
          <w:sz w:val="16"/>
        </w:rPr>
        <w:t xml:space="preserve">A power like </w:t>
      </w:r>
      <w:r w:rsidRPr="00A06588">
        <w:rPr>
          <w:rStyle w:val="StyleUnderline"/>
          <w:highlight w:val="cyan"/>
        </w:rPr>
        <w:t>the E</w:t>
      </w:r>
      <w:r w:rsidRPr="00A06588">
        <w:rPr>
          <w:rStyle w:val="StyleUnderline"/>
        </w:rPr>
        <w:t xml:space="preserve">uropean </w:t>
      </w:r>
      <w:r w:rsidRPr="00A06588">
        <w:rPr>
          <w:rStyle w:val="StyleUnderline"/>
          <w:highlight w:val="cyan"/>
        </w:rPr>
        <w:t>U</w:t>
      </w:r>
      <w:r w:rsidRPr="00A06588">
        <w:rPr>
          <w:rStyle w:val="StyleUnderline"/>
        </w:rPr>
        <w:t xml:space="preserve">nion </w:t>
      </w:r>
      <w:r w:rsidRPr="00A06588">
        <w:rPr>
          <w:rStyle w:val="StyleUnderline"/>
          <w:highlight w:val="cyan"/>
        </w:rPr>
        <w:t xml:space="preserve">can </w:t>
      </w:r>
      <w:r w:rsidRPr="00A06588">
        <w:rPr>
          <w:rStyle w:val="Emphasis"/>
          <w:highlight w:val="cyan"/>
        </w:rPr>
        <w:t>export stability</w:t>
      </w:r>
      <w:r w:rsidRPr="00A06588">
        <w:rPr>
          <w:sz w:val="16"/>
        </w:rPr>
        <w:t xml:space="preserve"> to its surrounding neighbours, </w:t>
      </w:r>
      <w:r w:rsidRPr="00A06588">
        <w:rPr>
          <w:rStyle w:val="StyleUnderline"/>
          <w:highlight w:val="cyan"/>
        </w:rPr>
        <w:t>but once it becomes</w:t>
      </w:r>
      <w:r w:rsidRPr="00A06588">
        <w:rPr>
          <w:sz w:val="16"/>
        </w:rPr>
        <w:t xml:space="preserve"> a </w:t>
      </w:r>
      <w:r w:rsidRPr="00A06588">
        <w:rPr>
          <w:rStyle w:val="StyleUnderline"/>
          <w:highlight w:val="cyan"/>
        </w:rPr>
        <w:t>hostile</w:t>
      </w:r>
      <w:r w:rsidRPr="00A06588">
        <w:rPr>
          <w:sz w:val="16"/>
        </w:rPr>
        <w:t xml:space="preserve"> state, now only does it now export this stability, but </w:t>
      </w:r>
      <w:r w:rsidRPr="00A06588">
        <w:rPr>
          <w:rStyle w:val="Emphasis"/>
          <w:highlight w:val="cyan"/>
        </w:rPr>
        <w:t>it</w:t>
      </w:r>
      <w:r w:rsidRPr="00A06588">
        <w:rPr>
          <w:sz w:val="16"/>
        </w:rPr>
        <w:t xml:space="preserve"> also </w:t>
      </w:r>
      <w:r w:rsidRPr="00A06588">
        <w:rPr>
          <w:rStyle w:val="Emphasis"/>
          <w:highlight w:val="cyan"/>
        </w:rPr>
        <w:t>destabilises the</w:t>
      </w:r>
      <w:r w:rsidRPr="00A06588">
        <w:rPr>
          <w:rStyle w:val="Emphasis"/>
        </w:rPr>
        <w:t xml:space="preserve"> entire </w:t>
      </w:r>
      <w:r w:rsidRPr="00A06588">
        <w:rPr>
          <w:rStyle w:val="Emphasis"/>
          <w:highlight w:val="cyan"/>
        </w:rPr>
        <w:t>region</w:t>
      </w:r>
      <w:r w:rsidRPr="00A06588">
        <w:rPr>
          <w:sz w:val="16"/>
        </w:rPr>
        <w:t xml:space="preserve"> (Drozdiak, 2017:213; Emmott, 2017:125; Kearns, 2018:3-5; Wright, 2017:96). Evidence suggests that </w:t>
      </w:r>
      <w:r w:rsidRPr="00A06588">
        <w:rPr>
          <w:rStyle w:val="StyleUnderline"/>
          <w:highlight w:val="cyan"/>
        </w:rPr>
        <w:t>an unstable EU will</w:t>
      </w:r>
      <w:r w:rsidRPr="00A06588">
        <w:rPr>
          <w:rStyle w:val="StyleUnderline"/>
        </w:rPr>
        <w:t xml:space="preserve"> likely </w:t>
      </w:r>
      <w:r w:rsidRPr="00A06588">
        <w:rPr>
          <w:rStyle w:val="StyleUnderline"/>
          <w:highlight w:val="cyan"/>
        </w:rPr>
        <w:t>lead to</w:t>
      </w:r>
      <w:r w:rsidRPr="00A06588">
        <w:rPr>
          <w:rStyle w:val="StyleUnderline"/>
        </w:rPr>
        <w:t xml:space="preserve"> </w:t>
      </w:r>
      <w:r w:rsidRPr="00A06588">
        <w:rPr>
          <w:rStyle w:val="Emphasis"/>
        </w:rPr>
        <w:t xml:space="preserve">increased </w:t>
      </w:r>
      <w:r w:rsidRPr="00A06588">
        <w:rPr>
          <w:rStyle w:val="Emphasis"/>
          <w:highlight w:val="cyan"/>
        </w:rPr>
        <w:t>conflict</w:t>
      </w:r>
      <w:r w:rsidRPr="00A06588">
        <w:rPr>
          <w:sz w:val="16"/>
        </w:rPr>
        <w:t xml:space="preserve">, as </w:t>
      </w:r>
      <w:r w:rsidRPr="00A06588">
        <w:rPr>
          <w:rStyle w:val="StyleUnderline"/>
        </w:rPr>
        <w:t>unity between nations is no longer fostered</w:t>
      </w:r>
      <w:r w:rsidRPr="00A06588">
        <w:rPr>
          <w:sz w:val="16"/>
        </w:rPr>
        <w:t xml:space="preserve"> – if the transatlantic relationship is badly damaged, a host of economic and security interests will be at risk (Gillingham, 2018). </w:t>
      </w:r>
      <w:r w:rsidRPr="00A06588">
        <w:rPr>
          <w:rStyle w:val="StyleUnderline"/>
        </w:rPr>
        <w:t xml:space="preserve">The rejection of organisations that seek to build and sustain the liberal, rules-based order is </w:t>
      </w:r>
      <w:r w:rsidRPr="00A06588">
        <w:rPr>
          <w:rStyle w:val="Emphasis"/>
        </w:rPr>
        <w:t>highly problematic</w:t>
      </w:r>
      <w:r w:rsidRPr="00A06588">
        <w:rPr>
          <w:rStyle w:val="StyleUnderline"/>
        </w:rPr>
        <w:t>; “</w:t>
      </w:r>
      <w:r w:rsidRPr="00A06588">
        <w:rPr>
          <w:rStyle w:val="StyleUnderline"/>
          <w:highlight w:val="cyan"/>
        </w:rPr>
        <w:t>were the EU to collapse</w:t>
      </w:r>
      <w:r w:rsidRPr="00A06588">
        <w:rPr>
          <w:rStyle w:val="StyleUnderline"/>
        </w:rPr>
        <w:t xml:space="preserve">, the pressure and restraint currently being applied, albeit weakly, to countries violating its </w:t>
      </w:r>
      <w:r w:rsidRPr="00A06588">
        <w:rPr>
          <w:rStyle w:val="StyleUnderline"/>
          <w:highlight w:val="cyan"/>
        </w:rPr>
        <w:t>values would disappear</w:t>
      </w:r>
      <w:r w:rsidRPr="00A06588">
        <w:rPr>
          <w:rStyle w:val="StyleUnderline"/>
        </w:rPr>
        <w:t xml:space="preserve"> and the residual commitment to those values in some governments may well disappear”</w:t>
      </w:r>
      <w:r w:rsidRPr="00A06588">
        <w:rPr>
          <w:sz w:val="16"/>
        </w:rPr>
        <w:t xml:space="preserve"> (Kearns, 2018:214).</w:t>
      </w:r>
    </w:p>
    <w:p w14:paraId="608154F1" w14:textId="77777777" w:rsidR="00B819EB" w:rsidRPr="00A06588" w:rsidRDefault="00B819EB" w:rsidP="00B819EB">
      <w:pPr>
        <w:rPr>
          <w:sz w:val="16"/>
        </w:rPr>
      </w:pPr>
      <w:r w:rsidRPr="00A06588">
        <w:rPr>
          <w:sz w:val="16"/>
        </w:rPr>
        <w:lastRenderedPageBreak/>
        <w:t xml:space="preserve">For instance, </w:t>
      </w:r>
      <w:r w:rsidRPr="00A06588">
        <w:rPr>
          <w:rStyle w:val="StyleUnderline"/>
          <w:highlight w:val="cyan"/>
        </w:rPr>
        <w:t>Hungary’s illiberalism</w:t>
      </w:r>
      <w:r w:rsidRPr="00A06588">
        <w:rPr>
          <w:rStyle w:val="StyleUnderline"/>
        </w:rPr>
        <w:t xml:space="preserve"> fostered </w:t>
      </w:r>
      <w:r w:rsidRPr="00A06588">
        <w:rPr>
          <w:rStyle w:val="StyleUnderline"/>
          <w:highlight w:val="cyan"/>
        </w:rPr>
        <w:t xml:space="preserve">under </w:t>
      </w:r>
      <w:r w:rsidRPr="00A06588">
        <w:rPr>
          <w:rStyle w:val="Emphasis"/>
          <w:highlight w:val="cyan"/>
        </w:rPr>
        <w:t>Orban</w:t>
      </w:r>
      <w:r w:rsidRPr="00A06588">
        <w:rPr>
          <w:rStyle w:val="Emphasis"/>
        </w:rPr>
        <w:t>’s leadership</w:t>
      </w:r>
      <w:r w:rsidRPr="00A06588">
        <w:rPr>
          <w:sz w:val="16"/>
        </w:rPr>
        <w:t xml:space="preserve"> particularly </w:t>
      </w:r>
      <w:r w:rsidRPr="00A06588">
        <w:rPr>
          <w:rStyle w:val="Emphasis"/>
          <w:highlight w:val="cyan"/>
        </w:rPr>
        <w:t>undermines the EU</w:t>
      </w:r>
      <w:r w:rsidRPr="00A06588">
        <w:rPr>
          <w:sz w:val="16"/>
        </w:rPr>
        <w:t xml:space="preserve"> and is in clear breach of the values on which it was founded (Frankopan, 2018:49; King, 2017:29). </w:t>
      </w:r>
      <w:r w:rsidRPr="00A06588">
        <w:rPr>
          <w:rStyle w:val="StyleUnderline"/>
          <w:highlight w:val="cyan"/>
        </w:rPr>
        <w:t>Hungary</w:t>
      </w:r>
      <w:r w:rsidRPr="00A06588">
        <w:rPr>
          <w:rStyle w:val="StyleUnderline"/>
        </w:rPr>
        <w:t xml:space="preserve"> shows disdain of the Union’s democratic accession criteria, </w:t>
      </w:r>
      <w:r w:rsidRPr="00A06588">
        <w:rPr>
          <w:rStyle w:val="StyleUnderline"/>
          <w:highlight w:val="cyan"/>
        </w:rPr>
        <w:t>as</w:t>
      </w:r>
      <w:r w:rsidRPr="00A06588">
        <w:rPr>
          <w:rStyle w:val="StyleUnderline"/>
        </w:rPr>
        <w:t xml:space="preserve"> it increasingly ignores the very laws</w:t>
      </w:r>
      <w:r w:rsidRPr="00A06588">
        <w:rPr>
          <w:sz w:val="16"/>
        </w:rPr>
        <w:t xml:space="preserve"> it agreed to abide by once it was admitted as a member state. </w:t>
      </w:r>
      <w:r w:rsidRPr="00A06588">
        <w:rPr>
          <w:rStyle w:val="Emphasis"/>
        </w:rPr>
        <w:t xml:space="preserve">If a </w:t>
      </w:r>
      <w:r w:rsidRPr="00A06588">
        <w:rPr>
          <w:rStyle w:val="Emphasis"/>
          <w:highlight w:val="cyan"/>
        </w:rPr>
        <w:t>one-member</w:t>
      </w:r>
      <w:r w:rsidRPr="00A06588">
        <w:rPr>
          <w:rStyle w:val="Emphasis"/>
        </w:rPr>
        <w:t xml:space="preserve"> state radically deviates</w:t>
      </w:r>
      <w:r w:rsidRPr="00A06588">
        <w:rPr>
          <w:sz w:val="16"/>
        </w:rPr>
        <w:t xml:space="preserve"> from the EUs criteria and constitutional traditions, </w:t>
      </w:r>
      <w:r w:rsidRPr="00A06588">
        <w:rPr>
          <w:rStyle w:val="Emphasis"/>
        </w:rPr>
        <w:t xml:space="preserve">and undermines the rule of law, this </w:t>
      </w:r>
      <w:r w:rsidRPr="00A06588">
        <w:rPr>
          <w:rStyle w:val="Emphasis"/>
          <w:highlight w:val="cyan"/>
        </w:rPr>
        <w:t>poses a significant risk</w:t>
      </w:r>
      <w:r w:rsidRPr="00A06588">
        <w:rPr>
          <w:rStyle w:val="Emphasis"/>
        </w:rPr>
        <w:t xml:space="preserve"> to the</w:t>
      </w:r>
      <w:r w:rsidRPr="00A06588">
        <w:rPr>
          <w:sz w:val="16"/>
        </w:rPr>
        <w:t xml:space="preserve"> health of the </w:t>
      </w:r>
      <w:r w:rsidRPr="00A06588">
        <w:rPr>
          <w:rStyle w:val="Emphasis"/>
        </w:rPr>
        <w:t>EU</w:t>
      </w:r>
      <w:r w:rsidRPr="00A06588">
        <w:rPr>
          <w:rStyle w:val="StyleUnderline"/>
        </w:rPr>
        <w:t>. If Hungary can benefit</w:t>
      </w:r>
      <w:r w:rsidRPr="00A06588">
        <w:rPr>
          <w:sz w:val="16"/>
        </w:rPr>
        <w:t xml:space="preserve"> from EU membership while following its own form of government, it allows </w:t>
      </w:r>
      <w:r w:rsidRPr="00A06588">
        <w:rPr>
          <w:rStyle w:val="Emphasis"/>
          <w:highlight w:val="cyan"/>
        </w:rPr>
        <w:t>other nations</w:t>
      </w:r>
      <w:r w:rsidRPr="00A06588">
        <w:rPr>
          <w:sz w:val="16"/>
        </w:rPr>
        <w:t xml:space="preserve">, whether members of not, to </w:t>
      </w:r>
      <w:r w:rsidRPr="00A06588">
        <w:rPr>
          <w:rStyle w:val="Emphasis"/>
          <w:highlight w:val="cyan"/>
        </w:rPr>
        <w:t>feel emboldened</w:t>
      </w:r>
      <w:r w:rsidRPr="00A06588">
        <w:rPr>
          <w:rStyle w:val="Emphasis"/>
        </w:rPr>
        <w:t xml:space="preserve"> to do the same</w:t>
      </w:r>
      <w:r w:rsidRPr="00A06588">
        <w:rPr>
          <w:sz w:val="16"/>
        </w:rPr>
        <w:t xml:space="preserve"> (Bugaric, 2014:25). </w:t>
      </w:r>
      <w:r w:rsidRPr="00A06588">
        <w:rPr>
          <w:rStyle w:val="StyleUnderline"/>
        </w:rPr>
        <w:t>The deviation of the Orban government</w:t>
      </w:r>
      <w:r w:rsidRPr="00A06588">
        <w:rPr>
          <w:sz w:val="16"/>
        </w:rPr>
        <w:t xml:space="preserve"> has not only disrupted EU actions in many arenas, but it has also </w:t>
      </w:r>
      <w:r w:rsidRPr="00A06588">
        <w:rPr>
          <w:rStyle w:val="StyleUnderline"/>
        </w:rPr>
        <w:t xml:space="preserve">developed contaminating effects on other member states, </w:t>
      </w:r>
      <w:r w:rsidRPr="00A06588">
        <w:rPr>
          <w:rStyle w:val="StyleUnderline"/>
          <w:highlight w:val="cyan"/>
        </w:rPr>
        <w:t xml:space="preserve">representing a </w:t>
      </w:r>
      <w:r w:rsidRPr="00A06588">
        <w:rPr>
          <w:rStyle w:val="Emphasis"/>
          <w:highlight w:val="cyan"/>
        </w:rPr>
        <w:t>danger for</w:t>
      </w:r>
      <w:r w:rsidRPr="00A06588">
        <w:rPr>
          <w:rStyle w:val="Emphasis"/>
        </w:rPr>
        <w:t xml:space="preserve"> democratic and liberal </w:t>
      </w:r>
      <w:r w:rsidRPr="00A06588">
        <w:rPr>
          <w:rStyle w:val="Emphasis"/>
          <w:highlight w:val="cyan"/>
        </w:rPr>
        <w:t>cohesion</w:t>
      </w:r>
      <w:r w:rsidRPr="00A06588">
        <w:rPr>
          <w:rStyle w:val="Emphasis"/>
        </w:rPr>
        <w:t xml:space="preserve"> of the EU</w:t>
      </w:r>
      <w:r w:rsidRPr="00A06588">
        <w:rPr>
          <w:sz w:val="16"/>
        </w:rPr>
        <w:t xml:space="preserve"> (Agh, 2016:286; Lendvai, 2017:54).</w:t>
      </w:r>
    </w:p>
    <w:p w14:paraId="5CA48A00" w14:textId="77777777" w:rsidR="00B819EB" w:rsidRPr="00A06588" w:rsidRDefault="00B819EB" w:rsidP="00B819EB">
      <w:pPr>
        <w:rPr>
          <w:sz w:val="16"/>
        </w:rPr>
      </w:pPr>
      <w:r w:rsidRPr="00A06588">
        <w:rPr>
          <w:rStyle w:val="StyleUnderline"/>
        </w:rPr>
        <w:t xml:space="preserve">Through the rise of </w:t>
      </w:r>
      <w:r w:rsidRPr="00A06588">
        <w:rPr>
          <w:rStyle w:val="StyleUnderline"/>
          <w:highlight w:val="cyan"/>
        </w:rPr>
        <w:t>illiberalism</w:t>
      </w:r>
      <w:r w:rsidRPr="00A06588">
        <w:rPr>
          <w:sz w:val="16"/>
        </w:rPr>
        <w:t xml:space="preserve">, the continuing conflict with Brussels </w:t>
      </w:r>
      <w:r w:rsidRPr="00A06588">
        <w:rPr>
          <w:rStyle w:val="StyleUnderline"/>
        </w:rPr>
        <w:t>and probing the limits of the EU’s power, the ramifications</w:t>
      </w:r>
      <w:r w:rsidRPr="00A06588">
        <w:rPr>
          <w:sz w:val="16"/>
        </w:rPr>
        <w:t xml:space="preserve"> of the Strongmen’s actions </w:t>
      </w:r>
      <w:r w:rsidRPr="00A06588">
        <w:rPr>
          <w:rStyle w:val="StyleUnderline"/>
          <w:highlight w:val="cyan"/>
        </w:rPr>
        <w:t>could</w:t>
      </w:r>
      <w:r w:rsidRPr="00A06588">
        <w:rPr>
          <w:sz w:val="16"/>
        </w:rPr>
        <w:t xml:space="preserve"> help </w:t>
      </w:r>
      <w:r w:rsidRPr="00A06588">
        <w:rPr>
          <w:rStyle w:val="StyleUnderline"/>
          <w:highlight w:val="cyan"/>
        </w:rPr>
        <w:t xml:space="preserve">foster </w:t>
      </w:r>
      <w:r w:rsidRPr="00A06588">
        <w:rPr>
          <w:rStyle w:val="Emphasis"/>
        </w:rPr>
        <w:t xml:space="preserve">EU </w:t>
      </w:r>
      <w:r w:rsidRPr="00A06588">
        <w:rPr>
          <w:rStyle w:val="Emphasis"/>
          <w:highlight w:val="cyan"/>
        </w:rPr>
        <w:t>fragmentation</w:t>
      </w:r>
      <w:r w:rsidRPr="00A06588">
        <w:rPr>
          <w:sz w:val="16"/>
          <w:highlight w:val="cyan"/>
        </w:rPr>
        <w:t xml:space="preserve"> </w:t>
      </w:r>
      <w:r w:rsidRPr="00A06588">
        <w:rPr>
          <w:sz w:val="16"/>
        </w:rPr>
        <w:t xml:space="preserve">(Krastev, 2018:56). While </w:t>
      </w:r>
      <w:r w:rsidRPr="00A06588">
        <w:rPr>
          <w:rStyle w:val="Emphasis"/>
          <w:highlight w:val="cyan"/>
        </w:rPr>
        <w:t>the EU loses its credibility</w:t>
      </w:r>
      <w:r w:rsidRPr="00A06588">
        <w:rPr>
          <w:sz w:val="16"/>
        </w:rPr>
        <w:t xml:space="preserve">, not only are restraints on </w:t>
      </w:r>
      <w:r w:rsidRPr="00A06588">
        <w:rPr>
          <w:rStyle w:val="StyleUnderline"/>
        </w:rPr>
        <w:t xml:space="preserve">illiberal </w:t>
      </w:r>
      <w:r w:rsidRPr="00A06588">
        <w:rPr>
          <w:rStyle w:val="StyleUnderline"/>
          <w:highlight w:val="cyan"/>
        </w:rPr>
        <w:t>authoritarianism</w:t>
      </w:r>
      <w:r w:rsidRPr="00A06588">
        <w:rPr>
          <w:sz w:val="16"/>
          <w:highlight w:val="cyan"/>
        </w:rPr>
        <w:t xml:space="preserve"> </w:t>
      </w:r>
      <w:r w:rsidRPr="00A06588">
        <w:rPr>
          <w:sz w:val="16"/>
        </w:rPr>
        <w:t xml:space="preserve">being removed, but it </w:t>
      </w:r>
      <w:r w:rsidRPr="00A06588">
        <w:rPr>
          <w:rStyle w:val="Emphasis"/>
          <w:highlight w:val="cyan"/>
        </w:rPr>
        <w:t xml:space="preserve">is </w:t>
      </w:r>
      <w:r w:rsidRPr="00A06588">
        <w:rPr>
          <w:rStyle w:val="Emphasis"/>
        </w:rPr>
        <w:t xml:space="preserve">being </w:t>
      </w:r>
      <w:r w:rsidRPr="00A06588">
        <w:rPr>
          <w:rStyle w:val="Emphasis"/>
          <w:highlight w:val="cyan"/>
        </w:rPr>
        <w:t>legitimised</w:t>
      </w:r>
      <w:r w:rsidRPr="00A06588">
        <w:rPr>
          <w:rStyle w:val="StyleUnderline"/>
        </w:rPr>
        <w:t xml:space="preserve">, giving it a massive boost across </w:t>
      </w:r>
      <w:r w:rsidRPr="00A06588">
        <w:rPr>
          <w:rStyle w:val="Emphasis"/>
        </w:rPr>
        <w:t>Europe and the world</w:t>
      </w:r>
      <w:r w:rsidRPr="00A06588">
        <w:rPr>
          <w:sz w:val="16"/>
        </w:rPr>
        <w:t xml:space="preserve"> (Kearns, 2018:214). Leaders like Orban, Putin and Erdogan, along with rising European Strongmen, weaken the broader European convergence project. By asserting more national sovereignty and clawing back power from Brussels, </w:t>
      </w:r>
      <w:r w:rsidRPr="00A06588">
        <w:rPr>
          <w:rStyle w:val="StyleUnderline"/>
          <w:highlight w:val="cyan"/>
        </w:rPr>
        <w:t xml:space="preserve">Europe is </w:t>
      </w:r>
      <w:r w:rsidRPr="00A06588">
        <w:rPr>
          <w:rStyle w:val="StyleUnderline"/>
        </w:rPr>
        <w:t xml:space="preserve">undoubtedly </w:t>
      </w:r>
      <w:r w:rsidRPr="00A06588">
        <w:rPr>
          <w:rStyle w:val="StyleUnderline"/>
          <w:highlight w:val="cyan"/>
        </w:rPr>
        <w:t xml:space="preserve">heading towards a </w:t>
      </w:r>
      <w:r w:rsidRPr="00A06588">
        <w:rPr>
          <w:rStyle w:val="Emphasis"/>
          <w:highlight w:val="cyan"/>
        </w:rPr>
        <w:t>more fragmented future</w:t>
      </w:r>
      <w:r w:rsidRPr="00A06588">
        <w:rPr>
          <w:rStyle w:val="StyleUnderline"/>
          <w:highlight w:val="cyan"/>
        </w:rPr>
        <w:t xml:space="preserve">, or </w:t>
      </w:r>
      <w:r w:rsidRPr="00A06588">
        <w:rPr>
          <w:rStyle w:val="StyleUnderline"/>
        </w:rPr>
        <w:t xml:space="preserve">a long, slow </w:t>
      </w:r>
      <w:r w:rsidRPr="00A06588">
        <w:rPr>
          <w:rStyle w:val="Emphasis"/>
          <w:highlight w:val="cyan"/>
        </w:rPr>
        <w:t>collapse</w:t>
      </w:r>
      <w:r w:rsidRPr="00A06588">
        <w:rPr>
          <w:sz w:val="16"/>
        </w:rPr>
        <w:t xml:space="preserve"> (Kagan, 2019:119; Kearns, 2018; Krastev, 2018:56).</w:t>
      </w:r>
    </w:p>
    <w:p w14:paraId="2F4F03C8" w14:textId="77777777" w:rsidR="00B819EB" w:rsidRPr="00A06588" w:rsidRDefault="00B819EB" w:rsidP="00B819EB">
      <w:pPr>
        <w:rPr>
          <w:sz w:val="16"/>
        </w:rPr>
      </w:pPr>
      <w:r w:rsidRPr="00A06588">
        <w:rPr>
          <w:sz w:val="16"/>
        </w:rPr>
        <w:t xml:space="preserve">The concern over </w:t>
      </w:r>
      <w:r w:rsidRPr="00A06588">
        <w:rPr>
          <w:rStyle w:val="StyleUnderline"/>
        </w:rPr>
        <w:t xml:space="preserve">European </w:t>
      </w:r>
      <w:r w:rsidRPr="00A06588">
        <w:rPr>
          <w:rStyle w:val="StyleUnderline"/>
          <w:highlight w:val="cyan"/>
        </w:rPr>
        <w:t>collapse</w:t>
      </w:r>
      <w:r w:rsidRPr="00A06588">
        <w:rPr>
          <w:sz w:val="16"/>
        </w:rPr>
        <w:t xml:space="preserve"> is the volatility and insecurity it will likely create, as it is difficult to imagine a resulting liberal, open, tolerant and cooperative Europe. It </w:t>
      </w:r>
      <w:r w:rsidRPr="00A06588">
        <w:rPr>
          <w:rStyle w:val="StyleUnderline"/>
          <w:highlight w:val="cyan"/>
        </w:rPr>
        <w:t>will</w:t>
      </w:r>
      <w:r w:rsidRPr="00A06588">
        <w:rPr>
          <w:sz w:val="16"/>
          <w:highlight w:val="cyan"/>
        </w:rPr>
        <w:t xml:space="preserve"> </w:t>
      </w:r>
      <w:r w:rsidRPr="00A06588">
        <w:rPr>
          <w:sz w:val="16"/>
        </w:rPr>
        <w:t xml:space="preserve">likely </w:t>
      </w:r>
      <w:r w:rsidRPr="00A06588">
        <w:rPr>
          <w:rStyle w:val="StyleUnderline"/>
          <w:highlight w:val="cyan"/>
        </w:rPr>
        <w:t xml:space="preserve">lead to </w:t>
      </w:r>
      <w:r w:rsidRPr="00A06588">
        <w:rPr>
          <w:rStyle w:val="Emphasis"/>
          <w:highlight w:val="cyan"/>
        </w:rPr>
        <w:t xml:space="preserve">difficulty in </w:t>
      </w:r>
      <w:r w:rsidRPr="00A06588">
        <w:rPr>
          <w:rStyle w:val="Emphasis"/>
        </w:rPr>
        <w:t xml:space="preserve">building </w:t>
      </w:r>
      <w:r w:rsidRPr="00A06588">
        <w:rPr>
          <w:rStyle w:val="Emphasis"/>
          <w:highlight w:val="cyan"/>
        </w:rPr>
        <w:t>consensus on</w:t>
      </w:r>
      <w:r w:rsidRPr="00A06588">
        <w:rPr>
          <w:sz w:val="16"/>
          <w:highlight w:val="cyan"/>
        </w:rPr>
        <w:t xml:space="preserve"> </w:t>
      </w:r>
      <w:r w:rsidRPr="00A06588">
        <w:rPr>
          <w:sz w:val="16"/>
        </w:rPr>
        <w:t xml:space="preserve">key policy issues, including central issues such as </w:t>
      </w:r>
      <w:r w:rsidRPr="00A06588">
        <w:rPr>
          <w:rStyle w:val="StyleUnderline"/>
        </w:rPr>
        <w:t xml:space="preserve">migration, terrorism, </w:t>
      </w:r>
      <w:r w:rsidRPr="00A06588">
        <w:rPr>
          <w:rStyle w:val="Emphasis"/>
          <w:highlight w:val="cyan"/>
        </w:rPr>
        <w:t>climate change</w:t>
      </w:r>
      <w:r w:rsidRPr="00A06588">
        <w:rPr>
          <w:rStyle w:val="StyleUnderline"/>
        </w:rPr>
        <w:t>, trade and the rule of law</w:t>
      </w:r>
      <w:r w:rsidRPr="00A06588">
        <w:rPr>
          <w:sz w:val="16"/>
        </w:rPr>
        <w:t xml:space="preserve"> (Drozdiak, 2017:81). </w:t>
      </w:r>
      <w:r w:rsidRPr="00A06588">
        <w:rPr>
          <w:rStyle w:val="Emphasis"/>
          <w:highlight w:val="cyan"/>
        </w:rPr>
        <w:t xml:space="preserve">The Transatlantic relationship would </w:t>
      </w:r>
      <w:r w:rsidRPr="00A06588">
        <w:rPr>
          <w:rStyle w:val="Emphasis"/>
        </w:rPr>
        <w:t xml:space="preserve">likely </w:t>
      </w:r>
      <w:r w:rsidRPr="00A06588">
        <w:rPr>
          <w:rStyle w:val="Emphasis"/>
          <w:highlight w:val="cyan"/>
        </w:rPr>
        <w:t>be damaged</w:t>
      </w:r>
      <w:r w:rsidRPr="00A06588">
        <w:rPr>
          <w:sz w:val="16"/>
        </w:rPr>
        <w:t xml:space="preserve">, which can lead to a host of European economic and security threats as states increasingly fail to cooperate (Kearns, 2018). </w:t>
      </w:r>
      <w:r w:rsidRPr="00A06588">
        <w:rPr>
          <w:rStyle w:val="StyleUnderline"/>
        </w:rPr>
        <w:t xml:space="preserve">The </w:t>
      </w:r>
      <w:r w:rsidRPr="00A06588">
        <w:rPr>
          <w:rStyle w:val="StyleUnderline"/>
          <w:highlight w:val="cyan"/>
        </w:rPr>
        <w:t>chaos</w:t>
      </w:r>
      <w:r w:rsidRPr="00A06588">
        <w:rPr>
          <w:rStyle w:val="StyleUnderline"/>
        </w:rPr>
        <w:t xml:space="preserve"> of collapse </w:t>
      </w:r>
      <w:r w:rsidRPr="00A06588">
        <w:rPr>
          <w:rStyle w:val="StyleUnderline"/>
          <w:highlight w:val="cyan"/>
        </w:rPr>
        <w:t xml:space="preserve">would undermine </w:t>
      </w:r>
      <w:r w:rsidRPr="00A06588">
        <w:rPr>
          <w:rStyle w:val="StyleUnderline"/>
        </w:rPr>
        <w:t xml:space="preserve">the validity and </w:t>
      </w:r>
      <w:r w:rsidRPr="00A06588">
        <w:rPr>
          <w:rStyle w:val="StyleUnderline"/>
          <w:highlight w:val="cyan"/>
        </w:rPr>
        <w:t xml:space="preserve">credibility </w:t>
      </w:r>
      <w:r w:rsidRPr="00A06588">
        <w:rPr>
          <w:rStyle w:val="StyleUnderline"/>
        </w:rPr>
        <w:t>of the values and institutions that have been the foundation of the EU</w:t>
      </w:r>
      <w:r w:rsidRPr="00A06588">
        <w:rPr>
          <w:sz w:val="16"/>
        </w:rPr>
        <w:t>. They would be subject to harsher scrutiny while the cessation of cooperation would serve as a rebuke to all those claiming that international cooperation is essential to future progress. “</w:t>
      </w:r>
      <w:r w:rsidRPr="00A06588">
        <w:rPr>
          <w:rStyle w:val="StyleUnderline"/>
        </w:rPr>
        <w:t xml:space="preserve">The </w:t>
      </w:r>
      <w:r w:rsidRPr="00A06588">
        <w:rPr>
          <w:rStyle w:val="StyleUnderline"/>
          <w:highlight w:val="cyan"/>
        </w:rPr>
        <w:t>collapse</w:t>
      </w:r>
      <w:r w:rsidRPr="00A06588">
        <w:rPr>
          <w:rStyle w:val="StyleUnderline"/>
        </w:rPr>
        <w:t xml:space="preserve"> of the EU </w:t>
      </w:r>
      <w:r w:rsidRPr="00A06588">
        <w:rPr>
          <w:rStyle w:val="StyleUnderline"/>
          <w:highlight w:val="cyan"/>
        </w:rPr>
        <w:t xml:space="preserve">would </w:t>
      </w:r>
      <w:r w:rsidRPr="00A06588">
        <w:rPr>
          <w:rStyle w:val="StyleUnderline"/>
        </w:rPr>
        <w:t xml:space="preserve">therefore </w:t>
      </w:r>
      <w:r w:rsidRPr="00A06588">
        <w:rPr>
          <w:rStyle w:val="StyleUnderline"/>
          <w:highlight w:val="cyan"/>
        </w:rPr>
        <w:t xml:space="preserve">be a historic defeat </w:t>
      </w:r>
      <w:r w:rsidRPr="00A06588">
        <w:rPr>
          <w:rStyle w:val="StyleUnderline"/>
        </w:rPr>
        <w:t xml:space="preserve">not only </w:t>
      </w:r>
      <w:r w:rsidRPr="00A06588">
        <w:rPr>
          <w:rStyle w:val="StyleUnderline"/>
          <w:highlight w:val="cyan"/>
        </w:rPr>
        <w:t>for</w:t>
      </w:r>
      <w:r w:rsidRPr="00A06588">
        <w:rPr>
          <w:rStyle w:val="StyleUnderline"/>
        </w:rPr>
        <w:t xml:space="preserve"> the idea of European integration and cooperation but for a Europe of </w:t>
      </w:r>
      <w:r w:rsidRPr="00A06588">
        <w:rPr>
          <w:rStyle w:val="Emphasis"/>
          <w:highlight w:val="cyan"/>
        </w:rPr>
        <w:t>pluralistic governing</w:t>
      </w:r>
      <w:r w:rsidRPr="00A06588">
        <w:rPr>
          <w:rStyle w:val="Emphasis"/>
        </w:rPr>
        <w:t xml:space="preserve"> institutions</w:t>
      </w:r>
      <w:r w:rsidRPr="00A06588">
        <w:rPr>
          <w:rStyle w:val="StyleUnderline"/>
        </w:rPr>
        <w:t>, serving a society built on the primacy of individual freedom</w:t>
      </w:r>
      <w:r w:rsidRPr="00A06588">
        <w:rPr>
          <w:sz w:val="16"/>
        </w:rPr>
        <w:t xml:space="preserve">” (Kearns, 2018:208). Without a democratic body like the EU monitoring the actions of Strongmen, </w:t>
      </w:r>
      <w:r w:rsidRPr="00A06588">
        <w:rPr>
          <w:rStyle w:val="StyleUnderline"/>
        </w:rPr>
        <w:t xml:space="preserve">it will become easier for </w:t>
      </w:r>
      <w:r w:rsidRPr="00A06588">
        <w:rPr>
          <w:rStyle w:val="StyleUnderline"/>
          <w:highlight w:val="cyan"/>
        </w:rPr>
        <w:t>nations</w:t>
      </w:r>
      <w:r w:rsidRPr="00A06588">
        <w:rPr>
          <w:rStyle w:val="StyleUnderline"/>
        </w:rPr>
        <w:t xml:space="preserve"> to </w:t>
      </w:r>
      <w:r w:rsidRPr="00A06588">
        <w:rPr>
          <w:rStyle w:val="StyleUnderline"/>
          <w:highlight w:val="cyan"/>
        </w:rPr>
        <w:t xml:space="preserve">revert to </w:t>
      </w:r>
      <w:r w:rsidRPr="00A06588">
        <w:rPr>
          <w:rStyle w:val="Emphasis"/>
          <w:highlight w:val="cyan"/>
        </w:rPr>
        <w:t>illiberal</w:t>
      </w:r>
      <w:r w:rsidRPr="00A06588">
        <w:rPr>
          <w:rStyle w:val="Emphasis"/>
        </w:rPr>
        <w:t xml:space="preserve"> forms of </w:t>
      </w:r>
      <w:r w:rsidRPr="00A06588">
        <w:rPr>
          <w:rStyle w:val="Emphasis"/>
          <w:highlight w:val="cyan"/>
        </w:rPr>
        <w:t>democracy</w:t>
      </w:r>
      <w:r w:rsidRPr="00A06588">
        <w:rPr>
          <w:sz w:val="16"/>
        </w:rPr>
        <w:t xml:space="preserve">. The current pressure and restraint being applied to countries violating its liberal democratic values would disappear and the residual commitment to those values in some governments may well disappear as well. For example, Hungary’s mistreatment of refugees and the Roma people would likely continue without consequence while Erdogan would be able to continue his mistreatment of human rights. </w:t>
      </w:r>
    </w:p>
    <w:p w14:paraId="0550EB13" w14:textId="77777777" w:rsidR="00B819EB" w:rsidRPr="00A06588" w:rsidRDefault="00B819EB" w:rsidP="00B819EB">
      <w:pPr>
        <w:pStyle w:val="Heading4"/>
        <w:rPr>
          <w:rFonts w:cs="Arial"/>
        </w:rPr>
      </w:pPr>
      <w:r w:rsidRPr="00A06588">
        <w:rPr>
          <w:rFonts w:cs="Arial"/>
        </w:rPr>
        <w:t xml:space="preserve">EU breakup causes </w:t>
      </w:r>
      <w:r w:rsidRPr="00A06588">
        <w:rPr>
          <w:rFonts w:cs="Arial"/>
          <w:u w:val="single"/>
        </w:rPr>
        <w:t>nuclear war</w:t>
      </w:r>
      <w:r w:rsidRPr="00A06588">
        <w:rPr>
          <w:rFonts w:cs="Arial"/>
        </w:rPr>
        <w:t xml:space="preserve">. </w:t>
      </w:r>
    </w:p>
    <w:p w14:paraId="0C56DC19" w14:textId="77777777" w:rsidR="00B819EB" w:rsidRPr="00A06588" w:rsidRDefault="00B819EB" w:rsidP="00B819EB">
      <w:r w:rsidRPr="00A06588">
        <w:rPr>
          <w:rFonts w:eastAsiaTheme="majorEastAsia"/>
          <w:b/>
          <w:iCs/>
          <w:sz w:val="26"/>
        </w:rPr>
        <w:t>Fiedler 18</w:t>
      </w:r>
      <w:r w:rsidRPr="00A06588">
        <w:t xml:space="preserve"> [Lauren Fielder, Professor Fielder is Assistant Dean of Graduate and International Programs and Director of the Institute for Transnational Law at the University of Texas at Austin, ’18, “Is Nationalism </w:t>
      </w:r>
      <w:r w:rsidRPr="00A06588">
        <w:lastRenderedPageBreak/>
        <w:t>the Most Serious Challenge to Human Rights? Warnings from BREXIT and Lessons from History,” 53 Tex. Int'l L.J. 212]</w:t>
      </w:r>
    </w:p>
    <w:p w14:paraId="7B46544A" w14:textId="77777777" w:rsidR="00B819EB" w:rsidRPr="00A06588" w:rsidRDefault="00B819EB" w:rsidP="00B819EB">
      <w:pPr>
        <w:rPr>
          <w:sz w:val="16"/>
        </w:rPr>
      </w:pPr>
      <w:r w:rsidRPr="00A06588">
        <w:rPr>
          <w:sz w:val="16"/>
        </w:rPr>
        <w:t xml:space="preserve">The political might of </w:t>
      </w:r>
      <w:r w:rsidRPr="00A06588">
        <w:rPr>
          <w:rStyle w:val="StyleUnderline"/>
        </w:rPr>
        <w:t>the EU is essential for peace</w:t>
      </w:r>
      <w:r w:rsidRPr="00A06588">
        <w:rPr>
          <w:sz w:val="16"/>
        </w:rPr>
        <w:t xml:space="preserve"> and stability </w:t>
      </w:r>
      <w:r w:rsidRPr="00A06588">
        <w:rPr>
          <w:rStyle w:val="StyleUnderline"/>
        </w:rPr>
        <w:t xml:space="preserve">in </w:t>
      </w:r>
      <w:r w:rsidRPr="00A06588">
        <w:rPr>
          <w:rStyle w:val="Emphasis"/>
        </w:rPr>
        <w:t>the world</w:t>
      </w:r>
      <w:r w:rsidRPr="00A06588">
        <w:rPr>
          <w:sz w:val="16"/>
        </w:rPr>
        <w:t xml:space="preserve">. Brexit "fractures the Western alliance and weakens NATO solidarity and resolve." 224 The politics of scale and multilateralism foster peace and human rights with regard to third countries. </w:t>
      </w:r>
      <w:r w:rsidRPr="00A06588">
        <w:rPr>
          <w:rStyle w:val="StyleUnderline"/>
        </w:rPr>
        <w:t>225 This can be seen in the work that the EU currently doing, albeit imperfectly, in trying to de-escalate the tension between Iran and Saudi Arabia</w:t>
      </w:r>
      <w:r w:rsidRPr="00A06588">
        <w:rPr>
          <w:sz w:val="16"/>
        </w:rPr>
        <w:t xml:space="preserve">, a source of the conflict brewing </w:t>
      </w:r>
      <w:r w:rsidRPr="00A06588">
        <w:rPr>
          <w:rStyle w:val="StyleUnderline"/>
        </w:rPr>
        <w:t>in Yemen.</w:t>
      </w:r>
      <w:r w:rsidRPr="00A06588">
        <w:rPr>
          <w:sz w:val="16"/>
        </w:rPr>
        <w:t xml:space="preserve"> 226 The clearest example of these politics of scale is the essential role of the EU in </w:t>
      </w:r>
      <w:r w:rsidRPr="00A06588">
        <w:rPr>
          <w:rStyle w:val="StyleUnderline"/>
        </w:rPr>
        <w:t>aiding the</w:t>
      </w:r>
      <w:r w:rsidRPr="00A06588">
        <w:rPr>
          <w:sz w:val="16"/>
        </w:rPr>
        <w:t xml:space="preserve"> peaceful </w:t>
      </w:r>
      <w:r w:rsidRPr="00A06588">
        <w:rPr>
          <w:rStyle w:val="StyleUnderline"/>
        </w:rPr>
        <w:t xml:space="preserve">transition of </w:t>
      </w:r>
      <w:r w:rsidRPr="00A06588">
        <w:rPr>
          <w:sz w:val="16"/>
        </w:rPr>
        <w:t xml:space="preserve">former </w:t>
      </w:r>
      <w:r w:rsidRPr="00A06588">
        <w:rPr>
          <w:rStyle w:val="StyleUnderline"/>
        </w:rPr>
        <w:t>Eastern Bloc states</w:t>
      </w:r>
      <w:r w:rsidRPr="00A06588">
        <w:rPr>
          <w:sz w:val="16"/>
        </w:rPr>
        <w:t xml:space="preserve"> into largely democratic and open societies upon the end of the Cold War. 227 The entry requirements into the EU reflected this European identity, including democracy, the rule of law, human rights, and respect for minorities. 228 However, the transition to democracy is not finished: "It still could (with the enthusiastic support from Moscow) go into reverse." 229 </w:t>
      </w:r>
      <w:r w:rsidRPr="00A06588">
        <w:rPr>
          <w:rStyle w:val="StyleUnderline"/>
          <w:highlight w:val="yellow"/>
        </w:rPr>
        <w:t>Putin</w:t>
      </w:r>
      <w:r w:rsidRPr="00A06588">
        <w:rPr>
          <w:rStyle w:val="StyleUnderline"/>
        </w:rPr>
        <w:t>'s</w:t>
      </w:r>
      <w:r w:rsidRPr="00A06588">
        <w:rPr>
          <w:rStyle w:val="StyleUnderline"/>
          <w:highlight w:val="yellow"/>
        </w:rPr>
        <w:t xml:space="preserve"> </w:t>
      </w:r>
      <w:r w:rsidRPr="00A06588">
        <w:rPr>
          <w:rStyle w:val="StyleUnderline"/>
        </w:rPr>
        <w:t xml:space="preserve">Russia </w:t>
      </w:r>
      <w:r w:rsidRPr="00A06588">
        <w:rPr>
          <w:rStyle w:val="StyleUnderline"/>
          <w:highlight w:val="yellow"/>
        </w:rPr>
        <w:t>has a vital interest in the breakup of the EU,</w:t>
      </w:r>
      <w:r w:rsidRPr="00A06588">
        <w:rPr>
          <w:sz w:val="16"/>
        </w:rPr>
        <w:t xml:space="preserve"> 230 and we see that </w:t>
      </w:r>
      <w:r w:rsidRPr="00A06588">
        <w:rPr>
          <w:rStyle w:val="Emphasis"/>
          <w:highlight w:val="yellow"/>
        </w:rPr>
        <w:t xml:space="preserve">the threat of nuclear war is not far behind </w:t>
      </w:r>
      <w:r w:rsidRPr="00A06588">
        <w:rPr>
          <w:rStyle w:val="Emphasis"/>
        </w:rPr>
        <w:t xml:space="preserve">us. </w:t>
      </w:r>
      <w:r w:rsidRPr="00A06588">
        <w:rPr>
          <w:sz w:val="16"/>
        </w:rPr>
        <w:t xml:space="preserve">231 Further, current </w:t>
      </w:r>
      <w:r w:rsidRPr="00A06588">
        <w:rPr>
          <w:rStyle w:val="StyleUnderline"/>
        </w:rPr>
        <w:t>destabilization in</w:t>
      </w:r>
      <w:r w:rsidRPr="00A06588">
        <w:rPr>
          <w:sz w:val="16"/>
        </w:rPr>
        <w:t xml:space="preserve"> parts of </w:t>
      </w:r>
      <w:r w:rsidRPr="00A06588">
        <w:rPr>
          <w:rStyle w:val="StyleUnderline"/>
        </w:rPr>
        <w:t>the Balkans is reminiscent of past patterns</w:t>
      </w:r>
      <w:r w:rsidRPr="00A06588">
        <w:rPr>
          <w:sz w:val="16"/>
        </w:rPr>
        <w:t xml:space="preserve"> that preceded violence in the region. 232</w:t>
      </w:r>
    </w:p>
    <w:p w14:paraId="541C9756" w14:textId="77777777" w:rsidR="00B819EB" w:rsidRPr="00A06588" w:rsidRDefault="00B819EB" w:rsidP="00B819EB">
      <w:pPr>
        <w:rPr>
          <w:sz w:val="16"/>
        </w:rPr>
      </w:pPr>
      <w:r w:rsidRPr="00A06588">
        <w:rPr>
          <w:rStyle w:val="StyleUnderline"/>
          <w:highlight w:val="yellow"/>
        </w:rPr>
        <w:t>The end of the E</w:t>
      </w:r>
      <w:r w:rsidRPr="00A06588">
        <w:rPr>
          <w:sz w:val="16"/>
        </w:rPr>
        <w:t xml:space="preserve">uropean </w:t>
      </w:r>
      <w:r w:rsidRPr="00A06588">
        <w:rPr>
          <w:rStyle w:val="StyleUnderline"/>
          <w:highlight w:val="yellow"/>
        </w:rPr>
        <w:t>U</w:t>
      </w:r>
      <w:r w:rsidRPr="00A06588">
        <w:rPr>
          <w:sz w:val="16"/>
        </w:rPr>
        <w:t xml:space="preserve">nion could </w:t>
      </w:r>
      <w:r w:rsidRPr="00A06588">
        <w:rPr>
          <w:rStyle w:val="StyleUnderline"/>
          <w:highlight w:val="yellow"/>
        </w:rPr>
        <w:t>return Europe to</w:t>
      </w:r>
      <w:r w:rsidRPr="00A06588">
        <w:rPr>
          <w:sz w:val="16"/>
        </w:rPr>
        <w:t xml:space="preserve">, as one writer describes, the "dark days of poisonous </w:t>
      </w:r>
      <w:r w:rsidRPr="00A06588">
        <w:rPr>
          <w:rStyle w:val="StyleUnderline"/>
          <w:highlight w:val="yellow"/>
        </w:rPr>
        <w:t>tribal hatreds</w:t>
      </w:r>
      <w:r w:rsidRPr="00A06588">
        <w:rPr>
          <w:sz w:val="16"/>
        </w:rPr>
        <w:t xml:space="preserve">" in which </w:t>
      </w:r>
      <w:r w:rsidRPr="00A06588">
        <w:rPr>
          <w:rStyle w:val="StyleUnderline"/>
          <w:highlight w:val="yellow"/>
        </w:rPr>
        <w:t>destructive forces could</w:t>
      </w:r>
      <w:r w:rsidRPr="00A06588">
        <w:rPr>
          <w:sz w:val="16"/>
        </w:rPr>
        <w:t xml:space="preserve"> unleash the </w:t>
      </w:r>
      <w:r w:rsidRPr="00A06588">
        <w:rPr>
          <w:rStyle w:val="StyleUnderline"/>
          <w:highlight w:val="yellow"/>
        </w:rPr>
        <w:t>undo</w:t>
      </w:r>
      <w:r w:rsidRPr="00A06588">
        <w:rPr>
          <w:sz w:val="16"/>
        </w:rPr>
        <w:t xml:space="preserve">ing of </w:t>
      </w:r>
      <w:r w:rsidRPr="00A06588">
        <w:rPr>
          <w:rStyle w:val="StyleUnderline"/>
          <w:highlight w:val="yellow"/>
        </w:rPr>
        <w:t xml:space="preserve">70 years of </w:t>
      </w:r>
      <w:r w:rsidRPr="00A06588">
        <w:rPr>
          <w:rStyle w:val="Emphasis"/>
          <w:highlight w:val="yellow"/>
        </w:rPr>
        <w:t>statesmanship</w:t>
      </w:r>
      <w:r w:rsidRPr="00A06588">
        <w:rPr>
          <w:sz w:val="16"/>
        </w:rPr>
        <w:t>. 233 Indeed, the last seven decades, the [*234] European Union has largely been a "place of peace, stability, prosperity, cooperation, democracy, and social harmony." 234 However, "[</w:t>
      </w:r>
      <w:r w:rsidRPr="00A06588">
        <w:rPr>
          <w:rStyle w:val="StyleUnderline"/>
        </w:rPr>
        <w:t xml:space="preserve">we would] be </w:t>
      </w:r>
      <w:r w:rsidRPr="00A06588">
        <w:rPr>
          <w:rStyle w:val="Emphasis"/>
        </w:rPr>
        <w:t>wrong to assume the permanence</w:t>
      </w:r>
      <w:r w:rsidRPr="00A06588">
        <w:rPr>
          <w:rStyle w:val="StyleUnderline"/>
        </w:rPr>
        <w:t xml:space="preserve"> of European political and economic stability</w:t>
      </w:r>
      <w:r w:rsidRPr="00A06588">
        <w:rPr>
          <w:sz w:val="16"/>
        </w:rPr>
        <w:t xml:space="preserve"> … . Across the grand sweep of European history, countries and empires disintegrating into smaller governing units or being violently subsumed into larger empires is the norm." 235 </w:t>
      </w:r>
    </w:p>
    <w:p w14:paraId="67E6B334" w14:textId="77777777" w:rsidR="00B819EB" w:rsidRPr="00A06588" w:rsidRDefault="00B819EB" w:rsidP="00B819EB">
      <w:pPr>
        <w:rPr>
          <w:sz w:val="16"/>
        </w:rPr>
      </w:pPr>
      <w:r w:rsidRPr="00A06588">
        <w:rPr>
          <w:rStyle w:val="StyleUnderline"/>
          <w:highlight w:val="yellow"/>
        </w:rPr>
        <w:t>The EU is</w:t>
      </w:r>
      <w:r w:rsidRPr="00A06588">
        <w:rPr>
          <w:sz w:val="16"/>
        </w:rPr>
        <w:t xml:space="preserve"> not just an international economic organization; it is an organization created from the destruction </w:t>
      </w:r>
      <w:r w:rsidRPr="00A06588">
        <w:rPr>
          <w:rStyle w:val="StyleUnderline"/>
          <w:highlight w:val="yellow"/>
        </w:rPr>
        <w:t>brought about by two World Wars and designed to</w:t>
      </w:r>
      <w:r w:rsidRPr="00A06588">
        <w:rPr>
          <w:sz w:val="16"/>
        </w:rPr>
        <w:t xml:space="preserve"> promote peace and </w:t>
      </w:r>
      <w:r w:rsidRPr="00A06588">
        <w:rPr>
          <w:rStyle w:val="StyleUnderline"/>
          <w:highlight w:val="yellow"/>
        </w:rPr>
        <w:t>prevent conflict</w:t>
      </w:r>
      <w:r w:rsidRPr="00A06588">
        <w:rPr>
          <w:sz w:val="16"/>
        </w:rPr>
        <w:t xml:space="preserve">. 236 European integration is doubtless problematic but "the alternative is so much worse." 237 The </w:t>
      </w:r>
      <w:r w:rsidRPr="00A06588">
        <w:rPr>
          <w:rStyle w:val="StyleUnderline"/>
          <w:highlight w:val="yellow"/>
        </w:rPr>
        <w:t>history of Europe is fraught with violent conflict</w:t>
      </w:r>
      <w:r w:rsidRPr="00A06588">
        <w:rPr>
          <w:sz w:val="16"/>
        </w:rPr>
        <w:t xml:space="preserve">: "War, twice in the Twentieth Century and for ages previously, has plagued the European continent." 238 Conflict stretches back across the entire history of Europe. There has </w:t>
      </w:r>
      <w:r w:rsidRPr="00A06588">
        <w:rPr>
          <w:rStyle w:val="StyleUnderline"/>
          <w:highlight w:val="yellow"/>
        </w:rPr>
        <w:t>been an almost unbroken chain</w:t>
      </w:r>
      <w:r w:rsidRPr="00A06588">
        <w:rPr>
          <w:sz w:val="16"/>
        </w:rPr>
        <w:t xml:space="preserve"> of war </w:t>
      </w:r>
      <w:r w:rsidRPr="00A06588">
        <w:rPr>
          <w:rStyle w:val="StyleUnderline"/>
          <w:highlight w:val="yellow"/>
        </w:rPr>
        <w:t>from the fifteenth century to World War II</w:t>
      </w:r>
      <w:r w:rsidRPr="00A06588">
        <w:rPr>
          <w:sz w:val="16"/>
        </w:rPr>
        <w:t xml:space="preserve"> fought over family rivalries, religion, deep hatreds, and territorial expansion. In the fifteenth century, the War of the Roses was fought over a dispute over title to the English throne. 239 In the sixteenth century, there were </w:t>
      </w:r>
      <w:r w:rsidRPr="00A06588">
        <w:rPr>
          <w:rStyle w:val="StyleUnderline"/>
        </w:rPr>
        <w:t>religious wars</w:t>
      </w:r>
      <w:r w:rsidRPr="00A06588">
        <w:rPr>
          <w:sz w:val="16"/>
        </w:rPr>
        <w:t xml:space="preserve"> in Austria, Germany, France, and Spain over Catholicism and Protestantism. 240 The seventeenth century </w:t>
      </w:r>
      <w:r w:rsidRPr="00A06588">
        <w:rPr>
          <w:rStyle w:val="StyleUnderline"/>
        </w:rPr>
        <w:t xml:space="preserve">included the </w:t>
      </w:r>
      <w:r w:rsidRPr="00A06588">
        <w:rPr>
          <w:rStyle w:val="StyleUnderline"/>
          <w:highlight w:val="yellow"/>
        </w:rPr>
        <w:t>Thirty Years' War</w:t>
      </w:r>
      <w:r w:rsidRPr="00A06588">
        <w:rPr>
          <w:sz w:val="16"/>
        </w:rPr>
        <w:t xml:space="preserve"> - a war that started over religion, but expanded </w:t>
      </w:r>
      <w:r w:rsidRPr="00A06588">
        <w:rPr>
          <w:rStyle w:val="StyleUnderline"/>
          <w:highlight w:val="yellow"/>
        </w:rPr>
        <w:t>to</w:t>
      </w:r>
      <w:r w:rsidRPr="00A06588">
        <w:rPr>
          <w:sz w:val="16"/>
        </w:rPr>
        <w:t xml:space="preserve"> include territorial acquisition - the English Civil War, </w:t>
      </w:r>
      <w:r w:rsidRPr="00A06588">
        <w:rPr>
          <w:rStyle w:val="StyleUnderline"/>
        </w:rPr>
        <w:t>France's Dutch wars that were fought over frontiers, and the War of the League of Augsburg, which was possibly the first war over the Alsace-Lorraine</w:t>
      </w:r>
      <w:r w:rsidRPr="00A06588">
        <w:rPr>
          <w:sz w:val="16"/>
        </w:rPr>
        <w:t xml:space="preserve">. 241 In the eighteenth century, European countries fought to block the coalition of France and Spain in the War of Spanish Succession; and, also fought in the War of Austrian Succession, the Seven Years' War, and the French Revolution. 242 In the nineteenth century, there were the Napoleonic Wars to build an Empire, the second and third French Revolutions, the Wars for Italian Unification, the Crimean War - which was the first </w:t>
      </w:r>
      <w:r w:rsidRPr="00A06588">
        <w:rPr>
          <w:rStyle w:val="StyleUnderline"/>
        </w:rPr>
        <w:t>modern war, with massive casualty rates, mechanized warfare, and modern weapons</w:t>
      </w:r>
      <w:r w:rsidRPr="00A06588">
        <w:rPr>
          <w:sz w:val="16"/>
        </w:rPr>
        <w:t xml:space="preserve"> - and the wars for German unification. 243 Finally, in the twentieth century, there was the Russian Revolution, </w:t>
      </w:r>
      <w:r w:rsidRPr="00A06588">
        <w:rPr>
          <w:rStyle w:val="StyleUnderline"/>
        </w:rPr>
        <w:t>the First and Second Balkan Wars</w:t>
      </w:r>
      <w:r w:rsidRPr="00A06588">
        <w:rPr>
          <w:rStyle w:val="StyleUnderline"/>
          <w:highlight w:val="yellow"/>
        </w:rPr>
        <w:t xml:space="preserve">, World War I, and </w:t>
      </w:r>
      <w:r w:rsidRPr="00A06588">
        <w:rPr>
          <w:rStyle w:val="StyleUnderline"/>
        </w:rPr>
        <w:t>World War</w:t>
      </w:r>
      <w:r w:rsidRPr="00A06588">
        <w:rPr>
          <w:rStyle w:val="StyleUnderline"/>
          <w:highlight w:val="yellow"/>
        </w:rPr>
        <w:t xml:space="preserve"> II</w:t>
      </w:r>
      <w:r w:rsidRPr="00A06588">
        <w:rPr>
          <w:sz w:val="16"/>
        </w:rPr>
        <w:t>. 244</w:t>
      </w:r>
    </w:p>
    <w:p w14:paraId="1875C07D" w14:textId="77777777" w:rsidR="00B819EB" w:rsidRDefault="00B819EB" w:rsidP="00B819EB">
      <w:pPr>
        <w:pStyle w:val="Heading3"/>
      </w:pPr>
      <w:r>
        <w:lastRenderedPageBreak/>
        <w:t>1AC – Framing</w:t>
      </w:r>
    </w:p>
    <w:p w14:paraId="786632C7" w14:textId="77777777" w:rsidR="00B819EB" w:rsidRDefault="00B819EB" w:rsidP="00B819EB">
      <w:pPr>
        <w:pStyle w:val="Heading4"/>
      </w:pPr>
      <w:r>
        <w:t xml:space="preserve">The standard is maximizing expected well-being, or act hedonistic util – Prefer additionally – </w:t>
      </w:r>
    </w:p>
    <w:p w14:paraId="03B7056A" w14:textId="77777777" w:rsidR="00B819EB" w:rsidRDefault="00B819EB" w:rsidP="00B819EB">
      <w:pPr>
        <w:pStyle w:val="Heading4"/>
        <w:rPr>
          <w:rFonts w:cs="Calibri"/>
          <w:color w:val="000000" w:themeColor="text1"/>
        </w:rPr>
      </w:pPr>
      <w:r>
        <w:t xml:space="preserve">1]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1F577692" w14:textId="77777777" w:rsidR="00B819EB" w:rsidRDefault="00B819EB" w:rsidP="00B819EB">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796C8851" w14:textId="77777777" w:rsidR="00B819EB" w:rsidRPr="0059326B" w:rsidRDefault="00B819EB" w:rsidP="00B819EB">
      <w:pPr>
        <w:pStyle w:val="Heading4"/>
        <w:rPr>
          <w:rFonts w:asciiTheme="majorHAnsi" w:hAnsiTheme="majorHAnsi" w:cstheme="majorHAnsi"/>
        </w:rPr>
      </w:pPr>
      <w:r>
        <w:rPr>
          <w:rFonts w:asciiTheme="majorHAnsi" w:hAnsiTheme="majorHAnsi" w:cstheme="majorHAnsi"/>
        </w:rPr>
        <w:t>3</w:t>
      </w:r>
      <w:r w:rsidRPr="0059326B">
        <w:rPr>
          <w:rFonts w:asciiTheme="majorHAnsi" w:hAnsiTheme="majorHAnsi" w:cstheme="majorHAnsi"/>
        </w:rPr>
        <w:t xml:space="preserve">] Pleasure and pain are </w:t>
      </w:r>
      <w:r w:rsidRPr="0059326B">
        <w:rPr>
          <w:rFonts w:asciiTheme="majorHAnsi" w:hAnsiTheme="majorHAnsi" w:cstheme="majorHAnsi"/>
          <w:u w:val="single"/>
        </w:rPr>
        <w:t>intrinsic value</w:t>
      </w:r>
      <w:r w:rsidRPr="0059326B">
        <w:rPr>
          <w:rFonts w:asciiTheme="majorHAnsi" w:hAnsiTheme="majorHAnsi" w:cstheme="majorHAnsi"/>
        </w:rPr>
        <w:t xml:space="preserve"> and </w:t>
      </w:r>
      <w:r w:rsidRPr="0059326B">
        <w:rPr>
          <w:rFonts w:asciiTheme="majorHAnsi" w:hAnsiTheme="majorHAnsi" w:cstheme="majorHAnsi"/>
          <w:u w:val="single"/>
        </w:rPr>
        <w:t>disvalue</w:t>
      </w:r>
      <w:r w:rsidRPr="0059326B">
        <w:rPr>
          <w:rFonts w:asciiTheme="majorHAnsi" w:hAnsiTheme="majorHAnsi" w:cstheme="majorHAnsi"/>
        </w:rPr>
        <w:t xml:space="preserve"> – everything else </w:t>
      </w:r>
      <w:r w:rsidRPr="0059326B">
        <w:rPr>
          <w:rFonts w:asciiTheme="majorHAnsi" w:hAnsiTheme="majorHAnsi" w:cstheme="majorHAnsi"/>
          <w:u w:val="single"/>
        </w:rPr>
        <w:t>regresses</w:t>
      </w:r>
      <w:r w:rsidRPr="0059326B">
        <w:rPr>
          <w:rFonts w:asciiTheme="majorHAnsi" w:hAnsiTheme="majorHAnsi" w:cstheme="majorHAnsi"/>
        </w:rPr>
        <w:t xml:space="preserve">. Evolutionary knowledge is reliable – </w:t>
      </w:r>
      <w:r w:rsidRPr="0059326B">
        <w:rPr>
          <w:rFonts w:asciiTheme="majorHAnsi" w:hAnsiTheme="majorHAnsi" w:cstheme="majorHAnsi"/>
          <w:u w:val="single"/>
        </w:rPr>
        <w:t>broad consensus</w:t>
      </w:r>
      <w:r w:rsidRPr="0059326B">
        <w:rPr>
          <w:rFonts w:asciiTheme="majorHAnsi" w:hAnsiTheme="majorHAnsi" w:cstheme="majorHAnsi"/>
        </w:rPr>
        <w:t xml:space="preserve"> and </w:t>
      </w:r>
      <w:r w:rsidRPr="0059326B">
        <w:rPr>
          <w:rFonts w:asciiTheme="majorHAnsi" w:hAnsiTheme="majorHAnsi" w:cstheme="majorHAnsi"/>
          <w:u w:val="single"/>
        </w:rPr>
        <w:t>robust neuroscience</w:t>
      </w:r>
      <w:r w:rsidRPr="0059326B">
        <w:rPr>
          <w:rFonts w:asciiTheme="majorHAnsi" w:hAnsiTheme="majorHAnsi" w:cstheme="majorHAnsi"/>
        </w:rPr>
        <w:t xml:space="preserve"> prove.</w:t>
      </w:r>
    </w:p>
    <w:p w14:paraId="53B67DFE" w14:textId="77777777" w:rsidR="00B819EB" w:rsidRPr="0059326B" w:rsidRDefault="00B819EB" w:rsidP="00B819EB">
      <w:pPr>
        <w:rPr>
          <w:rFonts w:asciiTheme="majorHAnsi" w:hAnsiTheme="majorHAnsi" w:cstheme="majorHAnsi"/>
          <w:b/>
          <w:bCs/>
          <w:sz w:val="26"/>
        </w:rPr>
      </w:pPr>
      <w:r w:rsidRPr="0059326B">
        <w:rPr>
          <w:rStyle w:val="Style13ptBold"/>
          <w:rFonts w:asciiTheme="majorHAnsi" w:hAnsiTheme="majorHAnsi" w:cstheme="majorHAnsi"/>
        </w:rPr>
        <w:t xml:space="preserve">Blum et al. 18 </w:t>
      </w:r>
      <w:r w:rsidRPr="0059326B">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r w:rsidRPr="00E54AA2">
        <w:rPr>
          <w:rFonts w:asciiTheme="majorHAnsi" w:hAnsiTheme="majorHAnsi" w:cstheme="majorHAnsi"/>
          <w:sz w:val="16"/>
          <w:szCs w:val="16"/>
        </w:rPr>
        <w:t>https://www.ncbi.nlm.nih.gov/pmc/articles/PMC6446569/</w:t>
      </w:r>
      <w:r w:rsidRPr="0059326B">
        <w:rPr>
          <w:rFonts w:asciiTheme="majorHAnsi" w:hAnsiTheme="majorHAnsi" w:cstheme="majorHAnsi"/>
          <w:sz w:val="16"/>
          <w:szCs w:val="16"/>
        </w:rPr>
        <w:t>, R.S.</w:t>
      </w:r>
    </w:p>
    <w:p w14:paraId="1B0C48C6" w14:textId="77777777" w:rsidR="00B819EB" w:rsidRPr="0059326B" w:rsidRDefault="00B819EB" w:rsidP="00B819EB">
      <w:pPr>
        <w:rPr>
          <w:rFonts w:asciiTheme="majorHAnsi" w:hAnsiTheme="majorHAnsi" w:cstheme="majorHAnsi"/>
          <w:sz w:val="8"/>
        </w:rPr>
      </w:pPr>
      <w:r w:rsidRPr="00211240">
        <w:rPr>
          <w:rFonts w:asciiTheme="majorHAnsi" w:hAnsiTheme="majorHAnsi" w:cstheme="majorHAnsi"/>
          <w:b/>
          <w:bCs/>
          <w:highlight w:val="green"/>
          <w:u w:val="single"/>
        </w:rPr>
        <w:t>Pleasure</w:t>
      </w:r>
      <w:r w:rsidRPr="0059326B">
        <w:rPr>
          <w:rFonts w:asciiTheme="majorHAnsi" w:hAnsiTheme="majorHAnsi" w:cstheme="majorHAnsi"/>
          <w:u w:val="single"/>
        </w:rPr>
        <w:t xml:space="preserve"> is not only</w:t>
      </w:r>
      <w:r w:rsidRPr="0059326B">
        <w:rPr>
          <w:rFonts w:asciiTheme="majorHAnsi" w:hAnsiTheme="majorHAnsi" w:cstheme="majorHAnsi"/>
          <w:sz w:val="8"/>
        </w:rPr>
        <w:t xml:space="preserve"> one of the three </w:t>
      </w:r>
      <w:r w:rsidRPr="0059326B">
        <w:rPr>
          <w:rFonts w:asciiTheme="majorHAnsi" w:hAnsiTheme="majorHAnsi" w:cstheme="majorHAnsi"/>
          <w:u w:val="single"/>
        </w:rPr>
        <w:t>primary reward functions</w:t>
      </w:r>
      <w:r w:rsidRPr="0059326B">
        <w:rPr>
          <w:rFonts w:asciiTheme="majorHAnsi" w:hAnsiTheme="majorHAnsi" w:cstheme="majorHAnsi"/>
          <w:sz w:val="8"/>
        </w:rPr>
        <w:t xml:space="preserve"> but </w:t>
      </w:r>
      <w:r w:rsidRPr="0059326B">
        <w:rPr>
          <w:rFonts w:asciiTheme="majorHAnsi" w:hAnsiTheme="majorHAnsi" w:cstheme="majorHAnsi"/>
          <w:u w:val="single"/>
        </w:rPr>
        <w:t xml:space="preserve">it also </w:t>
      </w:r>
      <w:r w:rsidRPr="00301B9E">
        <w:rPr>
          <w:rFonts w:asciiTheme="majorHAnsi" w:hAnsiTheme="majorHAnsi" w:cstheme="majorHAnsi"/>
          <w:b/>
          <w:bCs/>
          <w:u w:val="single"/>
        </w:rPr>
        <w:t>defines reward.</w:t>
      </w:r>
      <w:r w:rsidRPr="0059326B">
        <w:rPr>
          <w:rFonts w:asciiTheme="majorHAnsi" w:hAnsiTheme="majorHAnsi" w:cstheme="majorHAnsi"/>
          <w:sz w:val="8"/>
        </w:rPr>
        <w:t xml:space="preserve"> As homeostasis explains the </w:t>
      </w:r>
      <w:r w:rsidRPr="0059326B">
        <w:rPr>
          <w:rFonts w:asciiTheme="majorHAnsi" w:hAnsiTheme="majorHAnsi" w:cstheme="majorHAnsi"/>
          <w:u w:val="single"/>
        </w:rPr>
        <w:t>functions of</w:t>
      </w:r>
      <w:r w:rsidRPr="0059326B">
        <w:rPr>
          <w:rFonts w:asciiTheme="majorHAnsi" w:hAnsiTheme="majorHAnsi" w:cstheme="majorHAnsi"/>
          <w:sz w:val="8"/>
        </w:rPr>
        <w:t xml:space="preserve"> only a limited number of </w:t>
      </w:r>
      <w:r w:rsidRPr="0059326B">
        <w:rPr>
          <w:rFonts w:asciiTheme="majorHAnsi" w:hAnsiTheme="majorHAnsi" w:cstheme="majorHAnsi"/>
          <w:u w:val="single"/>
        </w:rPr>
        <w:t>rewards, the</w:t>
      </w:r>
      <w:r w:rsidRPr="0059326B">
        <w:rPr>
          <w:rFonts w:asciiTheme="majorHAnsi" w:hAnsiTheme="majorHAnsi" w:cstheme="majorHAnsi"/>
          <w:sz w:val="8"/>
        </w:rPr>
        <w:t xml:space="preserve"> principal </w:t>
      </w:r>
      <w:r w:rsidRPr="00301B9E">
        <w:rPr>
          <w:rFonts w:asciiTheme="majorHAnsi" w:hAnsiTheme="majorHAnsi" w:cstheme="majorHAnsi"/>
          <w:u w:val="single"/>
        </w:rPr>
        <w:t xml:space="preserve">reason </w:t>
      </w:r>
      <w:r w:rsidRPr="00211240">
        <w:rPr>
          <w:rFonts w:asciiTheme="majorHAnsi" w:hAnsiTheme="majorHAnsi" w:cstheme="majorHAnsi"/>
          <w:highlight w:val="green"/>
          <w:u w:val="single"/>
        </w:rPr>
        <w:t xml:space="preserve">why </w:t>
      </w:r>
      <w:r w:rsidRPr="00301B9E">
        <w:rPr>
          <w:rFonts w:asciiTheme="majorHAnsi" w:hAnsiTheme="majorHAnsi" w:cstheme="majorHAnsi"/>
          <w:u w:val="single"/>
        </w:rPr>
        <w:t xml:space="preserve">particular </w:t>
      </w:r>
      <w:r w:rsidRPr="00211240">
        <w:rPr>
          <w:rFonts w:asciiTheme="majorHAnsi" w:hAnsiTheme="majorHAnsi" w:cstheme="majorHAnsi"/>
          <w:highlight w:val="green"/>
          <w:u w:val="single"/>
        </w:rPr>
        <w:t>stimuli</w:t>
      </w:r>
      <w:r w:rsidRPr="0059326B">
        <w:rPr>
          <w:rFonts w:asciiTheme="majorHAnsi" w:hAnsiTheme="majorHAnsi" w:cstheme="majorHAnsi"/>
          <w:u w:val="single"/>
        </w:rPr>
        <w:t xml:space="preserve">, objects, events, situations, and activities </w:t>
      </w:r>
      <w:r w:rsidRPr="00211240">
        <w:rPr>
          <w:rFonts w:asciiTheme="majorHAnsi" w:hAnsiTheme="majorHAnsi" w:cstheme="majorHAnsi"/>
          <w:highlight w:val="green"/>
          <w:u w:val="single"/>
        </w:rPr>
        <w:t>are rewarding</w:t>
      </w:r>
      <w:r w:rsidRPr="0059326B">
        <w:rPr>
          <w:rFonts w:asciiTheme="majorHAnsi" w:hAnsiTheme="majorHAnsi" w:cstheme="majorHAnsi"/>
          <w:sz w:val="8"/>
        </w:rPr>
        <w:t xml:space="preserve"> may be </w:t>
      </w:r>
      <w:r w:rsidRPr="00301B9E">
        <w:rPr>
          <w:rFonts w:asciiTheme="majorHAnsi" w:hAnsiTheme="majorHAnsi" w:cstheme="majorHAnsi"/>
          <w:u w:val="single"/>
        </w:rPr>
        <w:t>due to pleasure.</w:t>
      </w:r>
      <w:r w:rsidRPr="0059326B">
        <w:rPr>
          <w:rFonts w:asciiTheme="majorHAnsi" w:hAnsiTheme="majorHAnsi" w:cstheme="majorHAnsi"/>
          <w:sz w:val="8"/>
        </w:rPr>
        <w:t xml:space="preserve"> This applies first of all to sex and to the primary homeostatic rewards of food and liquid and extends to money, taste, beauty, social encounters and nonmaterial, internally set, and intrinsic rewards. </w:t>
      </w:r>
      <w:r w:rsidRPr="00301B9E">
        <w:rPr>
          <w:rFonts w:asciiTheme="majorHAnsi" w:hAnsiTheme="majorHAnsi" w:cstheme="majorHAnsi"/>
          <w:u w:val="single"/>
        </w:rPr>
        <w:t>Pleasure</w:t>
      </w:r>
      <w:r w:rsidRPr="0059326B">
        <w:rPr>
          <w:rFonts w:asciiTheme="majorHAnsi" w:hAnsiTheme="majorHAnsi" w:cstheme="majorHAnsi"/>
          <w:u w:val="single"/>
        </w:rPr>
        <w:t>, as the primary effect of rewards</w:t>
      </w:r>
      <w:r w:rsidRPr="0059326B">
        <w:rPr>
          <w:rFonts w:asciiTheme="majorHAnsi" w:hAnsiTheme="majorHAnsi" w:cstheme="majorHAnsi"/>
          <w:sz w:val="8"/>
        </w:rPr>
        <w:t xml:space="preserve">, drives the prime reward functions of learning, approach behavior, and decision making and </w:t>
      </w:r>
      <w:r w:rsidRPr="00301B9E">
        <w:rPr>
          <w:rFonts w:asciiTheme="majorHAnsi" w:hAnsiTheme="majorHAnsi" w:cstheme="majorHAnsi"/>
          <w:u w:val="single"/>
        </w:rPr>
        <w:t xml:space="preserve">provides </w:t>
      </w:r>
      <w:r w:rsidRPr="00211240">
        <w:rPr>
          <w:rFonts w:asciiTheme="majorHAnsi" w:hAnsiTheme="majorHAnsi" w:cstheme="majorHAnsi"/>
          <w:highlight w:val="green"/>
          <w:u w:val="single"/>
        </w:rPr>
        <w:t xml:space="preserve">the </w:t>
      </w:r>
      <w:r w:rsidRPr="00211240">
        <w:rPr>
          <w:rFonts w:asciiTheme="majorHAnsi" w:hAnsiTheme="majorHAnsi" w:cstheme="majorHAnsi"/>
          <w:b/>
          <w:bCs/>
          <w:highlight w:val="green"/>
          <w:u w:val="single"/>
        </w:rPr>
        <w:t>basis for hedonic theories</w:t>
      </w:r>
      <w:r w:rsidRPr="0059326B">
        <w:rPr>
          <w:rFonts w:asciiTheme="majorHAnsi" w:hAnsiTheme="majorHAnsi" w:cstheme="majorHAnsi"/>
          <w:u w:val="single"/>
        </w:rPr>
        <w:t xml:space="preserve"> of reward function. </w:t>
      </w:r>
      <w:r w:rsidRPr="00301B9E">
        <w:rPr>
          <w:rFonts w:asciiTheme="majorHAnsi" w:hAnsiTheme="majorHAnsi" w:cstheme="majorHAnsi"/>
          <w:u w:val="single"/>
        </w:rPr>
        <w:t>We are attracted by</w:t>
      </w:r>
      <w:r w:rsidRPr="0059326B">
        <w:rPr>
          <w:rFonts w:asciiTheme="majorHAnsi" w:hAnsiTheme="majorHAnsi" w:cstheme="majorHAnsi"/>
          <w:sz w:val="8"/>
        </w:rPr>
        <w:t xml:space="preserve"> most </w:t>
      </w:r>
      <w:r w:rsidRPr="00211240">
        <w:rPr>
          <w:rFonts w:asciiTheme="majorHAnsi" w:hAnsiTheme="majorHAnsi" w:cstheme="majorHAnsi"/>
          <w:highlight w:val="green"/>
          <w:u w:val="single"/>
        </w:rPr>
        <w:t>rewards</w:t>
      </w:r>
      <w:r w:rsidRPr="0059326B">
        <w:rPr>
          <w:rFonts w:asciiTheme="majorHAnsi" w:hAnsiTheme="majorHAnsi" w:cstheme="majorHAnsi"/>
          <w:u w:val="single"/>
        </w:rPr>
        <w:t xml:space="preserve"> and exert intense efforts to obtain them</w:t>
      </w:r>
      <w:r w:rsidRPr="0059326B">
        <w:rPr>
          <w:rFonts w:asciiTheme="majorHAnsi" w:hAnsiTheme="majorHAnsi" w:cstheme="majorHAnsi"/>
          <w:sz w:val="8"/>
        </w:rPr>
        <w:t xml:space="preserve">, just </w:t>
      </w:r>
      <w:r w:rsidRPr="00301B9E">
        <w:rPr>
          <w:rFonts w:asciiTheme="majorHAnsi" w:hAnsiTheme="majorHAnsi" w:cstheme="majorHAnsi"/>
          <w:u w:val="single"/>
        </w:rPr>
        <w:t xml:space="preserve">because they </w:t>
      </w:r>
      <w:r w:rsidRPr="00211240">
        <w:rPr>
          <w:rFonts w:asciiTheme="majorHAnsi" w:hAnsiTheme="majorHAnsi" w:cstheme="majorHAnsi"/>
          <w:highlight w:val="green"/>
          <w:u w:val="single"/>
        </w:rPr>
        <w:t>are enjoyable</w:t>
      </w:r>
      <w:r w:rsidRPr="0059326B">
        <w:rPr>
          <w:rFonts w:asciiTheme="majorHAnsi" w:hAnsiTheme="majorHAnsi" w:cstheme="maj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59326B">
        <w:rPr>
          <w:rFonts w:asciiTheme="majorHAnsi" w:hAnsiTheme="majorHAnsi" w:cstheme="majorHAnsi"/>
          <w:u w:val="single"/>
        </w:rPr>
        <w:t xml:space="preserve">using both humans and detailed invasive brain analysis of animals has discovered </w:t>
      </w:r>
      <w:r w:rsidRPr="0059326B">
        <w:rPr>
          <w:rFonts w:asciiTheme="majorHAnsi" w:hAnsiTheme="majorHAnsi" w:cstheme="majorHAnsi"/>
          <w:u w:val="single"/>
        </w:rPr>
        <w:lastRenderedPageBreak/>
        <w:t>some critical ways that the brain processes pleasure</w:t>
      </w:r>
      <w:r w:rsidRPr="0059326B">
        <w:rPr>
          <w:rFonts w:asciiTheme="majorHAnsi" w:hAnsiTheme="majorHAnsi" w:cstheme="majorHAnsi"/>
          <w:sz w:val="8"/>
        </w:rPr>
        <w:t xml:space="preserve"> [14]. </w:t>
      </w:r>
      <w:r w:rsidRPr="0059326B">
        <w:rPr>
          <w:rFonts w:asciiTheme="majorHAnsi" w:hAnsiTheme="majorHAnsi" w:cstheme="majorHAnsi"/>
          <w:u w:val="single"/>
        </w:rPr>
        <w:t>Pleasure as a hallmark of reward is sufficient for defining a reward</w:t>
      </w:r>
      <w:r w:rsidRPr="0059326B">
        <w:rPr>
          <w:rFonts w:asciiTheme="majorHAnsi" w:hAnsiTheme="majorHAnsi" w:cstheme="majorHAnsi"/>
          <w:sz w:val="8"/>
        </w:rPr>
        <w:t xml:space="preserve">, but it may not be necessary. </w:t>
      </w:r>
      <w:r w:rsidRPr="0059326B">
        <w:rPr>
          <w:rFonts w:asciiTheme="majorHAnsi" w:hAnsiTheme="majorHAnsi" w:cstheme="majorHAnsi"/>
          <w:u w:val="single"/>
        </w:rPr>
        <w:t>A reward may generate positive</w:t>
      </w:r>
      <w:r w:rsidRPr="0059326B">
        <w:rPr>
          <w:rFonts w:asciiTheme="majorHAnsi" w:hAnsiTheme="majorHAnsi" w:cstheme="majorHAnsi"/>
          <w:sz w:val="8"/>
        </w:rPr>
        <w:t xml:space="preserve"> learning and approach </w:t>
      </w:r>
      <w:r w:rsidRPr="0059326B">
        <w:rPr>
          <w:rFonts w:asciiTheme="majorHAnsi" w:hAnsiTheme="majorHAnsi" w:cstheme="majorHAnsi"/>
          <w:u w:val="single"/>
        </w:rPr>
        <w:t>behavior</w:t>
      </w:r>
      <w:r w:rsidRPr="0059326B">
        <w:rPr>
          <w:rFonts w:asciiTheme="majorHAnsi" w:hAnsiTheme="majorHAnsi" w:cstheme="majorHAnsi"/>
          <w:sz w:val="8"/>
        </w:rPr>
        <w:t xml:space="preserve"> simply </w:t>
      </w:r>
      <w:r w:rsidRPr="0059326B">
        <w:rPr>
          <w:rFonts w:asciiTheme="majorHAnsi" w:hAnsiTheme="majorHAnsi" w:cstheme="majorHAnsi"/>
          <w:u w:val="single"/>
        </w:rPr>
        <w:t>because it contains substances that are essential for body function.</w:t>
      </w:r>
      <w:r w:rsidRPr="0059326B">
        <w:rPr>
          <w:rFonts w:asciiTheme="majorHAnsi" w:hAnsiTheme="majorHAnsi" w:cstheme="maj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59326B">
        <w:rPr>
          <w:rFonts w:asciiTheme="majorHAnsi" w:hAnsiTheme="majorHAnsi" w:cstheme="majorHAnsi"/>
          <w:u w:val="single"/>
        </w:rPr>
        <w:t>evolution and its basic principles found</w:t>
      </w:r>
      <w:r w:rsidRPr="0059326B">
        <w:rPr>
          <w:rFonts w:asciiTheme="majorHAnsi" w:hAnsiTheme="majorHAnsi" w:cstheme="majorHAnsi"/>
          <w:sz w:val="8"/>
        </w:rPr>
        <w:t xml:space="preserve"> various </w:t>
      </w:r>
      <w:r w:rsidRPr="0059326B">
        <w:rPr>
          <w:rFonts w:asciiTheme="majorHAnsi" w:hAnsiTheme="majorHAnsi" w:cstheme="majorHAnsi"/>
          <w:u w:val="single"/>
        </w:rPr>
        <w:t>mechanisms that steer behavior and biological development.</w:t>
      </w:r>
      <w:r w:rsidRPr="0059326B">
        <w:rPr>
          <w:rFonts w:asciiTheme="majorHAnsi" w:hAnsiTheme="majorHAnsi" w:cstheme="maj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01B9E">
        <w:rPr>
          <w:rFonts w:asciiTheme="majorHAnsi" w:hAnsiTheme="majorHAnsi" w:cstheme="majorHAnsi"/>
          <w:b/>
          <w:bCs/>
          <w:u w:val="single"/>
        </w:rPr>
        <w:t>organisms are</w:t>
      </w:r>
      <w:r w:rsidRPr="0059326B">
        <w:rPr>
          <w:rFonts w:asciiTheme="majorHAnsi" w:hAnsiTheme="majorHAnsi" w:cstheme="majorHAnsi"/>
          <w:u w:val="single"/>
        </w:rPr>
        <w:t xml:space="preserve"> the </w:t>
      </w:r>
      <w:r w:rsidRPr="00301B9E">
        <w:rPr>
          <w:rFonts w:asciiTheme="majorHAnsi" w:hAnsiTheme="majorHAnsi" w:cstheme="majorHAnsi"/>
          <w:b/>
          <w:bCs/>
          <w:u w:val="single"/>
        </w:rPr>
        <w:t>result of evolutionary competition.</w:t>
      </w:r>
      <w:r w:rsidRPr="0059326B">
        <w:rPr>
          <w:rFonts w:asciiTheme="majorHAnsi" w:hAnsiTheme="majorHAnsi" w:cstheme="majorHAnsi"/>
          <w:sz w:val="8"/>
        </w:rPr>
        <w:t xml:space="preserve"> In fact, Richard </w:t>
      </w:r>
      <w:r w:rsidRPr="0059326B">
        <w:rPr>
          <w:rFonts w:asciiTheme="majorHAnsi" w:hAnsiTheme="majorHAnsi" w:cstheme="majorHAnsi"/>
          <w:u w:val="single"/>
        </w:rPr>
        <w:t>Dawkins stresses gene survival and propagation as the basic mechanism of life</w:t>
      </w:r>
      <w:r w:rsidRPr="0059326B">
        <w:rPr>
          <w:rFonts w:asciiTheme="majorHAnsi" w:hAnsiTheme="majorHAnsi" w:cstheme="majorHAnsi"/>
          <w:sz w:val="8"/>
        </w:rPr>
        <w:t xml:space="preserve"> [20]. Only genes that lead to </w:t>
      </w:r>
      <w:r w:rsidRPr="0059326B">
        <w:rPr>
          <w:rFonts w:asciiTheme="majorHAnsi" w:hAnsiTheme="majorHAnsi" w:cstheme="majorHAnsi"/>
          <w:u w:val="single"/>
        </w:rPr>
        <w:t>the fittest phenotype will make it.</w:t>
      </w:r>
      <w:r w:rsidRPr="0059326B">
        <w:rPr>
          <w:rFonts w:asciiTheme="majorHAnsi" w:hAnsiTheme="majorHAnsi" w:cstheme="majorHAnsi"/>
          <w:sz w:val="8"/>
        </w:rPr>
        <w:t xml:space="preserve"> It is noteworthy that the phenotype is selected based on behavior that maximizes gene propagation. To do so, the phenotype must survive and generate offspring, and be better at it than its competitors. Thus, </w:t>
      </w:r>
      <w:r w:rsidRPr="0059326B">
        <w:rPr>
          <w:rFonts w:asciiTheme="majorHAnsi" w:hAnsiTheme="majorHAnsi" w:cstheme="majorHAnsi"/>
          <w:u w:val="single"/>
        </w:rPr>
        <w:t xml:space="preserve">the ultimate, distal function of </w:t>
      </w:r>
      <w:r w:rsidRPr="00211240">
        <w:rPr>
          <w:rFonts w:asciiTheme="majorHAnsi" w:hAnsiTheme="majorHAnsi" w:cstheme="majorHAnsi"/>
          <w:highlight w:val="green"/>
          <w:u w:val="single"/>
        </w:rPr>
        <w:t>rewards</w:t>
      </w:r>
      <w:r w:rsidRPr="0059326B">
        <w:rPr>
          <w:rFonts w:asciiTheme="majorHAnsi" w:hAnsiTheme="majorHAnsi" w:cstheme="majorHAnsi"/>
          <w:u w:val="single"/>
        </w:rPr>
        <w:t xml:space="preserve"> is to </w:t>
      </w:r>
      <w:r w:rsidRPr="00211240">
        <w:rPr>
          <w:rFonts w:asciiTheme="majorHAnsi" w:hAnsiTheme="majorHAnsi" w:cstheme="majorHAnsi"/>
          <w:highlight w:val="green"/>
          <w:u w:val="single"/>
        </w:rPr>
        <w:t>increase evolutionary fitness</w:t>
      </w:r>
      <w:r w:rsidRPr="0059326B">
        <w:rPr>
          <w:rFonts w:asciiTheme="majorHAnsi" w:hAnsiTheme="majorHAnsi" w:cstheme="maj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59326B">
        <w:rPr>
          <w:rFonts w:asciiTheme="majorHAnsi" w:hAnsiTheme="majorHAnsi" w:cstheme="majorHAnsi"/>
          <w:u w:val="single"/>
        </w:rPr>
        <w:t>Behavioral reward functions have evolved to help individuals to survive and propagate their genes</w:t>
      </w:r>
      <w:r w:rsidRPr="0059326B">
        <w:rPr>
          <w:rFonts w:asciiTheme="majorHAnsi" w:hAnsiTheme="majorHAnsi" w:cstheme="majorHAnsi"/>
          <w:sz w:val="8"/>
        </w:rPr>
        <w:t xml:space="preserve">. Apparently, </w:t>
      </w:r>
      <w:r w:rsidRPr="0059326B">
        <w:rPr>
          <w:rFonts w:asciiTheme="majorHAnsi" w:hAnsiTheme="majorHAnsi" w:cstheme="majorHAnsi"/>
          <w:u w:val="single"/>
        </w:rPr>
        <w:t>people need to live well and long enough to reproduce.</w:t>
      </w:r>
      <w:r w:rsidRPr="0059326B">
        <w:rPr>
          <w:rFonts w:asciiTheme="majorHAnsi" w:hAnsiTheme="majorHAnsi" w:cstheme="maj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59326B">
        <w:rPr>
          <w:rFonts w:asciiTheme="majorHAnsi" w:hAnsiTheme="majorHAnsi" w:cstheme="majorHAnsi"/>
          <w:u w:val="single"/>
        </w:rPr>
        <w:t>any small edge will ultimately result in evolutionary advantage</w:t>
      </w:r>
      <w:r w:rsidRPr="0059326B">
        <w:rPr>
          <w:rFonts w:asciiTheme="majorHAnsi" w:hAnsiTheme="majorHAnsi" w:cstheme="maj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59326B">
        <w:rPr>
          <w:rFonts w:asciiTheme="majorHAnsi" w:hAnsiTheme="majorHAnsi" w:cstheme="majorHAnsi"/>
          <w:u w:val="single"/>
        </w:rPr>
        <w:t>Thus the distal reward function in gene propagation and evolutionary fitness defines the proximal reward functions that we see</w:t>
      </w:r>
      <w:r w:rsidRPr="0059326B">
        <w:rPr>
          <w:rFonts w:asciiTheme="majorHAnsi" w:hAnsiTheme="majorHAnsi" w:cstheme="majorHAnsi"/>
          <w:sz w:val="8"/>
        </w:rPr>
        <w:t xml:space="preserve"> in everyday behavior. </w:t>
      </w:r>
      <w:r w:rsidRPr="00301B9E">
        <w:rPr>
          <w:rFonts w:asciiTheme="majorHAnsi" w:hAnsiTheme="majorHAnsi" w:cstheme="majorHAnsi"/>
          <w:u w:val="single"/>
        </w:rPr>
        <w:t>That is why foods, drinks, mates, and offspring are rewarding.</w:t>
      </w:r>
      <w:r w:rsidRPr="0059326B">
        <w:rPr>
          <w:rFonts w:asciiTheme="majorHAnsi" w:hAnsiTheme="majorHAnsi" w:cstheme="majorHAnsi"/>
          <w:u w:val="single"/>
        </w:rPr>
        <w:t xml:space="preserve"> </w:t>
      </w:r>
      <w:r w:rsidRPr="0059326B">
        <w:rPr>
          <w:rFonts w:asciiTheme="majorHAnsi" w:hAnsiTheme="majorHAnsi" w:cstheme="majorHAnsi"/>
          <w:sz w:val="8"/>
        </w:rPr>
        <w:t xml:space="preserve">There have been theories linking pleasure as a required component of health benefits salutogenesis, (salugenesis). In essence, under these terms, </w:t>
      </w:r>
      <w:r w:rsidRPr="0059326B">
        <w:rPr>
          <w:rFonts w:asciiTheme="majorHAnsi" w:hAnsiTheme="majorHAnsi" w:cstheme="majorHAnsi"/>
          <w:u w:val="single"/>
        </w:rPr>
        <w:t>pleasure is described as a state or feeling of happiness and satisfaction resulting from an experience that one enjoys.</w:t>
      </w:r>
      <w:r w:rsidRPr="0059326B">
        <w:rPr>
          <w:rFonts w:asciiTheme="majorHAnsi" w:hAnsiTheme="majorHAnsi" w:cstheme="maj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59326B">
        <w:rPr>
          <w:rFonts w:asciiTheme="majorHAnsi" w:hAnsiTheme="majorHAnsi" w:cstheme="majorHAnsi"/>
          <w:u w:val="single"/>
        </w:rPr>
        <w:t>pathways for ordinary liking and pleasure</w:t>
      </w:r>
      <w:r w:rsidRPr="0059326B">
        <w:rPr>
          <w:rFonts w:asciiTheme="majorHAnsi" w:hAnsiTheme="majorHAnsi" w:cstheme="majorHAnsi"/>
          <w:sz w:val="8"/>
        </w:rPr>
        <w:t xml:space="preserve">, which </w:t>
      </w:r>
      <w:r w:rsidRPr="0059326B">
        <w:rPr>
          <w:rFonts w:asciiTheme="majorHAnsi" w:hAnsiTheme="majorHAnsi" w:cstheme="majorHAnsi"/>
          <w:u w:val="single"/>
        </w:rPr>
        <w:t>are limited in scope</w:t>
      </w:r>
      <w:r w:rsidRPr="0059326B">
        <w:rPr>
          <w:rFonts w:asciiTheme="majorHAnsi" w:hAnsiTheme="majorHAnsi" w:cstheme="majorHAnsi"/>
          <w:sz w:val="8"/>
        </w:rPr>
        <w:t xml:space="preserve"> as described above in this commentary. However, </w:t>
      </w:r>
      <w:r w:rsidRPr="0059326B">
        <w:rPr>
          <w:rFonts w:asciiTheme="majorHAnsi" w:hAnsiTheme="majorHAnsi" w:cstheme="majorHAnsi"/>
          <w:u w:val="single"/>
        </w:rPr>
        <w:t xml:space="preserve">there are </w:t>
      </w:r>
      <w:r w:rsidRPr="00301B9E">
        <w:rPr>
          <w:rFonts w:asciiTheme="majorHAnsi" w:hAnsiTheme="majorHAnsi" w:cstheme="majorHAnsi"/>
          <w:b/>
          <w:bCs/>
          <w:u w:val="single"/>
        </w:rPr>
        <w:t>many brain regions</w:t>
      </w:r>
      <w:r w:rsidRPr="00301B9E">
        <w:rPr>
          <w:rFonts w:asciiTheme="majorHAnsi" w:hAnsiTheme="majorHAnsi" w:cstheme="majorHAnsi"/>
          <w:sz w:val="8"/>
        </w:rPr>
        <w:t>,</w:t>
      </w:r>
      <w:r w:rsidRPr="0059326B">
        <w:rPr>
          <w:rFonts w:asciiTheme="majorHAnsi" w:hAnsiTheme="majorHAnsi" w:cstheme="majorHAnsi"/>
          <w:sz w:val="8"/>
        </w:rPr>
        <w:t xml:space="preserve"> often termed hot and cold spots, </w:t>
      </w:r>
      <w:r w:rsidRPr="0059326B">
        <w:rPr>
          <w:rFonts w:asciiTheme="majorHAnsi" w:hAnsiTheme="majorHAnsi" w:cstheme="majorHAnsi"/>
          <w:u w:val="single"/>
        </w:rPr>
        <w:t xml:space="preserve">that significantly </w:t>
      </w:r>
      <w:r w:rsidRPr="00301B9E">
        <w:rPr>
          <w:rFonts w:asciiTheme="majorHAnsi" w:hAnsiTheme="majorHAnsi" w:cstheme="majorHAnsi"/>
          <w:b/>
          <w:bCs/>
          <w:u w:val="single"/>
        </w:rPr>
        <w:t>modulate</w:t>
      </w:r>
      <w:r w:rsidRPr="0059326B">
        <w:rPr>
          <w:rFonts w:asciiTheme="majorHAnsi" w:hAnsiTheme="majorHAnsi" w:cstheme="majorHAnsi"/>
          <w:sz w:val="8"/>
        </w:rPr>
        <w:t xml:space="preserve"> (increase or decrease) </w:t>
      </w:r>
      <w:r w:rsidRPr="0059326B">
        <w:rPr>
          <w:rFonts w:asciiTheme="majorHAnsi" w:hAnsiTheme="majorHAnsi" w:cstheme="majorHAnsi"/>
          <w:u w:val="single"/>
        </w:rPr>
        <w:t xml:space="preserve">our </w:t>
      </w:r>
      <w:r w:rsidRPr="00301B9E">
        <w:rPr>
          <w:rFonts w:asciiTheme="majorHAnsi" w:hAnsiTheme="majorHAnsi" w:cstheme="majorHAnsi"/>
          <w:b/>
          <w:bCs/>
          <w:u w:val="single"/>
        </w:rPr>
        <w:t>pleasure or</w:t>
      </w:r>
      <w:r w:rsidRPr="0059326B">
        <w:rPr>
          <w:rFonts w:asciiTheme="majorHAnsi" w:hAnsiTheme="majorHAnsi" w:cstheme="majorHAnsi"/>
          <w:u w:val="single"/>
        </w:rPr>
        <w:t xml:space="preserve"> even </w:t>
      </w:r>
      <w:r w:rsidRPr="00301B9E">
        <w:rPr>
          <w:rFonts w:asciiTheme="majorHAnsi" w:hAnsiTheme="majorHAnsi" w:cstheme="majorHAnsi"/>
          <w:b/>
          <w:bCs/>
          <w:u w:val="single"/>
        </w:rPr>
        <w:t>produce the opposite</w:t>
      </w:r>
      <w:r w:rsidRPr="0059326B">
        <w:rPr>
          <w:rFonts w:asciiTheme="majorHAnsi" w:hAnsiTheme="majorHAnsi" w:cstheme="majorHAnsi"/>
          <w:sz w:val="8"/>
        </w:rPr>
        <w:t xml:space="preserve"> of pleasure— that is </w:t>
      </w:r>
      <w:r w:rsidRPr="0059326B">
        <w:rPr>
          <w:rFonts w:asciiTheme="majorHAnsi" w:hAnsiTheme="majorHAnsi" w:cstheme="majorHAnsi"/>
          <w:u w:val="single"/>
        </w:rPr>
        <w:t>disgust and fear</w:t>
      </w:r>
      <w:r w:rsidRPr="0059326B">
        <w:rPr>
          <w:rFonts w:asciiTheme="majorHAnsi" w:hAnsiTheme="majorHAnsi" w:cstheme="majorHAnsi"/>
          <w:sz w:val="8"/>
        </w:rPr>
        <w:t xml:space="preserve"> [39]. </w:t>
      </w:r>
      <w:r w:rsidRPr="0059326B">
        <w:rPr>
          <w:rFonts w:asciiTheme="majorHAnsi" w:hAnsiTheme="majorHAnsi" w:cstheme="majorHAnsi"/>
          <w:u w:val="single"/>
        </w:rPr>
        <w:t>One</w:t>
      </w:r>
      <w:r w:rsidRPr="0059326B">
        <w:rPr>
          <w:rFonts w:asciiTheme="majorHAnsi" w:hAnsiTheme="majorHAnsi" w:cstheme="majorHAnsi"/>
          <w:sz w:val="8"/>
        </w:rPr>
        <w:t xml:space="preserve"> specific </w:t>
      </w:r>
      <w:r w:rsidRPr="0059326B">
        <w:rPr>
          <w:rFonts w:asciiTheme="majorHAnsi" w:hAnsiTheme="majorHAnsi" w:cstheme="majorHAnsi"/>
          <w:u w:val="single"/>
        </w:rPr>
        <w:t>region</w:t>
      </w:r>
      <w:r w:rsidRPr="0059326B">
        <w:rPr>
          <w:rFonts w:asciiTheme="majorHAnsi" w:hAnsiTheme="majorHAnsi" w:cstheme="majorHAnsi"/>
          <w:sz w:val="8"/>
        </w:rPr>
        <w:t xml:space="preserve"> of the nucleus accumbens </w:t>
      </w:r>
      <w:r w:rsidRPr="0059326B">
        <w:rPr>
          <w:rFonts w:asciiTheme="majorHAnsi" w:hAnsiTheme="majorHAnsi" w:cstheme="majorHAnsi"/>
          <w:u w:val="single"/>
        </w:rPr>
        <w:t>is organized like a computer keyboard, with particular stimulus triggers in rows</w:t>
      </w:r>
      <w:r w:rsidRPr="0059326B">
        <w:rPr>
          <w:rFonts w:asciiTheme="majorHAnsi" w:hAnsiTheme="majorHAnsi" w:cstheme="majorHAnsi"/>
          <w:sz w:val="8"/>
        </w:rPr>
        <w:t xml:space="preserve">— producing an increase and decrease of pleasure and disgust. Moreover, </w:t>
      </w:r>
      <w:r w:rsidRPr="0059326B">
        <w:rPr>
          <w:rFonts w:asciiTheme="majorHAnsi" w:hAnsiTheme="majorHAnsi" w:cstheme="majorHAnsi"/>
          <w:u w:val="single"/>
        </w:rPr>
        <w:t>the cortex has unique roles in the cognitive evaluation of our feelings of pleasure</w:t>
      </w:r>
      <w:r w:rsidRPr="0059326B">
        <w:rPr>
          <w:rFonts w:asciiTheme="majorHAnsi" w:hAnsiTheme="majorHAnsi" w:cstheme="maj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59326B">
        <w:rPr>
          <w:rFonts w:asciiTheme="majorHAnsi" w:hAnsiTheme="majorHAnsi" w:cstheme="majorHAnsi"/>
          <w:u w:val="single"/>
        </w:rPr>
        <w:t>“</w:t>
      </w:r>
      <w:r w:rsidRPr="00211240">
        <w:rPr>
          <w:rFonts w:asciiTheme="majorHAnsi" w:hAnsiTheme="majorHAnsi" w:cstheme="majorHAnsi"/>
          <w:highlight w:val="green"/>
          <w:u w:val="single"/>
        </w:rPr>
        <w:t>liking</w:t>
      </w:r>
      <w:r w:rsidRPr="0059326B">
        <w:rPr>
          <w:rFonts w:asciiTheme="majorHAnsi" w:hAnsiTheme="majorHAnsi" w:cstheme="majorHAnsi"/>
          <w:u w:val="single"/>
        </w:rPr>
        <w:t xml:space="preserve">” of </w:t>
      </w:r>
      <w:r w:rsidRPr="00211240">
        <w:rPr>
          <w:rFonts w:asciiTheme="majorHAnsi" w:hAnsiTheme="majorHAnsi" w:cstheme="majorHAnsi"/>
          <w:highlight w:val="green"/>
          <w:u w:val="single"/>
        </w:rPr>
        <w:t>something</w:t>
      </w:r>
      <w:r w:rsidRPr="0059326B">
        <w:rPr>
          <w:rFonts w:asciiTheme="majorHAnsi" w:hAnsiTheme="majorHAnsi" w:cstheme="majorHAnsi"/>
          <w:u w:val="single"/>
        </w:rPr>
        <w:t xml:space="preserve">, or pure pleasure, is </w:t>
      </w:r>
      <w:r w:rsidRPr="00211240">
        <w:rPr>
          <w:rFonts w:asciiTheme="majorHAnsi" w:hAnsiTheme="majorHAnsi" w:cstheme="majorHAnsi"/>
          <w:highlight w:val="green"/>
          <w:u w:val="single"/>
        </w:rPr>
        <w:t>represented by</w:t>
      </w:r>
      <w:r w:rsidRPr="0059326B">
        <w:rPr>
          <w:rFonts w:asciiTheme="majorHAnsi" w:hAnsiTheme="majorHAnsi" w:cstheme="majorHAnsi"/>
          <w:sz w:val="8"/>
        </w:rPr>
        <w:t xml:space="preserve"> small </w:t>
      </w:r>
      <w:r w:rsidRPr="00301B9E">
        <w:rPr>
          <w:rFonts w:asciiTheme="majorHAnsi" w:hAnsiTheme="majorHAnsi" w:cstheme="majorHAnsi"/>
          <w:u w:val="single"/>
        </w:rPr>
        <w:t>regions</w:t>
      </w:r>
      <w:r w:rsidRPr="0059326B">
        <w:rPr>
          <w:rFonts w:asciiTheme="majorHAnsi" w:hAnsiTheme="majorHAnsi" w:cstheme="majorHAnsi"/>
          <w:sz w:val="8"/>
        </w:rPr>
        <w:t xml:space="preserve"> mainly </w:t>
      </w:r>
      <w:r w:rsidRPr="00301B9E">
        <w:rPr>
          <w:rFonts w:asciiTheme="majorHAnsi" w:hAnsiTheme="majorHAnsi" w:cstheme="majorHAnsi"/>
          <w:u w:val="single"/>
        </w:rPr>
        <w:t xml:space="preserve">in the </w:t>
      </w:r>
      <w:r w:rsidRPr="00211240">
        <w:rPr>
          <w:rFonts w:asciiTheme="majorHAnsi" w:hAnsiTheme="majorHAnsi" w:cstheme="majorHAnsi"/>
          <w:highlight w:val="green"/>
          <w:u w:val="single"/>
        </w:rPr>
        <w:t>limbic system</w:t>
      </w:r>
      <w:r w:rsidRPr="0059326B">
        <w:rPr>
          <w:rFonts w:asciiTheme="majorHAnsi" w:hAnsiTheme="majorHAnsi" w:cstheme="majorHAnsi"/>
          <w:sz w:val="8"/>
        </w:rPr>
        <w:t xml:space="preserve"> (old reptilian part of the brain). These may be </w:t>
      </w:r>
      <w:r w:rsidRPr="0059326B">
        <w:rPr>
          <w:rFonts w:asciiTheme="majorHAnsi" w:hAnsiTheme="majorHAnsi" w:cstheme="majorHAnsi"/>
          <w:u w:val="single"/>
        </w:rPr>
        <w:t>part of larger neural circuits.</w:t>
      </w:r>
      <w:r w:rsidRPr="0059326B">
        <w:rPr>
          <w:rFonts w:asciiTheme="majorHAnsi" w:hAnsiTheme="majorHAnsi" w:cstheme="maj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59326B">
        <w:rPr>
          <w:rFonts w:asciiTheme="majorHAnsi" w:hAnsiTheme="majorHAnsi" w:cstheme="majorHAnsi"/>
          <w:u w:val="single"/>
        </w:rPr>
        <w:t>Sousa et al.</w:t>
      </w:r>
      <w:r w:rsidRPr="0059326B">
        <w:rPr>
          <w:rFonts w:asciiTheme="majorHAnsi" w:hAnsiTheme="majorHAnsi" w:cstheme="majorHAnsi"/>
          <w:sz w:val="8"/>
        </w:rPr>
        <w:t xml:space="preserve"> [50] small case </w:t>
      </w:r>
      <w:r w:rsidRPr="0059326B">
        <w:rPr>
          <w:rFonts w:asciiTheme="majorHAnsi" w:hAnsiTheme="majorHAnsi" w:cstheme="majorHAnsi"/>
          <w:u w:val="single"/>
        </w:rPr>
        <w:t xml:space="preserve">found various </w:t>
      </w:r>
      <w:r w:rsidRPr="00301B9E">
        <w:rPr>
          <w:rFonts w:asciiTheme="majorHAnsi" w:hAnsiTheme="majorHAnsi" w:cstheme="majorHAnsi"/>
          <w:u w:val="single"/>
        </w:rPr>
        <w:t>differentially expressed genes</w:t>
      </w:r>
      <w:r w:rsidRPr="0059326B">
        <w:rPr>
          <w:rFonts w:asciiTheme="majorHAnsi" w:hAnsiTheme="majorHAnsi" w:cstheme="majorHAnsi"/>
          <w:u w:val="single"/>
        </w:rPr>
        <w:t xml:space="preserve">, to </w:t>
      </w:r>
      <w:r w:rsidRPr="00301B9E">
        <w:rPr>
          <w:rFonts w:asciiTheme="majorHAnsi" w:hAnsiTheme="majorHAnsi" w:cstheme="majorHAnsi"/>
          <w:u w:val="single"/>
        </w:rPr>
        <w:t>associate with pleasure</w:t>
      </w:r>
      <w:r w:rsidRPr="0059326B">
        <w:rPr>
          <w:rFonts w:asciiTheme="majorHAnsi" w:hAnsiTheme="majorHAnsi" w:cstheme="majorHAnsi"/>
          <w:u w:val="single"/>
        </w:rPr>
        <w:t xml:space="preserve"> related </w:t>
      </w:r>
      <w:r w:rsidRPr="00301B9E">
        <w:rPr>
          <w:rFonts w:asciiTheme="majorHAnsi" w:hAnsiTheme="majorHAnsi" w:cstheme="majorHAnsi"/>
          <w:u w:val="single"/>
        </w:rPr>
        <w:t>systems.</w:t>
      </w:r>
      <w:r w:rsidRPr="0059326B">
        <w:rPr>
          <w:rFonts w:asciiTheme="majorHAnsi" w:hAnsiTheme="majorHAnsi" w:cstheme="maj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01B9E">
        <w:rPr>
          <w:rFonts w:asciiTheme="majorHAnsi" w:hAnsiTheme="majorHAnsi" w:cstheme="majorHAnsi"/>
          <w:u w:val="single"/>
        </w:rPr>
        <w:t>researchers examined</w:t>
      </w:r>
      <w:r w:rsidRPr="0059326B">
        <w:rPr>
          <w:rFonts w:asciiTheme="majorHAnsi" w:hAnsiTheme="majorHAnsi" w:cstheme="majorHAnsi"/>
          <w:u w:val="single"/>
        </w:rPr>
        <w:t xml:space="preserve"> 247 specimens of </w:t>
      </w:r>
      <w:r w:rsidRPr="00301B9E">
        <w:rPr>
          <w:rFonts w:asciiTheme="majorHAnsi" w:hAnsiTheme="majorHAnsi" w:cstheme="majorHAnsi"/>
          <w:u w:val="single"/>
        </w:rPr>
        <w:t>neural tissue</w:t>
      </w:r>
      <w:r w:rsidRPr="0059326B">
        <w:rPr>
          <w:rFonts w:asciiTheme="majorHAnsi" w:hAnsiTheme="majorHAnsi" w:cstheme="majorHAnsi"/>
          <w:u w:val="single"/>
        </w:rPr>
        <w:t xml:space="preserve"> from six humans, five chimpanzees, and five macaque monkeys.</w:t>
      </w:r>
      <w:r w:rsidRPr="0059326B">
        <w:rPr>
          <w:rFonts w:asciiTheme="majorHAnsi" w:hAnsiTheme="majorHAnsi" w:cstheme="majorHAnsi"/>
          <w:sz w:val="8"/>
        </w:rPr>
        <w:t xml:space="preserve"> Moreover, these </w:t>
      </w:r>
      <w:r w:rsidRPr="0059326B">
        <w:rPr>
          <w:rFonts w:asciiTheme="majorHAnsi" w:hAnsiTheme="majorHAnsi" w:cstheme="majorHAnsi"/>
          <w:u w:val="single"/>
        </w:rPr>
        <w:t>investigators analyzed which genes were turned on or off in 16 regions of the brain.</w:t>
      </w:r>
      <w:r w:rsidRPr="0059326B">
        <w:rPr>
          <w:rFonts w:asciiTheme="majorHAnsi" w:hAnsiTheme="majorHAnsi" w:cstheme="majorHAnsi"/>
          <w:sz w:val="8"/>
        </w:rPr>
        <w:t xml:space="preserve"> While </w:t>
      </w:r>
      <w:r w:rsidRPr="0059326B">
        <w:rPr>
          <w:rFonts w:asciiTheme="majorHAnsi" w:hAnsiTheme="majorHAnsi" w:cstheme="majorHAnsi"/>
          <w:u w:val="single"/>
        </w:rPr>
        <w:t xml:space="preserve">the differences among species were subtle, </w:t>
      </w:r>
      <w:r w:rsidRPr="00301B9E">
        <w:rPr>
          <w:rFonts w:asciiTheme="majorHAnsi" w:hAnsiTheme="majorHAnsi" w:cstheme="majorHAnsi"/>
          <w:b/>
          <w:bCs/>
          <w:u w:val="single"/>
        </w:rPr>
        <w:t>there was</w:t>
      </w:r>
      <w:r w:rsidRPr="0059326B">
        <w:rPr>
          <w:rFonts w:asciiTheme="majorHAnsi" w:hAnsiTheme="majorHAnsi" w:cstheme="majorHAnsi"/>
          <w:u w:val="single"/>
        </w:rPr>
        <w:t xml:space="preserve"> a </w:t>
      </w:r>
      <w:r w:rsidRPr="00301B9E">
        <w:rPr>
          <w:rFonts w:asciiTheme="majorHAnsi" w:hAnsiTheme="majorHAnsi" w:cstheme="majorHAnsi"/>
          <w:b/>
          <w:bCs/>
          <w:u w:val="single"/>
        </w:rPr>
        <w:t>remarkable contrast in</w:t>
      </w:r>
      <w:r w:rsidRPr="0059326B">
        <w:rPr>
          <w:rFonts w:asciiTheme="majorHAnsi" w:hAnsiTheme="majorHAnsi" w:cstheme="majorHAnsi"/>
          <w:u w:val="single"/>
        </w:rPr>
        <w:t xml:space="preserve"> the</w:t>
      </w:r>
      <w:r w:rsidRPr="0059326B">
        <w:rPr>
          <w:rFonts w:asciiTheme="majorHAnsi" w:hAnsiTheme="majorHAnsi" w:cstheme="majorHAnsi"/>
          <w:b/>
          <w:bCs/>
          <w:u w:val="single"/>
        </w:rPr>
        <w:t xml:space="preserve"> </w:t>
      </w:r>
      <w:r w:rsidRPr="00211240">
        <w:rPr>
          <w:rFonts w:asciiTheme="majorHAnsi" w:hAnsiTheme="majorHAnsi" w:cstheme="majorHAnsi"/>
          <w:b/>
          <w:bCs/>
          <w:highlight w:val="green"/>
          <w:u w:val="single"/>
        </w:rPr>
        <w:t>neocortices</w:t>
      </w:r>
      <w:r w:rsidRPr="0059326B">
        <w:rPr>
          <w:rFonts w:asciiTheme="majorHAnsi" w:hAnsiTheme="majorHAnsi" w:cstheme="majorHAnsi"/>
          <w:sz w:val="8"/>
        </w:rPr>
        <w:t xml:space="preserve">, specifically </w:t>
      </w:r>
      <w:r w:rsidRPr="0059326B">
        <w:rPr>
          <w:rFonts w:asciiTheme="majorHAnsi" w:hAnsiTheme="majorHAnsi" w:cstheme="majorHAnsi"/>
          <w:u w:val="single"/>
        </w:rPr>
        <w:t xml:space="preserve">in an </w:t>
      </w:r>
      <w:r w:rsidRPr="00301B9E">
        <w:rPr>
          <w:rFonts w:asciiTheme="majorHAnsi" w:hAnsiTheme="majorHAnsi" w:cstheme="majorHAnsi"/>
          <w:u w:val="single"/>
        </w:rPr>
        <w:t>area of the brain</w:t>
      </w:r>
      <w:r w:rsidRPr="0059326B">
        <w:rPr>
          <w:rFonts w:asciiTheme="majorHAnsi" w:hAnsiTheme="majorHAnsi" w:cstheme="majorHAnsi"/>
          <w:u w:val="single"/>
        </w:rPr>
        <w:t xml:space="preserve"> that is much </w:t>
      </w:r>
      <w:r w:rsidRPr="00211240">
        <w:rPr>
          <w:rFonts w:asciiTheme="majorHAnsi" w:hAnsiTheme="majorHAnsi" w:cstheme="majorHAnsi"/>
          <w:highlight w:val="green"/>
          <w:u w:val="single"/>
        </w:rPr>
        <w:t>more developed in humans</w:t>
      </w:r>
      <w:r w:rsidRPr="0059326B">
        <w:rPr>
          <w:rFonts w:asciiTheme="majorHAnsi" w:hAnsiTheme="majorHAnsi" w:cstheme="majorHAnsi"/>
          <w:u w:val="single"/>
        </w:rPr>
        <w:t xml:space="preserve"> than in chimpanzees.</w:t>
      </w:r>
      <w:r w:rsidRPr="0059326B">
        <w:rPr>
          <w:rFonts w:asciiTheme="majorHAnsi" w:hAnsiTheme="majorHAnsi" w:cstheme="majorHAnsi"/>
          <w:sz w:val="8"/>
        </w:rPr>
        <w:t xml:space="preserve"> In fact, </w:t>
      </w:r>
      <w:r w:rsidRPr="0059326B">
        <w:rPr>
          <w:rFonts w:asciiTheme="majorHAnsi" w:hAnsiTheme="majorHAnsi" w:cstheme="majorHAnsi"/>
          <w:sz w:val="8"/>
        </w:rPr>
        <w:lastRenderedPageBreak/>
        <w:t xml:space="preserve">these researchers found that a gene called </w:t>
      </w:r>
      <w:r w:rsidRPr="0059326B">
        <w:rPr>
          <w:rFonts w:asciiTheme="majorHAnsi" w:hAnsiTheme="majorHAnsi" w:cstheme="majorHAnsi"/>
          <w:u w:val="single"/>
        </w:rPr>
        <w:t>tyrosine hydroxylase (</w:t>
      </w:r>
      <w:r w:rsidRPr="00301B9E">
        <w:rPr>
          <w:rFonts w:asciiTheme="majorHAnsi" w:hAnsiTheme="majorHAnsi" w:cstheme="majorHAnsi"/>
          <w:u w:val="single"/>
        </w:rPr>
        <w:t>TH</w:t>
      </w:r>
      <w:r w:rsidRPr="0059326B">
        <w:rPr>
          <w:rFonts w:asciiTheme="majorHAnsi" w:hAnsiTheme="majorHAnsi" w:cstheme="majorHAnsi"/>
          <w:u w:val="single"/>
        </w:rPr>
        <w:t xml:space="preserve">) for the enzyme, </w:t>
      </w:r>
      <w:r w:rsidRPr="00301B9E">
        <w:rPr>
          <w:rFonts w:asciiTheme="majorHAnsi" w:hAnsiTheme="majorHAnsi" w:cstheme="majorHAnsi"/>
          <w:u w:val="single"/>
        </w:rPr>
        <w:t>responsible for</w:t>
      </w:r>
      <w:r w:rsidRPr="0059326B">
        <w:rPr>
          <w:rFonts w:asciiTheme="majorHAnsi" w:hAnsiTheme="majorHAnsi" w:cstheme="majorHAnsi"/>
          <w:u w:val="single"/>
        </w:rPr>
        <w:t xml:space="preserve"> the </w:t>
      </w:r>
      <w:r w:rsidRPr="00301B9E">
        <w:rPr>
          <w:rFonts w:asciiTheme="majorHAnsi" w:hAnsiTheme="majorHAnsi" w:cstheme="majorHAnsi"/>
          <w:u w:val="single"/>
        </w:rPr>
        <w:t>production of dopamine</w:t>
      </w:r>
      <w:r w:rsidRPr="0059326B">
        <w:rPr>
          <w:rFonts w:asciiTheme="majorHAnsi" w:hAnsiTheme="majorHAnsi" w:cstheme="majorHAnsi"/>
          <w:sz w:val="8"/>
        </w:rPr>
        <w:t xml:space="preserve">, was </w:t>
      </w:r>
      <w:r w:rsidRPr="0059326B">
        <w:rPr>
          <w:rFonts w:asciiTheme="majorHAnsi" w:hAnsiTheme="majorHAnsi" w:cstheme="majorHAnsi"/>
          <w:u w:val="single"/>
        </w:rPr>
        <w:t>expressed in the neocortex of humans, but not chimpanzees.</w:t>
      </w:r>
      <w:r w:rsidRPr="0059326B">
        <w:rPr>
          <w:rFonts w:asciiTheme="majorHAnsi" w:hAnsiTheme="majorHAnsi" w:cstheme="majorHAnsi"/>
          <w:sz w:val="8"/>
        </w:rPr>
        <w:t xml:space="preserve"> As discussed earlier, </w:t>
      </w:r>
      <w:r w:rsidRPr="0059326B">
        <w:rPr>
          <w:rFonts w:asciiTheme="majorHAnsi" w:hAnsiTheme="majorHAnsi" w:cstheme="majorHAnsi"/>
          <w:u w:val="single"/>
        </w:rPr>
        <w:t>dopamine is</w:t>
      </w:r>
      <w:r w:rsidRPr="0059326B">
        <w:rPr>
          <w:rFonts w:asciiTheme="majorHAnsi" w:hAnsiTheme="majorHAnsi" w:cstheme="majorHAnsi"/>
          <w:sz w:val="8"/>
        </w:rPr>
        <w:t xml:space="preserve"> best </w:t>
      </w:r>
      <w:r w:rsidRPr="0059326B">
        <w:rPr>
          <w:rFonts w:asciiTheme="majorHAnsi" w:hAnsiTheme="majorHAnsi" w:cstheme="majorHAnsi"/>
          <w:u w:val="single"/>
        </w:rPr>
        <w:t>known for its</w:t>
      </w:r>
      <w:r w:rsidRPr="0059326B">
        <w:rPr>
          <w:rFonts w:asciiTheme="majorHAnsi" w:hAnsiTheme="majorHAnsi" w:cstheme="majorHAnsi"/>
          <w:sz w:val="8"/>
        </w:rPr>
        <w:t xml:space="preserve"> essential </w:t>
      </w:r>
      <w:r w:rsidRPr="0059326B">
        <w:rPr>
          <w:rFonts w:asciiTheme="majorHAnsi" w:hAnsiTheme="majorHAnsi" w:cstheme="majorHAnsi"/>
          <w:u w:val="single"/>
        </w:rPr>
        <w:t>role within the brain’s reward system; the</w:t>
      </w:r>
      <w:r w:rsidRPr="0059326B">
        <w:rPr>
          <w:rFonts w:asciiTheme="majorHAnsi" w:hAnsiTheme="majorHAnsi" w:cstheme="majorHAnsi"/>
          <w:sz w:val="8"/>
        </w:rPr>
        <w:t xml:space="preserve"> very </w:t>
      </w:r>
      <w:r w:rsidRPr="0059326B">
        <w:rPr>
          <w:rFonts w:asciiTheme="majorHAnsi" w:hAnsiTheme="majorHAnsi" w:cstheme="majorHAnsi"/>
          <w:u w:val="single"/>
        </w:rPr>
        <w:t>system that responds to everything from sex, to gambling, to food, and to addictive drugs.</w:t>
      </w:r>
      <w:r w:rsidRPr="0059326B">
        <w:rPr>
          <w:rFonts w:asciiTheme="majorHAnsi" w:hAnsiTheme="majorHAnsi" w:cstheme="maj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11240">
        <w:rPr>
          <w:rFonts w:asciiTheme="majorHAnsi" w:hAnsiTheme="majorHAnsi" w:cstheme="majorHAnsi"/>
          <w:highlight w:val="green"/>
          <w:u w:val="single"/>
        </w:rPr>
        <w:t xml:space="preserve">dopamine </w:t>
      </w:r>
      <w:r w:rsidRPr="00301B9E">
        <w:rPr>
          <w:rFonts w:asciiTheme="majorHAnsi" w:hAnsiTheme="majorHAnsi" w:cstheme="majorHAnsi"/>
          <w:u w:val="single"/>
        </w:rPr>
        <w:t>plays</w:t>
      </w:r>
      <w:r w:rsidRPr="0059326B">
        <w:rPr>
          <w:rFonts w:asciiTheme="majorHAnsi" w:hAnsiTheme="majorHAnsi" w:cstheme="majorHAnsi"/>
          <w:u w:val="single"/>
        </w:rPr>
        <w:t xml:space="preserve"> a substantial </w:t>
      </w:r>
      <w:r w:rsidRPr="00301B9E">
        <w:rPr>
          <w:rFonts w:asciiTheme="majorHAnsi" w:hAnsiTheme="majorHAnsi" w:cstheme="majorHAnsi"/>
          <w:u w:val="single"/>
        </w:rPr>
        <w:t>role in</w:t>
      </w:r>
      <w:r w:rsidRPr="0059326B">
        <w:rPr>
          <w:rFonts w:asciiTheme="majorHAnsi" w:hAnsiTheme="majorHAnsi" w:cstheme="majorHAnsi"/>
          <w:u w:val="single"/>
        </w:rPr>
        <w:t xml:space="preserve"> humans’ </w:t>
      </w:r>
      <w:r w:rsidRPr="00301B9E">
        <w:rPr>
          <w:rFonts w:asciiTheme="majorHAnsi" w:hAnsiTheme="majorHAnsi" w:cstheme="majorHAnsi"/>
          <w:u w:val="single"/>
        </w:rPr>
        <w:t xml:space="preserve">ability to </w:t>
      </w:r>
      <w:r w:rsidRPr="00211240">
        <w:rPr>
          <w:rFonts w:asciiTheme="majorHAnsi" w:hAnsiTheme="majorHAnsi" w:cstheme="majorHAnsi"/>
          <w:highlight w:val="green"/>
          <w:u w:val="single"/>
        </w:rPr>
        <w:t>pursue</w:t>
      </w:r>
      <w:r w:rsidRPr="0059326B">
        <w:rPr>
          <w:rFonts w:asciiTheme="majorHAnsi" w:hAnsiTheme="majorHAnsi" w:cstheme="majorHAnsi"/>
          <w:u w:val="single"/>
        </w:rPr>
        <w:t xml:space="preserve"> various </w:t>
      </w:r>
      <w:r w:rsidRPr="00211240">
        <w:rPr>
          <w:rFonts w:asciiTheme="majorHAnsi" w:hAnsiTheme="majorHAnsi" w:cstheme="majorHAnsi"/>
          <w:highlight w:val="green"/>
          <w:u w:val="single"/>
        </w:rPr>
        <w:t xml:space="preserve">rewards </w:t>
      </w:r>
      <w:r w:rsidRPr="00301B9E">
        <w:rPr>
          <w:rFonts w:asciiTheme="majorHAnsi" w:hAnsiTheme="majorHAnsi" w:cstheme="majorHAnsi"/>
          <w:u w:val="single"/>
        </w:rPr>
        <w:t>that are</w:t>
      </w:r>
      <w:r w:rsidRPr="0059326B">
        <w:rPr>
          <w:rFonts w:asciiTheme="majorHAnsi" w:hAnsiTheme="majorHAnsi" w:cstheme="majorHAnsi"/>
          <w:u w:val="single"/>
        </w:rPr>
        <w:t xml:space="preserve"> perhaps months or even </w:t>
      </w:r>
      <w:r w:rsidRPr="00211240">
        <w:rPr>
          <w:rFonts w:asciiTheme="majorHAnsi" w:hAnsiTheme="majorHAnsi" w:cstheme="majorHAnsi"/>
          <w:highlight w:val="green"/>
          <w:u w:val="single"/>
        </w:rPr>
        <w:t>years away</w:t>
      </w:r>
      <w:r w:rsidRPr="0059326B">
        <w:rPr>
          <w:rFonts w:asciiTheme="majorHAnsi" w:hAnsiTheme="majorHAnsi" w:cstheme="maj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59326B">
        <w:rPr>
          <w:rFonts w:asciiTheme="majorHAnsi" w:hAnsiTheme="majorHAnsi" w:cstheme="majorHAnsi"/>
          <w:u w:val="single"/>
        </w:rPr>
        <w:t>This may explain what often motivates people to work for things that have no apparent short-term benefit</w:t>
      </w:r>
      <w:r w:rsidRPr="0059326B">
        <w:rPr>
          <w:rFonts w:asciiTheme="majorHAnsi" w:hAnsiTheme="majorHAnsi" w:cstheme="maj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150A30E" w14:textId="77777777" w:rsidR="00B819EB" w:rsidRDefault="00B819EB" w:rsidP="00B819EB">
      <w:pPr>
        <w:pStyle w:val="Heading4"/>
      </w:pPr>
      <w:r>
        <w:t>Extinction first –</w:t>
      </w:r>
    </w:p>
    <w:p w14:paraId="4D8C22BB" w14:textId="77777777" w:rsidR="00B819EB" w:rsidRDefault="00B819EB" w:rsidP="00B819EB">
      <w:pPr>
        <w:pStyle w:val="Heading4"/>
      </w:pPr>
      <w:r>
        <w:t>1 – Forecloses future improvement – we can never improve society because our impact is irreversible</w:t>
      </w:r>
    </w:p>
    <w:p w14:paraId="141D4730" w14:textId="77777777" w:rsidR="00B819EB" w:rsidRDefault="00B819EB" w:rsidP="00B819EB">
      <w:pPr>
        <w:pStyle w:val="Heading4"/>
      </w:pPr>
      <w:r>
        <w:t>2 – Turns suffering – mass death causes suffering because people can’t get access to resources and basic necessities</w:t>
      </w:r>
    </w:p>
    <w:p w14:paraId="4240BB74" w14:textId="77777777" w:rsidR="00B819EB" w:rsidRDefault="00B819EB" w:rsidP="00B819EB">
      <w:pPr>
        <w:pStyle w:val="Heading4"/>
      </w:pPr>
      <w:r>
        <w:t>3 – Moral obligation – allowing people to die is unethical and should be prevented because it creates ethics towards other people</w:t>
      </w:r>
    </w:p>
    <w:p w14:paraId="486421C3" w14:textId="77777777" w:rsidR="00B819EB" w:rsidRDefault="00B819EB" w:rsidP="00B819EB">
      <w:pPr>
        <w:pStyle w:val="Heading4"/>
      </w:pPr>
      <w:r>
        <w:t>4 – Objectivity – body count is the most objective way to calculate impacts because comparing suffering is unethical</w:t>
      </w:r>
    </w:p>
    <w:p w14:paraId="447020C3" w14:textId="77777777" w:rsidR="00B819EB" w:rsidRPr="00CD01F3" w:rsidRDefault="00B819EB" w:rsidP="00B819EB">
      <w:pPr>
        <w:pStyle w:val="Heading4"/>
      </w:pPr>
      <w:r>
        <w:t>5 – Moral uncertainty – if we’re unsure about which interpretation of the world is true – we ought to preserve the world to keep debating about it</w:t>
      </w:r>
    </w:p>
    <w:p w14:paraId="1AFEBA7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Segoe UI"/>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20B0604020202020204"/>
    <w:charset w:val="00"/>
    <w:family w:val="roman"/>
    <w:pitch w:val="default"/>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auto"/>
    <w:pitch w:val="variable"/>
    <w:sig w:usb0="00000003" w:usb1="00000000" w:usb2="00000000" w:usb3="00000000" w:csb0="00000001" w:csb1="00000000"/>
  </w:font>
  <w:font w:name="Trajan-Bold">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auto"/>
    <w:pitch w:val="variable"/>
    <w:sig w:usb0="00000287" w:usb1="00000000" w:usb2="00000000" w:usb3="00000000" w:csb0="0000009F"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BF27DC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6C6816"/>
    <w:multiLevelType w:val="hybridMultilevel"/>
    <w:tmpl w:val="66B6AB98"/>
    <w:lvl w:ilvl="0" w:tplc="0F14E8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A52254"/>
    <w:multiLevelType w:val="hybridMultilevel"/>
    <w:tmpl w:val="5D9A49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03FF6D32"/>
    <w:multiLevelType w:val="hybridMultilevel"/>
    <w:tmpl w:val="0B645B7A"/>
    <w:lvl w:ilvl="0" w:tplc="5E660D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63F47B0"/>
    <w:multiLevelType w:val="hybridMultilevel"/>
    <w:tmpl w:val="2208CF50"/>
    <w:lvl w:ilvl="0" w:tplc="270C82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E1F6747"/>
    <w:multiLevelType w:val="hybridMultilevel"/>
    <w:tmpl w:val="C292D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75C6B07"/>
    <w:multiLevelType w:val="hybridMultilevel"/>
    <w:tmpl w:val="6734CB1E"/>
    <w:lvl w:ilvl="0" w:tplc="F4EA375A">
      <w:start w:val="1"/>
      <w:numFmt w:val="bullet"/>
      <w:lvlText w:val="-"/>
      <w:lvlJc w:val="left"/>
      <w:pPr>
        <w:ind w:left="1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1" w:tplc="F0D6070C">
      <w:start w:val="1"/>
      <w:numFmt w:val="bullet"/>
      <w:lvlText w:val="o"/>
      <w:lvlJc w:val="left"/>
      <w:pPr>
        <w:ind w:left="108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2" w:tplc="D0A031FA">
      <w:start w:val="1"/>
      <w:numFmt w:val="bullet"/>
      <w:lvlText w:val="▪"/>
      <w:lvlJc w:val="left"/>
      <w:pPr>
        <w:ind w:left="180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3" w:tplc="AD7C1DD2">
      <w:start w:val="1"/>
      <w:numFmt w:val="bullet"/>
      <w:lvlText w:val="•"/>
      <w:lvlJc w:val="left"/>
      <w:pPr>
        <w:ind w:left="252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4" w:tplc="8872279E">
      <w:start w:val="1"/>
      <w:numFmt w:val="bullet"/>
      <w:lvlText w:val="o"/>
      <w:lvlJc w:val="left"/>
      <w:pPr>
        <w:ind w:left="324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5" w:tplc="257E988A">
      <w:start w:val="1"/>
      <w:numFmt w:val="bullet"/>
      <w:lvlText w:val="▪"/>
      <w:lvlJc w:val="left"/>
      <w:pPr>
        <w:ind w:left="396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6" w:tplc="61C09CD6">
      <w:start w:val="1"/>
      <w:numFmt w:val="bullet"/>
      <w:lvlText w:val="•"/>
      <w:lvlJc w:val="left"/>
      <w:pPr>
        <w:ind w:left="468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7" w:tplc="63A4E208">
      <w:start w:val="1"/>
      <w:numFmt w:val="bullet"/>
      <w:lvlText w:val="o"/>
      <w:lvlJc w:val="left"/>
      <w:pPr>
        <w:ind w:left="540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8" w:tplc="FF3EB6D8">
      <w:start w:val="1"/>
      <w:numFmt w:val="bullet"/>
      <w:lvlText w:val="▪"/>
      <w:lvlJc w:val="left"/>
      <w:pPr>
        <w:ind w:left="612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abstractNum>
  <w:abstractNum w:abstractNumId="20" w15:restartNumberingAfterBreak="0">
    <w:nsid w:val="1F8A24E4"/>
    <w:multiLevelType w:val="hybridMultilevel"/>
    <w:tmpl w:val="AEB01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911739"/>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0D3A1B"/>
    <w:multiLevelType w:val="hybridMultilevel"/>
    <w:tmpl w:val="C95C7BBE"/>
    <w:lvl w:ilvl="0" w:tplc="8B6C29CA">
      <w:start w:val="1"/>
      <w:numFmt w:val="bullet"/>
      <w:lvlText w:val="-"/>
      <w:lvlJc w:val="left"/>
      <w:pPr>
        <w:ind w:left="1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1" w:tplc="7BB07718">
      <w:start w:val="1"/>
      <w:numFmt w:val="bullet"/>
      <w:lvlText w:val="o"/>
      <w:lvlJc w:val="left"/>
      <w:pPr>
        <w:ind w:left="108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2" w:tplc="52669806">
      <w:start w:val="1"/>
      <w:numFmt w:val="bullet"/>
      <w:lvlText w:val="▪"/>
      <w:lvlJc w:val="left"/>
      <w:pPr>
        <w:ind w:left="180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3" w:tplc="C4D49B26">
      <w:start w:val="1"/>
      <w:numFmt w:val="bullet"/>
      <w:lvlText w:val="•"/>
      <w:lvlJc w:val="left"/>
      <w:pPr>
        <w:ind w:left="252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4" w:tplc="9FEEFE9E">
      <w:start w:val="1"/>
      <w:numFmt w:val="bullet"/>
      <w:lvlText w:val="o"/>
      <w:lvlJc w:val="left"/>
      <w:pPr>
        <w:ind w:left="324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5" w:tplc="A6E2B40A">
      <w:start w:val="1"/>
      <w:numFmt w:val="bullet"/>
      <w:lvlText w:val="▪"/>
      <w:lvlJc w:val="left"/>
      <w:pPr>
        <w:ind w:left="396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6" w:tplc="9828DD3E">
      <w:start w:val="1"/>
      <w:numFmt w:val="bullet"/>
      <w:lvlText w:val="•"/>
      <w:lvlJc w:val="left"/>
      <w:pPr>
        <w:ind w:left="468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7" w:tplc="21BA302A">
      <w:start w:val="1"/>
      <w:numFmt w:val="bullet"/>
      <w:lvlText w:val="o"/>
      <w:lvlJc w:val="left"/>
      <w:pPr>
        <w:ind w:left="540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lvl w:ilvl="8" w:tplc="2CD4286C">
      <w:start w:val="1"/>
      <w:numFmt w:val="bullet"/>
      <w:lvlText w:val="▪"/>
      <w:lvlJc w:val="left"/>
      <w:pPr>
        <w:ind w:left="6120"/>
      </w:pPr>
      <w:rPr>
        <w:rFonts w:ascii="Calibri" w:eastAsia="Calibri" w:hAnsi="Calibri" w:cs="Calibri"/>
        <w:b/>
        <w:bCs/>
        <w:i w:val="0"/>
        <w:strike w:val="0"/>
        <w:dstrike w:val="0"/>
        <w:color w:val="000000"/>
        <w:sz w:val="26"/>
        <w:szCs w:val="26"/>
        <w:u w:val="none" w:color="000000"/>
        <w:bdr w:val="none" w:sz="0" w:space="0" w:color="auto"/>
        <w:shd w:val="clear" w:color="auto" w:fill="auto"/>
        <w:vertAlign w:val="baseline"/>
      </w:rPr>
    </w:lvl>
  </w:abstractNum>
  <w:abstractNum w:abstractNumId="2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0A0F87"/>
    <w:multiLevelType w:val="hybridMultilevel"/>
    <w:tmpl w:val="0C382708"/>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8676B14"/>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3E6837"/>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2F68AB"/>
    <w:multiLevelType w:val="hybridMultilevel"/>
    <w:tmpl w:val="B49A2A0C"/>
    <w:lvl w:ilvl="0" w:tplc="F5789C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E62A8D"/>
    <w:multiLevelType w:val="hybridMultilevel"/>
    <w:tmpl w:val="982C74BC"/>
    <w:lvl w:ilvl="0" w:tplc="D0027B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B954C5"/>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DE7614"/>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1D4D7C"/>
    <w:multiLevelType w:val="hybridMultilevel"/>
    <w:tmpl w:val="4E84A66C"/>
    <w:lvl w:ilvl="0" w:tplc="DF4C1E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944AB"/>
    <w:multiLevelType w:val="hybridMultilevel"/>
    <w:tmpl w:val="29A068FE"/>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876417"/>
    <w:multiLevelType w:val="hybridMultilevel"/>
    <w:tmpl w:val="29D05716"/>
    <w:lvl w:ilvl="0" w:tplc="7AC6612A">
      <w:start w:val="1"/>
      <w:numFmt w:val="bullet"/>
      <w:lvlText w:val="•"/>
      <w:lvlJc w:val="left"/>
      <w:pPr>
        <w:ind w:left="1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DFEE62BA">
      <w:start w:val="1"/>
      <w:numFmt w:val="bullet"/>
      <w:lvlText w:val="o"/>
      <w:lvlJc w:val="left"/>
      <w:pPr>
        <w:ind w:left="108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07EC3048">
      <w:start w:val="1"/>
      <w:numFmt w:val="bullet"/>
      <w:lvlText w:val="▪"/>
      <w:lvlJc w:val="left"/>
      <w:pPr>
        <w:ind w:left="180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B38ED742">
      <w:start w:val="1"/>
      <w:numFmt w:val="bullet"/>
      <w:lvlText w:val="•"/>
      <w:lvlJc w:val="left"/>
      <w:pPr>
        <w:ind w:left="252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9766B8A2">
      <w:start w:val="1"/>
      <w:numFmt w:val="bullet"/>
      <w:lvlText w:val="o"/>
      <w:lvlJc w:val="left"/>
      <w:pPr>
        <w:ind w:left="324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952418D0">
      <w:start w:val="1"/>
      <w:numFmt w:val="bullet"/>
      <w:lvlText w:val="▪"/>
      <w:lvlJc w:val="left"/>
      <w:pPr>
        <w:ind w:left="396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5CE6778A">
      <w:start w:val="1"/>
      <w:numFmt w:val="bullet"/>
      <w:lvlText w:val="•"/>
      <w:lvlJc w:val="left"/>
      <w:pPr>
        <w:ind w:left="468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8F40FE46">
      <w:start w:val="1"/>
      <w:numFmt w:val="bullet"/>
      <w:lvlText w:val="o"/>
      <w:lvlJc w:val="left"/>
      <w:pPr>
        <w:ind w:left="540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6E726768">
      <w:start w:val="1"/>
      <w:numFmt w:val="bullet"/>
      <w:lvlText w:val="▪"/>
      <w:lvlJc w:val="left"/>
      <w:pPr>
        <w:ind w:left="612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39" w15:restartNumberingAfterBreak="0">
    <w:nsid w:val="748312E1"/>
    <w:multiLevelType w:val="hybridMultilevel"/>
    <w:tmpl w:val="0E508D4C"/>
    <w:lvl w:ilvl="0" w:tplc="83387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275804"/>
    <w:multiLevelType w:val="hybridMultilevel"/>
    <w:tmpl w:val="4CFCCCB8"/>
    <w:lvl w:ilvl="0" w:tplc="DAD4B5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623C68"/>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F51D7B"/>
    <w:multiLevelType w:val="hybridMultilevel"/>
    <w:tmpl w:val="EA8472EA"/>
    <w:lvl w:ilvl="0" w:tplc="A6C67C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7C583F"/>
    <w:multiLevelType w:val="hybridMultilevel"/>
    <w:tmpl w:val="781C5B18"/>
    <w:lvl w:ilvl="0" w:tplc="140A06DC">
      <w:start w:val="1"/>
      <w:numFmt w:val="decimal"/>
      <w:lvlText w:val="%1."/>
      <w:lvlJc w:val="left"/>
      <w:pPr>
        <w:ind w:left="720" w:hanging="360"/>
      </w:pPr>
      <w:rPr>
        <w:rFonts w:ascii="Calibri" w:hAnsi="Calibri" w:cstheme="maj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2"/>
  </w:num>
  <w:num w:numId="14">
    <w:abstractNumId w:val="18"/>
  </w:num>
  <w:num w:numId="15">
    <w:abstractNumId w:val="27"/>
  </w:num>
  <w:num w:numId="16">
    <w:abstractNumId w:val="37"/>
  </w:num>
  <w:num w:numId="17">
    <w:abstractNumId w:val="30"/>
  </w:num>
  <w:num w:numId="18">
    <w:abstractNumId w:val="20"/>
  </w:num>
  <w:num w:numId="19">
    <w:abstractNumId w:val="16"/>
  </w:num>
  <w:num w:numId="20">
    <w:abstractNumId w:val="43"/>
  </w:num>
  <w:num w:numId="21">
    <w:abstractNumId w:val="34"/>
  </w:num>
  <w:num w:numId="22">
    <w:abstractNumId w:val="38"/>
  </w:num>
  <w:num w:numId="23">
    <w:abstractNumId w:val="22"/>
  </w:num>
  <w:num w:numId="24">
    <w:abstractNumId w:val="19"/>
  </w:num>
  <w:num w:numId="25">
    <w:abstractNumId w:val="28"/>
  </w:num>
  <w:num w:numId="26">
    <w:abstractNumId w:val="24"/>
  </w:num>
  <w:num w:numId="27">
    <w:abstractNumId w:val="14"/>
  </w:num>
  <w:num w:numId="28">
    <w:abstractNumId w:val="40"/>
  </w:num>
  <w:num w:numId="29">
    <w:abstractNumId w:val="32"/>
  </w:num>
  <w:num w:numId="30">
    <w:abstractNumId w:val="41"/>
  </w:num>
  <w:num w:numId="31">
    <w:abstractNumId w:val="39"/>
  </w:num>
  <w:num w:numId="32">
    <w:abstractNumId w:val="42"/>
  </w:num>
  <w:num w:numId="33">
    <w:abstractNumId w:val="31"/>
  </w:num>
  <w:num w:numId="34">
    <w:abstractNumId w:val="35"/>
  </w:num>
  <w:num w:numId="35">
    <w:abstractNumId w:val="11"/>
  </w:num>
  <w:num w:numId="36">
    <w:abstractNumId w:val="29"/>
  </w:num>
  <w:num w:numId="37">
    <w:abstractNumId w:val="15"/>
  </w:num>
  <w:num w:numId="38">
    <w:abstractNumId w:val="33"/>
  </w:num>
  <w:num w:numId="39">
    <w:abstractNumId w:val="21"/>
  </w:num>
  <w:num w:numId="40">
    <w:abstractNumId w:val="26"/>
  </w:num>
  <w:num w:numId="41">
    <w:abstractNumId w:val="17"/>
  </w:num>
  <w:num w:numId="42">
    <w:abstractNumId w:val="36"/>
  </w:num>
  <w:num w:numId="43">
    <w:abstractNumId w:val="13"/>
  </w:num>
  <w:num w:numId="44">
    <w:abstractNumId w:val="25"/>
  </w:num>
  <w:num w:numId="4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64EE"/>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7C3"/>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19EB"/>
    <w:rsid w:val="00B8710E"/>
    <w:rsid w:val="00B92A93"/>
    <w:rsid w:val="00BA17A8"/>
    <w:rsid w:val="00BA3C33"/>
    <w:rsid w:val="00BB0878"/>
    <w:rsid w:val="00BB1879"/>
    <w:rsid w:val="00BB4EB4"/>
    <w:rsid w:val="00BC0ABE"/>
    <w:rsid w:val="00BC30DB"/>
    <w:rsid w:val="00BC64FF"/>
    <w:rsid w:val="00BC7C37"/>
    <w:rsid w:val="00BD2244"/>
    <w:rsid w:val="00BD64EE"/>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8C4D78"/>
  <w14:defaultImageDpi w14:val="300"/>
  <w15:docId w15:val="{7AC70EBD-C61D-B74E-B370-2A27728E2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19EB"/>
    <w:pPr>
      <w:spacing w:after="160" w:line="259" w:lineRule="auto"/>
    </w:pPr>
    <w:rPr>
      <w:rFonts w:ascii="Calibri" w:hAnsi="Calibri" w:cs="Calibri"/>
      <w:sz w:val="20"/>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BD64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BD64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BD64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BD64EE"/>
    <w:pPr>
      <w:keepNext/>
      <w:keepLines/>
      <w:spacing w:before="40" w:after="0"/>
      <w:outlineLvl w:val="3"/>
    </w:pPr>
    <w:rPr>
      <w:rFonts w:eastAsiaTheme="majorEastAsia" w:cstheme="majorBidi"/>
      <w:b/>
      <w:bCs/>
      <w:sz w:val="32"/>
      <w:szCs w:val="26"/>
    </w:rPr>
  </w:style>
  <w:style w:type="paragraph" w:styleId="Heading5">
    <w:name w:val="heading 5"/>
    <w:aliases w:val="Text"/>
    <w:basedOn w:val="Normal"/>
    <w:next w:val="Normal"/>
    <w:link w:val="Heading5Char"/>
    <w:uiPriority w:val="99"/>
    <w:qFormat/>
    <w:rsid w:val="00B819EB"/>
    <w:pPr>
      <w:spacing w:before="280" w:line="360" w:lineRule="auto"/>
      <w:outlineLvl w:val="4"/>
    </w:pPr>
    <w:rPr>
      <w:rFonts w:ascii="Cambria" w:eastAsia="Times New Roman" w:hAnsi="Cambria"/>
      <w:b/>
      <w:bCs/>
      <w:i/>
      <w:iCs/>
      <w:lang w:bidi="en-US"/>
    </w:rPr>
  </w:style>
  <w:style w:type="paragraph" w:styleId="Heading6">
    <w:name w:val="heading 6"/>
    <w:basedOn w:val="Normal"/>
    <w:next w:val="Normal"/>
    <w:link w:val="Heading6Char"/>
    <w:qFormat/>
    <w:rsid w:val="00B819EB"/>
    <w:pPr>
      <w:spacing w:before="280" w:after="80" w:line="360" w:lineRule="auto"/>
      <w:outlineLvl w:val="5"/>
    </w:pPr>
    <w:rPr>
      <w:rFonts w:ascii="Cambria" w:eastAsia="Times New Roman" w:hAnsi="Cambria"/>
      <w:b/>
      <w:bCs/>
      <w:i/>
      <w:iCs/>
      <w:lang w:bidi="en-US"/>
    </w:rPr>
  </w:style>
  <w:style w:type="paragraph" w:styleId="Heading7">
    <w:name w:val="heading 7"/>
    <w:basedOn w:val="Normal"/>
    <w:next w:val="Normal"/>
    <w:link w:val="Heading7Char"/>
    <w:qFormat/>
    <w:rsid w:val="00B819EB"/>
    <w:pPr>
      <w:spacing w:before="280" w:line="360" w:lineRule="auto"/>
      <w:outlineLvl w:val="6"/>
    </w:pPr>
    <w:rPr>
      <w:rFonts w:ascii="Cambria" w:eastAsia="Times New Roman" w:hAnsi="Cambria"/>
      <w:b/>
      <w:bCs/>
      <w:i/>
      <w:iCs/>
      <w:szCs w:val="20"/>
      <w:lang w:bidi="en-US"/>
    </w:rPr>
  </w:style>
  <w:style w:type="paragraph" w:styleId="Heading8">
    <w:name w:val="heading 8"/>
    <w:basedOn w:val="Normal"/>
    <w:next w:val="Normal"/>
    <w:link w:val="Heading8Char"/>
    <w:qFormat/>
    <w:rsid w:val="00B819EB"/>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B819EB"/>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BD64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64EE"/>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BD64EE"/>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BD64EE"/>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BD64E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BD64EE"/>
    <w:rPr>
      <w:rFonts w:ascii="Calibri" w:eastAsiaTheme="majorEastAsia" w:hAnsi="Calibri" w:cstheme="majorBidi"/>
      <w:b/>
      <w:bCs/>
      <w:sz w:val="3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D64EE"/>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BD64EE"/>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BD64EE"/>
    <w:rPr>
      <w:rFonts w:ascii="Calibri" w:hAnsi="Calibri" w:cs="Calibri"/>
      <w:b/>
      <w:i w:val="0"/>
      <w:iCs/>
      <w:sz w:val="28"/>
      <w:u w:val="single"/>
      <w:bdr w:val="none" w:sz="0" w:space="0" w:color="auto"/>
    </w:rPr>
  </w:style>
  <w:style w:type="character" w:styleId="FollowedHyperlink">
    <w:name w:val="FollowedHyperlink"/>
    <w:basedOn w:val="DefaultParagraphFont"/>
    <w:uiPriority w:val="99"/>
    <w:unhideWhenUsed/>
    <w:rsid w:val="00BD64EE"/>
    <w:rPr>
      <w:color w:val="auto"/>
      <w:u w:val="non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BD64EE"/>
    <w:rPr>
      <w:color w:val="auto"/>
      <w:u w:val="none"/>
    </w:rPr>
  </w:style>
  <w:style w:type="paragraph" w:styleId="DocumentMap">
    <w:name w:val="Document Map"/>
    <w:basedOn w:val="Normal"/>
    <w:link w:val="DocumentMapChar"/>
    <w:uiPriority w:val="99"/>
    <w:unhideWhenUsed/>
    <w:rsid w:val="00BD64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BD64EE"/>
    <w:rPr>
      <w:rFonts w:ascii="Lucida Grande" w:hAnsi="Lucida Grande" w:cs="Lucida Grande"/>
    </w:rPr>
  </w:style>
  <w:style w:type="character" w:customStyle="1" w:styleId="Heading5Char">
    <w:name w:val="Heading 5 Char"/>
    <w:aliases w:val="Text Char"/>
    <w:basedOn w:val="DefaultParagraphFont"/>
    <w:link w:val="Heading5"/>
    <w:uiPriority w:val="99"/>
    <w:rsid w:val="00B819EB"/>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B819EB"/>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B819EB"/>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B819EB"/>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B819EB"/>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20"/>
    <w:qFormat/>
    <w:rsid w:val="00B819EB"/>
    <w:pPr>
      <w:pBdr>
        <w:top w:val="single" w:sz="4" w:space="1" w:color="auto"/>
        <w:left w:val="single" w:sz="4" w:space="4" w:color="auto"/>
        <w:bottom w:val="single" w:sz="4" w:space="1" w:color="auto"/>
        <w:right w:val="single" w:sz="4" w:space="4" w:color="auto"/>
      </w:pBdr>
      <w:ind w:left="720"/>
      <w:jc w:val="both"/>
    </w:pPr>
    <w:rPr>
      <w:b/>
      <w:iCs/>
      <w:sz w:val="28"/>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Dont use"/>
    <w:basedOn w:val="Heading1"/>
    <w:link w:val="Hyperlink"/>
    <w:autoRedefine/>
    <w:uiPriority w:val="99"/>
    <w:qFormat/>
    <w:rsid w:val="00B819E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B819EB"/>
    <w:rPr>
      <w:color w:val="605E5C"/>
      <w:shd w:val="clear" w:color="auto" w:fill="E1DFDD"/>
    </w:rPr>
  </w:style>
  <w:style w:type="paragraph" w:customStyle="1" w:styleId="textbold">
    <w:name w:val="text bold"/>
    <w:basedOn w:val="Normal"/>
    <w:uiPriority w:val="20"/>
    <w:qFormat/>
    <w:rsid w:val="00B819EB"/>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B819EB"/>
    <w:rPr>
      <w:u w:val="single"/>
    </w:rPr>
  </w:style>
  <w:style w:type="paragraph" w:styleId="ListParagraph">
    <w:name w:val="List Paragraph"/>
    <w:aliases w:val="6 font,Colorful List - Accent 11"/>
    <w:basedOn w:val="Normal"/>
    <w:uiPriority w:val="34"/>
    <w:unhideWhenUsed/>
    <w:qFormat/>
    <w:rsid w:val="00B819EB"/>
    <w:pPr>
      <w:ind w:left="720"/>
      <w:contextualSpacing/>
    </w:pPr>
  </w:style>
  <w:style w:type="paragraph" w:customStyle="1" w:styleId="Emphasize">
    <w:name w:val="Emphasize"/>
    <w:basedOn w:val="Normal"/>
    <w:uiPriority w:val="7"/>
    <w:qFormat/>
    <w:rsid w:val="00B819EB"/>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12" w:space="0" w:color="auto"/>
    </w:rPr>
  </w:style>
  <w:style w:type="paragraph" w:customStyle="1" w:styleId="CiteSpacing">
    <w:name w:val="Cite Spacing"/>
    <w:basedOn w:val="Normal"/>
    <w:uiPriority w:val="4"/>
    <w:qFormat/>
    <w:rsid w:val="00B819EB"/>
    <w:pPr>
      <w:spacing w:before="60" w:after="60"/>
      <w:contextualSpacing/>
    </w:pPr>
    <w:rPr>
      <w:rFonts w:ascii="Arial Narrow" w:hAnsi="Arial Narrow"/>
    </w:rPr>
  </w:style>
  <w:style w:type="character" w:styleId="PlaceholderText">
    <w:name w:val="Placeholder Text"/>
    <w:basedOn w:val="DefaultParagraphFont"/>
    <w:uiPriority w:val="99"/>
    <w:unhideWhenUsed/>
    <w:rsid w:val="00B819EB"/>
    <w:rPr>
      <w:color w:val="808080"/>
    </w:rPr>
  </w:style>
  <w:style w:type="paragraph" w:styleId="BalloonText">
    <w:name w:val="Balloon Text"/>
    <w:basedOn w:val="Normal"/>
    <w:link w:val="BalloonTextChar"/>
    <w:uiPriority w:val="99"/>
    <w:unhideWhenUsed/>
    <w:rsid w:val="00B819EB"/>
    <w:rPr>
      <w:rFonts w:ascii="Segoe UI" w:hAnsi="Segoe UI" w:cs="Segoe UI"/>
      <w:sz w:val="18"/>
      <w:szCs w:val="18"/>
    </w:rPr>
  </w:style>
  <w:style w:type="character" w:customStyle="1" w:styleId="BalloonTextChar">
    <w:name w:val="Balloon Text Char"/>
    <w:basedOn w:val="DefaultParagraphFont"/>
    <w:link w:val="BalloonText"/>
    <w:uiPriority w:val="99"/>
    <w:rsid w:val="00B819EB"/>
    <w:rPr>
      <w:rFonts w:ascii="Segoe UI" w:hAnsi="Segoe UI" w:cs="Segoe UI"/>
      <w:sz w:val="18"/>
      <w:szCs w:val="18"/>
    </w:rPr>
  </w:style>
  <w:style w:type="character" w:styleId="CommentReference">
    <w:name w:val="annotation reference"/>
    <w:basedOn w:val="DefaultParagraphFont"/>
    <w:uiPriority w:val="99"/>
    <w:unhideWhenUsed/>
    <w:rsid w:val="00B819EB"/>
    <w:rPr>
      <w:sz w:val="16"/>
      <w:szCs w:val="16"/>
    </w:rPr>
  </w:style>
  <w:style w:type="paragraph" w:styleId="CommentText">
    <w:name w:val="annotation text"/>
    <w:basedOn w:val="Normal"/>
    <w:link w:val="CommentTextChar"/>
    <w:uiPriority w:val="99"/>
    <w:unhideWhenUsed/>
    <w:rsid w:val="00B819EB"/>
    <w:rPr>
      <w:szCs w:val="20"/>
    </w:rPr>
  </w:style>
  <w:style w:type="character" w:customStyle="1" w:styleId="CommentTextChar">
    <w:name w:val="Comment Text Char"/>
    <w:basedOn w:val="DefaultParagraphFont"/>
    <w:link w:val="CommentText"/>
    <w:uiPriority w:val="99"/>
    <w:rsid w:val="00B819EB"/>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B819EB"/>
    <w:rPr>
      <w:b/>
      <w:bCs/>
    </w:rPr>
  </w:style>
  <w:style w:type="character" w:customStyle="1" w:styleId="CommentSubjectChar">
    <w:name w:val="Comment Subject Char"/>
    <w:basedOn w:val="CommentTextChar"/>
    <w:link w:val="CommentSubject"/>
    <w:uiPriority w:val="99"/>
    <w:rsid w:val="00B819EB"/>
    <w:rPr>
      <w:rFonts w:ascii="Calibri" w:hAnsi="Calibri" w:cs="Calibri"/>
      <w:b/>
      <w:bCs/>
      <w:sz w:val="20"/>
      <w:szCs w:val="20"/>
    </w:rPr>
  </w:style>
  <w:style w:type="character" w:customStyle="1" w:styleId="Style11pt">
    <w:name w:val="Style 11 pt"/>
    <w:rsid w:val="00B819EB"/>
    <w:rPr>
      <w:sz w:val="20"/>
    </w:rPr>
  </w:style>
  <w:style w:type="character" w:customStyle="1" w:styleId="Style11ptUnderline">
    <w:name w:val="Style 11 pt Underline"/>
    <w:rsid w:val="00B819EB"/>
    <w:rPr>
      <w:sz w:val="20"/>
      <w:u w:val="single"/>
    </w:rPr>
  </w:style>
  <w:style w:type="paragraph" w:customStyle="1" w:styleId="StyleStyle411pt">
    <w:name w:val="Style Style4 + 11 pt"/>
    <w:basedOn w:val="Normal"/>
    <w:link w:val="StyleStyle411ptChar"/>
    <w:qFormat/>
    <w:rsid w:val="00B819EB"/>
    <w:rPr>
      <w:rFonts w:eastAsia="Times New Roman" w:cs="Times New Roman"/>
      <w:u w:val="single"/>
    </w:rPr>
  </w:style>
  <w:style w:type="character" w:customStyle="1" w:styleId="StyleStyle411ptChar">
    <w:name w:val="Style Style4 + 11 pt Char"/>
    <w:link w:val="StyleStyle411pt"/>
    <w:rsid w:val="00B819EB"/>
    <w:rPr>
      <w:rFonts w:ascii="Calibri" w:eastAsia="Times New Roman" w:hAnsi="Calibri" w:cs="Times New Roman"/>
      <w:sz w:val="20"/>
      <w:u w:val="single"/>
    </w:rPr>
  </w:style>
  <w:style w:type="character" w:customStyle="1" w:styleId="Style11ptItalicUnderline">
    <w:name w:val="Style 11 pt Italic Underline"/>
    <w:rsid w:val="00B819EB"/>
    <w:rPr>
      <w:i/>
      <w:iCs/>
      <w:sz w:val="20"/>
      <w:u w:val="single"/>
    </w:rPr>
  </w:style>
  <w:style w:type="character" w:customStyle="1" w:styleId="Style11ptItalic">
    <w:name w:val="Style 11 pt Italic"/>
    <w:rsid w:val="00B819EB"/>
    <w:rPr>
      <w:rFonts w:ascii="Times New Roman" w:hAnsi="Times New Roman" w:cs="Times New Roman" w:hint="default"/>
      <w:i/>
      <w:iCs/>
      <w:sz w:val="20"/>
    </w:rPr>
  </w:style>
  <w:style w:type="paragraph" w:customStyle="1" w:styleId="UnderlinePara">
    <w:name w:val="Underline Para"/>
    <w:basedOn w:val="Normal"/>
    <w:uiPriority w:val="1"/>
    <w:qFormat/>
    <w:rsid w:val="00B819EB"/>
    <w:pPr>
      <w:widowControl w:val="0"/>
      <w:suppressAutoHyphens/>
      <w:spacing w:after="200" w:line="256" w:lineRule="auto"/>
      <w:contextualSpacing/>
    </w:pPr>
    <w:rPr>
      <w:rFonts w:asciiTheme="minorHAnsi" w:hAnsiTheme="minorHAnsi"/>
      <w:b/>
      <w:u w:val="single"/>
    </w:rPr>
  </w:style>
  <w:style w:type="paragraph" w:customStyle="1" w:styleId="cardtext">
    <w:name w:val="card text"/>
    <w:basedOn w:val="Normal"/>
    <w:link w:val="cardtextChar"/>
    <w:uiPriority w:val="99"/>
    <w:qFormat/>
    <w:rsid w:val="00B819EB"/>
    <w:pPr>
      <w:ind w:left="288" w:right="288"/>
    </w:pPr>
  </w:style>
  <w:style w:type="character" w:customStyle="1" w:styleId="cardtextChar">
    <w:name w:val="card text Char"/>
    <w:basedOn w:val="DefaultParagraphFont"/>
    <w:link w:val="cardtext"/>
    <w:uiPriority w:val="99"/>
    <w:rsid w:val="00B819EB"/>
    <w:rPr>
      <w:rFonts w:ascii="Calibri" w:hAnsi="Calibri" w:cs="Calibri"/>
      <w:sz w:val="20"/>
    </w:rPr>
  </w:style>
  <w:style w:type="character" w:customStyle="1" w:styleId="m4841727538114946087gmail-styleunderline">
    <w:name w:val="m_4841727538114946087gmail-styleunderline"/>
    <w:basedOn w:val="DefaultParagraphFont"/>
    <w:rsid w:val="00B819EB"/>
  </w:style>
  <w:style w:type="paragraph" w:customStyle="1" w:styleId="BreakTag">
    <w:name w:val="Break Tag"/>
    <w:basedOn w:val="Normal"/>
    <w:autoRedefine/>
    <w:uiPriority w:val="4"/>
    <w:qFormat/>
    <w:rsid w:val="00B819EB"/>
    <w:pPr>
      <w:spacing w:before="240"/>
    </w:pPr>
    <w:rPr>
      <w:b/>
      <w:sz w:val="26"/>
    </w:rPr>
  </w:style>
  <w:style w:type="paragraph" w:customStyle="1" w:styleId="BreakBlock">
    <w:name w:val="Break Block"/>
    <w:basedOn w:val="Normal"/>
    <w:link w:val="BreakBlockChar"/>
    <w:autoRedefine/>
    <w:qFormat/>
    <w:rsid w:val="00B819EB"/>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B819EB"/>
    <w:rPr>
      <w:rFonts w:ascii="Arial Bold" w:hAnsi="Arial Bold" w:cs="Calibri"/>
      <w:b/>
      <w:caps/>
      <w:sz w:val="32"/>
      <w:u w:val="single"/>
    </w:rPr>
  </w:style>
  <w:style w:type="character" w:customStyle="1" w:styleId="Mention1">
    <w:name w:val="Mention1"/>
    <w:basedOn w:val="DefaultParagraphFont"/>
    <w:uiPriority w:val="99"/>
    <w:semiHidden/>
    <w:unhideWhenUsed/>
    <w:rsid w:val="00B819EB"/>
    <w:rPr>
      <w:color w:val="2B579A"/>
      <w:shd w:val="clear" w:color="auto" w:fill="E6E6E6"/>
    </w:rPr>
  </w:style>
  <w:style w:type="character" w:customStyle="1" w:styleId="UnresolvedMention1">
    <w:name w:val="Unresolved Mention1"/>
    <w:basedOn w:val="DefaultParagraphFont"/>
    <w:uiPriority w:val="99"/>
    <w:unhideWhenUsed/>
    <w:rsid w:val="00B819EB"/>
    <w:rPr>
      <w:color w:val="808080"/>
      <w:shd w:val="clear" w:color="auto" w:fill="E6E6E6"/>
    </w:rPr>
  </w:style>
  <w:style w:type="paragraph" w:customStyle="1" w:styleId="evidencetext">
    <w:name w:val="evidence text"/>
    <w:basedOn w:val="Normal"/>
    <w:link w:val="evidencetextChar1"/>
    <w:qFormat/>
    <w:rsid w:val="00B819EB"/>
    <w:pPr>
      <w:ind w:left="432" w:right="432"/>
    </w:pPr>
    <w:rPr>
      <w:color w:val="000000"/>
      <w:lang w:val="x-none" w:eastAsia="x-none"/>
    </w:rPr>
  </w:style>
  <w:style w:type="character" w:customStyle="1" w:styleId="evidencetextChar1">
    <w:name w:val="evidence text Char1"/>
    <w:link w:val="evidencetext"/>
    <w:rsid w:val="00B819EB"/>
    <w:rPr>
      <w:rFonts w:ascii="Calibri" w:hAnsi="Calibri" w:cs="Calibri"/>
      <w:color w:val="000000"/>
      <w:sz w:val="20"/>
      <w:lang w:val="x-none" w:eastAsia="x-none"/>
    </w:rPr>
  </w:style>
  <w:style w:type="character" w:customStyle="1" w:styleId="Author-Date">
    <w:name w:val="Author-Date"/>
    <w:qFormat/>
    <w:rsid w:val="00B819EB"/>
    <w:rPr>
      <w:b/>
      <w:sz w:val="24"/>
    </w:rPr>
  </w:style>
  <w:style w:type="paragraph" w:customStyle="1" w:styleId="Nothing">
    <w:name w:val="Nothing"/>
    <w:link w:val="NothingChar"/>
    <w:qFormat/>
    <w:rsid w:val="00B819EB"/>
    <w:pPr>
      <w:jc w:val="both"/>
    </w:pPr>
    <w:rPr>
      <w:rFonts w:ascii="Times New Roman" w:eastAsia="Times New Roman" w:hAnsi="Times New Roman" w:cs="Times New Roman"/>
      <w:sz w:val="20"/>
    </w:rPr>
  </w:style>
  <w:style w:type="paragraph" w:styleId="Title">
    <w:name w:val="Title"/>
    <w:aliases w:val="Cites and Cards,UNDERLINE,Bold Underlined,title,Block Heading,Read This"/>
    <w:basedOn w:val="Normal"/>
    <w:link w:val="TitleChar1"/>
    <w:uiPriority w:val="5"/>
    <w:qFormat/>
    <w:rsid w:val="00B819EB"/>
    <w:pPr>
      <w:widowControl w:val="0"/>
      <w:autoSpaceDE w:val="0"/>
      <w:autoSpaceDN w:val="0"/>
      <w:adjustRightInd w:val="0"/>
      <w:spacing w:before="240" w:after="60"/>
      <w:jc w:val="center"/>
      <w:outlineLvl w:val="0"/>
    </w:pPr>
    <w:rPr>
      <w:sz w:val="24"/>
      <w:u w:val="single"/>
    </w:rPr>
  </w:style>
  <w:style w:type="character" w:customStyle="1" w:styleId="TitleChar">
    <w:name w:val="Title Char"/>
    <w:basedOn w:val="DefaultParagraphFont"/>
    <w:uiPriority w:val="5"/>
    <w:qFormat/>
    <w:rsid w:val="00B819EB"/>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uiPriority w:val="5"/>
    <w:rsid w:val="00B819EB"/>
    <w:rPr>
      <w:rFonts w:ascii="Calibri" w:hAnsi="Calibri" w:cs="Calibri"/>
      <w:u w:val="single"/>
    </w:rPr>
  </w:style>
  <w:style w:type="paragraph" w:customStyle="1" w:styleId="Style4">
    <w:name w:val="Style4"/>
    <w:basedOn w:val="Normal"/>
    <w:link w:val="Style4Char"/>
    <w:qFormat/>
    <w:rsid w:val="00B819EB"/>
    <w:rPr>
      <w:rFonts w:eastAsia="Times New Roman"/>
      <w:u w:val="single"/>
    </w:rPr>
  </w:style>
  <w:style w:type="character" w:customStyle="1" w:styleId="Style4Char">
    <w:name w:val="Style4 Char"/>
    <w:link w:val="Style4"/>
    <w:rsid w:val="00B819EB"/>
    <w:rPr>
      <w:rFonts w:ascii="Calibri" w:eastAsia="Times New Roman" w:hAnsi="Calibri" w:cs="Calibri"/>
      <w:sz w:val="20"/>
      <w:u w:val="single"/>
    </w:rPr>
  </w:style>
  <w:style w:type="character" w:customStyle="1" w:styleId="cardChar">
    <w:name w:val="card Char"/>
    <w:aliases w:val="Bold Cite Char Char,Speed Cite Char"/>
    <w:basedOn w:val="DefaultParagraphFont"/>
    <w:rsid w:val="00B819EB"/>
    <w:rPr>
      <w:rFonts w:ascii="Georgia" w:hAnsi="Georgia" w:cs="Calibri"/>
    </w:rPr>
  </w:style>
  <w:style w:type="character" w:customStyle="1" w:styleId="term">
    <w:name w:val="term"/>
    <w:basedOn w:val="DefaultParagraphFont"/>
    <w:rsid w:val="00B819EB"/>
  </w:style>
  <w:style w:type="character" w:customStyle="1" w:styleId="Style1Char">
    <w:name w:val="Style1 Char"/>
    <w:rsid w:val="00B819EB"/>
    <w:rPr>
      <w:rFonts w:ascii="Times New Roman" w:eastAsia="SimSun" w:hAnsi="Times New Roman" w:cs="Times New Roman"/>
      <w:sz w:val="20"/>
      <w:szCs w:val="24"/>
      <w:u w:val="single"/>
      <w:lang w:eastAsia="zh-CN"/>
    </w:rPr>
  </w:style>
  <w:style w:type="character" w:customStyle="1" w:styleId="Styleunderline11pt">
    <w:name w:val="Style underline + 11 pt"/>
    <w:rsid w:val="00B819EB"/>
    <w:rPr>
      <w:rFonts w:ascii="Times New Roman" w:hAnsi="Times New Roman"/>
      <w:sz w:val="20"/>
      <w:u w:val="single"/>
    </w:rPr>
  </w:style>
  <w:style w:type="paragraph" w:customStyle="1" w:styleId="Stylecard11pt">
    <w:name w:val="Style card + 11 pt"/>
    <w:basedOn w:val="Normal"/>
    <w:link w:val="Stylecard11ptChar"/>
    <w:qFormat/>
    <w:rsid w:val="00B819EB"/>
    <w:pPr>
      <w:ind w:left="288" w:right="288"/>
    </w:pPr>
    <w:rPr>
      <w:rFonts w:ascii="Georgia" w:eastAsia="SimSun" w:hAnsi="Georgia"/>
      <w:lang w:eastAsia="zh-CN"/>
    </w:rPr>
  </w:style>
  <w:style w:type="character" w:customStyle="1" w:styleId="Stylecard11ptChar">
    <w:name w:val="Style card + 11 pt Char"/>
    <w:link w:val="Stylecard11pt"/>
    <w:rsid w:val="00B819EB"/>
    <w:rPr>
      <w:rFonts w:ascii="Georgia" w:eastAsia="SimSun" w:hAnsi="Georgia" w:cs="Calibri"/>
      <w:sz w:val="20"/>
      <w:lang w:eastAsia="zh-CN"/>
    </w:rPr>
  </w:style>
  <w:style w:type="paragraph" w:customStyle="1" w:styleId="Minimize">
    <w:name w:val="Minimize"/>
    <w:basedOn w:val="Normal"/>
    <w:next w:val="Normal"/>
    <w:link w:val="MinimizeChar"/>
    <w:qFormat/>
    <w:rsid w:val="00B819EB"/>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B819EB"/>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B819EB"/>
    <w:rPr>
      <w:rFonts w:ascii="Arial" w:eastAsiaTheme="minorHAnsi" w:hAnsi="Arial" w:cs="Arial"/>
      <w:sz w:val="22"/>
      <w:szCs w:val="22"/>
      <w:u w:val="single"/>
    </w:rPr>
  </w:style>
  <w:style w:type="character" w:customStyle="1" w:styleId="byline">
    <w:name w:val="byline"/>
    <w:basedOn w:val="DefaultParagraphFont"/>
    <w:rsid w:val="00B819EB"/>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B819EB"/>
    <w:rPr>
      <w:rFonts w:ascii="Arial" w:hAnsi="Arial"/>
      <w:b/>
      <w:sz w:val="24"/>
      <w:szCs w:val="22"/>
      <w:u w:val="single"/>
    </w:rPr>
  </w:style>
  <w:style w:type="character" w:customStyle="1" w:styleId="Style11ptBoldUnderline">
    <w:name w:val="Style 11 pt Bold Underline"/>
    <w:rsid w:val="00B819EB"/>
    <w:rPr>
      <w:b/>
      <w:bCs/>
      <w:sz w:val="20"/>
      <w:u w:val="single"/>
    </w:rPr>
  </w:style>
  <w:style w:type="paragraph" w:customStyle="1" w:styleId="StyleStyle411ptBold">
    <w:name w:val="Style Style4 + 11 pt Bold"/>
    <w:basedOn w:val="Normal"/>
    <w:link w:val="StyleStyle411ptBoldChar"/>
    <w:qFormat/>
    <w:rsid w:val="00B819EB"/>
    <w:rPr>
      <w:rFonts w:eastAsia="Times New Roman"/>
      <w:b/>
      <w:bCs/>
      <w:u w:val="single"/>
    </w:rPr>
  </w:style>
  <w:style w:type="character" w:customStyle="1" w:styleId="StyleStyle411ptBoldChar">
    <w:name w:val="Style Style4 + 11 pt Bold Char"/>
    <w:basedOn w:val="DefaultParagraphFont"/>
    <w:link w:val="StyleStyle411ptBold"/>
    <w:rsid w:val="00B819EB"/>
    <w:rPr>
      <w:rFonts w:ascii="Calibri" w:eastAsia="Times New Roman" w:hAnsi="Calibri" w:cs="Calibri"/>
      <w:b/>
      <w:bCs/>
      <w:sz w:val="20"/>
      <w:u w:val="single"/>
    </w:rPr>
  </w:style>
  <w:style w:type="paragraph" w:customStyle="1" w:styleId="BlockTitle">
    <w:name w:val="Block Title"/>
    <w:basedOn w:val="Normal"/>
    <w:next w:val="Normal"/>
    <w:link w:val="BlockTitleChar"/>
    <w:uiPriority w:val="99"/>
    <w:qFormat/>
    <w:rsid w:val="00B819EB"/>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B819EB"/>
    <w:rPr>
      <w:rFonts w:ascii="Calibri" w:eastAsia="Times New Roman" w:hAnsi="Calibri" w:cs="Calibri"/>
      <w:b/>
      <w:sz w:val="32"/>
      <w:szCs w:val="20"/>
      <w:u w:val="single"/>
    </w:rPr>
  </w:style>
  <w:style w:type="character" w:customStyle="1" w:styleId="Emphasis2">
    <w:name w:val="Emphasis2"/>
    <w:basedOn w:val="DefaultParagraphFont"/>
    <w:rsid w:val="00B819EB"/>
    <w:rPr>
      <w:rFonts w:ascii="Franklin Gothic Heavy" w:hAnsi="Franklin Gothic Heavy"/>
      <w:iCs/>
      <w:u w:val="single"/>
    </w:rPr>
  </w:style>
  <w:style w:type="paragraph" w:customStyle="1" w:styleId="Cards">
    <w:name w:val="Cards"/>
    <w:basedOn w:val="Normal"/>
    <w:link w:val="CardsChar1"/>
    <w:qFormat/>
    <w:rsid w:val="00B819EB"/>
    <w:pPr>
      <w:autoSpaceDE w:val="0"/>
      <w:autoSpaceDN w:val="0"/>
      <w:adjustRightInd w:val="0"/>
      <w:ind w:left="432" w:right="432"/>
      <w:jc w:val="both"/>
    </w:pPr>
    <w:rPr>
      <w:rFonts w:eastAsia="Times New Roman" w:cs="Times New Roman"/>
      <w:szCs w:val="20"/>
    </w:rPr>
  </w:style>
  <w:style w:type="character" w:customStyle="1" w:styleId="CardsChar">
    <w:name w:val="Cards Char"/>
    <w:locked/>
    <w:rsid w:val="00B819EB"/>
    <w:rPr>
      <w:rFonts w:ascii="Times New Roman" w:eastAsia="Times New Roman" w:hAnsi="Times New Roman" w:cs="Times New Roman"/>
      <w:sz w:val="20"/>
      <w:szCs w:val="24"/>
    </w:rPr>
  </w:style>
  <w:style w:type="paragraph" w:styleId="Header">
    <w:name w:val="header"/>
    <w:basedOn w:val="Normal"/>
    <w:link w:val="HeaderChar"/>
    <w:uiPriority w:val="99"/>
    <w:qFormat/>
    <w:rsid w:val="00B819EB"/>
    <w:pPr>
      <w:tabs>
        <w:tab w:val="center" w:pos="4680"/>
        <w:tab w:val="right" w:pos="9360"/>
      </w:tabs>
    </w:pPr>
  </w:style>
  <w:style w:type="character" w:customStyle="1" w:styleId="HeaderChar">
    <w:name w:val="Header Char"/>
    <w:basedOn w:val="DefaultParagraphFont"/>
    <w:link w:val="Header"/>
    <w:uiPriority w:val="99"/>
    <w:rsid w:val="00B819EB"/>
    <w:rPr>
      <w:rFonts w:ascii="Calibri" w:hAnsi="Calibri" w:cs="Calibri"/>
      <w:sz w:val="20"/>
    </w:rPr>
  </w:style>
  <w:style w:type="character" w:customStyle="1" w:styleId="pmterms1">
    <w:name w:val="pmterms1"/>
    <w:basedOn w:val="DefaultParagraphFont"/>
    <w:rsid w:val="00B819EB"/>
  </w:style>
  <w:style w:type="character" w:customStyle="1" w:styleId="hilite1">
    <w:name w:val="hilite1"/>
    <w:basedOn w:val="DefaultParagraphFont"/>
    <w:rsid w:val="00B819EB"/>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B819EB"/>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B819EB"/>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B819EB"/>
    <w:rPr>
      <w:rFonts w:eastAsia="Times New Roman"/>
      <w:b/>
      <w:szCs w:val="20"/>
    </w:rPr>
  </w:style>
  <w:style w:type="character" w:customStyle="1" w:styleId="NormaltagChar">
    <w:name w:val="Normal tag Char"/>
    <w:basedOn w:val="DefaultParagraphFont"/>
    <w:link w:val="Normaltag"/>
    <w:uiPriority w:val="99"/>
    <w:locked/>
    <w:rsid w:val="00B819EB"/>
    <w:rPr>
      <w:rFonts w:ascii="Calibri" w:eastAsia="Times New Roman" w:hAnsi="Calibri" w:cs="Calibri"/>
      <w:b/>
      <w:sz w:val="20"/>
      <w:szCs w:val="20"/>
    </w:rPr>
  </w:style>
  <w:style w:type="character" w:customStyle="1" w:styleId="DebateUnderline">
    <w:name w:val="Debate Underline"/>
    <w:qFormat/>
    <w:rsid w:val="00B819EB"/>
    <w:rPr>
      <w:rFonts w:ascii="Times New Roman" w:hAnsi="Times New Roman"/>
      <w:sz w:val="20"/>
      <w:szCs w:val="24"/>
      <w:u w:val="thick"/>
    </w:rPr>
  </w:style>
  <w:style w:type="character" w:customStyle="1" w:styleId="blue">
    <w:name w:val="blue"/>
    <w:basedOn w:val="DefaultParagraphFont"/>
    <w:rsid w:val="00B819EB"/>
    <w:rPr>
      <w:rFonts w:cs="Times New Roman"/>
    </w:rPr>
  </w:style>
  <w:style w:type="paragraph" w:customStyle="1" w:styleId="cites">
    <w:name w:val="cites"/>
    <w:link w:val="Heading1Char3"/>
    <w:autoRedefine/>
    <w:qFormat/>
    <w:rsid w:val="00B819EB"/>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B819EB"/>
    <w:rPr>
      <w:rFonts w:ascii="Times New Roman" w:eastAsia="Malgun Gothic" w:hAnsi="Times New Roman" w:cs="Times New Roman"/>
      <w:b/>
      <w:u w:val="single"/>
    </w:rPr>
  </w:style>
  <w:style w:type="paragraph" w:customStyle="1" w:styleId="tiny">
    <w:name w:val="tiny"/>
    <w:next w:val="Normal"/>
    <w:link w:val="tinyChar"/>
    <w:autoRedefine/>
    <w:qFormat/>
    <w:rsid w:val="00B819EB"/>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B819EB"/>
    <w:rPr>
      <w:rFonts w:ascii="Times New Roman" w:eastAsia="Malgun Gothic" w:hAnsi="Times New Roman" w:cs="Times New Roman"/>
      <w:sz w:val="12"/>
    </w:rPr>
  </w:style>
  <w:style w:type="character" w:customStyle="1" w:styleId="CitesChar2">
    <w:name w:val="Cites Char2"/>
    <w:link w:val="Cites0"/>
    <w:rsid w:val="00B819EB"/>
    <w:rPr>
      <w:rFonts w:eastAsia="Times New Roman" w:cs="Times New Roman"/>
      <w:b/>
      <w:bCs/>
      <w:sz w:val="20"/>
      <w:szCs w:val="20"/>
    </w:rPr>
  </w:style>
  <w:style w:type="paragraph" w:styleId="Footer">
    <w:name w:val="footer"/>
    <w:basedOn w:val="Normal"/>
    <w:link w:val="FooterChar"/>
    <w:uiPriority w:val="99"/>
    <w:rsid w:val="00B819EB"/>
    <w:pPr>
      <w:tabs>
        <w:tab w:val="center" w:pos="4680"/>
        <w:tab w:val="right" w:pos="9360"/>
      </w:tabs>
    </w:pPr>
  </w:style>
  <w:style w:type="character" w:customStyle="1" w:styleId="FooterChar">
    <w:name w:val="Footer Char"/>
    <w:basedOn w:val="DefaultParagraphFont"/>
    <w:link w:val="Footer"/>
    <w:uiPriority w:val="99"/>
    <w:rsid w:val="00B819EB"/>
    <w:rPr>
      <w:rFonts w:ascii="Calibri" w:hAnsi="Calibri" w:cs="Calibri"/>
      <w:sz w:val="20"/>
    </w:rPr>
  </w:style>
  <w:style w:type="character" w:styleId="PageNumber">
    <w:name w:val="page number"/>
    <w:aliases w:val="card ununderlined"/>
    <w:basedOn w:val="DefaultParagraphFont"/>
    <w:uiPriority w:val="99"/>
    <w:rsid w:val="00B819EB"/>
  </w:style>
  <w:style w:type="paragraph" w:customStyle="1" w:styleId="BlockTitle2">
    <w:name w:val="Block Title2"/>
    <w:basedOn w:val="Normal"/>
    <w:next w:val="Normal"/>
    <w:qFormat/>
    <w:rsid w:val="00B819EB"/>
    <w:pPr>
      <w:spacing w:after="240"/>
      <w:jc w:val="center"/>
    </w:pPr>
    <w:rPr>
      <w:rFonts w:eastAsia="Times New Roman"/>
      <w:b/>
      <w:sz w:val="32"/>
      <w:u w:val="single"/>
      <w:lang w:bidi="en-US"/>
    </w:rPr>
  </w:style>
  <w:style w:type="paragraph" w:styleId="TOC1">
    <w:name w:val="toc 1"/>
    <w:basedOn w:val="Normal"/>
    <w:next w:val="Normal"/>
    <w:autoRedefine/>
    <w:uiPriority w:val="39"/>
    <w:rsid w:val="00B819EB"/>
    <w:pPr>
      <w:spacing w:before="120" w:after="120"/>
    </w:pPr>
    <w:rPr>
      <w:rFonts w:eastAsia="Times New Roman"/>
      <w:b/>
      <w:u w:val="single"/>
      <w:lang w:bidi="en-US"/>
    </w:rPr>
  </w:style>
  <w:style w:type="paragraph" w:styleId="TOC9">
    <w:name w:val="toc 9"/>
    <w:basedOn w:val="Normal"/>
    <w:next w:val="Normal"/>
    <w:autoRedefine/>
    <w:rsid w:val="00B819EB"/>
    <w:pPr>
      <w:ind w:left="1600"/>
    </w:pPr>
    <w:rPr>
      <w:rFonts w:eastAsia="Times New Roman"/>
      <w:lang w:bidi="en-US"/>
    </w:rPr>
  </w:style>
  <w:style w:type="paragraph" w:customStyle="1" w:styleId="TxBrp1">
    <w:name w:val="TxBr_p1"/>
    <w:basedOn w:val="Normal"/>
    <w:qFormat/>
    <w:rsid w:val="00B819EB"/>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B819EB"/>
    <w:pPr>
      <w:spacing w:before="100" w:beforeAutospacing="1" w:after="100" w:afterAutospacing="1"/>
    </w:pPr>
    <w:rPr>
      <w:rFonts w:eastAsia="Times New Roman"/>
      <w:lang w:bidi="en-US"/>
    </w:rPr>
  </w:style>
  <w:style w:type="paragraph" w:customStyle="1" w:styleId="fullstory">
    <w:name w:val="fullstory"/>
    <w:basedOn w:val="Normal"/>
    <w:qFormat/>
    <w:rsid w:val="00B819EB"/>
    <w:pPr>
      <w:spacing w:before="100" w:beforeAutospacing="1" w:after="100" w:afterAutospacing="1"/>
    </w:pPr>
    <w:rPr>
      <w:rFonts w:eastAsia="Times New Roman"/>
      <w:lang w:bidi="en-US"/>
    </w:rPr>
  </w:style>
  <w:style w:type="character" w:customStyle="1" w:styleId="standardcontent">
    <w:name w:val="standardcontent"/>
    <w:basedOn w:val="DefaultParagraphFont"/>
    <w:rsid w:val="00B819EB"/>
  </w:style>
  <w:style w:type="paragraph" w:customStyle="1" w:styleId="hat">
    <w:name w:val="hat"/>
    <w:basedOn w:val="Normal"/>
    <w:next w:val="Normal"/>
    <w:link w:val="hatChar"/>
    <w:qFormat/>
    <w:rsid w:val="00B819EB"/>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B819EB"/>
  </w:style>
  <w:style w:type="paragraph" w:customStyle="1" w:styleId="HotRouteChar">
    <w:name w:val="Hot Route! Char"/>
    <w:basedOn w:val="Normal"/>
    <w:qFormat/>
    <w:rsid w:val="00B819EB"/>
    <w:pPr>
      <w:ind w:left="144"/>
    </w:pPr>
    <w:rPr>
      <w:rFonts w:eastAsia="Times New Roman"/>
      <w:lang w:bidi="en-US"/>
    </w:rPr>
  </w:style>
  <w:style w:type="character" w:styleId="Strong">
    <w:name w:val="Strong"/>
    <w:aliases w:val="8 pt font,Citation Char Char1 Char Char Char Char Char,Cut,Small 1"/>
    <w:basedOn w:val="DefaultParagraphFont"/>
    <w:qFormat/>
    <w:rsid w:val="00B819EB"/>
    <w:rPr>
      <w:rFonts w:cs="Times New Roman"/>
      <w:b/>
      <w:bCs/>
    </w:rPr>
  </w:style>
  <w:style w:type="paragraph" w:customStyle="1" w:styleId="Default">
    <w:name w:val="Default"/>
    <w:qFormat/>
    <w:rsid w:val="00B819EB"/>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B819EB"/>
    <w:rPr>
      <w:rFonts w:ascii="Cambria" w:hAnsi="Cambria" w:cs="Times New Roman"/>
      <w:b/>
      <w:bCs/>
      <w:sz w:val="26"/>
      <w:szCs w:val="26"/>
    </w:rPr>
  </w:style>
  <w:style w:type="character" w:customStyle="1" w:styleId="UnderliningChar">
    <w:name w:val="Underlining Char"/>
    <w:basedOn w:val="DefaultParagraphFont"/>
    <w:link w:val="Underlining"/>
    <w:rsid w:val="00B819EB"/>
    <w:rPr>
      <w:rFonts w:ascii="Arial Narrow" w:hAnsi="Arial Narrow" w:cs="Times New Roman"/>
      <w:u w:val="single"/>
    </w:rPr>
  </w:style>
  <w:style w:type="character" w:customStyle="1" w:styleId="CardCharChar1">
    <w:name w:val="Card Char Char1"/>
    <w:basedOn w:val="DefaultParagraphFont"/>
    <w:rsid w:val="00B819EB"/>
    <w:rPr>
      <w:rFonts w:cs="Times New Roman"/>
      <w:b/>
      <w:bCs/>
      <w:sz w:val="28"/>
      <w:szCs w:val="28"/>
    </w:rPr>
  </w:style>
  <w:style w:type="paragraph" w:customStyle="1" w:styleId="Cites0">
    <w:name w:val="Cites"/>
    <w:basedOn w:val="Normal"/>
    <w:link w:val="CitesChar2"/>
    <w:qFormat/>
    <w:rsid w:val="00B819EB"/>
    <w:pPr>
      <w:widowControl w:val="0"/>
      <w:autoSpaceDE w:val="0"/>
      <w:autoSpaceDN w:val="0"/>
      <w:adjustRightInd w:val="0"/>
      <w:jc w:val="both"/>
      <w:outlineLvl w:val="2"/>
    </w:pPr>
    <w:rPr>
      <w:rFonts w:asciiTheme="minorHAnsi" w:eastAsia="Times New Roman" w:hAnsiTheme="minorHAnsi" w:cs="Times New Roman"/>
      <w:b/>
      <w:bCs/>
      <w:szCs w:val="20"/>
    </w:rPr>
  </w:style>
  <w:style w:type="character" w:customStyle="1" w:styleId="CitesChar">
    <w:name w:val="Cites Char"/>
    <w:locked/>
    <w:rsid w:val="00B819EB"/>
    <w:rPr>
      <w:rFonts w:ascii="Times New Roman" w:eastAsia="Calibri" w:hAnsi="Times New Roman" w:cs="Times New Roman"/>
      <w:sz w:val="24"/>
      <w:szCs w:val="24"/>
    </w:rPr>
  </w:style>
  <w:style w:type="character" w:customStyle="1" w:styleId="apple-converted-space">
    <w:name w:val="apple-converted-space"/>
    <w:basedOn w:val="DefaultParagraphFont"/>
    <w:rsid w:val="00B819EB"/>
  </w:style>
  <w:style w:type="character" w:customStyle="1" w:styleId="hit">
    <w:name w:val="hit"/>
    <w:basedOn w:val="DefaultParagraphFont"/>
    <w:rsid w:val="00B819EB"/>
    <w:rPr>
      <w:rFonts w:cs="Times New Roman"/>
    </w:rPr>
  </w:style>
  <w:style w:type="paragraph" w:customStyle="1" w:styleId="SmallFont">
    <w:name w:val="Small Font"/>
    <w:basedOn w:val="Normal"/>
    <w:link w:val="SmallFontChar"/>
    <w:qFormat/>
    <w:rsid w:val="00B819EB"/>
    <w:pPr>
      <w:spacing w:after="200"/>
      <w:jc w:val="both"/>
    </w:pPr>
    <w:rPr>
      <w:rFonts w:eastAsia="Calibri"/>
      <w:szCs w:val="18"/>
    </w:rPr>
  </w:style>
  <w:style w:type="character" w:customStyle="1" w:styleId="SmallFontChar">
    <w:name w:val="Small Font Char"/>
    <w:basedOn w:val="DefaultParagraphFont"/>
    <w:link w:val="SmallFont"/>
    <w:locked/>
    <w:rsid w:val="00B819EB"/>
    <w:rPr>
      <w:rFonts w:ascii="Calibri" w:eastAsia="Calibri" w:hAnsi="Calibri" w:cs="Calibri"/>
      <w:sz w:val="20"/>
      <w:szCs w:val="18"/>
    </w:rPr>
  </w:style>
  <w:style w:type="character" w:customStyle="1" w:styleId="CircleChar1">
    <w:name w:val="Circle Char1"/>
    <w:basedOn w:val="DefaultParagraphFont"/>
    <w:rsid w:val="00B819EB"/>
    <w:rPr>
      <w:rFonts w:cs="Times New Roman"/>
      <w:b/>
      <w:i/>
      <w:sz w:val="18"/>
      <w:szCs w:val="18"/>
      <w:u w:val="single"/>
      <w:lang w:val="en-US" w:eastAsia="en-US" w:bidi="ar-SA"/>
    </w:rPr>
  </w:style>
  <w:style w:type="paragraph" w:styleId="BodyText">
    <w:name w:val="Body Text"/>
    <w:basedOn w:val="Normal"/>
    <w:link w:val="BodyTextChar"/>
    <w:qFormat/>
    <w:rsid w:val="00B819EB"/>
    <w:pPr>
      <w:widowControl w:val="0"/>
      <w:suppressAutoHyphens/>
      <w:spacing w:after="120"/>
    </w:pPr>
    <w:rPr>
      <w:rFonts w:eastAsia="Times New Roman"/>
      <w:szCs w:val="20"/>
      <w:lang w:eastAsia="ar-SA"/>
    </w:rPr>
  </w:style>
  <w:style w:type="character" w:customStyle="1" w:styleId="BodyTextChar">
    <w:name w:val="Body Text Char"/>
    <w:basedOn w:val="DefaultParagraphFont"/>
    <w:link w:val="BodyText"/>
    <w:rsid w:val="00B819EB"/>
    <w:rPr>
      <w:rFonts w:ascii="Calibri" w:eastAsia="Times New Roman" w:hAnsi="Calibri" w:cs="Calibri"/>
      <w:sz w:val="20"/>
      <w:szCs w:val="20"/>
      <w:lang w:eastAsia="ar-SA"/>
    </w:rPr>
  </w:style>
  <w:style w:type="character" w:customStyle="1" w:styleId="verdana">
    <w:name w:val="verdana"/>
    <w:basedOn w:val="DefaultParagraphFont"/>
    <w:rsid w:val="00B819EB"/>
  </w:style>
  <w:style w:type="character" w:customStyle="1" w:styleId="CardsChar1">
    <w:name w:val="Cards Char1"/>
    <w:link w:val="Cards"/>
    <w:rsid w:val="00B819EB"/>
    <w:rPr>
      <w:rFonts w:ascii="Calibri" w:eastAsia="Times New Roman" w:hAnsi="Calibri" w:cs="Times New Roman"/>
      <w:sz w:val="20"/>
      <w:szCs w:val="20"/>
    </w:rPr>
  </w:style>
  <w:style w:type="paragraph" w:customStyle="1" w:styleId="BlockHeadings">
    <w:name w:val="Block Headings"/>
    <w:basedOn w:val="Normal"/>
    <w:link w:val="BlockHeadingsChar"/>
    <w:qFormat/>
    <w:rsid w:val="00B819EB"/>
    <w:pPr>
      <w:autoSpaceDE w:val="0"/>
      <w:autoSpaceDN w:val="0"/>
      <w:adjustRightInd w:val="0"/>
      <w:jc w:val="center"/>
      <w:outlineLvl w:val="0"/>
    </w:pPr>
    <w:rPr>
      <w:rFonts w:eastAsia="Times New Roman" w:cs="Times New Roman"/>
      <w:b/>
      <w:szCs w:val="20"/>
    </w:rPr>
  </w:style>
  <w:style w:type="character" w:customStyle="1" w:styleId="BlockHeadingsChar">
    <w:name w:val="Block Headings Char"/>
    <w:link w:val="BlockHeadings"/>
    <w:rsid w:val="00B819EB"/>
    <w:rPr>
      <w:rFonts w:ascii="Calibri" w:eastAsia="Times New Roman" w:hAnsi="Calibri" w:cs="Times New Roman"/>
      <w:b/>
      <w:sz w:val="20"/>
      <w:szCs w:val="20"/>
    </w:rPr>
  </w:style>
  <w:style w:type="paragraph" w:customStyle="1" w:styleId="loose">
    <w:name w:val="loose"/>
    <w:basedOn w:val="Normal"/>
    <w:qFormat/>
    <w:rsid w:val="00B819EB"/>
    <w:pPr>
      <w:spacing w:before="210"/>
    </w:pPr>
    <w:rPr>
      <w:rFonts w:eastAsia="Times New Roman"/>
      <w:lang w:eastAsia="zh-CN" w:bidi="he-IL"/>
    </w:rPr>
  </w:style>
  <w:style w:type="character" w:customStyle="1" w:styleId="hit1">
    <w:name w:val="hit1"/>
    <w:basedOn w:val="DefaultParagraphFont"/>
    <w:rsid w:val="00B819EB"/>
    <w:rPr>
      <w:b/>
      <w:bCs/>
      <w:color w:val="CC0033"/>
    </w:rPr>
  </w:style>
  <w:style w:type="character" w:customStyle="1" w:styleId="upper">
    <w:name w:val="upper"/>
    <w:basedOn w:val="DefaultParagraphFont"/>
    <w:rsid w:val="00B819EB"/>
  </w:style>
  <w:style w:type="character" w:customStyle="1" w:styleId="Author">
    <w:name w:val="Author"/>
    <w:aliases w:val="Style Date"/>
    <w:basedOn w:val="DefaultParagraphFont"/>
    <w:qFormat/>
    <w:rsid w:val="00B819EB"/>
    <w:rPr>
      <w:b/>
      <w:sz w:val="24"/>
    </w:rPr>
  </w:style>
  <w:style w:type="character" w:customStyle="1" w:styleId="SmallFont7pt">
    <w:name w:val="Small Font (7 pt)"/>
    <w:basedOn w:val="DefaultParagraphFont"/>
    <w:rsid w:val="00B819EB"/>
    <w:rPr>
      <w:sz w:val="14"/>
    </w:rPr>
  </w:style>
  <w:style w:type="paragraph" w:customStyle="1" w:styleId="UnderlinedText">
    <w:name w:val="Underlined Text"/>
    <w:basedOn w:val="Normal"/>
    <w:qFormat/>
    <w:rsid w:val="00B819EB"/>
    <w:rPr>
      <w:rFonts w:eastAsia="Times New Roman"/>
      <w:b/>
      <w:szCs w:val="20"/>
    </w:rPr>
  </w:style>
  <w:style w:type="character" w:customStyle="1" w:styleId="SmallText-New">
    <w:name w:val="Small Text - New"/>
    <w:basedOn w:val="DefaultParagraphFont"/>
    <w:rsid w:val="00B819EB"/>
    <w:rPr>
      <w:rFonts w:ascii="Arial Narrow" w:hAnsi="Arial Narrow"/>
      <w:sz w:val="14"/>
    </w:rPr>
  </w:style>
  <w:style w:type="paragraph" w:customStyle="1" w:styleId="Smalltext">
    <w:name w:val="Small text"/>
    <w:aliases w:val="Quote1,Quote11"/>
    <w:basedOn w:val="Normal"/>
    <w:link w:val="SmalltextChar"/>
    <w:qFormat/>
    <w:rsid w:val="00B819EB"/>
    <w:rPr>
      <w:rFonts w:ascii="Arial Narrow" w:eastAsia="Times New Roman" w:hAnsi="Arial Narrow"/>
    </w:rPr>
  </w:style>
  <w:style w:type="character" w:customStyle="1" w:styleId="Underlined-New">
    <w:name w:val="Underlined - New"/>
    <w:basedOn w:val="DefaultParagraphFont"/>
    <w:rsid w:val="00B819EB"/>
    <w:rPr>
      <w:rFonts w:ascii="Arial Narrow" w:hAnsi="Arial Narrow"/>
      <w:sz w:val="16"/>
      <w:u w:val="single"/>
    </w:rPr>
  </w:style>
  <w:style w:type="paragraph" w:styleId="TOC2">
    <w:name w:val="toc 2"/>
    <w:basedOn w:val="Normal"/>
    <w:next w:val="Normal"/>
    <w:autoRedefine/>
    <w:uiPriority w:val="39"/>
    <w:rsid w:val="00B819EB"/>
    <w:pPr>
      <w:ind w:left="200"/>
    </w:pPr>
    <w:rPr>
      <w:rFonts w:eastAsia="Times New Roman"/>
      <w:lang w:bidi="en-US"/>
    </w:rPr>
  </w:style>
  <w:style w:type="paragraph" w:styleId="Caption">
    <w:name w:val="caption"/>
    <w:basedOn w:val="Normal"/>
    <w:next w:val="Normal"/>
    <w:qFormat/>
    <w:rsid w:val="00B819EB"/>
    <w:rPr>
      <w:rFonts w:eastAsia="Times New Roman"/>
      <w:b/>
      <w:bCs/>
      <w:sz w:val="18"/>
      <w:szCs w:val="18"/>
      <w:lang w:bidi="en-US"/>
    </w:rPr>
  </w:style>
  <w:style w:type="paragraph" w:styleId="TOCHeading">
    <w:name w:val="TOC Heading"/>
    <w:basedOn w:val="Heading1"/>
    <w:next w:val="Normal"/>
    <w:uiPriority w:val="39"/>
    <w:qFormat/>
    <w:rsid w:val="00B819EB"/>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B819EB"/>
    <w:rPr>
      <w:rFonts w:ascii="Arial Narrow" w:hAnsi="Arial Narrow"/>
      <w:dstrike w:val="0"/>
      <w:sz w:val="20"/>
      <w:bdr w:val="single" w:sz="2" w:space="0" w:color="auto"/>
      <w:vertAlign w:val="baseline"/>
    </w:rPr>
  </w:style>
  <w:style w:type="character" w:customStyle="1" w:styleId="style65">
    <w:name w:val="style65"/>
    <w:basedOn w:val="DefaultParagraphFont"/>
    <w:rsid w:val="00B819EB"/>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B819EB"/>
    <w:rPr>
      <w:rFonts w:cs="Arial"/>
      <w:bCs/>
      <w:szCs w:val="26"/>
      <w:u w:val="single"/>
      <w:lang w:val="en-US" w:eastAsia="en-US" w:bidi="ar-SA"/>
    </w:rPr>
  </w:style>
  <w:style w:type="character" w:customStyle="1" w:styleId="qlabel">
    <w:name w:val="q_label"/>
    <w:basedOn w:val="DefaultParagraphFont"/>
    <w:rsid w:val="00B819EB"/>
  </w:style>
  <w:style w:type="character" w:customStyle="1" w:styleId="alabel">
    <w:name w:val="a_label"/>
    <w:basedOn w:val="DefaultParagraphFont"/>
    <w:rsid w:val="00B819EB"/>
  </w:style>
  <w:style w:type="character" w:customStyle="1" w:styleId="Style1Char1">
    <w:name w:val="Style1 Char1"/>
    <w:basedOn w:val="DefaultParagraphFont"/>
    <w:rsid w:val="00B819EB"/>
    <w:rPr>
      <w:rFonts w:eastAsia="SimSun"/>
      <w:sz w:val="20"/>
      <w:szCs w:val="24"/>
      <w:u w:val="single"/>
      <w:lang w:val="en-US" w:eastAsia="zh-CN" w:bidi="ar-SA"/>
    </w:rPr>
  </w:style>
  <w:style w:type="character" w:customStyle="1" w:styleId="UnderlineCharChar">
    <w:name w:val="Underline Char Char"/>
    <w:basedOn w:val="DefaultParagraphFont"/>
    <w:rsid w:val="00B819EB"/>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B819EB"/>
    <w:rPr>
      <w:rFonts w:eastAsia="MS Mincho"/>
      <w:b/>
      <w:u w:val="single"/>
      <w:lang w:val="en-US" w:eastAsia="en-US" w:bidi="ar-SA"/>
    </w:rPr>
  </w:style>
  <w:style w:type="character" w:customStyle="1" w:styleId="CardTextChar0">
    <w:name w:val="Card Text Char"/>
    <w:basedOn w:val="DefaultParagraphFont"/>
    <w:rsid w:val="00B819EB"/>
    <w:rPr>
      <w:rFonts w:ascii="Times New Roman" w:eastAsia="Times New Roman" w:hAnsi="Times New Roman" w:cs="Times New Roman"/>
      <w:szCs w:val="24"/>
    </w:rPr>
  </w:style>
  <w:style w:type="character" w:customStyle="1" w:styleId="reduce2">
    <w:name w:val="reduce2"/>
    <w:basedOn w:val="DefaultParagraphFont"/>
    <w:rsid w:val="00B819EB"/>
    <w:rPr>
      <w:rFonts w:ascii="Arial" w:hAnsi="Arial" w:cs="Arial"/>
      <w:color w:val="000000"/>
      <w:sz w:val="10"/>
      <w:szCs w:val="22"/>
    </w:rPr>
  </w:style>
  <w:style w:type="paragraph" w:customStyle="1" w:styleId="BoldUnderline">
    <w:name w:val="BoldUnderline"/>
    <w:link w:val="BoldUnderlineChar"/>
    <w:uiPriority w:val="99"/>
    <w:qFormat/>
    <w:rsid w:val="00B819EB"/>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B819EB"/>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B819EB"/>
    <w:rPr>
      <w:rFonts w:cs="Arial"/>
      <w:bCs/>
      <w:szCs w:val="26"/>
      <w:u w:val="single"/>
      <w:lang w:val="en-US" w:eastAsia="en-US" w:bidi="ar-SA"/>
    </w:rPr>
  </w:style>
  <w:style w:type="paragraph" w:customStyle="1" w:styleId="evidencetextChar">
    <w:name w:val="evidence text Char"/>
    <w:basedOn w:val="Normal"/>
    <w:qFormat/>
    <w:rsid w:val="00B819EB"/>
    <w:pPr>
      <w:ind w:left="1728" w:right="1008"/>
    </w:pPr>
    <w:rPr>
      <w:rFonts w:eastAsia="Times New Roman"/>
      <w:color w:val="000000"/>
      <w:sz w:val="18"/>
    </w:rPr>
  </w:style>
  <w:style w:type="character" w:customStyle="1" w:styleId="underline2">
    <w:name w:val="underline2"/>
    <w:basedOn w:val="DefaultParagraphFont"/>
    <w:rsid w:val="00B819EB"/>
    <w:rPr>
      <w:u w:val="single"/>
    </w:rPr>
  </w:style>
  <w:style w:type="character" w:customStyle="1" w:styleId="Style11ptUnderlineBorderSinglesolidlineAuto05pt">
    <w:name w:val="Style 11 pt Underline Border: : (Single solid line Auto  0.5 pt..."/>
    <w:rsid w:val="00B819EB"/>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B819EB"/>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B819EB"/>
    <w:rPr>
      <w:rFonts w:ascii="Calibri" w:eastAsia="Times New Roman" w:hAnsi="Calibri" w:cs="Times New Roman"/>
      <w:sz w:val="20"/>
      <w:u w:val="single"/>
      <w:bdr w:val="single" w:sz="4" w:space="0" w:color="auto"/>
    </w:rPr>
  </w:style>
  <w:style w:type="character" w:customStyle="1" w:styleId="UnderlineChar4Char">
    <w:name w:val="Underline Char4 Char"/>
    <w:basedOn w:val="DefaultParagraphFont"/>
    <w:link w:val="UnderlineChar4"/>
    <w:rsid w:val="00B819EB"/>
    <w:rPr>
      <w:u w:val="single"/>
    </w:rPr>
  </w:style>
  <w:style w:type="paragraph" w:customStyle="1" w:styleId="UnderlineChar4">
    <w:name w:val="Underline Char4"/>
    <w:basedOn w:val="Normal"/>
    <w:link w:val="UnderlineChar4Char"/>
    <w:qFormat/>
    <w:rsid w:val="00B819EB"/>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B819EB"/>
    <w:rPr>
      <w:b/>
      <w:u w:val="single"/>
    </w:rPr>
  </w:style>
  <w:style w:type="paragraph" w:customStyle="1" w:styleId="BoldandUnderlineChar3">
    <w:name w:val="Bold and Underline Char3"/>
    <w:basedOn w:val="Normal"/>
    <w:link w:val="BoldandUnderlineChar3Char2"/>
    <w:qFormat/>
    <w:rsid w:val="00B819EB"/>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B819EB"/>
    <w:rPr>
      <w:rFonts w:eastAsia="Times New Roman"/>
      <w:u w:val="single"/>
    </w:rPr>
  </w:style>
  <w:style w:type="character" w:customStyle="1" w:styleId="StyleUnderlineChar11ptChar">
    <w:name w:val="Style Underline Char + 11 pt Char"/>
    <w:basedOn w:val="DefaultParagraphFont"/>
    <w:link w:val="StyleUnderlineChar11pt"/>
    <w:rsid w:val="00B819EB"/>
    <w:rPr>
      <w:rFonts w:ascii="Calibri" w:eastAsia="Times New Roman" w:hAnsi="Calibri" w:cs="Calibri"/>
      <w:sz w:val="20"/>
      <w:u w:val="single"/>
    </w:rPr>
  </w:style>
  <w:style w:type="paragraph" w:customStyle="1" w:styleId="StyleUnderlineChar11ptBold">
    <w:name w:val="Style Underline Char + 11 pt Bold"/>
    <w:basedOn w:val="Normal"/>
    <w:link w:val="StyleUnderlineChar11ptBoldChar"/>
    <w:qFormat/>
    <w:rsid w:val="00B819EB"/>
    <w:rPr>
      <w:rFonts w:eastAsia="Times New Roman"/>
      <w:b/>
      <w:bCs/>
      <w:u w:val="single"/>
    </w:rPr>
  </w:style>
  <w:style w:type="character" w:customStyle="1" w:styleId="StyleUnderlineChar11ptBoldChar">
    <w:name w:val="Style Underline Char + 11 pt Bold Char"/>
    <w:basedOn w:val="DefaultParagraphFont"/>
    <w:link w:val="StyleUnderlineChar11ptBold"/>
    <w:rsid w:val="00B819EB"/>
    <w:rPr>
      <w:rFonts w:ascii="Calibri" w:eastAsia="Times New Roman" w:hAnsi="Calibri" w:cs="Calibri"/>
      <w:b/>
      <w:bCs/>
      <w:sz w:val="20"/>
      <w:u w:val="single"/>
    </w:rPr>
  </w:style>
  <w:style w:type="character" w:customStyle="1" w:styleId="inside-head">
    <w:name w:val="inside-head"/>
    <w:basedOn w:val="DefaultParagraphFont"/>
    <w:rsid w:val="00B819EB"/>
  </w:style>
  <w:style w:type="paragraph" w:customStyle="1" w:styleId="Style3">
    <w:name w:val="Style3"/>
    <w:basedOn w:val="Normal"/>
    <w:link w:val="Style3Char"/>
    <w:qFormat/>
    <w:rsid w:val="00B819EB"/>
    <w:rPr>
      <w:rFonts w:ascii="Arial Narrow" w:eastAsia="Times New Roman" w:hAnsi="Arial Narrow"/>
      <w:b/>
    </w:rPr>
  </w:style>
  <w:style w:type="character" w:customStyle="1" w:styleId="Style3Char">
    <w:name w:val="Style3 Char"/>
    <w:basedOn w:val="DefaultParagraphFont"/>
    <w:link w:val="Style3"/>
    <w:rsid w:val="00B819EB"/>
    <w:rPr>
      <w:rFonts w:ascii="Arial Narrow" w:eastAsia="Times New Roman" w:hAnsi="Arial Narrow" w:cs="Calibri"/>
      <w:b/>
      <w:sz w:val="20"/>
    </w:rPr>
  </w:style>
  <w:style w:type="character" w:customStyle="1" w:styleId="7TimesNewRoman">
    <w:name w:val="7 Times New Roman"/>
    <w:rsid w:val="00B819E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B819EB"/>
  </w:style>
  <w:style w:type="character" w:customStyle="1" w:styleId="officialsbureau">
    <w:name w:val="official_s_bureau"/>
    <w:basedOn w:val="DefaultParagraphFont"/>
    <w:rsid w:val="00B819EB"/>
  </w:style>
  <w:style w:type="paragraph" w:customStyle="1" w:styleId="Stylecard11ptUnderline">
    <w:name w:val="Style card + 11 pt Underline"/>
    <w:basedOn w:val="Normal"/>
    <w:link w:val="Stylecard11ptUnderlineChar"/>
    <w:qFormat/>
    <w:rsid w:val="00B819EB"/>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B819EB"/>
    <w:rPr>
      <w:rFonts w:ascii="Georgia" w:eastAsia="SimSun" w:hAnsi="Georgia" w:cs="Calibri"/>
      <w:sz w:val="20"/>
      <w:u w:val="single"/>
      <w:lang w:eastAsia="zh-CN"/>
    </w:rPr>
  </w:style>
  <w:style w:type="paragraph" w:customStyle="1" w:styleId="Stylecard11ptBoldUnderline">
    <w:name w:val="Style card + 11 pt Bold Underline"/>
    <w:basedOn w:val="Normal"/>
    <w:link w:val="Stylecard11ptBoldUnderlineChar"/>
    <w:qFormat/>
    <w:rsid w:val="00B819EB"/>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B819EB"/>
    <w:rPr>
      <w:rFonts w:ascii="Georgia" w:eastAsia="SimSun" w:hAnsi="Georgia" w:cs="Calibri"/>
      <w:b/>
      <w:bCs/>
      <w:sz w:val="20"/>
      <w:u w:val="single"/>
      <w:lang w:eastAsia="zh-CN"/>
    </w:rPr>
  </w:style>
  <w:style w:type="character" w:customStyle="1" w:styleId="StyleStyle11ptBoldUnderlineBorderSinglesolidlineAuto">
    <w:name w:val="Style Style 11 pt Bold Underline Border: : (Single solid line Auto ..."/>
    <w:basedOn w:val="DefaultParagraphFont"/>
    <w:rsid w:val="00B819EB"/>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B819EB"/>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B819EB"/>
    <w:rPr>
      <w:rFonts w:ascii="Georgia" w:eastAsia="SimSun" w:hAnsi="Georgia" w:cs="Calibri"/>
      <w:sz w:val="20"/>
      <w:u w:val="single"/>
      <w:lang w:eastAsia="zh-CN"/>
    </w:rPr>
  </w:style>
  <w:style w:type="paragraph" w:styleId="HTMLPreformatted">
    <w:name w:val="HTML Preformatted"/>
    <w:basedOn w:val="Normal"/>
    <w:link w:val="HTMLPreformattedChar"/>
    <w:rsid w:val="00B8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B819EB"/>
    <w:rPr>
      <w:rFonts w:ascii="Courier New" w:eastAsia="Times New Roman" w:hAnsi="Courier New" w:cs="Courier New"/>
      <w:sz w:val="20"/>
      <w:szCs w:val="20"/>
    </w:rPr>
  </w:style>
  <w:style w:type="paragraph" w:customStyle="1" w:styleId="StyleUnderlining11pt">
    <w:name w:val="Style Underlining + 11 pt"/>
    <w:basedOn w:val="Normal"/>
    <w:link w:val="StyleUnderlining11ptChar"/>
    <w:qFormat/>
    <w:rsid w:val="00B819EB"/>
    <w:rPr>
      <w:u w:val="single"/>
    </w:rPr>
  </w:style>
  <w:style w:type="character" w:customStyle="1" w:styleId="StyleUnderlining11ptChar">
    <w:name w:val="Style Underlining + 11 pt Char"/>
    <w:basedOn w:val="DefaultParagraphFont"/>
    <w:link w:val="StyleUnderlining11pt"/>
    <w:rsid w:val="00B819EB"/>
    <w:rPr>
      <w:rFonts w:ascii="Calibri" w:hAnsi="Calibri" w:cs="Calibri"/>
      <w:sz w:val="20"/>
      <w:u w:val="single"/>
    </w:rPr>
  </w:style>
  <w:style w:type="paragraph" w:customStyle="1" w:styleId="StyleCardText9pt">
    <w:name w:val="Style Card Text + 9 pt"/>
    <w:basedOn w:val="Normal"/>
    <w:link w:val="StyleCardText9ptChar"/>
    <w:qFormat/>
    <w:rsid w:val="00B819EB"/>
    <w:pPr>
      <w:spacing w:after="200"/>
      <w:contextualSpacing/>
    </w:pPr>
    <w:rPr>
      <w:rFonts w:eastAsia="Calibri"/>
    </w:rPr>
  </w:style>
  <w:style w:type="character" w:customStyle="1" w:styleId="StyleCardText9ptChar">
    <w:name w:val="Style Card Text + 9 pt Char"/>
    <w:basedOn w:val="DefaultParagraphFont"/>
    <w:link w:val="StyleCardText9pt"/>
    <w:rsid w:val="00B819EB"/>
    <w:rPr>
      <w:rFonts w:ascii="Calibri" w:eastAsia="Calibri" w:hAnsi="Calibri" w:cs="Calibri"/>
      <w:sz w:val="20"/>
    </w:rPr>
  </w:style>
  <w:style w:type="paragraph" w:styleId="Quote">
    <w:name w:val="Quote"/>
    <w:basedOn w:val="Normal"/>
    <w:next w:val="Normal"/>
    <w:link w:val="QuoteChar"/>
    <w:uiPriority w:val="29"/>
    <w:qFormat/>
    <w:rsid w:val="00B819EB"/>
    <w:pPr>
      <w:widowControl w:val="0"/>
    </w:pPr>
    <w:rPr>
      <w:rFonts w:eastAsia="Times New Roman"/>
      <w:iCs/>
      <w:color w:val="000000"/>
      <w:lang w:bidi="en-US"/>
    </w:rPr>
  </w:style>
  <w:style w:type="character" w:customStyle="1" w:styleId="QuoteChar">
    <w:name w:val="Quote Char"/>
    <w:basedOn w:val="DefaultParagraphFont"/>
    <w:link w:val="Quote"/>
    <w:uiPriority w:val="29"/>
    <w:rsid w:val="00B819EB"/>
    <w:rPr>
      <w:rFonts w:ascii="Calibri" w:eastAsia="Times New Roman" w:hAnsi="Calibri" w:cs="Calibri"/>
      <w:iCs/>
      <w:color w:val="000000"/>
      <w:sz w:val="20"/>
      <w:lang w:bidi="en-US"/>
    </w:rPr>
  </w:style>
  <w:style w:type="paragraph" w:customStyle="1" w:styleId="Underlining">
    <w:name w:val="Underlining"/>
    <w:basedOn w:val="Normal"/>
    <w:link w:val="UnderliningChar"/>
    <w:qFormat/>
    <w:rsid w:val="00B819EB"/>
    <w:rPr>
      <w:rFonts w:ascii="Arial Narrow" w:hAnsi="Arial Narrow" w:cs="Times New Roman"/>
      <w:sz w:val="24"/>
      <w:u w:val="single"/>
    </w:rPr>
  </w:style>
  <w:style w:type="character" w:customStyle="1" w:styleId="ital-inline">
    <w:name w:val="ital-inline"/>
    <w:basedOn w:val="DefaultParagraphFont"/>
    <w:rsid w:val="00B819EB"/>
  </w:style>
  <w:style w:type="character" w:customStyle="1" w:styleId="underlineChar">
    <w:name w:val="underline Char"/>
    <w:basedOn w:val="DefaultParagraphFont"/>
    <w:rsid w:val="00B819EB"/>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B819EB"/>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B819EB"/>
    <w:rPr>
      <w:sz w:val="20"/>
      <w:u w:val="single"/>
    </w:rPr>
  </w:style>
  <w:style w:type="paragraph" w:styleId="BodyTextIndent2">
    <w:name w:val="Body Text Indent 2"/>
    <w:basedOn w:val="Normal"/>
    <w:link w:val="BodyTextIndent2Char"/>
    <w:unhideWhenUsed/>
    <w:rsid w:val="00B819EB"/>
    <w:pPr>
      <w:spacing w:after="120" w:line="480" w:lineRule="auto"/>
      <w:ind w:left="360"/>
    </w:pPr>
  </w:style>
  <w:style w:type="character" w:customStyle="1" w:styleId="BodyTextIndent2Char">
    <w:name w:val="Body Text Indent 2 Char"/>
    <w:basedOn w:val="DefaultParagraphFont"/>
    <w:link w:val="BodyTextIndent2"/>
    <w:rsid w:val="00B819EB"/>
    <w:rPr>
      <w:rFonts w:ascii="Calibri" w:hAnsi="Calibri" w:cs="Calibri"/>
      <w:sz w:val="20"/>
    </w:rPr>
  </w:style>
  <w:style w:type="paragraph" w:styleId="BodyTextIndent3">
    <w:name w:val="Body Text Indent 3"/>
    <w:basedOn w:val="Normal"/>
    <w:link w:val="BodyTextIndent3Char"/>
    <w:uiPriority w:val="99"/>
    <w:semiHidden/>
    <w:unhideWhenUsed/>
    <w:rsid w:val="00B819EB"/>
    <w:pPr>
      <w:spacing w:after="120"/>
      <w:ind w:left="360"/>
    </w:pPr>
    <w:rPr>
      <w:szCs w:val="16"/>
    </w:rPr>
  </w:style>
  <w:style w:type="character" w:customStyle="1" w:styleId="BodyTextIndent3Char">
    <w:name w:val="Body Text Indent 3 Char"/>
    <w:basedOn w:val="DefaultParagraphFont"/>
    <w:link w:val="BodyTextIndent3"/>
    <w:uiPriority w:val="99"/>
    <w:semiHidden/>
    <w:rsid w:val="00B819EB"/>
    <w:rPr>
      <w:rFonts w:ascii="Calibri" w:hAnsi="Calibri" w:cs="Calibri"/>
      <w:sz w:val="20"/>
      <w:szCs w:val="16"/>
    </w:rPr>
  </w:style>
  <w:style w:type="paragraph" w:styleId="BodyText2">
    <w:name w:val="Body Text 2"/>
    <w:basedOn w:val="Normal"/>
    <w:link w:val="BodyText2Char"/>
    <w:unhideWhenUsed/>
    <w:rsid w:val="00B819EB"/>
    <w:pPr>
      <w:spacing w:after="120" w:line="480" w:lineRule="auto"/>
    </w:pPr>
  </w:style>
  <w:style w:type="character" w:customStyle="1" w:styleId="BodyText2Char">
    <w:name w:val="Body Text 2 Char"/>
    <w:basedOn w:val="DefaultParagraphFont"/>
    <w:link w:val="BodyText2"/>
    <w:rsid w:val="00B819EB"/>
    <w:rPr>
      <w:rFonts w:ascii="Calibri" w:hAnsi="Calibri" w:cs="Calibri"/>
      <w:sz w:val="20"/>
    </w:rPr>
  </w:style>
  <w:style w:type="paragraph" w:styleId="BodyTextIndent">
    <w:name w:val="Body Text Indent"/>
    <w:basedOn w:val="Normal"/>
    <w:link w:val="BodyTextIndentChar"/>
    <w:uiPriority w:val="99"/>
    <w:unhideWhenUsed/>
    <w:rsid w:val="00B819EB"/>
    <w:pPr>
      <w:spacing w:after="120"/>
      <w:ind w:left="360"/>
    </w:pPr>
  </w:style>
  <w:style w:type="character" w:customStyle="1" w:styleId="BodyTextIndentChar">
    <w:name w:val="Body Text Indent Char"/>
    <w:basedOn w:val="DefaultParagraphFont"/>
    <w:link w:val="BodyTextIndent"/>
    <w:uiPriority w:val="99"/>
    <w:rsid w:val="00B819EB"/>
    <w:rPr>
      <w:rFonts w:ascii="Calibri" w:hAnsi="Calibri" w:cs="Calibri"/>
      <w:sz w:val="20"/>
    </w:rPr>
  </w:style>
  <w:style w:type="paragraph" w:styleId="BodyText3">
    <w:name w:val="Body Text 3"/>
    <w:basedOn w:val="Normal"/>
    <w:link w:val="BodyText3Char"/>
    <w:unhideWhenUsed/>
    <w:rsid w:val="00B819EB"/>
    <w:pPr>
      <w:spacing w:after="120"/>
    </w:pPr>
    <w:rPr>
      <w:szCs w:val="16"/>
    </w:rPr>
  </w:style>
  <w:style w:type="character" w:customStyle="1" w:styleId="BodyText3Char">
    <w:name w:val="Body Text 3 Char"/>
    <w:basedOn w:val="DefaultParagraphFont"/>
    <w:link w:val="BodyText3"/>
    <w:rsid w:val="00B819EB"/>
    <w:rPr>
      <w:rFonts w:ascii="Calibri" w:hAnsi="Calibri" w:cs="Calibri"/>
      <w:sz w:val="20"/>
      <w:szCs w:val="16"/>
    </w:rPr>
  </w:style>
  <w:style w:type="character" w:customStyle="1" w:styleId="StyleBold">
    <w:name w:val="Style Bold"/>
    <w:basedOn w:val="DefaultParagraphFont"/>
    <w:uiPriority w:val="9"/>
    <w:semiHidden/>
    <w:rsid w:val="00B819EB"/>
    <w:rPr>
      <w:b/>
      <w:bCs/>
    </w:rPr>
  </w:style>
  <w:style w:type="character" w:customStyle="1" w:styleId="body-text">
    <w:name w:val="body-text"/>
    <w:basedOn w:val="DefaultParagraphFont"/>
    <w:rsid w:val="00B819EB"/>
  </w:style>
  <w:style w:type="paragraph" w:customStyle="1" w:styleId="StyleStyle411ptBoldBorderSinglesolidlineAuto0">
    <w:name w:val="Style Style4 + 11 pt Bold Border: : (Single solid line Auto  0...."/>
    <w:basedOn w:val="Normal"/>
    <w:link w:val="StyleStyle411ptBoldBorderSinglesolidlineAuto0Char"/>
    <w:qFormat/>
    <w:rsid w:val="00B819EB"/>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819EB"/>
    <w:rPr>
      <w:rFonts w:ascii="Calibri" w:eastAsia="Times New Roman" w:hAnsi="Calibri" w:cs="Calibri"/>
      <w:b/>
      <w:bCs/>
      <w:sz w:val="20"/>
      <w:u w:val="single"/>
      <w:bdr w:val="single" w:sz="4" w:space="0" w:color="auto"/>
    </w:rPr>
  </w:style>
  <w:style w:type="character" w:customStyle="1" w:styleId="BalloonTextChar1">
    <w:name w:val="Balloon Text Char1"/>
    <w:basedOn w:val="DefaultParagraphFont"/>
    <w:uiPriority w:val="99"/>
    <w:rsid w:val="00B819EB"/>
    <w:rPr>
      <w:rFonts w:ascii="Segoe UI" w:eastAsiaTheme="minorHAnsi" w:hAnsi="Segoe UI" w:cs="Segoe UI"/>
      <w:sz w:val="18"/>
      <w:szCs w:val="18"/>
    </w:rPr>
  </w:style>
  <w:style w:type="character" w:customStyle="1" w:styleId="globalcontentbody">
    <w:name w:val="globalcontentbody"/>
    <w:basedOn w:val="DefaultParagraphFont"/>
    <w:rsid w:val="00B819EB"/>
  </w:style>
  <w:style w:type="paragraph" w:customStyle="1" w:styleId="StyleStyle112pt">
    <w:name w:val="Style Style1 + 12 pt"/>
    <w:basedOn w:val="Normal"/>
    <w:link w:val="StyleStyle112ptChar"/>
    <w:qFormat/>
    <w:rsid w:val="00B819EB"/>
    <w:rPr>
      <w:rFonts w:eastAsia="SimSun"/>
      <w:u w:val="single"/>
      <w:lang w:eastAsia="zh-CN"/>
    </w:rPr>
  </w:style>
  <w:style w:type="character" w:customStyle="1" w:styleId="StyleStyle112ptChar">
    <w:name w:val="Style Style1 + 12 pt Char"/>
    <w:basedOn w:val="DefaultParagraphFont"/>
    <w:link w:val="StyleStyle112pt"/>
    <w:rsid w:val="00B819EB"/>
    <w:rPr>
      <w:rFonts w:ascii="Calibri" w:eastAsia="SimSun" w:hAnsi="Calibri" w:cs="Calibri"/>
      <w:sz w:val="20"/>
      <w:u w:val="single"/>
      <w:lang w:eastAsia="zh-CN"/>
    </w:rPr>
  </w:style>
  <w:style w:type="paragraph" w:customStyle="1" w:styleId="MinimizedText">
    <w:name w:val="Minimized Text"/>
    <w:basedOn w:val="Normal"/>
    <w:link w:val="MinimizedTextChar"/>
    <w:qFormat/>
    <w:rsid w:val="00B819EB"/>
    <w:rPr>
      <w:rFonts w:eastAsia="Times New Roman"/>
    </w:rPr>
  </w:style>
  <w:style w:type="character" w:customStyle="1" w:styleId="MinimizedTextChar">
    <w:name w:val="Minimized Text Char"/>
    <w:basedOn w:val="DefaultParagraphFont"/>
    <w:link w:val="MinimizedText"/>
    <w:rsid w:val="00B819EB"/>
    <w:rPr>
      <w:rFonts w:ascii="Calibri" w:eastAsia="Times New Roman" w:hAnsi="Calibri" w:cs="Calibri"/>
      <w:sz w:val="20"/>
    </w:rPr>
  </w:style>
  <w:style w:type="character" w:customStyle="1" w:styleId="term1">
    <w:name w:val="term1"/>
    <w:basedOn w:val="DefaultParagraphFont"/>
    <w:rsid w:val="00B819EB"/>
    <w:rPr>
      <w:b/>
      <w:bCs/>
    </w:rPr>
  </w:style>
  <w:style w:type="character" w:customStyle="1" w:styleId="Styleterm111ptUnderline">
    <w:name w:val="Style term1 + 11 pt Underline"/>
    <w:basedOn w:val="term1"/>
    <w:rsid w:val="00B819EB"/>
    <w:rPr>
      <w:b/>
      <w:bCs/>
      <w:sz w:val="20"/>
      <w:u w:val="single"/>
    </w:rPr>
  </w:style>
  <w:style w:type="paragraph" w:customStyle="1" w:styleId="StyleMinimizedTextArialNarrow10pt">
    <w:name w:val="Style Minimized Text + Arial Narrow 10 pt"/>
    <w:basedOn w:val="MinimizedText"/>
    <w:link w:val="StyleMinimizedTextArialNarrow10ptChar"/>
    <w:qFormat/>
    <w:rsid w:val="00B819EB"/>
  </w:style>
  <w:style w:type="character" w:customStyle="1" w:styleId="StyleMinimizedTextArialNarrow10ptChar">
    <w:name w:val="Style Minimized Text + Arial Narrow 10 pt Char"/>
    <w:basedOn w:val="MinimizedTextChar"/>
    <w:link w:val="StyleMinimizedTextArialNarrow10pt"/>
    <w:rsid w:val="00B819EB"/>
    <w:rPr>
      <w:rFonts w:ascii="Calibri" w:eastAsia="Times New Roman" w:hAnsi="Calibri" w:cs="Calibri"/>
      <w:sz w:val="20"/>
    </w:rPr>
  </w:style>
  <w:style w:type="character" w:customStyle="1" w:styleId="Styleunderline11ptBold">
    <w:name w:val="Style underline + 11 pt Bold"/>
    <w:basedOn w:val="underline"/>
    <w:rsid w:val="00B819EB"/>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B819EB"/>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B819EB"/>
    <w:rPr>
      <w:rFonts w:ascii="Calibri" w:eastAsia="Times New Roman" w:hAnsi="Calibri" w:cs="Calibri"/>
      <w:sz w:val="20"/>
      <w:u w:val="single"/>
      <w:bdr w:val="single" w:sz="4" w:space="0" w:color="auto"/>
    </w:rPr>
  </w:style>
  <w:style w:type="character" w:customStyle="1" w:styleId="Style9pt">
    <w:name w:val="Style 9 pt"/>
    <w:basedOn w:val="DefaultParagraphFont"/>
    <w:rsid w:val="00B819EB"/>
    <w:rPr>
      <w:rFonts w:ascii="Times New Roman" w:hAnsi="Times New Roman"/>
      <w:sz w:val="20"/>
    </w:rPr>
  </w:style>
  <w:style w:type="paragraph" w:customStyle="1" w:styleId="StyleStyle49pt3">
    <w:name w:val="Style Style4 + 9 pt3"/>
    <w:basedOn w:val="Style4"/>
    <w:link w:val="StyleStyle49pt3Char"/>
    <w:qFormat/>
    <w:rsid w:val="00B819EB"/>
    <w:rPr>
      <w:rFonts w:cs="Times New Roman"/>
    </w:rPr>
  </w:style>
  <w:style w:type="character" w:customStyle="1" w:styleId="StyleStyle49pt3Char">
    <w:name w:val="Style Style4 + 9 pt3 Char"/>
    <w:basedOn w:val="Style4Char"/>
    <w:link w:val="StyleStyle49pt3"/>
    <w:rsid w:val="00B819EB"/>
    <w:rPr>
      <w:rFonts w:ascii="Calibri" w:eastAsia="Times New Roman" w:hAnsi="Calibri" w:cs="Times New Roman"/>
      <w:sz w:val="20"/>
      <w:u w:val="single"/>
    </w:rPr>
  </w:style>
  <w:style w:type="paragraph" w:customStyle="1" w:styleId="StyleStyle4Bold">
    <w:name w:val="Style Style4 + Bold"/>
    <w:basedOn w:val="Style4"/>
    <w:link w:val="StyleStyle4BoldChar"/>
    <w:qFormat/>
    <w:rsid w:val="00B819EB"/>
    <w:rPr>
      <w:rFonts w:cs="Times New Roman"/>
      <w:b/>
      <w:bCs/>
    </w:rPr>
  </w:style>
  <w:style w:type="character" w:customStyle="1" w:styleId="StyleStyle4BoldChar">
    <w:name w:val="Style Style4 + Bold Char"/>
    <w:basedOn w:val="Style4Char"/>
    <w:link w:val="StyleStyle4Bold"/>
    <w:rsid w:val="00B819EB"/>
    <w:rPr>
      <w:rFonts w:ascii="Calibri" w:eastAsia="Times New Roman" w:hAnsi="Calibri" w:cs="Times New Roman"/>
      <w:b/>
      <w:bCs/>
      <w:sz w:val="20"/>
      <w:u w:val="single"/>
    </w:rPr>
  </w:style>
  <w:style w:type="character" w:customStyle="1" w:styleId="CharChar11">
    <w:name w:val="Char Char11"/>
    <w:basedOn w:val="DefaultParagraphFont"/>
    <w:rsid w:val="00B819EB"/>
    <w:rPr>
      <w:rFonts w:cs="Arial"/>
      <w:bCs/>
      <w:szCs w:val="26"/>
      <w:u w:val="single"/>
      <w:lang w:val="en-US" w:eastAsia="en-US" w:bidi="ar-SA"/>
    </w:rPr>
  </w:style>
  <w:style w:type="character" w:customStyle="1" w:styleId="authorbio">
    <w:name w:val="authorbio"/>
    <w:basedOn w:val="DefaultParagraphFont"/>
    <w:rsid w:val="00B819EB"/>
  </w:style>
  <w:style w:type="character" w:customStyle="1" w:styleId="a">
    <w:name w:val="a"/>
    <w:basedOn w:val="DefaultParagraphFont"/>
    <w:rsid w:val="00B819EB"/>
  </w:style>
  <w:style w:type="character" w:customStyle="1" w:styleId="StyleStyleUnderline411pt">
    <w:name w:val="Style Style Underline4 + 11 pt"/>
    <w:basedOn w:val="DefaultParagraphFont"/>
    <w:rsid w:val="00B819EB"/>
    <w:rPr>
      <w:sz w:val="20"/>
      <w:u w:val="single"/>
    </w:rPr>
  </w:style>
  <w:style w:type="character" w:customStyle="1" w:styleId="StyleStyleUnderline411ptBold">
    <w:name w:val="Style Style Underline4 + 11 pt Bold"/>
    <w:basedOn w:val="DefaultParagraphFont"/>
    <w:rsid w:val="00B819EB"/>
    <w:rPr>
      <w:b/>
      <w:bCs/>
      <w:sz w:val="20"/>
      <w:u w:val="single"/>
    </w:rPr>
  </w:style>
  <w:style w:type="character" w:customStyle="1" w:styleId="StyleStyleUnderline311pt">
    <w:name w:val="Style Style Underline3 + 11 pt"/>
    <w:basedOn w:val="DefaultParagraphFont"/>
    <w:rsid w:val="00B819EB"/>
    <w:rPr>
      <w:sz w:val="20"/>
      <w:u w:val="single"/>
    </w:rPr>
  </w:style>
  <w:style w:type="character" w:customStyle="1" w:styleId="StyleStyleUnderline311ptBold">
    <w:name w:val="Style Style Underline3 + 11 pt Bold"/>
    <w:basedOn w:val="DefaultParagraphFont"/>
    <w:rsid w:val="00B819EB"/>
    <w:rPr>
      <w:b/>
      <w:bCs/>
      <w:sz w:val="20"/>
      <w:u w:val="single"/>
    </w:rPr>
  </w:style>
  <w:style w:type="character" w:customStyle="1" w:styleId="StyleUnderline3">
    <w:name w:val="Style Underline3"/>
    <w:basedOn w:val="DefaultParagraphFont"/>
    <w:rsid w:val="00B819EB"/>
    <w:rPr>
      <w:u w:val="single"/>
    </w:rPr>
  </w:style>
  <w:style w:type="paragraph" w:customStyle="1" w:styleId="StyleStyle111ptBorderSinglesolidlineAuto05ptL">
    <w:name w:val="Style Style1 + 11 pt Border: : (Single solid line Auto  0.5 pt L..."/>
    <w:link w:val="StyleStyle111ptBorderSinglesolidlineAuto05ptLChar"/>
    <w:qFormat/>
    <w:rsid w:val="00B819EB"/>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B819EB"/>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B819EB"/>
    <w:rPr>
      <w:u w:val="single"/>
    </w:rPr>
  </w:style>
  <w:style w:type="character" w:customStyle="1" w:styleId="NothingChar">
    <w:name w:val="Nothing Char"/>
    <w:basedOn w:val="DefaultParagraphFont"/>
    <w:link w:val="Nothing"/>
    <w:rsid w:val="00B819EB"/>
    <w:rPr>
      <w:rFonts w:ascii="Times New Roman" w:eastAsia="Times New Roman" w:hAnsi="Times New Roman" w:cs="Times New Roman"/>
      <w:sz w:val="20"/>
    </w:rPr>
  </w:style>
  <w:style w:type="character" w:customStyle="1" w:styleId="CardsFont12pt0">
    <w:name w:val="Cards + Font 12pt"/>
    <w:basedOn w:val="DefaultParagraphFont"/>
    <w:uiPriority w:val="1"/>
    <w:rsid w:val="00B819EB"/>
    <w:rPr>
      <w:rFonts w:ascii="Times New Roman" w:eastAsia="Calibri" w:hAnsi="Times New Roman" w:cs="Times New Roman"/>
      <w:sz w:val="24"/>
      <w:szCs w:val="20"/>
      <w:u w:val="single"/>
    </w:rPr>
  </w:style>
  <w:style w:type="character" w:customStyle="1" w:styleId="SmallTextChar0">
    <w:name w:val="Small Text Char"/>
    <w:basedOn w:val="CardTextChar0"/>
    <w:rsid w:val="00B819EB"/>
    <w:rPr>
      <w:rFonts w:ascii="Times New Roman" w:eastAsia="MS Mincho" w:hAnsi="Times New Roman" w:cs="Times New Roman"/>
      <w:sz w:val="15"/>
      <w:szCs w:val="24"/>
      <w:lang w:eastAsia="ja-JP"/>
    </w:rPr>
  </w:style>
  <w:style w:type="paragraph" w:customStyle="1" w:styleId="Circled">
    <w:name w:val="Circled"/>
    <w:link w:val="CircledChar"/>
    <w:qFormat/>
    <w:rsid w:val="00B819EB"/>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B819EB"/>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B819EB"/>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B819EB"/>
  </w:style>
  <w:style w:type="character" w:customStyle="1" w:styleId="part-of-speech">
    <w:name w:val="part-of-speech"/>
    <w:basedOn w:val="DefaultParagraphFont"/>
    <w:rsid w:val="00B819EB"/>
  </w:style>
  <w:style w:type="character" w:customStyle="1" w:styleId="sep">
    <w:name w:val="sep"/>
    <w:basedOn w:val="DefaultParagraphFont"/>
    <w:rsid w:val="00B819EB"/>
  </w:style>
  <w:style w:type="character" w:customStyle="1" w:styleId="pron">
    <w:name w:val="pron"/>
    <w:basedOn w:val="DefaultParagraphFont"/>
    <w:rsid w:val="00B819EB"/>
  </w:style>
  <w:style w:type="paragraph" w:customStyle="1" w:styleId="StyleStyle4LatinTimesNewRomanAsianSimSun">
    <w:name w:val="Style Style4 + (Latin) Times New Roman (Asian) SimSun"/>
    <w:basedOn w:val="Normal"/>
    <w:link w:val="StyleStyle4LatinTimesNewRomanAsianSimSunChar"/>
    <w:qFormat/>
    <w:rsid w:val="00B819EB"/>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B819EB"/>
    <w:rPr>
      <w:rFonts w:ascii="Calibri" w:eastAsia="SimSun" w:hAnsi="Calibri" w:cs="Calibri"/>
      <w:sz w:val="20"/>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B819EB"/>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B819EB"/>
    <w:rPr>
      <w:rFonts w:ascii="Calibri" w:eastAsia="SimSun" w:hAnsi="Calibri" w:cs="Calibri"/>
      <w:b/>
      <w:bCs/>
      <w:sz w:val="20"/>
      <w:u w:val="single"/>
    </w:rPr>
  </w:style>
  <w:style w:type="character" w:customStyle="1" w:styleId="CharChar3">
    <w:name w:val="Char Char3"/>
    <w:basedOn w:val="DefaultParagraphFont"/>
    <w:rsid w:val="00B819EB"/>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B819EB"/>
    <w:rPr>
      <w:bCs/>
      <w:szCs w:val="26"/>
      <w:u w:val="single"/>
    </w:rPr>
  </w:style>
  <w:style w:type="paragraph" w:styleId="Subtitle">
    <w:name w:val="Subtitle"/>
    <w:aliases w:val="Underlined card text"/>
    <w:basedOn w:val="Normal"/>
    <w:next w:val="Normal"/>
    <w:link w:val="SubtitleChar"/>
    <w:uiPriority w:val="99"/>
    <w:qFormat/>
    <w:rsid w:val="00B819EB"/>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B819EB"/>
    <w:rPr>
      <w:color w:val="5A5A5A" w:themeColor="text1" w:themeTint="A5"/>
      <w:spacing w:val="15"/>
      <w:sz w:val="22"/>
      <w:szCs w:val="22"/>
    </w:rPr>
  </w:style>
  <w:style w:type="paragraph" w:customStyle="1" w:styleId="StyleStyle411pt1">
    <w:name w:val="Style Style4 + 11 pt1"/>
    <w:basedOn w:val="Style4"/>
    <w:link w:val="StyleStyle411pt1Char"/>
    <w:qFormat/>
    <w:rsid w:val="00B819EB"/>
    <w:rPr>
      <w:rFonts w:cs="Times New Roman"/>
    </w:rPr>
  </w:style>
  <w:style w:type="character" w:customStyle="1" w:styleId="StyleStyle411pt1Char">
    <w:name w:val="Style Style4 + 11 pt1 Char"/>
    <w:basedOn w:val="Style4Char"/>
    <w:link w:val="StyleStyle411pt1"/>
    <w:rsid w:val="00B819EB"/>
    <w:rPr>
      <w:rFonts w:ascii="Calibri" w:eastAsia="Times New Roman" w:hAnsi="Calibri" w:cs="Times New Roman"/>
      <w:sz w:val="20"/>
      <w:u w:val="single"/>
    </w:rPr>
  </w:style>
  <w:style w:type="character" w:customStyle="1" w:styleId="BoldandUnderlineCharChar2">
    <w:name w:val="Bold and Underline Char Char2"/>
    <w:basedOn w:val="DefaultParagraphFont"/>
    <w:rsid w:val="00B819EB"/>
    <w:rPr>
      <w:b/>
      <w:u w:val="single"/>
      <w:lang w:val="en-US" w:eastAsia="en-US" w:bidi="ar-SA"/>
    </w:rPr>
  </w:style>
  <w:style w:type="character" w:customStyle="1" w:styleId="StyleUnderlineCharChar111pt">
    <w:name w:val="Style Underline Char Char1 + 11 pt"/>
    <w:basedOn w:val="DefaultParagraphFont"/>
    <w:rsid w:val="00B819EB"/>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B819EB"/>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B819EB"/>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B819EB"/>
    <w:rPr>
      <w:sz w:val="22"/>
      <w:u w:val="single"/>
    </w:rPr>
  </w:style>
  <w:style w:type="paragraph" w:customStyle="1" w:styleId="StyleMinimizedTextArialNarrow9pt">
    <w:name w:val="Style Minimized Text + Arial Narrow 9 pt"/>
    <w:basedOn w:val="Normal"/>
    <w:link w:val="StyleMinimizedTextArialNarrow9ptChar"/>
    <w:qFormat/>
    <w:rsid w:val="00B819EB"/>
    <w:rPr>
      <w:rFonts w:eastAsia="Times New Roman"/>
    </w:rPr>
  </w:style>
  <w:style w:type="character" w:customStyle="1" w:styleId="StyleMinimizedTextArialNarrow9ptChar">
    <w:name w:val="Style Minimized Text + Arial Narrow 9 pt Char"/>
    <w:basedOn w:val="DefaultParagraphFont"/>
    <w:link w:val="StyleMinimizedTextArialNarrow9pt"/>
    <w:rsid w:val="00B819EB"/>
    <w:rPr>
      <w:rFonts w:ascii="Calibri" w:eastAsia="Times New Roman" w:hAnsi="Calibri" w:cs="Calibri"/>
      <w:sz w:val="20"/>
    </w:rPr>
  </w:style>
  <w:style w:type="paragraph" w:customStyle="1" w:styleId="StyleBoldandUnderlineChar11ptNotBold">
    <w:name w:val="Style Bold and Underline Char + 11 pt Not Bold"/>
    <w:link w:val="StyleBoldandUnderlineChar11ptNotBoldChar"/>
    <w:qFormat/>
    <w:rsid w:val="00B819EB"/>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B819EB"/>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B819EB"/>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B819EB"/>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B819EB"/>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B819EB"/>
    <w:rPr>
      <w:b w:val="0"/>
      <w:bCs/>
      <w:sz w:val="20"/>
      <w:u w:val="single"/>
      <w:lang w:val="en-US" w:eastAsia="en-US" w:bidi="ar-SA"/>
    </w:rPr>
  </w:style>
  <w:style w:type="character" w:customStyle="1" w:styleId="Styleunderline9pt">
    <w:name w:val="Style underline + 9 pt"/>
    <w:basedOn w:val="underline"/>
    <w:rsid w:val="00B819EB"/>
    <w:rPr>
      <w:rFonts w:ascii="Times New Roman" w:hAnsi="Times New Roman" w:cs="Times New Roman"/>
      <w:b/>
      <w:sz w:val="20"/>
      <w:u w:val="single"/>
    </w:rPr>
  </w:style>
  <w:style w:type="character" w:customStyle="1" w:styleId="StyleTimesNewRoman9pt">
    <w:name w:val="Style Times New Roman 9 pt"/>
    <w:basedOn w:val="DefaultParagraphFont"/>
    <w:rsid w:val="00B819EB"/>
    <w:rPr>
      <w:rFonts w:ascii="Times New Roman" w:hAnsi="Times New Roman"/>
      <w:sz w:val="20"/>
    </w:rPr>
  </w:style>
  <w:style w:type="character" w:customStyle="1" w:styleId="Styleunderline9pt1">
    <w:name w:val="Style underline + 9 pt1"/>
    <w:basedOn w:val="underline"/>
    <w:rsid w:val="00B819EB"/>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B819EB"/>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B819EB"/>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B819EB"/>
    <w:rPr>
      <w:b/>
      <w:bCs/>
      <w:noProof w:val="0"/>
      <w:sz w:val="20"/>
      <w:u w:val="single"/>
      <w:lang w:val="en-US" w:eastAsia="en-US" w:bidi="ar-SA"/>
    </w:rPr>
  </w:style>
  <w:style w:type="character" w:customStyle="1" w:styleId="Hyperlink23">
    <w:name w:val="Hyperlink23"/>
    <w:basedOn w:val="DefaultParagraphFont"/>
    <w:rsid w:val="00B819EB"/>
    <w:rPr>
      <w:color w:val="3300CC"/>
      <w:u w:val="single"/>
    </w:rPr>
  </w:style>
  <w:style w:type="paragraph" w:customStyle="1" w:styleId="cardCharChar">
    <w:name w:val="card Char Char"/>
    <w:basedOn w:val="Normal"/>
    <w:link w:val="cardCharCharChar"/>
    <w:qFormat/>
    <w:rsid w:val="00B819EB"/>
    <w:pPr>
      <w:ind w:left="288" w:right="288"/>
    </w:pPr>
    <w:rPr>
      <w:rFonts w:eastAsia="Times New Roman"/>
      <w:szCs w:val="20"/>
    </w:rPr>
  </w:style>
  <w:style w:type="character" w:customStyle="1" w:styleId="cardCharCharChar">
    <w:name w:val="card Char Char Char"/>
    <w:basedOn w:val="DefaultParagraphFont"/>
    <w:link w:val="cardCharChar"/>
    <w:rsid w:val="00B819EB"/>
    <w:rPr>
      <w:rFonts w:ascii="Calibri" w:eastAsia="Times New Roman" w:hAnsi="Calibri" w:cs="Calibri"/>
      <w:sz w:val="20"/>
      <w:szCs w:val="20"/>
    </w:rPr>
  </w:style>
  <w:style w:type="character" w:customStyle="1" w:styleId="StyleunderlineArialNarrow9ptBold">
    <w:name w:val="Style underline + Arial Narrow 9 pt Bold"/>
    <w:basedOn w:val="underline"/>
    <w:rsid w:val="00B819EB"/>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B819EB"/>
  </w:style>
  <w:style w:type="character" w:customStyle="1" w:styleId="StylecardCharCharArialNarrow9ptChar">
    <w:name w:val="Style card Char Char + Arial Narrow 9 pt Char"/>
    <w:basedOn w:val="cardCharCharChar"/>
    <w:link w:val="StylecardCharCharArialNarrow9pt"/>
    <w:rsid w:val="00B819EB"/>
    <w:rPr>
      <w:rFonts w:ascii="Calibri" w:eastAsia="Times New Roman" w:hAnsi="Calibri" w:cs="Calibri"/>
      <w:sz w:val="20"/>
      <w:szCs w:val="20"/>
    </w:rPr>
  </w:style>
  <w:style w:type="character" w:customStyle="1" w:styleId="UnderlineCharCharChar">
    <w:name w:val="Underline Char Char Char"/>
    <w:basedOn w:val="DefaultParagraphFont"/>
    <w:rsid w:val="00B819EB"/>
    <w:rPr>
      <w:noProof w:val="0"/>
      <w:u w:val="single"/>
      <w:lang w:val="en-US" w:eastAsia="en-US" w:bidi="ar-SA"/>
    </w:rPr>
  </w:style>
  <w:style w:type="character" w:customStyle="1" w:styleId="CardTextChar1">
    <w:name w:val="Card Text Char1"/>
    <w:basedOn w:val="DefaultParagraphFont"/>
    <w:rsid w:val="00B819EB"/>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B819EB"/>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B819EB"/>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B819E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B819EB"/>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B819EB"/>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B819EB"/>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B819EB"/>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B819EB"/>
    <w:rPr>
      <w:rFonts w:eastAsia="Times New Roman"/>
    </w:rPr>
  </w:style>
  <w:style w:type="character" w:customStyle="1" w:styleId="TextsmallChar">
    <w:name w:val="Textsmall Char"/>
    <w:basedOn w:val="DefaultParagraphFont"/>
    <w:link w:val="Textsmall"/>
    <w:rsid w:val="00B819EB"/>
    <w:rPr>
      <w:rFonts w:ascii="Calibri" w:eastAsia="Times New Roman" w:hAnsi="Calibri" w:cs="Calibri"/>
      <w:sz w:val="20"/>
    </w:rPr>
  </w:style>
  <w:style w:type="character" w:customStyle="1" w:styleId="CharChar111">
    <w:name w:val="Char Char111"/>
    <w:basedOn w:val="DefaultParagraphFont"/>
    <w:rsid w:val="00B819EB"/>
    <w:rPr>
      <w:rFonts w:cs="Arial"/>
      <w:bCs/>
      <w:szCs w:val="26"/>
      <w:u w:val="single"/>
      <w:lang w:val="en-US" w:eastAsia="en-US" w:bidi="ar-SA"/>
    </w:rPr>
  </w:style>
  <w:style w:type="character" w:customStyle="1" w:styleId="UnderlineBold">
    <w:name w:val="Underline + Bold"/>
    <w:uiPriority w:val="1"/>
    <w:qFormat/>
    <w:rsid w:val="00B819EB"/>
    <w:rPr>
      <w:b/>
      <w:sz w:val="20"/>
      <w:u w:val="single"/>
    </w:rPr>
  </w:style>
  <w:style w:type="paragraph" w:customStyle="1" w:styleId="cardtextsmall">
    <w:name w:val="card text small"/>
    <w:basedOn w:val="Normal"/>
    <w:qFormat/>
    <w:rsid w:val="00B819EB"/>
    <w:rPr>
      <w:rFonts w:ascii="Arial Narrow" w:eastAsia="Times New Roman" w:hAnsi="Arial Narrow"/>
    </w:rPr>
  </w:style>
  <w:style w:type="character" w:customStyle="1" w:styleId="AUnterdline">
    <w:name w:val="AUnterdline"/>
    <w:qFormat/>
    <w:rsid w:val="00B819EB"/>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B819EB"/>
    <w:rPr>
      <w:rFonts w:ascii="Times New Roman" w:hAnsi="Times New Roman"/>
      <w:b/>
      <w:bCs/>
      <w:sz w:val="20"/>
      <w:u w:val="single"/>
      <w:bdr w:val="single" w:sz="4" w:space="0" w:color="auto"/>
    </w:rPr>
  </w:style>
  <w:style w:type="character" w:customStyle="1" w:styleId="highlightedsearchterm">
    <w:name w:val="highlightedsearchterm"/>
    <w:rsid w:val="00B819EB"/>
  </w:style>
  <w:style w:type="character" w:customStyle="1" w:styleId="StyleUnderline1">
    <w:name w:val="Style Underline1"/>
    <w:basedOn w:val="DefaultParagraphFont"/>
    <w:rsid w:val="00B819EB"/>
    <w:rPr>
      <w:rFonts w:ascii="Times New Roman" w:hAnsi="Times New Roman"/>
      <w:sz w:val="20"/>
      <w:u w:val="single"/>
    </w:rPr>
  </w:style>
  <w:style w:type="paragraph" w:customStyle="1" w:styleId="CardIndented">
    <w:name w:val="Card (Indented)"/>
    <w:basedOn w:val="Normal"/>
    <w:link w:val="CardIndentedChar"/>
    <w:qFormat/>
    <w:rsid w:val="00B819EB"/>
    <w:pPr>
      <w:ind w:left="288"/>
    </w:pPr>
  </w:style>
  <w:style w:type="paragraph" w:customStyle="1" w:styleId="StyleStyle49pt10">
    <w:name w:val="Style Style4 + 9 pt10"/>
    <w:basedOn w:val="Style4"/>
    <w:link w:val="StyleStyle49pt10Char"/>
    <w:qFormat/>
    <w:rsid w:val="00B819EB"/>
    <w:rPr>
      <w:rFonts w:cs="Times New Roman"/>
    </w:rPr>
  </w:style>
  <w:style w:type="character" w:customStyle="1" w:styleId="StyleStyle49pt10Char">
    <w:name w:val="Style Style4 + 9 pt10 Char"/>
    <w:basedOn w:val="Style4Char"/>
    <w:link w:val="StyleStyle49pt10"/>
    <w:rsid w:val="00B819EB"/>
    <w:rPr>
      <w:rFonts w:ascii="Calibri" w:eastAsia="Times New Roman" w:hAnsi="Calibri" w:cs="Times New Roman"/>
      <w:sz w:val="20"/>
      <w:u w:val="single"/>
    </w:rPr>
  </w:style>
  <w:style w:type="paragraph" w:customStyle="1" w:styleId="StyleStyle49ptBold7">
    <w:name w:val="Style Style4 + 9 pt Bold7"/>
    <w:basedOn w:val="Style4"/>
    <w:link w:val="StyleStyle49ptBold7Char"/>
    <w:qFormat/>
    <w:rsid w:val="00B819EB"/>
    <w:rPr>
      <w:rFonts w:cs="Times New Roman"/>
      <w:b/>
      <w:bCs/>
    </w:rPr>
  </w:style>
  <w:style w:type="character" w:customStyle="1" w:styleId="StyleStyle49ptBold7Char">
    <w:name w:val="Style Style4 + 9 pt Bold7 Char"/>
    <w:link w:val="StyleStyle49ptBold7"/>
    <w:rsid w:val="00B819EB"/>
    <w:rPr>
      <w:rFonts w:ascii="Calibri" w:eastAsia="Times New Roman" w:hAnsi="Calibri" w:cs="Times New Roman"/>
      <w:b/>
      <w:bCs/>
      <w:sz w:val="20"/>
      <w:u w:val="single"/>
    </w:rPr>
  </w:style>
  <w:style w:type="paragraph" w:customStyle="1" w:styleId="NormalUnderline">
    <w:name w:val="Normal Underline"/>
    <w:basedOn w:val="Normal"/>
    <w:link w:val="NormalUnderlineChar"/>
    <w:qFormat/>
    <w:rsid w:val="00B819EB"/>
    <w:pPr>
      <w:ind w:left="288"/>
    </w:pPr>
    <w:rPr>
      <w:rFonts w:eastAsia="Times New Roman"/>
      <w:u w:val="single"/>
    </w:rPr>
  </w:style>
  <w:style w:type="character" w:customStyle="1" w:styleId="NormalUnderlineChar">
    <w:name w:val="Normal Underline Char"/>
    <w:link w:val="NormalUnderline"/>
    <w:rsid w:val="00B819EB"/>
    <w:rPr>
      <w:rFonts w:ascii="Calibri" w:eastAsia="Times New Roman" w:hAnsi="Calibri" w:cs="Calibri"/>
      <w:sz w:val="20"/>
      <w:u w:val="single"/>
    </w:rPr>
  </w:style>
  <w:style w:type="character" w:customStyle="1" w:styleId="DontRead">
    <w:name w:val="Don't Read"/>
    <w:qFormat/>
    <w:rsid w:val="00B819EB"/>
    <w:rPr>
      <w:rFonts w:ascii="Times New Roman" w:hAnsi="Times New Roman"/>
      <w:sz w:val="16"/>
    </w:rPr>
  </w:style>
  <w:style w:type="paragraph" w:customStyle="1" w:styleId="Underlinestyle">
    <w:name w:val="Underline style"/>
    <w:basedOn w:val="Normal"/>
    <w:qFormat/>
    <w:rsid w:val="00B819EB"/>
    <w:rPr>
      <w:rFonts w:eastAsia="Times New Roman"/>
      <w:u w:val="single"/>
    </w:rPr>
  </w:style>
  <w:style w:type="character" w:customStyle="1" w:styleId="Style11ptUnderline3">
    <w:name w:val="Style 11 pt Underline3"/>
    <w:rsid w:val="00B819EB"/>
    <w:rPr>
      <w:sz w:val="20"/>
      <w:u w:val="single"/>
    </w:rPr>
  </w:style>
  <w:style w:type="character" w:customStyle="1" w:styleId="27">
    <w:name w:val="27"/>
    <w:rsid w:val="00B819EB"/>
    <w:rPr>
      <w:rFonts w:cs="Arial"/>
      <w:bCs/>
      <w:sz w:val="20"/>
      <w:u w:val="single"/>
      <w:lang w:val="en-US" w:eastAsia="en-US" w:bidi="ar-SA"/>
    </w:rPr>
  </w:style>
  <w:style w:type="character" w:customStyle="1" w:styleId="2">
    <w:name w:val="2"/>
    <w:rsid w:val="00B819EB"/>
    <w:rPr>
      <w:rFonts w:cs="Arial"/>
      <w:bCs/>
      <w:sz w:val="20"/>
      <w:u w:val="single"/>
      <w:lang w:val="en-US" w:eastAsia="en-US" w:bidi="ar-SA"/>
    </w:rPr>
  </w:style>
  <w:style w:type="character" w:customStyle="1" w:styleId="Style9ptUnderline11">
    <w:name w:val="Style 9 pt Underline11"/>
    <w:basedOn w:val="DefaultParagraphFont"/>
    <w:rsid w:val="00B819EB"/>
    <w:rPr>
      <w:sz w:val="20"/>
      <w:u w:val="single"/>
    </w:rPr>
  </w:style>
  <w:style w:type="character" w:customStyle="1" w:styleId="Style9ptBoldUnderline5">
    <w:name w:val="Style 9 pt Bold Underline5"/>
    <w:basedOn w:val="DefaultParagraphFont"/>
    <w:rsid w:val="00B819EB"/>
    <w:rPr>
      <w:b/>
      <w:bCs/>
      <w:sz w:val="20"/>
      <w:u w:val="single"/>
    </w:rPr>
  </w:style>
  <w:style w:type="character" w:customStyle="1" w:styleId="CharChar114">
    <w:name w:val="Char Char114"/>
    <w:basedOn w:val="DefaultParagraphFont"/>
    <w:rsid w:val="00B819EB"/>
    <w:rPr>
      <w:rFonts w:cs="Arial"/>
      <w:bCs/>
      <w:szCs w:val="26"/>
      <w:u w:val="single"/>
      <w:lang w:val="en-US" w:eastAsia="en-US" w:bidi="ar-SA"/>
    </w:rPr>
  </w:style>
  <w:style w:type="character" w:customStyle="1" w:styleId="CharChar113">
    <w:name w:val="Char Char113"/>
    <w:basedOn w:val="DefaultParagraphFont"/>
    <w:rsid w:val="00B819EB"/>
    <w:rPr>
      <w:rFonts w:cs="Arial"/>
      <w:bCs/>
      <w:szCs w:val="26"/>
      <w:u w:val="single"/>
      <w:lang w:val="en-US" w:eastAsia="en-US" w:bidi="ar-SA"/>
    </w:rPr>
  </w:style>
  <w:style w:type="character" w:customStyle="1" w:styleId="CharChar112">
    <w:name w:val="Char Char112"/>
    <w:basedOn w:val="DefaultParagraphFont"/>
    <w:rsid w:val="00B819EB"/>
    <w:rPr>
      <w:rFonts w:cs="Arial"/>
      <w:bCs/>
      <w:szCs w:val="26"/>
      <w:u w:val="single"/>
      <w:lang w:val="en-US" w:eastAsia="en-US" w:bidi="ar-SA"/>
    </w:rPr>
  </w:style>
  <w:style w:type="character" w:customStyle="1" w:styleId="ssl0">
    <w:name w:val="ss_l0"/>
    <w:basedOn w:val="DefaultParagraphFont"/>
    <w:rsid w:val="00B819EB"/>
  </w:style>
  <w:style w:type="character" w:customStyle="1" w:styleId="CommentSubjectChar1">
    <w:name w:val="Comment Subject Char1"/>
    <w:basedOn w:val="CommentTextChar"/>
    <w:uiPriority w:val="99"/>
    <w:semiHidden/>
    <w:rsid w:val="00B819EB"/>
    <w:rPr>
      <w:rFonts w:ascii="Calibri" w:eastAsiaTheme="minorHAnsi" w:hAnsi="Calibri" w:cs="Calibri"/>
      <w:b/>
      <w:bCs/>
      <w:sz w:val="22"/>
      <w:szCs w:val="20"/>
    </w:rPr>
  </w:style>
  <w:style w:type="paragraph" w:customStyle="1" w:styleId="WW-Default1">
    <w:name w:val="WW-Default1"/>
    <w:basedOn w:val="Normal"/>
    <w:qFormat/>
    <w:rsid w:val="00B819EB"/>
    <w:pPr>
      <w:suppressAutoHyphens/>
    </w:pPr>
    <w:rPr>
      <w:rFonts w:eastAsia="Times New Roman"/>
      <w:b/>
      <w:bCs/>
      <w:szCs w:val="20"/>
      <w:lang w:eastAsia="ar-SA"/>
    </w:rPr>
  </w:style>
  <w:style w:type="paragraph" w:customStyle="1" w:styleId="Normal1">
    <w:name w:val="Normal1"/>
    <w:basedOn w:val="BodyText"/>
    <w:qFormat/>
    <w:rsid w:val="00B819EB"/>
    <w:pPr>
      <w:widowControl/>
    </w:pPr>
    <w:rPr>
      <w:sz w:val="22"/>
    </w:rPr>
  </w:style>
  <w:style w:type="character" w:customStyle="1" w:styleId="zoomme">
    <w:name w:val="zoomme"/>
    <w:basedOn w:val="DefaultParagraphFont"/>
    <w:rsid w:val="00B819EB"/>
  </w:style>
  <w:style w:type="character" w:customStyle="1" w:styleId="Date1">
    <w:name w:val="Date1"/>
    <w:basedOn w:val="DefaultParagraphFont"/>
    <w:rsid w:val="00B819EB"/>
  </w:style>
  <w:style w:type="character" w:customStyle="1" w:styleId="classauthor">
    <w:name w:val="class=&quot;author&quot;"/>
    <w:basedOn w:val="DefaultParagraphFont"/>
    <w:rsid w:val="00B819EB"/>
  </w:style>
  <w:style w:type="paragraph" w:customStyle="1" w:styleId="CardStyle">
    <w:name w:val="Card Style"/>
    <w:basedOn w:val="Normal"/>
    <w:link w:val="CardStyleChar"/>
    <w:qFormat/>
    <w:rsid w:val="00B819EB"/>
    <w:rPr>
      <w:rFonts w:eastAsia="Times New Roman"/>
    </w:rPr>
  </w:style>
  <w:style w:type="character" w:customStyle="1" w:styleId="CharCharChar">
    <w:name w:val="Char Char Char"/>
    <w:basedOn w:val="DefaultParagraphFont"/>
    <w:rsid w:val="00B819EB"/>
    <w:rPr>
      <w:rFonts w:cs="Arial"/>
      <w:bCs/>
      <w:szCs w:val="26"/>
      <w:u w:val="single"/>
      <w:lang w:val="en-US" w:eastAsia="en-US" w:bidi="ar-SA"/>
    </w:rPr>
  </w:style>
  <w:style w:type="character" w:customStyle="1" w:styleId="BoldUnderlineChar0">
    <w:name w:val="Bold Underline Char"/>
    <w:rsid w:val="00B819EB"/>
    <w:rPr>
      <w:rFonts w:ascii="Times New Roman" w:eastAsia="Times New Roman" w:hAnsi="Times New Roman"/>
      <w:b/>
      <w:bCs/>
      <w:szCs w:val="24"/>
      <w:u w:val="single"/>
    </w:rPr>
  </w:style>
  <w:style w:type="character" w:customStyle="1" w:styleId="texto1">
    <w:name w:val="texto1"/>
    <w:rsid w:val="00B819EB"/>
  </w:style>
  <w:style w:type="character" w:customStyle="1" w:styleId="apple-style-span">
    <w:name w:val="apple-style-span"/>
    <w:rsid w:val="00B819EB"/>
  </w:style>
  <w:style w:type="paragraph" w:customStyle="1" w:styleId="citenon-bold">
    <w:name w:val="cite non-bold"/>
    <w:basedOn w:val="Normal"/>
    <w:link w:val="citenon-boldChar"/>
    <w:qFormat/>
    <w:rsid w:val="00B819EB"/>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819EB"/>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B819EB"/>
    <w:rPr>
      <w:rFonts w:ascii="Calibri" w:eastAsia="Times New Roman" w:hAnsi="Calibri" w:cs="Arial"/>
      <w:b/>
      <w:szCs w:val="28"/>
    </w:rPr>
  </w:style>
  <w:style w:type="paragraph" w:customStyle="1" w:styleId="Style23">
    <w:name w:val="Style23"/>
    <w:basedOn w:val="Normal"/>
    <w:uiPriority w:val="99"/>
    <w:qFormat/>
    <w:rsid w:val="00B819EB"/>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B819EB"/>
    <w:rPr>
      <w:rFonts w:ascii="Calibri" w:eastAsia="Times New Roman" w:hAnsi="Calibri" w:cs="Calibri"/>
      <w:sz w:val="20"/>
      <w:lang w:bidi="en-US"/>
    </w:rPr>
  </w:style>
  <w:style w:type="character" w:customStyle="1" w:styleId="gray">
    <w:name w:val="gray"/>
    <w:basedOn w:val="DefaultParagraphFont"/>
    <w:rsid w:val="00B819EB"/>
  </w:style>
  <w:style w:type="paragraph" w:customStyle="1" w:styleId="Tagtemplate">
    <w:name w:val="Tagtemplate"/>
    <w:basedOn w:val="Normal"/>
    <w:link w:val="TagtemplateChar"/>
    <w:autoRedefine/>
    <w:qFormat/>
    <w:rsid w:val="00B819EB"/>
    <w:pPr>
      <w:keepNext/>
      <w:keepLines/>
    </w:pPr>
    <w:rPr>
      <w:rFonts w:eastAsia="Calibri"/>
      <w:b/>
    </w:rPr>
  </w:style>
  <w:style w:type="character" w:customStyle="1" w:styleId="TagtemplateChar">
    <w:name w:val="Tagtemplate Char"/>
    <w:basedOn w:val="DefaultParagraphFont"/>
    <w:link w:val="Tagtemplate"/>
    <w:rsid w:val="00B819EB"/>
    <w:rPr>
      <w:rFonts w:ascii="Calibri" w:eastAsia="Calibri" w:hAnsi="Calibri" w:cs="Calibri"/>
      <w:b/>
      <w:sz w:val="20"/>
    </w:rPr>
  </w:style>
  <w:style w:type="character" w:customStyle="1" w:styleId="Styleunderline11ptBorderSinglesolidlineAuto05p">
    <w:name w:val="Style underline + 11 pt Border: : (Single solid line Auto  0.5 p..."/>
    <w:rsid w:val="00B819EB"/>
    <w:rPr>
      <w:sz w:val="20"/>
      <w:u w:val="single"/>
      <w:bdr w:val="single" w:sz="4" w:space="0" w:color="auto"/>
    </w:rPr>
  </w:style>
  <w:style w:type="paragraph" w:customStyle="1" w:styleId="Citation-FirstLine">
    <w:name w:val="Citation - First Line"/>
    <w:basedOn w:val="Normal"/>
    <w:next w:val="Normal"/>
    <w:autoRedefine/>
    <w:qFormat/>
    <w:rsid w:val="00B819EB"/>
    <w:pPr>
      <w:spacing w:line="240" w:lineRule="atLeast"/>
      <w:jc w:val="both"/>
    </w:pPr>
    <w:rPr>
      <w:rFonts w:ascii="Book Antiqua" w:eastAsia="Times New Roman" w:hAnsi="Book Antiqua"/>
    </w:rPr>
  </w:style>
  <w:style w:type="character" w:customStyle="1" w:styleId="CardText-Underlined">
    <w:name w:val="Card Text - Underlined"/>
    <w:rsid w:val="00B819EB"/>
    <w:rPr>
      <w:b/>
      <w:sz w:val="20"/>
      <w:u w:val="single"/>
    </w:rPr>
  </w:style>
  <w:style w:type="paragraph" w:customStyle="1" w:styleId="Citation-Complete">
    <w:name w:val="Citation - Complete"/>
    <w:basedOn w:val="Normal"/>
    <w:next w:val="Normal"/>
    <w:link w:val="Citation-CompleteChar"/>
    <w:autoRedefine/>
    <w:qFormat/>
    <w:rsid w:val="00B819EB"/>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B819EB"/>
    <w:rPr>
      <w:rFonts w:ascii="Book Antiqua" w:eastAsia="Times New Roman" w:hAnsi="Book Antiqua" w:cs="Calibri"/>
      <w:sz w:val="20"/>
    </w:rPr>
  </w:style>
  <w:style w:type="character" w:customStyle="1" w:styleId="MicroTextChar">
    <w:name w:val="MicroText Char"/>
    <w:link w:val="MicroText"/>
    <w:rsid w:val="00B819EB"/>
    <w:rPr>
      <w:rFonts w:ascii="Arial Narrow" w:hAnsi="Arial Narrow"/>
      <w:sz w:val="12"/>
    </w:rPr>
  </w:style>
  <w:style w:type="paragraph" w:customStyle="1" w:styleId="TagCite">
    <w:name w:val="Tag/Cite"/>
    <w:basedOn w:val="Normal"/>
    <w:qFormat/>
    <w:rsid w:val="00B819EB"/>
    <w:rPr>
      <w:rFonts w:eastAsia="Times New Roman"/>
      <w:b/>
    </w:rPr>
  </w:style>
  <w:style w:type="character" w:customStyle="1" w:styleId="BoldandUnderlineChar">
    <w:name w:val="Bold and Underline Char"/>
    <w:basedOn w:val="DefaultParagraphFont"/>
    <w:link w:val="BoldandUnderline"/>
    <w:locked/>
    <w:rsid w:val="00B819EB"/>
    <w:rPr>
      <w:b/>
      <w:u w:val="single"/>
    </w:rPr>
  </w:style>
  <w:style w:type="paragraph" w:customStyle="1" w:styleId="BoldandUnderline">
    <w:name w:val="Bold and Underline"/>
    <w:basedOn w:val="Normal"/>
    <w:link w:val="BoldandUnderlineChar"/>
    <w:qFormat/>
    <w:rsid w:val="00B819EB"/>
    <w:rPr>
      <w:rFonts w:asciiTheme="minorHAnsi" w:hAnsiTheme="minorHAnsi" w:cstheme="minorBidi"/>
      <w:b/>
      <w:sz w:val="24"/>
      <w:u w:val="single"/>
    </w:rPr>
  </w:style>
  <w:style w:type="character" w:customStyle="1" w:styleId="hdr">
    <w:name w:val="hdr"/>
    <w:basedOn w:val="DefaultParagraphFont"/>
    <w:rsid w:val="00B819EB"/>
  </w:style>
  <w:style w:type="paragraph" w:customStyle="1" w:styleId="StyleStyle49ptBold3">
    <w:name w:val="Style Style4 + 9 pt Bold3"/>
    <w:basedOn w:val="Style4"/>
    <w:link w:val="StyleStyle49ptBold3Char"/>
    <w:qFormat/>
    <w:rsid w:val="00B819EB"/>
    <w:rPr>
      <w:rFonts w:cs="Times New Roman"/>
      <w:b/>
      <w:bCs/>
    </w:rPr>
  </w:style>
  <w:style w:type="character" w:customStyle="1" w:styleId="StyleStyle49ptBold3Char">
    <w:name w:val="Style Style4 + 9 pt Bold3 Char"/>
    <w:basedOn w:val="Style4Char"/>
    <w:link w:val="StyleStyle49ptBold3"/>
    <w:rsid w:val="00B819EB"/>
    <w:rPr>
      <w:rFonts w:ascii="Calibri" w:eastAsia="Times New Roman" w:hAnsi="Calibri" w:cs="Times New Roman"/>
      <w:b/>
      <w:bCs/>
      <w:sz w:val="20"/>
      <w:u w:val="single"/>
    </w:rPr>
  </w:style>
  <w:style w:type="character" w:customStyle="1" w:styleId="Style9ptUnderline6">
    <w:name w:val="Style 9 pt Underline6"/>
    <w:basedOn w:val="DefaultParagraphFont"/>
    <w:rsid w:val="00B819EB"/>
    <w:rPr>
      <w:sz w:val="20"/>
      <w:u w:val="single"/>
    </w:rPr>
  </w:style>
  <w:style w:type="character" w:customStyle="1" w:styleId="ct-with-fmlt">
    <w:name w:val="ct-with-fmlt"/>
    <w:basedOn w:val="DefaultParagraphFont"/>
    <w:rsid w:val="00B819EB"/>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9.5 pt"/>
    <w:qFormat/>
    <w:rsid w:val="00B819EB"/>
    <w:rPr>
      <w:rFonts w:ascii="Arial" w:hAnsi="Arial" w:cs="Arial" w:hint="default"/>
      <w:b w:val="0"/>
      <w:bCs w:val="0"/>
      <w:sz w:val="20"/>
      <w:u w:val="single"/>
    </w:rPr>
  </w:style>
  <w:style w:type="paragraph" w:customStyle="1" w:styleId="TagText">
    <w:name w:val="TagText"/>
    <w:basedOn w:val="Normal"/>
    <w:uiPriority w:val="99"/>
    <w:qFormat/>
    <w:rsid w:val="00B819EB"/>
    <w:rPr>
      <w:b/>
    </w:rPr>
  </w:style>
  <w:style w:type="paragraph" w:customStyle="1" w:styleId="StyleStyle49pt">
    <w:name w:val="Style Style4 + 9 pt"/>
    <w:basedOn w:val="Normal"/>
    <w:link w:val="StyleStyle49ptChar"/>
    <w:qFormat/>
    <w:rsid w:val="00B819EB"/>
    <w:rPr>
      <w:rFonts w:eastAsia="Times New Roman"/>
      <w:u w:val="single"/>
    </w:rPr>
  </w:style>
  <w:style w:type="character" w:customStyle="1" w:styleId="StyleStyle49ptChar">
    <w:name w:val="Style Style4 + 9 pt Char"/>
    <w:basedOn w:val="DefaultParagraphFont"/>
    <w:link w:val="StyleStyle49pt"/>
    <w:rsid w:val="00B819EB"/>
    <w:rPr>
      <w:rFonts w:ascii="Calibri" w:eastAsia="Times New Roman" w:hAnsi="Calibri" w:cs="Calibri"/>
      <w:sz w:val="20"/>
      <w:u w:val="single"/>
    </w:rPr>
  </w:style>
  <w:style w:type="paragraph" w:customStyle="1" w:styleId="StyleStyle49ptBold">
    <w:name w:val="Style Style4 + 9 pt Bold"/>
    <w:basedOn w:val="Normal"/>
    <w:link w:val="StyleStyle49ptBoldChar"/>
    <w:qFormat/>
    <w:rsid w:val="00B819EB"/>
    <w:rPr>
      <w:rFonts w:eastAsia="Times New Roman"/>
      <w:b/>
      <w:bCs/>
      <w:u w:val="single"/>
    </w:rPr>
  </w:style>
  <w:style w:type="character" w:customStyle="1" w:styleId="StyleStyle49ptBoldChar">
    <w:name w:val="Style Style4 + 9 pt Bold Char"/>
    <w:basedOn w:val="DefaultParagraphFont"/>
    <w:link w:val="StyleStyle49ptBold"/>
    <w:rsid w:val="00B819EB"/>
    <w:rPr>
      <w:rFonts w:ascii="Calibri" w:eastAsia="Times New Roman" w:hAnsi="Calibri" w:cs="Calibri"/>
      <w:b/>
      <w:bCs/>
      <w:sz w:val="20"/>
      <w:u w:val="single"/>
    </w:rPr>
  </w:style>
  <w:style w:type="paragraph" w:customStyle="1" w:styleId="StyleStyle49ptBoldItalic">
    <w:name w:val="Style Style4 + 9 pt Bold Italic"/>
    <w:basedOn w:val="Normal"/>
    <w:link w:val="StyleStyle49ptBoldItalicChar"/>
    <w:qFormat/>
    <w:rsid w:val="00B819EB"/>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B819EB"/>
    <w:rPr>
      <w:rFonts w:ascii="Calibri" w:eastAsia="Times New Roman" w:hAnsi="Calibri" w:cs="Calibri"/>
      <w:b/>
      <w:bCs/>
      <w:i/>
      <w:iCs/>
      <w:sz w:val="20"/>
      <w:u w:val="single"/>
    </w:rPr>
  </w:style>
  <w:style w:type="paragraph" w:customStyle="1" w:styleId="StyleUnderlined11ptBold">
    <w:name w:val="Style Underlined + 11 pt Bold"/>
    <w:link w:val="StyleUnderlined11ptBoldChar"/>
    <w:qFormat/>
    <w:rsid w:val="00B819EB"/>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B819EB"/>
    <w:rPr>
      <w:rFonts w:ascii="Arial" w:eastAsia="Times New Roman" w:hAnsi="Arial" w:cs="Arial"/>
      <w:b/>
      <w:bCs/>
      <w:sz w:val="22"/>
      <w:u w:val="single"/>
    </w:rPr>
  </w:style>
  <w:style w:type="paragraph" w:customStyle="1" w:styleId="StyleUnderlined11pt">
    <w:name w:val="Style Underlined + 11 pt"/>
    <w:link w:val="StyleUnderlined11ptChar"/>
    <w:qFormat/>
    <w:rsid w:val="00B819EB"/>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B819EB"/>
    <w:rPr>
      <w:rFonts w:ascii="Arial" w:eastAsia="Times New Roman" w:hAnsi="Arial" w:cs="Arial"/>
      <w:sz w:val="22"/>
      <w:u w:val="single"/>
    </w:rPr>
  </w:style>
  <w:style w:type="character" w:customStyle="1" w:styleId="newscontent">
    <w:name w:val="newscontent"/>
    <w:rsid w:val="00B819EB"/>
  </w:style>
  <w:style w:type="character" w:customStyle="1" w:styleId="StyleUnderlinePatternClearYellow">
    <w:name w:val="Style Underline Pattern: Clear (Yellow)"/>
    <w:basedOn w:val="DefaultParagraphFont"/>
    <w:rsid w:val="00B819EB"/>
    <w:rPr>
      <w:u w:val="single"/>
      <w:shd w:val="clear" w:color="auto" w:fill="00FF00"/>
    </w:rPr>
  </w:style>
  <w:style w:type="paragraph" w:customStyle="1" w:styleId="StyleUnderlineChar11pt3">
    <w:name w:val="Style Underline Char + 11 pt3"/>
    <w:link w:val="StyleUnderlineChar11pt3Char"/>
    <w:qFormat/>
    <w:rsid w:val="00B819EB"/>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B819EB"/>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B819EB"/>
    <w:rPr>
      <w:b w:val="0"/>
      <w:bCs/>
      <w:u w:val="single"/>
    </w:rPr>
  </w:style>
  <w:style w:type="character" w:customStyle="1" w:styleId="date-display-single">
    <w:name w:val="date-display-single"/>
    <w:basedOn w:val="DefaultParagraphFont"/>
    <w:rsid w:val="00B819EB"/>
  </w:style>
  <w:style w:type="character" w:customStyle="1" w:styleId="CommentTextChar1">
    <w:name w:val="Comment Text Char1"/>
    <w:basedOn w:val="DefaultParagraphFont"/>
    <w:uiPriority w:val="99"/>
    <w:rsid w:val="00B819EB"/>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B819EB"/>
    <w:rPr>
      <w:rFonts w:ascii="Times New Roman" w:hAnsi="Times New Roman" w:cs="Times New Roman"/>
      <w:sz w:val="20"/>
    </w:rPr>
  </w:style>
  <w:style w:type="paragraph" w:customStyle="1" w:styleId="Cite2">
    <w:name w:val="Cite 2"/>
    <w:basedOn w:val="Normal"/>
    <w:qFormat/>
    <w:rsid w:val="00B819EB"/>
    <w:rPr>
      <w:rFonts w:eastAsia="MS Mincho"/>
      <w:b/>
      <w:u w:val="single"/>
    </w:rPr>
  </w:style>
  <w:style w:type="character" w:customStyle="1" w:styleId="StyleunderlineBold">
    <w:name w:val="Style underline + Bold"/>
    <w:basedOn w:val="underline"/>
    <w:rsid w:val="00B819EB"/>
    <w:rPr>
      <w:rFonts w:ascii="Times New Roman" w:hAnsi="Times New Roman" w:cs="Times New Roman"/>
      <w:bCs/>
      <w:sz w:val="20"/>
      <w:u w:val="single"/>
    </w:rPr>
  </w:style>
  <w:style w:type="paragraph" w:customStyle="1" w:styleId="cards0">
    <w:name w:val="cards"/>
    <w:basedOn w:val="Cites0"/>
    <w:qFormat/>
    <w:rsid w:val="00B819EB"/>
    <w:pPr>
      <w:widowControl/>
      <w:jc w:val="left"/>
    </w:pPr>
    <w:rPr>
      <w:szCs w:val="22"/>
    </w:rPr>
  </w:style>
  <w:style w:type="character" w:customStyle="1" w:styleId="Style10ptUnderline">
    <w:name w:val="Style 10 pt Underline"/>
    <w:basedOn w:val="DefaultParagraphFont"/>
    <w:rsid w:val="00B819EB"/>
    <w:rPr>
      <w:sz w:val="20"/>
      <w:u w:val="single"/>
    </w:rPr>
  </w:style>
  <w:style w:type="character" w:styleId="HTMLCite">
    <w:name w:val="HTML Cite"/>
    <w:uiPriority w:val="99"/>
    <w:rsid w:val="00B819EB"/>
    <w:rPr>
      <w:i/>
      <w:iCs/>
    </w:rPr>
  </w:style>
  <w:style w:type="character" w:customStyle="1" w:styleId="slug-pub-date">
    <w:name w:val="slug-pub-date"/>
    <w:basedOn w:val="DefaultParagraphFont"/>
    <w:rsid w:val="00B819EB"/>
  </w:style>
  <w:style w:type="character" w:customStyle="1" w:styleId="slug-vol">
    <w:name w:val="slug-vol"/>
    <w:basedOn w:val="DefaultParagraphFont"/>
    <w:rsid w:val="00B819EB"/>
  </w:style>
  <w:style w:type="character" w:customStyle="1" w:styleId="slug-issue">
    <w:name w:val="slug-issue"/>
    <w:basedOn w:val="DefaultParagraphFont"/>
    <w:rsid w:val="00B819EB"/>
  </w:style>
  <w:style w:type="character" w:customStyle="1" w:styleId="slug-pages">
    <w:name w:val="slug-pages"/>
    <w:basedOn w:val="DefaultParagraphFont"/>
    <w:rsid w:val="00B819EB"/>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B819EB"/>
    <w:rPr>
      <w:b/>
      <w:bCs/>
      <w:strike w:val="0"/>
      <w:dstrike w:val="0"/>
      <w:sz w:val="24"/>
      <w:u w:val="none"/>
      <w:effect w:val="none"/>
    </w:rPr>
  </w:style>
  <w:style w:type="paragraph" w:customStyle="1" w:styleId="Tag2">
    <w:name w:val="Tag2"/>
    <w:basedOn w:val="Normal"/>
    <w:autoRedefine/>
    <w:qFormat/>
    <w:rsid w:val="00B819EB"/>
    <w:pPr>
      <w:spacing w:before="120"/>
    </w:pPr>
    <w:rPr>
      <w:b/>
      <w:sz w:val="26"/>
    </w:rPr>
  </w:style>
  <w:style w:type="character" w:customStyle="1" w:styleId="tagchar">
    <w:name w:val="tagchar"/>
    <w:basedOn w:val="DefaultParagraphFont"/>
    <w:rsid w:val="00B819EB"/>
  </w:style>
  <w:style w:type="paragraph" w:customStyle="1" w:styleId="NormalText">
    <w:name w:val="Normal Text"/>
    <w:basedOn w:val="Normal"/>
    <w:link w:val="NormalTextChar"/>
    <w:autoRedefine/>
    <w:qFormat/>
    <w:rsid w:val="00B819EB"/>
    <w:pPr>
      <w:jc w:val="both"/>
    </w:pPr>
    <w:rPr>
      <w:rFonts w:eastAsia="Times New Roman"/>
      <w:szCs w:val="26"/>
    </w:rPr>
  </w:style>
  <w:style w:type="character" w:customStyle="1" w:styleId="pmterms11">
    <w:name w:val="pmterms11"/>
    <w:basedOn w:val="DefaultParagraphFont"/>
    <w:rsid w:val="00B819EB"/>
    <w:rPr>
      <w:b/>
      <w:bCs/>
      <w:i w:val="0"/>
      <w:iCs w:val="0"/>
      <w:color w:val="000000"/>
    </w:rPr>
  </w:style>
  <w:style w:type="character" w:customStyle="1" w:styleId="StyleUnderlineChar9ptBold">
    <w:name w:val="Style Underline Char + 9 pt Bold"/>
    <w:basedOn w:val="DefaultParagraphFont"/>
    <w:rsid w:val="00B819EB"/>
    <w:rPr>
      <w:rFonts w:ascii="Times New Roman" w:hAnsi="Times New Roman"/>
      <w:b/>
      <w:bCs/>
      <w:sz w:val="20"/>
      <w:u w:val="single"/>
      <w:lang w:val="en-US" w:eastAsia="en-US" w:bidi="ar-SA"/>
    </w:rPr>
  </w:style>
  <w:style w:type="character" w:customStyle="1" w:styleId="Style8pt">
    <w:name w:val="Style 8 pt"/>
    <w:basedOn w:val="DefaultParagraphFont"/>
    <w:rsid w:val="00B819EB"/>
    <w:rPr>
      <w:sz w:val="20"/>
    </w:rPr>
  </w:style>
  <w:style w:type="character" w:customStyle="1" w:styleId="UnderlineChar5Char">
    <w:name w:val="Underline Char5 Char"/>
    <w:basedOn w:val="DefaultParagraphFont"/>
    <w:rsid w:val="00B819EB"/>
    <w:rPr>
      <w:szCs w:val="24"/>
      <w:u w:val="single"/>
      <w:lang w:val="en-US" w:eastAsia="en-US" w:bidi="ar-SA"/>
    </w:rPr>
  </w:style>
  <w:style w:type="character" w:customStyle="1" w:styleId="BoldandUnderlineChar2Char1">
    <w:name w:val="Bold and Underline Char2 Char1"/>
    <w:basedOn w:val="DefaultParagraphFont"/>
    <w:rsid w:val="00B819EB"/>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B819EB"/>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B819EB"/>
    <w:rPr>
      <w:szCs w:val="24"/>
      <w:u w:val="single"/>
      <w:lang w:val="en-US" w:eastAsia="en-US" w:bidi="ar-SA"/>
    </w:rPr>
  </w:style>
  <w:style w:type="paragraph" w:customStyle="1" w:styleId="Language">
    <w:name w:val="Language"/>
    <w:basedOn w:val="Normal"/>
    <w:link w:val="LanguageChar"/>
    <w:qFormat/>
    <w:rsid w:val="00B819EB"/>
    <w:rPr>
      <w:rFonts w:eastAsia="Times New Roman"/>
      <w:strike/>
      <w:szCs w:val="20"/>
    </w:rPr>
  </w:style>
  <w:style w:type="character" w:customStyle="1" w:styleId="LanguageChar">
    <w:name w:val="Language Char"/>
    <w:basedOn w:val="DefaultParagraphFont"/>
    <w:link w:val="Language"/>
    <w:rsid w:val="00B819EB"/>
    <w:rPr>
      <w:rFonts w:ascii="Calibri" w:eastAsia="Times New Roman" w:hAnsi="Calibri" w:cs="Calibri"/>
      <w:strike/>
      <w:sz w:val="20"/>
      <w:szCs w:val="20"/>
    </w:rPr>
  </w:style>
  <w:style w:type="paragraph" w:customStyle="1" w:styleId="UnderlineChar3">
    <w:name w:val="Underline Char3"/>
    <w:basedOn w:val="Normal"/>
    <w:link w:val="UnderlineChar3Char"/>
    <w:qFormat/>
    <w:rsid w:val="00B819EB"/>
    <w:rPr>
      <w:rFonts w:eastAsia="Times New Roman"/>
      <w:u w:val="single"/>
    </w:rPr>
  </w:style>
  <w:style w:type="character" w:customStyle="1" w:styleId="UnderlineChar3Char">
    <w:name w:val="Underline Char3 Char"/>
    <w:basedOn w:val="DefaultParagraphFont"/>
    <w:link w:val="UnderlineChar3"/>
    <w:rsid w:val="00B819EB"/>
    <w:rPr>
      <w:rFonts w:ascii="Calibri" w:eastAsia="Times New Roman" w:hAnsi="Calibri" w:cs="Calibri"/>
      <w:sz w:val="20"/>
      <w:u w:val="single"/>
    </w:rPr>
  </w:style>
  <w:style w:type="paragraph" w:customStyle="1" w:styleId="BoldandUnderlineChar3Char">
    <w:name w:val="Bold and Underline Char3 Char"/>
    <w:basedOn w:val="Normal"/>
    <w:link w:val="BoldandUnderlineChar3CharChar"/>
    <w:qFormat/>
    <w:rsid w:val="00B819EB"/>
    <w:rPr>
      <w:rFonts w:eastAsia="Times New Roman"/>
      <w:b/>
      <w:u w:val="single"/>
    </w:rPr>
  </w:style>
  <w:style w:type="character" w:customStyle="1" w:styleId="BoldandUnderlineChar3CharChar">
    <w:name w:val="Bold and Underline Char3 Char Char"/>
    <w:basedOn w:val="DefaultParagraphFont"/>
    <w:link w:val="BoldandUnderlineChar3Char"/>
    <w:rsid w:val="00B819EB"/>
    <w:rPr>
      <w:rFonts w:ascii="Calibri" w:eastAsia="Times New Roman" w:hAnsi="Calibri" w:cs="Calibri"/>
      <w:b/>
      <w:sz w:val="20"/>
      <w:u w:val="single"/>
    </w:rPr>
  </w:style>
  <w:style w:type="character" w:customStyle="1" w:styleId="UnderlineChar1">
    <w:name w:val="Underline Char1"/>
    <w:basedOn w:val="DefaultParagraphFont"/>
    <w:rsid w:val="00B819EB"/>
    <w:rPr>
      <w:szCs w:val="24"/>
      <w:u w:val="single"/>
      <w:lang w:val="en-US" w:eastAsia="en-US" w:bidi="ar-SA"/>
    </w:rPr>
  </w:style>
  <w:style w:type="character" w:customStyle="1" w:styleId="BoldandUnderlineChar1Char2Char">
    <w:name w:val="Bold and Underline Char1 Char2 Char"/>
    <w:basedOn w:val="DefaultParagraphFont"/>
    <w:rsid w:val="00B819EB"/>
    <w:rPr>
      <w:b/>
      <w:szCs w:val="24"/>
      <w:u w:val="single"/>
      <w:lang w:val="en-US" w:eastAsia="en-US" w:bidi="ar-SA"/>
    </w:rPr>
  </w:style>
  <w:style w:type="character" w:customStyle="1" w:styleId="SmalltextChar">
    <w:name w:val="Small text Char"/>
    <w:aliases w:val="Quote1 Char1"/>
    <w:link w:val="Smalltext"/>
    <w:rsid w:val="00B819EB"/>
    <w:rPr>
      <w:rFonts w:ascii="Arial Narrow" w:eastAsia="Times New Roman" w:hAnsi="Arial Narrow" w:cs="Calibri"/>
      <w:sz w:val="20"/>
    </w:rPr>
  </w:style>
  <w:style w:type="paragraph" w:customStyle="1" w:styleId="HotRoute">
    <w:name w:val="Hot Route"/>
    <w:basedOn w:val="Normal"/>
    <w:link w:val="HotRouteChar0"/>
    <w:qFormat/>
    <w:rsid w:val="00B819EB"/>
    <w:pPr>
      <w:ind w:left="144"/>
    </w:pPr>
    <w:rPr>
      <w:rFonts w:eastAsia="Times New Roman"/>
    </w:rPr>
  </w:style>
  <w:style w:type="paragraph" w:customStyle="1" w:styleId="Cardstyle0">
    <w:name w:val="Cardstyle"/>
    <w:basedOn w:val="Normal"/>
    <w:next w:val="Normal"/>
    <w:qFormat/>
    <w:rsid w:val="00B819EB"/>
    <w:rPr>
      <w:rFonts w:eastAsia="Times New Roman"/>
    </w:rPr>
  </w:style>
  <w:style w:type="character" w:customStyle="1" w:styleId="Style12ptBoldUnderline1">
    <w:name w:val="Style 12 pt Bold Underline1"/>
    <w:basedOn w:val="DefaultParagraphFont"/>
    <w:rsid w:val="00B819EB"/>
    <w:rPr>
      <w:b/>
      <w:bCs/>
      <w:sz w:val="24"/>
      <w:u w:val="single"/>
    </w:rPr>
  </w:style>
  <w:style w:type="character" w:customStyle="1" w:styleId="StyleEmphasisArial12ptBoldNotItalic">
    <w:name w:val="Style Emphasis + Arial 12 pt Bold Not Italic"/>
    <w:basedOn w:val="Emphasis"/>
    <w:rsid w:val="00B819EB"/>
    <w:rPr>
      <w:rFonts w:ascii="Arial" w:hAnsi="Arial" w:cs="Times New Roman"/>
      <w:b w:val="0"/>
      <w:bCs/>
      <w:i/>
      <w:iCs/>
      <w:sz w:val="24"/>
      <w:u w:val="single"/>
      <w:bdr w:val="single" w:sz="8" w:space="0" w:color="auto"/>
    </w:rPr>
  </w:style>
  <w:style w:type="character" w:customStyle="1" w:styleId="DebateHighlighted">
    <w:name w:val="Debate Highlighted"/>
    <w:qFormat/>
    <w:rsid w:val="00B819EB"/>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B819EB"/>
    <w:rPr>
      <w:rFonts w:ascii="SimSun" w:eastAsia="SimSun" w:hAnsi="SimSun"/>
      <w:sz w:val="15"/>
      <w:lang w:eastAsia="zh-CN"/>
    </w:rPr>
  </w:style>
  <w:style w:type="paragraph" w:customStyle="1" w:styleId="UnreadText">
    <w:name w:val="Unread Text"/>
    <w:basedOn w:val="Normal"/>
    <w:next w:val="Normal"/>
    <w:link w:val="UnreadTextChar"/>
    <w:autoRedefine/>
    <w:qFormat/>
    <w:rsid w:val="00B819EB"/>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B819EB"/>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B819EB"/>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B819EB"/>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B819EB"/>
    <w:rPr>
      <w:rFonts w:ascii="Times New Roman" w:hAnsi="Times New Roman"/>
      <w:sz w:val="20"/>
      <w:u w:val="single"/>
      <w:bdr w:val="none" w:sz="0" w:space="0" w:color="auto"/>
      <w:shd w:val="clear" w:color="auto" w:fill="C0C0C0"/>
    </w:rPr>
  </w:style>
  <w:style w:type="character" w:customStyle="1" w:styleId="smallChar">
    <w:name w:val="small Char"/>
    <w:rsid w:val="00B819EB"/>
    <w:rPr>
      <w:rFonts w:ascii="Calibri" w:eastAsia="Calibri" w:hAnsi="Calibri" w:cs="Calibri"/>
      <w:sz w:val="16"/>
      <w:szCs w:val="20"/>
      <w:lang w:val="x-none" w:eastAsia="x-none"/>
    </w:rPr>
  </w:style>
  <w:style w:type="paragraph" w:customStyle="1" w:styleId="HotRoute0">
    <w:name w:val="Hot Route!"/>
    <w:basedOn w:val="Normal"/>
    <w:qFormat/>
    <w:rsid w:val="00B819EB"/>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B819EB"/>
    <w:rPr>
      <w:rFonts w:ascii="Times New Roman" w:hAnsi="Times New Roman" w:cs="Times New Roman"/>
      <w:sz w:val="16"/>
      <w:szCs w:val="16"/>
    </w:rPr>
  </w:style>
  <w:style w:type="character" w:customStyle="1" w:styleId="BodyText2Char1">
    <w:name w:val="Body Text 2 Char1"/>
    <w:basedOn w:val="DefaultParagraphFont"/>
    <w:semiHidden/>
    <w:rsid w:val="00B819EB"/>
    <w:rPr>
      <w:rFonts w:ascii="Times New Roman" w:hAnsi="Times New Roman" w:cs="Times New Roman"/>
      <w:sz w:val="20"/>
    </w:rPr>
  </w:style>
  <w:style w:type="character" w:customStyle="1" w:styleId="Heading2Char1CharCharCharCharCharC">
    <w:name w:val="Heading 2 Char1 Char Char Char Char Char C"/>
    <w:rsid w:val="00B819EB"/>
    <w:rPr>
      <w:rFonts w:cs="Arial"/>
      <w:b/>
      <w:bCs/>
      <w:iCs/>
      <w:sz w:val="24"/>
      <w:szCs w:val="28"/>
      <w:lang w:val="en-US" w:eastAsia="en-US" w:bidi="ar-SA"/>
    </w:rPr>
  </w:style>
  <w:style w:type="character" w:customStyle="1" w:styleId="underline1">
    <w:name w:val="underline1"/>
    <w:basedOn w:val="DefaultParagraphFont"/>
    <w:rsid w:val="00B819EB"/>
    <w:rPr>
      <w:u w:val="single"/>
    </w:rPr>
  </w:style>
  <w:style w:type="character" w:customStyle="1" w:styleId="author0">
    <w:name w:val="author"/>
    <w:basedOn w:val="DefaultParagraphFont"/>
    <w:rsid w:val="00B819EB"/>
    <w:rPr>
      <w:rFonts w:ascii="Times New Roman" w:hAnsi="Times New Roman"/>
      <w:b/>
      <w:sz w:val="24"/>
    </w:rPr>
  </w:style>
  <w:style w:type="character" w:customStyle="1" w:styleId="FontStyle291">
    <w:name w:val="Font Style291"/>
    <w:basedOn w:val="DefaultParagraphFont"/>
    <w:uiPriority w:val="99"/>
    <w:rsid w:val="00B819EB"/>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B819EB"/>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B819EB"/>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B819EB"/>
    <w:rPr>
      <w:rFonts w:ascii="Calibri" w:eastAsia="Times New Roman" w:hAnsi="Calibri" w:cs="Calibri"/>
      <w:sz w:val="20"/>
    </w:rPr>
  </w:style>
  <w:style w:type="paragraph" w:customStyle="1" w:styleId="Cards1">
    <w:name w:val="Cards1"/>
    <w:basedOn w:val="Normal"/>
    <w:link w:val="Cards1Char"/>
    <w:qFormat/>
    <w:rsid w:val="00B819EB"/>
    <w:pPr>
      <w:ind w:left="288"/>
    </w:pPr>
    <w:rPr>
      <w:rFonts w:eastAsia="Times New Roman"/>
      <w:u w:val="single"/>
    </w:rPr>
  </w:style>
  <w:style w:type="character" w:customStyle="1" w:styleId="Cards1Char">
    <w:name w:val="Cards1 Char"/>
    <w:basedOn w:val="DefaultParagraphFont"/>
    <w:link w:val="Cards1"/>
    <w:rsid w:val="00B819EB"/>
    <w:rPr>
      <w:rFonts w:ascii="Calibri" w:eastAsia="Times New Roman" w:hAnsi="Calibri" w:cs="Calibri"/>
      <w:sz w:val="20"/>
      <w:u w:val="single"/>
    </w:rPr>
  </w:style>
  <w:style w:type="paragraph" w:customStyle="1" w:styleId="StyleCardTextTimesNewRoman11ptUnderline">
    <w:name w:val="Style Card Text + Times New Roman 11 pt Underline"/>
    <w:link w:val="StyleCardTextTimesNewRoman11ptUnderlineChar"/>
    <w:qFormat/>
    <w:rsid w:val="00B819EB"/>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B819EB"/>
    <w:rPr>
      <w:rFonts w:ascii="Arial" w:eastAsia="Calibri" w:hAnsi="Arial" w:cs="Arial"/>
      <w:sz w:val="22"/>
      <w:szCs w:val="22"/>
      <w:u w:val="single"/>
    </w:rPr>
  </w:style>
  <w:style w:type="character" w:customStyle="1" w:styleId="EmphasizeThis">
    <w:name w:val="EmphasizeThis"/>
    <w:rsid w:val="00B819EB"/>
    <w:rPr>
      <w:rFonts w:ascii="Georgia" w:hAnsi="Georgia"/>
      <w:b/>
      <w:iCs/>
      <w:sz w:val="24"/>
      <w:u w:val="thick"/>
    </w:rPr>
  </w:style>
  <w:style w:type="paragraph" w:customStyle="1" w:styleId="Stylecard8pt">
    <w:name w:val="Style card + 8 pt"/>
    <w:basedOn w:val="Normal"/>
    <w:link w:val="Stylecard8ptChar"/>
    <w:qFormat/>
    <w:rsid w:val="00B819EB"/>
    <w:pPr>
      <w:ind w:left="288" w:right="288"/>
    </w:pPr>
    <w:rPr>
      <w:rFonts w:ascii="Georgia" w:hAnsi="Georgia"/>
      <w:color w:val="000000"/>
      <w:lang w:eastAsia="ar-SA"/>
    </w:rPr>
  </w:style>
  <w:style w:type="character" w:customStyle="1" w:styleId="Stylecard8ptChar">
    <w:name w:val="Style card + 8 pt Char"/>
    <w:basedOn w:val="cardChar"/>
    <w:link w:val="Stylecard8pt"/>
    <w:rsid w:val="00B819EB"/>
    <w:rPr>
      <w:rFonts w:ascii="Georgia" w:hAnsi="Georgia" w:cs="Calibri"/>
      <w:color w:val="000000"/>
      <w:sz w:val="20"/>
      <w:lang w:eastAsia="ar-SA"/>
    </w:rPr>
  </w:style>
  <w:style w:type="character" w:customStyle="1" w:styleId="bhl">
    <w:name w:val="bhl"/>
    <w:basedOn w:val="DefaultParagraphFont"/>
    <w:rsid w:val="00B819EB"/>
  </w:style>
  <w:style w:type="paragraph" w:customStyle="1" w:styleId="TagGA11">
    <w:name w:val="Tag GA 11"/>
    <w:basedOn w:val="TOC1"/>
    <w:qFormat/>
    <w:rsid w:val="00B819EB"/>
    <w:pPr>
      <w:spacing w:before="0" w:after="160"/>
    </w:pPr>
    <w:rPr>
      <w:rFonts w:ascii="Georgia" w:eastAsia="Calibri" w:hAnsi="Georgia"/>
      <w:u w:val="none"/>
      <w:lang w:bidi="ar-SA"/>
    </w:rPr>
  </w:style>
  <w:style w:type="paragraph" w:customStyle="1" w:styleId="CiteCard">
    <w:name w:val="Cite/Card"/>
    <w:basedOn w:val="TOC2"/>
    <w:qFormat/>
    <w:rsid w:val="00B819EB"/>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B819EB"/>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B819EB"/>
    <w:rPr>
      <w:rFonts w:ascii="Tahoma" w:hAnsi="Tahoma" w:cs="Tahoma"/>
      <w:sz w:val="16"/>
      <w:szCs w:val="16"/>
    </w:rPr>
  </w:style>
  <w:style w:type="character" w:customStyle="1" w:styleId="addmd">
    <w:name w:val="addmd"/>
    <w:basedOn w:val="DefaultParagraphFont"/>
    <w:rsid w:val="00B819EB"/>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B819EB"/>
    <w:rPr>
      <w:rFonts w:ascii="Arial" w:hAnsi="Arial"/>
      <w:b/>
      <w:sz w:val="26"/>
    </w:rPr>
  </w:style>
  <w:style w:type="paragraph" w:styleId="FootnoteText">
    <w:name w:val="footnote text"/>
    <w:basedOn w:val="Normal"/>
    <w:link w:val="FootnoteTextChar"/>
    <w:unhideWhenUsed/>
    <w:rsid w:val="00B819EB"/>
    <w:rPr>
      <w:rFonts w:ascii="Georgia" w:eastAsia="Calibri" w:hAnsi="Georgia"/>
      <w:szCs w:val="20"/>
      <w:lang w:eastAsia="zh-CN"/>
    </w:rPr>
  </w:style>
  <w:style w:type="character" w:customStyle="1" w:styleId="FootnoteTextChar">
    <w:name w:val="Footnote Text Char"/>
    <w:basedOn w:val="DefaultParagraphFont"/>
    <w:link w:val="FootnoteText"/>
    <w:rsid w:val="00B819EB"/>
    <w:rPr>
      <w:rFonts w:ascii="Georgia" w:eastAsia="Calibri" w:hAnsi="Georgia" w:cs="Calibri"/>
      <w:sz w:val="20"/>
      <w:szCs w:val="20"/>
      <w:lang w:eastAsia="zh-CN"/>
    </w:rPr>
  </w:style>
  <w:style w:type="character" w:customStyle="1" w:styleId="UnderlinedTextCharChar">
    <w:name w:val="Underlined Text Char Char"/>
    <w:basedOn w:val="DefaultParagraphFont"/>
    <w:rsid w:val="00B819EB"/>
    <w:rPr>
      <w:rFonts w:cs="Arial"/>
      <w:bCs/>
      <w:noProof w:val="0"/>
      <w:szCs w:val="26"/>
      <w:u w:val="single"/>
      <w:lang w:val="en-US" w:eastAsia="en-US" w:bidi="ar-SA"/>
    </w:rPr>
  </w:style>
  <w:style w:type="character" w:customStyle="1" w:styleId="StyleTimesNewRoman12ptBold">
    <w:name w:val="Style Times New Roman 12 pt Bold"/>
    <w:rsid w:val="00B819EB"/>
    <w:rPr>
      <w:b/>
      <w:bCs/>
      <w:sz w:val="24"/>
    </w:rPr>
  </w:style>
  <w:style w:type="character" w:customStyle="1" w:styleId="CardText1Char">
    <w:name w:val="Card Text 1 Char"/>
    <w:rsid w:val="00B819EB"/>
    <w:rPr>
      <w:rFonts w:ascii="Georgia" w:hAnsi="Georgia"/>
      <w:color w:val="000000"/>
      <w:sz w:val="22"/>
      <w:szCs w:val="22"/>
      <w:u w:val="single"/>
    </w:rPr>
  </w:style>
  <w:style w:type="character" w:customStyle="1" w:styleId="BoldUnderlining">
    <w:name w:val="Bold Underlining"/>
    <w:rsid w:val="00B819EB"/>
    <w:rPr>
      <w:u w:val="single"/>
    </w:rPr>
  </w:style>
  <w:style w:type="character" w:customStyle="1" w:styleId="Intemphasis">
    <w:name w:val="Intemphasis"/>
    <w:uiPriority w:val="1"/>
    <w:qFormat/>
    <w:rsid w:val="00B819EB"/>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B819EB"/>
    <w:pPr>
      <w:ind w:left="288" w:right="288"/>
    </w:pPr>
    <w:rPr>
      <w:szCs w:val="16"/>
    </w:rPr>
  </w:style>
  <w:style w:type="character" w:customStyle="1" w:styleId="cardtextChar2">
    <w:name w:val="cardtext Char"/>
    <w:basedOn w:val="DefaultParagraphFont"/>
    <w:link w:val="cardtext0"/>
    <w:rsid w:val="00B819EB"/>
    <w:rPr>
      <w:rFonts w:ascii="Calibri" w:hAnsi="Calibri" w:cs="Calibri"/>
      <w:sz w:val="20"/>
      <w:szCs w:val="16"/>
    </w:rPr>
  </w:style>
  <w:style w:type="character" w:customStyle="1" w:styleId="BoldUnderlineChar1">
    <w:name w:val="BoldUnderline Char1"/>
    <w:rsid w:val="00B819EB"/>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B819EB"/>
    <w:pPr>
      <w:spacing w:after="200"/>
      <w:contextualSpacing/>
    </w:pPr>
    <w:rPr>
      <w:rFonts w:eastAsia="Calibri"/>
      <w:u w:val="single"/>
    </w:rPr>
  </w:style>
  <w:style w:type="character" w:customStyle="1" w:styleId="UnderlinedCardTextChar">
    <w:name w:val="Underlined Card Text Char"/>
    <w:link w:val="UnderlinedCardText"/>
    <w:rsid w:val="00B819EB"/>
    <w:rPr>
      <w:rFonts w:ascii="Calibri" w:eastAsia="Calibri" w:hAnsi="Calibri" w:cs="Calibri"/>
      <w:sz w:val="20"/>
      <w:u w:val="single"/>
    </w:rPr>
  </w:style>
  <w:style w:type="character" w:customStyle="1" w:styleId="Hyperlink6">
    <w:name w:val="Hyperlink6"/>
    <w:basedOn w:val="DefaultParagraphFont"/>
    <w:rsid w:val="00B819EB"/>
    <w:rPr>
      <w:color w:val="3300CC"/>
      <w:u w:val="single"/>
    </w:rPr>
  </w:style>
  <w:style w:type="paragraph" w:customStyle="1" w:styleId="Tag12">
    <w:name w:val="Tag12"/>
    <w:basedOn w:val="Normal"/>
    <w:qFormat/>
    <w:rsid w:val="00B819EB"/>
    <w:pPr>
      <w:contextualSpacing/>
    </w:pPr>
    <w:rPr>
      <w:rFonts w:eastAsia="Cambria"/>
      <w:b/>
    </w:rPr>
  </w:style>
  <w:style w:type="paragraph" w:customStyle="1" w:styleId="Shrink8">
    <w:name w:val="Shrink8"/>
    <w:basedOn w:val="Normal"/>
    <w:qFormat/>
    <w:rsid w:val="00B819EB"/>
    <w:rPr>
      <w:rFonts w:eastAsia="Cambria"/>
    </w:rPr>
  </w:style>
  <w:style w:type="character" w:customStyle="1" w:styleId="highlight2">
    <w:name w:val="highlight2"/>
    <w:rsid w:val="00B819EB"/>
    <w:rPr>
      <w:rFonts w:ascii="Arial" w:hAnsi="Arial"/>
      <w:b/>
      <w:sz w:val="19"/>
      <w:u w:val="thick"/>
      <w:bdr w:val="none" w:sz="0" w:space="0" w:color="auto"/>
      <w:shd w:val="clear" w:color="auto" w:fill="auto"/>
    </w:rPr>
  </w:style>
  <w:style w:type="character" w:customStyle="1" w:styleId="citation">
    <w:name w:val="citation"/>
    <w:basedOn w:val="DefaultParagraphFont"/>
    <w:rsid w:val="00B819EB"/>
  </w:style>
  <w:style w:type="paragraph" w:customStyle="1" w:styleId="UnderlineText">
    <w:name w:val="Underline Text"/>
    <w:basedOn w:val="Normal"/>
    <w:link w:val="UnderlineTextChar"/>
    <w:qFormat/>
    <w:rsid w:val="00B819EB"/>
    <w:pPr>
      <w:ind w:left="288"/>
    </w:pPr>
    <w:rPr>
      <w:rFonts w:eastAsia="Times New Roman"/>
      <w:u w:val="single"/>
    </w:rPr>
  </w:style>
  <w:style w:type="character" w:customStyle="1" w:styleId="UnderlineTextChar">
    <w:name w:val="Underline Text Char"/>
    <w:basedOn w:val="DefaultParagraphFont"/>
    <w:link w:val="UnderlineText"/>
    <w:rsid w:val="00B819EB"/>
    <w:rPr>
      <w:rFonts w:ascii="Calibri" w:eastAsia="Times New Roman" w:hAnsi="Calibri" w:cs="Calibri"/>
      <w:sz w:val="20"/>
      <w:u w:val="single"/>
    </w:rPr>
  </w:style>
  <w:style w:type="character" w:customStyle="1" w:styleId="il">
    <w:name w:val="il"/>
    <w:basedOn w:val="DefaultParagraphFont"/>
    <w:rsid w:val="00B819EB"/>
  </w:style>
  <w:style w:type="character" w:customStyle="1" w:styleId="commentstext">
    <w:name w:val="comments_text"/>
    <w:uiPriority w:val="99"/>
    <w:rsid w:val="00B819EB"/>
    <w:rPr>
      <w:rFonts w:cs="Times New Roman"/>
    </w:rPr>
  </w:style>
  <w:style w:type="paragraph" w:customStyle="1" w:styleId="Heading42">
    <w:name w:val="Heading 42"/>
    <w:basedOn w:val="Normal"/>
    <w:qFormat/>
    <w:rsid w:val="00B819EB"/>
    <w:rPr>
      <w:rFonts w:eastAsia="Times New Roman"/>
    </w:rPr>
  </w:style>
  <w:style w:type="paragraph" w:customStyle="1" w:styleId="DebateNormal">
    <w:name w:val="DebateNormal"/>
    <w:basedOn w:val="Normal"/>
    <w:link w:val="DebateNormalChar"/>
    <w:qFormat/>
    <w:rsid w:val="00B819EB"/>
    <w:pPr>
      <w:spacing w:line="276" w:lineRule="auto"/>
    </w:pPr>
    <w:rPr>
      <w:rFonts w:eastAsia="Calibri"/>
      <w:szCs w:val="20"/>
    </w:rPr>
  </w:style>
  <w:style w:type="character" w:customStyle="1" w:styleId="DebateNormalChar">
    <w:name w:val="DebateNormal Char"/>
    <w:basedOn w:val="DefaultParagraphFont"/>
    <w:link w:val="DebateNormal"/>
    <w:rsid w:val="00B819EB"/>
    <w:rPr>
      <w:rFonts w:ascii="Calibri" w:eastAsia="Calibri" w:hAnsi="Calibri" w:cs="Calibri"/>
      <w:sz w:val="20"/>
      <w:szCs w:val="20"/>
    </w:rPr>
  </w:style>
  <w:style w:type="paragraph" w:customStyle="1" w:styleId="DebateEmphasis">
    <w:name w:val="DebateEmphasis"/>
    <w:basedOn w:val="Normal"/>
    <w:link w:val="DebateEmphasisChar"/>
    <w:qFormat/>
    <w:rsid w:val="00B819EB"/>
    <w:pPr>
      <w:spacing w:line="276" w:lineRule="auto"/>
    </w:pPr>
    <w:rPr>
      <w:rFonts w:eastAsia="Calibri"/>
      <w:b/>
      <w:szCs w:val="20"/>
      <w:u w:val="single"/>
    </w:rPr>
  </w:style>
  <w:style w:type="character" w:customStyle="1" w:styleId="DebateEmphasisChar">
    <w:name w:val="DebateEmphasis Char"/>
    <w:basedOn w:val="DefaultParagraphFont"/>
    <w:link w:val="DebateEmphasis"/>
    <w:rsid w:val="00B819EB"/>
    <w:rPr>
      <w:rFonts w:ascii="Calibri" w:eastAsia="Calibri" w:hAnsi="Calibri" w:cs="Calibri"/>
      <w:b/>
      <w:sz w:val="20"/>
      <w:szCs w:val="20"/>
      <w:u w:val="single"/>
    </w:rPr>
  </w:style>
  <w:style w:type="paragraph" w:customStyle="1" w:styleId="NormalCite">
    <w:name w:val="NormalCite"/>
    <w:link w:val="NormalCiteChar"/>
    <w:qFormat/>
    <w:rsid w:val="00B819EB"/>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B819EB"/>
    <w:rPr>
      <w:rFonts w:ascii="Times New Roman" w:eastAsiaTheme="minorHAnsi" w:hAnsi="Times New Roman" w:cs="Times New Roman"/>
      <w:sz w:val="18"/>
      <w:szCs w:val="22"/>
    </w:rPr>
  </w:style>
  <w:style w:type="character" w:customStyle="1" w:styleId="articletext">
    <w:name w:val="articletext"/>
    <w:basedOn w:val="DefaultParagraphFont"/>
    <w:rsid w:val="00B819EB"/>
  </w:style>
  <w:style w:type="character" w:customStyle="1" w:styleId="grey10">
    <w:name w:val="grey10"/>
    <w:basedOn w:val="DefaultParagraphFont"/>
    <w:rsid w:val="00B819EB"/>
  </w:style>
  <w:style w:type="character" w:customStyle="1" w:styleId="navy13bd">
    <w:name w:val="navy13bd"/>
    <w:basedOn w:val="DefaultParagraphFont"/>
    <w:rsid w:val="00B819EB"/>
  </w:style>
  <w:style w:type="character" w:customStyle="1" w:styleId="Style9ptUnderline2">
    <w:name w:val="Style 9 pt Underline2"/>
    <w:basedOn w:val="DefaultParagraphFont"/>
    <w:rsid w:val="00B819EB"/>
    <w:rPr>
      <w:sz w:val="20"/>
      <w:u w:val="single"/>
    </w:rPr>
  </w:style>
  <w:style w:type="character" w:customStyle="1" w:styleId="Style9ptBoldUnderline1">
    <w:name w:val="Style 9 pt Bold Underline1"/>
    <w:basedOn w:val="DefaultParagraphFont"/>
    <w:rsid w:val="00B819EB"/>
    <w:rPr>
      <w:b/>
      <w:bCs/>
      <w:sz w:val="20"/>
      <w:u w:val="single"/>
    </w:rPr>
  </w:style>
  <w:style w:type="character" w:customStyle="1" w:styleId="TagsCharChar">
    <w:name w:val="Tags Char Char"/>
    <w:basedOn w:val="DefaultParagraphFont"/>
    <w:rsid w:val="00B819EB"/>
    <w:rPr>
      <w:rFonts w:eastAsia="SimSun"/>
      <w:b/>
      <w:sz w:val="24"/>
      <w:lang w:val="en-US" w:eastAsia="zh-CN" w:bidi="ar-SA"/>
    </w:rPr>
  </w:style>
  <w:style w:type="paragraph" w:customStyle="1" w:styleId="cardCharCharCharChar">
    <w:name w:val="card Char Char Char Char"/>
    <w:basedOn w:val="Normal"/>
    <w:qFormat/>
    <w:rsid w:val="00B819EB"/>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B819EB"/>
    <w:rPr>
      <w:rFonts w:ascii="Times" w:eastAsia="Times New Roman" w:hAnsi="Times"/>
    </w:rPr>
  </w:style>
  <w:style w:type="paragraph" w:customStyle="1" w:styleId="CARD">
    <w:name w:val="CARD"/>
    <w:basedOn w:val="Normal"/>
    <w:link w:val="CARDChar0"/>
    <w:qFormat/>
    <w:rsid w:val="00B819EB"/>
    <w:rPr>
      <w:rFonts w:eastAsia="Times New Roman"/>
      <w:u w:val="single"/>
    </w:rPr>
  </w:style>
  <w:style w:type="character" w:customStyle="1" w:styleId="CARDChar0">
    <w:name w:val="CARD Char"/>
    <w:basedOn w:val="DefaultParagraphFont"/>
    <w:link w:val="CARD"/>
    <w:rsid w:val="00B819EB"/>
    <w:rPr>
      <w:rFonts w:ascii="Calibri" w:eastAsia="Times New Roman" w:hAnsi="Calibri" w:cs="Calibri"/>
      <w:sz w:val="20"/>
      <w:u w:val="single"/>
    </w:rPr>
  </w:style>
  <w:style w:type="paragraph" w:customStyle="1" w:styleId="Normal2">
    <w:name w:val="Normal2"/>
    <w:basedOn w:val="Normal"/>
    <w:qFormat/>
    <w:rsid w:val="00B819EB"/>
    <w:rPr>
      <w:rFonts w:eastAsia="Times New Roman"/>
    </w:rPr>
  </w:style>
  <w:style w:type="character" w:customStyle="1" w:styleId="Style11ptThickunderline">
    <w:name w:val="Style 11 pt Thick underline"/>
    <w:rsid w:val="00B819EB"/>
    <w:rPr>
      <w:rFonts w:ascii="Times New Roman" w:hAnsi="Times New Roman"/>
      <w:sz w:val="20"/>
      <w:u w:val="single"/>
    </w:rPr>
  </w:style>
  <w:style w:type="character" w:customStyle="1" w:styleId="Style11ptBoldThickunderline">
    <w:name w:val="Style 11 pt Bold Thick underline"/>
    <w:rsid w:val="00B819EB"/>
    <w:rPr>
      <w:rFonts w:ascii="Times New Roman" w:hAnsi="Times New Roman"/>
      <w:b/>
      <w:bCs/>
      <w:sz w:val="20"/>
      <w:u w:val="single"/>
    </w:rPr>
  </w:style>
  <w:style w:type="character" w:styleId="FootnoteReference">
    <w:name w:val="footnote reference"/>
    <w:unhideWhenUsed/>
    <w:rsid w:val="00B819EB"/>
    <w:rPr>
      <w:vertAlign w:val="superscript"/>
    </w:rPr>
  </w:style>
  <w:style w:type="character" w:customStyle="1" w:styleId="CharChar5">
    <w:name w:val="Char Char5"/>
    <w:rsid w:val="00B819EB"/>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B819EB"/>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B819EB"/>
    <w:rPr>
      <w:rFonts w:ascii="Calibri" w:eastAsia="Times New Roman" w:hAnsi="Calibri" w:cs="Calibri"/>
      <w:sz w:val="20"/>
      <w:szCs w:val="20"/>
      <w:u w:val="thick"/>
    </w:rPr>
  </w:style>
  <w:style w:type="paragraph" w:customStyle="1" w:styleId="StyleUnderlineBoldIndent11pt">
    <w:name w:val="Style Underline + Bold Indent + 11 pt"/>
    <w:basedOn w:val="UnderlineBoldIndent"/>
    <w:link w:val="StyleUnderlineBoldIndent11ptChar"/>
    <w:qFormat/>
    <w:rsid w:val="00B819EB"/>
    <w:rPr>
      <w:u w:val="single"/>
    </w:rPr>
  </w:style>
  <w:style w:type="character" w:customStyle="1" w:styleId="StyleUnderlineBoldIndent11ptChar">
    <w:name w:val="Style Underline + Bold Indent + 11 pt Char"/>
    <w:link w:val="StyleUnderlineBoldIndent11pt"/>
    <w:rsid w:val="00B819EB"/>
    <w:rPr>
      <w:rFonts w:ascii="Calibri" w:eastAsia="Times New Roman" w:hAnsi="Calibri" w:cs="Calibri"/>
      <w:sz w:val="20"/>
      <w:szCs w:val="20"/>
      <w:u w:val="single"/>
    </w:rPr>
  </w:style>
  <w:style w:type="paragraph" w:customStyle="1" w:styleId="StyleUnderlineBoldIndent11ptBold">
    <w:name w:val="Style Underline + Bold Indent + 11 pt Bold"/>
    <w:basedOn w:val="UnderlineBoldIndent"/>
    <w:link w:val="StyleUnderlineBoldIndent11ptBoldChar"/>
    <w:qFormat/>
    <w:rsid w:val="00B819EB"/>
    <w:rPr>
      <w:b/>
      <w:bCs/>
      <w:u w:val="single"/>
    </w:rPr>
  </w:style>
  <w:style w:type="character" w:customStyle="1" w:styleId="StyleUnderlineBoldIndent11ptBoldChar">
    <w:name w:val="Style Underline + Bold Indent + 11 pt Bold Char"/>
    <w:link w:val="StyleUnderlineBoldIndent11ptBold"/>
    <w:rsid w:val="00B819EB"/>
    <w:rPr>
      <w:rFonts w:ascii="Calibri" w:eastAsia="Times New Roman" w:hAnsi="Calibri" w:cs="Calibri"/>
      <w:b/>
      <w:bCs/>
      <w:sz w:val="20"/>
      <w:szCs w:val="20"/>
      <w:u w:val="single"/>
    </w:rPr>
  </w:style>
  <w:style w:type="paragraph" w:customStyle="1" w:styleId="Normal20pt">
    <w:name w:val="Normal  + 20 pt"/>
    <w:basedOn w:val="Normal"/>
    <w:uiPriority w:val="6"/>
    <w:qFormat/>
    <w:rsid w:val="00B819EB"/>
    <w:rPr>
      <w:bCs/>
      <w:u w:val="single"/>
    </w:rPr>
  </w:style>
  <w:style w:type="character" w:customStyle="1" w:styleId="StyleStyle4CharTimesNewRoman11pt">
    <w:name w:val="Style Style4 Char + Times New Roman 11 pt"/>
    <w:basedOn w:val="DefaultParagraphFont"/>
    <w:rsid w:val="00B819EB"/>
    <w:rPr>
      <w:rFonts w:ascii="Times New Roman" w:hAnsi="Times New Roman"/>
      <w:sz w:val="20"/>
      <w:szCs w:val="24"/>
      <w:u w:val="single"/>
      <w:lang w:val="en-US" w:eastAsia="en-US" w:bidi="ar-SA"/>
    </w:rPr>
  </w:style>
  <w:style w:type="paragraph" w:customStyle="1" w:styleId="author-name">
    <w:name w:val="author-name"/>
    <w:basedOn w:val="Normal"/>
    <w:qFormat/>
    <w:rsid w:val="00B819EB"/>
    <w:pPr>
      <w:spacing w:before="100" w:beforeAutospacing="1" w:after="100" w:afterAutospacing="1"/>
    </w:pPr>
    <w:rPr>
      <w:rFonts w:eastAsia="Times New Roman"/>
    </w:rPr>
  </w:style>
  <w:style w:type="paragraph" w:customStyle="1" w:styleId="author-credentials">
    <w:name w:val="author-credentials"/>
    <w:basedOn w:val="Normal"/>
    <w:qFormat/>
    <w:rsid w:val="00B819EB"/>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B819EB"/>
    <w:rPr>
      <w:rFonts w:ascii="Consolas" w:hAnsi="Consolas" w:cs="Consolas"/>
      <w:sz w:val="20"/>
      <w:szCs w:val="20"/>
    </w:rPr>
  </w:style>
  <w:style w:type="character" w:customStyle="1" w:styleId="StyleStyle4CharTimesNewRoman11ptBold">
    <w:name w:val="Style Style4 Char + Times New Roman 11 pt Bold"/>
    <w:basedOn w:val="DefaultParagraphFont"/>
    <w:rsid w:val="00B819EB"/>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B819EB"/>
    <w:rPr>
      <w:rFonts w:ascii="Times New Roman" w:hAnsi="Times New Roman"/>
      <w:i/>
      <w:iCs/>
      <w:sz w:val="20"/>
      <w:szCs w:val="24"/>
      <w:u w:val="single"/>
      <w:lang w:val="en-US" w:eastAsia="en-US" w:bidi="ar-SA"/>
    </w:rPr>
  </w:style>
  <w:style w:type="character" w:customStyle="1" w:styleId="headline">
    <w:name w:val="headline"/>
    <w:basedOn w:val="DefaultParagraphFont"/>
    <w:rsid w:val="00B819EB"/>
  </w:style>
  <w:style w:type="character" w:customStyle="1" w:styleId="CharChar4">
    <w:name w:val="Char Char4"/>
    <w:basedOn w:val="DefaultParagraphFont"/>
    <w:rsid w:val="00B819EB"/>
    <w:rPr>
      <w:rFonts w:cs="Arial"/>
      <w:b/>
      <w:bCs/>
      <w:iCs/>
      <w:szCs w:val="28"/>
      <w:lang w:val="en-US" w:eastAsia="en-US" w:bidi="ar-SA"/>
    </w:rPr>
  </w:style>
  <w:style w:type="character" w:customStyle="1" w:styleId="yshortcuts">
    <w:name w:val="yshortcuts"/>
    <w:basedOn w:val="DefaultParagraphFont"/>
    <w:rsid w:val="00B819EB"/>
  </w:style>
  <w:style w:type="character" w:customStyle="1" w:styleId="HotRouteChar0">
    <w:name w:val="Hot Route Char"/>
    <w:link w:val="HotRoute"/>
    <w:rsid w:val="00B819EB"/>
    <w:rPr>
      <w:rFonts w:ascii="Calibri" w:eastAsia="Times New Roman" w:hAnsi="Calibri" w:cs="Calibri"/>
      <w:sz w:val="20"/>
    </w:rPr>
  </w:style>
  <w:style w:type="paragraph" w:styleId="PlainText">
    <w:name w:val="Plain Text"/>
    <w:basedOn w:val="Normal"/>
    <w:link w:val="PlainTextChar"/>
    <w:rsid w:val="00B819EB"/>
    <w:rPr>
      <w:rFonts w:ascii="Courier New" w:eastAsia="Times New Roman" w:hAnsi="Courier New" w:cs="Courier New"/>
      <w:szCs w:val="20"/>
    </w:rPr>
  </w:style>
  <w:style w:type="character" w:customStyle="1" w:styleId="PlainTextChar">
    <w:name w:val="Plain Text Char"/>
    <w:basedOn w:val="DefaultParagraphFont"/>
    <w:link w:val="PlainText"/>
    <w:rsid w:val="00B819EB"/>
    <w:rPr>
      <w:rFonts w:ascii="Courier New" w:eastAsia="Times New Roman" w:hAnsi="Courier New" w:cs="Courier New"/>
      <w:sz w:val="20"/>
      <w:szCs w:val="20"/>
    </w:rPr>
  </w:style>
  <w:style w:type="character" w:customStyle="1" w:styleId="senselabelstart">
    <w:name w:val="sense_label start"/>
    <w:basedOn w:val="DefaultParagraphFont"/>
    <w:rsid w:val="00B819EB"/>
  </w:style>
  <w:style w:type="character" w:customStyle="1" w:styleId="sensecontent">
    <w:name w:val="sense_content"/>
    <w:basedOn w:val="DefaultParagraphFont"/>
    <w:rsid w:val="00B819EB"/>
  </w:style>
  <w:style w:type="character" w:customStyle="1" w:styleId="vi">
    <w:name w:val="vi"/>
    <w:basedOn w:val="DefaultParagraphFont"/>
    <w:rsid w:val="00B819EB"/>
  </w:style>
  <w:style w:type="character" w:customStyle="1" w:styleId="italic">
    <w:name w:val="italic"/>
    <w:basedOn w:val="DefaultParagraphFont"/>
    <w:rsid w:val="00B819EB"/>
  </w:style>
  <w:style w:type="paragraph" w:customStyle="1" w:styleId="Microtext0">
    <w:name w:val="Microtext"/>
    <w:basedOn w:val="Normal"/>
    <w:next w:val="Normal"/>
    <w:link w:val="MicrotextChar0"/>
    <w:qFormat/>
    <w:rsid w:val="00B819EB"/>
    <w:rPr>
      <w:sz w:val="12"/>
    </w:rPr>
  </w:style>
  <w:style w:type="character" w:customStyle="1" w:styleId="MicrotextChar0">
    <w:name w:val="Microtext Char"/>
    <w:link w:val="Microtext0"/>
    <w:rsid w:val="00B819EB"/>
    <w:rPr>
      <w:rFonts w:ascii="Calibri" w:hAnsi="Calibri" w:cs="Calibri"/>
      <w:sz w:val="12"/>
    </w:rPr>
  </w:style>
  <w:style w:type="character" w:customStyle="1" w:styleId="st">
    <w:name w:val="st"/>
    <w:basedOn w:val="DefaultParagraphFont"/>
    <w:rsid w:val="00B819EB"/>
  </w:style>
  <w:style w:type="paragraph" w:customStyle="1" w:styleId="Style6">
    <w:name w:val="Style6"/>
    <w:basedOn w:val="Normal"/>
    <w:link w:val="Style6Char"/>
    <w:autoRedefine/>
    <w:qFormat/>
    <w:rsid w:val="00B819EB"/>
    <w:rPr>
      <w:b/>
    </w:rPr>
  </w:style>
  <w:style w:type="character" w:customStyle="1" w:styleId="Style6Char">
    <w:name w:val="Style6 Char"/>
    <w:basedOn w:val="DefaultParagraphFont"/>
    <w:link w:val="Style6"/>
    <w:rsid w:val="00B819EB"/>
    <w:rPr>
      <w:rFonts w:ascii="Calibri" w:hAnsi="Calibri" w:cs="Calibri"/>
      <w:b/>
      <w:sz w:val="20"/>
    </w:rPr>
  </w:style>
  <w:style w:type="paragraph" w:customStyle="1" w:styleId="Style11">
    <w:name w:val="Style11"/>
    <w:basedOn w:val="Normal"/>
    <w:link w:val="Style11Char"/>
    <w:qFormat/>
    <w:rsid w:val="00B819EB"/>
    <w:rPr>
      <w:rFonts w:eastAsia="Times New Roman"/>
      <w:b/>
      <w:szCs w:val="20"/>
      <w:u w:val="thick"/>
    </w:rPr>
  </w:style>
  <w:style w:type="paragraph" w:customStyle="1" w:styleId="Style12">
    <w:name w:val="Style12"/>
    <w:basedOn w:val="Normal"/>
    <w:link w:val="Style12Char"/>
    <w:qFormat/>
    <w:rsid w:val="00B819EB"/>
    <w:rPr>
      <w:rFonts w:eastAsia="Times New Roman"/>
      <w:b/>
      <w:u w:val="thick"/>
    </w:rPr>
  </w:style>
  <w:style w:type="character" w:customStyle="1" w:styleId="Style11Char">
    <w:name w:val="Style11 Char"/>
    <w:basedOn w:val="DefaultParagraphFont"/>
    <w:link w:val="Style11"/>
    <w:rsid w:val="00B819EB"/>
    <w:rPr>
      <w:rFonts w:ascii="Calibri" w:eastAsia="Times New Roman" w:hAnsi="Calibri" w:cs="Calibri"/>
      <w:b/>
      <w:sz w:val="20"/>
      <w:szCs w:val="20"/>
      <w:u w:val="thick"/>
    </w:rPr>
  </w:style>
  <w:style w:type="character" w:customStyle="1" w:styleId="Style12Char">
    <w:name w:val="Style12 Char"/>
    <w:basedOn w:val="DefaultParagraphFont"/>
    <w:link w:val="Style12"/>
    <w:rsid w:val="00B819EB"/>
    <w:rPr>
      <w:rFonts w:ascii="Calibri" w:eastAsia="Times New Roman" w:hAnsi="Calibri" w:cs="Calibri"/>
      <w:b/>
      <w:sz w:val="20"/>
      <w:u w:val="thick"/>
    </w:rPr>
  </w:style>
  <w:style w:type="character" w:customStyle="1" w:styleId="caps-label">
    <w:name w:val="caps-label"/>
    <w:basedOn w:val="DefaultParagraphFont"/>
    <w:rsid w:val="00B819EB"/>
  </w:style>
  <w:style w:type="character" w:customStyle="1" w:styleId="wikiexternallink">
    <w:name w:val="wikiexternallink"/>
    <w:basedOn w:val="DefaultParagraphFont"/>
    <w:rsid w:val="00B819EB"/>
  </w:style>
  <w:style w:type="character" w:customStyle="1" w:styleId="wikigeneratedlinkcontent">
    <w:name w:val="wikigeneratedlinkcontent"/>
    <w:basedOn w:val="DefaultParagraphFont"/>
    <w:rsid w:val="00B819EB"/>
  </w:style>
  <w:style w:type="character" w:customStyle="1" w:styleId="ShrinkChar">
    <w:name w:val="Shrink Char"/>
    <w:link w:val="Shrink"/>
    <w:locked/>
    <w:rsid w:val="00B819EB"/>
    <w:rPr>
      <w:rFonts w:ascii="Garamond" w:eastAsia="Times New Roman" w:hAnsi="Garamond"/>
      <w:sz w:val="12"/>
    </w:rPr>
  </w:style>
  <w:style w:type="paragraph" w:customStyle="1" w:styleId="Shrink">
    <w:name w:val="Shrink"/>
    <w:link w:val="ShrinkChar"/>
    <w:qFormat/>
    <w:rsid w:val="00B819EB"/>
    <w:pPr>
      <w:ind w:left="288" w:right="288"/>
    </w:pPr>
    <w:rPr>
      <w:rFonts w:ascii="Garamond" w:eastAsia="Times New Roman" w:hAnsi="Garamond"/>
      <w:sz w:val="12"/>
    </w:rPr>
  </w:style>
  <w:style w:type="character" w:customStyle="1" w:styleId="aqj">
    <w:name w:val="aqj"/>
    <w:basedOn w:val="DefaultParagraphFont"/>
    <w:rsid w:val="00B819EB"/>
  </w:style>
  <w:style w:type="character" w:customStyle="1" w:styleId="StyleStyleBoldUnderlineIntenseEmphasisUnderlineapple-style-s">
    <w:name w:val="Style Style Bold UnderlineIntense EmphasisUnderlineapple-style-s..."/>
    <w:basedOn w:val="DefaultParagraphFont"/>
    <w:rsid w:val="00B819EB"/>
    <w:rPr>
      <w:b w:val="0"/>
      <w:bCs w:val="0"/>
      <w:sz w:val="22"/>
      <w:u w:val="single"/>
      <w:bdr w:val="none" w:sz="0" w:space="0" w:color="auto"/>
    </w:rPr>
  </w:style>
  <w:style w:type="paragraph" w:customStyle="1" w:styleId="blocktitle0">
    <w:name w:val="block title"/>
    <w:basedOn w:val="Normal"/>
    <w:link w:val="blocktitleChar0"/>
    <w:autoRedefine/>
    <w:qFormat/>
    <w:rsid w:val="00B819EB"/>
    <w:pPr>
      <w:spacing w:after="240"/>
      <w:jc w:val="center"/>
      <w:outlineLvl w:val="0"/>
    </w:pPr>
    <w:rPr>
      <w:rFonts w:eastAsia="Calibri"/>
      <w:b/>
      <w:caps/>
      <w:sz w:val="28"/>
      <w:szCs w:val="28"/>
      <w:lang w:val="es-ES"/>
    </w:rPr>
  </w:style>
  <w:style w:type="character" w:customStyle="1" w:styleId="Boxed">
    <w:name w:val="Boxed"/>
    <w:qFormat/>
    <w:rsid w:val="00B819EB"/>
    <w:rPr>
      <w:rFonts w:ascii="Times New Roman" w:hAnsi="Times New Roman"/>
      <w:sz w:val="20"/>
      <w:bdr w:val="single" w:sz="6" w:space="0" w:color="auto"/>
    </w:rPr>
  </w:style>
  <w:style w:type="character" w:customStyle="1" w:styleId="UnderlineCard">
    <w:name w:val="Underline Card"/>
    <w:uiPriority w:val="6"/>
    <w:qFormat/>
    <w:rsid w:val="00B819EB"/>
    <w:rPr>
      <w:rFonts w:ascii="Arial" w:hAnsi="Arial"/>
      <w:b w:val="0"/>
      <w:bCs/>
      <w:sz w:val="20"/>
      <w:u w:val="single"/>
    </w:rPr>
  </w:style>
  <w:style w:type="character" w:customStyle="1" w:styleId="story-author">
    <w:name w:val="story-author"/>
    <w:basedOn w:val="DefaultParagraphFont"/>
    <w:rsid w:val="00B819EB"/>
  </w:style>
  <w:style w:type="paragraph" w:customStyle="1" w:styleId="type">
    <w:name w:val="type"/>
    <w:basedOn w:val="Normal"/>
    <w:qFormat/>
    <w:rsid w:val="00B819EB"/>
    <w:pPr>
      <w:spacing w:before="100" w:beforeAutospacing="1" w:after="100" w:afterAutospacing="1"/>
    </w:pPr>
    <w:rPr>
      <w:rFonts w:eastAsia="Times New Roman"/>
    </w:rPr>
  </w:style>
  <w:style w:type="character" w:customStyle="1" w:styleId="institution">
    <w:name w:val="institution"/>
    <w:basedOn w:val="DefaultParagraphFont"/>
    <w:rsid w:val="00B819EB"/>
  </w:style>
  <w:style w:type="character" w:customStyle="1" w:styleId="abodyblack3">
    <w:name w:val="abodyblack3"/>
    <w:basedOn w:val="DefaultParagraphFont"/>
    <w:rsid w:val="00B819EB"/>
  </w:style>
  <w:style w:type="paragraph" w:customStyle="1" w:styleId="UnderlineChar2CharChar">
    <w:name w:val="Underline Char2 Char Char"/>
    <w:basedOn w:val="Normal"/>
    <w:link w:val="UnderlineChar2CharCharChar"/>
    <w:qFormat/>
    <w:rsid w:val="00B819EB"/>
    <w:rPr>
      <w:rFonts w:eastAsia="MS Mincho"/>
      <w:szCs w:val="20"/>
      <w:u w:val="single"/>
    </w:rPr>
  </w:style>
  <w:style w:type="character" w:customStyle="1" w:styleId="UnderlineChar2CharCharChar">
    <w:name w:val="Underline Char2 Char Char Char"/>
    <w:link w:val="UnderlineChar2CharChar"/>
    <w:rsid w:val="00B819EB"/>
    <w:rPr>
      <w:rFonts w:ascii="Calibri" w:eastAsia="MS Mincho" w:hAnsi="Calibri" w:cs="Calibri"/>
      <w:sz w:val="20"/>
      <w:szCs w:val="20"/>
      <w:u w:val="single"/>
    </w:rPr>
  </w:style>
  <w:style w:type="character" w:customStyle="1" w:styleId="CharacterStyle1">
    <w:name w:val="Character Style 1"/>
    <w:rsid w:val="00B819EB"/>
    <w:rPr>
      <w:sz w:val="20"/>
      <w:szCs w:val="20"/>
    </w:rPr>
  </w:style>
  <w:style w:type="character" w:customStyle="1" w:styleId="FontStyle177">
    <w:name w:val="Font Style177"/>
    <w:basedOn w:val="DefaultParagraphFont"/>
    <w:uiPriority w:val="99"/>
    <w:rsid w:val="00B819EB"/>
    <w:rPr>
      <w:rFonts w:ascii="Times New Roman" w:hAnsi="Times New Roman" w:cs="Times New Roman"/>
      <w:sz w:val="20"/>
      <w:szCs w:val="20"/>
    </w:rPr>
  </w:style>
  <w:style w:type="character" w:customStyle="1" w:styleId="FontStyle173">
    <w:name w:val="Font Style173"/>
    <w:basedOn w:val="DefaultParagraphFont"/>
    <w:uiPriority w:val="99"/>
    <w:rsid w:val="00B819EB"/>
    <w:rPr>
      <w:rFonts w:ascii="Times New Roman" w:hAnsi="Times New Roman" w:cs="Times New Roman"/>
      <w:sz w:val="14"/>
      <w:szCs w:val="14"/>
    </w:rPr>
  </w:style>
  <w:style w:type="character" w:customStyle="1" w:styleId="FontStyle151">
    <w:name w:val="Font Style151"/>
    <w:basedOn w:val="DefaultParagraphFont"/>
    <w:uiPriority w:val="99"/>
    <w:rsid w:val="00B819EB"/>
    <w:rPr>
      <w:rFonts w:ascii="Arial Narrow" w:hAnsi="Arial Narrow" w:cs="Arial Narrow"/>
      <w:b/>
      <w:bCs/>
      <w:sz w:val="12"/>
      <w:szCs w:val="12"/>
    </w:rPr>
  </w:style>
  <w:style w:type="character" w:customStyle="1" w:styleId="FontStyle156">
    <w:name w:val="Font Style156"/>
    <w:basedOn w:val="DefaultParagraphFont"/>
    <w:uiPriority w:val="99"/>
    <w:rsid w:val="00B819EB"/>
    <w:rPr>
      <w:rFonts w:ascii="Arial Narrow" w:hAnsi="Arial Narrow" w:cs="Arial Narrow"/>
      <w:sz w:val="8"/>
      <w:szCs w:val="8"/>
    </w:rPr>
  </w:style>
  <w:style w:type="character" w:customStyle="1" w:styleId="FontStyle160">
    <w:name w:val="Font Style160"/>
    <w:basedOn w:val="DefaultParagraphFont"/>
    <w:uiPriority w:val="99"/>
    <w:rsid w:val="00B819EB"/>
    <w:rPr>
      <w:rFonts w:ascii="Times New Roman" w:hAnsi="Times New Roman" w:cs="Times New Roman"/>
      <w:b/>
      <w:bCs/>
      <w:sz w:val="20"/>
      <w:szCs w:val="20"/>
    </w:rPr>
  </w:style>
  <w:style w:type="character" w:customStyle="1" w:styleId="FontStyle178">
    <w:name w:val="Font Style178"/>
    <w:basedOn w:val="DefaultParagraphFont"/>
    <w:uiPriority w:val="99"/>
    <w:rsid w:val="00B819EB"/>
    <w:rPr>
      <w:rFonts w:ascii="Times New Roman" w:hAnsi="Times New Roman" w:cs="Times New Roman"/>
      <w:sz w:val="18"/>
      <w:szCs w:val="18"/>
    </w:rPr>
  </w:style>
  <w:style w:type="paragraph" w:customStyle="1" w:styleId="Style14">
    <w:name w:val="Style14"/>
    <w:basedOn w:val="Normal"/>
    <w:uiPriority w:val="99"/>
    <w:qFormat/>
    <w:rsid w:val="00B819EB"/>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B819EB"/>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B819EB"/>
    <w:rPr>
      <w:rFonts w:ascii="Times New Roman" w:hAnsi="Times New Roman" w:cs="Times New Roman"/>
      <w:sz w:val="12"/>
      <w:szCs w:val="12"/>
    </w:rPr>
  </w:style>
  <w:style w:type="paragraph" w:customStyle="1" w:styleId="Style9">
    <w:name w:val="Style9"/>
    <w:basedOn w:val="Normal"/>
    <w:uiPriority w:val="99"/>
    <w:qFormat/>
    <w:rsid w:val="00B819EB"/>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B819EB"/>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B819EB"/>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B819EB"/>
    <w:rPr>
      <w:rFonts w:ascii="Times New Roman" w:hAnsi="Times New Roman" w:cs="Times New Roman"/>
      <w:sz w:val="16"/>
      <w:szCs w:val="16"/>
    </w:rPr>
  </w:style>
  <w:style w:type="character" w:customStyle="1" w:styleId="f">
    <w:name w:val="f"/>
    <w:basedOn w:val="DefaultParagraphFont"/>
    <w:rsid w:val="00B819EB"/>
  </w:style>
  <w:style w:type="character" w:customStyle="1" w:styleId="TagsChar2">
    <w:name w:val="Tags Char2"/>
    <w:rsid w:val="00B819EB"/>
    <w:rPr>
      <w:b/>
      <w:sz w:val="24"/>
    </w:rPr>
  </w:style>
  <w:style w:type="paragraph" w:customStyle="1" w:styleId="CardsFont6ptChar">
    <w:name w:val="Cards + Font: 6 pt Char"/>
    <w:basedOn w:val="Normal"/>
    <w:link w:val="CardsFont6ptCharChar"/>
    <w:qFormat/>
    <w:rsid w:val="00B819EB"/>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B819EB"/>
    <w:rPr>
      <w:rFonts w:ascii="Calibri" w:eastAsia="Times New Roman" w:hAnsi="Calibri" w:cs="Calibri"/>
      <w:sz w:val="12"/>
    </w:rPr>
  </w:style>
  <w:style w:type="character" w:customStyle="1" w:styleId="FontStyle172">
    <w:name w:val="Font Style172"/>
    <w:basedOn w:val="DefaultParagraphFont"/>
    <w:uiPriority w:val="99"/>
    <w:rsid w:val="00B819EB"/>
    <w:rPr>
      <w:rFonts w:ascii="Times New Roman" w:hAnsi="Times New Roman" w:cs="Times New Roman"/>
      <w:b/>
      <w:bCs/>
      <w:sz w:val="16"/>
      <w:szCs w:val="16"/>
    </w:rPr>
  </w:style>
  <w:style w:type="paragraph" w:customStyle="1" w:styleId="Style18">
    <w:name w:val="Style18"/>
    <w:basedOn w:val="Normal"/>
    <w:uiPriority w:val="99"/>
    <w:qFormat/>
    <w:rsid w:val="00B819EB"/>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B819EB"/>
    <w:rPr>
      <w:rFonts w:ascii="Times New Roman" w:hAnsi="Times New Roman" w:cs="Times New Roman"/>
      <w:i/>
      <w:iCs/>
      <w:sz w:val="16"/>
      <w:szCs w:val="16"/>
    </w:rPr>
  </w:style>
  <w:style w:type="character" w:customStyle="1" w:styleId="FontStyle162">
    <w:name w:val="Font Style162"/>
    <w:basedOn w:val="DefaultParagraphFont"/>
    <w:uiPriority w:val="99"/>
    <w:rsid w:val="00B819EB"/>
    <w:rPr>
      <w:rFonts w:ascii="Times New Roman" w:hAnsi="Times New Roman" w:cs="Times New Roman"/>
      <w:b/>
      <w:bCs/>
      <w:sz w:val="18"/>
      <w:szCs w:val="18"/>
    </w:rPr>
  </w:style>
  <w:style w:type="character" w:customStyle="1" w:styleId="FontStyle167">
    <w:name w:val="Font Style167"/>
    <w:basedOn w:val="DefaultParagraphFont"/>
    <w:uiPriority w:val="99"/>
    <w:rsid w:val="00B819EB"/>
    <w:rPr>
      <w:rFonts w:ascii="Times New Roman" w:hAnsi="Times New Roman" w:cs="Times New Roman"/>
      <w:sz w:val="10"/>
      <w:szCs w:val="10"/>
    </w:rPr>
  </w:style>
  <w:style w:type="character" w:customStyle="1" w:styleId="FontStyle174">
    <w:name w:val="Font Style174"/>
    <w:basedOn w:val="DefaultParagraphFont"/>
    <w:uiPriority w:val="99"/>
    <w:rsid w:val="00B819EB"/>
    <w:rPr>
      <w:rFonts w:ascii="Arial Narrow" w:hAnsi="Arial Narrow" w:cs="Arial Narrow"/>
      <w:b/>
      <w:bCs/>
      <w:sz w:val="18"/>
      <w:szCs w:val="18"/>
    </w:rPr>
  </w:style>
  <w:style w:type="paragraph" w:customStyle="1" w:styleId="Style47">
    <w:name w:val="Style47"/>
    <w:basedOn w:val="Normal"/>
    <w:uiPriority w:val="99"/>
    <w:qFormat/>
    <w:rsid w:val="00B819EB"/>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B819EB"/>
    <w:rPr>
      <w:rFonts w:ascii="Times New Roman" w:hAnsi="Times New Roman" w:cs="Times New Roman"/>
      <w:sz w:val="12"/>
      <w:szCs w:val="12"/>
    </w:rPr>
  </w:style>
  <w:style w:type="paragraph" w:customStyle="1" w:styleId="Style24">
    <w:name w:val="Style24"/>
    <w:basedOn w:val="Normal"/>
    <w:uiPriority w:val="99"/>
    <w:qFormat/>
    <w:rsid w:val="00B819EB"/>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B819EB"/>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B819EB"/>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B819EB"/>
    <w:rPr>
      <w:rFonts w:ascii="Times New Roman" w:hAnsi="Times New Roman" w:cs="Times New Roman"/>
      <w:b/>
      <w:bCs/>
      <w:sz w:val="18"/>
      <w:szCs w:val="18"/>
    </w:rPr>
  </w:style>
  <w:style w:type="paragraph" w:customStyle="1" w:styleId="Style21">
    <w:name w:val="Style21"/>
    <w:basedOn w:val="Normal"/>
    <w:uiPriority w:val="99"/>
    <w:qFormat/>
    <w:rsid w:val="00B819EB"/>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B819EB"/>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B819EB"/>
    <w:rPr>
      <w:rFonts w:ascii="Calibri" w:hAnsi="Calibri"/>
      <w:sz w:val="20"/>
      <w:szCs w:val="20"/>
    </w:rPr>
  </w:style>
  <w:style w:type="paragraph" w:customStyle="1" w:styleId="Standard">
    <w:name w:val="Standard"/>
    <w:qFormat/>
    <w:rsid w:val="00B819EB"/>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B819EB"/>
    <w:rPr>
      <w:color w:val="000000"/>
      <w:sz w:val="32"/>
      <w:szCs w:val="32"/>
    </w:rPr>
  </w:style>
  <w:style w:type="paragraph" w:customStyle="1" w:styleId="Cardnon-underlined">
    <w:name w:val="Card non-underlined"/>
    <w:basedOn w:val="Normal"/>
    <w:link w:val="Cardnon-underlinedChar"/>
    <w:autoRedefine/>
    <w:uiPriority w:val="99"/>
    <w:qFormat/>
    <w:rsid w:val="00B819EB"/>
    <w:rPr>
      <w:rFonts w:eastAsia="Times New Roman"/>
      <w:szCs w:val="20"/>
    </w:rPr>
  </w:style>
  <w:style w:type="character" w:customStyle="1" w:styleId="Cardnon-underlinedChar">
    <w:name w:val="Card non-underlined Char"/>
    <w:basedOn w:val="DefaultParagraphFont"/>
    <w:link w:val="Cardnon-underlined"/>
    <w:uiPriority w:val="99"/>
    <w:rsid w:val="00B819EB"/>
    <w:rPr>
      <w:rFonts w:ascii="Calibri" w:eastAsia="Times New Roman" w:hAnsi="Calibri" w:cs="Calibri"/>
      <w:sz w:val="20"/>
      <w:szCs w:val="20"/>
    </w:rPr>
  </w:style>
  <w:style w:type="numbering" w:customStyle="1" w:styleId="NoList1">
    <w:name w:val="No List1"/>
    <w:next w:val="NoList"/>
    <w:uiPriority w:val="99"/>
    <w:semiHidden/>
    <w:unhideWhenUsed/>
    <w:rsid w:val="00B819EB"/>
  </w:style>
  <w:style w:type="character" w:customStyle="1" w:styleId="TitleChar2">
    <w:name w:val="Title Char2"/>
    <w:basedOn w:val="DefaultParagraphFont"/>
    <w:uiPriority w:val="10"/>
    <w:qFormat/>
    <w:locked/>
    <w:rsid w:val="00B819EB"/>
    <w:rPr>
      <w:b/>
      <w:bCs/>
      <w:u w:val="single"/>
    </w:rPr>
  </w:style>
  <w:style w:type="paragraph" w:styleId="TOC3">
    <w:name w:val="toc 3"/>
    <w:basedOn w:val="Normal"/>
    <w:next w:val="Normal"/>
    <w:autoRedefine/>
    <w:rsid w:val="00B819EB"/>
    <w:pPr>
      <w:ind w:left="400"/>
    </w:pPr>
    <w:rPr>
      <w:rFonts w:eastAsia="Times New Roman"/>
      <w:szCs w:val="20"/>
    </w:rPr>
  </w:style>
  <w:style w:type="paragraph" w:styleId="TOC4">
    <w:name w:val="toc 4"/>
    <w:basedOn w:val="Normal"/>
    <w:next w:val="Normal"/>
    <w:autoRedefine/>
    <w:rsid w:val="00B819EB"/>
    <w:pPr>
      <w:ind w:left="600"/>
    </w:pPr>
    <w:rPr>
      <w:rFonts w:eastAsia="Times New Roman"/>
      <w:szCs w:val="20"/>
    </w:rPr>
  </w:style>
  <w:style w:type="paragraph" w:styleId="TOC5">
    <w:name w:val="toc 5"/>
    <w:basedOn w:val="Normal"/>
    <w:next w:val="Normal"/>
    <w:autoRedefine/>
    <w:rsid w:val="00B819EB"/>
    <w:pPr>
      <w:ind w:left="800"/>
    </w:pPr>
    <w:rPr>
      <w:rFonts w:eastAsia="Times New Roman"/>
      <w:szCs w:val="20"/>
    </w:rPr>
  </w:style>
  <w:style w:type="paragraph" w:styleId="TOC6">
    <w:name w:val="toc 6"/>
    <w:basedOn w:val="Normal"/>
    <w:next w:val="Normal"/>
    <w:autoRedefine/>
    <w:rsid w:val="00B819EB"/>
    <w:pPr>
      <w:ind w:left="1000"/>
    </w:pPr>
    <w:rPr>
      <w:rFonts w:eastAsia="Times New Roman"/>
      <w:szCs w:val="20"/>
    </w:rPr>
  </w:style>
  <w:style w:type="paragraph" w:styleId="TOC7">
    <w:name w:val="toc 7"/>
    <w:basedOn w:val="Normal"/>
    <w:next w:val="Normal"/>
    <w:autoRedefine/>
    <w:rsid w:val="00B819EB"/>
    <w:pPr>
      <w:ind w:left="1200"/>
    </w:pPr>
    <w:rPr>
      <w:rFonts w:eastAsia="Times New Roman"/>
      <w:szCs w:val="20"/>
    </w:rPr>
  </w:style>
  <w:style w:type="paragraph" w:styleId="TOC8">
    <w:name w:val="toc 8"/>
    <w:basedOn w:val="Normal"/>
    <w:next w:val="Normal"/>
    <w:autoRedefine/>
    <w:rsid w:val="00B819EB"/>
    <w:pPr>
      <w:ind w:left="1400"/>
    </w:pPr>
    <w:rPr>
      <w:rFonts w:eastAsia="Times New Roman"/>
      <w:szCs w:val="20"/>
    </w:rPr>
  </w:style>
  <w:style w:type="character" w:customStyle="1" w:styleId="allocatoragentsleft">
    <w:name w:val="al_locatoragentsleft"/>
    <w:basedOn w:val="DefaultParagraphFont"/>
    <w:rsid w:val="00B819EB"/>
  </w:style>
  <w:style w:type="character" w:styleId="HTMLTypewriter">
    <w:name w:val="HTML Typewriter"/>
    <w:basedOn w:val="DefaultParagraphFont"/>
    <w:unhideWhenUsed/>
    <w:rsid w:val="00B819EB"/>
    <w:rPr>
      <w:rFonts w:ascii="Courier New" w:eastAsia="Times New Roman" w:hAnsi="Courier New" w:cs="Courier New"/>
      <w:sz w:val="20"/>
      <w:szCs w:val="20"/>
    </w:rPr>
  </w:style>
  <w:style w:type="character" w:customStyle="1" w:styleId="caps">
    <w:name w:val="caps"/>
    <w:basedOn w:val="DefaultParagraphFont"/>
    <w:rsid w:val="00B819EB"/>
  </w:style>
  <w:style w:type="character" w:customStyle="1" w:styleId="UnderlinesCharChar">
    <w:name w:val="Underlines Char Char"/>
    <w:basedOn w:val="DefaultParagraphFont"/>
    <w:rsid w:val="00B819EB"/>
    <w:rPr>
      <w:rFonts w:cs="Arial"/>
      <w:b/>
      <w:bCs/>
      <w:noProof w:val="0"/>
      <w:sz w:val="22"/>
      <w:szCs w:val="26"/>
      <w:u w:val="single"/>
      <w:lang w:val="en-US" w:eastAsia="en-US" w:bidi="ar-SA"/>
    </w:rPr>
  </w:style>
  <w:style w:type="paragraph" w:customStyle="1" w:styleId="Carding">
    <w:name w:val="Carding"/>
    <w:basedOn w:val="Normal"/>
    <w:uiPriority w:val="99"/>
    <w:qFormat/>
    <w:rsid w:val="00B819EB"/>
    <w:rPr>
      <w:rFonts w:eastAsia="Times New Roman"/>
      <w:sz w:val="18"/>
    </w:rPr>
  </w:style>
  <w:style w:type="character" w:customStyle="1" w:styleId="TagsChar1">
    <w:name w:val="Tags Char1"/>
    <w:aliases w:val="Super Script Char1,TagStyle Char1"/>
    <w:basedOn w:val="DefaultParagraphFont"/>
    <w:rsid w:val="00B819EB"/>
    <w:rPr>
      <w:rFonts w:ascii="Arial Narrow" w:hAnsi="Arial Narrow"/>
      <w:b/>
      <w:noProof w:val="0"/>
      <w:sz w:val="22"/>
      <w:szCs w:val="60"/>
      <w:lang w:val="en-US" w:eastAsia="en-US" w:bidi="ar-SA"/>
    </w:rPr>
  </w:style>
  <w:style w:type="character" w:customStyle="1" w:styleId="aunderline">
    <w:name w:val="aunderline"/>
    <w:basedOn w:val="DefaultParagraphFont"/>
    <w:qFormat/>
    <w:rsid w:val="00B819EB"/>
    <w:rPr>
      <w:rFonts w:ascii="Times New Roman" w:hAnsi="Times New Roman"/>
      <w:sz w:val="20"/>
      <w:szCs w:val="24"/>
      <w:u w:val="thick"/>
    </w:rPr>
  </w:style>
  <w:style w:type="character" w:customStyle="1" w:styleId="tagChar1">
    <w:name w:val="tag Char1"/>
    <w:basedOn w:val="DefaultParagraphFont"/>
    <w:rsid w:val="00B819EB"/>
    <w:rPr>
      <w:b/>
      <w:noProof w:val="0"/>
      <w:sz w:val="24"/>
      <w:lang w:val="en-US" w:eastAsia="en-US" w:bidi="ar-SA"/>
    </w:rPr>
  </w:style>
  <w:style w:type="character" w:customStyle="1" w:styleId="tagChar2">
    <w:name w:val="tag Char2"/>
    <w:basedOn w:val="DefaultParagraphFont"/>
    <w:qFormat/>
    <w:rsid w:val="00B819EB"/>
    <w:rPr>
      <w:b/>
      <w:noProof w:val="0"/>
      <w:sz w:val="24"/>
      <w:lang w:val="en-US" w:eastAsia="en-US" w:bidi="ar-SA"/>
    </w:rPr>
  </w:style>
  <w:style w:type="character" w:customStyle="1" w:styleId="Taggin-New">
    <w:name w:val="Taggin - New"/>
    <w:basedOn w:val="DefaultParagraphFont"/>
    <w:rsid w:val="00B819EB"/>
    <w:rPr>
      <w:rFonts w:ascii="Arial Narrow" w:hAnsi="Arial Narrow"/>
      <w:b/>
      <w:sz w:val="22"/>
    </w:rPr>
  </w:style>
  <w:style w:type="character" w:customStyle="1" w:styleId="Boxing-New">
    <w:name w:val="Boxing - New"/>
    <w:basedOn w:val="DefaultParagraphFont"/>
    <w:rsid w:val="00B819EB"/>
    <w:rPr>
      <w:rFonts w:ascii="Arial Narrow" w:hAnsi="Arial Narrow"/>
      <w:sz w:val="16"/>
      <w:u w:val="none"/>
      <w:bdr w:val="single" w:sz="4" w:space="0" w:color="auto"/>
    </w:rPr>
  </w:style>
  <w:style w:type="character" w:customStyle="1" w:styleId="ilad">
    <w:name w:val="il_ad"/>
    <w:rsid w:val="00B819EB"/>
  </w:style>
  <w:style w:type="paragraph" w:customStyle="1" w:styleId="CardsHighlighted">
    <w:name w:val="Cards Highlighted"/>
    <w:next w:val="Normal"/>
    <w:link w:val="CardsHighlightedChar"/>
    <w:qFormat/>
    <w:rsid w:val="00B819EB"/>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B819EB"/>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B819EB"/>
    <w:rPr>
      <w:rFonts w:ascii="Garamond" w:hAnsi="Garamond"/>
      <w:sz w:val="22"/>
      <w:szCs w:val="24"/>
      <w:u w:val="single"/>
      <w:lang w:val="en-US" w:eastAsia="en-US" w:bidi="ar-SA"/>
    </w:rPr>
  </w:style>
  <w:style w:type="paragraph" w:customStyle="1" w:styleId="Style2">
    <w:name w:val="Style2"/>
    <w:basedOn w:val="Heading4"/>
    <w:qFormat/>
    <w:rsid w:val="00B819EB"/>
    <w:pPr>
      <w:spacing w:before="0"/>
    </w:pPr>
    <w:rPr>
      <w:rFonts w:eastAsia="Times New Roman" w:cs="Times New Roman"/>
      <w:iCs/>
      <w:caps/>
      <w:szCs w:val="20"/>
    </w:rPr>
  </w:style>
  <w:style w:type="character" w:customStyle="1" w:styleId="pagetitle">
    <w:name w:val="pagetitle"/>
    <w:basedOn w:val="DefaultParagraphFont"/>
    <w:rsid w:val="00B819EB"/>
  </w:style>
  <w:style w:type="paragraph" w:customStyle="1" w:styleId="text">
    <w:name w:val="text"/>
    <w:basedOn w:val="Normal"/>
    <w:uiPriority w:val="99"/>
    <w:qFormat/>
    <w:rsid w:val="00B819EB"/>
    <w:pPr>
      <w:spacing w:before="100" w:beforeAutospacing="1" w:after="100" w:afterAutospacing="1"/>
    </w:pPr>
    <w:rPr>
      <w:rFonts w:eastAsia="Times New Roman"/>
    </w:rPr>
  </w:style>
  <w:style w:type="character" w:customStyle="1" w:styleId="StyleUnderlineCharChar9ptBold1">
    <w:name w:val="Style Underline Char Char + 9 pt Bold1"/>
    <w:rsid w:val="00B819E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819EB"/>
    <w:rPr>
      <w:rFonts w:ascii="Times New Roman" w:hAnsi="Times New Roman"/>
      <w:sz w:val="20"/>
      <w:szCs w:val="24"/>
      <w:u w:val="single"/>
      <w:lang w:val="en-US" w:eastAsia="en-US" w:bidi="ar-SA"/>
    </w:rPr>
  </w:style>
  <w:style w:type="character" w:customStyle="1" w:styleId="Style9ptBoldUnderline">
    <w:name w:val="Style 9 pt Bold Underline"/>
    <w:rsid w:val="00B819EB"/>
    <w:rPr>
      <w:b/>
      <w:bCs/>
      <w:sz w:val="20"/>
      <w:u w:val="single"/>
    </w:rPr>
  </w:style>
  <w:style w:type="paragraph" w:customStyle="1" w:styleId="StyleUnderline9pt0">
    <w:name w:val="Style Underline + 9 pt"/>
    <w:link w:val="StyleUnderline9ptChar"/>
    <w:qFormat/>
    <w:rsid w:val="00B819EB"/>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B819EB"/>
    <w:rPr>
      <w:rFonts w:ascii="Arial" w:eastAsia="Times New Roman" w:hAnsi="Arial" w:cs="Times New Roman"/>
      <w:sz w:val="22"/>
      <w:szCs w:val="20"/>
      <w:u w:val="single"/>
    </w:rPr>
  </w:style>
  <w:style w:type="character" w:customStyle="1" w:styleId="StyleUnderlineChar1Bold">
    <w:name w:val="Style Underline Char1 + Bold"/>
    <w:rsid w:val="00B819EB"/>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B819EB"/>
    <w:pPr>
      <w:widowControl w:val="0"/>
      <w:ind w:left="288" w:right="288"/>
    </w:pPr>
    <w:rPr>
      <w:kern w:val="32"/>
      <w:szCs w:val="20"/>
      <w:lang w:eastAsia="ar-SA"/>
    </w:rPr>
  </w:style>
  <w:style w:type="character" w:customStyle="1" w:styleId="Stylecard9ptChar">
    <w:name w:val="Style card + 9 pt Char"/>
    <w:basedOn w:val="cardChar"/>
    <w:link w:val="Stylecard9pt"/>
    <w:rsid w:val="00B819EB"/>
    <w:rPr>
      <w:rFonts w:ascii="Calibri" w:hAnsi="Calibri" w:cs="Calibri"/>
      <w:kern w:val="32"/>
      <w:sz w:val="20"/>
      <w:szCs w:val="20"/>
      <w:lang w:eastAsia="ar-SA"/>
    </w:rPr>
  </w:style>
  <w:style w:type="character" w:customStyle="1" w:styleId="TagsCharCharChar">
    <w:name w:val="Tags Char Char Char"/>
    <w:basedOn w:val="DefaultParagraphFont"/>
    <w:rsid w:val="00B819EB"/>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B819EB"/>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B819EB"/>
    <w:rPr>
      <w:color w:val="000000"/>
      <w:sz w:val="20"/>
      <w:u w:val="single"/>
    </w:rPr>
  </w:style>
  <w:style w:type="character" w:customStyle="1" w:styleId="Style11ptBlack">
    <w:name w:val="Style 11 pt Black"/>
    <w:basedOn w:val="DefaultParagraphFont"/>
    <w:rsid w:val="00B819EB"/>
    <w:rPr>
      <w:color w:val="000000"/>
      <w:sz w:val="20"/>
    </w:rPr>
  </w:style>
  <w:style w:type="character" w:customStyle="1" w:styleId="StyleUnderlineCharTimesBold">
    <w:name w:val="Style Underline Char + Times Bold"/>
    <w:basedOn w:val="DefaultParagraphFont"/>
    <w:rsid w:val="00B819EB"/>
    <w:rPr>
      <w:rFonts w:ascii="Times" w:hAnsi="Times"/>
      <w:b w:val="0"/>
      <w:bCs/>
      <w:sz w:val="20"/>
      <w:u w:val="single"/>
    </w:rPr>
  </w:style>
  <w:style w:type="character" w:customStyle="1" w:styleId="blubigktbiz">
    <w:name w:val="blubigktbiz"/>
    <w:rsid w:val="00B819EB"/>
  </w:style>
  <w:style w:type="paragraph" w:customStyle="1" w:styleId="StyleevidencetextBorderSinglesolidlineAuto05ptL">
    <w:name w:val="Style evidence text + Border: : (Single solid line Auto  0.5 pt L..."/>
    <w:basedOn w:val="evidencetext"/>
    <w:link w:val="StyleevidencetextBorderSinglesolidlineAuto05ptLChar"/>
    <w:qFormat/>
    <w:rsid w:val="00B819EB"/>
  </w:style>
  <w:style w:type="character" w:customStyle="1" w:styleId="StyleevidencetextBorderSinglesolidlineAuto05ptLChar">
    <w:name w:val="Style evidence text + Border: : (Single solid line Auto  0.5 pt L... Char"/>
    <w:link w:val="StyleevidencetextBorderSinglesolidlineAuto05ptL"/>
    <w:rsid w:val="00B819EB"/>
    <w:rPr>
      <w:rFonts w:ascii="Calibri" w:hAnsi="Calibri" w:cs="Calibri"/>
      <w:color w:val="000000"/>
      <w:sz w:val="20"/>
      <w:lang w:val="x-none" w:eastAsia="x-none"/>
    </w:rPr>
  </w:style>
  <w:style w:type="character" w:customStyle="1" w:styleId="Style4CharChar">
    <w:name w:val="Style4 Char Char"/>
    <w:basedOn w:val="DefaultParagraphFont"/>
    <w:rsid w:val="00B819EB"/>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B819EB"/>
    <w:rPr>
      <w:rFonts w:ascii="Times New Roman" w:hAnsi="Times New Roman" w:cs="Times New Roman"/>
      <w:sz w:val="16"/>
      <w:szCs w:val="16"/>
    </w:rPr>
  </w:style>
  <w:style w:type="character" w:customStyle="1" w:styleId="StyleEmphasisArial12ptBold">
    <w:name w:val="Style Emphasis + Arial 12 pt Bold"/>
    <w:rsid w:val="00B819EB"/>
    <w:rPr>
      <w:rFonts w:ascii="Arial" w:hAnsi="Arial"/>
      <w:b/>
      <w:bCs/>
      <w:i/>
      <w:iCs/>
      <w:sz w:val="24"/>
    </w:rPr>
  </w:style>
  <w:style w:type="character" w:customStyle="1" w:styleId="super">
    <w:name w:val="super"/>
    <w:rsid w:val="00B819EB"/>
  </w:style>
  <w:style w:type="character" w:customStyle="1" w:styleId="text30">
    <w:name w:val="text30"/>
    <w:rsid w:val="00B819EB"/>
  </w:style>
  <w:style w:type="character" w:customStyle="1" w:styleId="uppercase">
    <w:name w:val="uppercase"/>
    <w:rsid w:val="00B819EB"/>
  </w:style>
  <w:style w:type="character" w:customStyle="1" w:styleId="bodytext0">
    <w:name w:val="bodytext"/>
    <w:rsid w:val="00B819EB"/>
  </w:style>
  <w:style w:type="character" w:customStyle="1" w:styleId="entry-title">
    <w:name w:val="entry-title"/>
    <w:rsid w:val="00B819EB"/>
  </w:style>
  <w:style w:type="character" w:customStyle="1" w:styleId="BodyTextIndentChar1">
    <w:name w:val="Body Text Indent Char1"/>
    <w:basedOn w:val="DefaultParagraphFont"/>
    <w:uiPriority w:val="99"/>
    <w:semiHidden/>
    <w:rsid w:val="00B819EB"/>
    <w:rPr>
      <w:rFonts w:ascii="Times New Roman" w:hAnsi="Times New Roman" w:cs="Times New Roman"/>
      <w:sz w:val="20"/>
    </w:rPr>
  </w:style>
  <w:style w:type="character" w:customStyle="1" w:styleId="Style6pt">
    <w:name w:val="Style 6 pt"/>
    <w:basedOn w:val="DefaultParagraphFont"/>
    <w:qFormat/>
    <w:rsid w:val="00B819EB"/>
    <w:rPr>
      <w:sz w:val="12"/>
    </w:rPr>
  </w:style>
  <w:style w:type="character" w:customStyle="1" w:styleId="CiteCharCharCharCharCharChar">
    <w:name w:val="Cite Char Char Char Char Char Char"/>
    <w:basedOn w:val="DefaultParagraphFont"/>
    <w:rsid w:val="00B819EB"/>
    <w:rPr>
      <w:b/>
      <w:noProof w:val="0"/>
      <w:sz w:val="22"/>
      <w:szCs w:val="24"/>
      <w:u w:val="single"/>
      <w:lang w:val="en-US" w:eastAsia="en-US" w:bidi="ar-SA"/>
    </w:rPr>
  </w:style>
  <w:style w:type="character" w:customStyle="1" w:styleId="mainbody1">
    <w:name w:val="mainbody1"/>
    <w:basedOn w:val="DefaultParagraphFont"/>
    <w:rsid w:val="00B819EB"/>
    <w:rPr>
      <w:rFonts w:ascii="Verdana" w:hAnsi="Verdana" w:hint="default"/>
      <w:color w:val="000000"/>
      <w:sz w:val="22"/>
      <w:szCs w:val="22"/>
    </w:rPr>
  </w:style>
  <w:style w:type="character" w:customStyle="1" w:styleId="ssl4">
    <w:name w:val="ss_l4"/>
    <w:basedOn w:val="DefaultParagraphFont"/>
    <w:rsid w:val="00B819EB"/>
  </w:style>
  <w:style w:type="paragraph" w:customStyle="1" w:styleId="StyleNormalWeb11ptUnderline">
    <w:name w:val="Style Normal (Web) + 11 pt Underline"/>
    <w:basedOn w:val="NormalWeb"/>
    <w:link w:val="StyleNormalWeb11ptUnderlineChar"/>
    <w:qFormat/>
    <w:rsid w:val="00B819EB"/>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B819EB"/>
    <w:rPr>
      <w:rFonts w:ascii="Calibri" w:eastAsia="Calibri" w:hAnsi="Calibri" w:cs="Calibri"/>
      <w:sz w:val="20"/>
      <w:u w:val="single"/>
    </w:rPr>
  </w:style>
  <w:style w:type="character" w:customStyle="1" w:styleId="cit-first-element">
    <w:name w:val="cit-first-element"/>
    <w:basedOn w:val="DefaultParagraphFont"/>
    <w:rsid w:val="00B819EB"/>
  </w:style>
  <w:style w:type="character" w:customStyle="1" w:styleId="title1">
    <w:name w:val="title1"/>
    <w:basedOn w:val="DefaultParagraphFont"/>
    <w:rsid w:val="00B819EB"/>
  </w:style>
  <w:style w:type="character" w:customStyle="1" w:styleId="StyleThickunderline1">
    <w:name w:val="Style Thick underline1"/>
    <w:basedOn w:val="DefaultParagraphFont"/>
    <w:rsid w:val="00B819EB"/>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B819EB"/>
    <w:rPr>
      <w:rFonts w:ascii="Georgia" w:hAnsi="Georgia"/>
    </w:rPr>
  </w:style>
  <w:style w:type="character" w:customStyle="1" w:styleId="FooterChar1">
    <w:name w:val="Footer Char1"/>
    <w:basedOn w:val="DefaultParagraphFont"/>
    <w:uiPriority w:val="99"/>
    <w:semiHidden/>
    <w:rsid w:val="00B819EB"/>
    <w:rPr>
      <w:rFonts w:ascii="Georgia" w:hAnsi="Georgia"/>
    </w:rPr>
  </w:style>
  <w:style w:type="character" w:customStyle="1" w:styleId="UnderlineBold0">
    <w:name w:val="Underline Bold"/>
    <w:uiPriority w:val="6"/>
    <w:qFormat/>
    <w:rsid w:val="00B819EB"/>
    <w:rPr>
      <w:b/>
      <w:sz w:val="20"/>
      <w:u w:val="single"/>
    </w:rPr>
  </w:style>
  <w:style w:type="paragraph" w:customStyle="1" w:styleId="Underline20">
    <w:name w:val="Underline2"/>
    <w:basedOn w:val="Normal"/>
    <w:link w:val="Underline2Char"/>
    <w:autoRedefine/>
    <w:uiPriority w:val="4"/>
    <w:qFormat/>
    <w:rsid w:val="00B819EB"/>
    <w:rPr>
      <w:b/>
      <w:u w:val="single"/>
    </w:rPr>
  </w:style>
  <w:style w:type="character" w:customStyle="1" w:styleId="Underline2Char">
    <w:name w:val="Underline2 Char"/>
    <w:basedOn w:val="DefaultParagraphFont"/>
    <w:link w:val="Underline20"/>
    <w:uiPriority w:val="4"/>
    <w:rsid w:val="00B819EB"/>
    <w:rPr>
      <w:rFonts w:ascii="Calibri" w:hAnsi="Calibri" w:cs="Calibri"/>
      <w:b/>
      <w:sz w:val="20"/>
      <w:u w:val="single"/>
    </w:rPr>
  </w:style>
  <w:style w:type="character" w:customStyle="1" w:styleId="NormalTextChar">
    <w:name w:val="Normal Text Char"/>
    <w:link w:val="NormalText"/>
    <w:rsid w:val="00B819EB"/>
    <w:rPr>
      <w:rFonts w:ascii="Calibri" w:eastAsia="Times New Roman" w:hAnsi="Calibri" w:cs="Calibri"/>
      <w:sz w:val="20"/>
      <w:szCs w:val="26"/>
    </w:rPr>
  </w:style>
  <w:style w:type="paragraph" w:customStyle="1" w:styleId="TableParagraph">
    <w:name w:val="Table Paragraph"/>
    <w:basedOn w:val="Normal"/>
    <w:uiPriority w:val="1"/>
    <w:qFormat/>
    <w:rsid w:val="00B819EB"/>
    <w:pPr>
      <w:widowControl w:val="0"/>
    </w:pPr>
  </w:style>
  <w:style w:type="character" w:customStyle="1" w:styleId="UnderlineChar0">
    <w:name w:val="UnderlineChar"/>
    <w:rsid w:val="00B819EB"/>
    <w:rPr>
      <w:sz w:val="24"/>
      <w:u w:val="single"/>
      <w:shd w:val="clear" w:color="auto" w:fill="auto"/>
    </w:rPr>
  </w:style>
  <w:style w:type="character" w:customStyle="1" w:styleId="foreground">
    <w:name w:val="foreground"/>
    <w:basedOn w:val="DefaultParagraphFont"/>
    <w:rsid w:val="00B819EB"/>
  </w:style>
  <w:style w:type="paragraph" w:customStyle="1" w:styleId="StyleCircled11pt">
    <w:name w:val="Style Circled + 11 pt"/>
    <w:basedOn w:val="Normal"/>
    <w:link w:val="StyleCircled11ptChar"/>
    <w:qFormat/>
    <w:rsid w:val="00B819EB"/>
    <w:rPr>
      <w:rFonts w:eastAsia="Times New Roman"/>
      <w:b/>
      <w:bCs/>
      <w:u w:val="single"/>
    </w:rPr>
  </w:style>
  <w:style w:type="character" w:customStyle="1" w:styleId="StyleCircled11ptChar">
    <w:name w:val="Style Circled + 11 pt Char"/>
    <w:link w:val="StyleCircled11pt"/>
    <w:rsid w:val="00B819EB"/>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B819EB"/>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B819EB"/>
    <w:rPr>
      <w:rFonts w:ascii="Times" w:eastAsia="Times New Roman" w:hAnsi="Times" w:cs="Calibri"/>
      <w:sz w:val="20"/>
      <w:szCs w:val="28"/>
      <w:u w:val="single"/>
    </w:rPr>
  </w:style>
  <w:style w:type="paragraph" w:customStyle="1" w:styleId="cite20">
    <w:name w:val="cite2"/>
    <w:basedOn w:val="Normal"/>
    <w:uiPriority w:val="99"/>
    <w:qFormat/>
    <w:rsid w:val="00B819EB"/>
    <w:rPr>
      <w:rFonts w:eastAsia="Times New Roman"/>
      <w:color w:val="000000"/>
      <w:szCs w:val="20"/>
    </w:rPr>
  </w:style>
  <w:style w:type="character" w:customStyle="1" w:styleId="postby">
    <w:name w:val="post_by"/>
    <w:basedOn w:val="DefaultParagraphFont"/>
    <w:rsid w:val="00B819EB"/>
  </w:style>
  <w:style w:type="character" w:customStyle="1" w:styleId="Style11ptBorderSinglesolidlineAuto05ptLinewidth">
    <w:name w:val="Style 11 pt Border: : (Single solid line Auto  0.5 pt Line width)"/>
    <w:rsid w:val="00B819EB"/>
    <w:rPr>
      <w:sz w:val="20"/>
      <w:bdr w:val="single" w:sz="4" w:space="0" w:color="auto" w:frame="1"/>
    </w:rPr>
  </w:style>
  <w:style w:type="character" w:customStyle="1" w:styleId="StyleUnderlineChar9ptBorderSinglesolidlineAuto0">
    <w:name w:val="Style Underline Char + 9 pt Border: : (Single solid line Auto  0..."/>
    <w:rsid w:val="00B819EB"/>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B819E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819E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819E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819EB"/>
    <w:rPr>
      <w:sz w:val="20"/>
      <w:szCs w:val="24"/>
      <w:u w:val="single"/>
      <w:bdr w:val="single" w:sz="4" w:space="0" w:color="auto"/>
      <w:lang w:val="en-US" w:eastAsia="en-US" w:bidi="ar-SA"/>
    </w:rPr>
  </w:style>
  <w:style w:type="character" w:customStyle="1" w:styleId="StyleLatinGaramondUnderline">
    <w:name w:val="Style (Latin) Garamond Underline"/>
    <w:rsid w:val="00B819EB"/>
    <w:rPr>
      <w:rFonts w:ascii="Times New Roman" w:hAnsi="Times New Roman"/>
      <w:sz w:val="20"/>
      <w:u w:val="single"/>
    </w:rPr>
  </w:style>
  <w:style w:type="character" w:customStyle="1" w:styleId="StyleLatinGaramond">
    <w:name w:val="Style (Latin) Garamond"/>
    <w:rsid w:val="00B819EB"/>
    <w:rPr>
      <w:rFonts w:ascii="Times New Roman" w:hAnsi="Times New Roman"/>
      <w:sz w:val="20"/>
    </w:rPr>
  </w:style>
  <w:style w:type="character" w:customStyle="1" w:styleId="styletimesnewroman12ptbold0">
    <w:name w:val="styletimesnewroman12ptbold"/>
    <w:basedOn w:val="DefaultParagraphFont"/>
    <w:rsid w:val="00B819EB"/>
  </w:style>
  <w:style w:type="character" w:customStyle="1" w:styleId="CharCharCharCharChar">
    <w:name w:val="Char Char Char Char Char"/>
    <w:aliases w:val="Char Char Char Char,Char Char Char Char Char Char Char1,Heading 2 Char1 Char Char Char Char Char Char"/>
    <w:basedOn w:val="DefaultParagraphFont"/>
    <w:rsid w:val="00B819EB"/>
    <w:rPr>
      <w:rFonts w:cs="Arial"/>
      <w:b/>
      <w:bCs/>
      <w:iCs/>
      <w:sz w:val="24"/>
      <w:szCs w:val="28"/>
      <w:lang w:val="en-US" w:eastAsia="en-US" w:bidi="ar-SA"/>
    </w:rPr>
  </w:style>
  <w:style w:type="character" w:customStyle="1" w:styleId="mainheading">
    <w:name w:val="mainheading"/>
    <w:basedOn w:val="DefaultParagraphFont"/>
    <w:rsid w:val="00B819EB"/>
  </w:style>
  <w:style w:type="paragraph" w:customStyle="1" w:styleId="BoldandUnderlineChar2CharChar">
    <w:name w:val="Bold and Underline Char2 Char Char"/>
    <w:basedOn w:val="Normal"/>
    <w:link w:val="BoldandUnderlineChar2CharCharChar"/>
    <w:qFormat/>
    <w:rsid w:val="00B819EB"/>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B819EB"/>
    <w:rPr>
      <w:rFonts w:ascii="Calibri" w:eastAsia="Times New Roman" w:hAnsi="Calibri" w:cs="Calibri"/>
      <w:b/>
      <w:sz w:val="20"/>
      <w:u w:val="single"/>
    </w:rPr>
  </w:style>
  <w:style w:type="character" w:customStyle="1" w:styleId="StyleUnderlineChar9ptChar">
    <w:name w:val="Style Underline Char + 9 pt Char"/>
    <w:basedOn w:val="UnderlineCharChar"/>
    <w:rsid w:val="00B819EB"/>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B819EB"/>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B819EB"/>
    <w:rPr>
      <w:sz w:val="16"/>
    </w:rPr>
  </w:style>
  <w:style w:type="paragraph" w:customStyle="1" w:styleId="Reduce8pt">
    <w:name w:val="Reduce 8pt"/>
    <w:basedOn w:val="Normal"/>
    <w:link w:val="Reduce8ptCharChar"/>
    <w:qFormat/>
    <w:rsid w:val="00B819EB"/>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B819EB"/>
    <w:pPr>
      <w:contextualSpacing/>
    </w:pPr>
    <w:rPr>
      <w:rFonts w:eastAsia="Calibri"/>
    </w:rPr>
  </w:style>
  <w:style w:type="character" w:customStyle="1" w:styleId="CardIndentedChar">
    <w:name w:val="Card (Indented) Char"/>
    <w:link w:val="CardIndented"/>
    <w:locked/>
    <w:rsid w:val="00B819EB"/>
    <w:rPr>
      <w:rFonts w:ascii="Calibri" w:hAnsi="Calibri" w:cs="Calibri"/>
      <w:sz w:val="20"/>
    </w:rPr>
  </w:style>
  <w:style w:type="character" w:customStyle="1" w:styleId="citenon-boldChar">
    <w:name w:val="cite non-bold Char"/>
    <w:basedOn w:val="DefaultParagraphFont"/>
    <w:link w:val="citenon-bold"/>
    <w:locked/>
    <w:rsid w:val="00B819EB"/>
    <w:rPr>
      <w:rFonts w:ascii="Garamond" w:eastAsia="Times New Roman" w:hAnsi="Garamond" w:cs="Calibri"/>
      <w:sz w:val="20"/>
      <w:szCs w:val="20"/>
    </w:rPr>
  </w:style>
  <w:style w:type="character" w:customStyle="1" w:styleId="boldciteChar4">
    <w:name w:val="bold cite Char4"/>
    <w:link w:val="boldcite"/>
    <w:locked/>
    <w:rsid w:val="00B819EB"/>
    <w:rPr>
      <w:rFonts w:eastAsia="Times New Roman" w:cs="Times New Roman"/>
      <w:b/>
      <w:color w:val="000000"/>
      <w:sz w:val="20"/>
      <w:u w:val="thick" w:color="000000"/>
    </w:rPr>
  </w:style>
  <w:style w:type="paragraph" w:customStyle="1" w:styleId="boldcite">
    <w:name w:val="bold cite"/>
    <w:basedOn w:val="Normal"/>
    <w:link w:val="boldciteChar4"/>
    <w:qFormat/>
    <w:rsid w:val="00B819EB"/>
    <w:rPr>
      <w:rFonts w:asciiTheme="minorHAnsi" w:eastAsia="Times New Roman" w:hAnsiTheme="minorHAnsi" w:cs="Times New Roman"/>
      <w:b/>
      <w:color w:val="000000"/>
      <w:u w:val="thick" w:color="000000"/>
    </w:rPr>
  </w:style>
  <w:style w:type="paragraph" w:customStyle="1" w:styleId="Style7">
    <w:name w:val="Style7"/>
    <w:basedOn w:val="Normal"/>
    <w:uiPriority w:val="99"/>
    <w:qFormat/>
    <w:rsid w:val="00B819EB"/>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B819EB"/>
    <w:rPr>
      <w:rFonts w:eastAsia="Calibri"/>
      <w:b/>
    </w:rPr>
  </w:style>
  <w:style w:type="character" w:customStyle="1" w:styleId="HeadingsBaseChar">
    <w:name w:val="Headings Base Char"/>
    <w:basedOn w:val="DefaultParagraphFont"/>
    <w:link w:val="HeadingsBase"/>
    <w:locked/>
    <w:rsid w:val="00B819EB"/>
    <w:rPr>
      <w:rFonts w:ascii="Times New Roman" w:hAnsi="Times New Roman" w:cs="Times New Roman"/>
      <w:b/>
      <w:sz w:val="32"/>
    </w:rPr>
  </w:style>
  <w:style w:type="paragraph" w:customStyle="1" w:styleId="HeadingsBase">
    <w:name w:val="Headings Base"/>
    <w:basedOn w:val="Normal"/>
    <w:link w:val="HeadingsBaseChar"/>
    <w:qFormat/>
    <w:rsid w:val="00B819EB"/>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B819EB"/>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B819EB"/>
    <w:pPr>
      <w:spacing w:line="480" w:lineRule="auto"/>
      <w:ind w:firstLine="720"/>
    </w:pPr>
    <w:rPr>
      <w:rFonts w:eastAsia="Calibri"/>
    </w:rPr>
  </w:style>
  <w:style w:type="paragraph" w:customStyle="1" w:styleId="SchoolBlockQuote">
    <w:name w:val="School Block Quote"/>
    <w:basedOn w:val="SchoolPaper"/>
    <w:qFormat/>
    <w:rsid w:val="00B819EB"/>
  </w:style>
  <w:style w:type="paragraph" w:customStyle="1" w:styleId="SchoolWorksCited">
    <w:name w:val="School Works Cited"/>
    <w:basedOn w:val="SchoolPaper"/>
    <w:qFormat/>
    <w:rsid w:val="00B819EB"/>
  </w:style>
  <w:style w:type="paragraph" w:customStyle="1" w:styleId="BlockQuote">
    <w:name w:val="Block Quote"/>
    <w:basedOn w:val="Normal"/>
    <w:qFormat/>
    <w:rsid w:val="00B819EB"/>
    <w:pPr>
      <w:ind w:left="720" w:right="720"/>
    </w:pPr>
    <w:rPr>
      <w:rFonts w:eastAsia="Calibri"/>
    </w:rPr>
  </w:style>
  <w:style w:type="paragraph" w:customStyle="1" w:styleId="PaperBody">
    <w:name w:val="Paper Body"/>
    <w:basedOn w:val="Normal"/>
    <w:qFormat/>
    <w:rsid w:val="00B819EB"/>
    <w:pPr>
      <w:spacing w:line="480" w:lineRule="auto"/>
      <w:ind w:firstLine="720"/>
    </w:pPr>
    <w:rPr>
      <w:rFonts w:eastAsia="Calibri"/>
    </w:rPr>
  </w:style>
  <w:style w:type="paragraph" w:customStyle="1" w:styleId="PaperCitation">
    <w:name w:val="Paper Citation"/>
    <w:basedOn w:val="Normal"/>
    <w:qFormat/>
    <w:rsid w:val="00B819EB"/>
    <w:pPr>
      <w:spacing w:line="480" w:lineRule="auto"/>
      <w:ind w:left="720" w:hanging="720"/>
    </w:pPr>
    <w:rPr>
      <w:rFonts w:eastAsia="Calibri"/>
    </w:rPr>
  </w:style>
  <w:style w:type="character" w:customStyle="1" w:styleId="hatChar">
    <w:name w:val="hat Char"/>
    <w:basedOn w:val="DefaultParagraphFont"/>
    <w:link w:val="hat"/>
    <w:locked/>
    <w:rsid w:val="00B819EB"/>
    <w:rPr>
      <w:rFonts w:ascii="Calibri" w:eastAsia="Times New Roman" w:hAnsi="Calibri" w:cs="Calibri"/>
      <w:b/>
      <w:bCs/>
      <w:sz w:val="32"/>
      <w:u w:val="single"/>
      <w:lang w:bidi="en-US"/>
    </w:rPr>
  </w:style>
  <w:style w:type="paragraph" w:customStyle="1" w:styleId="WW-Default">
    <w:name w:val="WW-Default"/>
    <w:qFormat/>
    <w:rsid w:val="00B819EB"/>
    <w:pPr>
      <w:suppressAutoHyphens/>
    </w:pPr>
    <w:rPr>
      <w:rFonts w:ascii="Georgia" w:eastAsia="Calibri" w:hAnsi="Georgia" w:cs="Calibri"/>
      <w:sz w:val="22"/>
      <w:szCs w:val="22"/>
      <w:lang w:eastAsia="ar-SA"/>
    </w:rPr>
  </w:style>
  <w:style w:type="paragraph" w:customStyle="1" w:styleId="B-TagCite">
    <w:name w:val="B-TagCite"/>
    <w:qFormat/>
    <w:rsid w:val="00B819EB"/>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B819EB"/>
    <w:rPr>
      <w:rFonts w:ascii="Times New Roman" w:hAnsi="Times New Roman" w:cs="Times New Roman"/>
      <w:b/>
      <w:sz w:val="20"/>
    </w:rPr>
  </w:style>
  <w:style w:type="paragraph" w:customStyle="1" w:styleId="MicroText">
    <w:name w:val="MicroText"/>
    <w:basedOn w:val="Normal"/>
    <w:next w:val="Normal"/>
    <w:link w:val="MicroTextChar"/>
    <w:qFormat/>
    <w:rsid w:val="00B819EB"/>
    <w:rPr>
      <w:rFonts w:ascii="Arial Narrow" w:hAnsi="Arial Narrow" w:cstheme="minorBidi"/>
      <w:sz w:val="12"/>
    </w:rPr>
  </w:style>
  <w:style w:type="character" w:customStyle="1" w:styleId="Footnote2Char">
    <w:name w:val="Footnote2 Char"/>
    <w:link w:val="Footnote2"/>
    <w:locked/>
    <w:rsid w:val="00B819EB"/>
  </w:style>
  <w:style w:type="paragraph" w:customStyle="1" w:styleId="Footnote2">
    <w:name w:val="Footnote2"/>
    <w:basedOn w:val="Normal"/>
    <w:next w:val="Normal"/>
    <w:link w:val="Footnote2Char"/>
    <w:autoRedefine/>
    <w:qFormat/>
    <w:rsid w:val="00B819EB"/>
    <w:pPr>
      <w:spacing w:after="120" w:line="480" w:lineRule="auto"/>
    </w:pPr>
    <w:rPr>
      <w:rFonts w:asciiTheme="minorHAnsi" w:hAnsiTheme="minorHAnsi" w:cstheme="minorBidi"/>
      <w:sz w:val="24"/>
    </w:rPr>
  </w:style>
  <w:style w:type="paragraph" w:customStyle="1" w:styleId="indent">
    <w:name w:val="indent"/>
    <w:basedOn w:val="Normal"/>
    <w:qFormat/>
    <w:rsid w:val="00B819EB"/>
    <w:pPr>
      <w:spacing w:before="100" w:beforeAutospacing="1" w:after="100" w:afterAutospacing="1"/>
    </w:pPr>
    <w:rPr>
      <w:rFonts w:eastAsia="Times New Roman"/>
    </w:rPr>
  </w:style>
  <w:style w:type="paragraph" w:customStyle="1" w:styleId="PageHeaderLine1">
    <w:name w:val="PageHeaderLine1"/>
    <w:basedOn w:val="Normal"/>
    <w:qFormat/>
    <w:rsid w:val="00B819EB"/>
    <w:pPr>
      <w:tabs>
        <w:tab w:val="right" w:pos="10800"/>
      </w:tabs>
    </w:pPr>
    <w:rPr>
      <w:rFonts w:eastAsia="Calibri"/>
      <w:b/>
    </w:rPr>
  </w:style>
  <w:style w:type="paragraph" w:customStyle="1" w:styleId="PageHeaderLine2">
    <w:name w:val="PageHeaderLine2"/>
    <w:basedOn w:val="Normal"/>
    <w:next w:val="Normal"/>
    <w:link w:val="PageHeaderLine2Char"/>
    <w:qFormat/>
    <w:rsid w:val="00B819EB"/>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B819EB"/>
    <w:rPr>
      <w:rFonts w:ascii="Times New Roman" w:hAnsi="Times New Roman" w:cs="Times New Roman"/>
      <w:sz w:val="20"/>
    </w:rPr>
  </w:style>
  <w:style w:type="paragraph" w:customStyle="1" w:styleId="CardText1">
    <w:name w:val="CardText"/>
    <w:basedOn w:val="Normal"/>
    <w:link w:val="CardTextChar3"/>
    <w:qFormat/>
    <w:rsid w:val="00B819EB"/>
    <w:pPr>
      <w:ind w:left="288"/>
    </w:pPr>
    <w:rPr>
      <w:rFonts w:ascii="Times New Roman" w:hAnsi="Times New Roman" w:cs="Times New Roman"/>
    </w:rPr>
  </w:style>
  <w:style w:type="character" w:customStyle="1" w:styleId="stylestylebold12pt">
    <w:name w:val="stylestylebold12pt"/>
    <w:basedOn w:val="DefaultParagraphFont"/>
    <w:rsid w:val="00B819EB"/>
  </w:style>
  <w:style w:type="character" w:customStyle="1" w:styleId="styleboldunderline">
    <w:name w:val="styleboldunderline"/>
    <w:basedOn w:val="DefaultParagraphFont"/>
    <w:rsid w:val="00B819EB"/>
  </w:style>
  <w:style w:type="character" w:customStyle="1" w:styleId="box">
    <w:name w:val="box"/>
    <w:basedOn w:val="DefaultParagraphFont"/>
    <w:rsid w:val="00B819EB"/>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B819EB"/>
    <w:rPr>
      <w:rFonts w:ascii="Arial Narrow" w:hAnsi="Arial Narrow" w:cs="Arial Narrow" w:hint="default"/>
      <w:sz w:val="18"/>
      <w:szCs w:val="18"/>
    </w:rPr>
  </w:style>
  <w:style w:type="character" w:customStyle="1" w:styleId="FontStyle14">
    <w:name w:val="Font Style14"/>
    <w:basedOn w:val="DefaultParagraphFont"/>
    <w:uiPriority w:val="99"/>
    <w:rsid w:val="00B819E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B819EB"/>
    <w:rPr>
      <w:rFonts w:ascii="Arial Narrow" w:hAnsi="Arial Narrow" w:cs="Arial Narrow" w:hint="default"/>
      <w:b/>
      <w:bCs/>
      <w:sz w:val="10"/>
      <w:szCs w:val="10"/>
    </w:rPr>
  </w:style>
  <w:style w:type="character" w:customStyle="1" w:styleId="CardTagandCiteChar">
    <w:name w:val="Card Tag and Cite Char"/>
    <w:basedOn w:val="DefaultParagraphFont"/>
    <w:rsid w:val="00B819EB"/>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B819EB"/>
    <w:rPr>
      <w:rFonts w:ascii="Arial Narrow" w:hAnsi="Arial Narrow"/>
      <w:b/>
      <w:color w:val="000000"/>
      <w:sz w:val="22"/>
      <w:szCs w:val="22"/>
      <w:u w:val="single"/>
    </w:rPr>
  </w:style>
  <w:style w:type="character" w:customStyle="1" w:styleId="SmallText0">
    <w:name w:val="SmallText"/>
    <w:rsid w:val="00B819EB"/>
    <w:rPr>
      <w:color w:val="000000"/>
    </w:rPr>
  </w:style>
  <w:style w:type="character" w:customStyle="1" w:styleId="CitesChar1">
    <w:name w:val="Cites Char1"/>
    <w:basedOn w:val="DefaultParagraphFont"/>
    <w:rsid w:val="00B819EB"/>
    <w:rPr>
      <w:b/>
      <w:bCs w:val="0"/>
      <w:szCs w:val="24"/>
      <w:u w:val="single"/>
      <w:lang w:val="en-US" w:eastAsia="en-US" w:bidi="ar-SA"/>
    </w:rPr>
  </w:style>
  <w:style w:type="character" w:customStyle="1" w:styleId="CardUnderlinedChar">
    <w:name w:val="Card Underlined Char"/>
    <w:basedOn w:val="DefaultParagraphFont"/>
    <w:rsid w:val="00B819EB"/>
    <w:rPr>
      <w:rFonts w:ascii="Arial Narrow" w:hAnsi="Arial Narrow" w:hint="default"/>
      <w:sz w:val="22"/>
      <w:szCs w:val="24"/>
      <w:u w:val="single"/>
      <w:lang w:val="en-US" w:eastAsia="en-US" w:bidi="ar-SA"/>
    </w:rPr>
  </w:style>
  <w:style w:type="character" w:customStyle="1" w:styleId="underline3">
    <w:name w:val="underline3"/>
    <w:basedOn w:val="underline2"/>
    <w:rsid w:val="00B819EB"/>
    <w:rPr>
      <w:rFonts w:ascii="Arial" w:hAnsi="Arial"/>
      <w:sz w:val="18"/>
      <w:u w:val="single"/>
      <w:bdr w:val="none" w:sz="0" w:space="0" w:color="auto" w:frame="1"/>
      <w:shd w:val="clear" w:color="auto" w:fill="FFFF00"/>
    </w:rPr>
  </w:style>
  <w:style w:type="character" w:customStyle="1" w:styleId="menu">
    <w:name w:val="menu"/>
    <w:basedOn w:val="DefaultParagraphFont"/>
    <w:rsid w:val="00B819EB"/>
  </w:style>
  <w:style w:type="character" w:customStyle="1" w:styleId="itxtrst">
    <w:name w:val="itxtrst"/>
    <w:rsid w:val="00B819EB"/>
  </w:style>
  <w:style w:type="character" w:customStyle="1" w:styleId="A-Underlining">
    <w:name w:val="A-Underlining"/>
    <w:basedOn w:val="DefaultParagraphFont"/>
    <w:rsid w:val="00B819EB"/>
    <w:rPr>
      <w:rFonts w:ascii="Garamond" w:hAnsi="Garamond" w:hint="default"/>
      <w:color w:val="auto"/>
      <w:sz w:val="24"/>
      <w:u w:val="single"/>
    </w:rPr>
  </w:style>
  <w:style w:type="character" w:customStyle="1" w:styleId="StyleUnderlineBold0">
    <w:name w:val="Style Underline + Bold"/>
    <w:rsid w:val="00B819EB"/>
    <w:rPr>
      <w:b/>
      <w:bCs/>
      <w:u w:val="single"/>
    </w:rPr>
  </w:style>
  <w:style w:type="character" w:customStyle="1" w:styleId="Underline-Highlighted">
    <w:name w:val="Underline-Highlighted"/>
    <w:uiPriority w:val="1"/>
    <w:qFormat/>
    <w:rsid w:val="00B819EB"/>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B819EB"/>
  </w:style>
  <w:style w:type="character" w:customStyle="1" w:styleId="newsmain">
    <w:name w:val="news_main"/>
    <w:basedOn w:val="DefaultParagraphFont"/>
    <w:rsid w:val="00B819EB"/>
  </w:style>
  <w:style w:type="character" w:customStyle="1" w:styleId="vitstoryheadline">
    <w:name w:val="vitstoryheadline"/>
    <w:rsid w:val="00B819EB"/>
  </w:style>
  <w:style w:type="character" w:customStyle="1" w:styleId="AuthorDate0">
    <w:name w:val="Author Date"/>
    <w:rsid w:val="00B819EB"/>
    <w:rPr>
      <w:b/>
      <w:bCs w:val="0"/>
      <w:sz w:val="24"/>
      <w:u w:val="thick"/>
    </w:rPr>
  </w:style>
  <w:style w:type="character" w:customStyle="1" w:styleId="red">
    <w:name w:val="red"/>
    <w:basedOn w:val="DefaultParagraphFont"/>
    <w:rsid w:val="00B819EB"/>
  </w:style>
  <w:style w:type="character" w:customStyle="1" w:styleId="at">
    <w:name w:val="at"/>
    <w:rsid w:val="00B819EB"/>
  </w:style>
  <w:style w:type="character" w:customStyle="1" w:styleId="org">
    <w:name w:val="org"/>
    <w:rsid w:val="00B819EB"/>
  </w:style>
  <w:style w:type="character" w:customStyle="1" w:styleId="pnumber">
    <w:name w:val="pnumber"/>
    <w:rsid w:val="00B819EB"/>
  </w:style>
  <w:style w:type="character" w:customStyle="1" w:styleId="ital">
    <w:name w:val="ital"/>
    <w:rsid w:val="00B819EB"/>
  </w:style>
  <w:style w:type="character" w:customStyle="1" w:styleId="orgdiv">
    <w:name w:val="orgdiv"/>
    <w:rsid w:val="00B819EB"/>
  </w:style>
  <w:style w:type="character" w:customStyle="1" w:styleId="orgname">
    <w:name w:val="orgname"/>
    <w:rsid w:val="00B819EB"/>
  </w:style>
  <w:style w:type="character" w:customStyle="1" w:styleId="city">
    <w:name w:val="city"/>
    <w:rsid w:val="00B819EB"/>
  </w:style>
  <w:style w:type="character" w:customStyle="1" w:styleId="state">
    <w:name w:val="state"/>
    <w:rsid w:val="00B819EB"/>
  </w:style>
  <w:style w:type="character" w:customStyle="1" w:styleId="country">
    <w:name w:val="country"/>
    <w:rsid w:val="00B819EB"/>
  </w:style>
  <w:style w:type="character" w:customStyle="1" w:styleId="articletitle">
    <w:name w:val="articletitle"/>
    <w:rsid w:val="00B819EB"/>
    <w:rPr>
      <w:rFonts w:ascii="Times New Roman" w:hAnsi="Times New Roman" w:cs="Times New Roman" w:hint="default"/>
    </w:rPr>
  </w:style>
  <w:style w:type="character" w:customStyle="1" w:styleId="6pointChar">
    <w:name w:val="6 point Char"/>
    <w:rsid w:val="00B819EB"/>
    <w:rPr>
      <w:rFonts w:ascii="Times New Roman" w:hAnsi="Times New Roman" w:cs="Times New Roman" w:hint="default"/>
      <w:sz w:val="12"/>
      <w:lang w:val="en-US" w:eastAsia="en-US"/>
    </w:rPr>
  </w:style>
  <w:style w:type="character" w:customStyle="1" w:styleId="StyleThickunderline">
    <w:name w:val="Style Thick underline"/>
    <w:qFormat/>
    <w:rsid w:val="00B819EB"/>
    <w:rPr>
      <w:u w:val="thick"/>
    </w:rPr>
  </w:style>
  <w:style w:type="character" w:customStyle="1" w:styleId="Box0">
    <w:name w:val="Box!"/>
    <w:rsid w:val="00B819EB"/>
    <w:rPr>
      <w:rFonts w:ascii="Garamond" w:hAnsi="Garamond" w:hint="default"/>
      <w:sz w:val="24"/>
      <w:u w:val="single"/>
      <w:bdr w:val="single" w:sz="4" w:space="0" w:color="auto" w:frame="1"/>
    </w:rPr>
  </w:style>
  <w:style w:type="character" w:customStyle="1" w:styleId="citechar">
    <w:name w:val="citechar"/>
    <w:basedOn w:val="DefaultParagraphFont"/>
    <w:rsid w:val="00B819EB"/>
  </w:style>
  <w:style w:type="character" w:customStyle="1" w:styleId="underlinechar2">
    <w:name w:val="underlinechar"/>
    <w:basedOn w:val="DefaultParagraphFont"/>
    <w:rsid w:val="00B819EB"/>
  </w:style>
  <w:style w:type="character" w:customStyle="1" w:styleId="CardUnderlineChar">
    <w:name w:val="Card Underline Char"/>
    <w:rsid w:val="00B819EB"/>
    <w:rPr>
      <w:szCs w:val="24"/>
      <w:u w:val="single"/>
      <w:lang w:val="en-US" w:eastAsia="en-US" w:bidi="ar-SA"/>
    </w:rPr>
  </w:style>
  <w:style w:type="character" w:customStyle="1" w:styleId="tagciteChar">
    <w:name w:val="tag/cite Char"/>
    <w:basedOn w:val="DefaultParagraphFont"/>
    <w:rsid w:val="00B819EB"/>
    <w:rPr>
      <w:b/>
      <w:bCs w:val="0"/>
      <w:sz w:val="24"/>
      <w:lang w:val="en-US" w:eastAsia="en-US" w:bidi="ar-SA"/>
    </w:rPr>
  </w:style>
  <w:style w:type="character" w:customStyle="1" w:styleId="8pointChar">
    <w:name w:val="8 point Char"/>
    <w:basedOn w:val="DefaultParagraphFont"/>
    <w:rsid w:val="00B819EB"/>
    <w:rPr>
      <w:sz w:val="16"/>
      <w:lang w:val="en-US" w:eastAsia="en-US" w:bidi="ar-SA"/>
    </w:rPr>
  </w:style>
  <w:style w:type="character" w:customStyle="1" w:styleId="BoldText12pt">
    <w:name w:val="Bold Text 12 pt"/>
    <w:rsid w:val="00B819EB"/>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B819EB"/>
  </w:style>
  <w:style w:type="table" w:styleId="TableGrid">
    <w:name w:val="Table Grid"/>
    <w:basedOn w:val="TableNormal"/>
    <w:rsid w:val="00B819E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B819EB"/>
    <w:rPr>
      <w:b/>
      <w:bCs w:val="0"/>
      <w:sz w:val="24"/>
      <w:lang w:val="en-US" w:eastAsia="en-US" w:bidi="ar-SA"/>
    </w:rPr>
  </w:style>
  <w:style w:type="character" w:customStyle="1" w:styleId="Mention11">
    <w:name w:val="Mention11"/>
    <w:basedOn w:val="DefaultParagraphFont"/>
    <w:uiPriority w:val="99"/>
    <w:semiHidden/>
    <w:unhideWhenUsed/>
    <w:rsid w:val="00B819EB"/>
    <w:rPr>
      <w:color w:val="2B579A"/>
      <w:shd w:val="clear" w:color="auto" w:fill="E6E6E6"/>
    </w:rPr>
  </w:style>
  <w:style w:type="character" w:customStyle="1" w:styleId="Emph">
    <w:name w:val="Emph"/>
    <w:basedOn w:val="DefaultParagraphFont"/>
    <w:uiPriority w:val="1"/>
    <w:qFormat/>
    <w:rsid w:val="00B819EB"/>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B819EB"/>
  </w:style>
  <w:style w:type="character" w:customStyle="1" w:styleId="Mention2">
    <w:name w:val="Mention2"/>
    <w:basedOn w:val="DefaultParagraphFont"/>
    <w:uiPriority w:val="99"/>
    <w:semiHidden/>
    <w:unhideWhenUsed/>
    <w:rsid w:val="00B819EB"/>
    <w:rPr>
      <w:color w:val="2B579A"/>
      <w:shd w:val="clear" w:color="auto" w:fill="E6E6E6"/>
    </w:rPr>
  </w:style>
  <w:style w:type="paragraph" w:customStyle="1" w:styleId="FlashTag">
    <w:name w:val="FlashTag"/>
    <w:basedOn w:val="Normal"/>
    <w:link w:val="FlashTagChar"/>
    <w:autoRedefine/>
    <w:uiPriority w:val="4"/>
    <w:qFormat/>
    <w:rsid w:val="00B819EB"/>
    <w:rPr>
      <w:rFonts w:asciiTheme="majorHAnsi" w:hAnsiTheme="majorHAnsi"/>
      <w:b/>
      <w:sz w:val="28"/>
    </w:rPr>
  </w:style>
  <w:style w:type="character" w:customStyle="1" w:styleId="FlashTagChar">
    <w:name w:val="FlashTag Char"/>
    <w:basedOn w:val="DefaultParagraphFont"/>
    <w:link w:val="FlashTag"/>
    <w:uiPriority w:val="4"/>
    <w:rsid w:val="00B819EB"/>
    <w:rPr>
      <w:rFonts w:asciiTheme="majorHAnsi" w:hAnsiTheme="majorHAnsi" w:cs="Calibri"/>
      <w:b/>
      <w:sz w:val="28"/>
    </w:rPr>
  </w:style>
  <w:style w:type="paragraph" w:customStyle="1" w:styleId="Warrant">
    <w:name w:val="Warrant"/>
    <w:autoRedefine/>
    <w:uiPriority w:val="4"/>
    <w:qFormat/>
    <w:rsid w:val="00B819EB"/>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B819EB"/>
  </w:style>
  <w:style w:type="character" w:customStyle="1" w:styleId="m3965771245576658108gmail-styleunderline">
    <w:name w:val="m_3965771245576658108gmail-styleunderline"/>
    <w:basedOn w:val="DefaultParagraphFont"/>
    <w:rsid w:val="00B819EB"/>
  </w:style>
  <w:style w:type="paragraph" w:customStyle="1" w:styleId="Header1">
    <w:name w:val="Header1"/>
    <w:aliases w:val="Header Char Char,Header Char Char Char Char Char Char Char Cha,Header Char2,Header Char1 Char,Char Char Char Cha"/>
    <w:basedOn w:val="Normal"/>
    <w:qFormat/>
    <w:rsid w:val="00B819EB"/>
    <w:pPr>
      <w:tabs>
        <w:tab w:val="center" w:pos="4680"/>
        <w:tab w:val="right" w:pos="9360"/>
      </w:tabs>
    </w:pPr>
  </w:style>
  <w:style w:type="character" w:customStyle="1" w:styleId="EndnoteTextChar">
    <w:name w:val="Endnote Text Char"/>
    <w:basedOn w:val="DefaultParagraphFont"/>
    <w:link w:val="EndnoteText"/>
    <w:locked/>
    <w:rsid w:val="00B819EB"/>
    <w:rPr>
      <w:rFonts w:ascii="Georgia" w:eastAsia="Times New Roman" w:hAnsi="Georgia"/>
      <w:szCs w:val="20"/>
    </w:rPr>
  </w:style>
  <w:style w:type="paragraph" w:styleId="EndnoteText">
    <w:name w:val="endnote text"/>
    <w:basedOn w:val="Normal"/>
    <w:link w:val="EndnoteTextChar"/>
    <w:unhideWhenUsed/>
    <w:rsid w:val="00B819EB"/>
    <w:rPr>
      <w:rFonts w:ascii="Georgia" w:eastAsia="Times New Roman" w:hAnsi="Georgia" w:cstheme="minorBidi"/>
      <w:sz w:val="24"/>
      <w:szCs w:val="20"/>
    </w:rPr>
  </w:style>
  <w:style w:type="character" w:customStyle="1" w:styleId="EndnoteTextChar1">
    <w:name w:val="Endnote Text Char1"/>
    <w:basedOn w:val="DefaultParagraphFont"/>
    <w:semiHidden/>
    <w:rsid w:val="00B819EB"/>
    <w:rPr>
      <w:rFonts w:ascii="Calibri" w:hAnsi="Calibri" w:cs="Calibri"/>
      <w:sz w:val="20"/>
      <w:szCs w:val="20"/>
    </w:rPr>
  </w:style>
  <w:style w:type="character" w:customStyle="1" w:styleId="DateChar">
    <w:name w:val="Date Char"/>
    <w:aliases w:val="date Char"/>
    <w:basedOn w:val="DefaultParagraphFont"/>
    <w:link w:val="Date"/>
    <w:uiPriority w:val="99"/>
    <w:locked/>
    <w:rsid w:val="00B819EB"/>
    <w:rPr>
      <w:rFonts w:ascii="Georgia" w:eastAsia="Times New Roman" w:hAnsi="Georgia"/>
    </w:rPr>
  </w:style>
  <w:style w:type="paragraph" w:styleId="Date">
    <w:name w:val="Date"/>
    <w:aliases w:val="date"/>
    <w:basedOn w:val="Normal"/>
    <w:next w:val="Normal"/>
    <w:link w:val="DateChar"/>
    <w:uiPriority w:val="99"/>
    <w:unhideWhenUsed/>
    <w:rsid w:val="00B819EB"/>
    <w:rPr>
      <w:rFonts w:ascii="Georgia" w:eastAsia="Times New Roman" w:hAnsi="Georgia" w:cstheme="minorBidi"/>
      <w:sz w:val="24"/>
    </w:rPr>
  </w:style>
  <w:style w:type="character" w:customStyle="1" w:styleId="DateChar1">
    <w:name w:val="Date Char1"/>
    <w:basedOn w:val="DefaultParagraphFont"/>
    <w:uiPriority w:val="99"/>
    <w:semiHidden/>
    <w:rsid w:val="00B819EB"/>
    <w:rPr>
      <w:rFonts w:ascii="Calibri" w:hAnsi="Calibri" w:cs="Calibri"/>
      <w:sz w:val="20"/>
    </w:rPr>
  </w:style>
  <w:style w:type="character" w:customStyle="1" w:styleId="BodyTextFirstIndentChar">
    <w:name w:val="Body Text First Indent Char"/>
    <w:basedOn w:val="BodyTextChar"/>
    <w:link w:val="BodyTextFirstIndent"/>
    <w:locked/>
    <w:rsid w:val="00B819EB"/>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B819EB"/>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B819EB"/>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B819EB"/>
    <w:rPr>
      <w:rFonts w:ascii="Calibri" w:hAnsi="Calibri" w:cs="Calibri"/>
    </w:rPr>
  </w:style>
  <w:style w:type="character" w:customStyle="1" w:styleId="PlainTextChar1">
    <w:name w:val="Plain Text Char1"/>
    <w:basedOn w:val="DefaultParagraphFont"/>
    <w:semiHidden/>
    <w:rsid w:val="00B819EB"/>
    <w:rPr>
      <w:rFonts w:ascii="Consolas" w:hAnsi="Consolas" w:cs="Calibri"/>
      <w:sz w:val="21"/>
      <w:szCs w:val="21"/>
    </w:rPr>
  </w:style>
  <w:style w:type="paragraph" w:customStyle="1" w:styleId="msolistparagraphcxspfirst">
    <w:name w:val="msolistparagraphcxspfirst"/>
    <w:basedOn w:val="Normal"/>
    <w:uiPriority w:val="99"/>
    <w:qFormat/>
    <w:rsid w:val="00B819EB"/>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B819EB"/>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B819EB"/>
    <w:rPr>
      <w:rFonts w:ascii="Calibri" w:hAnsi="Calibri" w:cs="Calibri"/>
      <w:i/>
      <w:iCs/>
      <w:color w:val="000000" w:themeColor="text1"/>
    </w:rPr>
  </w:style>
  <w:style w:type="paragraph" w:customStyle="1" w:styleId="Heading2-NotBold">
    <w:name w:val="Heading 2 - Not Bold"/>
    <w:basedOn w:val="Heading2"/>
    <w:autoRedefine/>
    <w:uiPriority w:val="99"/>
    <w:qFormat/>
    <w:rsid w:val="00B819EB"/>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B819EB"/>
    <w:rPr>
      <w:rFonts w:ascii="Calibri" w:eastAsia="Calibri" w:hAnsi="Calibri" w:cs="Calibri"/>
      <w:b/>
      <w:sz w:val="20"/>
    </w:rPr>
  </w:style>
  <w:style w:type="paragraph" w:customStyle="1" w:styleId="Heading2-Bold">
    <w:name w:val="Heading 2 - Bold"/>
    <w:basedOn w:val="Normal"/>
    <w:autoRedefine/>
    <w:uiPriority w:val="99"/>
    <w:qFormat/>
    <w:rsid w:val="00B819EB"/>
    <w:rPr>
      <w:rFonts w:ascii="Garamond" w:eastAsia="Calibri" w:hAnsi="Garamond"/>
      <w:b/>
    </w:rPr>
  </w:style>
  <w:style w:type="paragraph" w:customStyle="1" w:styleId="tag">
    <w:name w:val="%tag"/>
    <w:basedOn w:val="Normal"/>
    <w:next w:val="Normal"/>
    <w:uiPriority w:val="99"/>
    <w:qFormat/>
    <w:rsid w:val="00B819EB"/>
    <w:rPr>
      <w:rFonts w:ascii="Garamond" w:eastAsia="Calibri" w:hAnsi="Garamond"/>
      <w:bCs/>
      <w:sz w:val="18"/>
    </w:rPr>
  </w:style>
  <w:style w:type="character" w:customStyle="1" w:styleId="Style2Char">
    <w:name w:val="Style 2 Char"/>
    <w:link w:val="Style20"/>
    <w:uiPriority w:val="99"/>
    <w:locked/>
    <w:rsid w:val="00B819EB"/>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B819EB"/>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B819EB"/>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B819EB"/>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B819EB"/>
    <w:rPr>
      <w:rFonts w:ascii="Georgia" w:eastAsia="Times New Roman" w:hAnsi="Georgia"/>
      <w:sz w:val="18"/>
      <w:szCs w:val="20"/>
      <w:lang w:val="x-none" w:eastAsia="x-none"/>
    </w:rPr>
  </w:style>
  <w:style w:type="paragraph" w:customStyle="1" w:styleId="textsmall0">
    <w:name w:val="textsmall"/>
    <w:basedOn w:val="Normal"/>
    <w:link w:val="textsmallChar0"/>
    <w:qFormat/>
    <w:rsid w:val="00B819EB"/>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B819EB"/>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B819EB"/>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B819EB"/>
    <w:rPr>
      <w:rFonts w:ascii="Arial" w:eastAsia="Times New Roman" w:hAnsi="Arial" w:cs="Arial"/>
      <w:sz w:val="12"/>
    </w:rPr>
  </w:style>
  <w:style w:type="paragraph" w:customStyle="1" w:styleId="Micro">
    <w:name w:val="Micro"/>
    <w:basedOn w:val="Normal"/>
    <w:next w:val="Normal"/>
    <w:link w:val="MicroChar"/>
    <w:qFormat/>
    <w:rsid w:val="00B819EB"/>
    <w:rPr>
      <w:rFonts w:ascii="Arial" w:eastAsia="Times New Roman" w:hAnsi="Arial" w:cs="Arial"/>
      <w:sz w:val="12"/>
    </w:rPr>
  </w:style>
  <w:style w:type="character" w:customStyle="1" w:styleId="CardNotUnderlinedChar1">
    <w:name w:val="Card Not Underlined Char1"/>
    <w:link w:val="CardNotUnderlined"/>
    <w:locked/>
    <w:rsid w:val="00B819EB"/>
    <w:rPr>
      <w:rFonts w:ascii="Bell MT" w:eastAsia="Calibri" w:hAnsi="Bell MT"/>
      <w:szCs w:val="20"/>
    </w:rPr>
  </w:style>
  <w:style w:type="paragraph" w:customStyle="1" w:styleId="CardNotUnderlined">
    <w:name w:val="Card Not Underlined"/>
    <w:basedOn w:val="Normal"/>
    <w:link w:val="CardNotUnderlinedChar1"/>
    <w:autoRedefine/>
    <w:qFormat/>
    <w:rsid w:val="00B819EB"/>
    <w:rPr>
      <w:rFonts w:ascii="Bell MT" w:eastAsia="Calibri" w:hAnsi="Bell MT" w:cstheme="minorBidi"/>
      <w:sz w:val="24"/>
      <w:szCs w:val="20"/>
    </w:rPr>
  </w:style>
  <w:style w:type="paragraph" w:customStyle="1" w:styleId="h-lead">
    <w:name w:val="h-lead"/>
    <w:basedOn w:val="Normal"/>
    <w:uiPriority w:val="99"/>
    <w:qFormat/>
    <w:rsid w:val="00B819EB"/>
    <w:pPr>
      <w:spacing w:before="100" w:beforeAutospacing="1" w:after="100" w:afterAutospacing="1"/>
    </w:pPr>
    <w:rPr>
      <w:rFonts w:eastAsia="Times New Roman"/>
      <w:sz w:val="24"/>
    </w:rPr>
  </w:style>
  <w:style w:type="paragraph" w:customStyle="1" w:styleId="intro">
    <w:name w:val="intro"/>
    <w:basedOn w:val="Normal"/>
    <w:uiPriority w:val="99"/>
    <w:qFormat/>
    <w:rsid w:val="00B819EB"/>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B819EB"/>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B819EB"/>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B819EB"/>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B819EB"/>
    <w:rPr>
      <w:rFonts w:eastAsia="Calibri"/>
    </w:rPr>
  </w:style>
  <w:style w:type="paragraph" w:customStyle="1" w:styleId="F3-TagAuthor">
    <w:name w:val="F3 - Tag/Author"/>
    <w:basedOn w:val="Normal"/>
    <w:uiPriority w:val="99"/>
    <w:qFormat/>
    <w:rsid w:val="00B819EB"/>
    <w:rPr>
      <w:rFonts w:eastAsia="Times New Roman"/>
      <w:b/>
    </w:rPr>
  </w:style>
  <w:style w:type="paragraph" w:customStyle="1" w:styleId="F5-UnderlineNormal">
    <w:name w:val="F5 - Underline Normal"/>
    <w:basedOn w:val="Normal"/>
    <w:uiPriority w:val="99"/>
    <w:qFormat/>
    <w:rsid w:val="00B819EB"/>
    <w:rPr>
      <w:rFonts w:eastAsia="Calibri"/>
      <w:u w:val="single"/>
    </w:rPr>
  </w:style>
  <w:style w:type="paragraph" w:customStyle="1" w:styleId="Brief-PrimarySource">
    <w:name w:val="Brief - Primary Source"/>
    <w:basedOn w:val="Normal"/>
    <w:uiPriority w:val="99"/>
    <w:qFormat/>
    <w:rsid w:val="00B819EB"/>
    <w:rPr>
      <w:rFonts w:eastAsia="Times New Roman"/>
      <w:b/>
      <w:sz w:val="24"/>
      <w:u w:val="single"/>
    </w:rPr>
  </w:style>
  <w:style w:type="paragraph" w:customStyle="1" w:styleId="Brief-Underline">
    <w:name w:val="Brief - Underline"/>
    <w:basedOn w:val="Normal"/>
    <w:uiPriority w:val="99"/>
    <w:qFormat/>
    <w:rsid w:val="00B819EB"/>
    <w:rPr>
      <w:rFonts w:eastAsia="Times New Roman"/>
      <w:u w:val="single"/>
    </w:rPr>
  </w:style>
  <w:style w:type="paragraph" w:customStyle="1" w:styleId="Brief">
    <w:name w:val="Brief"/>
    <w:basedOn w:val="Brief-PrimarySource"/>
    <w:uiPriority w:val="99"/>
    <w:qFormat/>
    <w:rsid w:val="00B819EB"/>
    <w:rPr>
      <w:b w:val="0"/>
    </w:rPr>
  </w:style>
  <w:style w:type="paragraph" w:customStyle="1" w:styleId="CM2">
    <w:name w:val="CM2"/>
    <w:basedOn w:val="Normal"/>
    <w:next w:val="Normal"/>
    <w:uiPriority w:val="99"/>
    <w:qFormat/>
    <w:rsid w:val="00B819EB"/>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B819EB"/>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B819EB"/>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B819EB"/>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B819EB"/>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B819EB"/>
    <w:pPr>
      <w:widowControl w:val="0"/>
      <w:spacing w:line="276" w:lineRule="atLeast"/>
    </w:pPr>
    <w:rPr>
      <w:color w:val="auto"/>
    </w:rPr>
  </w:style>
  <w:style w:type="paragraph" w:customStyle="1" w:styleId="CM34">
    <w:name w:val="CM34"/>
    <w:basedOn w:val="Default"/>
    <w:next w:val="Default"/>
    <w:uiPriority w:val="99"/>
    <w:qFormat/>
    <w:rsid w:val="00B819EB"/>
    <w:pPr>
      <w:widowControl w:val="0"/>
    </w:pPr>
    <w:rPr>
      <w:color w:val="auto"/>
    </w:rPr>
  </w:style>
  <w:style w:type="paragraph" w:customStyle="1" w:styleId="CM56">
    <w:name w:val="CM56"/>
    <w:basedOn w:val="Default"/>
    <w:next w:val="Default"/>
    <w:uiPriority w:val="99"/>
    <w:qFormat/>
    <w:rsid w:val="00B819EB"/>
    <w:pPr>
      <w:widowControl w:val="0"/>
    </w:pPr>
    <w:rPr>
      <w:rFonts w:eastAsia="Calibri"/>
      <w:color w:val="auto"/>
    </w:rPr>
  </w:style>
  <w:style w:type="paragraph" w:customStyle="1" w:styleId="CM58">
    <w:name w:val="CM58"/>
    <w:basedOn w:val="Default"/>
    <w:next w:val="Default"/>
    <w:uiPriority w:val="99"/>
    <w:qFormat/>
    <w:rsid w:val="00B819EB"/>
    <w:pPr>
      <w:widowControl w:val="0"/>
    </w:pPr>
    <w:rPr>
      <w:rFonts w:eastAsia="Calibri"/>
      <w:color w:val="auto"/>
    </w:rPr>
  </w:style>
  <w:style w:type="paragraph" w:customStyle="1" w:styleId="CM57">
    <w:name w:val="CM57"/>
    <w:basedOn w:val="Default"/>
    <w:next w:val="Default"/>
    <w:uiPriority w:val="99"/>
    <w:qFormat/>
    <w:rsid w:val="00B819EB"/>
    <w:pPr>
      <w:widowControl w:val="0"/>
    </w:pPr>
    <w:rPr>
      <w:rFonts w:eastAsia="Calibri"/>
      <w:color w:val="auto"/>
    </w:rPr>
  </w:style>
  <w:style w:type="paragraph" w:customStyle="1" w:styleId="CM1">
    <w:name w:val="CM1"/>
    <w:basedOn w:val="Default"/>
    <w:next w:val="Default"/>
    <w:uiPriority w:val="99"/>
    <w:qFormat/>
    <w:rsid w:val="00B819EB"/>
    <w:pPr>
      <w:widowControl w:val="0"/>
    </w:pPr>
    <w:rPr>
      <w:rFonts w:eastAsia="Calibri"/>
      <w:color w:val="auto"/>
    </w:rPr>
  </w:style>
  <w:style w:type="paragraph" w:customStyle="1" w:styleId="CM49">
    <w:name w:val="CM49"/>
    <w:basedOn w:val="Default"/>
    <w:next w:val="Default"/>
    <w:uiPriority w:val="99"/>
    <w:qFormat/>
    <w:rsid w:val="00B819EB"/>
    <w:pPr>
      <w:widowControl w:val="0"/>
    </w:pPr>
    <w:rPr>
      <w:rFonts w:eastAsia="Calibri"/>
      <w:color w:val="auto"/>
    </w:rPr>
  </w:style>
  <w:style w:type="paragraph" w:customStyle="1" w:styleId="CM41">
    <w:name w:val="CM41"/>
    <w:basedOn w:val="Default"/>
    <w:next w:val="Default"/>
    <w:uiPriority w:val="99"/>
    <w:qFormat/>
    <w:rsid w:val="00B819EB"/>
    <w:pPr>
      <w:widowControl w:val="0"/>
    </w:pPr>
    <w:rPr>
      <w:rFonts w:eastAsia="Calibri"/>
      <w:color w:val="auto"/>
    </w:rPr>
  </w:style>
  <w:style w:type="paragraph" w:customStyle="1" w:styleId="3rdOrderPara">
    <w:name w:val="3rd Order Para"/>
    <w:basedOn w:val="Default"/>
    <w:next w:val="Default"/>
    <w:qFormat/>
    <w:rsid w:val="00B819EB"/>
    <w:pPr>
      <w:widowControl w:val="0"/>
    </w:pPr>
    <w:rPr>
      <w:rFonts w:eastAsia="Calibri"/>
      <w:color w:val="auto"/>
    </w:rPr>
  </w:style>
  <w:style w:type="paragraph" w:customStyle="1" w:styleId="2ndOrderPara">
    <w:name w:val="2nd Order Para"/>
    <w:basedOn w:val="Default"/>
    <w:next w:val="Default"/>
    <w:qFormat/>
    <w:rsid w:val="00B819EB"/>
    <w:pPr>
      <w:widowControl w:val="0"/>
    </w:pPr>
    <w:rPr>
      <w:rFonts w:eastAsia="Calibri"/>
      <w:color w:val="auto"/>
    </w:rPr>
  </w:style>
  <w:style w:type="paragraph" w:customStyle="1" w:styleId="Normal-SIGN2">
    <w:name w:val="Normal-SIGN2"/>
    <w:basedOn w:val="Default"/>
    <w:next w:val="Default"/>
    <w:qFormat/>
    <w:rsid w:val="00B819EB"/>
    <w:pPr>
      <w:widowControl w:val="0"/>
    </w:pPr>
    <w:rPr>
      <w:rFonts w:eastAsia="Calibri"/>
      <w:color w:val="auto"/>
    </w:rPr>
  </w:style>
  <w:style w:type="paragraph" w:customStyle="1" w:styleId="Normal-SIGN1">
    <w:name w:val="Normal-SIGN1"/>
    <w:basedOn w:val="Default"/>
    <w:next w:val="Default"/>
    <w:uiPriority w:val="99"/>
    <w:qFormat/>
    <w:rsid w:val="00B819EB"/>
    <w:pPr>
      <w:widowControl w:val="0"/>
    </w:pPr>
    <w:rPr>
      <w:rFonts w:eastAsia="Calibri"/>
      <w:color w:val="auto"/>
    </w:rPr>
  </w:style>
  <w:style w:type="paragraph" w:customStyle="1" w:styleId="CM3">
    <w:name w:val="CM3"/>
    <w:basedOn w:val="Default"/>
    <w:next w:val="Default"/>
    <w:uiPriority w:val="99"/>
    <w:qFormat/>
    <w:rsid w:val="00B819EB"/>
    <w:pPr>
      <w:widowControl w:val="0"/>
      <w:spacing w:line="553" w:lineRule="atLeast"/>
    </w:pPr>
    <w:rPr>
      <w:rFonts w:eastAsia="Calibri"/>
      <w:color w:val="auto"/>
    </w:rPr>
  </w:style>
  <w:style w:type="paragraph" w:customStyle="1" w:styleId="CM33">
    <w:name w:val="CM33"/>
    <w:basedOn w:val="Default"/>
    <w:next w:val="Default"/>
    <w:uiPriority w:val="99"/>
    <w:qFormat/>
    <w:rsid w:val="00B819EB"/>
    <w:pPr>
      <w:widowControl w:val="0"/>
    </w:pPr>
    <w:rPr>
      <w:rFonts w:eastAsia="Calibri"/>
      <w:color w:val="auto"/>
    </w:rPr>
  </w:style>
  <w:style w:type="paragraph" w:customStyle="1" w:styleId="CM37">
    <w:name w:val="CM37"/>
    <w:basedOn w:val="Default"/>
    <w:next w:val="Default"/>
    <w:uiPriority w:val="99"/>
    <w:qFormat/>
    <w:rsid w:val="00B819EB"/>
    <w:pPr>
      <w:widowControl w:val="0"/>
    </w:pPr>
    <w:rPr>
      <w:rFonts w:eastAsia="Calibri"/>
      <w:color w:val="auto"/>
    </w:rPr>
  </w:style>
  <w:style w:type="paragraph" w:customStyle="1" w:styleId="CM7">
    <w:name w:val="CM7"/>
    <w:basedOn w:val="Default"/>
    <w:next w:val="Default"/>
    <w:uiPriority w:val="99"/>
    <w:qFormat/>
    <w:rsid w:val="00B819EB"/>
    <w:pPr>
      <w:widowControl w:val="0"/>
      <w:spacing w:line="553" w:lineRule="atLeast"/>
    </w:pPr>
    <w:rPr>
      <w:rFonts w:eastAsia="Calibri"/>
      <w:color w:val="auto"/>
    </w:rPr>
  </w:style>
  <w:style w:type="paragraph" w:customStyle="1" w:styleId="Brief-SecondarySource">
    <w:name w:val="Brief - Secondary Source"/>
    <w:basedOn w:val="Normal"/>
    <w:qFormat/>
    <w:rsid w:val="00B819EB"/>
    <w:rPr>
      <w:rFonts w:eastAsia="Times New Roman"/>
      <w:sz w:val="14"/>
      <w:szCs w:val="20"/>
    </w:rPr>
  </w:style>
  <w:style w:type="paragraph" w:customStyle="1" w:styleId="Brief-Card">
    <w:name w:val="Brief - Card"/>
    <w:basedOn w:val="Normal"/>
    <w:uiPriority w:val="99"/>
    <w:qFormat/>
    <w:rsid w:val="00B819EB"/>
    <w:rPr>
      <w:rFonts w:eastAsia="Times New Roman"/>
    </w:rPr>
  </w:style>
  <w:style w:type="paragraph" w:customStyle="1" w:styleId="Pa2">
    <w:name w:val="Pa2"/>
    <w:basedOn w:val="Default"/>
    <w:next w:val="Default"/>
    <w:uiPriority w:val="99"/>
    <w:qFormat/>
    <w:rsid w:val="00B819EB"/>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B819EB"/>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B819EB"/>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B819EB"/>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B819EB"/>
    <w:pPr>
      <w:widowControl w:val="0"/>
    </w:pPr>
    <w:rPr>
      <w:rFonts w:ascii="Arial Black" w:hAnsi="Arial Black"/>
      <w:color w:val="auto"/>
    </w:rPr>
  </w:style>
  <w:style w:type="paragraph" w:customStyle="1" w:styleId="Cover1">
    <w:name w:val="Cover 1"/>
    <w:basedOn w:val="Normal"/>
    <w:next w:val="Normal"/>
    <w:uiPriority w:val="99"/>
    <w:qFormat/>
    <w:rsid w:val="00B819EB"/>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B819EB"/>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B819EB"/>
    <w:pPr>
      <w:widowControl w:val="0"/>
    </w:pPr>
    <w:rPr>
      <w:color w:val="auto"/>
    </w:rPr>
  </w:style>
  <w:style w:type="paragraph" w:customStyle="1" w:styleId="Pa11">
    <w:name w:val="Pa11"/>
    <w:basedOn w:val="Normal"/>
    <w:next w:val="Normal"/>
    <w:uiPriority w:val="99"/>
    <w:qFormat/>
    <w:rsid w:val="00B819EB"/>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B819EB"/>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B819EB"/>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B819EB"/>
    <w:pPr>
      <w:widowControl w:val="0"/>
    </w:pPr>
    <w:rPr>
      <w:rFonts w:eastAsia="Calibri"/>
      <w:color w:val="auto"/>
    </w:rPr>
  </w:style>
  <w:style w:type="paragraph" w:customStyle="1" w:styleId="CM5">
    <w:name w:val="CM5"/>
    <w:basedOn w:val="Default"/>
    <w:next w:val="Default"/>
    <w:qFormat/>
    <w:rsid w:val="00B819EB"/>
    <w:pPr>
      <w:widowControl w:val="0"/>
      <w:spacing w:line="553" w:lineRule="atLeast"/>
    </w:pPr>
    <w:rPr>
      <w:rFonts w:eastAsia="Calibri"/>
      <w:color w:val="auto"/>
    </w:rPr>
  </w:style>
  <w:style w:type="paragraph" w:customStyle="1" w:styleId="CM28">
    <w:name w:val="CM28"/>
    <w:basedOn w:val="Default"/>
    <w:next w:val="Default"/>
    <w:uiPriority w:val="99"/>
    <w:qFormat/>
    <w:rsid w:val="00B819EB"/>
    <w:pPr>
      <w:widowControl w:val="0"/>
    </w:pPr>
    <w:rPr>
      <w:rFonts w:eastAsia="Calibri"/>
      <w:color w:val="auto"/>
    </w:rPr>
  </w:style>
  <w:style w:type="paragraph" w:customStyle="1" w:styleId="CM8">
    <w:name w:val="CM8"/>
    <w:basedOn w:val="Default"/>
    <w:next w:val="Default"/>
    <w:uiPriority w:val="99"/>
    <w:qFormat/>
    <w:rsid w:val="00B819EB"/>
    <w:pPr>
      <w:widowControl w:val="0"/>
    </w:pPr>
    <w:rPr>
      <w:rFonts w:eastAsia="Calibri"/>
      <w:color w:val="auto"/>
    </w:rPr>
  </w:style>
  <w:style w:type="paragraph" w:customStyle="1" w:styleId="CM6">
    <w:name w:val="CM6"/>
    <w:basedOn w:val="Default"/>
    <w:next w:val="Default"/>
    <w:uiPriority w:val="99"/>
    <w:qFormat/>
    <w:rsid w:val="00B819EB"/>
    <w:pPr>
      <w:widowControl w:val="0"/>
      <w:spacing w:line="553" w:lineRule="atLeast"/>
    </w:pPr>
    <w:rPr>
      <w:rFonts w:eastAsia="Calibri"/>
      <w:color w:val="auto"/>
    </w:rPr>
  </w:style>
  <w:style w:type="paragraph" w:customStyle="1" w:styleId="CM22">
    <w:name w:val="CM22"/>
    <w:basedOn w:val="Default"/>
    <w:next w:val="Default"/>
    <w:uiPriority w:val="99"/>
    <w:qFormat/>
    <w:rsid w:val="00B819EB"/>
    <w:pPr>
      <w:widowControl w:val="0"/>
    </w:pPr>
    <w:rPr>
      <w:rFonts w:eastAsia="Calibri"/>
      <w:color w:val="auto"/>
    </w:rPr>
  </w:style>
  <w:style w:type="paragraph" w:customStyle="1" w:styleId="DoubleUnderlined">
    <w:name w:val="Double Underlined"/>
    <w:basedOn w:val="Heading2"/>
    <w:autoRedefine/>
    <w:uiPriority w:val="99"/>
    <w:qFormat/>
    <w:rsid w:val="00B819EB"/>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B819EB"/>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B819EB"/>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B819EB"/>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B819EB"/>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B819EB"/>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B819EB"/>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B819EB"/>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B819EB"/>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B819EB"/>
  </w:style>
  <w:style w:type="paragraph" w:customStyle="1" w:styleId="StyleUnderliningTimesNewRomanBoldNounderlineKernat16">
    <w:name w:val="Style Underlining + Times New Roman Bold No underline Kern at 16..."/>
    <w:basedOn w:val="Normal"/>
    <w:uiPriority w:val="99"/>
    <w:qFormat/>
    <w:rsid w:val="00B819EB"/>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B819EB"/>
    <w:rPr>
      <w:rFonts w:eastAsia="Times New Roman"/>
      <w:b/>
      <w:bCs/>
      <w:kern w:val="32"/>
      <w:sz w:val="32"/>
      <w:szCs w:val="32"/>
    </w:rPr>
  </w:style>
  <w:style w:type="paragraph" w:customStyle="1" w:styleId="StyleBoldUnderliningKernat16pt">
    <w:name w:val="Style Bold Underlining + Kern at 16 pt"/>
    <w:uiPriority w:val="99"/>
    <w:qFormat/>
    <w:rsid w:val="00B819EB"/>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B819EB"/>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B819EB"/>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B819EB"/>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B819EB"/>
    <w:pPr>
      <w:ind w:left="400"/>
    </w:pPr>
    <w:rPr>
      <w:rFonts w:eastAsia="Times New Roman"/>
      <w:szCs w:val="20"/>
    </w:rPr>
  </w:style>
  <w:style w:type="paragraph" w:customStyle="1" w:styleId="Paste">
    <w:name w:val="Paste"/>
    <w:basedOn w:val="Normal"/>
    <w:qFormat/>
    <w:rsid w:val="00B819EB"/>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B819EB"/>
    <w:rPr>
      <w:rFonts w:ascii="Georgia" w:eastAsia="Times New Roman" w:hAnsi="Georgia"/>
      <w:b/>
      <w:u w:val="single"/>
    </w:rPr>
  </w:style>
  <w:style w:type="paragraph" w:customStyle="1" w:styleId="UnderlineStyle0">
    <w:name w:val="Underline Style"/>
    <w:basedOn w:val="Normal"/>
    <w:link w:val="UnderlineStyleChar"/>
    <w:qFormat/>
    <w:rsid w:val="00B819EB"/>
    <w:rPr>
      <w:rFonts w:ascii="Georgia" w:eastAsia="Times New Roman" w:hAnsi="Georgia" w:cstheme="minorBidi"/>
      <w:b/>
      <w:sz w:val="24"/>
      <w:u w:val="single"/>
    </w:rPr>
  </w:style>
  <w:style w:type="paragraph" w:customStyle="1" w:styleId="Normalization">
    <w:name w:val="Normalization"/>
    <w:basedOn w:val="Normal"/>
    <w:uiPriority w:val="99"/>
    <w:qFormat/>
    <w:rsid w:val="00B819EB"/>
    <w:rPr>
      <w:rFonts w:eastAsia="Times New Roman"/>
      <w:sz w:val="18"/>
    </w:rPr>
  </w:style>
  <w:style w:type="paragraph" w:customStyle="1" w:styleId="BreifTitle">
    <w:name w:val="Breif Title"/>
    <w:basedOn w:val="Normal"/>
    <w:autoRedefine/>
    <w:uiPriority w:val="99"/>
    <w:qFormat/>
    <w:rsid w:val="00B819EB"/>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B819EB"/>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B819EB"/>
    <w:pPr>
      <w:spacing w:before="0" w:after="0"/>
      <w:jc w:val="center"/>
      <w:outlineLvl w:val="0"/>
    </w:pPr>
    <w:rPr>
      <w:sz w:val="32"/>
      <w:szCs w:val="32"/>
      <w:lang w:bidi="ar-SA"/>
    </w:rPr>
  </w:style>
  <w:style w:type="paragraph" w:customStyle="1" w:styleId="Tagandcite">
    <w:name w:val="Tag and cite"/>
    <w:basedOn w:val="Normal"/>
    <w:autoRedefine/>
    <w:uiPriority w:val="99"/>
    <w:qFormat/>
    <w:rsid w:val="00B819EB"/>
    <w:rPr>
      <w:rFonts w:eastAsia="Times New Roman"/>
      <w:color w:val="333333"/>
    </w:rPr>
  </w:style>
  <w:style w:type="paragraph" w:customStyle="1" w:styleId="StyleTagandCiteFranklinGothicDemi">
    <w:name w:val="Style Tag and Cite + Franklin Gothic Demi"/>
    <w:basedOn w:val="Normal"/>
    <w:autoRedefine/>
    <w:uiPriority w:val="99"/>
    <w:qFormat/>
    <w:rsid w:val="00B819EB"/>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B819EB"/>
    <w:rPr>
      <w:bCs/>
    </w:rPr>
  </w:style>
  <w:style w:type="paragraph" w:customStyle="1" w:styleId="tagCharCharCharCharCharCharChar">
    <w:name w:val="tag Char Char Char Char Char Char Char"/>
    <w:basedOn w:val="Normal"/>
    <w:uiPriority w:val="99"/>
    <w:qFormat/>
    <w:rsid w:val="00B819EB"/>
    <w:rPr>
      <w:rFonts w:eastAsia="Times New Roman"/>
      <w:b/>
      <w:sz w:val="24"/>
      <w:szCs w:val="20"/>
    </w:rPr>
  </w:style>
  <w:style w:type="paragraph" w:customStyle="1" w:styleId="title-bold-medium">
    <w:name w:val="title-bold-medium"/>
    <w:basedOn w:val="Normal"/>
    <w:uiPriority w:val="99"/>
    <w:qFormat/>
    <w:rsid w:val="00B819EB"/>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B819EB"/>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B819EB"/>
    <w:rPr>
      <w:rFonts w:ascii="Arial Narrow" w:eastAsia="Times New Roman" w:hAnsi="Arial Narrow"/>
      <w:b/>
      <w:sz w:val="24"/>
    </w:rPr>
  </w:style>
  <w:style w:type="paragraph" w:customStyle="1" w:styleId="BLOCKTITLE1">
    <w:name w:val="BLOCK TITLE"/>
    <w:basedOn w:val="Heading1"/>
    <w:uiPriority w:val="99"/>
    <w:qFormat/>
    <w:rsid w:val="00B819EB"/>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B819EB"/>
    <w:pPr>
      <w:widowControl w:val="0"/>
      <w:autoSpaceDE w:val="0"/>
      <w:autoSpaceDN w:val="0"/>
      <w:adjustRightInd w:val="0"/>
    </w:pPr>
    <w:rPr>
      <w:sz w:val="24"/>
      <w:szCs w:val="20"/>
    </w:rPr>
  </w:style>
  <w:style w:type="paragraph" w:customStyle="1" w:styleId="BriefTitle1">
    <w:name w:val="Brief Title 1"/>
    <w:basedOn w:val="Normal"/>
    <w:uiPriority w:val="99"/>
    <w:qFormat/>
    <w:rsid w:val="00B819EB"/>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B819EB"/>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B819EB"/>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B819EB"/>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B819EB"/>
    <w:pPr>
      <w:spacing w:before="100" w:beforeAutospacing="1" w:after="100" w:afterAutospacing="1"/>
    </w:pPr>
    <w:rPr>
      <w:rFonts w:eastAsia="Times New Roman"/>
    </w:rPr>
  </w:style>
  <w:style w:type="paragraph" w:customStyle="1" w:styleId="ToRead">
    <w:name w:val="To Read"/>
    <w:basedOn w:val="Normal"/>
    <w:uiPriority w:val="99"/>
    <w:qFormat/>
    <w:rsid w:val="00B819EB"/>
    <w:pPr>
      <w:ind w:left="720"/>
    </w:pPr>
    <w:rPr>
      <w:rFonts w:ascii="Verdana" w:eastAsia="Times New Roman" w:hAnsi="Verdana"/>
      <w:b/>
      <w:u w:val="single"/>
    </w:rPr>
  </w:style>
  <w:style w:type="paragraph" w:customStyle="1" w:styleId="Style1">
    <w:name w:val="Style 1"/>
    <w:basedOn w:val="Normal"/>
    <w:uiPriority w:val="99"/>
    <w:qFormat/>
    <w:rsid w:val="00B819EB"/>
    <w:pPr>
      <w:widowControl w:val="0"/>
      <w:ind w:firstLine="216"/>
    </w:pPr>
    <w:rPr>
      <w:rFonts w:eastAsia="Times New Roman"/>
      <w:noProof/>
      <w:color w:val="000000"/>
      <w:szCs w:val="20"/>
    </w:rPr>
  </w:style>
  <w:style w:type="paragraph" w:customStyle="1" w:styleId="Style40">
    <w:name w:val="Style 4"/>
    <w:basedOn w:val="Normal"/>
    <w:uiPriority w:val="99"/>
    <w:qFormat/>
    <w:rsid w:val="00B819EB"/>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B819EB"/>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B819EB"/>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B819EB"/>
    <w:pPr>
      <w:ind w:left="1660"/>
    </w:pPr>
  </w:style>
  <w:style w:type="paragraph" w:customStyle="1" w:styleId="PageNumber1">
    <w:name w:val="Page Number1"/>
    <w:basedOn w:val="Normal"/>
    <w:next w:val="Normal"/>
    <w:uiPriority w:val="99"/>
    <w:qFormat/>
    <w:rsid w:val="00B819EB"/>
    <w:rPr>
      <w:rFonts w:eastAsia="Times New Roman"/>
    </w:rPr>
  </w:style>
  <w:style w:type="paragraph" w:customStyle="1" w:styleId="Card1">
    <w:name w:val="Card1"/>
    <w:uiPriority w:val="99"/>
    <w:qFormat/>
    <w:rsid w:val="00B819EB"/>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B819EB"/>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B819EB"/>
    <w:pPr>
      <w:ind w:left="288" w:right="288"/>
    </w:pPr>
    <w:rPr>
      <w:rFonts w:eastAsia="Times New Roman"/>
    </w:rPr>
  </w:style>
  <w:style w:type="paragraph" w:customStyle="1" w:styleId="CaseListNormal">
    <w:name w:val="Case List Normal"/>
    <w:basedOn w:val="Normal"/>
    <w:uiPriority w:val="99"/>
    <w:qFormat/>
    <w:rsid w:val="00B819EB"/>
    <w:rPr>
      <w:rFonts w:ascii="Times" w:eastAsia="Times New Roman" w:hAnsi="Times"/>
      <w:szCs w:val="26"/>
    </w:rPr>
  </w:style>
  <w:style w:type="paragraph" w:customStyle="1" w:styleId="Body">
    <w:name w:val="Body"/>
    <w:basedOn w:val="Normal"/>
    <w:uiPriority w:val="99"/>
    <w:qFormat/>
    <w:rsid w:val="00B819EB"/>
    <w:pPr>
      <w:outlineLvl w:val="3"/>
    </w:pPr>
    <w:rPr>
      <w:rFonts w:eastAsia="Times New Roman"/>
      <w:szCs w:val="20"/>
    </w:rPr>
  </w:style>
  <w:style w:type="paragraph" w:customStyle="1" w:styleId="3text">
    <w:name w:val="3text"/>
    <w:basedOn w:val="Normal"/>
    <w:uiPriority w:val="99"/>
    <w:qFormat/>
    <w:rsid w:val="00B819EB"/>
    <w:pPr>
      <w:spacing w:before="100" w:beforeAutospacing="1" w:after="100" w:afterAutospacing="1"/>
    </w:pPr>
    <w:rPr>
      <w:rFonts w:eastAsia="Times New Roman"/>
      <w:sz w:val="24"/>
    </w:rPr>
  </w:style>
  <w:style w:type="paragraph" w:customStyle="1" w:styleId="TimesNewRoman12">
    <w:name w:val="TimesNewRoman12"/>
    <w:uiPriority w:val="99"/>
    <w:qFormat/>
    <w:rsid w:val="00B819EB"/>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B819EB"/>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B819EB"/>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B819EB"/>
    <w:rPr>
      <w:rFonts w:eastAsia="Times New Roman"/>
      <w:color w:val="000000"/>
      <w:sz w:val="18"/>
    </w:rPr>
  </w:style>
  <w:style w:type="paragraph" w:customStyle="1" w:styleId="text1">
    <w:name w:val="text1"/>
    <w:basedOn w:val="Normal"/>
    <w:autoRedefine/>
    <w:uiPriority w:val="99"/>
    <w:qFormat/>
    <w:rsid w:val="00B819EB"/>
    <w:rPr>
      <w:rFonts w:eastAsia="Times New Roman"/>
      <w:szCs w:val="20"/>
    </w:rPr>
  </w:style>
  <w:style w:type="paragraph" w:customStyle="1" w:styleId="RepeatBlockHeading">
    <w:name w:val="Repeat Block Heading"/>
    <w:basedOn w:val="Normal"/>
    <w:autoRedefine/>
    <w:uiPriority w:val="99"/>
    <w:qFormat/>
    <w:rsid w:val="00B819EB"/>
    <w:pPr>
      <w:jc w:val="center"/>
    </w:pPr>
    <w:rPr>
      <w:rFonts w:eastAsia="Times New Roman"/>
      <w:b/>
      <w:smallCaps/>
      <w:color w:val="000000"/>
      <w:sz w:val="24"/>
      <w:u w:val="thick"/>
    </w:rPr>
  </w:style>
  <w:style w:type="paragraph" w:customStyle="1" w:styleId="story-headline">
    <w:name w:val="story-headline"/>
    <w:basedOn w:val="Normal"/>
    <w:uiPriority w:val="99"/>
    <w:qFormat/>
    <w:rsid w:val="00B819EB"/>
    <w:pPr>
      <w:spacing w:before="72" w:after="72"/>
    </w:pPr>
    <w:rPr>
      <w:rFonts w:eastAsia="Times New Roman"/>
      <w:b/>
      <w:bCs/>
      <w:sz w:val="26"/>
      <w:szCs w:val="26"/>
    </w:rPr>
  </w:style>
  <w:style w:type="paragraph" w:customStyle="1" w:styleId="story-body">
    <w:name w:val="story-body"/>
    <w:basedOn w:val="Normal"/>
    <w:uiPriority w:val="99"/>
    <w:qFormat/>
    <w:rsid w:val="00B819EB"/>
    <w:pPr>
      <w:spacing w:before="100" w:beforeAutospacing="1" w:after="100" w:afterAutospacing="1"/>
    </w:pPr>
    <w:rPr>
      <w:rFonts w:eastAsia="Times New Roman"/>
    </w:rPr>
  </w:style>
  <w:style w:type="paragraph" w:customStyle="1" w:styleId="story-dateline">
    <w:name w:val="story-dateline"/>
    <w:basedOn w:val="Normal"/>
    <w:uiPriority w:val="99"/>
    <w:qFormat/>
    <w:rsid w:val="00B819EB"/>
    <w:rPr>
      <w:rFonts w:eastAsia="Times New Roman"/>
      <w:b/>
      <w:bCs/>
    </w:rPr>
  </w:style>
  <w:style w:type="paragraph" w:customStyle="1" w:styleId="TextofCards">
    <w:name w:val="Text of Cards"/>
    <w:basedOn w:val="Normal"/>
    <w:uiPriority w:val="99"/>
    <w:qFormat/>
    <w:rsid w:val="00B819EB"/>
    <w:rPr>
      <w:rFonts w:eastAsia="Times New Roman"/>
      <w:color w:val="000000"/>
      <w:spacing w:val="6"/>
      <w:szCs w:val="23"/>
    </w:rPr>
  </w:style>
  <w:style w:type="paragraph" w:customStyle="1" w:styleId="Corpotesto">
    <w:name w:val="Corpo testo"/>
    <w:basedOn w:val="Normal"/>
    <w:uiPriority w:val="99"/>
    <w:qFormat/>
    <w:rsid w:val="00B819EB"/>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B819EB"/>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B819EB"/>
    <w:rPr>
      <w:rFonts w:eastAsia="Times New Roman" w:cs="Calibri"/>
      <w:b/>
      <w:bCs/>
    </w:rPr>
  </w:style>
  <w:style w:type="paragraph" w:customStyle="1" w:styleId="inside-copy">
    <w:name w:val="inside-copy"/>
    <w:basedOn w:val="Normal"/>
    <w:uiPriority w:val="99"/>
    <w:qFormat/>
    <w:rsid w:val="00B819EB"/>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B819EB"/>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B819EB"/>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B819EB"/>
    <w:rPr>
      <w:rFonts w:ascii="Arial" w:hAnsi="Arial"/>
      <w:b w:val="0"/>
      <w:caps w:val="0"/>
      <w:sz w:val="20"/>
    </w:rPr>
  </w:style>
  <w:style w:type="paragraph" w:customStyle="1" w:styleId="ProjectTitleLine">
    <w:name w:val="Project Title Line"/>
    <w:basedOn w:val="Normal"/>
    <w:next w:val="Normal"/>
    <w:autoRedefine/>
    <w:uiPriority w:val="99"/>
    <w:qFormat/>
    <w:rsid w:val="00B819EB"/>
    <w:pPr>
      <w:jc w:val="center"/>
    </w:pPr>
    <w:rPr>
      <w:rFonts w:eastAsia="Times New Roman"/>
      <w:caps/>
      <w:szCs w:val="20"/>
    </w:rPr>
  </w:style>
  <w:style w:type="paragraph" w:customStyle="1" w:styleId="LanguageStrike">
    <w:name w:val="Language Strike"/>
    <w:basedOn w:val="Normal"/>
    <w:next w:val="Normal"/>
    <w:uiPriority w:val="99"/>
    <w:qFormat/>
    <w:rsid w:val="00B819EB"/>
    <w:rPr>
      <w:rFonts w:ascii="Arial Narrow" w:eastAsia="Times New Roman" w:hAnsi="Arial Narrow"/>
      <w:strike/>
    </w:rPr>
  </w:style>
  <w:style w:type="paragraph" w:customStyle="1" w:styleId="NormalVerdana">
    <w:name w:val="Normal + Verdana"/>
    <w:aliases w:val="10 pt,White,Normal + Arial"/>
    <w:basedOn w:val="Normal"/>
    <w:uiPriority w:val="99"/>
    <w:qFormat/>
    <w:rsid w:val="00B819EB"/>
    <w:rPr>
      <w:rFonts w:eastAsia="Times New Roman"/>
      <w:szCs w:val="20"/>
      <w:u w:val="single"/>
    </w:rPr>
  </w:style>
  <w:style w:type="paragraph" w:customStyle="1" w:styleId="Normal10pt">
    <w:name w:val="Normal + 10 pt"/>
    <w:basedOn w:val="Normal"/>
    <w:uiPriority w:val="99"/>
    <w:qFormat/>
    <w:rsid w:val="00B819EB"/>
    <w:rPr>
      <w:rFonts w:eastAsia="Times New Roman"/>
      <w:szCs w:val="20"/>
    </w:rPr>
  </w:style>
  <w:style w:type="paragraph" w:customStyle="1" w:styleId="cardChar1Char">
    <w:name w:val="card Char1 Char"/>
    <w:basedOn w:val="Normal"/>
    <w:uiPriority w:val="99"/>
    <w:qFormat/>
    <w:rsid w:val="00B819EB"/>
    <w:pPr>
      <w:ind w:left="288" w:right="288"/>
    </w:pPr>
    <w:rPr>
      <w:rFonts w:eastAsia="Times New Roman"/>
      <w:szCs w:val="20"/>
    </w:rPr>
  </w:style>
  <w:style w:type="paragraph" w:customStyle="1" w:styleId="CM12">
    <w:name w:val="CM12"/>
    <w:basedOn w:val="Default"/>
    <w:next w:val="Default"/>
    <w:uiPriority w:val="99"/>
    <w:qFormat/>
    <w:rsid w:val="00B819EB"/>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B819EB"/>
    <w:pPr>
      <w:widowControl w:val="0"/>
      <w:spacing w:after="480"/>
    </w:pPr>
    <w:rPr>
      <w:rFonts w:ascii="Granjon LT Std" w:hAnsi="Granjon LT Std"/>
      <w:color w:val="auto"/>
    </w:rPr>
  </w:style>
  <w:style w:type="paragraph" w:customStyle="1" w:styleId="CM10">
    <w:name w:val="CM10"/>
    <w:basedOn w:val="Default"/>
    <w:next w:val="Default"/>
    <w:uiPriority w:val="99"/>
    <w:qFormat/>
    <w:rsid w:val="00B819EB"/>
    <w:pPr>
      <w:widowControl w:val="0"/>
      <w:spacing w:line="320" w:lineRule="atLeast"/>
    </w:pPr>
    <w:rPr>
      <w:rFonts w:ascii="Granjon LT Std" w:hAnsi="Granjon LT Std"/>
      <w:color w:val="auto"/>
    </w:rPr>
  </w:style>
  <w:style w:type="paragraph" w:customStyle="1" w:styleId="bold">
    <w:name w:val="bold"/>
    <w:basedOn w:val="Normal"/>
    <w:uiPriority w:val="99"/>
    <w:qFormat/>
    <w:rsid w:val="00B819EB"/>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B819EB"/>
    <w:rPr>
      <w:rFonts w:ascii="Arial Narrow" w:eastAsia="Times New Roman" w:hAnsi="Arial Narrow"/>
      <w:strike/>
      <w:szCs w:val="20"/>
    </w:rPr>
  </w:style>
  <w:style w:type="paragraph" w:customStyle="1" w:styleId="textbodyblack">
    <w:name w:val="textbodyblack"/>
    <w:basedOn w:val="Normal"/>
    <w:uiPriority w:val="99"/>
    <w:qFormat/>
    <w:rsid w:val="00B819EB"/>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B819E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B819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B819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B819EB"/>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B819EB"/>
    <w:rPr>
      <w:rFonts w:ascii="Georgia" w:eastAsia="Times New Roman" w:hAnsi="Georgia"/>
      <w:b/>
      <w:bCs/>
      <w:szCs w:val="16"/>
      <w:u w:val="single"/>
    </w:rPr>
  </w:style>
  <w:style w:type="paragraph" w:customStyle="1" w:styleId="CiteCorrected">
    <w:name w:val="Cite Corrected"/>
    <w:basedOn w:val="Normal"/>
    <w:link w:val="CiteCorrectedChar"/>
    <w:qFormat/>
    <w:rsid w:val="00B819EB"/>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B819EB"/>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B819EB"/>
    <w:pPr>
      <w:ind w:left="288"/>
    </w:pPr>
    <w:rPr>
      <w:rFonts w:eastAsia="SimSun"/>
      <w:szCs w:val="20"/>
      <w:lang w:eastAsia="zh-CN"/>
    </w:rPr>
  </w:style>
  <w:style w:type="paragraph" w:customStyle="1" w:styleId="story-body-text">
    <w:name w:val="story-body-text"/>
    <w:basedOn w:val="Normal"/>
    <w:uiPriority w:val="99"/>
    <w:qFormat/>
    <w:rsid w:val="00B819EB"/>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B819EB"/>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B819EB"/>
    <w:rPr>
      <w:u w:val="single"/>
    </w:rPr>
  </w:style>
  <w:style w:type="paragraph" w:customStyle="1" w:styleId="StyleCardText11ptUnderline">
    <w:name w:val="Style Card Text + 11 pt Underline"/>
    <w:link w:val="StyleCardText11ptUnderlineChar"/>
    <w:qFormat/>
    <w:rsid w:val="00B819EB"/>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B819EB"/>
    <w:rPr>
      <w:rFonts w:ascii="Georgia" w:hAnsi="Georgia"/>
      <w:sz w:val="16"/>
    </w:rPr>
  </w:style>
  <w:style w:type="paragraph" w:customStyle="1" w:styleId="StyleMinimizedText11pt">
    <w:name w:val="Style Minimized Text + 11 pt"/>
    <w:basedOn w:val="Normal"/>
    <w:link w:val="StyleMinimizedText11ptChar"/>
    <w:qFormat/>
    <w:rsid w:val="00B819EB"/>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B819EB"/>
    <w:rPr>
      <w:rFonts w:ascii="Georgia" w:hAnsi="Georgia"/>
      <w:sz w:val="16"/>
    </w:rPr>
  </w:style>
  <w:style w:type="paragraph" w:customStyle="1" w:styleId="StyleMinimizedText11pt1">
    <w:name w:val="Style Minimized Text + 11 pt1"/>
    <w:basedOn w:val="Normal"/>
    <w:link w:val="StyleMinimizedText11pt1Char"/>
    <w:qFormat/>
    <w:rsid w:val="00B819EB"/>
    <w:rPr>
      <w:rFonts w:ascii="Georgia" w:hAnsi="Georgia" w:cstheme="minorBidi"/>
      <w:sz w:val="16"/>
    </w:rPr>
  </w:style>
  <w:style w:type="character" w:customStyle="1" w:styleId="Debate-CardSmalltextF2Char">
    <w:name w:val="Debate- Card Small text F2 Char"/>
    <w:link w:val="Debate-CardSmalltextF2"/>
    <w:locked/>
    <w:rsid w:val="00B819EB"/>
    <w:rPr>
      <w:rFonts w:ascii="Arial Narrow" w:hAnsi="Arial Narrow"/>
      <w:sz w:val="16"/>
    </w:rPr>
  </w:style>
  <w:style w:type="paragraph" w:customStyle="1" w:styleId="Debate-CardSmalltextF2">
    <w:name w:val="Debate- Card Small text F2"/>
    <w:basedOn w:val="Normal"/>
    <w:next w:val="Normal"/>
    <w:link w:val="Debate-CardSmalltextF2Char"/>
    <w:qFormat/>
    <w:rsid w:val="00B819EB"/>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B819EB"/>
    <w:rPr>
      <w:rFonts w:ascii="Arial Narrow" w:hAnsi="Arial Narrow"/>
      <w:b/>
      <w:sz w:val="18"/>
      <w:u w:val="single"/>
    </w:rPr>
  </w:style>
  <w:style w:type="paragraph" w:customStyle="1" w:styleId="Debate-EmphasizedText-F5">
    <w:name w:val="Debate- Emphasized Text- F5"/>
    <w:basedOn w:val="Normal"/>
    <w:link w:val="Debate-EmphasizedText-F5Char"/>
    <w:qFormat/>
    <w:rsid w:val="00B819EB"/>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B819E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B819EB"/>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B819EB"/>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B819EB"/>
    <w:rPr>
      <w:rFonts w:ascii="Times New Roman" w:eastAsia="Times New Roman" w:hAnsi="Times New Roman"/>
      <w:sz w:val="16"/>
    </w:rPr>
  </w:style>
  <w:style w:type="character" w:customStyle="1" w:styleId="CardStyleChar">
    <w:name w:val="Card Style Char"/>
    <w:link w:val="CardStyle"/>
    <w:locked/>
    <w:rsid w:val="00B819EB"/>
    <w:rPr>
      <w:rFonts w:ascii="Calibri" w:eastAsia="Times New Roman" w:hAnsi="Calibri" w:cs="Calibri"/>
      <w:sz w:val="20"/>
    </w:rPr>
  </w:style>
  <w:style w:type="paragraph" w:customStyle="1" w:styleId="emactive">
    <w:name w:val="emactive"/>
    <w:basedOn w:val="Normal"/>
    <w:uiPriority w:val="99"/>
    <w:qFormat/>
    <w:rsid w:val="00B819EB"/>
    <w:pPr>
      <w:spacing w:before="100" w:beforeAutospacing="1" w:after="100" w:afterAutospacing="1"/>
    </w:pPr>
    <w:rPr>
      <w:rFonts w:eastAsia="Times New Roman"/>
      <w:sz w:val="24"/>
    </w:rPr>
  </w:style>
  <w:style w:type="paragraph" w:customStyle="1" w:styleId="emready">
    <w:name w:val="emready"/>
    <w:basedOn w:val="Normal"/>
    <w:uiPriority w:val="99"/>
    <w:qFormat/>
    <w:rsid w:val="00B819EB"/>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B819E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B819EB"/>
    <w:rPr>
      <w:rFonts w:ascii="Georgia" w:eastAsia="Times New Roman" w:hAnsi="Georgia" w:cs="Times New Roman"/>
      <w:b/>
      <w:sz w:val="24"/>
      <w:u w:val="single"/>
    </w:rPr>
  </w:style>
  <w:style w:type="character" w:customStyle="1" w:styleId="CardHighlightChar">
    <w:name w:val="Card Highlight Char"/>
    <w:link w:val="CardHighlight"/>
    <w:locked/>
    <w:rsid w:val="00B819E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B819EB"/>
    <w:pPr>
      <w:shd w:val="clear" w:color="auto" w:fill="66FFFF"/>
    </w:pPr>
    <w:rPr>
      <w:rFonts w:eastAsia="Calibri"/>
      <w:sz w:val="24"/>
      <w:u w:val="single"/>
    </w:rPr>
  </w:style>
  <w:style w:type="character" w:customStyle="1" w:styleId="BlockHeaderHiddenChar">
    <w:name w:val="Block Header Hidden Char"/>
    <w:link w:val="BlockHeaderHidden"/>
    <w:locked/>
    <w:rsid w:val="00B819EB"/>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B819EB"/>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B819EB"/>
    <w:pPr>
      <w:spacing w:before="100" w:beforeAutospacing="1" w:after="100" w:afterAutospacing="1"/>
    </w:pPr>
    <w:rPr>
      <w:rFonts w:eastAsia="Times New Roman"/>
      <w:sz w:val="24"/>
    </w:rPr>
  </w:style>
  <w:style w:type="paragraph" w:customStyle="1" w:styleId="norma">
    <w:name w:val="norma"/>
    <w:basedOn w:val="Heading3"/>
    <w:uiPriority w:val="99"/>
    <w:qFormat/>
    <w:rsid w:val="00B819EB"/>
    <w:rPr>
      <w:rFonts w:eastAsia="MS Gothic" w:cs="Arial"/>
      <w:sz w:val="24"/>
    </w:rPr>
  </w:style>
  <w:style w:type="paragraph" w:customStyle="1" w:styleId="nromal">
    <w:name w:val="nromal"/>
    <w:basedOn w:val="Normal"/>
    <w:uiPriority w:val="99"/>
    <w:qFormat/>
    <w:rsid w:val="00B819EB"/>
    <w:pPr>
      <w:keepNext/>
      <w:keepLines/>
      <w:spacing w:before="200"/>
      <w:outlineLvl w:val="3"/>
    </w:pPr>
    <w:rPr>
      <w:rFonts w:eastAsia="Times New Roman" w:cs="Cambria"/>
      <w:b/>
      <w:iCs/>
    </w:rPr>
  </w:style>
  <w:style w:type="paragraph" w:customStyle="1" w:styleId="natural">
    <w:name w:val="natural"/>
    <w:basedOn w:val="Normal"/>
    <w:uiPriority w:val="99"/>
    <w:qFormat/>
    <w:rsid w:val="00B819EB"/>
    <w:pPr>
      <w:keepNext/>
      <w:keepLines/>
      <w:spacing w:before="200"/>
      <w:outlineLvl w:val="3"/>
    </w:pPr>
    <w:rPr>
      <w:rFonts w:eastAsia="Times New Roman"/>
      <w:b/>
      <w:iCs/>
    </w:rPr>
  </w:style>
  <w:style w:type="paragraph" w:customStyle="1" w:styleId="nroaml">
    <w:name w:val="nroaml"/>
    <w:basedOn w:val="Normal"/>
    <w:uiPriority w:val="99"/>
    <w:qFormat/>
    <w:rsid w:val="00B819EB"/>
    <w:pPr>
      <w:keepNext/>
      <w:keepLines/>
      <w:spacing w:before="200"/>
      <w:outlineLvl w:val="3"/>
    </w:pPr>
    <w:rPr>
      <w:rFonts w:eastAsia="Times New Roman"/>
      <w:b/>
      <w:iCs/>
    </w:rPr>
  </w:style>
  <w:style w:type="paragraph" w:customStyle="1" w:styleId="noraml">
    <w:name w:val="noraml"/>
    <w:basedOn w:val="Normal"/>
    <w:uiPriority w:val="99"/>
    <w:qFormat/>
    <w:rsid w:val="00B819EB"/>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B819EB"/>
    <w:rPr>
      <w:rFonts w:ascii="Georgia" w:eastAsia="Calibri" w:hAnsi="Georgia"/>
      <w:sz w:val="16"/>
      <w:szCs w:val="16"/>
    </w:rPr>
  </w:style>
  <w:style w:type="paragraph" w:customStyle="1" w:styleId="SmallSizeParagraph">
    <w:name w:val="Small Size Paragraph"/>
    <w:basedOn w:val="Normal"/>
    <w:link w:val="SmallSizeParagraphChar"/>
    <w:qFormat/>
    <w:rsid w:val="00B819EB"/>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B819EB"/>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B819EB"/>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B819E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B819EB"/>
    <w:rPr>
      <w:rFonts w:ascii="Times New Roman" w:eastAsia="Times New Roman" w:hAnsi="Times New Roman" w:cs="Times New Roman"/>
      <w:strike/>
    </w:rPr>
  </w:style>
  <w:style w:type="character" w:customStyle="1" w:styleId="CardT1Char">
    <w:name w:val="CardT1 Char"/>
    <w:link w:val="CardT1"/>
    <w:locked/>
    <w:rsid w:val="00B819EB"/>
    <w:rPr>
      <w:rFonts w:ascii="Arial" w:eastAsia="Calibri" w:hAnsi="Arial" w:cs="Arial"/>
      <w:kern w:val="2"/>
      <w:sz w:val="14"/>
      <w:szCs w:val="14"/>
      <w:lang w:eastAsia="zh-TW"/>
    </w:rPr>
  </w:style>
  <w:style w:type="paragraph" w:customStyle="1" w:styleId="CardT1">
    <w:name w:val="CardT1"/>
    <w:basedOn w:val="Normal"/>
    <w:link w:val="CardT1Char"/>
    <w:qFormat/>
    <w:rsid w:val="00B819EB"/>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B819EB"/>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B819EB"/>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B819EB"/>
    <w:pPr>
      <w:spacing w:before="100" w:beforeAutospacing="1" w:after="100" w:afterAutospacing="1"/>
    </w:pPr>
    <w:rPr>
      <w:rFonts w:eastAsia="Times New Roman"/>
      <w:sz w:val="24"/>
    </w:rPr>
  </w:style>
  <w:style w:type="paragraph" w:customStyle="1" w:styleId="CiteReal">
    <w:name w:val="Cite Real"/>
    <w:basedOn w:val="Normal"/>
    <w:next w:val="Normal"/>
    <w:qFormat/>
    <w:rsid w:val="00B819EB"/>
    <w:rPr>
      <w:rFonts w:eastAsia="MS Mincho"/>
      <w:b/>
      <w:sz w:val="24"/>
      <w:u w:val="single"/>
    </w:rPr>
  </w:style>
  <w:style w:type="paragraph" w:customStyle="1" w:styleId="2909F619802848F09E01365C32F34654">
    <w:name w:val="2909F619802848F09E01365C32F34654"/>
    <w:uiPriority w:val="99"/>
    <w:qFormat/>
    <w:rsid w:val="00B819EB"/>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B819EB"/>
    <w:rPr>
      <w:rFonts w:ascii="Georgia" w:eastAsia="Calibri" w:hAnsi="Georgia"/>
      <w:u w:val="single"/>
      <w:lang w:val="x-none" w:eastAsia="zh-CN"/>
    </w:rPr>
  </w:style>
  <w:style w:type="paragraph" w:customStyle="1" w:styleId="UnderlineS">
    <w:name w:val="Underline S"/>
    <w:basedOn w:val="Normal"/>
    <w:link w:val="UnderlineSChar"/>
    <w:qFormat/>
    <w:rsid w:val="00B819EB"/>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B819EB"/>
    <w:rPr>
      <w:rFonts w:ascii="Georgia" w:eastAsia="SimSun" w:hAnsi="Georgia"/>
      <w:sz w:val="12"/>
    </w:rPr>
  </w:style>
  <w:style w:type="paragraph" w:customStyle="1" w:styleId="Ununderlined">
    <w:name w:val="Ununderlined"/>
    <w:basedOn w:val="Normal"/>
    <w:link w:val="UnunderlinedChar"/>
    <w:qFormat/>
    <w:rsid w:val="00B819EB"/>
    <w:rPr>
      <w:rFonts w:ascii="Georgia" w:eastAsia="SimSun" w:hAnsi="Georgia" w:cstheme="minorBidi"/>
      <w:sz w:val="12"/>
    </w:rPr>
  </w:style>
  <w:style w:type="character" w:customStyle="1" w:styleId="HighlightingChar">
    <w:name w:val="Highlighting Char"/>
    <w:link w:val="Highlighting"/>
    <w:locked/>
    <w:rsid w:val="00B819EB"/>
    <w:rPr>
      <w:rFonts w:ascii="Georgia" w:eastAsia="SimSun" w:hAnsi="Georgia"/>
      <w:u w:val="thick"/>
    </w:rPr>
  </w:style>
  <w:style w:type="paragraph" w:customStyle="1" w:styleId="Highlighting">
    <w:name w:val="Highlighting"/>
    <w:basedOn w:val="Normal"/>
    <w:link w:val="HighlightingChar"/>
    <w:autoRedefine/>
    <w:qFormat/>
    <w:rsid w:val="00B819EB"/>
    <w:rPr>
      <w:rFonts w:ascii="Georgia" w:eastAsia="SimSun" w:hAnsi="Georgia" w:cstheme="minorBidi"/>
      <w:sz w:val="24"/>
      <w:u w:val="thick"/>
    </w:rPr>
  </w:style>
  <w:style w:type="character" w:customStyle="1" w:styleId="CITEChar0">
    <w:name w:val="CITE Char"/>
    <w:link w:val="CITE"/>
    <w:locked/>
    <w:rsid w:val="00B819EB"/>
    <w:rPr>
      <w:rFonts w:ascii="Arial" w:eastAsia="Times New Roman" w:hAnsi="Arial" w:cs="Arial"/>
      <w:iCs/>
      <w:smallCaps/>
      <w:sz w:val="20"/>
      <w:szCs w:val="20"/>
      <w:u w:val="double"/>
    </w:rPr>
  </w:style>
  <w:style w:type="paragraph" w:customStyle="1" w:styleId="CITE">
    <w:name w:val="CITE"/>
    <w:basedOn w:val="Heading2"/>
    <w:link w:val="CITEChar0"/>
    <w:autoRedefine/>
    <w:qFormat/>
    <w:rsid w:val="00B819EB"/>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B819EB"/>
    <w:pPr>
      <w:spacing w:before="100" w:beforeAutospacing="1" w:after="100" w:afterAutospacing="1"/>
    </w:pPr>
    <w:rPr>
      <w:rFonts w:eastAsia="Times New Roman"/>
      <w:sz w:val="24"/>
      <w:lang w:eastAsia="zh-CN"/>
    </w:rPr>
  </w:style>
  <w:style w:type="paragraph" w:customStyle="1" w:styleId="Analytics">
    <w:name w:val="Analytics"/>
    <w:basedOn w:val="Normal"/>
    <w:link w:val="AnalyticsChar"/>
    <w:qFormat/>
    <w:rsid w:val="00B819EB"/>
    <w:rPr>
      <w:rFonts w:eastAsia="Calibri"/>
      <w:b/>
      <w:sz w:val="24"/>
    </w:rPr>
  </w:style>
  <w:style w:type="paragraph" w:customStyle="1" w:styleId="D345FF3D873148C5AE3FBF3267827368">
    <w:name w:val="D345FF3D873148C5AE3FBF3267827368"/>
    <w:uiPriority w:val="99"/>
    <w:qFormat/>
    <w:rsid w:val="00B819EB"/>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B819EB"/>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B819EB"/>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B819EB"/>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B819EB"/>
    <w:rPr>
      <w:b/>
      <w:sz w:val="28"/>
    </w:rPr>
  </w:style>
  <w:style w:type="character" w:customStyle="1" w:styleId="SourcenameChar">
    <w:name w:val="Source name Char"/>
    <w:link w:val="Sourcename"/>
    <w:locked/>
    <w:rsid w:val="00B819EB"/>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B819EB"/>
    <w:rPr>
      <w:b/>
      <w:bCs/>
      <w:sz w:val="20"/>
    </w:rPr>
  </w:style>
  <w:style w:type="character" w:customStyle="1" w:styleId="underlinedcardChar">
    <w:name w:val="underlined card Char"/>
    <w:link w:val="underlinedcard0"/>
    <w:locked/>
    <w:rsid w:val="00B819EB"/>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B819EB"/>
    <w:rPr>
      <w:sz w:val="24"/>
      <w:u w:val="single"/>
    </w:rPr>
  </w:style>
  <w:style w:type="paragraph" w:customStyle="1" w:styleId="FullText">
    <w:name w:val="Full Text"/>
    <w:basedOn w:val="Normal"/>
    <w:uiPriority w:val="99"/>
    <w:qFormat/>
    <w:rsid w:val="00B819EB"/>
    <w:rPr>
      <w:rFonts w:eastAsia="Times New Roman"/>
      <w:sz w:val="16"/>
    </w:rPr>
  </w:style>
  <w:style w:type="character" w:customStyle="1" w:styleId="TextUnderlineChar">
    <w:name w:val="Text Underline Char"/>
    <w:link w:val="TextUnderline"/>
    <w:locked/>
    <w:rsid w:val="00B819EB"/>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B819EB"/>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B819EB"/>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B819EB"/>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B819EB"/>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B819EB"/>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B819EB"/>
    <w:pPr>
      <w:spacing w:before="240"/>
      <w:outlineLvl w:val="2"/>
    </w:pPr>
    <w:rPr>
      <w:rFonts w:eastAsia="Times New Roman"/>
      <w:b/>
    </w:rPr>
  </w:style>
  <w:style w:type="character" w:customStyle="1" w:styleId="CiteCardChar">
    <w:name w:val="Cite_Card Char"/>
    <w:link w:val="CiteCard0"/>
    <w:locked/>
    <w:rsid w:val="00B819EB"/>
    <w:rPr>
      <w:rFonts w:ascii="Times New Roman" w:eastAsia="Times New Roman" w:hAnsi="Times New Roman" w:cs="Arial"/>
      <w:bCs/>
      <w:sz w:val="20"/>
      <w:szCs w:val="20"/>
    </w:rPr>
  </w:style>
  <w:style w:type="paragraph" w:customStyle="1" w:styleId="CiteCard0">
    <w:name w:val="Cite_Card"/>
    <w:link w:val="CiteCardChar"/>
    <w:qFormat/>
    <w:rsid w:val="00B819EB"/>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B819EB"/>
    <w:pPr>
      <w:widowControl w:val="0"/>
    </w:pPr>
    <w:rPr>
      <w:rFonts w:eastAsia="MS Mincho"/>
      <w:color w:val="auto"/>
    </w:rPr>
  </w:style>
  <w:style w:type="paragraph" w:customStyle="1" w:styleId="dropcap">
    <w:name w:val="dropcap"/>
    <w:basedOn w:val="Normal"/>
    <w:uiPriority w:val="99"/>
    <w:qFormat/>
    <w:rsid w:val="00B819EB"/>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B819EB"/>
    <w:rPr>
      <w:rFonts w:ascii="Georgia" w:eastAsia="Times New Roman" w:hAnsi="Georgia" w:cs="Calibri"/>
      <w:sz w:val="20"/>
      <w:u w:val="single"/>
    </w:rPr>
  </w:style>
  <w:style w:type="paragraph" w:customStyle="1" w:styleId="StyleStyle49pt6">
    <w:name w:val="Style Style4 + 9 pt6"/>
    <w:basedOn w:val="Style4"/>
    <w:link w:val="StyleStyle49pt6Char"/>
    <w:qFormat/>
    <w:rsid w:val="00B819EB"/>
    <w:rPr>
      <w:rFonts w:ascii="Georgia" w:hAnsi="Georgia"/>
    </w:rPr>
  </w:style>
  <w:style w:type="character" w:customStyle="1" w:styleId="UnderlineCharCharCharCharChar">
    <w:name w:val="Underline Char Char Char Char Char"/>
    <w:link w:val="UnderlineCharCharCharChar"/>
    <w:locked/>
    <w:rsid w:val="00B819EB"/>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B819EB"/>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B819EB"/>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B819EB"/>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B819EB"/>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B819EB"/>
    <w:rPr>
      <w:rFonts w:ascii="Georgia" w:hAnsi="Georgia"/>
      <w:b/>
      <w:bCs/>
      <w:sz w:val="24"/>
      <w:u w:val="single"/>
    </w:rPr>
  </w:style>
  <w:style w:type="character" w:customStyle="1" w:styleId="DebatenoramlChar">
    <w:name w:val="Debatenoraml Char"/>
    <w:link w:val="Debatenoraml"/>
    <w:locked/>
    <w:rsid w:val="00B819EB"/>
    <w:rPr>
      <w:rFonts w:ascii="Times New Roman" w:hAnsi="Times New Roman" w:cs="Times New Roman"/>
    </w:rPr>
  </w:style>
  <w:style w:type="paragraph" w:customStyle="1" w:styleId="Debatenoraml">
    <w:name w:val="Debatenoraml"/>
    <w:basedOn w:val="NoSpacing"/>
    <w:link w:val="DebatenoramlChar"/>
    <w:qFormat/>
    <w:rsid w:val="00B819EB"/>
    <w:pPr>
      <w:spacing w:before="0" w:line="240" w:lineRule="auto"/>
    </w:pPr>
    <w:rPr>
      <w:rFonts w:ascii="Times New Roman" w:hAnsi="Times New Roman" w:cs="Times New Roman"/>
    </w:rPr>
  </w:style>
  <w:style w:type="paragraph" w:customStyle="1" w:styleId="SynergyTag">
    <w:name w:val="SynergyTag"/>
    <w:basedOn w:val="Normal"/>
    <w:uiPriority w:val="99"/>
    <w:qFormat/>
    <w:rsid w:val="00B819EB"/>
    <w:rPr>
      <w:rFonts w:eastAsia="Calibri"/>
      <w:b/>
    </w:rPr>
  </w:style>
  <w:style w:type="character" w:customStyle="1" w:styleId="QualsChar">
    <w:name w:val="Quals Char"/>
    <w:link w:val="Quals"/>
    <w:locked/>
    <w:rsid w:val="00B819EB"/>
    <w:rPr>
      <w:rFonts w:ascii="Georgia" w:eastAsia="Calibri" w:hAnsi="Georgia"/>
      <w:sz w:val="18"/>
    </w:rPr>
  </w:style>
  <w:style w:type="paragraph" w:customStyle="1" w:styleId="Quals">
    <w:name w:val="Quals"/>
    <w:basedOn w:val="Normal"/>
    <w:link w:val="QualsChar"/>
    <w:qFormat/>
    <w:rsid w:val="00B819EB"/>
    <w:rPr>
      <w:rFonts w:ascii="Georgia" w:eastAsia="Calibri" w:hAnsi="Georgia" w:cstheme="minorBidi"/>
      <w:sz w:val="18"/>
    </w:rPr>
  </w:style>
  <w:style w:type="paragraph" w:customStyle="1" w:styleId="times">
    <w:name w:val="times"/>
    <w:basedOn w:val="Normal"/>
    <w:qFormat/>
    <w:rsid w:val="00B819EB"/>
    <w:pPr>
      <w:spacing w:before="100" w:beforeAutospacing="1" w:after="100" w:afterAutospacing="1"/>
    </w:pPr>
    <w:rPr>
      <w:rFonts w:eastAsia="Times New Roman"/>
      <w:sz w:val="24"/>
    </w:rPr>
  </w:style>
  <w:style w:type="paragraph" w:customStyle="1" w:styleId="BodyA">
    <w:name w:val="Body A"/>
    <w:uiPriority w:val="99"/>
    <w:qFormat/>
    <w:rsid w:val="00B819EB"/>
    <w:rPr>
      <w:rFonts w:ascii="Helvetica" w:eastAsia="ヒラギノ角ゴ Pro W3" w:hAnsi="Helvetica" w:cs="Times New Roman"/>
      <w:color w:val="000000"/>
      <w:szCs w:val="20"/>
    </w:rPr>
  </w:style>
  <w:style w:type="character" w:customStyle="1" w:styleId="StarredChar">
    <w:name w:val="Starred Char"/>
    <w:link w:val="Starred"/>
    <w:locked/>
    <w:rsid w:val="00B819EB"/>
    <w:rPr>
      <w:rFonts w:ascii="Georgia" w:eastAsia="Times New Roman" w:hAnsi="Georgia"/>
      <w:b/>
      <w:caps/>
      <w:szCs w:val="28"/>
      <w:u w:val="single"/>
    </w:rPr>
  </w:style>
  <w:style w:type="paragraph" w:customStyle="1" w:styleId="Starred">
    <w:name w:val="Starred"/>
    <w:basedOn w:val="Normal"/>
    <w:link w:val="StarredChar"/>
    <w:qFormat/>
    <w:rsid w:val="00B819EB"/>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B819EB"/>
    <w:rPr>
      <w:rFonts w:ascii="Georgia" w:eastAsia="Times New Roman" w:hAnsi="Georgia"/>
      <w:b/>
      <w:caps/>
      <w:szCs w:val="28"/>
      <w:u w:val="single"/>
    </w:rPr>
  </w:style>
  <w:style w:type="paragraph" w:customStyle="1" w:styleId="NotStarred">
    <w:name w:val="NotStarred"/>
    <w:basedOn w:val="Normal"/>
    <w:link w:val="NotStarredChar"/>
    <w:qFormat/>
    <w:rsid w:val="00B819EB"/>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B819EB"/>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B819EB"/>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B819EB"/>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B819EB"/>
    <w:rPr>
      <w:rFonts w:ascii="Georgia" w:eastAsia="Calibri" w:hAnsi="Georgia"/>
      <w:b/>
    </w:rPr>
  </w:style>
  <w:style w:type="paragraph" w:customStyle="1" w:styleId="H4Tag">
    <w:name w:val="H4 (Tag)"/>
    <w:basedOn w:val="Normal"/>
    <w:link w:val="H4TagChar1"/>
    <w:qFormat/>
    <w:rsid w:val="00B819EB"/>
    <w:rPr>
      <w:rFonts w:ascii="Georgia" w:eastAsia="Calibri" w:hAnsi="Georgia" w:cstheme="minorBidi"/>
      <w:b/>
      <w:sz w:val="24"/>
    </w:rPr>
  </w:style>
  <w:style w:type="paragraph" w:customStyle="1" w:styleId="CM25">
    <w:name w:val="CM25"/>
    <w:basedOn w:val="Default"/>
    <w:next w:val="Default"/>
    <w:qFormat/>
    <w:rsid w:val="00B819EB"/>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B819EB"/>
    <w:rPr>
      <w:rFonts w:ascii="Georgia" w:hAnsi="Georgia"/>
      <w:b/>
    </w:rPr>
  </w:style>
  <w:style w:type="paragraph" w:customStyle="1" w:styleId="Debate-CardTagandCite-F6">
    <w:name w:val="Debate- Card Tag and Cite- F6"/>
    <w:basedOn w:val="Normal"/>
    <w:link w:val="Debate-CardTagandCite-F6Char"/>
    <w:qFormat/>
    <w:rsid w:val="00B819EB"/>
    <w:pPr>
      <w:contextualSpacing/>
    </w:pPr>
    <w:rPr>
      <w:rFonts w:ascii="Georgia" w:hAnsi="Georgia" w:cstheme="minorBidi"/>
      <w:b/>
      <w:sz w:val="24"/>
    </w:rPr>
  </w:style>
  <w:style w:type="character" w:customStyle="1" w:styleId="CardtextChar4">
    <w:name w:val="Card text Char"/>
    <w:link w:val="Cardtext3"/>
    <w:locked/>
    <w:rsid w:val="00B819EB"/>
    <w:rPr>
      <w:rFonts w:ascii="Arial Narrow" w:hAnsi="Arial Narrow"/>
      <w:u w:val="single"/>
    </w:rPr>
  </w:style>
  <w:style w:type="paragraph" w:customStyle="1" w:styleId="Cardtext3">
    <w:name w:val="Card text"/>
    <w:link w:val="CardtextChar4"/>
    <w:qFormat/>
    <w:rsid w:val="00B819EB"/>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B819EB"/>
    <w:rPr>
      <w:rFonts w:ascii="Georgia" w:eastAsia="Times New Roman" w:hAnsi="Georgia"/>
      <w:b/>
      <w:szCs w:val="28"/>
      <w:u w:val="single"/>
    </w:rPr>
  </w:style>
  <w:style w:type="paragraph" w:customStyle="1" w:styleId="NewHeading2">
    <w:name w:val="NewHeading2"/>
    <w:basedOn w:val="Normal"/>
    <w:link w:val="NewHeading2Char"/>
    <w:qFormat/>
    <w:rsid w:val="00B819EB"/>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B819EB"/>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B819EB"/>
    <w:rPr>
      <w:rFonts w:eastAsia="Calibri"/>
    </w:rPr>
  </w:style>
  <w:style w:type="paragraph" w:customStyle="1" w:styleId="TagLine">
    <w:name w:val="Tag Line"/>
    <w:basedOn w:val="Normal"/>
    <w:next w:val="FullText"/>
    <w:uiPriority w:val="99"/>
    <w:qFormat/>
    <w:rsid w:val="00B819EB"/>
    <w:rPr>
      <w:rFonts w:ascii="Arial Narrow" w:eastAsia="Times New Roman" w:hAnsi="Arial Narrow"/>
      <w:b/>
      <w:sz w:val="28"/>
    </w:rPr>
  </w:style>
  <w:style w:type="paragraph" w:customStyle="1" w:styleId="Card6pt">
    <w:name w:val="Card 6pt"/>
    <w:basedOn w:val="Normal"/>
    <w:uiPriority w:val="99"/>
    <w:qFormat/>
    <w:rsid w:val="00B819EB"/>
    <w:pPr>
      <w:ind w:left="288" w:right="288"/>
    </w:pPr>
    <w:rPr>
      <w:rFonts w:ascii="Georgia" w:eastAsia="Calibri" w:hAnsi="Georgia"/>
      <w:color w:val="000000"/>
      <w:sz w:val="12"/>
      <w:szCs w:val="20"/>
    </w:rPr>
  </w:style>
  <w:style w:type="character" w:customStyle="1" w:styleId="FullCiteChar">
    <w:name w:val="Full Cite Char"/>
    <w:link w:val="FullCite"/>
    <w:locked/>
    <w:rsid w:val="00B819EB"/>
    <w:rPr>
      <w:rFonts w:ascii="Garamond" w:eastAsia="Calibri" w:hAnsi="Garamond"/>
    </w:rPr>
  </w:style>
  <w:style w:type="paragraph" w:customStyle="1" w:styleId="FullCite">
    <w:name w:val="Full Cite"/>
    <w:basedOn w:val="Normal"/>
    <w:next w:val="Normal"/>
    <w:link w:val="FullCiteChar"/>
    <w:qFormat/>
    <w:rsid w:val="00B819EB"/>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B819E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B819EB"/>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B819EB"/>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B819EB"/>
    <w:rPr>
      <w:rFonts w:ascii="Century Gothic" w:eastAsia="Times New Roman" w:hAnsi="Century Gothic"/>
      <w:sz w:val="16"/>
    </w:rPr>
  </w:style>
  <w:style w:type="character" w:customStyle="1" w:styleId="StylecardThickunderlineChar">
    <w:name w:val="Style card + Thick underline Char"/>
    <w:link w:val="StylecardThickunderline"/>
    <w:locked/>
    <w:rsid w:val="00B819EB"/>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B819EB"/>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B819EB"/>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B819EB"/>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B819EB"/>
    <w:pPr>
      <w:spacing w:after="200" w:line="276" w:lineRule="auto"/>
    </w:pPr>
    <w:rPr>
      <w:rFonts w:eastAsia="Calibri"/>
      <w:color w:val="auto"/>
      <w:sz w:val="22"/>
    </w:rPr>
  </w:style>
  <w:style w:type="paragraph" w:customStyle="1" w:styleId="font-null">
    <w:name w:val="font-null"/>
    <w:basedOn w:val="Normal"/>
    <w:uiPriority w:val="99"/>
    <w:qFormat/>
    <w:rsid w:val="00B819EB"/>
    <w:pPr>
      <w:spacing w:before="100" w:beforeAutospacing="1" w:after="100" w:afterAutospacing="1"/>
    </w:pPr>
    <w:rPr>
      <w:rFonts w:eastAsia="Times New Roman"/>
      <w:sz w:val="24"/>
    </w:rPr>
  </w:style>
  <w:style w:type="paragraph" w:customStyle="1" w:styleId="rteindent1">
    <w:name w:val="rteindent1"/>
    <w:basedOn w:val="Normal"/>
    <w:uiPriority w:val="99"/>
    <w:qFormat/>
    <w:rsid w:val="00B819EB"/>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B819EB"/>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B819EB"/>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B819EB"/>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B819EB"/>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B819EB"/>
    <w:pPr>
      <w:spacing w:before="100" w:beforeAutospacing="1" w:after="100" w:afterAutospacing="1"/>
    </w:pPr>
    <w:rPr>
      <w:rFonts w:eastAsia="Times New Roman"/>
      <w:sz w:val="24"/>
    </w:rPr>
  </w:style>
  <w:style w:type="paragraph" w:customStyle="1" w:styleId="class">
    <w:name w:val="class"/>
    <w:basedOn w:val="Normal"/>
    <w:uiPriority w:val="99"/>
    <w:qFormat/>
    <w:rsid w:val="00B819EB"/>
    <w:pPr>
      <w:spacing w:before="100" w:beforeAutospacing="1" w:after="100" w:afterAutospacing="1"/>
    </w:pPr>
    <w:rPr>
      <w:rFonts w:eastAsia="Times New Roman"/>
      <w:sz w:val="24"/>
    </w:rPr>
  </w:style>
  <w:style w:type="character" w:customStyle="1" w:styleId="blocktitleChar0">
    <w:name w:val="block title Char"/>
    <w:link w:val="blocktitle0"/>
    <w:locked/>
    <w:rsid w:val="00B819EB"/>
    <w:rPr>
      <w:rFonts w:ascii="Calibri" w:eastAsia="Calibri" w:hAnsi="Calibri" w:cs="Calibri"/>
      <w:b/>
      <w:caps/>
      <w:sz w:val="28"/>
      <w:szCs w:val="28"/>
      <w:lang w:val="es-ES"/>
    </w:rPr>
  </w:style>
  <w:style w:type="paragraph" w:customStyle="1" w:styleId="Pa6">
    <w:name w:val="Pa6"/>
    <w:basedOn w:val="Normal"/>
    <w:next w:val="Normal"/>
    <w:uiPriority w:val="99"/>
    <w:qFormat/>
    <w:rsid w:val="00B819EB"/>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B819EB"/>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B819EB"/>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B819EB"/>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B819EB"/>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B819EB"/>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B819EB"/>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B819EB"/>
    <w:rPr>
      <w:rFonts w:ascii="Georgia" w:eastAsia="SimSun" w:hAnsi="Georgia" w:cstheme="minorBidi"/>
      <w:b/>
      <w:bCs/>
      <w:sz w:val="24"/>
    </w:rPr>
  </w:style>
  <w:style w:type="paragraph" w:customStyle="1" w:styleId="summary">
    <w:name w:val="summary"/>
    <w:basedOn w:val="Normal"/>
    <w:uiPriority w:val="99"/>
    <w:qFormat/>
    <w:rsid w:val="00B819EB"/>
    <w:pPr>
      <w:spacing w:before="100" w:beforeAutospacing="1" w:after="100" w:afterAutospacing="1"/>
    </w:pPr>
    <w:rPr>
      <w:rFonts w:eastAsia="Times New Roman"/>
      <w:sz w:val="24"/>
    </w:rPr>
  </w:style>
  <w:style w:type="paragraph" w:customStyle="1" w:styleId="Caption2">
    <w:name w:val="Caption2"/>
    <w:basedOn w:val="Normal"/>
    <w:uiPriority w:val="99"/>
    <w:qFormat/>
    <w:rsid w:val="00B819EB"/>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B819E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B819EB"/>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B819EB"/>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B819EB"/>
    <w:pPr>
      <w:keepNext/>
      <w:ind w:left="288" w:right="288"/>
    </w:pPr>
    <w:rPr>
      <w:rFonts w:ascii="Georgia" w:eastAsia="MS Gothic" w:hAnsi="Georgia"/>
      <w:szCs w:val="20"/>
    </w:rPr>
  </w:style>
  <w:style w:type="paragraph" w:customStyle="1" w:styleId="Little">
    <w:name w:val="Little"/>
    <w:basedOn w:val="Normal"/>
    <w:next w:val="Normal"/>
    <w:link w:val="LittleChar"/>
    <w:qFormat/>
    <w:rsid w:val="00B819EB"/>
    <w:pPr>
      <w:ind w:left="288"/>
    </w:pPr>
    <w:rPr>
      <w:rFonts w:ascii="Garamond" w:eastAsia="Times New Roman" w:hAnsi="Garamond"/>
      <w:sz w:val="16"/>
    </w:rPr>
  </w:style>
  <w:style w:type="paragraph" w:customStyle="1" w:styleId="AAAcard">
    <w:name w:val="AAAcard"/>
    <w:basedOn w:val="Normal"/>
    <w:uiPriority w:val="99"/>
    <w:qFormat/>
    <w:rsid w:val="00B819EB"/>
    <w:pPr>
      <w:ind w:left="288" w:right="288"/>
    </w:pPr>
    <w:rPr>
      <w:rFonts w:eastAsia="Times New Roman"/>
    </w:rPr>
  </w:style>
  <w:style w:type="paragraph" w:customStyle="1" w:styleId="Caption3">
    <w:name w:val="Caption3"/>
    <w:basedOn w:val="Normal"/>
    <w:uiPriority w:val="99"/>
    <w:qFormat/>
    <w:rsid w:val="00B819EB"/>
    <w:pPr>
      <w:spacing w:before="100" w:beforeAutospacing="1" w:after="100" w:afterAutospacing="1"/>
    </w:pPr>
    <w:rPr>
      <w:rFonts w:eastAsia="Times New Roman"/>
      <w:sz w:val="24"/>
    </w:rPr>
  </w:style>
  <w:style w:type="paragraph" w:customStyle="1" w:styleId="body-12-5">
    <w:name w:val="body-12-5"/>
    <w:basedOn w:val="Normal"/>
    <w:uiPriority w:val="99"/>
    <w:qFormat/>
    <w:rsid w:val="00B819EB"/>
    <w:pPr>
      <w:spacing w:before="100" w:beforeAutospacing="1" w:after="100" w:afterAutospacing="1"/>
    </w:pPr>
    <w:rPr>
      <w:rFonts w:eastAsia="Times New Roman"/>
      <w:sz w:val="24"/>
    </w:rPr>
  </w:style>
  <w:style w:type="paragraph" w:customStyle="1" w:styleId="infuse">
    <w:name w:val="infuse"/>
    <w:basedOn w:val="Normal"/>
    <w:uiPriority w:val="99"/>
    <w:qFormat/>
    <w:rsid w:val="00B819EB"/>
    <w:pPr>
      <w:spacing w:before="100" w:beforeAutospacing="1" w:after="100" w:afterAutospacing="1"/>
    </w:pPr>
    <w:rPr>
      <w:rFonts w:eastAsia="Times New Roman"/>
      <w:sz w:val="24"/>
    </w:rPr>
  </w:style>
  <w:style w:type="paragraph" w:customStyle="1" w:styleId="fontreg">
    <w:name w:val="font_reg"/>
    <w:basedOn w:val="Normal"/>
    <w:uiPriority w:val="99"/>
    <w:qFormat/>
    <w:rsid w:val="00B819EB"/>
    <w:pPr>
      <w:spacing w:before="100" w:beforeAutospacing="1" w:after="100" w:afterAutospacing="1"/>
    </w:pPr>
    <w:rPr>
      <w:rFonts w:eastAsia="Times New Roman"/>
      <w:sz w:val="24"/>
    </w:rPr>
  </w:style>
  <w:style w:type="paragraph" w:customStyle="1" w:styleId="CITEF3">
    <w:name w:val="CITE F3"/>
    <w:uiPriority w:val="99"/>
    <w:qFormat/>
    <w:rsid w:val="00B819EB"/>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B819E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B819E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B819E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B819EB"/>
    <w:pPr>
      <w:spacing w:after="200"/>
    </w:pPr>
    <w:rPr>
      <w:rFonts w:ascii="Calibri" w:eastAsia="Calibri" w:hAnsi="Calibri" w:cs="Times New Roman"/>
      <w:sz w:val="20"/>
      <w:szCs w:val="20"/>
      <w:u w:val="single"/>
    </w:rPr>
  </w:style>
  <w:style w:type="paragraph" w:customStyle="1" w:styleId="hotroute1">
    <w:name w:val="hot route!"/>
    <w:basedOn w:val="Normal"/>
    <w:qFormat/>
    <w:rsid w:val="00B819EB"/>
    <w:pPr>
      <w:ind w:left="144"/>
    </w:pPr>
    <w:rPr>
      <w:rFonts w:ascii="Cambria" w:eastAsia="Calibri" w:hAnsi="Cambria"/>
      <w:sz w:val="24"/>
    </w:rPr>
  </w:style>
  <w:style w:type="paragraph" w:customStyle="1" w:styleId="FreeFormA">
    <w:name w:val="Free Form A"/>
    <w:autoRedefine/>
    <w:uiPriority w:val="99"/>
    <w:qFormat/>
    <w:rsid w:val="00B819EB"/>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B819EB"/>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B819EB"/>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B819EB"/>
    <w:rPr>
      <w:rFonts w:ascii="Times New Roman" w:eastAsia="Times New Roman" w:hAnsi="Times New Roman" w:cs="Times New Roman"/>
      <w:sz w:val="10"/>
    </w:rPr>
  </w:style>
  <w:style w:type="paragraph" w:customStyle="1" w:styleId="subheader">
    <w:name w:val="subheader"/>
    <w:basedOn w:val="Normal"/>
    <w:uiPriority w:val="99"/>
    <w:qFormat/>
    <w:rsid w:val="00B819EB"/>
    <w:pPr>
      <w:spacing w:before="100" w:beforeAutospacing="1" w:after="100" w:afterAutospacing="1"/>
    </w:pPr>
    <w:rPr>
      <w:rFonts w:eastAsia="Times New Roman"/>
      <w:sz w:val="24"/>
    </w:rPr>
  </w:style>
  <w:style w:type="paragraph" w:customStyle="1" w:styleId="firstletter">
    <w:name w:val="firstletter"/>
    <w:basedOn w:val="Normal"/>
    <w:uiPriority w:val="99"/>
    <w:qFormat/>
    <w:rsid w:val="00B819EB"/>
    <w:pPr>
      <w:spacing w:before="100" w:beforeAutospacing="1" w:after="100" w:afterAutospacing="1"/>
    </w:pPr>
    <w:rPr>
      <w:rFonts w:eastAsia="Times New Roman"/>
      <w:sz w:val="24"/>
    </w:rPr>
  </w:style>
  <w:style w:type="paragraph" w:customStyle="1" w:styleId="more">
    <w:name w:val="more"/>
    <w:basedOn w:val="Normal"/>
    <w:uiPriority w:val="99"/>
    <w:qFormat/>
    <w:rsid w:val="00B819EB"/>
    <w:pPr>
      <w:spacing w:before="100" w:beforeAutospacing="1" w:after="100" w:afterAutospacing="1"/>
    </w:pPr>
    <w:rPr>
      <w:rFonts w:eastAsia="Times New Roman"/>
      <w:sz w:val="24"/>
    </w:rPr>
  </w:style>
  <w:style w:type="paragraph" w:customStyle="1" w:styleId="story">
    <w:name w:val="story"/>
    <w:basedOn w:val="Normal"/>
    <w:uiPriority w:val="99"/>
    <w:qFormat/>
    <w:rsid w:val="00B819EB"/>
    <w:pPr>
      <w:spacing w:before="100" w:beforeAutospacing="1" w:after="100" w:afterAutospacing="1"/>
    </w:pPr>
    <w:rPr>
      <w:rFonts w:eastAsia="Times New Roman"/>
      <w:sz w:val="24"/>
    </w:rPr>
  </w:style>
  <w:style w:type="paragraph" w:customStyle="1" w:styleId="H1numbered">
    <w:name w:val="H1 numbered"/>
    <w:basedOn w:val="Normal"/>
    <w:uiPriority w:val="99"/>
    <w:qFormat/>
    <w:rsid w:val="00B819EB"/>
    <w:pPr>
      <w:pageBreakBefore/>
      <w:widowControl w:val="0"/>
      <w:numPr>
        <w:numId w:val="12"/>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B819EB"/>
    <w:pPr>
      <w:widowControl w:val="0"/>
      <w:numPr>
        <w:ilvl w:val="1"/>
        <w:numId w:val="12"/>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B819EB"/>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B819EB"/>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B819EB"/>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B819EB"/>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B819EB"/>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B819EB"/>
    <w:pPr>
      <w:widowControl w:val="0"/>
      <w:spacing w:after="63"/>
    </w:pPr>
    <w:rPr>
      <w:rFonts w:ascii="Arial" w:hAnsi="Arial"/>
      <w:color w:val="auto"/>
    </w:rPr>
  </w:style>
  <w:style w:type="paragraph" w:customStyle="1" w:styleId="CM35">
    <w:name w:val="CM35"/>
    <w:basedOn w:val="Default"/>
    <w:next w:val="Default"/>
    <w:uiPriority w:val="99"/>
    <w:qFormat/>
    <w:rsid w:val="00B819EB"/>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B819EB"/>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B819E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B819EB"/>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B819E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B819EB"/>
    <w:rPr>
      <w:rFonts w:ascii="Georgia" w:hAnsi="Georgia"/>
      <w:sz w:val="24"/>
      <w:szCs w:val="24"/>
      <w:lang w:val="x-none" w:eastAsia="x-none"/>
    </w:rPr>
  </w:style>
  <w:style w:type="character" w:customStyle="1" w:styleId="StyleCards11ptUnderlineChar">
    <w:name w:val="Style Cards + 11 pt Underline Char"/>
    <w:link w:val="StyleCards11ptUnderline"/>
    <w:locked/>
    <w:rsid w:val="00B819E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B819EB"/>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B819E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B819EB"/>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B819E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819EB"/>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B819EB"/>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B819EB"/>
    <w:rPr>
      <w:rFonts w:ascii="Georgia" w:hAnsi="Georgia" w:cstheme="minorBidi"/>
      <w:sz w:val="24"/>
      <w:lang w:val="x-none" w:eastAsia="x-none"/>
    </w:rPr>
  </w:style>
  <w:style w:type="character" w:customStyle="1" w:styleId="NormalFontChar">
    <w:name w:val="Normal Font Char"/>
    <w:link w:val="NormalFont"/>
    <w:locked/>
    <w:rsid w:val="00B819EB"/>
    <w:rPr>
      <w:rFonts w:ascii="Times New Roman" w:eastAsia="Times New Roman" w:hAnsi="Times New Roman" w:cs="Times New Roman"/>
      <w:sz w:val="20"/>
      <w:szCs w:val="20"/>
    </w:rPr>
  </w:style>
  <w:style w:type="paragraph" w:customStyle="1" w:styleId="NormalFont">
    <w:name w:val="Normal Font"/>
    <w:link w:val="NormalFontChar"/>
    <w:qFormat/>
    <w:rsid w:val="00B819EB"/>
    <w:rPr>
      <w:rFonts w:ascii="Times New Roman" w:eastAsia="Times New Roman" w:hAnsi="Times New Roman" w:cs="Times New Roman"/>
      <w:sz w:val="20"/>
      <w:szCs w:val="20"/>
    </w:rPr>
  </w:style>
  <w:style w:type="paragraph" w:customStyle="1" w:styleId="StyleSmall11pt">
    <w:name w:val="Style Small + 11 pt"/>
    <w:uiPriority w:val="99"/>
    <w:qFormat/>
    <w:rsid w:val="00B819EB"/>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B819E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B819EB"/>
    <w:rPr>
      <w:u w:val="single"/>
      <w:lang w:val="x-none" w:eastAsia="x-none"/>
    </w:rPr>
  </w:style>
  <w:style w:type="character" w:customStyle="1" w:styleId="StyleNormalFont11ptBoldUnderlineChar">
    <w:name w:val="Style Normal Font + 11 pt Bold Underline Char"/>
    <w:link w:val="StyleNormalFont11ptBoldUnderline"/>
    <w:locked/>
    <w:rsid w:val="00B819E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819EB"/>
    <w:rPr>
      <w:b/>
      <w:bCs/>
      <w:u w:val="single"/>
      <w:lang w:val="x-none" w:eastAsia="x-none"/>
    </w:rPr>
  </w:style>
  <w:style w:type="paragraph" w:customStyle="1" w:styleId="Smallfont0">
    <w:name w:val="Smallfont"/>
    <w:basedOn w:val="Normal"/>
    <w:uiPriority w:val="99"/>
    <w:qFormat/>
    <w:rsid w:val="00B819EB"/>
    <w:rPr>
      <w:rFonts w:eastAsia="Times New Roman"/>
      <w:sz w:val="15"/>
    </w:rPr>
  </w:style>
  <w:style w:type="paragraph" w:customStyle="1" w:styleId="formatvorlage2">
    <w:name w:val="formatvorlage2"/>
    <w:basedOn w:val="Normal"/>
    <w:uiPriority w:val="99"/>
    <w:qFormat/>
    <w:rsid w:val="00B819EB"/>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B819E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B819EB"/>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B819E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B819EB"/>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B819EB"/>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B819EB"/>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B819EB"/>
    <w:pPr>
      <w:spacing w:before="100" w:beforeAutospacing="1" w:after="100" w:afterAutospacing="1"/>
    </w:pPr>
    <w:rPr>
      <w:rFonts w:eastAsia="Times New Roman"/>
      <w:sz w:val="24"/>
    </w:rPr>
  </w:style>
  <w:style w:type="paragraph" w:customStyle="1" w:styleId="i1">
    <w:name w:val="i1"/>
    <w:basedOn w:val="Normal"/>
    <w:uiPriority w:val="99"/>
    <w:qFormat/>
    <w:rsid w:val="00B819EB"/>
    <w:pPr>
      <w:spacing w:before="100" w:beforeAutospacing="1" w:after="100" w:afterAutospacing="1"/>
    </w:pPr>
    <w:rPr>
      <w:rFonts w:eastAsia="Times New Roman"/>
      <w:sz w:val="24"/>
    </w:rPr>
  </w:style>
  <w:style w:type="paragraph" w:customStyle="1" w:styleId="question">
    <w:name w:val="question"/>
    <w:basedOn w:val="Normal"/>
    <w:uiPriority w:val="99"/>
    <w:qFormat/>
    <w:rsid w:val="00B819EB"/>
    <w:pPr>
      <w:spacing w:before="100" w:beforeAutospacing="1" w:after="100" w:afterAutospacing="1"/>
    </w:pPr>
    <w:rPr>
      <w:rFonts w:eastAsia="Times New Roman"/>
      <w:sz w:val="24"/>
    </w:rPr>
  </w:style>
  <w:style w:type="paragraph" w:customStyle="1" w:styleId="bodycopy">
    <w:name w:val="bodycopy"/>
    <w:basedOn w:val="Normal"/>
    <w:uiPriority w:val="99"/>
    <w:qFormat/>
    <w:rsid w:val="00B819EB"/>
    <w:pPr>
      <w:spacing w:before="100" w:beforeAutospacing="1" w:after="100" w:afterAutospacing="1"/>
    </w:pPr>
    <w:rPr>
      <w:rFonts w:eastAsia="Times New Roman"/>
      <w:sz w:val="24"/>
    </w:rPr>
  </w:style>
  <w:style w:type="paragraph" w:customStyle="1" w:styleId="Fifth">
    <w:name w:val="Fifth"/>
    <w:basedOn w:val="Normal"/>
    <w:link w:val="FifthChar"/>
    <w:qFormat/>
    <w:rsid w:val="00B819EB"/>
    <w:rPr>
      <w:rFonts w:eastAsia="Calibri"/>
    </w:rPr>
  </w:style>
  <w:style w:type="paragraph" w:customStyle="1" w:styleId="NoteLevel22">
    <w:name w:val="Note Level 22"/>
    <w:basedOn w:val="Normal"/>
    <w:next w:val="Normal"/>
    <w:uiPriority w:val="99"/>
    <w:qFormat/>
    <w:rsid w:val="00B819EB"/>
    <w:pPr>
      <w:keepNext/>
      <w:ind w:left="288" w:right="288"/>
    </w:pPr>
    <w:rPr>
      <w:rFonts w:ascii="Georgia" w:eastAsia="MS Gothic" w:hAnsi="Georgia"/>
      <w:szCs w:val="20"/>
    </w:rPr>
  </w:style>
  <w:style w:type="paragraph" w:customStyle="1" w:styleId="wp-caption-text">
    <w:name w:val="wp-caption-text"/>
    <w:basedOn w:val="Normal"/>
    <w:qFormat/>
    <w:rsid w:val="00B819EB"/>
    <w:pPr>
      <w:spacing w:before="100" w:beforeAutospacing="1" w:after="100" w:afterAutospacing="1"/>
    </w:pPr>
    <w:rPr>
      <w:rFonts w:eastAsia="Times New Roman"/>
      <w:sz w:val="24"/>
    </w:rPr>
  </w:style>
  <w:style w:type="paragraph" w:customStyle="1" w:styleId="svarticle">
    <w:name w:val="svarticle"/>
    <w:basedOn w:val="Normal"/>
    <w:uiPriority w:val="99"/>
    <w:qFormat/>
    <w:rsid w:val="00B819EB"/>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B819EB"/>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B819EB"/>
    <w:pPr>
      <w:spacing w:before="100" w:beforeAutospacing="1" w:after="100" w:afterAutospacing="1"/>
    </w:pPr>
  </w:style>
  <w:style w:type="paragraph" w:customStyle="1" w:styleId="description">
    <w:name w:val="description"/>
    <w:basedOn w:val="Normal"/>
    <w:uiPriority w:val="99"/>
    <w:qFormat/>
    <w:rsid w:val="00B819EB"/>
    <w:pPr>
      <w:spacing w:before="100" w:beforeAutospacing="1" w:after="100" w:afterAutospacing="1"/>
    </w:pPr>
  </w:style>
  <w:style w:type="paragraph" w:customStyle="1" w:styleId="graf">
    <w:name w:val="graf"/>
    <w:basedOn w:val="Normal"/>
    <w:uiPriority w:val="99"/>
    <w:qFormat/>
    <w:rsid w:val="00B819EB"/>
    <w:pPr>
      <w:spacing w:before="100" w:beforeAutospacing="1" w:after="100" w:afterAutospacing="1"/>
    </w:pPr>
  </w:style>
  <w:style w:type="paragraph" w:customStyle="1" w:styleId="column">
    <w:name w:val="column"/>
    <w:basedOn w:val="Normal"/>
    <w:uiPriority w:val="99"/>
    <w:qFormat/>
    <w:rsid w:val="00B819EB"/>
    <w:pPr>
      <w:spacing w:before="100" w:beforeAutospacing="1" w:after="100" w:afterAutospacing="1"/>
    </w:pPr>
  </w:style>
  <w:style w:type="paragraph" w:customStyle="1" w:styleId="recirc-container">
    <w:name w:val="recirc-container"/>
    <w:basedOn w:val="Normal"/>
    <w:uiPriority w:val="99"/>
    <w:qFormat/>
    <w:rsid w:val="00B819EB"/>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B819EB"/>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B819EB"/>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B819EB"/>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B819EB"/>
    <w:rPr>
      <w:rFonts w:ascii="Georgia" w:hAnsi="Georgia" w:hint="default"/>
      <w:i/>
      <w:iCs/>
      <w:color w:val="808080"/>
    </w:rPr>
  </w:style>
  <w:style w:type="character" w:customStyle="1" w:styleId="cardchar00">
    <w:name w:val="cardchar0"/>
    <w:basedOn w:val="DefaultParagraphFont"/>
    <w:rsid w:val="00B819EB"/>
  </w:style>
  <w:style w:type="character" w:customStyle="1" w:styleId="UnderlineNon-bold">
    <w:name w:val="Underline Non - bold"/>
    <w:rsid w:val="00B819EB"/>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B819EB"/>
  </w:style>
  <w:style w:type="character" w:customStyle="1" w:styleId="StyleHeading4UnderlinedsmalltextGaramondChar">
    <w:name w:val="Style Heading 4Underlinedsmall text + Garamond Char"/>
    <w:link w:val="StyleHeading4UnderlinedsmalltextGaramond"/>
    <w:locked/>
    <w:rsid w:val="00B819EB"/>
    <w:rPr>
      <w:rFonts w:ascii="Calibri" w:hAnsi="Calibri" w:cs="Calibri"/>
      <w:sz w:val="20"/>
    </w:rPr>
  </w:style>
  <w:style w:type="character" w:customStyle="1" w:styleId="Heading5Char2">
    <w:name w:val="Heading 5 Char2"/>
    <w:rsid w:val="00B819EB"/>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B819EB"/>
    <w:rPr>
      <w:rFonts w:ascii="Arial" w:hAnsi="Arial" w:cs="Arial"/>
      <w:vanish/>
      <w:sz w:val="16"/>
      <w:szCs w:val="16"/>
    </w:rPr>
  </w:style>
  <w:style w:type="paragraph" w:styleId="z-TopofForm">
    <w:name w:val="HTML Top of Form"/>
    <w:basedOn w:val="Normal"/>
    <w:next w:val="Normal"/>
    <w:link w:val="z-TopofFormChar"/>
    <w:hidden/>
    <w:uiPriority w:val="99"/>
    <w:unhideWhenUsed/>
    <w:rsid w:val="00B819EB"/>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B819EB"/>
    <w:rPr>
      <w:rFonts w:ascii="Arial" w:hAnsi="Arial" w:cs="Arial"/>
      <w:vanish/>
      <w:sz w:val="16"/>
      <w:szCs w:val="16"/>
    </w:rPr>
  </w:style>
  <w:style w:type="character" w:customStyle="1" w:styleId="z-BottomofFormChar">
    <w:name w:val="z-Bottom of Form Char"/>
    <w:basedOn w:val="DefaultParagraphFont"/>
    <w:link w:val="z-BottomofForm"/>
    <w:uiPriority w:val="99"/>
    <w:rsid w:val="00B819EB"/>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B819EB"/>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B819EB"/>
    <w:rPr>
      <w:rFonts w:ascii="Arial" w:hAnsi="Arial" w:cs="Arial"/>
      <w:vanish/>
      <w:sz w:val="16"/>
      <w:szCs w:val="16"/>
    </w:rPr>
  </w:style>
  <w:style w:type="character" w:customStyle="1" w:styleId="Style2CharChar">
    <w:name w:val="Style2 Char Char"/>
    <w:rsid w:val="00B819EB"/>
    <w:rPr>
      <w:u w:val="thick"/>
      <w:lang w:val="en-US" w:eastAsia="en-US" w:bidi="ar-SA"/>
    </w:rPr>
  </w:style>
  <w:style w:type="character" w:customStyle="1" w:styleId="authordate1">
    <w:name w:val="authordate"/>
    <w:rsid w:val="00B819EB"/>
  </w:style>
  <w:style w:type="character" w:customStyle="1" w:styleId="underline0">
    <w:name w:val="%underline"/>
    <w:qFormat/>
    <w:rsid w:val="00B819EB"/>
    <w:rPr>
      <w:rFonts w:ascii="Times New Roman" w:hAnsi="Times New Roman" w:cs="Times New Roman" w:hint="default"/>
      <w:strike w:val="0"/>
      <w:dstrike w:val="0"/>
      <w:sz w:val="16"/>
      <w:u w:val="none"/>
      <w:effect w:val="none"/>
    </w:rPr>
  </w:style>
  <w:style w:type="character" w:customStyle="1" w:styleId="AUNDERLINE0">
    <w:name w:val="AUNDERLINE"/>
    <w:qFormat/>
    <w:rsid w:val="00B819EB"/>
    <w:rPr>
      <w:rFonts w:ascii="Times New Roman" w:hAnsi="Times New Roman" w:cs="Times New Roman" w:hint="default"/>
      <w:sz w:val="20"/>
      <w:u w:val="single"/>
    </w:rPr>
  </w:style>
  <w:style w:type="character" w:customStyle="1" w:styleId="UnderlinedCharChar">
    <w:name w:val="Underlined Char Char"/>
    <w:rsid w:val="00B819EB"/>
    <w:rPr>
      <w:rFonts w:ascii="Garamond" w:hAnsi="Garamond" w:hint="default"/>
      <w:szCs w:val="28"/>
      <w:u w:val="single"/>
      <w:lang w:val="en-US" w:eastAsia="en-US" w:bidi="ar-SA"/>
    </w:rPr>
  </w:style>
  <w:style w:type="character" w:customStyle="1" w:styleId="slug-doi">
    <w:name w:val="slug-doi"/>
    <w:basedOn w:val="DefaultParagraphFont"/>
    <w:rsid w:val="00B819EB"/>
  </w:style>
  <w:style w:type="character" w:customStyle="1" w:styleId="af">
    <w:name w:val="af"/>
    <w:basedOn w:val="DefaultParagraphFont"/>
    <w:rsid w:val="00B819EB"/>
  </w:style>
  <w:style w:type="character" w:customStyle="1" w:styleId="ab">
    <w:name w:val="ab"/>
    <w:basedOn w:val="DefaultParagraphFont"/>
    <w:rsid w:val="00B819EB"/>
  </w:style>
  <w:style w:type="character" w:customStyle="1" w:styleId="em">
    <w:name w:val="em"/>
    <w:basedOn w:val="DefaultParagraphFont"/>
    <w:rsid w:val="00B819EB"/>
  </w:style>
  <w:style w:type="character" w:customStyle="1" w:styleId="au">
    <w:name w:val="au"/>
    <w:basedOn w:val="DefaultParagraphFont"/>
    <w:rsid w:val="00B819EB"/>
  </w:style>
  <w:style w:type="character" w:customStyle="1" w:styleId="ti">
    <w:name w:val="ti"/>
    <w:basedOn w:val="DefaultParagraphFont"/>
    <w:rsid w:val="00B819EB"/>
  </w:style>
  <w:style w:type="character" w:customStyle="1" w:styleId="subheadblue">
    <w:name w:val="subhead_blue"/>
    <w:basedOn w:val="DefaultParagraphFont"/>
    <w:rsid w:val="00B819EB"/>
  </w:style>
  <w:style w:type="character" w:customStyle="1" w:styleId="affiliation">
    <w:name w:val="affiliation"/>
    <w:basedOn w:val="DefaultParagraphFont"/>
    <w:rsid w:val="00B819EB"/>
  </w:style>
  <w:style w:type="character" w:customStyle="1" w:styleId="slug-doi-wrapper">
    <w:name w:val="slug-doi-wrapper"/>
    <w:basedOn w:val="DefaultParagraphFont"/>
    <w:rsid w:val="00B819EB"/>
  </w:style>
  <w:style w:type="character" w:customStyle="1" w:styleId="slug-metadata-noteahead-of-print">
    <w:name w:val="slug-metadata-note ahead-of-print"/>
    <w:basedOn w:val="DefaultParagraphFont"/>
    <w:rsid w:val="00B819EB"/>
  </w:style>
  <w:style w:type="character" w:customStyle="1" w:styleId="slug-ahead-of-print-date">
    <w:name w:val="slug-ahead-of-print-date"/>
    <w:basedOn w:val="DefaultParagraphFont"/>
    <w:rsid w:val="00B819EB"/>
  </w:style>
  <w:style w:type="character" w:customStyle="1" w:styleId="medium-bold">
    <w:name w:val="medium-bold"/>
    <w:basedOn w:val="DefaultParagraphFont"/>
    <w:rsid w:val="00B819EB"/>
  </w:style>
  <w:style w:type="character" w:customStyle="1" w:styleId="updated-short-citation">
    <w:name w:val="updated-short-citation"/>
    <w:basedOn w:val="DefaultParagraphFont"/>
    <w:rsid w:val="00B819EB"/>
  </w:style>
  <w:style w:type="character" w:customStyle="1" w:styleId="goohl0">
    <w:name w:val="goohl0"/>
    <w:basedOn w:val="DefaultParagraphFont"/>
    <w:rsid w:val="00B819EB"/>
  </w:style>
  <w:style w:type="character" w:customStyle="1" w:styleId="CharChar6">
    <w:name w:val="Char Char6"/>
    <w:rsid w:val="00B819EB"/>
    <w:rPr>
      <w:rFonts w:ascii="Arial" w:hAnsi="Arial" w:cs="Arial" w:hint="default"/>
      <w:bCs/>
      <w:sz w:val="16"/>
      <w:szCs w:val="26"/>
      <w:lang w:val="en-US" w:eastAsia="en-US" w:bidi="ar-SA"/>
    </w:rPr>
  </w:style>
  <w:style w:type="character" w:customStyle="1" w:styleId="TagCharChar1">
    <w:name w:val="Tag Char Char1"/>
    <w:rsid w:val="00B819EB"/>
    <w:rPr>
      <w:b/>
      <w:bCs w:val="0"/>
      <w:sz w:val="24"/>
      <w:szCs w:val="24"/>
      <w:lang w:val="en-US" w:eastAsia="en-US" w:bidi="ar-SA"/>
    </w:rPr>
  </w:style>
  <w:style w:type="character" w:customStyle="1" w:styleId="12TimesNewRoman">
    <w:name w:val="12 Times New Roman"/>
    <w:rsid w:val="00B819EB"/>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B819EB"/>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B819EB"/>
    <w:rPr>
      <w:rFonts w:ascii="Times New Roman" w:hAnsi="Times New Roman" w:cs="Times New Roman" w:hint="default"/>
      <w:strike w:val="0"/>
      <w:dstrike w:val="0"/>
      <w:sz w:val="14"/>
      <w:u w:val="none"/>
      <w:effect w:val="none"/>
    </w:rPr>
  </w:style>
  <w:style w:type="character" w:customStyle="1" w:styleId="F8-UnderlineBold">
    <w:name w:val="F8 - Underline/Bold"/>
    <w:rsid w:val="00B819EB"/>
    <w:rPr>
      <w:rFonts w:ascii="Times New Roman" w:hAnsi="Times New Roman" w:cs="Times New Roman" w:hint="default"/>
      <w:b/>
      <w:bCs w:val="0"/>
      <w:sz w:val="20"/>
      <w:u w:val="single"/>
    </w:rPr>
  </w:style>
  <w:style w:type="character" w:customStyle="1" w:styleId="F7-SmallFont">
    <w:name w:val="F7 - Small Font"/>
    <w:rsid w:val="00B819EB"/>
    <w:rPr>
      <w:rFonts w:ascii="Times New Roman" w:hAnsi="Times New Roman" w:cs="Times New Roman" w:hint="default"/>
      <w:sz w:val="14"/>
    </w:rPr>
  </w:style>
  <w:style w:type="character" w:customStyle="1" w:styleId="Brief-Bold">
    <w:name w:val="Brief - Bold"/>
    <w:rsid w:val="00B819EB"/>
    <w:rPr>
      <w:rFonts w:ascii="Times New Roman" w:hAnsi="Times New Roman" w:cs="Times New Roman" w:hint="default"/>
      <w:b/>
      <w:bCs w:val="0"/>
    </w:rPr>
  </w:style>
  <w:style w:type="character" w:customStyle="1" w:styleId="Card-Underline">
    <w:name w:val="Card - Underline"/>
    <w:rsid w:val="00B819EB"/>
    <w:rPr>
      <w:rFonts w:ascii="Times New Roman" w:hAnsi="Times New Roman" w:cs="Times New Roman" w:hint="default"/>
      <w:u w:val="single"/>
    </w:rPr>
  </w:style>
  <w:style w:type="character" w:customStyle="1" w:styleId="beriefunderline">
    <w:name w:val="berief = underline"/>
    <w:rsid w:val="00B819EB"/>
    <w:rPr>
      <w:rFonts w:ascii="Times New Roman" w:eastAsia="Times New Roman" w:hAnsi="Times New Roman" w:cs="Times New Roman" w:hint="default"/>
      <w:sz w:val="20"/>
      <w:u w:val="single"/>
    </w:rPr>
  </w:style>
  <w:style w:type="character" w:customStyle="1" w:styleId="BoldText10pt">
    <w:name w:val="Bold Text 10 pt"/>
    <w:rsid w:val="00B819EB"/>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B819EB"/>
    <w:rPr>
      <w:i/>
      <w:iCs w:val="0"/>
    </w:rPr>
  </w:style>
  <w:style w:type="character" w:customStyle="1" w:styleId="eoeaheader">
    <w:name w:val="eoea_header"/>
    <w:basedOn w:val="DefaultParagraphFont"/>
    <w:rsid w:val="00B819EB"/>
  </w:style>
  <w:style w:type="character" w:customStyle="1" w:styleId="SC4208902">
    <w:name w:val="SC.4.208902"/>
    <w:rsid w:val="00B819EB"/>
    <w:rPr>
      <w:rFonts w:ascii="Century" w:hAnsi="Century" w:cs="Century" w:hint="default"/>
      <w:color w:val="000000"/>
      <w:sz w:val="22"/>
      <w:szCs w:val="22"/>
    </w:rPr>
  </w:style>
  <w:style w:type="character" w:customStyle="1" w:styleId="SC4208915">
    <w:name w:val="SC.4.208915"/>
    <w:rsid w:val="00B819EB"/>
    <w:rPr>
      <w:rFonts w:ascii="Century" w:hAnsi="Century" w:cs="Century" w:hint="default"/>
      <w:color w:val="000000"/>
      <w:sz w:val="13"/>
      <w:szCs w:val="13"/>
    </w:rPr>
  </w:style>
  <w:style w:type="character" w:customStyle="1" w:styleId="SC273764">
    <w:name w:val="SC.2.73764"/>
    <w:rsid w:val="00B819EB"/>
    <w:rPr>
      <w:rFonts w:ascii="Century" w:hAnsi="Century" w:cs="Century" w:hint="default"/>
      <w:color w:val="000000"/>
      <w:sz w:val="72"/>
      <w:szCs w:val="72"/>
    </w:rPr>
  </w:style>
  <w:style w:type="character" w:customStyle="1" w:styleId="SC273779">
    <w:name w:val="SC.2.73779"/>
    <w:rsid w:val="00B819EB"/>
    <w:rPr>
      <w:rFonts w:ascii="Century" w:hAnsi="Century" w:cs="Century" w:hint="default"/>
      <w:color w:val="000000"/>
      <w:sz w:val="40"/>
      <w:szCs w:val="40"/>
    </w:rPr>
  </w:style>
  <w:style w:type="character" w:customStyle="1" w:styleId="SC273763">
    <w:name w:val="SC.2.73763"/>
    <w:rsid w:val="00B819EB"/>
    <w:rPr>
      <w:rFonts w:ascii="Century" w:hAnsi="Century" w:cs="Century" w:hint="default"/>
      <w:b/>
      <w:bCs/>
      <w:color w:val="000000"/>
    </w:rPr>
  </w:style>
  <w:style w:type="character" w:customStyle="1" w:styleId="SC4208910">
    <w:name w:val="SC.4.208910"/>
    <w:rsid w:val="00B819EB"/>
    <w:rPr>
      <w:rFonts w:ascii="Century" w:hAnsi="Century" w:cs="Century" w:hint="default"/>
      <w:color w:val="000000"/>
      <w:sz w:val="28"/>
      <w:szCs w:val="28"/>
    </w:rPr>
  </w:style>
  <w:style w:type="character" w:customStyle="1" w:styleId="SC4208911">
    <w:name w:val="SC.4.208911"/>
    <w:rsid w:val="00B819EB"/>
    <w:rPr>
      <w:rFonts w:ascii="Century" w:hAnsi="Century" w:cs="Century" w:hint="default"/>
      <w:color w:val="000000"/>
    </w:rPr>
  </w:style>
  <w:style w:type="character" w:customStyle="1" w:styleId="articlesubtitle">
    <w:name w:val="article_sub_title"/>
    <w:basedOn w:val="DefaultParagraphFont"/>
    <w:rsid w:val="00B819EB"/>
  </w:style>
  <w:style w:type="character" w:customStyle="1" w:styleId="newsdate2">
    <w:name w:val="news_date2"/>
    <w:basedOn w:val="DefaultParagraphFont"/>
    <w:rsid w:val="00B819EB"/>
  </w:style>
  <w:style w:type="character" w:customStyle="1" w:styleId="readarticleheader">
    <w:name w:val="readarticleheader"/>
    <w:basedOn w:val="DefaultParagraphFont"/>
    <w:rsid w:val="00B819EB"/>
  </w:style>
  <w:style w:type="character" w:customStyle="1" w:styleId="UnderlineChar20">
    <w:name w:val="Underline Char2"/>
    <w:rsid w:val="00B819EB"/>
    <w:rPr>
      <w:rFonts w:ascii="Trebuchet MS" w:hAnsi="Trebuchet MS" w:hint="default"/>
      <w:u w:val="thick"/>
      <w:lang w:val="en-US" w:eastAsia="zh-CN" w:bidi="ar-SA"/>
    </w:rPr>
  </w:style>
  <w:style w:type="character" w:customStyle="1" w:styleId="BoldUnderliningChar">
    <w:name w:val="Bold Underlining Char"/>
    <w:rsid w:val="00B819EB"/>
    <w:rPr>
      <w:rFonts w:ascii="Arial Narrow" w:eastAsia="Times New Roman" w:hAnsi="Arial Narrow" w:hint="default"/>
      <w:b/>
      <w:bCs w:val="0"/>
      <w:szCs w:val="24"/>
      <w:u w:val="single"/>
      <w:lang w:val="en-GB" w:eastAsia="en-US" w:bidi="ar-SA"/>
    </w:rPr>
  </w:style>
  <w:style w:type="character" w:customStyle="1" w:styleId="medium-normal1">
    <w:name w:val="medium-normal1"/>
    <w:rsid w:val="00B819EB"/>
    <w:rPr>
      <w:rFonts w:ascii="Arial" w:hAnsi="Arial" w:cs="Arial" w:hint="default"/>
      <w:b w:val="0"/>
      <w:bCs w:val="0"/>
      <w:i w:val="0"/>
      <w:iCs w:val="0"/>
      <w:sz w:val="20"/>
      <w:szCs w:val="20"/>
    </w:rPr>
  </w:style>
  <w:style w:type="character" w:customStyle="1" w:styleId="UnderlinedCardChar0">
    <w:name w:val="Underlined Card Char"/>
    <w:rsid w:val="00B819EB"/>
    <w:rPr>
      <w:rFonts w:ascii="Palatino Linotype" w:hAnsi="Palatino Linotype" w:hint="default"/>
      <w:u w:val="single"/>
      <w:lang w:val="en-US" w:eastAsia="en-US" w:bidi="ar-SA"/>
    </w:rPr>
  </w:style>
  <w:style w:type="character" w:customStyle="1" w:styleId="char">
    <w:name w:val="char"/>
    <w:basedOn w:val="DefaultParagraphFont"/>
    <w:rsid w:val="00B819EB"/>
  </w:style>
  <w:style w:type="character" w:customStyle="1" w:styleId="UnderlineCharCharCharCharCharChar">
    <w:name w:val="Underline Char Char Char Char Char Char"/>
    <w:rsid w:val="00B819EB"/>
    <w:rPr>
      <w:rFonts w:ascii="Arial Narrow" w:hAnsi="Arial Narrow" w:hint="default"/>
      <w:szCs w:val="24"/>
      <w:u w:val="single"/>
      <w:lang w:val="en-US" w:eastAsia="en-US" w:bidi="ar-SA"/>
    </w:rPr>
  </w:style>
  <w:style w:type="character" w:customStyle="1" w:styleId="klink">
    <w:name w:val="klink"/>
    <w:basedOn w:val="DefaultParagraphFont"/>
    <w:rsid w:val="00B819EB"/>
  </w:style>
  <w:style w:type="character" w:customStyle="1" w:styleId="date10">
    <w:name w:val="date1"/>
    <w:basedOn w:val="DefaultParagraphFont"/>
    <w:rsid w:val="00B819EB"/>
  </w:style>
  <w:style w:type="character" w:customStyle="1" w:styleId="bolding1">
    <w:name w:val="bolding1"/>
    <w:rsid w:val="00B819EB"/>
    <w:rPr>
      <w:b/>
      <w:bCs/>
    </w:rPr>
  </w:style>
  <w:style w:type="character" w:customStyle="1" w:styleId="bookoptions1">
    <w:name w:val="book_options1"/>
    <w:rsid w:val="00B819EB"/>
    <w:rPr>
      <w:b/>
      <w:bCs/>
      <w:color w:val="333366"/>
    </w:rPr>
  </w:style>
  <w:style w:type="character" w:customStyle="1" w:styleId="descriptionblock">
    <w:name w:val="description block"/>
    <w:basedOn w:val="DefaultParagraphFont"/>
    <w:rsid w:val="00B819EB"/>
  </w:style>
  <w:style w:type="character" w:customStyle="1" w:styleId="detailsboxblock">
    <w:name w:val="detailsbox block"/>
    <w:basedOn w:val="DefaultParagraphFont"/>
    <w:rsid w:val="00B819EB"/>
  </w:style>
  <w:style w:type="character" w:customStyle="1" w:styleId="Char3">
    <w:name w:val="Char3"/>
    <w:rsid w:val="00B819EB"/>
    <w:rPr>
      <w:rFonts w:ascii="Arial" w:hAnsi="Arial" w:cs="Arial" w:hint="default"/>
      <w:bCs/>
      <w:u w:val="thick"/>
      <w:lang w:val="en-US" w:eastAsia="en-US" w:bidi="ar-SA"/>
    </w:rPr>
  </w:style>
  <w:style w:type="character" w:customStyle="1" w:styleId="texto11">
    <w:name w:val="texto11"/>
    <w:rsid w:val="00B819EB"/>
    <w:rPr>
      <w:rFonts w:ascii="Arial" w:hAnsi="Arial" w:cs="Arial" w:hint="default"/>
      <w:b w:val="0"/>
      <w:bCs w:val="0"/>
      <w:i w:val="0"/>
      <w:iCs w:val="0"/>
      <w:caps w:val="0"/>
      <w:color w:val="000000"/>
      <w:sz w:val="26"/>
      <w:szCs w:val="26"/>
    </w:rPr>
  </w:style>
  <w:style w:type="character" w:customStyle="1" w:styleId="CardTagChar">
    <w:name w:val="Card Tag Char"/>
    <w:rsid w:val="00B819EB"/>
    <w:rPr>
      <w:rFonts w:ascii="Arial Narrow" w:hAnsi="Arial Narrow" w:hint="default"/>
      <w:b/>
      <w:bCs w:val="0"/>
      <w:sz w:val="24"/>
      <w:szCs w:val="24"/>
      <w:lang w:val="en-US" w:eastAsia="en-US" w:bidi="ar-SA"/>
    </w:rPr>
  </w:style>
  <w:style w:type="character" w:customStyle="1" w:styleId="DebateCiteCharCharChar">
    <w:name w:val="Debate Cite Char Char Char"/>
    <w:rsid w:val="00B819EB"/>
    <w:rPr>
      <w:b/>
      <w:bCs w:val="0"/>
      <w:sz w:val="32"/>
      <w:szCs w:val="32"/>
      <w:lang w:val="en-US" w:eastAsia="en-US" w:bidi="ar-SA"/>
    </w:rPr>
  </w:style>
  <w:style w:type="character" w:customStyle="1" w:styleId="TagChar3">
    <w:name w:val="Tag Char3"/>
    <w:rsid w:val="00B819EB"/>
    <w:rPr>
      <w:rFonts w:ascii="Palatino Linotype" w:hAnsi="Palatino Linotype" w:hint="default"/>
      <w:b/>
      <w:bCs w:val="0"/>
      <w:sz w:val="24"/>
      <w:szCs w:val="24"/>
      <w:lang w:val="en-US" w:eastAsia="en-US" w:bidi="ar-SA"/>
    </w:rPr>
  </w:style>
  <w:style w:type="character" w:customStyle="1" w:styleId="TagandCiteChar">
    <w:name w:val="Tag and Cite Char"/>
    <w:rsid w:val="00B819EB"/>
    <w:rPr>
      <w:color w:val="333333"/>
      <w:sz w:val="22"/>
      <w:szCs w:val="22"/>
      <w:lang w:val="en-US" w:eastAsia="en-US" w:bidi="ar-SA"/>
    </w:rPr>
  </w:style>
  <w:style w:type="character" w:customStyle="1" w:styleId="Style10ptBold">
    <w:name w:val="Style 10 pt Bold"/>
    <w:rsid w:val="00B819EB"/>
    <w:rPr>
      <w:b/>
      <w:bCs/>
      <w:sz w:val="20"/>
    </w:rPr>
  </w:style>
  <w:style w:type="character" w:customStyle="1" w:styleId="text9">
    <w:name w:val="text9"/>
    <w:basedOn w:val="DefaultParagraphFont"/>
    <w:rsid w:val="00B819EB"/>
  </w:style>
  <w:style w:type="character" w:customStyle="1" w:styleId="text21">
    <w:name w:val="text21"/>
    <w:basedOn w:val="DefaultParagraphFont"/>
    <w:rsid w:val="00B819EB"/>
  </w:style>
  <w:style w:type="character" w:customStyle="1" w:styleId="text19">
    <w:name w:val="text19"/>
    <w:basedOn w:val="DefaultParagraphFont"/>
    <w:rsid w:val="00B819EB"/>
  </w:style>
  <w:style w:type="character" w:customStyle="1" w:styleId="term2">
    <w:name w:val="term2"/>
    <w:rsid w:val="00B819EB"/>
    <w:rPr>
      <w:b/>
      <w:bCs/>
    </w:rPr>
  </w:style>
  <w:style w:type="character" w:customStyle="1" w:styleId="pmterms12">
    <w:name w:val="pmterms12"/>
    <w:rsid w:val="00B819EB"/>
    <w:rPr>
      <w:b/>
      <w:bCs/>
      <w:i w:val="0"/>
      <w:iCs w:val="0"/>
      <w:color w:val="000000"/>
    </w:rPr>
  </w:style>
  <w:style w:type="character" w:customStyle="1" w:styleId="ToReadChar">
    <w:name w:val="To Read Char"/>
    <w:rsid w:val="00B819EB"/>
    <w:rPr>
      <w:rFonts w:ascii="Verdana" w:hAnsi="Verdana" w:hint="default"/>
      <w:b/>
      <w:bCs w:val="0"/>
      <w:szCs w:val="24"/>
      <w:u w:val="single"/>
      <w:lang w:val="en-US" w:eastAsia="en-US" w:bidi="ar-SA"/>
    </w:rPr>
  </w:style>
  <w:style w:type="character" w:customStyle="1" w:styleId="ToReadCharChar">
    <w:name w:val="To Read Char Char"/>
    <w:rsid w:val="00B819EB"/>
    <w:rPr>
      <w:rFonts w:ascii="Verdana" w:hAnsi="Verdana" w:hint="default"/>
      <w:b/>
      <w:bCs w:val="0"/>
      <w:szCs w:val="24"/>
      <w:u w:val="single"/>
      <w:lang w:val="en-US" w:eastAsia="en-US" w:bidi="ar-SA"/>
    </w:rPr>
  </w:style>
  <w:style w:type="character" w:customStyle="1" w:styleId="bio">
    <w:name w:val="bio"/>
    <w:basedOn w:val="DefaultParagraphFont"/>
    <w:rsid w:val="00B819EB"/>
  </w:style>
  <w:style w:type="character" w:customStyle="1" w:styleId="storytextstyle">
    <w:name w:val="storytextstyle"/>
    <w:basedOn w:val="DefaultParagraphFont"/>
    <w:rsid w:val="00B819EB"/>
  </w:style>
  <w:style w:type="character" w:customStyle="1" w:styleId="cardunderlinedCharChar">
    <w:name w:val="card underlined Char Char"/>
    <w:rsid w:val="00B819EB"/>
    <w:rPr>
      <w:rFonts w:ascii="Arial" w:hAnsi="Arial" w:cs="Arial" w:hint="default"/>
      <w:sz w:val="22"/>
      <w:szCs w:val="24"/>
      <w:u w:val="single"/>
      <w:lang w:val="en-US" w:eastAsia="en-US" w:bidi="ar-SA"/>
    </w:rPr>
  </w:style>
  <w:style w:type="character" w:customStyle="1" w:styleId="Style2Char0">
    <w:name w:val="Style2 Char"/>
    <w:rsid w:val="00B819EB"/>
    <w:rPr>
      <w:rFonts w:ascii="Book Antiqua" w:hAnsi="Book Antiqua" w:hint="default"/>
      <w:u w:val="thick"/>
      <w:lang w:val="en-US" w:eastAsia="en-US" w:bidi="ar-SA"/>
    </w:rPr>
  </w:style>
  <w:style w:type="character" w:customStyle="1" w:styleId="Style2Char1">
    <w:name w:val="Style2 Char1"/>
    <w:rsid w:val="00B819EB"/>
    <w:rPr>
      <w:rFonts w:ascii="Book Antiqua" w:hAnsi="Book Antiqua" w:hint="default"/>
      <w:szCs w:val="24"/>
      <w:u w:val="thick"/>
      <w:lang w:val="en-US" w:eastAsia="en-US" w:bidi="ar-SA"/>
    </w:rPr>
  </w:style>
  <w:style w:type="character" w:customStyle="1" w:styleId="articlehead21">
    <w:name w:val="articlehead21"/>
    <w:rsid w:val="00B819EB"/>
    <w:rPr>
      <w:rFonts w:ascii="Arial" w:hAnsi="Arial" w:cs="Arial" w:hint="default"/>
      <w:b/>
      <w:bCs/>
      <w:color w:val="660000"/>
      <w:sz w:val="20"/>
      <w:szCs w:val="20"/>
    </w:rPr>
  </w:style>
  <w:style w:type="character" w:customStyle="1" w:styleId="TagCiteChar1">
    <w:name w:val="Tag/Cite Char1"/>
    <w:rsid w:val="00B819EB"/>
    <w:rPr>
      <w:b/>
      <w:bCs w:val="0"/>
      <w:lang w:val="en-US" w:eastAsia="en-US" w:bidi="ar-SA"/>
    </w:rPr>
  </w:style>
  <w:style w:type="character" w:customStyle="1" w:styleId="goohl2">
    <w:name w:val="goohl2"/>
    <w:basedOn w:val="DefaultParagraphFont"/>
    <w:rsid w:val="00B819EB"/>
  </w:style>
  <w:style w:type="character" w:customStyle="1" w:styleId="CardCharChar0">
    <w:name w:val="Card Char Char"/>
    <w:rsid w:val="00B819EB"/>
    <w:rPr>
      <w:lang w:val="en-US" w:eastAsia="en-US" w:bidi="ar-SA"/>
    </w:rPr>
  </w:style>
  <w:style w:type="character" w:customStyle="1" w:styleId="BriefTitle1Char">
    <w:name w:val="Brief Title 1 Char"/>
    <w:rsid w:val="00B819EB"/>
    <w:rPr>
      <w:b/>
      <w:bCs w:val="0"/>
      <w:u w:val="single"/>
      <w:lang w:val="en-US" w:eastAsia="en-US" w:bidi="ar-SA"/>
    </w:rPr>
  </w:style>
  <w:style w:type="character" w:customStyle="1" w:styleId="TagCiteCharChar">
    <w:name w:val="Tag/Cite Char Char"/>
    <w:rsid w:val="00B819EB"/>
    <w:rPr>
      <w:b/>
      <w:bCs w:val="0"/>
      <w:lang w:val="en-US" w:eastAsia="en-US" w:bidi="ar-SA"/>
    </w:rPr>
  </w:style>
  <w:style w:type="character" w:customStyle="1" w:styleId="btx">
    <w:name w:val="btx"/>
    <w:basedOn w:val="DefaultParagraphFont"/>
    <w:rsid w:val="00B819EB"/>
  </w:style>
  <w:style w:type="character" w:customStyle="1" w:styleId="CardChar1">
    <w:name w:val="Card Char1"/>
    <w:rsid w:val="00B819EB"/>
    <w:rPr>
      <w:lang w:val="en-US" w:eastAsia="en-US" w:bidi="ar-SA"/>
    </w:rPr>
  </w:style>
  <w:style w:type="character" w:customStyle="1" w:styleId="prodgeneral1">
    <w:name w:val="prodgeneral1"/>
    <w:rsid w:val="00B819EB"/>
    <w:rPr>
      <w:rFonts w:ascii="Verdana" w:hAnsi="Verdana" w:hint="default"/>
      <w:b w:val="0"/>
      <w:bCs w:val="0"/>
      <w:caps w:val="0"/>
      <w:color w:val="000000"/>
      <w:spacing w:val="0"/>
      <w:sz w:val="16"/>
      <w:szCs w:val="16"/>
    </w:rPr>
  </w:style>
  <w:style w:type="character" w:customStyle="1" w:styleId="summary1">
    <w:name w:val="summary1"/>
    <w:rsid w:val="00B819EB"/>
    <w:rPr>
      <w:rFonts w:ascii="Arial" w:hAnsi="Arial" w:cs="Arial" w:hint="default"/>
      <w:sz w:val="18"/>
      <w:szCs w:val="18"/>
    </w:rPr>
  </w:style>
  <w:style w:type="character" w:customStyle="1" w:styleId="text3">
    <w:name w:val="text3"/>
    <w:basedOn w:val="DefaultParagraphFont"/>
    <w:rsid w:val="00B819EB"/>
  </w:style>
  <w:style w:type="character" w:customStyle="1" w:styleId="cardtextsmallChar">
    <w:name w:val="card text small Char"/>
    <w:rsid w:val="00B819EB"/>
    <w:rPr>
      <w:rFonts w:ascii="Arial Narrow" w:hAnsi="Arial Narrow" w:hint="default"/>
      <w:sz w:val="16"/>
      <w:szCs w:val="24"/>
      <w:lang w:val="en-US" w:eastAsia="en-US" w:bidi="ar-SA"/>
    </w:rPr>
  </w:style>
  <w:style w:type="character" w:customStyle="1" w:styleId="countrytitle1">
    <w:name w:val="countrytitle1"/>
    <w:rsid w:val="00B819EB"/>
    <w:rPr>
      <w:rFonts w:ascii="Verdana" w:hAnsi="Verdana" w:hint="default"/>
      <w:b/>
      <w:bCs/>
      <w:color w:val="293643"/>
      <w:sz w:val="24"/>
      <w:szCs w:val="24"/>
    </w:rPr>
  </w:style>
  <w:style w:type="character" w:customStyle="1" w:styleId="storyheader1">
    <w:name w:val="storyheader1"/>
    <w:rsid w:val="00B819EB"/>
    <w:rPr>
      <w:rFonts w:ascii="Verdana" w:hAnsi="Verdana" w:hint="default"/>
      <w:b/>
      <w:bCs/>
      <w:color w:val="000000"/>
      <w:sz w:val="21"/>
      <w:szCs w:val="21"/>
    </w:rPr>
  </w:style>
  <w:style w:type="character" w:customStyle="1" w:styleId="cardunderlinedChar0">
    <w:name w:val="card underlined Char"/>
    <w:rsid w:val="00B819EB"/>
    <w:rPr>
      <w:rFonts w:ascii="Arial" w:hAnsi="Arial" w:cs="Arial" w:hint="default"/>
      <w:sz w:val="22"/>
      <w:szCs w:val="24"/>
      <w:u w:val="single"/>
      <w:lang w:val="en-US" w:eastAsia="en-US" w:bidi="ar-SA"/>
    </w:rPr>
  </w:style>
  <w:style w:type="character" w:customStyle="1" w:styleId="article1">
    <w:name w:val="article1"/>
    <w:rsid w:val="00B819EB"/>
    <w:rPr>
      <w:rFonts w:ascii="Verdana" w:hAnsi="Verdana" w:hint="default"/>
      <w:color w:val="333333"/>
      <w:sz w:val="16"/>
      <w:szCs w:val="16"/>
    </w:rPr>
  </w:style>
  <w:style w:type="character" w:customStyle="1" w:styleId="story-posted-date1">
    <w:name w:val="story-posted-date1"/>
    <w:rsid w:val="00B819EB"/>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B819EB"/>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B819EB"/>
  </w:style>
  <w:style w:type="character" w:customStyle="1" w:styleId="textmedium">
    <w:name w:val="textmedium"/>
    <w:basedOn w:val="DefaultParagraphFont"/>
    <w:rsid w:val="00B819EB"/>
  </w:style>
  <w:style w:type="character" w:customStyle="1" w:styleId="citation1">
    <w:name w:val="citation1"/>
    <w:rsid w:val="00B819EB"/>
    <w:rPr>
      <w:rFonts w:ascii="Verdana" w:hAnsi="Verdana" w:hint="default"/>
      <w:sz w:val="17"/>
      <w:szCs w:val="17"/>
    </w:rPr>
  </w:style>
  <w:style w:type="character" w:customStyle="1" w:styleId="hithighlite">
    <w:name w:val="hithighlite"/>
    <w:basedOn w:val="DefaultParagraphFont"/>
    <w:rsid w:val="00B819EB"/>
  </w:style>
  <w:style w:type="character" w:customStyle="1" w:styleId="articlecontent">
    <w:name w:val="articlecontent"/>
    <w:basedOn w:val="DefaultParagraphFont"/>
    <w:rsid w:val="00B819EB"/>
  </w:style>
  <w:style w:type="character" w:customStyle="1" w:styleId="fource1">
    <w:name w:val="fource1"/>
    <w:rsid w:val="00B819EB"/>
    <w:rPr>
      <w:sz w:val="34"/>
      <w:szCs w:val="34"/>
    </w:rPr>
  </w:style>
  <w:style w:type="character" w:customStyle="1" w:styleId="LanguageStrikeChar">
    <w:name w:val="Language Strike Char"/>
    <w:rsid w:val="00B819EB"/>
    <w:rPr>
      <w:rFonts w:ascii="Arial Narrow" w:hAnsi="Arial Narrow" w:hint="default"/>
      <w:strike/>
      <w:szCs w:val="24"/>
      <w:lang w:val="en-US" w:eastAsia="en-US" w:bidi="ar-SA"/>
    </w:rPr>
  </w:style>
  <w:style w:type="character" w:customStyle="1" w:styleId="normal11">
    <w:name w:val="normal1"/>
    <w:basedOn w:val="DefaultParagraphFont"/>
    <w:rsid w:val="00B819EB"/>
  </w:style>
  <w:style w:type="character" w:customStyle="1" w:styleId="ds">
    <w:name w:val="ds"/>
    <w:basedOn w:val="DefaultParagraphFont"/>
    <w:rsid w:val="00B819EB"/>
  </w:style>
  <w:style w:type="character" w:customStyle="1" w:styleId="UnderliningChar1">
    <w:name w:val="Underlining Char1"/>
    <w:rsid w:val="00B819EB"/>
    <w:rPr>
      <w:rFonts w:ascii="Arial Narrow" w:hAnsi="Arial Narrow" w:hint="default"/>
      <w:szCs w:val="24"/>
      <w:u w:val="single"/>
      <w:lang w:val="en-US" w:eastAsia="en-US" w:bidi="ar-SA"/>
    </w:rPr>
  </w:style>
  <w:style w:type="character" w:customStyle="1" w:styleId="UnderliningChar2">
    <w:name w:val="Underlining Char2"/>
    <w:rsid w:val="00B819EB"/>
    <w:rPr>
      <w:rFonts w:ascii="Arial Narrow" w:hAnsi="Arial Narrow" w:hint="default"/>
      <w:szCs w:val="24"/>
      <w:u w:val="single"/>
      <w:lang w:val="en-US" w:eastAsia="en-US" w:bidi="ar-SA"/>
    </w:rPr>
  </w:style>
  <w:style w:type="character" w:customStyle="1" w:styleId="MicroTextChar1">
    <w:name w:val="MicroText Char1"/>
    <w:rsid w:val="00B819EB"/>
    <w:rPr>
      <w:rFonts w:ascii="Arial Narrow" w:hAnsi="Arial Narrow" w:hint="default"/>
      <w:sz w:val="12"/>
      <w:szCs w:val="24"/>
      <w:lang w:val="en-US" w:eastAsia="en-US" w:bidi="ar-SA"/>
    </w:rPr>
  </w:style>
  <w:style w:type="character" w:customStyle="1" w:styleId="DefaultPara">
    <w:name w:val="Default Para"/>
    <w:rsid w:val="00B819EB"/>
    <w:rPr>
      <w:sz w:val="20"/>
    </w:rPr>
  </w:style>
  <w:style w:type="character" w:customStyle="1" w:styleId="SYSHYPERTEXT">
    <w:name w:val="SYS_HYPERTEXT"/>
    <w:rsid w:val="00B819EB"/>
    <w:rPr>
      <w:color w:val="0000FF"/>
      <w:u w:val="single"/>
    </w:rPr>
  </w:style>
  <w:style w:type="character" w:customStyle="1" w:styleId="Hyperlink1">
    <w:name w:val="Hyperlink1"/>
    <w:rsid w:val="00B819E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B819EB"/>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B819EB"/>
    <w:rPr>
      <w:rFonts w:ascii="Arial Narrow" w:hAnsi="Arial Narrow" w:hint="default"/>
      <w:noProof w:val="0"/>
      <w:szCs w:val="24"/>
      <w:u w:val="single"/>
      <w:lang w:val="en-US" w:eastAsia="en-US" w:bidi="ar-SA"/>
    </w:rPr>
  </w:style>
  <w:style w:type="character" w:customStyle="1" w:styleId="BlockHeading1Char">
    <w:name w:val="Block Heading 1 Char"/>
    <w:rsid w:val="00B819EB"/>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B819EB"/>
    <w:rPr>
      <w:b/>
      <w:bCs w:val="0"/>
      <w:sz w:val="24"/>
      <w:szCs w:val="24"/>
      <w:u w:val="single"/>
      <w:lang w:val="en-US" w:eastAsia="en-US" w:bidi="ar-SA"/>
    </w:rPr>
  </w:style>
  <w:style w:type="character" w:customStyle="1" w:styleId="StyleTagTimesNewRomanChar">
    <w:name w:val="Style Tag + Times New Roman Char"/>
    <w:rsid w:val="00B819EB"/>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819EB"/>
    <w:rPr>
      <w:rFonts w:ascii="Arial Narrow" w:hAnsi="Arial Narrow" w:cs="Arial" w:hint="default"/>
      <w:b/>
      <w:bCs/>
      <w:iCs/>
      <w:sz w:val="24"/>
      <w:szCs w:val="28"/>
      <w:lang w:val="en-US" w:eastAsia="en-US" w:bidi="ar-SA"/>
    </w:rPr>
  </w:style>
  <w:style w:type="character" w:customStyle="1" w:styleId="UnderliningCharChar">
    <w:name w:val="Underlining Char Char"/>
    <w:rsid w:val="00B819EB"/>
    <w:rPr>
      <w:rFonts w:ascii="Arial Narrow" w:hAnsi="Arial Narrow" w:hint="default"/>
      <w:szCs w:val="24"/>
      <w:u w:val="single"/>
      <w:lang w:val="en-US" w:eastAsia="en-US" w:bidi="ar-SA"/>
    </w:rPr>
  </w:style>
  <w:style w:type="character" w:customStyle="1" w:styleId="StyleArialNarrow12ptBold">
    <w:name w:val="Style Arial Narrow 12 pt Bold"/>
    <w:rsid w:val="00B819EB"/>
    <w:rPr>
      <w:rFonts w:ascii="Arial Narrow" w:hAnsi="Arial Narrow" w:hint="default"/>
      <w:b/>
      <w:bCs/>
      <w:sz w:val="24"/>
    </w:rPr>
  </w:style>
  <w:style w:type="character" w:customStyle="1" w:styleId="Style1CharChar">
    <w:name w:val="Style1 Char Char"/>
    <w:rsid w:val="00B819EB"/>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B819EB"/>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B819EB"/>
    <w:rPr>
      <w:noProof w:val="0"/>
      <w:u w:val="single"/>
      <w:lang w:val="en-US" w:eastAsia="en-US" w:bidi="ar-SA"/>
    </w:rPr>
  </w:style>
  <w:style w:type="character" w:customStyle="1" w:styleId="UnderlinedCharChar1">
    <w:name w:val="Underlined Char Char1"/>
    <w:rsid w:val="00B819EB"/>
    <w:rPr>
      <w:rFonts w:ascii="Bell MT" w:eastAsia="Times New Roman" w:hAnsi="Bell MT" w:hint="default"/>
      <w:bCs/>
      <w:iCs/>
      <w:sz w:val="22"/>
      <w:u w:val="single"/>
    </w:rPr>
  </w:style>
  <w:style w:type="character" w:customStyle="1" w:styleId="Heading2CharChar2">
    <w:name w:val="Heading 2 Char Char2"/>
    <w:rsid w:val="00B819EB"/>
    <w:rPr>
      <w:rFonts w:ascii="Arial" w:hAnsi="Arial" w:cs="Arial" w:hint="default"/>
      <w:b/>
      <w:bCs/>
      <w:iCs/>
      <w:sz w:val="22"/>
      <w:szCs w:val="28"/>
      <w:lang w:val="en-US" w:eastAsia="en-US" w:bidi="ar-SA"/>
    </w:rPr>
  </w:style>
  <w:style w:type="character" w:customStyle="1" w:styleId="doctitle">
    <w:name w:val="doctitle"/>
    <w:rsid w:val="00B819EB"/>
  </w:style>
  <w:style w:type="character" w:customStyle="1" w:styleId="cardtext-underlined0">
    <w:name w:val="card text- underlined"/>
    <w:rsid w:val="00B819EB"/>
    <w:rPr>
      <w:rFonts w:ascii="Garamond" w:hAnsi="Garamond" w:hint="default"/>
      <w:u w:val="single"/>
    </w:rPr>
  </w:style>
  <w:style w:type="character" w:customStyle="1" w:styleId="BodyText1">
    <w:name w:val="Body Text1"/>
    <w:basedOn w:val="DefaultParagraphFont"/>
    <w:rsid w:val="00B819EB"/>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B819EB"/>
  </w:style>
  <w:style w:type="character" w:customStyle="1" w:styleId="BriefTitleChar">
    <w:name w:val="Brief Title Char"/>
    <w:basedOn w:val="DefaultParagraphFont"/>
    <w:rsid w:val="00B819EB"/>
    <w:rPr>
      <w:b/>
      <w:bCs w:val="0"/>
      <w:sz w:val="24"/>
      <w:szCs w:val="24"/>
      <w:u w:val="single"/>
      <w:lang w:val="en-US" w:eastAsia="en-US" w:bidi="ar-SA"/>
    </w:rPr>
  </w:style>
  <w:style w:type="character" w:customStyle="1" w:styleId="BriefTitle2Char">
    <w:name w:val="Brief Title 2 Char"/>
    <w:basedOn w:val="BriefTitleChar"/>
    <w:rsid w:val="00B819E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B819EB"/>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B819EB"/>
    <w:rPr>
      <w:rFonts w:ascii="Georgia" w:hAnsi="Georgia" w:hint="default"/>
      <w:b/>
      <w:bCs w:val="0"/>
      <w:sz w:val="24"/>
    </w:rPr>
  </w:style>
  <w:style w:type="character" w:customStyle="1" w:styleId="Emphasis20">
    <w:name w:val="Emphasis 2"/>
    <w:uiPriority w:val="1"/>
    <w:qFormat/>
    <w:rsid w:val="00B819EB"/>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B819EB"/>
    <w:rPr>
      <w:rFonts w:ascii="AGaramond" w:hAnsi="AGaramond" w:cs="AGaramond" w:hint="default"/>
      <w:color w:val="211D1E"/>
      <w:sz w:val="14"/>
      <w:szCs w:val="14"/>
    </w:rPr>
  </w:style>
  <w:style w:type="character" w:customStyle="1" w:styleId="CharacterStyle2">
    <w:name w:val="Character Style 2"/>
    <w:uiPriority w:val="99"/>
    <w:rsid w:val="00B819EB"/>
    <w:rPr>
      <w:sz w:val="20"/>
      <w:szCs w:val="20"/>
    </w:rPr>
  </w:style>
  <w:style w:type="character" w:customStyle="1" w:styleId="cross-head">
    <w:name w:val="cross-head"/>
    <w:rsid w:val="00B819EB"/>
  </w:style>
  <w:style w:type="character" w:customStyle="1" w:styleId="dateline">
    <w:name w:val="dateline"/>
    <w:rsid w:val="00B819EB"/>
  </w:style>
  <w:style w:type="character" w:customStyle="1" w:styleId="Subtitle1">
    <w:name w:val="Subtitle1"/>
    <w:rsid w:val="00B819EB"/>
  </w:style>
  <w:style w:type="character" w:customStyle="1" w:styleId="metaorigin">
    <w:name w:val="meta_origin"/>
    <w:rsid w:val="00B819EB"/>
  </w:style>
  <w:style w:type="character" w:customStyle="1" w:styleId="mandelbrotrefrag">
    <w:name w:val="mandelbrot_refrag"/>
    <w:rsid w:val="00B819EB"/>
  </w:style>
  <w:style w:type="character" w:customStyle="1" w:styleId="eminfo">
    <w:name w:val="eminfo"/>
    <w:rsid w:val="00B819EB"/>
  </w:style>
  <w:style w:type="character" w:customStyle="1" w:styleId="emhighlight">
    <w:name w:val="emhighlight"/>
    <w:rsid w:val="00B819EB"/>
  </w:style>
  <w:style w:type="character" w:customStyle="1" w:styleId="name">
    <w:name w:val="name"/>
    <w:rsid w:val="00B819EB"/>
  </w:style>
  <w:style w:type="character" w:customStyle="1" w:styleId="tkrname">
    <w:name w:val="tkrname"/>
    <w:rsid w:val="00B819EB"/>
  </w:style>
  <w:style w:type="character" w:customStyle="1" w:styleId="tkrchange">
    <w:name w:val="tkrchange"/>
    <w:rsid w:val="00B819EB"/>
  </w:style>
  <w:style w:type="character" w:customStyle="1" w:styleId="source-org">
    <w:name w:val="source-org"/>
    <w:rsid w:val="00B819EB"/>
  </w:style>
  <w:style w:type="character" w:customStyle="1" w:styleId="updated">
    <w:name w:val="updated"/>
    <w:rsid w:val="00B819EB"/>
  </w:style>
  <w:style w:type="character" w:customStyle="1" w:styleId="last">
    <w:name w:val="last"/>
    <w:rsid w:val="00B819EB"/>
  </w:style>
  <w:style w:type="character" w:customStyle="1" w:styleId="Style11ptBoldUnderline1">
    <w:name w:val="Style 11 pt Bold Underline1"/>
    <w:rsid w:val="00B819EB"/>
    <w:rPr>
      <w:b/>
      <w:bCs/>
      <w:sz w:val="20"/>
      <w:u w:val="single"/>
    </w:rPr>
  </w:style>
  <w:style w:type="character" w:customStyle="1" w:styleId="StyleStyleunderlineBold11pt">
    <w:name w:val="Style Style underline + Bold + 11 pt"/>
    <w:rsid w:val="00B819EB"/>
    <w:rPr>
      <w:bCs/>
      <w:sz w:val="20"/>
      <w:u w:val="single"/>
    </w:rPr>
  </w:style>
  <w:style w:type="character" w:customStyle="1" w:styleId="StyleunderlineAsianTimesNewRomanBold">
    <w:name w:val="Style underline + (Asian) Times New Roman Bold"/>
    <w:rsid w:val="00B819E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B819EB"/>
    <w:rPr>
      <w:b/>
      <w:bCs/>
      <w:sz w:val="20"/>
      <w:u w:val="single"/>
      <w:bdr w:val="single" w:sz="4" w:space="0" w:color="auto" w:frame="1"/>
    </w:rPr>
  </w:style>
  <w:style w:type="character" w:customStyle="1" w:styleId="A5">
    <w:name w:val="A5"/>
    <w:uiPriority w:val="99"/>
    <w:rsid w:val="00B819EB"/>
    <w:rPr>
      <w:rFonts w:ascii="Times New Roman" w:hAnsi="Times New Roman" w:cs="Times New Roman" w:hint="default"/>
      <w:color w:val="000000"/>
      <w:sz w:val="13"/>
      <w:szCs w:val="13"/>
    </w:rPr>
  </w:style>
  <w:style w:type="character" w:customStyle="1" w:styleId="quotepeekbase">
    <w:name w:val="quotepeekbase"/>
    <w:rsid w:val="00B819EB"/>
  </w:style>
  <w:style w:type="character" w:customStyle="1" w:styleId="cardChar10">
    <w:name w:val="card Char1"/>
    <w:rsid w:val="00B819EB"/>
    <w:rPr>
      <w:rFonts w:ascii="Calibri" w:eastAsia="Calibri" w:hAnsi="Calibri" w:cs="Calibri" w:hint="default"/>
      <w:sz w:val="24"/>
      <w:szCs w:val="22"/>
      <w:lang w:val="x-none" w:eastAsia="x-none"/>
    </w:rPr>
  </w:style>
  <w:style w:type="character" w:customStyle="1" w:styleId="NormalCard">
    <w:name w:val="Normal Card"/>
    <w:uiPriority w:val="1"/>
    <w:qFormat/>
    <w:rsid w:val="00B819EB"/>
    <w:rPr>
      <w:rFonts w:ascii="Times New Roman" w:hAnsi="Times New Roman" w:cs="Times New Roman" w:hint="default"/>
      <w:sz w:val="24"/>
    </w:rPr>
  </w:style>
  <w:style w:type="character" w:customStyle="1" w:styleId="HighlightedUnderline0">
    <w:name w:val="Highlighted Underline"/>
    <w:uiPriority w:val="1"/>
    <w:qFormat/>
    <w:rsid w:val="00B819EB"/>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B819EB"/>
    <w:rPr>
      <w:rFonts w:ascii="Times New Roman" w:hAnsi="Times New Roman" w:cs="Times New Roman" w:hint="default"/>
      <w:sz w:val="16"/>
      <w:szCs w:val="16"/>
    </w:rPr>
  </w:style>
  <w:style w:type="character" w:customStyle="1" w:styleId="timebox">
    <w:name w:val="timebox"/>
    <w:rsid w:val="00B819EB"/>
  </w:style>
  <w:style w:type="character" w:customStyle="1" w:styleId="Heading2Subtext">
    <w:name w:val="Heading 2 Subtext"/>
    <w:rsid w:val="00B819EB"/>
    <w:rPr>
      <w:rFonts w:ascii="Times New Roman" w:hAnsi="Times New Roman" w:cs="Times New Roman" w:hint="default"/>
      <w:sz w:val="16"/>
    </w:rPr>
  </w:style>
  <w:style w:type="character" w:customStyle="1" w:styleId="-SmallText-">
    <w:name w:val="-Small Text-"/>
    <w:rsid w:val="00B819EB"/>
    <w:rPr>
      <w:rFonts w:ascii="Garamond" w:hAnsi="Garamond" w:hint="default"/>
      <w:sz w:val="16"/>
    </w:rPr>
  </w:style>
  <w:style w:type="character" w:customStyle="1" w:styleId="label">
    <w:name w:val="label"/>
    <w:rsid w:val="00B819EB"/>
  </w:style>
  <w:style w:type="character" w:customStyle="1" w:styleId="BoldUnderlineCharChar">
    <w:name w:val="BoldUnderline Char Char"/>
    <w:rsid w:val="00B819EB"/>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B819EB"/>
  </w:style>
  <w:style w:type="character" w:customStyle="1" w:styleId="FontStyle477">
    <w:name w:val="Font Style477"/>
    <w:basedOn w:val="DefaultParagraphFont"/>
    <w:uiPriority w:val="99"/>
    <w:rsid w:val="00B819EB"/>
    <w:rPr>
      <w:rFonts w:ascii="Times New Roman" w:hAnsi="Times New Roman" w:cs="Times New Roman" w:hint="default"/>
      <w:sz w:val="18"/>
      <w:szCs w:val="18"/>
    </w:rPr>
  </w:style>
  <w:style w:type="character" w:customStyle="1" w:styleId="FontStyle505">
    <w:name w:val="Font Style505"/>
    <w:basedOn w:val="DefaultParagraphFont"/>
    <w:uiPriority w:val="99"/>
    <w:rsid w:val="00B819EB"/>
    <w:rPr>
      <w:rFonts w:ascii="Times New Roman" w:hAnsi="Times New Roman" w:cs="Times New Roman" w:hint="default"/>
      <w:sz w:val="18"/>
      <w:szCs w:val="18"/>
    </w:rPr>
  </w:style>
  <w:style w:type="character" w:customStyle="1" w:styleId="FontStyle514">
    <w:name w:val="Font Style514"/>
    <w:basedOn w:val="DefaultParagraphFont"/>
    <w:uiPriority w:val="99"/>
    <w:rsid w:val="00B819EB"/>
    <w:rPr>
      <w:rFonts w:ascii="Times New Roman" w:hAnsi="Times New Roman" w:cs="Times New Roman" w:hint="default"/>
      <w:sz w:val="14"/>
      <w:szCs w:val="14"/>
    </w:rPr>
  </w:style>
  <w:style w:type="character" w:customStyle="1" w:styleId="FontStyle500">
    <w:name w:val="Font Style500"/>
    <w:basedOn w:val="DefaultParagraphFont"/>
    <w:uiPriority w:val="99"/>
    <w:rsid w:val="00B819EB"/>
    <w:rPr>
      <w:rFonts w:ascii="Times New Roman" w:hAnsi="Times New Roman" w:cs="Times New Roman" w:hint="default"/>
      <w:b/>
      <w:bCs/>
      <w:sz w:val="16"/>
      <w:szCs w:val="16"/>
    </w:rPr>
  </w:style>
  <w:style w:type="character" w:customStyle="1" w:styleId="CardCite1">
    <w:name w:val="CardCite1"/>
    <w:qFormat/>
    <w:rsid w:val="00B819EB"/>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B819E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B819EB"/>
    <w:rPr>
      <w:rFonts w:ascii="Times New Roman" w:hAnsi="Times New Roman" w:cs="Times New Roman" w:hint="default"/>
      <w:b/>
      <w:bCs/>
      <w:sz w:val="22"/>
      <w:szCs w:val="22"/>
    </w:rPr>
  </w:style>
  <w:style w:type="character" w:customStyle="1" w:styleId="CharacterStyle3">
    <w:name w:val="Character Style 3"/>
    <w:uiPriority w:val="99"/>
    <w:rsid w:val="00B819EB"/>
    <w:rPr>
      <w:rFonts w:ascii="Bookman Old Style" w:hAnsi="Bookman Old Style" w:cs="Bookman Old Style" w:hint="default"/>
      <w:spacing w:val="-5"/>
      <w:sz w:val="18"/>
      <w:szCs w:val="18"/>
    </w:rPr>
  </w:style>
  <w:style w:type="character" w:customStyle="1" w:styleId="Style8pt1">
    <w:name w:val="Style 8 pt1"/>
    <w:rsid w:val="00B819EB"/>
    <w:rPr>
      <w:rFonts w:ascii="Georgia" w:hAnsi="Georgia" w:hint="default"/>
      <w:sz w:val="16"/>
    </w:rPr>
  </w:style>
  <w:style w:type="character" w:customStyle="1" w:styleId="UnderlineStyleChar7">
    <w:name w:val="Underline Style Char7"/>
    <w:rsid w:val="00B819EB"/>
    <w:rPr>
      <w:rFonts w:ascii="Garamond" w:hAnsi="Garamond" w:hint="default"/>
      <w:sz w:val="22"/>
      <w:szCs w:val="24"/>
      <w:u w:val="single"/>
      <w:lang w:val="en-US" w:eastAsia="en-US" w:bidi="ar-SA"/>
    </w:rPr>
  </w:style>
  <w:style w:type="character" w:customStyle="1" w:styleId="StyleArial6ptBold">
    <w:name w:val="Style Arial 6 pt Bold"/>
    <w:rsid w:val="00B819EB"/>
    <w:rPr>
      <w:rFonts w:ascii="Arial" w:hAnsi="Arial" w:cs="Arial" w:hint="default"/>
      <w:bCs/>
      <w:sz w:val="12"/>
    </w:rPr>
  </w:style>
  <w:style w:type="character" w:customStyle="1" w:styleId="Heading2Char5">
    <w:name w:val="Heading 2 Char5"/>
    <w:rsid w:val="00B819EB"/>
    <w:rPr>
      <w:rFonts w:ascii="Garamond" w:hAnsi="Garamond" w:cs="Arial" w:hint="default"/>
      <w:b/>
      <w:bCs/>
      <w:iCs/>
      <w:sz w:val="24"/>
      <w:szCs w:val="28"/>
      <w:lang w:val="en-US" w:eastAsia="en-US" w:bidi="ar-SA"/>
    </w:rPr>
  </w:style>
  <w:style w:type="character" w:customStyle="1" w:styleId="TagGreg">
    <w:name w:val="TagGreg"/>
    <w:uiPriority w:val="1"/>
    <w:qFormat/>
    <w:rsid w:val="00B819EB"/>
    <w:rPr>
      <w:b/>
      <w:bCs w:val="0"/>
      <w:sz w:val="24"/>
    </w:rPr>
  </w:style>
  <w:style w:type="character" w:customStyle="1" w:styleId="StyleDebateUnderline10pt">
    <w:name w:val="Style Debate Underline + 10 pt"/>
    <w:rsid w:val="00B819EB"/>
    <w:rPr>
      <w:rFonts w:ascii="Times New Roman" w:hAnsi="Times New Roman" w:cs="Times New Roman" w:hint="default"/>
      <w:sz w:val="20"/>
      <w:szCs w:val="20"/>
      <w:u w:val="single"/>
    </w:rPr>
  </w:style>
  <w:style w:type="character" w:customStyle="1" w:styleId="underlinedCharChar0">
    <w:name w:val="underlined Char Char"/>
    <w:locked/>
    <w:rsid w:val="00B819EB"/>
    <w:rPr>
      <w:u w:val="single"/>
    </w:rPr>
  </w:style>
  <w:style w:type="character" w:customStyle="1" w:styleId="SourceBold">
    <w:name w:val="Source Bold"/>
    <w:rsid w:val="00B819EB"/>
    <w:rPr>
      <w:rFonts w:ascii="Arial Narrow" w:hAnsi="Arial Narrow" w:hint="default"/>
      <w:b/>
      <w:bCs w:val="0"/>
      <w:strike w:val="0"/>
      <w:dstrike w:val="0"/>
      <w:sz w:val="24"/>
      <w:u w:val="none"/>
      <w:effect w:val="none"/>
    </w:rPr>
  </w:style>
  <w:style w:type="character" w:customStyle="1" w:styleId="2xBoldUnderline">
    <w:name w:val="2x_Bold_Underline"/>
    <w:rsid w:val="00B819EB"/>
    <w:rPr>
      <w:b/>
      <w:bCs/>
      <w:sz w:val="24"/>
      <w:u w:val="thick"/>
    </w:rPr>
  </w:style>
  <w:style w:type="character" w:customStyle="1" w:styleId="Dottedunderline">
    <w:name w:val="Dotted underline"/>
    <w:rsid w:val="00B819EB"/>
    <w:rPr>
      <w:u w:val="dotted"/>
    </w:rPr>
  </w:style>
  <w:style w:type="character" w:customStyle="1" w:styleId="readChar">
    <w:name w:val="read Char"/>
    <w:rsid w:val="00B819EB"/>
    <w:rPr>
      <w:szCs w:val="22"/>
      <w:u w:val="single"/>
      <w:lang w:val="en-US" w:eastAsia="en-US" w:bidi="ar-SA"/>
    </w:rPr>
  </w:style>
  <w:style w:type="character" w:customStyle="1" w:styleId="underlining0">
    <w:name w:val="underlining"/>
    <w:rsid w:val="00B819EB"/>
    <w:rPr>
      <w:u w:val="single"/>
    </w:rPr>
  </w:style>
  <w:style w:type="character" w:customStyle="1" w:styleId="btitle">
    <w:name w:val="btitle"/>
    <w:rsid w:val="00B819EB"/>
  </w:style>
  <w:style w:type="character" w:customStyle="1" w:styleId="green">
    <w:name w:val="green"/>
    <w:rsid w:val="00B819EB"/>
  </w:style>
  <w:style w:type="character" w:customStyle="1" w:styleId="BodyText20">
    <w:name w:val="Body Text2"/>
    <w:rsid w:val="00B819E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B819E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B819E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B819E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B819E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B819E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B819E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B819EB"/>
    <w:rPr>
      <w:rFonts w:ascii="Sylfaen" w:hAnsi="Sylfaen" w:cs="Sylfaen" w:hint="default"/>
      <w:i/>
      <w:iCs/>
      <w:strike w:val="0"/>
      <w:dstrike w:val="0"/>
      <w:sz w:val="19"/>
      <w:szCs w:val="19"/>
      <w:u w:val="none"/>
      <w:effect w:val="none"/>
      <w:shd w:val="clear" w:color="auto" w:fill="FFFFFF"/>
    </w:rPr>
  </w:style>
  <w:style w:type="character" w:customStyle="1" w:styleId="1">
    <w:name w:val="1"/>
    <w:rsid w:val="00B819EB"/>
    <w:rPr>
      <w:rFonts w:ascii="Arial" w:hAnsi="Arial" w:cs="Arial" w:hint="default"/>
      <w:bCs/>
      <w:sz w:val="20"/>
      <w:u w:val="single"/>
      <w:lang w:val="en-US" w:eastAsia="en-US" w:bidi="ar-SA"/>
    </w:rPr>
  </w:style>
  <w:style w:type="character" w:customStyle="1" w:styleId="CharChar31">
    <w:name w:val="Char Char31"/>
    <w:rsid w:val="00B819EB"/>
    <w:rPr>
      <w:rFonts w:ascii="Arial" w:hAnsi="Arial" w:cs="Arial" w:hint="default"/>
      <w:b/>
      <w:bCs/>
      <w:iCs/>
      <w:lang w:val="en-US" w:eastAsia="en-US" w:bidi="ar-SA"/>
    </w:rPr>
  </w:style>
  <w:style w:type="character" w:customStyle="1" w:styleId="Subtitle2">
    <w:name w:val="Subtitle2"/>
    <w:rsid w:val="00B819EB"/>
  </w:style>
  <w:style w:type="character" w:customStyle="1" w:styleId="drop">
    <w:name w:val="drop"/>
    <w:rsid w:val="00B819EB"/>
  </w:style>
  <w:style w:type="character" w:customStyle="1" w:styleId="bioline">
    <w:name w:val="bioline"/>
    <w:rsid w:val="00B819EB"/>
  </w:style>
  <w:style w:type="character" w:customStyle="1" w:styleId="articletitle0">
    <w:name w:val="article_title"/>
    <w:rsid w:val="00B819EB"/>
  </w:style>
  <w:style w:type="character" w:customStyle="1" w:styleId="A4">
    <w:name w:val="A4"/>
    <w:uiPriority w:val="99"/>
    <w:rsid w:val="00B819EB"/>
    <w:rPr>
      <w:color w:val="000000"/>
    </w:rPr>
  </w:style>
  <w:style w:type="character" w:customStyle="1" w:styleId="s2">
    <w:name w:val="s2"/>
    <w:rsid w:val="00B819EB"/>
  </w:style>
  <w:style w:type="character" w:customStyle="1" w:styleId="s4">
    <w:name w:val="s4"/>
    <w:rsid w:val="00B819EB"/>
  </w:style>
  <w:style w:type="character" w:customStyle="1" w:styleId="s5">
    <w:name w:val="s5"/>
    <w:rsid w:val="00B819EB"/>
  </w:style>
  <w:style w:type="character" w:customStyle="1" w:styleId="cap">
    <w:name w:val="cap"/>
    <w:rsid w:val="00B819EB"/>
  </w:style>
  <w:style w:type="character" w:customStyle="1" w:styleId="rightsnotice">
    <w:name w:val="rightsnotice"/>
    <w:rsid w:val="00B819EB"/>
  </w:style>
  <w:style w:type="character" w:customStyle="1" w:styleId="Caption1">
    <w:name w:val="Caption1"/>
    <w:rsid w:val="00B819EB"/>
  </w:style>
  <w:style w:type="character" w:customStyle="1" w:styleId="credit">
    <w:name w:val="credit"/>
    <w:rsid w:val="00B819EB"/>
  </w:style>
  <w:style w:type="character" w:customStyle="1" w:styleId="scaps">
    <w:name w:val="scaps"/>
    <w:rsid w:val="00B819EB"/>
  </w:style>
  <w:style w:type="character" w:customStyle="1" w:styleId="current-article">
    <w:name w:val="current-article"/>
    <w:rsid w:val="00B819EB"/>
  </w:style>
  <w:style w:type="character" w:customStyle="1" w:styleId="related-current-indicator">
    <w:name w:val="related-current-indicator"/>
    <w:rsid w:val="00B819EB"/>
  </w:style>
  <w:style w:type="character" w:customStyle="1" w:styleId="bylclear">
    <w:name w:val="bylclear"/>
    <w:rsid w:val="00B819EB"/>
  </w:style>
  <w:style w:type="character" w:customStyle="1" w:styleId="timestamp">
    <w:name w:val="timestamp"/>
    <w:rsid w:val="00B819EB"/>
  </w:style>
  <w:style w:type="character" w:customStyle="1" w:styleId="comments">
    <w:name w:val="comments"/>
    <w:rsid w:val="00B819EB"/>
  </w:style>
  <w:style w:type="character" w:customStyle="1" w:styleId="essaytext">
    <w:name w:val="essaytext"/>
    <w:rsid w:val="00B819EB"/>
  </w:style>
  <w:style w:type="character" w:customStyle="1" w:styleId="username">
    <w:name w:val="username"/>
    <w:rsid w:val="00B819EB"/>
  </w:style>
  <w:style w:type="character" w:customStyle="1" w:styleId="toplinks">
    <w:name w:val="toplinks"/>
    <w:rsid w:val="00B819EB"/>
  </w:style>
  <w:style w:type="character" w:customStyle="1" w:styleId="A3">
    <w:name w:val="A3"/>
    <w:uiPriority w:val="99"/>
    <w:rsid w:val="00B819EB"/>
    <w:rPr>
      <w:rFonts w:ascii="Perpetua" w:hAnsi="Perpetua" w:cs="Perpetua" w:hint="default"/>
      <w:color w:val="000000"/>
      <w:sz w:val="15"/>
      <w:szCs w:val="15"/>
    </w:rPr>
  </w:style>
  <w:style w:type="character" w:customStyle="1" w:styleId="see">
    <w:name w:val="see"/>
    <w:rsid w:val="00B819EB"/>
  </w:style>
  <w:style w:type="character" w:customStyle="1" w:styleId="first-letter">
    <w:name w:val="first-letter"/>
    <w:rsid w:val="00B819EB"/>
  </w:style>
  <w:style w:type="character" w:customStyle="1" w:styleId="focusparagraph">
    <w:name w:val="focusparagraph"/>
    <w:rsid w:val="00B819EB"/>
  </w:style>
  <w:style w:type="character" w:customStyle="1" w:styleId="lightblue">
    <w:name w:val="lightblue"/>
    <w:rsid w:val="00B819EB"/>
  </w:style>
  <w:style w:type="character" w:customStyle="1" w:styleId="StyleUnderlineCharChar9pt">
    <w:name w:val="Style Underline Char Char + 9 pt"/>
    <w:rsid w:val="00B819EB"/>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B819EB"/>
  </w:style>
  <w:style w:type="character" w:customStyle="1" w:styleId="Title10">
    <w:name w:val="Title1"/>
    <w:rsid w:val="00B819EB"/>
  </w:style>
  <w:style w:type="character" w:customStyle="1" w:styleId="BoldandUnderlineCharCharCharChar">
    <w:name w:val="Bold and Underline Char Char Char Char"/>
    <w:rsid w:val="00B819EB"/>
    <w:rPr>
      <w:b/>
      <w:bCs w:val="0"/>
      <w:noProof w:val="0"/>
      <w:u w:val="single"/>
      <w:lang w:val="en-US" w:eastAsia="en-US" w:bidi="ar-SA"/>
    </w:rPr>
  </w:style>
  <w:style w:type="character" w:customStyle="1" w:styleId="FontStyle29">
    <w:name w:val="Font Style29"/>
    <w:uiPriority w:val="99"/>
    <w:rsid w:val="00B819EB"/>
    <w:rPr>
      <w:rFonts w:ascii="Arial" w:hAnsi="Arial" w:cs="Arial" w:hint="default"/>
      <w:sz w:val="14"/>
      <w:szCs w:val="14"/>
    </w:rPr>
  </w:style>
  <w:style w:type="character" w:customStyle="1" w:styleId="CardsUnderlined">
    <w:name w:val="Cards Underlined"/>
    <w:rsid w:val="00B819EB"/>
    <w:rPr>
      <w:rFonts w:ascii="Helvetica" w:hAnsi="Helvetica" w:cs="Helvetica" w:hint="default"/>
      <w:sz w:val="22"/>
      <w:szCs w:val="24"/>
      <w:u w:val="thick"/>
    </w:rPr>
  </w:style>
  <w:style w:type="character" w:customStyle="1" w:styleId="titles">
    <w:name w:val="titles"/>
    <w:rsid w:val="00B819EB"/>
  </w:style>
  <w:style w:type="character" w:customStyle="1" w:styleId="articletext0">
    <w:name w:val="article_text"/>
    <w:rsid w:val="00B819EB"/>
  </w:style>
  <w:style w:type="character" w:customStyle="1" w:styleId="contentauthor">
    <w:name w:val="contentauthor"/>
    <w:rsid w:val="00B819EB"/>
  </w:style>
  <w:style w:type="character" w:customStyle="1" w:styleId="subarticleheader">
    <w:name w:val="subarticleheader"/>
    <w:rsid w:val="00B819EB"/>
  </w:style>
  <w:style w:type="character" w:customStyle="1" w:styleId="spelle">
    <w:name w:val="spelle"/>
    <w:rsid w:val="00B819EB"/>
  </w:style>
  <w:style w:type="character" w:customStyle="1" w:styleId="grame">
    <w:name w:val="grame"/>
    <w:rsid w:val="00B819EB"/>
  </w:style>
  <w:style w:type="character" w:customStyle="1" w:styleId="newstitle1">
    <w:name w:val="newstitle1"/>
    <w:rsid w:val="00B819EB"/>
  </w:style>
  <w:style w:type="character" w:customStyle="1" w:styleId="copy">
    <w:name w:val="copy"/>
    <w:rsid w:val="00B819EB"/>
  </w:style>
  <w:style w:type="character" w:customStyle="1" w:styleId="topheadline">
    <w:name w:val="topheadline"/>
    <w:rsid w:val="00B819EB"/>
  </w:style>
  <w:style w:type="character" w:customStyle="1" w:styleId="Stylereduce27pt">
    <w:name w:val="Style reduce2 + 7 pt"/>
    <w:rsid w:val="00B819EB"/>
    <w:rPr>
      <w:rFonts w:ascii="Times New Roman" w:hAnsi="Times New Roman" w:cs="Arial" w:hint="default"/>
      <w:color w:val="000000"/>
      <w:sz w:val="14"/>
      <w:szCs w:val="22"/>
    </w:rPr>
  </w:style>
  <w:style w:type="character" w:customStyle="1" w:styleId="srtitle">
    <w:name w:val="srtitle"/>
    <w:rsid w:val="00B819EB"/>
  </w:style>
  <w:style w:type="character" w:customStyle="1" w:styleId="st1">
    <w:name w:val="st1"/>
    <w:rsid w:val="00B819EB"/>
  </w:style>
  <w:style w:type="character" w:customStyle="1" w:styleId="StyleStyleGaramond">
    <w:name w:val="Style Style Garamond +"/>
    <w:rsid w:val="00B819EB"/>
    <w:rPr>
      <w:rFonts w:ascii="Garamond" w:hAnsi="Garamond" w:cs="Times New Roman" w:hint="default"/>
      <w:sz w:val="20"/>
    </w:rPr>
  </w:style>
  <w:style w:type="character" w:customStyle="1" w:styleId="quotechar0">
    <w:name w:val="quotechar"/>
    <w:rsid w:val="00B819EB"/>
  </w:style>
  <w:style w:type="character" w:customStyle="1" w:styleId="boldunderline0">
    <w:name w:val="boldunderline"/>
    <w:rsid w:val="00B819EB"/>
  </w:style>
  <w:style w:type="character" w:customStyle="1" w:styleId="A8">
    <w:name w:val="A8"/>
    <w:rsid w:val="00B819EB"/>
    <w:rPr>
      <w:rFonts w:ascii="Scala" w:hAnsi="Scala" w:cs="Scala" w:hint="default"/>
      <w:color w:val="000000"/>
      <w:sz w:val="15"/>
      <w:szCs w:val="15"/>
    </w:rPr>
  </w:style>
  <w:style w:type="character" w:customStyle="1" w:styleId="A0">
    <w:name w:val="A0"/>
    <w:uiPriority w:val="99"/>
    <w:rsid w:val="00B819EB"/>
    <w:rPr>
      <w:rFonts w:ascii="Scala" w:hAnsi="Scala" w:cs="Scala" w:hint="default"/>
      <w:color w:val="000000"/>
      <w:sz w:val="16"/>
      <w:szCs w:val="16"/>
    </w:rPr>
  </w:style>
  <w:style w:type="character" w:customStyle="1" w:styleId="Date11">
    <w:name w:val="Date11"/>
    <w:rsid w:val="00B819EB"/>
  </w:style>
  <w:style w:type="character" w:customStyle="1" w:styleId="Boxout">
    <w:name w:val="Box out"/>
    <w:uiPriority w:val="1"/>
    <w:qFormat/>
    <w:rsid w:val="00B819EB"/>
    <w:rPr>
      <w:rFonts w:ascii="Tahoma" w:hAnsi="Tahoma" w:cs="Tahoma" w:hint="default"/>
      <w:b/>
      <w:bCs w:val="0"/>
      <w:sz w:val="20"/>
      <w:u w:val="single"/>
      <w:bdr w:val="none" w:sz="0" w:space="0" w:color="auto" w:frame="1"/>
      <w:shd w:val="clear" w:color="auto" w:fill="A9E8F5"/>
    </w:rPr>
  </w:style>
  <w:style w:type="character" w:customStyle="1" w:styleId="metad">
    <w:name w:val="metad"/>
    <w:rsid w:val="00B819EB"/>
  </w:style>
  <w:style w:type="character" w:customStyle="1" w:styleId="sifr-alternate">
    <w:name w:val="sifr-alternate"/>
    <w:rsid w:val="00B819EB"/>
  </w:style>
  <w:style w:type="character" w:customStyle="1" w:styleId="justify1">
    <w:name w:val="justify1"/>
    <w:rsid w:val="00B819EB"/>
  </w:style>
  <w:style w:type="character" w:customStyle="1" w:styleId="artbody1">
    <w:name w:val="art_body1"/>
    <w:rsid w:val="00B819EB"/>
    <w:rPr>
      <w:rFonts w:ascii="Arial" w:hAnsi="Arial" w:cs="Arial" w:hint="default"/>
    </w:rPr>
  </w:style>
  <w:style w:type="character" w:customStyle="1" w:styleId="A1">
    <w:name w:val="A1"/>
    <w:uiPriority w:val="99"/>
    <w:rsid w:val="00B819EB"/>
    <w:rPr>
      <w:rFonts w:ascii="Book Antiqua" w:hAnsi="Book Antiqua" w:cs="Book Antiqua" w:hint="default"/>
      <w:color w:val="221E1F"/>
      <w:sz w:val="22"/>
      <w:szCs w:val="22"/>
    </w:rPr>
  </w:style>
  <w:style w:type="character" w:customStyle="1" w:styleId="reality">
    <w:name w:val="reality"/>
    <w:rsid w:val="00B819EB"/>
  </w:style>
  <w:style w:type="character" w:customStyle="1" w:styleId="text2">
    <w:name w:val="text2"/>
    <w:rsid w:val="00B819EB"/>
  </w:style>
  <w:style w:type="character" w:customStyle="1" w:styleId="StyleUnderlineChar2CharChar11pt">
    <w:name w:val="Style Underline Char2 Char Char + 11 pt"/>
    <w:rsid w:val="00B819EB"/>
    <w:rPr>
      <w:rFonts w:ascii="Times New Roman" w:hAnsi="Times New Roman" w:cs="Times New Roman" w:hint="default"/>
      <w:sz w:val="20"/>
      <w:u w:val="single"/>
    </w:rPr>
  </w:style>
  <w:style w:type="character" w:customStyle="1" w:styleId="StyleStyleBoldUnderline11pt">
    <w:name w:val="Style Style Bold Underline + 11 pt"/>
    <w:rsid w:val="00B819EB"/>
    <w:rPr>
      <w:b/>
      <w:bCs/>
      <w:sz w:val="20"/>
      <w:u w:val="single"/>
    </w:rPr>
  </w:style>
  <w:style w:type="character" w:customStyle="1" w:styleId="articlehead2">
    <w:name w:val="articlehead2"/>
    <w:rsid w:val="00B819EB"/>
  </w:style>
  <w:style w:type="character" w:customStyle="1" w:styleId="pronset">
    <w:name w:val="pronset"/>
    <w:rsid w:val="00B819EB"/>
  </w:style>
  <w:style w:type="character" w:customStyle="1" w:styleId="prondelim">
    <w:name w:val="prondelim"/>
    <w:rsid w:val="00B819EB"/>
  </w:style>
  <w:style w:type="character" w:customStyle="1" w:styleId="prontoggle">
    <w:name w:val="pron_toggle"/>
    <w:rsid w:val="00B819EB"/>
  </w:style>
  <w:style w:type="character" w:customStyle="1" w:styleId="boldface">
    <w:name w:val="boldface"/>
    <w:rsid w:val="00B819EB"/>
  </w:style>
  <w:style w:type="character" w:customStyle="1" w:styleId="secondary-bf">
    <w:name w:val="secondary-bf"/>
    <w:rsid w:val="00B819EB"/>
  </w:style>
  <w:style w:type="table" w:styleId="ColorfulGrid-Accent1">
    <w:name w:val="Colorful Grid Accent 1"/>
    <w:basedOn w:val="TableNormal"/>
    <w:link w:val="ColorfulGrid-Accent1Char"/>
    <w:uiPriority w:val="29"/>
    <w:unhideWhenUsed/>
    <w:rsid w:val="00B819EB"/>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B819EB"/>
    <w:rPr>
      <w:rFonts w:ascii="Times New Roman" w:hAnsi="Times New Roman" w:cs="Times New Roman" w:hint="default"/>
      <w:iCs/>
      <w:color w:val="000000"/>
      <w:sz w:val="16"/>
    </w:rPr>
  </w:style>
  <w:style w:type="character" w:customStyle="1" w:styleId="Boxout0">
    <w:name w:val="Boxout"/>
    <w:uiPriority w:val="1"/>
    <w:qFormat/>
    <w:rsid w:val="00B819EB"/>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B819EB"/>
  </w:style>
  <w:style w:type="character" w:customStyle="1" w:styleId="pg">
    <w:name w:val="pg"/>
    <w:rsid w:val="00B819EB"/>
  </w:style>
  <w:style w:type="character" w:customStyle="1" w:styleId="detailtitle">
    <w:name w:val="detailtitle"/>
    <w:rsid w:val="00B819EB"/>
  </w:style>
  <w:style w:type="character" w:customStyle="1" w:styleId="storydate">
    <w:name w:val="storydate"/>
    <w:rsid w:val="00B819EB"/>
  </w:style>
  <w:style w:type="character" w:customStyle="1" w:styleId="preloadwrap">
    <w:name w:val="preloadwrap"/>
    <w:rsid w:val="00B819EB"/>
  </w:style>
  <w:style w:type="character" w:customStyle="1" w:styleId="creditwrap">
    <w:name w:val="creditwrap"/>
    <w:rsid w:val="00B819EB"/>
  </w:style>
  <w:style w:type="character" w:customStyle="1" w:styleId="DefaultChar1">
    <w:name w:val="Default Char1"/>
    <w:rsid w:val="00B819EB"/>
    <w:rPr>
      <w:noProof w:val="0"/>
      <w:color w:val="000000"/>
      <w:lang w:val="en-US" w:eastAsia="en-US" w:bidi="ar-SA"/>
    </w:rPr>
  </w:style>
  <w:style w:type="character" w:customStyle="1" w:styleId="textunderlineChar0">
    <w:name w:val="text underline Char"/>
    <w:rsid w:val="00B819EB"/>
    <w:rPr>
      <w:sz w:val="24"/>
      <w:szCs w:val="22"/>
      <w:u w:val="thick"/>
      <w:lang w:val="en-US" w:eastAsia="en-US" w:bidi="ar-SA"/>
    </w:rPr>
  </w:style>
  <w:style w:type="character" w:customStyle="1" w:styleId="BoldChar">
    <w:name w:val="Bold Char"/>
    <w:rsid w:val="00B819EB"/>
    <w:rPr>
      <w:rFonts w:ascii="Times New Roman" w:eastAsia="Times New Roman" w:hAnsi="Times New Roman" w:cs="Times New Roman" w:hint="default"/>
      <w:b/>
      <w:bCs w:val="0"/>
      <w:szCs w:val="24"/>
    </w:rPr>
  </w:style>
  <w:style w:type="character" w:customStyle="1" w:styleId="pmterms31">
    <w:name w:val="pmterms31"/>
    <w:rsid w:val="00B819EB"/>
    <w:rPr>
      <w:b/>
      <w:bCs/>
      <w:i w:val="0"/>
      <w:iCs w:val="0"/>
      <w:color w:val="000000"/>
    </w:rPr>
  </w:style>
  <w:style w:type="character" w:customStyle="1" w:styleId="copyrightdescription">
    <w:name w:val="copyrightdescription"/>
    <w:rsid w:val="00B819EB"/>
  </w:style>
  <w:style w:type="character" w:customStyle="1" w:styleId="ft01">
    <w:name w:val="ft01"/>
    <w:rsid w:val="00B819EB"/>
    <w:rPr>
      <w:rFonts w:ascii="Times" w:hAnsi="Times" w:cs="Times" w:hint="default"/>
      <w:color w:val="000000"/>
      <w:sz w:val="14"/>
      <w:szCs w:val="14"/>
    </w:rPr>
  </w:style>
  <w:style w:type="character" w:customStyle="1" w:styleId="ft11">
    <w:name w:val="ft11"/>
    <w:rsid w:val="00B819EB"/>
    <w:rPr>
      <w:rFonts w:ascii="Times" w:hAnsi="Times" w:cs="Times" w:hint="default"/>
      <w:color w:val="000000"/>
      <w:sz w:val="17"/>
      <w:szCs w:val="17"/>
    </w:rPr>
  </w:style>
  <w:style w:type="character" w:customStyle="1" w:styleId="ft21">
    <w:name w:val="ft21"/>
    <w:rsid w:val="00B819EB"/>
    <w:rPr>
      <w:rFonts w:ascii="Times" w:hAnsi="Times" w:cs="Times" w:hint="default"/>
      <w:color w:val="000000"/>
      <w:sz w:val="15"/>
      <w:szCs w:val="15"/>
    </w:rPr>
  </w:style>
  <w:style w:type="character" w:customStyle="1" w:styleId="ft31">
    <w:name w:val="ft31"/>
    <w:rsid w:val="00B819EB"/>
    <w:rPr>
      <w:rFonts w:ascii="Times" w:hAnsi="Times" w:cs="Times" w:hint="default"/>
      <w:color w:val="000000"/>
      <w:sz w:val="15"/>
      <w:szCs w:val="15"/>
    </w:rPr>
  </w:style>
  <w:style w:type="character" w:customStyle="1" w:styleId="dquo">
    <w:name w:val="dquo"/>
    <w:rsid w:val="00B819EB"/>
  </w:style>
  <w:style w:type="character" w:customStyle="1" w:styleId="caps2">
    <w:name w:val="caps2"/>
    <w:rsid w:val="00B819EB"/>
  </w:style>
  <w:style w:type="character" w:customStyle="1" w:styleId="CardsFont12ptCharCharCharChar">
    <w:name w:val="Cards + Font: 12 pt Char Char Char Char"/>
    <w:rsid w:val="00B819EB"/>
    <w:rPr>
      <w:sz w:val="24"/>
      <w:szCs w:val="24"/>
      <w:u w:val="thick"/>
      <w:lang w:val="en-US" w:eastAsia="en-US" w:bidi="ar-SA"/>
    </w:rPr>
  </w:style>
  <w:style w:type="character" w:customStyle="1" w:styleId="ccs">
    <w:name w:val="c cs"/>
    <w:rsid w:val="00B819EB"/>
  </w:style>
  <w:style w:type="character" w:customStyle="1" w:styleId="UnderlinedEvChar">
    <w:name w:val="Underlined Ev Char"/>
    <w:rsid w:val="00B819EB"/>
    <w:rPr>
      <w:rFonts w:ascii="Times New Roman" w:eastAsia="Times New Roman" w:hAnsi="Times New Roman" w:cs="Times New Roman" w:hint="default"/>
      <w:szCs w:val="24"/>
      <w:u w:val="single"/>
    </w:rPr>
  </w:style>
  <w:style w:type="character" w:customStyle="1" w:styleId="dropshadow">
    <w:name w:val="dropshadow"/>
    <w:rsid w:val="00B819EB"/>
  </w:style>
  <w:style w:type="character" w:customStyle="1" w:styleId="d05ws">
    <w:name w:val="d05ws"/>
    <w:rsid w:val="00B819EB"/>
  </w:style>
  <w:style w:type="character" w:customStyle="1" w:styleId="rzibod">
    <w:name w:val="rzibod"/>
    <w:rsid w:val="00B819EB"/>
  </w:style>
  <w:style w:type="character" w:customStyle="1" w:styleId="StyleBold1">
    <w:name w:val="Style Bold1"/>
    <w:rsid w:val="00B819EB"/>
    <w:rPr>
      <w:rFonts w:ascii="Georgia" w:hAnsi="Georgia" w:hint="default"/>
      <w:b/>
      <w:bCs/>
      <w:sz w:val="22"/>
    </w:rPr>
  </w:style>
  <w:style w:type="character" w:customStyle="1" w:styleId="headertext">
    <w:name w:val="headertext"/>
    <w:rsid w:val="00B819EB"/>
  </w:style>
  <w:style w:type="character" w:customStyle="1" w:styleId="endnote-reference">
    <w:name w:val="endnote-reference"/>
    <w:rsid w:val="00B819EB"/>
  </w:style>
  <w:style w:type="character" w:customStyle="1" w:styleId="officialsname">
    <w:name w:val="official_s_name"/>
    <w:rsid w:val="00B819EB"/>
  </w:style>
  <w:style w:type="character" w:customStyle="1" w:styleId="audience">
    <w:name w:val="audience"/>
    <w:rsid w:val="00B819EB"/>
  </w:style>
  <w:style w:type="character" w:customStyle="1" w:styleId="A7">
    <w:name w:val="A7"/>
    <w:uiPriority w:val="99"/>
    <w:rsid w:val="00B819EB"/>
    <w:rPr>
      <w:rFonts w:ascii="Myriad Pro" w:hAnsi="Myriad Pro" w:cs="Myriad Pro" w:hint="default"/>
      <w:color w:val="0066B1"/>
      <w:sz w:val="22"/>
      <w:szCs w:val="22"/>
    </w:rPr>
  </w:style>
  <w:style w:type="character" w:customStyle="1" w:styleId="normalchar">
    <w:name w:val="normal__char"/>
    <w:rsid w:val="00B819EB"/>
  </w:style>
  <w:style w:type="character" w:customStyle="1" w:styleId="hyperlink002cheading0020100200028block0020title0029char">
    <w:name w:val="hyperlink_002cheading_00201_0020_0028block_0020title_0029__char"/>
    <w:rsid w:val="00B819EB"/>
  </w:style>
  <w:style w:type="character" w:customStyle="1" w:styleId="underline002cstyle0020bold0020underlinechar">
    <w:name w:val="underline_002cstyle_0020bold_0020underline__char"/>
    <w:rsid w:val="00B819EB"/>
  </w:style>
  <w:style w:type="character" w:customStyle="1" w:styleId="copyboldblack">
    <w:name w:val="copyboldblack"/>
    <w:rsid w:val="00B819EB"/>
  </w:style>
  <w:style w:type="character" w:customStyle="1" w:styleId="copybold">
    <w:name w:val="copybold"/>
    <w:rsid w:val="00B819EB"/>
  </w:style>
  <w:style w:type="character" w:customStyle="1" w:styleId="author-date0">
    <w:name w:val="author-date"/>
    <w:rsid w:val="00B819EB"/>
  </w:style>
  <w:style w:type="character" w:customStyle="1" w:styleId="hidden">
    <w:name w:val="hidden"/>
    <w:rsid w:val="00B819EB"/>
  </w:style>
  <w:style w:type="character" w:customStyle="1" w:styleId="articlebegin">
    <w:name w:val="articlebegin"/>
    <w:rsid w:val="00B819EB"/>
  </w:style>
  <w:style w:type="character" w:customStyle="1" w:styleId="mediaoverlay">
    <w:name w:val="mediaoverlay"/>
    <w:rsid w:val="00B819EB"/>
  </w:style>
  <w:style w:type="character" w:customStyle="1" w:styleId="blogcaption">
    <w:name w:val="blog_caption"/>
    <w:rsid w:val="00B819EB"/>
  </w:style>
  <w:style w:type="character" w:customStyle="1" w:styleId="commnet-abuzz">
    <w:name w:val="commnet-abuzz"/>
    <w:rsid w:val="00B819EB"/>
  </w:style>
  <w:style w:type="character" w:customStyle="1" w:styleId="fbconnectbuttontext">
    <w:name w:val="fbconnectbutton_text"/>
    <w:rsid w:val="00B819EB"/>
  </w:style>
  <w:style w:type="character" w:customStyle="1" w:styleId="fbsharecountinner">
    <w:name w:val="fb_share_count_inner"/>
    <w:rsid w:val="00B819EB"/>
  </w:style>
  <w:style w:type="character" w:customStyle="1" w:styleId="stbuttontext">
    <w:name w:val="stbuttontext"/>
    <w:rsid w:val="00B819EB"/>
  </w:style>
  <w:style w:type="character" w:customStyle="1" w:styleId="source">
    <w:name w:val="source"/>
    <w:rsid w:val="00B819EB"/>
  </w:style>
  <w:style w:type="character" w:customStyle="1" w:styleId="pubdate">
    <w:name w:val="pubdate"/>
    <w:rsid w:val="00B819EB"/>
  </w:style>
  <w:style w:type="character" w:customStyle="1" w:styleId="grey">
    <w:name w:val="grey"/>
    <w:rsid w:val="00B819EB"/>
  </w:style>
  <w:style w:type="character" w:customStyle="1" w:styleId="postdate">
    <w:name w:val="post_date"/>
    <w:rsid w:val="00B819EB"/>
  </w:style>
  <w:style w:type="character" w:customStyle="1" w:styleId="bdx">
    <w:name w:val="bdx"/>
    <w:rsid w:val="00B819EB"/>
  </w:style>
  <w:style w:type="character" w:customStyle="1" w:styleId="bdl">
    <w:name w:val="bdl"/>
    <w:rsid w:val="00B819EB"/>
  </w:style>
  <w:style w:type="character" w:customStyle="1" w:styleId="breadcrumbitemcurrent">
    <w:name w:val="breadcrumbitemcurrent"/>
    <w:rsid w:val="00B819EB"/>
  </w:style>
  <w:style w:type="character" w:customStyle="1" w:styleId="bbl">
    <w:name w:val="bbl"/>
    <w:rsid w:val="00B819EB"/>
  </w:style>
  <w:style w:type="character" w:customStyle="1" w:styleId="Date2">
    <w:name w:val="Date2"/>
    <w:rsid w:val="00B819EB"/>
  </w:style>
  <w:style w:type="character" w:customStyle="1" w:styleId="company">
    <w:name w:val="company"/>
    <w:rsid w:val="00B819EB"/>
  </w:style>
  <w:style w:type="character" w:customStyle="1" w:styleId="itxtnewhookspan">
    <w:name w:val="itxtnewhookspan"/>
    <w:rsid w:val="00B819EB"/>
  </w:style>
  <w:style w:type="character" w:customStyle="1" w:styleId="gstxthlt">
    <w:name w:val="gstxt_hlt"/>
    <w:rsid w:val="00B819EB"/>
  </w:style>
  <w:style w:type="character" w:customStyle="1" w:styleId="SubtleEmphasis1">
    <w:name w:val="Subtle Emphasis1"/>
    <w:uiPriority w:val="19"/>
    <w:qFormat/>
    <w:rsid w:val="00B819EB"/>
    <w:rPr>
      <w:rFonts w:ascii="Times New Roman" w:hAnsi="Times New Roman" w:cs="Times New Roman" w:hint="default"/>
      <w:b/>
      <w:bCs w:val="0"/>
      <w:iCs/>
      <w:color w:val="auto"/>
      <w:sz w:val="22"/>
    </w:rPr>
  </w:style>
  <w:style w:type="character" w:customStyle="1" w:styleId="StyleBoldRed">
    <w:name w:val="Style Bold Red"/>
    <w:rsid w:val="00B819EB"/>
    <w:rPr>
      <w:b/>
      <w:bCs/>
      <w:color w:val="auto"/>
    </w:rPr>
  </w:style>
  <w:style w:type="character" w:customStyle="1" w:styleId="StyleTimesNewRoman8pt">
    <w:name w:val="Style Times New Roman 8 pt"/>
    <w:rsid w:val="00B819EB"/>
    <w:rPr>
      <w:rFonts w:ascii="Georgia" w:hAnsi="Georgia" w:hint="default"/>
      <w:sz w:val="16"/>
    </w:rPr>
  </w:style>
  <w:style w:type="character" w:customStyle="1" w:styleId="StyleStyle7pt8pt">
    <w:name w:val="Style Style 7 pt + 8 pt"/>
    <w:rsid w:val="00B819EB"/>
    <w:rPr>
      <w:sz w:val="16"/>
    </w:rPr>
  </w:style>
  <w:style w:type="character" w:customStyle="1" w:styleId="StyleStyleThickunderlineBold1">
    <w:name w:val="Style Style Thick underline + Bold1"/>
    <w:rsid w:val="00B819EB"/>
    <w:rPr>
      <w:b/>
      <w:bCs/>
      <w:u w:val="thick"/>
    </w:rPr>
  </w:style>
  <w:style w:type="character" w:customStyle="1" w:styleId="StyleUnderline2">
    <w:name w:val="Style Underline2"/>
    <w:rsid w:val="00B819EB"/>
    <w:rPr>
      <w:u w:val="single"/>
    </w:rPr>
  </w:style>
  <w:style w:type="character" w:customStyle="1" w:styleId="ShrinkText">
    <w:name w:val="Shrink Text"/>
    <w:rsid w:val="00B819EB"/>
    <w:rPr>
      <w:sz w:val="16"/>
    </w:rPr>
  </w:style>
  <w:style w:type="character" w:customStyle="1" w:styleId="smallcaps">
    <w:name w:val="smallcaps"/>
    <w:rsid w:val="00B819EB"/>
  </w:style>
  <w:style w:type="character" w:customStyle="1" w:styleId="goldbldtext">
    <w:name w:val="goldbldtext"/>
    <w:rsid w:val="00B819EB"/>
  </w:style>
  <w:style w:type="character" w:customStyle="1" w:styleId="cardshighlight0">
    <w:name w:val="cardshighlight"/>
    <w:rsid w:val="00B819EB"/>
  </w:style>
  <w:style w:type="character" w:customStyle="1" w:styleId="cardsfont12pt1">
    <w:name w:val="cardsfont12pt"/>
    <w:rsid w:val="00B819EB"/>
  </w:style>
  <w:style w:type="character" w:customStyle="1" w:styleId="ft1">
    <w:name w:val="ft1"/>
    <w:rsid w:val="00B819EB"/>
  </w:style>
  <w:style w:type="character" w:customStyle="1" w:styleId="ft6">
    <w:name w:val="ft6"/>
    <w:rsid w:val="00B819EB"/>
  </w:style>
  <w:style w:type="character" w:customStyle="1" w:styleId="kicker">
    <w:name w:val="kicker"/>
    <w:rsid w:val="00B819EB"/>
  </w:style>
  <w:style w:type="character" w:customStyle="1" w:styleId="backcontent">
    <w:name w:val="backcontent"/>
    <w:rsid w:val="00B819EB"/>
  </w:style>
  <w:style w:type="character" w:customStyle="1" w:styleId="daystmp">
    <w:name w:val="daystmp"/>
    <w:rsid w:val="00B819EB"/>
  </w:style>
  <w:style w:type="character" w:customStyle="1" w:styleId="cardsfont12ptchar">
    <w:name w:val="cardsfont12ptchar"/>
    <w:rsid w:val="00B819EB"/>
  </w:style>
  <w:style w:type="character" w:customStyle="1" w:styleId="gal">
    <w:name w:val="gal"/>
    <w:rsid w:val="00B819EB"/>
  </w:style>
  <w:style w:type="character" w:customStyle="1" w:styleId="submitted">
    <w:name w:val="submitted"/>
    <w:rsid w:val="00B819EB"/>
  </w:style>
  <w:style w:type="character" w:customStyle="1" w:styleId="imagedateline">
    <w:name w:val="image_dateline"/>
    <w:rsid w:val="00B819EB"/>
  </w:style>
  <w:style w:type="character" w:customStyle="1" w:styleId="authordatecharchar">
    <w:name w:val="authordatecharchar"/>
    <w:rsid w:val="00B819EB"/>
  </w:style>
  <w:style w:type="character" w:customStyle="1" w:styleId="style1char0">
    <w:name w:val="style1char"/>
    <w:rsid w:val="00B819EB"/>
  </w:style>
  <w:style w:type="character" w:customStyle="1" w:styleId="tagcharchar0">
    <w:name w:val="tagcharchar"/>
    <w:rsid w:val="00B819EB"/>
  </w:style>
  <w:style w:type="character" w:customStyle="1" w:styleId="underlinedcharchar2">
    <w:name w:val="underlinedcharchar"/>
    <w:rsid w:val="00B819EB"/>
  </w:style>
  <w:style w:type="character" w:customStyle="1" w:styleId="BoxedChar">
    <w:name w:val="Boxed Char"/>
    <w:rsid w:val="00B819EB"/>
    <w:rPr>
      <w:rFonts w:ascii="Arial Narrow" w:hAnsi="Arial Narrow" w:hint="default"/>
      <w:b/>
      <w:bCs w:val="0"/>
      <w:sz w:val="18"/>
      <w:bdr w:val="single" w:sz="6" w:space="0" w:color="auto" w:frame="1"/>
    </w:rPr>
  </w:style>
  <w:style w:type="character" w:customStyle="1" w:styleId="Style11ptUnderline2">
    <w:name w:val="Style 11 pt Underline2"/>
    <w:rsid w:val="00B819EB"/>
    <w:rPr>
      <w:sz w:val="20"/>
      <w:u w:val="single"/>
    </w:rPr>
  </w:style>
  <w:style w:type="character" w:customStyle="1" w:styleId="Style11ptBoldUnderline2">
    <w:name w:val="Style 11 pt Bold Underline2"/>
    <w:rsid w:val="00B819EB"/>
    <w:rPr>
      <w:b/>
      <w:bCs/>
      <w:sz w:val="20"/>
      <w:u w:val="single"/>
    </w:rPr>
  </w:style>
  <w:style w:type="character" w:customStyle="1" w:styleId="nw">
    <w:name w:val="nw"/>
    <w:rsid w:val="00B819EB"/>
  </w:style>
  <w:style w:type="character" w:customStyle="1" w:styleId="Styleunderline11ptBoldBorderSinglesolidlineAuto">
    <w:name w:val="Style underline + 11 pt Bold Border: : (Single solid line Auto ..."/>
    <w:rsid w:val="00B819EB"/>
    <w:rPr>
      <w:b/>
      <w:bCs/>
      <w:sz w:val="20"/>
      <w:u w:val="single"/>
      <w:bdr w:val="single" w:sz="4" w:space="0" w:color="auto" w:frame="1"/>
    </w:rPr>
  </w:style>
  <w:style w:type="character" w:customStyle="1" w:styleId="cardCharCharChar1">
    <w:name w:val="card Char Char Char1"/>
    <w:rsid w:val="00B819EB"/>
    <w:rPr>
      <w:lang w:val="en-US" w:eastAsia="en-US" w:bidi="ar-SA"/>
    </w:rPr>
  </w:style>
  <w:style w:type="character" w:customStyle="1" w:styleId="authors1">
    <w:name w:val="authors1"/>
    <w:rsid w:val="00B819EB"/>
    <w:rPr>
      <w:rFonts w:ascii="Verdana" w:hAnsi="Verdana" w:hint="default"/>
      <w:b/>
      <w:bCs/>
      <w:color w:val="006699"/>
      <w:sz w:val="20"/>
      <w:szCs w:val="20"/>
    </w:rPr>
  </w:style>
  <w:style w:type="character" w:customStyle="1" w:styleId="headlinesectionlarge">
    <w:name w:val="headline_section_large"/>
    <w:rsid w:val="00B819EB"/>
  </w:style>
  <w:style w:type="character" w:customStyle="1" w:styleId="Styleunderline11ptBlack">
    <w:name w:val="Style underline + 11 pt Black"/>
    <w:rsid w:val="00B819EB"/>
    <w:rPr>
      <w:color w:val="000000"/>
      <w:sz w:val="20"/>
      <w:u w:val="single"/>
    </w:rPr>
  </w:style>
  <w:style w:type="character" w:customStyle="1" w:styleId="Styleunderline11ptBoldBlack">
    <w:name w:val="Style underline + 11 pt Bold Black"/>
    <w:rsid w:val="00B819EB"/>
    <w:rPr>
      <w:b/>
      <w:bCs/>
      <w:color w:val="000000"/>
      <w:sz w:val="20"/>
      <w:u w:val="single"/>
    </w:rPr>
  </w:style>
  <w:style w:type="character" w:customStyle="1" w:styleId="Style11ptBoldBlackUnderline">
    <w:name w:val="Style 11 pt Bold Black Underline"/>
    <w:rsid w:val="00B819EB"/>
    <w:rPr>
      <w:b/>
      <w:bCs/>
      <w:color w:val="000000"/>
      <w:sz w:val="20"/>
      <w:u w:val="single"/>
    </w:rPr>
  </w:style>
  <w:style w:type="character" w:customStyle="1" w:styleId="Style11ptBoldBlackUnderlineBorderSinglesolidline">
    <w:name w:val="Style 11 pt Bold Black Underline Border: : (Single solid line ..."/>
    <w:rsid w:val="00B819EB"/>
    <w:rPr>
      <w:b/>
      <w:bCs/>
      <w:color w:val="000000"/>
      <w:sz w:val="20"/>
      <w:u w:val="single"/>
      <w:bdr w:val="single" w:sz="4" w:space="0" w:color="auto" w:frame="1"/>
    </w:rPr>
  </w:style>
  <w:style w:type="character" w:customStyle="1" w:styleId="StyleLatinMeridien-Italic11ptItalicUnderline">
    <w:name w:val="Style (Latin) Meridien-Italic 11 pt Italic Underline"/>
    <w:rsid w:val="00B819EB"/>
    <w:rPr>
      <w:rFonts w:ascii="Meridien-Italic" w:hAnsi="Meridien-Italic" w:hint="default"/>
      <w:i/>
      <w:iCs/>
      <w:sz w:val="20"/>
      <w:u w:val="single"/>
    </w:rPr>
  </w:style>
  <w:style w:type="character" w:customStyle="1" w:styleId="Citation-AuthorDate">
    <w:name w:val="Citation - Author/Date"/>
    <w:rsid w:val="00B819EB"/>
    <w:rPr>
      <w:b/>
      <w:bCs w:val="0"/>
      <w:smallCaps/>
      <w:sz w:val="24"/>
      <w:u w:val="single"/>
    </w:rPr>
  </w:style>
  <w:style w:type="character" w:customStyle="1" w:styleId="underlinestylechar0">
    <w:name w:val="underlinestylechar"/>
    <w:rsid w:val="00B819EB"/>
  </w:style>
  <w:style w:type="character" w:customStyle="1" w:styleId="highlight">
    <w:name w:val="highlight"/>
    <w:rsid w:val="00B819EB"/>
  </w:style>
  <w:style w:type="character" w:customStyle="1" w:styleId="DottedUnderline0">
    <w:name w:val="Dotted Underline"/>
    <w:rsid w:val="00B819EB"/>
    <w:rPr>
      <w:rFonts w:ascii="Times New Roman" w:hAnsi="Times New Roman" w:cs="Times New Roman" w:hint="default"/>
      <w:sz w:val="20"/>
      <w:u w:val="dottedHeavy"/>
    </w:rPr>
  </w:style>
  <w:style w:type="character" w:customStyle="1" w:styleId="titleauthoretc">
    <w:name w:val="titleauthoretc"/>
    <w:rsid w:val="00B819EB"/>
  </w:style>
  <w:style w:type="character" w:customStyle="1" w:styleId="labeltext">
    <w:name w:val="labeltext"/>
    <w:rsid w:val="00B819EB"/>
  </w:style>
  <w:style w:type="character" w:customStyle="1" w:styleId="viewlink">
    <w:name w:val="viewlink"/>
    <w:rsid w:val="00B819EB"/>
  </w:style>
  <w:style w:type="character" w:customStyle="1" w:styleId="share">
    <w:name w:val="share"/>
    <w:rsid w:val="00B819EB"/>
  </w:style>
  <w:style w:type="character" w:customStyle="1" w:styleId="inlinkchart">
    <w:name w:val="inlink_chart"/>
    <w:rsid w:val="00B819EB"/>
  </w:style>
  <w:style w:type="character" w:customStyle="1" w:styleId="underLight">
    <w:name w:val="underLight"/>
    <w:uiPriority w:val="1"/>
    <w:qFormat/>
    <w:rsid w:val="00B819E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B819EB"/>
  </w:style>
  <w:style w:type="character" w:customStyle="1" w:styleId="author-rss">
    <w:name w:val="author-rss"/>
    <w:rsid w:val="00B819EB"/>
  </w:style>
  <w:style w:type="character" w:customStyle="1" w:styleId="fbsharecountwrapper">
    <w:name w:val="fb_share_count_wrapper"/>
    <w:rsid w:val="00B819EB"/>
  </w:style>
  <w:style w:type="character" w:customStyle="1" w:styleId="fbbuttontext">
    <w:name w:val="fb_button_text"/>
    <w:rsid w:val="00B819EB"/>
  </w:style>
  <w:style w:type="character" w:customStyle="1" w:styleId="hw">
    <w:name w:val="hw"/>
    <w:rsid w:val="00B819EB"/>
  </w:style>
  <w:style w:type="character" w:customStyle="1" w:styleId="linktotop">
    <w:name w:val="linktotop"/>
    <w:rsid w:val="00B819EB"/>
  </w:style>
  <w:style w:type="character" w:customStyle="1" w:styleId="maintextbldleft">
    <w:name w:val="maintextbldleft"/>
    <w:rsid w:val="00B819EB"/>
  </w:style>
  <w:style w:type="character" w:customStyle="1" w:styleId="maintextleft">
    <w:name w:val="maintextleft"/>
    <w:rsid w:val="00B819EB"/>
  </w:style>
  <w:style w:type="character" w:customStyle="1" w:styleId="descriptionstyle1block">
    <w:name w:val="description style1 block"/>
    <w:rsid w:val="00B819EB"/>
  </w:style>
  <w:style w:type="character" w:customStyle="1" w:styleId="gutter-right-1">
    <w:name w:val="gutter-right-1"/>
    <w:basedOn w:val="DefaultParagraphFont"/>
    <w:rsid w:val="00B819EB"/>
  </w:style>
  <w:style w:type="character" w:customStyle="1" w:styleId="ssl3">
    <w:name w:val="ss_l3"/>
    <w:rsid w:val="00B819EB"/>
  </w:style>
  <w:style w:type="character" w:customStyle="1" w:styleId="FontStyle39">
    <w:name w:val="Font Style39"/>
    <w:uiPriority w:val="99"/>
    <w:rsid w:val="00B819EB"/>
    <w:rPr>
      <w:rFonts w:ascii="Constantia" w:hAnsi="Constantia" w:cs="Constantia" w:hint="default"/>
      <w:b/>
      <w:bCs/>
      <w:sz w:val="18"/>
      <w:szCs w:val="18"/>
    </w:rPr>
  </w:style>
  <w:style w:type="character" w:customStyle="1" w:styleId="6">
    <w:name w:val="6"/>
    <w:rsid w:val="00B819EB"/>
    <w:rPr>
      <w:rFonts w:ascii="Arial" w:hAnsi="Arial" w:cs="Arial" w:hint="default"/>
      <w:bCs/>
      <w:sz w:val="20"/>
      <w:u w:val="single"/>
      <w:lang w:val="en-US" w:eastAsia="en-US" w:bidi="ar-SA"/>
    </w:rPr>
  </w:style>
  <w:style w:type="character" w:customStyle="1" w:styleId="Header11">
    <w:name w:val="Header11"/>
    <w:rsid w:val="00B819EB"/>
  </w:style>
  <w:style w:type="character" w:customStyle="1" w:styleId="posa">
    <w:name w:val="pos(a)"/>
    <w:basedOn w:val="DefaultParagraphFont"/>
    <w:rsid w:val="00B819EB"/>
  </w:style>
  <w:style w:type="character" w:customStyle="1" w:styleId="u-hiddeninnarrowenv">
    <w:name w:val="u-hiddeninnarrowenv"/>
    <w:basedOn w:val="DefaultParagraphFont"/>
    <w:rsid w:val="00B819EB"/>
  </w:style>
  <w:style w:type="character" w:customStyle="1" w:styleId="followbutton-bird">
    <w:name w:val="followbutton-bird"/>
    <w:basedOn w:val="DefaultParagraphFont"/>
    <w:rsid w:val="00B819EB"/>
  </w:style>
  <w:style w:type="character" w:customStyle="1" w:styleId="tweetauthor-name">
    <w:name w:val="tweetauthor-name"/>
    <w:basedOn w:val="DefaultParagraphFont"/>
    <w:rsid w:val="00B819EB"/>
  </w:style>
  <w:style w:type="character" w:customStyle="1" w:styleId="tweetauthor-verifiedbadge">
    <w:name w:val="tweetauthor-verifiedbadge"/>
    <w:basedOn w:val="DefaultParagraphFont"/>
    <w:rsid w:val="00B819EB"/>
  </w:style>
  <w:style w:type="character" w:customStyle="1" w:styleId="tweetauthor-screenname">
    <w:name w:val="tweetauthor-screenname"/>
    <w:basedOn w:val="DefaultParagraphFont"/>
    <w:rsid w:val="00B819EB"/>
  </w:style>
  <w:style w:type="character" w:customStyle="1" w:styleId="u-hiddenvisually">
    <w:name w:val="u-hiddenvisually"/>
    <w:basedOn w:val="DefaultParagraphFont"/>
    <w:rsid w:val="00B819EB"/>
  </w:style>
  <w:style w:type="character" w:customStyle="1" w:styleId="tweetaction-stat">
    <w:name w:val="tweetaction-stat"/>
    <w:basedOn w:val="DefaultParagraphFont"/>
    <w:rsid w:val="00B819EB"/>
  </w:style>
  <w:style w:type="character" w:customStyle="1" w:styleId="related">
    <w:name w:val="related"/>
    <w:basedOn w:val="DefaultParagraphFont"/>
    <w:rsid w:val="00B819EB"/>
  </w:style>
  <w:style w:type="character" w:customStyle="1" w:styleId="related-content">
    <w:name w:val="related-content"/>
    <w:basedOn w:val="DefaultParagraphFont"/>
    <w:rsid w:val="00B819EB"/>
  </w:style>
  <w:style w:type="character" w:customStyle="1" w:styleId="name-of-author">
    <w:name w:val="name-of-author"/>
    <w:basedOn w:val="DefaultParagraphFont"/>
    <w:rsid w:val="00B819EB"/>
  </w:style>
  <w:style w:type="character" w:customStyle="1" w:styleId="first-name">
    <w:name w:val="first-name"/>
    <w:basedOn w:val="DefaultParagraphFont"/>
    <w:rsid w:val="00B819EB"/>
  </w:style>
  <w:style w:type="character" w:customStyle="1" w:styleId="last-name">
    <w:name w:val="last-name"/>
    <w:basedOn w:val="DefaultParagraphFont"/>
    <w:rsid w:val="00B819EB"/>
  </w:style>
  <w:style w:type="character" w:customStyle="1" w:styleId="caption10">
    <w:name w:val="caption1"/>
    <w:basedOn w:val="DefaultParagraphFont"/>
    <w:rsid w:val="00B819EB"/>
  </w:style>
  <w:style w:type="character" w:customStyle="1" w:styleId="recirc-text">
    <w:name w:val="&quot;recirc-text”"/>
    <w:basedOn w:val="DefaultParagraphFont"/>
    <w:rsid w:val="00B819EB"/>
  </w:style>
  <w:style w:type="character" w:customStyle="1" w:styleId="video-icon">
    <w:name w:val="video-icon"/>
    <w:basedOn w:val="DefaultParagraphFont"/>
    <w:rsid w:val="00B819EB"/>
  </w:style>
  <w:style w:type="character" w:customStyle="1" w:styleId="powa-shot-play-btn-text">
    <w:name w:val="powa-shot-play-btn-text"/>
    <w:basedOn w:val="DefaultParagraphFont"/>
    <w:rsid w:val="00B819EB"/>
  </w:style>
  <w:style w:type="character" w:customStyle="1" w:styleId="powa-shot-click">
    <w:name w:val="powa-shot-click"/>
    <w:basedOn w:val="DefaultParagraphFont"/>
    <w:rsid w:val="00B819EB"/>
  </w:style>
  <w:style w:type="character" w:customStyle="1" w:styleId="wpv-blurb">
    <w:name w:val="wpv-blurb"/>
    <w:basedOn w:val="DefaultParagraphFont"/>
    <w:rsid w:val="00B819EB"/>
  </w:style>
  <w:style w:type="character" w:customStyle="1" w:styleId="pb-caption">
    <w:name w:val="pb-caption"/>
    <w:basedOn w:val="DefaultParagraphFont"/>
    <w:rsid w:val="00B819EB"/>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B819EB"/>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B819EB"/>
    <w:rPr>
      <w:vertAlign w:val="baseline"/>
    </w:rPr>
  </w:style>
  <w:style w:type="character" w:customStyle="1" w:styleId="Heading7Char1">
    <w:name w:val="Heading 7 Char1"/>
    <w:basedOn w:val="DefaultParagraphFont"/>
    <w:semiHidden/>
    <w:rsid w:val="00B819EB"/>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B819EB"/>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B819EB"/>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B819EB"/>
    <w:rPr>
      <w:rFonts w:ascii="Calibri" w:hAnsi="Calibri" w:cs="Calibri"/>
    </w:rPr>
  </w:style>
  <w:style w:type="numbering" w:customStyle="1" w:styleId="NoList2">
    <w:name w:val="No List2"/>
    <w:next w:val="NoList"/>
    <w:uiPriority w:val="99"/>
    <w:semiHidden/>
    <w:unhideWhenUsed/>
    <w:rsid w:val="00B819EB"/>
  </w:style>
  <w:style w:type="numbering" w:customStyle="1" w:styleId="NoList3">
    <w:name w:val="No List3"/>
    <w:next w:val="NoList"/>
    <w:uiPriority w:val="99"/>
    <w:semiHidden/>
    <w:unhideWhenUsed/>
    <w:rsid w:val="00B819EB"/>
  </w:style>
  <w:style w:type="numbering" w:customStyle="1" w:styleId="NoList4">
    <w:name w:val="No List4"/>
    <w:next w:val="NoList"/>
    <w:uiPriority w:val="99"/>
    <w:semiHidden/>
    <w:unhideWhenUsed/>
    <w:rsid w:val="00B819EB"/>
  </w:style>
  <w:style w:type="numbering" w:customStyle="1" w:styleId="NoList5">
    <w:name w:val="No List5"/>
    <w:next w:val="NoList"/>
    <w:semiHidden/>
    <w:unhideWhenUsed/>
    <w:rsid w:val="00B819EB"/>
  </w:style>
  <w:style w:type="paragraph" w:styleId="BlockText">
    <w:name w:val="Block Text"/>
    <w:basedOn w:val="Normal"/>
    <w:rsid w:val="00B819EB"/>
    <w:pPr>
      <w:ind w:left="229" w:right="229"/>
    </w:pPr>
    <w:rPr>
      <w:rFonts w:ascii="Verdana" w:eastAsia="Times New Roman" w:hAnsi="Verdana"/>
      <w:sz w:val="16"/>
      <w:szCs w:val="20"/>
    </w:rPr>
  </w:style>
  <w:style w:type="paragraph" w:styleId="NormalIndent">
    <w:name w:val="Normal Indent"/>
    <w:basedOn w:val="Normal"/>
    <w:rsid w:val="00B819EB"/>
    <w:pPr>
      <w:ind w:left="720"/>
    </w:pPr>
    <w:rPr>
      <w:rFonts w:eastAsia="Times New Roman"/>
      <w:szCs w:val="20"/>
    </w:rPr>
  </w:style>
  <w:style w:type="paragraph" w:styleId="EnvelopeReturn">
    <w:name w:val="envelope return"/>
    <w:basedOn w:val="Normal"/>
    <w:rsid w:val="00B819EB"/>
    <w:rPr>
      <w:rFonts w:eastAsia="Times New Roman"/>
      <w:sz w:val="24"/>
      <w:szCs w:val="20"/>
    </w:rPr>
  </w:style>
  <w:style w:type="paragraph" w:styleId="EnvelopeAddress">
    <w:name w:val="envelope address"/>
    <w:basedOn w:val="Normal"/>
    <w:rsid w:val="00B819EB"/>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B819EB"/>
  </w:style>
  <w:style w:type="numbering" w:customStyle="1" w:styleId="NoList7">
    <w:name w:val="No List7"/>
    <w:next w:val="NoList"/>
    <w:semiHidden/>
    <w:unhideWhenUsed/>
    <w:rsid w:val="00B819EB"/>
  </w:style>
  <w:style w:type="paragraph" w:styleId="ListBullet">
    <w:name w:val="List Bullet"/>
    <w:basedOn w:val="Normal"/>
    <w:link w:val="ListBulletChar"/>
    <w:uiPriority w:val="99"/>
    <w:unhideWhenUsed/>
    <w:rsid w:val="00B819EB"/>
    <w:pPr>
      <w:tabs>
        <w:tab w:val="num" w:pos="360"/>
      </w:tabs>
      <w:ind w:left="360" w:hanging="360"/>
      <w:contextualSpacing/>
    </w:pPr>
    <w:rPr>
      <w:rFonts w:eastAsia="Calibri"/>
    </w:rPr>
  </w:style>
  <w:style w:type="table" w:styleId="MediumGrid1">
    <w:name w:val="Medium Grid 1"/>
    <w:basedOn w:val="TableNormal"/>
    <w:uiPriority w:val="67"/>
    <w:rsid w:val="00B819EB"/>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B819EB"/>
    <w:rPr>
      <w:rFonts w:ascii="Arial Narrow" w:eastAsia="SimSun" w:hAnsi="Arial Narrow" w:cs="Calibri"/>
      <w:sz w:val="20"/>
      <w:szCs w:val="22"/>
    </w:rPr>
  </w:style>
  <w:style w:type="numbering" w:customStyle="1" w:styleId="NoList11">
    <w:name w:val="No List11"/>
    <w:next w:val="NoList"/>
    <w:uiPriority w:val="99"/>
    <w:semiHidden/>
    <w:unhideWhenUsed/>
    <w:rsid w:val="00B819EB"/>
  </w:style>
  <w:style w:type="numbering" w:customStyle="1" w:styleId="NoList111">
    <w:name w:val="No List111"/>
    <w:next w:val="NoList"/>
    <w:uiPriority w:val="99"/>
    <w:semiHidden/>
    <w:unhideWhenUsed/>
    <w:rsid w:val="00B819EB"/>
  </w:style>
  <w:style w:type="numbering" w:customStyle="1" w:styleId="NoList1111">
    <w:name w:val="No List1111"/>
    <w:next w:val="NoList"/>
    <w:uiPriority w:val="99"/>
    <w:semiHidden/>
    <w:unhideWhenUsed/>
    <w:rsid w:val="00B819EB"/>
  </w:style>
  <w:style w:type="numbering" w:customStyle="1" w:styleId="NoList11111">
    <w:name w:val="No List11111"/>
    <w:next w:val="NoList"/>
    <w:uiPriority w:val="99"/>
    <w:semiHidden/>
    <w:unhideWhenUsed/>
    <w:rsid w:val="00B819EB"/>
  </w:style>
  <w:style w:type="numbering" w:customStyle="1" w:styleId="NoList111111">
    <w:name w:val="No List111111"/>
    <w:next w:val="NoList"/>
    <w:uiPriority w:val="99"/>
    <w:semiHidden/>
    <w:unhideWhenUsed/>
    <w:rsid w:val="00B819EB"/>
  </w:style>
  <w:style w:type="numbering" w:customStyle="1" w:styleId="NoList1111111">
    <w:name w:val="No List1111111"/>
    <w:next w:val="NoList"/>
    <w:uiPriority w:val="99"/>
    <w:semiHidden/>
    <w:unhideWhenUsed/>
    <w:rsid w:val="00B819EB"/>
  </w:style>
  <w:style w:type="numbering" w:customStyle="1" w:styleId="NoList11111111">
    <w:name w:val="No List11111111"/>
    <w:next w:val="NoList"/>
    <w:uiPriority w:val="99"/>
    <w:semiHidden/>
    <w:unhideWhenUsed/>
    <w:rsid w:val="00B819EB"/>
  </w:style>
  <w:style w:type="numbering" w:customStyle="1" w:styleId="NoList111111111">
    <w:name w:val="No List111111111"/>
    <w:next w:val="NoList"/>
    <w:uiPriority w:val="99"/>
    <w:semiHidden/>
    <w:unhideWhenUsed/>
    <w:rsid w:val="00B819EB"/>
  </w:style>
  <w:style w:type="numbering" w:customStyle="1" w:styleId="NoList1111111111">
    <w:name w:val="No List1111111111"/>
    <w:next w:val="NoList"/>
    <w:uiPriority w:val="99"/>
    <w:semiHidden/>
    <w:unhideWhenUsed/>
    <w:rsid w:val="00B819EB"/>
  </w:style>
  <w:style w:type="numbering" w:customStyle="1" w:styleId="NoList11111111111">
    <w:name w:val="No List11111111111"/>
    <w:next w:val="NoList"/>
    <w:uiPriority w:val="99"/>
    <w:semiHidden/>
    <w:unhideWhenUsed/>
    <w:rsid w:val="00B819EB"/>
  </w:style>
  <w:style w:type="numbering" w:customStyle="1" w:styleId="NoList111111111111">
    <w:name w:val="No List111111111111"/>
    <w:next w:val="NoList"/>
    <w:uiPriority w:val="99"/>
    <w:semiHidden/>
    <w:unhideWhenUsed/>
    <w:rsid w:val="00B819EB"/>
  </w:style>
  <w:style w:type="numbering" w:customStyle="1" w:styleId="NoList1111111111111">
    <w:name w:val="No List1111111111111"/>
    <w:next w:val="NoList"/>
    <w:uiPriority w:val="99"/>
    <w:semiHidden/>
    <w:unhideWhenUsed/>
    <w:rsid w:val="00B819EB"/>
  </w:style>
  <w:style w:type="numbering" w:customStyle="1" w:styleId="NoList11111111111111">
    <w:name w:val="No List11111111111111"/>
    <w:next w:val="NoList"/>
    <w:uiPriority w:val="99"/>
    <w:semiHidden/>
    <w:unhideWhenUsed/>
    <w:rsid w:val="00B819EB"/>
  </w:style>
  <w:style w:type="numbering" w:customStyle="1" w:styleId="NoList111111111111111">
    <w:name w:val="No List111111111111111"/>
    <w:next w:val="NoList"/>
    <w:uiPriority w:val="99"/>
    <w:semiHidden/>
    <w:unhideWhenUsed/>
    <w:rsid w:val="00B819EB"/>
  </w:style>
  <w:style w:type="numbering" w:customStyle="1" w:styleId="NoList1111111111111111">
    <w:name w:val="No List1111111111111111"/>
    <w:next w:val="NoList"/>
    <w:uiPriority w:val="99"/>
    <w:semiHidden/>
    <w:unhideWhenUsed/>
    <w:rsid w:val="00B819EB"/>
  </w:style>
  <w:style w:type="numbering" w:customStyle="1" w:styleId="NoList11111111111111111">
    <w:name w:val="No List11111111111111111"/>
    <w:next w:val="NoList"/>
    <w:uiPriority w:val="99"/>
    <w:semiHidden/>
    <w:unhideWhenUsed/>
    <w:rsid w:val="00B819EB"/>
  </w:style>
  <w:style w:type="character" w:customStyle="1" w:styleId="FontStyle220">
    <w:name w:val="Font Style220"/>
    <w:basedOn w:val="DefaultParagraphFont"/>
    <w:uiPriority w:val="99"/>
    <w:rsid w:val="00B819EB"/>
    <w:rPr>
      <w:rFonts w:ascii="Candara" w:hAnsi="Candara" w:cs="Candara" w:hint="default"/>
      <w:i/>
      <w:iCs/>
      <w:sz w:val="18"/>
      <w:szCs w:val="18"/>
    </w:rPr>
  </w:style>
  <w:style w:type="character" w:customStyle="1" w:styleId="FontStyle290">
    <w:name w:val="Font Style290"/>
    <w:basedOn w:val="DefaultParagraphFont"/>
    <w:uiPriority w:val="99"/>
    <w:rsid w:val="00B819E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819EB"/>
    <w:rPr>
      <w:rFonts w:ascii="Arial" w:hAnsi="Arial" w:cs="Arial"/>
      <w:b/>
      <w:bCs/>
      <w:sz w:val="16"/>
      <w:szCs w:val="16"/>
    </w:rPr>
  </w:style>
  <w:style w:type="paragraph" w:customStyle="1" w:styleId="analytic">
    <w:name w:val="analytic"/>
    <w:basedOn w:val="Normal"/>
    <w:link w:val="analyticChar"/>
    <w:uiPriority w:val="4"/>
    <w:qFormat/>
    <w:rsid w:val="00B819EB"/>
    <w:pPr>
      <w:spacing w:before="120"/>
    </w:pPr>
    <w:rPr>
      <w:b/>
    </w:rPr>
  </w:style>
  <w:style w:type="character" w:customStyle="1" w:styleId="analyticChar">
    <w:name w:val="analytic Char"/>
    <w:basedOn w:val="DefaultParagraphFont"/>
    <w:link w:val="analytic"/>
    <w:uiPriority w:val="4"/>
    <w:rsid w:val="00B819EB"/>
    <w:rPr>
      <w:rFonts w:ascii="Calibri" w:hAnsi="Calibri" w:cs="Calibri"/>
      <w:b/>
      <w:sz w:val="20"/>
    </w:rPr>
  </w:style>
  <w:style w:type="character" w:customStyle="1" w:styleId="m-5498913268213319940gmail-styleunderline">
    <w:name w:val="m_-5498913268213319940gmail-styleunderline"/>
    <w:basedOn w:val="DefaultParagraphFont"/>
    <w:rsid w:val="00B819EB"/>
  </w:style>
  <w:style w:type="paragraph" w:customStyle="1" w:styleId="speakable">
    <w:name w:val="speakable"/>
    <w:basedOn w:val="Normal"/>
    <w:uiPriority w:val="99"/>
    <w:qFormat/>
    <w:rsid w:val="00B819EB"/>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B819EB"/>
  </w:style>
  <w:style w:type="character" w:customStyle="1" w:styleId="copyright">
    <w:name w:val="copyright"/>
    <w:basedOn w:val="DefaultParagraphFont"/>
    <w:rsid w:val="00B819EB"/>
  </w:style>
  <w:style w:type="character" w:customStyle="1" w:styleId="TagCharCharCharChar">
    <w:name w:val="Tag Char Char Char Char"/>
    <w:basedOn w:val="DefaultParagraphFont"/>
    <w:rsid w:val="00B819EB"/>
    <w:rPr>
      <w:rFonts w:ascii="Calibri" w:hAnsi="Calibri" w:cs="Calibri"/>
      <w:b/>
      <w:sz w:val="24"/>
    </w:rPr>
  </w:style>
  <w:style w:type="paragraph" w:customStyle="1" w:styleId="g-body">
    <w:name w:val="g-body"/>
    <w:basedOn w:val="Normal"/>
    <w:uiPriority w:val="99"/>
    <w:qFormat/>
    <w:rsid w:val="00B819EB"/>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B819EB"/>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B819EB"/>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B819EB"/>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B819EB"/>
    <w:pPr>
      <w:spacing w:before="100" w:beforeAutospacing="1" w:after="100" w:afterAutospacing="1"/>
    </w:pPr>
    <w:rPr>
      <w:sz w:val="24"/>
    </w:rPr>
  </w:style>
  <w:style w:type="paragraph" w:customStyle="1" w:styleId="style41">
    <w:name w:val="style4"/>
    <w:basedOn w:val="Normal"/>
    <w:uiPriority w:val="99"/>
    <w:qFormat/>
    <w:rsid w:val="00B819EB"/>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B819EB"/>
    <w:pPr>
      <w:spacing w:before="100" w:beforeAutospacing="1" w:after="100" w:afterAutospacing="1"/>
    </w:pPr>
    <w:rPr>
      <w:rFonts w:ascii="Times New Roman" w:hAnsi="Times New Roman"/>
      <w:sz w:val="24"/>
    </w:rPr>
  </w:style>
  <w:style w:type="character" w:customStyle="1" w:styleId="adtext">
    <w:name w:val="adtext"/>
    <w:basedOn w:val="DefaultParagraphFont"/>
    <w:rsid w:val="00B819EB"/>
  </w:style>
  <w:style w:type="character" w:customStyle="1" w:styleId="UL-Bold">
    <w:name w:val="UL-Bold"/>
    <w:basedOn w:val="DefaultParagraphFont"/>
    <w:rsid w:val="00B819EB"/>
    <w:rPr>
      <w:u w:val="thick"/>
    </w:rPr>
  </w:style>
  <w:style w:type="character" w:customStyle="1" w:styleId="UL-None">
    <w:name w:val="UL-None"/>
    <w:basedOn w:val="DefaultParagraphFont"/>
    <w:rsid w:val="00B819EB"/>
    <w:rPr>
      <w:strike w:val="0"/>
      <w:dstrike w:val="0"/>
      <w:u w:val="none"/>
      <w:effect w:val="none"/>
    </w:rPr>
  </w:style>
  <w:style w:type="character" w:customStyle="1" w:styleId="gl">
    <w:name w:val="gl"/>
    <w:basedOn w:val="DefaultParagraphFont"/>
    <w:rsid w:val="00B819EB"/>
  </w:style>
  <w:style w:type="character" w:customStyle="1" w:styleId="qu730rj69h">
    <w:name w:val="qu730rj69h"/>
    <w:basedOn w:val="DefaultParagraphFont"/>
    <w:rsid w:val="00B819EB"/>
  </w:style>
  <w:style w:type="paragraph" w:customStyle="1" w:styleId="optext">
    <w:name w:val="optext"/>
    <w:basedOn w:val="Normal"/>
    <w:uiPriority w:val="99"/>
    <w:qFormat/>
    <w:rsid w:val="00B819EB"/>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B819EB"/>
  </w:style>
  <w:style w:type="character" w:customStyle="1" w:styleId="icr880">
    <w:name w:val="icr880"/>
    <w:basedOn w:val="DefaultParagraphFont"/>
    <w:rsid w:val="00B819EB"/>
  </w:style>
  <w:style w:type="character" w:customStyle="1" w:styleId="hx23q54">
    <w:name w:val="hx23q54"/>
    <w:basedOn w:val="DefaultParagraphFont"/>
    <w:rsid w:val="00B819EB"/>
  </w:style>
  <w:style w:type="character" w:customStyle="1" w:styleId="m-5348258726587825636gmail-style13ptbold">
    <w:name w:val="m_-5348258726587825636gmail-style13ptbold"/>
    <w:basedOn w:val="DefaultParagraphFont"/>
    <w:rsid w:val="00B819EB"/>
  </w:style>
  <w:style w:type="character" w:customStyle="1" w:styleId="m-5348258726587825636gmail-styleunderline">
    <w:name w:val="m_-5348258726587825636gmail-styleunderline"/>
    <w:basedOn w:val="DefaultParagraphFont"/>
    <w:rsid w:val="00B819EB"/>
  </w:style>
  <w:style w:type="character" w:customStyle="1" w:styleId="UnderlineCharChar1">
    <w:name w:val="Underline Char Char1"/>
    <w:basedOn w:val="DefaultParagraphFont"/>
    <w:rsid w:val="00B819EB"/>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B819EB"/>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B819EB"/>
  </w:style>
  <w:style w:type="character" w:customStyle="1" w:styleId="CardsFont12ptCharChar">
    <w:name w:val="Cards + Font: 12 pt Char Char"/>
    <w:basedOn w:val="DefaultParagraphFont"/>
    <w:rsid w:val="00B819EB"/>
    <w:rPr>
      <w:sz w:val="24"/>
      <w:szCs w:val="24"/>
      <w:u w:val="thick"/>
      <w:lang w:val="en-US" w:eastAsia="en-US" w:bidi="ar-SA"/>
    </w:rPr>
  </w:style>
  <w:style w:type="character" w:customStyle="1" w:styleId="NothingChar1">
    <w:name w:val="Nothing Char1"/>
    <w:basedOn w:val="DefaultParagraphFont"/>
    <w:rsid w:val="00B819EB"/>
    <w:rPr>
      <w:lang w:val="en-US" w:eastAsia="en-US" w:bidi="ar-SA"/>
    </w:rPr>
  </w:style>
  <w:style w:type="paragraph" w:customStyle="1" w:styleId="useless">
    <w:name w:val="useless"/>
    <w:basedOn w:val="Normal"/>
    <w:uiPriority w:val="99"/>
    <w:qFormat/>
    <w:rsid w:val="00B819EB"/>
    <w:rPr>
      <w:rFonts w:ascii="Times New Roman" w:eastAsia="Times New Roman" w:hAnsi="Times New Roman"/>
      <w:sz w:val="12"/>
    </w:rPr>
  </w:style>
  <w:style w:type="character" w:customStyle="1" w:styleId="DDIUnderline">
    <w:name w:val="DDI Underline"/>
    <w:qFormat/>
    <w:rsid w:val="00B819EB"/>
    <w:rPr>
      <w:rFonts w:ascii="Times New Roman" w:hAnsi="Times New Roman"/>
      <w:sz w:val="24"/>
      <w:u w:val="single"/>
    </w:rPr>
  </w:style>
  <w:style w:type="character" w:customStyle="1" w:styleId="Char1">
    <w:name w:val="Char1"/>
    <w:basedOn w:val="DefaultParagraphFont"/>
    <w:rsid w:val="00B819EB"/>
    <w:rPr>
      <w:rFonts w:cs="Arial"/>
      <w:b/>
      <w:bCs/>
      <w:iCs/>
      <w:sz w:val="24"/>
      <w:szCs w:val="28"/>
      <w:lang w:val="en-US" w:eastAsia="en-US" w:bidi="ar-SA"/>
    </w:rPr>
  </w:style>
  <w:style w:type="paragraph" w:customStyle="1" w:styleId="ALLCAPS">
    <w:name w:val="ALL CAPS"/>
    <w:basedOn w:val="Normal"/>
    <w:link w:val="ALLCAPSChar"/>
    <w:qFormat/>
    <w:rsid w:val="00B819EB"/>
    <w:rPr>
      <w:rFonts w:ascii="Times New Roman" w:eastAsia="Times New Roman" w:hAnsi="Times New Roman"/>
      <w:b/>
      <w:caps/>
    </w:rPr>
  </w:style>
  <w:style w:type="character" w:customStyle="1" w:styleId="ALLCAPSChar">
    <w:name w:val="ALL CAPS Char"/>
    <w:basedOn w:val="DefaultParagraphFont"/>
    <w:link w:val="ALLCAPS"/>
    <w:rsid w:val="00B819EB"/>
    <w:rPr>
      <w:rFonts w:ascii="Times New Roman" w:eastAsia="Times New Roman" w:hAnsi="Times New Roman" w:cs="Calibri"/>
      <w:b/>
      <w:caps/>
      <w:sz w:val="20"/>
    </w:rPr>
  </w:style>
  <w:style w:type="paragraph" w:customStyle="1" w:styleId="TagCharCharCharCharCharCharChar0">
    <w:name w:val="Tag Char Char Char Char Char Char Char"/>
    <w:basedOn w:val="Normal"/>
    <w:link w:val="TagCharCharCharCharCharCharCharChar"/>
    <w:qFormat/>
    <w:rsid w:val="00B819EB"/>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B819EB"/>
    <w:rPr>
      <w:rFonts w:ascii="Times New Roman" w:eastAsia="Times New Roman" w:hAnsi="Times New Roman" w:cs="Calibri"/>
      <w:b/>
    </w:rPr>
  </w:style>
  <w:style w:type="character" w:customStyle="1" w:styleId="10ptnotbold">
    <w:name w:val="10ptnotbold"/>
    <w:basedOn w:val="DefaultParagraphFont"/>
    <w:rsid w:val="00B819EB"/>
    <w:rPr>
      <w:sz w:val="20"/>
    </w:rPr>
  </w:style>
  <w:style w:type="character" w:customStyle="1" w:styleId="Cites-AuthorDate">
    <w:name w:val="Cites-Author/Date"/>
    <w:rsid w:val="00B819EB"/>
    <w:rPr>
      <w:rFonts w:ascii="Helvetica" w:hAnsi="Helvetica"/>
      <w:b/>
      <w:sz w:val="22"/>
      <w:szCs w:val="24"/>
      <w:u w:val="thick"/>
    </w:rPr>
  </w:style>
  <w:style w:type="paragraph" w:customStyle="1" w:styleId="CiteTag">
    <w:name w:val="Cite/Tag"/>
    <w:basedOn w:val="Normal"/>
    <w:uiPriority w:val="99"/>
    <w:qFormat/>
    <w:rsid w:val="00B819EB"/>
    <w:rPr>
      <w:rFonts w:ascii="Times New Roman" w:eastAsia="Cambria" w:hAnsi="Times New Roman"/>
      <w:b/>
    </w:rPr>
  </w:style>
  <w:style w:type="character" w:customStyle="1" w:styleId="CardsFont6ptChar1">
    <w:name w:val="Cards + Font: 6 pt Char1"/>
    <w:basedOn w:val="CardsChar"/>
    <w:link w:val="CardsFont6pt"/>
    <w:rsid w:val="00B819EB"/>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B819EB"/>
  </w:style>
  <w:style w:type="character" w:customStyle="1" w:styleId="m489902567989944824gmail-styleunderline">
    <w:name w:val="m_489902567989944824gmail-styleunderline"/>
    <w:basedOn w:val="DefaultParagraphFont"/>
    <w:rsid w:val="00B819EB"/>
  </w:style>
  <w:style w:type="paragraph" w:customStyle="1" w:styleId="Analytic0">
    <w:name w:val="Analytic"/>
    <w:basedOn w:val="Normal"/>
    <w:link w:val="AnalyticChar0"/>
    <w:autoRedefine/>
    <w:uiPriority w:val="4"/>
    <w:qFormat/>
    <w:rsid w:val="00B819EB"/>
    <w:rPr>
      <w:b/>
      <w:sz w:val="26"/>
    </w:rPr>
  </w:style>
  <w:style w:type="character" w:customStyle="1" w:styleId="AnalyticChar0">
    <w:name w:val="Analytic Char"/>
    <w:basedOn w:val="DefaultParagraphFont"/>
    <w:link w:val="Analytic0"/>
    <w:uiPriority w:val="4"/>
    <w:rsid w:val="00B819EB"/>
    <w:rPr>
      <w:rFonts w:ascii="Calibri" w:hAnsi="Calibri" w:cs="Calibri"/>
      <w:b/>
      <w:sz w:val="26"/>
    </w:rPr>
  </w:style>
  <w:style w:type="character" w:customStyle="1" w:styleId="UnresolvedMention2">
    <w:name w:val="Unresolved Mention2"/>
    <w:basedOn w:val="DefaultParagraphFont"/>
    <w:uiPriority w:val="99"/>
    <w:rsid w:val="00B819EB"/>
    <w:rPr>
      <w:color w:val="808080"/>
      <w:shd w:val="clear" w:color="auto" w:fill="E6E6E6"/>
    </w:rPr>
  </w:style>
  <w:style w:type="character" w:customStyle="1" w:styleId="swauthor">
    <w:name w:val="sw_author"/>
    <w:rsid w:val="00B819EB"/>
  </w:style>
  <w:style w:type="character" w:customStyle="1" w:styleId="UnderlineCharChar3">
    <w:name w:val="Underline Char Char3"/>
    <w:rsid w:val="00B819EB"/>
    <w:rPr>
      <w:szCs w:val="24"/>
      <w:u w:val="single"/>
      <w:lang w:val="en-US" w:eastAsia="en-US" w:bidi="ar-SA"/>
    </w:rPr>
  </w:style>
  <w:style w:type="character" w:customStyle="1" w:styleId="tl8wme">
    <w:name w:val="tl8wme"/>
    <w:basedOn w:val="DefaultParagraphFont"/>
    <w:rsid w:val="00B819EB"/>
  </w:style>
  <w:style w:type="character" w:customStyle="1" w:styleId="Mention3">
    <w:name w:val="Mention3"/>
    <w:basedOn w:val="DefaultParagraphFont"/>
    <w:uiPriority w:val="99"/>
    <w:semiHidden/>
    <w:unhideWhenUsed/>
    <w:rsid w:val="00B819EB"/>
    <w:rPr>
      <w:color w:val="2B579A"/>
      <w:shd w:val="clear" w:color="auto" w:fill="E6E6E6"/>
    </w:rPr>
  </w:style>
  <w:style w:type="character" w:customStyle="1" w:styleId="m-5251091010484660064gmail-style13ptbold">
    <w:name w:val="m_-5251091010484660064gmail-style13ptbold"/>
    <w:basedOn w:val="DefaultParagraphFont"/>
    <w:rsid w:val="00B819EB"/>
  </w:style>
  <w:style w:type="character" w:customStyle="1" w:styleId="m-5251091010484660064gmail-styleunderline">
    <w:name w:val="m_-5251091010484660064gmail-styleunderline"/>
    <w:basedOn w:val="DefaultParagraphFont"/>
    <w:rsid w:val="00B819EB"/>
  </w:style>
  <w:style w:type="character" w:customStyle="1" w:styleId="tablecaption">
    <w:name w:val="tablecaption"/>
    <w:basedOn w:val="DefaultParagraphFont"/>
    <w:rsid w:val="00B819EB"/>
  </w:style>
  <w:style w:type="character" w:customStyle="1" w:styleId="StyleLatinHelvetica105ptBlack">
    <w:name w:val="Style (Latin) Helvetica 10.5 pt Black"/>
    <w:basedOn w:val="DefaultParagraphFont"/>
    <w:rsid w:val="00B819EB"/>
    <w:rPr>
      <w:rFonts w:ascii="Times New Roman" w:hAnsi="Times New Roman"/>
      <w:color w:val="000000"/>
      <w:sz w:val="21"/>
    </w:rPr>
  </w:style>
  <w:style w:type="character" w:customStyle="1" w:styleId="m-413333960618644972gmail-style13ptbold">
    <w:name w:val="m_-413333960618644972gmail-style13ptbold"/>
    <w:basedOn w:val="DefaultParagraphFont"/>
    <w:rsid w:val="00B819EB"/>
  </w:style>
  <w:style w:type="character" w:customStyle="1" w:styleId="m-413333960618644972gmail-styleunderline">
    <w:name w:val="m_-413333960618644972gmail-styleunderline"/>
    <w:basedOn w:val="DefaultParagraphFont"/>
    <w:rsid w:val="00B819EB"/>
  </w:style>
  <w:style w:type="character" w:customStyle="1" w:styleId="m8314098763611656848gmail-stylestylebold12pt">
    <w:name w:val="m_8314098763611656848gmail-stylestylebold12pt"/>
    <w:basedOn w:val="DefaultParagraphFont"/>
    <w:rsid w:val="00B819EB"/>
  </w:style>
  <w:style w:type="character" w:customStyle="1" w:styleId="m8314098763611656848gmail-styleboldunderline">
    <w:name w:val="m_8314098763611656848gmail-styleboldunderline"/>
    <w:basedOn w:val="DefaultParagraphFont"/>
    <w:rsid w:val="00B819EB"/>
  </w:style>
  <w:style w:type="paragraph" w:customStyle="1" w:styleId="Spacer">
    <w:name w:val="Spacer"/>
    <w:basedOn w:val="Heading1"/>
    <w:link w:val="SpacerChar"/>
    <w:autoRedefine/>
    <w:uiPriority w:val="4"/>
    <w:qFormat/>
    <w:rsid w:val="00B819EB"/>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B819EB"/>
    <w:rPr>
      <w:rFonts w:ascii="Georgia" w:eastAsiaTheme="majorEastAsia" w:hAnsi="Georgia" w:cstheme="majorBidi"/>
      <w:b/>
      <w:bCs/>
      <w:szCs w:val="32"/>
    </w:rPr>
  </w:style>
  <w:style w:type="paragraph" w:customStyle="1" w:styleId="msonormal0">
    <w:name w:val="msonormal"/>
    <w:basedOn w:val="Normal"/>
    <w:rsid w:val="00B819EB"/>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B819EB"/>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B819EB"/>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B819EB"/>
    <w:rPr>
      <w:rFonts w:ascii="Arial Narrow" w:hAnsi="Arial Narrow" w:cs="Times New Roman"/>
      <w:color w:val="000000"/>
      <w:sz w:val="16"/>
    </w:rPr>
  </w:style>
  <w:style w:type="character" w:customStyle="1" w:styleId="CiteReal0">
    <w:name w:val="CiteReal"/>
    <w:uiPriority w:val="1"/>
    <w:qFormat/>
    <w:rsid w:val="00B819EB"/>
    <w:rPr>
      <w:rFonts w:ascii="Arial" w:hAnsi="Arial"/>
      <w:b/>
      <w:sz w:val="24"/>
      <w:u w:val="single"/>
    </w:rPr>
  </w:style>
  <w:style w:type="character" w:customStyle="1" w:styleId="dropcap1">
    <w:name w:val="dropcap1"/>
    <w:rsid w:val="00B819EB"/>
  </w:style>
  <w:style w:type="paragraph" w:customStyle="1" w:styleId="Style31">
    <w:name w:val="Style31"/>
    <w:basedOn w:val="Normal"/>
    <w:uiPriority w:val="99"/>
    <w:rsid w:val="00B819EB"/>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B819EB"/>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B819EB"/>
    <w:pPr>
      <w:spacing w:line="200" w:lineRule="exact"/>
      <w:jc w:val="both"/>
    </w:pPr>
    <w:rPr>
      <w:rFonts w:ascii="Palatino Linotype" w:hAnsi="Palatino Linotype" w:cs="Palatino Linotype"/>
      <w:sz w:val="16"/>
    </w:rPr>
  </w:style>
  <w:style w:type="character" w:customStyle="1" w:styleId="FontStyle72">
    <w:name w:val="Font Style72"/>
    <w:uiPriority w:val="99"/>
    <w:rsid w:val="00B819EB"/>
    <w:rPr>
      <w:rFonts w:ascii="Cambria" w:hAnsi="Cambria" w:cs="Cambria" w:hint="default"/>
      <w:sz w:val="16"/>
      <w:szCs w:val="16"/>
    </w:rPr>
  </w:style>
  <w:style w:type="character" w:customStyle="1" w:styleId="FontStyle73">
    <w:name w:val="Font Style73"/>
    <w:uiPriority w:val="99"/>
    <w:rsid w:val="00B819EB"/>
    <w:rPr>
      <w:rFonts w:ascii="Cambria" w:hAnsi="Cambria" w:cs="Cambria" w:hint="default"/>
      <w:i/>
      <w:iCs/>
      <w:sz w:val="16"/>
      <w:szCs w:val="16"/>
    </w:rPr>
  </w:style>
  <w:style w:type="character" w:customStyle="1" w:styleId="UnderlinestyleChar2">
    <w:name w:val="Underline style Char2"/>
    <w:rsid w:val="00B819EB"/>
    <w:rPr>
      <w:sz w:val="22"/>
      <w:szCs w:val="24"/>
      <w:u w:val="single"/>
      <w:lang w:val="en-US" w:eastAsia="en-US" w:bidi="ar-SA"/>
    </w:rPr>
  </w:style>
  <w:style w:type="character" w:customStyle="1" w:styleId="FontStyle49">
    <w:name w:val="Font Style49"/>
    <w:uiPriority w:val="99"/>
    <w:rsid w:val="00B819EB"/>
    <w:rPr>
      <w:rFonts w:ascii="Cambria" w:hAnsi="Cambria" w:cs="Cambria"/>
      <w:sz w:val="20"/>
      <w:szCs w:val="20"/>
    </w:rPr>
  </w:style>
  <w:style w:type="character" w:customStyle="1" w:styleId="FontStyle50">
    <w:name w:val="Font Style50"/>
    <w:uiPriority w:val="99"/>
    <w:rsid w:val="00B819EB"/>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B819EB"/>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B819EB"/>
    <w:rPr>
      <w:rFonts w:ascii="Cambria" w:eastAsia="Cambria" w:hAnsi="Cambria" w:cs="Cambria"/>
      <w:spacing w:val="-3"/>
      <w:sz w:val="16"/>
      <w:szCs w:val="20"/>
    </w:rPr>
  </w:style>
  <w:style w:type="character" w:customStyle="1" w:styleId="kn">
    <w:name w:val="kn"/>
    <w:basedOn w:val="DefaultParagraphFont"/>
    <w:rsid w:val="00B819EB"/>
  </w:style>
  <w:style w:type="character" w:customStyle="1" w:styleId="StyleStyleUnderlineUnderlineStyleBoldUnderlineIntenseEmphas">
    <w:name w:val="Style Style UnderlineUnderlineStyle Bold UnderlineIntense Emphas..."/>
    <w:basedOn w:val="DefaultParagraphFont"/>
    <w:rsid w:val="00B819EB"/>
    <w:rPr>
      <w:b/>
      <w:bCs/>
      <w:sz w:val="26"/>
      <w:u w:val="single"/>
    </w:rPr>
  </w:style>
  <w:style w:type="character" w:customStyle="1" w:styleId="articoloinside">
    <w:name w:val="articolo_inside"/>
    <w:rsid w:val="00B819EB"/>
  </w:style>
  <w:style w:type="paragraph" w:customStyle="1" w:styleId="pagetools">
    <w:name w:val="pagetools"/>
    <w:basedOn w:val="Normal"/>
    <w:rsid w:val="00B819EB"/>
    <w:pPr>
      <w:spacing w:before="100" w:beforeAutospacing="1" w:after="100" w:afterAutospacing="1"/>
    </w:pPr>
    <w:rPr>
      <w:rFonts w:ascii="Cambria" w:eastAsia="Cambria" w:hAnsi="Cambria"/>
      <w:sz w:val="24"/>
    </w:rPr>
  </w:style>
  <w:style w:type="character" w:customStyle="1" w:styleId="desc">
    <w:name w:val="desc"/>
    <w:basedOn w:val="DefaultParagraphFont"/>
    <w:rsid w:val="00B819EB"/>
  </w:style>
  <w:style w:type="character" w:customStyle="1" w:styleId="job">
    <w:name w:val="job"/>
    <w:basedOn w:val="DefaultParagraphFont"/>
    <w:rsid w:val="00B819EB"/>
  </w:style>
  <w:style w:type="character" w:customStyle="1" w:styleId="publisher">
    <w:name w:val="publisher"/>
    <w:basedOn w:val="DefaultParagraphFont"/>
    <w:rsid w:val="00B819EB"/>
  </w:style>
  <w:style w:type="character" w:customStyle="1" w:styleId="pubyear">
    <w:name w:val="pubyear"/>
    <w:basedOn w:val="DefaultParagraphFont"/>
    <w:rsid w:val="00B819EB"/>
  </w:style>
  <w:style w:type="character" w:customStyle="1" w:styleId="pubcity">
    <w:name w:val="pubcity"/>
    <w:basedOn w:val="DefaultParagraphFont"/>
    <w:rsid w:val="00B819EB"/>
  </w:style>
  <w:style w:type="character" w:customStyle="1" w:styleId="bodycontentlink">
    <w:name w:val="bodycontentlink"/>
    <w:basedOn w:val="DefaultParagraphFont"/>
    <w:rsid w:val="00B819EB"/>
  </w:style>
  <w:style w:type="paragraph" w:customStyle="1" w:styleId="C-Text">
    <w:name w:val="C-Text"/>
    <w:basedOn w:val="Normal"/>
    <w:rsid w:val="00B819EB"/>
    <w:pPr>
      <w:tabs>
        <w:tab w:val="num" w:pos="720"/>
      </w:tabs>
      <w:ind w:left="720" w:hanging="360"/>
    </w:pPr>
    <w:rPr>
      <w:rFonts w:ascii="Book Antiqua" w:hAnsi="Book Antiqua"/>
      <w:sz w:val="24"/>
    </w:rPr>
  </w:style>
  <w:style w:type="character" w:customStyle="1" w:styleId="ecdate">
    <w:name w:val="ec_date"/>
    <w:basedOn w:val="DefaultParagraphFont"/>
    <w:rsid w:val="00B819EB"/>
    <w:rPr>
      <w:rFonts w:ascii="Symbol" w:hAnsi="Symbol" w:hint="default"/>
      <w:sz w:val="20"/>
      <w:szCs w:val="20"/>
      <w:shd w:val="clear" w:color="auto" w:fill="FFFFFF"/>
    </w:rPr>
  </w:style>
  <w:style w:type="paragraph" w:customStyle="1" w:styleId="ecmsonormal">
    <w:name w:val="ec_msonormal"/>
    <w:basedOn w:val="Normal"/>
    <w:rsid w:val="00B819EB"/>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B819EB"/>
  </w:style>
  <w:style w:type="character" w:customStyle="1" w:styleId="articleheadline">
    <w:name w:val="articleheadline"/>
    <w:basedOn w:val="DefaultParagraphFont"/>
    <w:rsid w:val="00B819EB"/>
  </w:style>
  <w:style w:type="paragraph" w:customStyle="1" w:styleId="u-intro">
    <w:name w:val="u-intro"/>
    <w:basedOn w:val="Normal"/>
    <w:rsid w:val="00B819EB"/>
    <w:pPr>
      <w:spacing w:before="100" w:beforeAutospacing="1" w:after="100" w:afterAutospacing="1"/>
    </w:pPr>
    <w:rPr>
      <w:rFonts w:ascii="Georgia" w:hAnsi="Georgia"/>
      <w:sz w:val="24"/>
    </w:rPr>
  </w:style>
  <w:style w:type="character" w:customStyle="1" w:styleId="u-byline">
    <w:name w:val="u-byline"/>
    <w:basedOn w:val="DefaultParagraphFont"/>
    <w:rsid w:val="00B819EB"/>
  </w:style>
  <w:style w:type="character" w:customStyle="1" w:styleId="articlebya">
    <w:name w:val="articleby_a"/>
    <w:basedOn w:val="DefaultParagraphFont"/>
    <w:rsid w:val="00B819EB"/>
  </w:style>
  <w:style w:type="character" w:customStyle="1" w:styleId="popupwinby">
    <w:name w:val="popupwinby"/>
    <w:basedOn w:val="DefaultParagraphFont"/>
    <w:rsid w:val="00B819EB"/>
  </w:style>
  <w:style w:type="character" w:customStyle="1" w:styleId="storyheader">
    <w:name w:val="storyheader"/>
    <w:basedOn w:val="DefaultParagraphFont"/>
    <w:rsid w:val="00B819EB"/>
  </w:style>
  <w:style w:type="character" w:customStyle="1" w:styleId="marron">
    <w:name w:val="marron"/>
    <w:basedOn w:val="DefaultParagraphFont"/>
    <w:rsid w:val="00B819EB"/>
  </w:style>
  <w:style w:type="paragraph" w:customStyle="1" w:styleId="StyleNormalWeb10pt">
    <w:name w:val="Style Normal (Web) + 10 pt"/>
    <w:basedOn w:val="NormalWeb"/>
    <w:next w:val="Normal"/>
    <w:rsid w:val="00B819EB"/>
    <w:rPr>
      <w:rFonts w:ascii="Bookman Old Style" w:eastAsiaTheme="minorHAnsi" w:hAnsi="Bookman Old Style" w:cstheme="minorBidi"/>
      <w:lang w:bidi="ar-SA"/>
    </w:rPr>
  </w:style>
  <w:style w:type="character" w:customStyle="1" w:styleId="StyleNormalWeb10ptChar">
    <w:name w:val="Style Normal (Web) + 10 pt Char"/>
    <w:basedOn w:val="DefaultParagraphFont"/>
    <w:rsid w:val="00B819EB"/>
    <w:rPr>
      <w:szCs w:val="24"/>
      <w:lang w:val="en-US" w:eastAsia="en-US" w:bidi="ar-SA"/>
    </w:rPr>
  </w:style>
  <w:style w:type="paragraph" w:customStyle="1" w:styleId="TagCiteShells">
    <w:name w:val="Tag/Cite/Shells"/>
    <w:basedOn w:val="Normal"/>
    <w:rsid w:val="00B819EB"/>
    <w:rPr>
      <w:rFonts w:ascii="Georgia" w:hAnsi="Georgia"/>
      <w:b/>
      <w:sz w:val="16"/>
    </w:rPr>
  </w:style>
  <w:style w:type="paragraph" w:customStyle="1" w:styleId="DefinitionTerm">
    <w:name w:val="Definition Term"/>
    <w:basedOn w:val="Normal"/>
    <w:next w:val="Normal"/>
    <w:rsid w:val="00B819EB"/>
    <w:rPr>
      <w:rFonts w:ascii="Georgia" w:hAnsi="Georgia"/>
      <w:snapToGrid w:val="0"/>
      <w:sz w:val="24"/>
    </w:rPr>
  </w:style>
  <w:style w:type="character" w:customStyle="1" w:styleId="Style3CharChar">
    <w:name w:val="Style3 Char Char"/>
    <w:basedOn w:val="DefaultParagraphFont"/>
    <w:rsid w:val="00B819EB"/>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B819EB"/>
    <w:pPr>
      <w:spacing w:after="60"/>
    </w:pPr>
    <w:rPr>
      <w:rFonts w:ascii="Georgia" w:eastAsia="Segoe UI" w:hAnsi="Georgia" w:cs="Cambria"/>
      <w:caps/>
      <w:sz w:val="20"/>
      <w:lang w:eastAsia="zh-CN"/>
    </w:rPr>
  </w:style>
  <w:style w:type="character" w:customStyle="1" w:styleId="NormalChar0">
    <w:name w:val="Normal Char"/>
    <w:basedOn w:val="DefaultParagraphFont"/>
    <w:rsid w:val="00B819EB"/>
    <w:rPr>
      <w:lang w:eastAsia="en-US"/>
    </w:rPr>
  </w:style>
  <w:style w:type="character" w:customStyle="1" w:styleId="BoldUnderlineChar2">
    <w:name w:val="Bold + Underline Char"/>
    <w:basedOn w:val="DefaultParagraphFont"/>
    <w:rsid w:val="00B819EB"/>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B819EB"/>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B819EB"/>
  </w:style>
  <w:style w:type="character" w:customStyle="1" w:styleId="CharacterStyle7">
    <w:name w:val="Character Style 7"/>
    <w:rsid w:val="00B819EB"/>
    <w:rPr>
      <w:rFonts w:ascii="Trebuchet MS" w:hAnsi="Trebuchet MS" w:cs="Trebuchet MS"/>
      <w:sz w:val="20"/>
      <w:szCs w:val="20"/>
      <w:u w:val="single"/>
    </w:rPr>
  </w:style>
  <w:style w:type="character" w:customStyle="1" w:styleId="StyleStyle4Char">
    <w:name w:val="Style Style4 + Char"/>
    <w:basedOn w:val="DefaultParagraphFont"/>
    <w:rsid w:val="00B819EB"/>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B819EB"/>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B819EB"/>
    <w:rPr>
      <w:rFonts w:ascii="Symbol" w:hAnsi="Symbol"/>
      <w:sz w:val="21"/>
      <w:szCs w:val="21"/>
      <w:u w:val="thick"/>
    </w:rPr>
  </w:style>
  <w:style w:type="character" w:customStyle="1" w:styleId="UnderlinedEvidenceCharChar">
    <w:name w:val="Underlined Evidence Char Char"/>
    <w:basedOn w:val="DefaultParagraphFont"/>
    <w:rsid w:val="00B819EB"/>
    <w:rPr>
      <w:rFonts w:ascii="Symbol" w:hAnsi="Symbol"/>
      <w:sz w:val="21"/>
      <w:szCs w:val="21"/>
      <w:u w:val="thick"/>
      <w:lang w:val="en-US" w:eastAsia="en-US" w:bidi="ar-SA"/>
    </w:rPr>
  </w:style>
  <w:style w:type="paragraph" w:customStyle="1" w:styleId="Cite8">
    <w:name w:val="Cite8"/>
    <w:basedOn w:val="Normal"/>
    <w:autoRedefine/>
    <w:qFormat/>
    <w:rsid w:val="00B819EB"/>
    <w:rPr>
      <w:rFonts w:ascii="Trebuchet MS" w:eastAsia="Verdana" w:hAnsi="Trebuchet MS" w:cs="Cambria"/>
      <w:sz w:val="16"/>
    </w:rPr>
  </w:style>
  <w:style w:type="paragraph" w:customStyle="1" w:styleId="8font">
    <w:name w:val="8font"/>
    <w:basedOn w:val="Normal"/>
    <w:next w:val="Normal"/>
    <w:autoRedefine/>
    <w:qFormat/>
    <w:rsid w:val="00B819EB"/>
    <w:rPr>
      <w:rFonts w:ascii="Georgia" w:eastAsia="Cambria Math" w:hAnsi="Georgia" w:cs="Cambria"/>
      <w:sz w:val="16"/>
      <w:szCs w:val="16"/>
    </w:rPr>
  </w:style>
  <w:style w:type="character" w:customStyle="1" w:styleId="NoterefInText">
    <w:name w:val="_NoterefInText"/>
    <w:uiPriority w:val="99"/>
    <w:rsid w:val="00B819EB"/>
    <w:rPr>
      <w:rFonts w:cs="AKDPE C+ Utopia"/>
      <w:color w:val="000000"/>
    </w:rPr>
  </w:style>
  <w:style w:type="character" w:customStyle="1" w:styleId="postauthor">
    <w:name w:val="postauthor"/>
    <w:basedOn w:val="DefaultParagraphFont"/>
    <w:rsid w:val="00B819EB"/>
  </w:style>
  <w:style w:type="paragraph" w:customStyle="1" w:styleId="notes-source-hasnotes">
    <w:name w:val="notes-source-hasnotes"/>
    <w:basedOn w:val="Normal"/>
    <w:rsid w:val="00B819EB"/>
    <w:pPr>
      <w:spacing w:before="100" w:beforeAutospacing="1" w:after="100" w:afterAutospacing="1"/>
    </w:pPr>
    <w:rPr>
      <w:sz w:val="16"/>
      <w:szCs w:val="20"/>
    </w:rPr>
  </w:style>
  <w:style w:type="character" w:customStyle="1" w:styleId="span">
    <w:name w:val="span"/>
    <w:basedOn w:val="DefaultParagraphFont"/>
    <w:rsid w:val="00B819EB"/>
  </w:style>
  <w:style w:type="character" w:customStyle="1" w:styleId="maintitle">
    <w:name w:val="maintitle"/>
    <w:basedOn w:val="DefaultParagraphFont"/>
    <w:rsid w:val="00B819EB"/>
  </w:style>
  <w:style w:type="character" w:customStyle="1" w:styleId="thirdparty-logo">
    <w:name w:val="thirdparty-logo"/>
    <w:basedOn w:val="DefaultParagraphFont"/>
    <w:rsid w:val="00B819EB"/>
  </w:style>
  <w:style w:type="character" w:customStyle="1" w:styleId="posted">
    <w:name w:val="posted"/>
    <w:basedOn w:val="DefaultParagraphFont"/>
    <w:rsid w:val="00B819EB"/>
  </w:style>
  <w:style w:type="character" w:customStyle="1" w:styleId="ticker">
    <w:name w:val="ticker"/>
    <w:basedOn w:val="DefaultParagraphFont"/>
    <w:rsid w:val="00B819EB"/>
  </w:style>
  <w:style w:type="paragraph" w:customStyle="1" w:styleId="articlemeta">
    <w:name w:val="articlemeta"/>
    <w:basedOn w:val="Normal"/>
    <w:rsid w:val="00B819EB"/>
    <w:pPr>
      <w:spacing w:before="100" w:beforeAutospacing="1" w:after="100" w:afterAutospacing="1"/>
    </w:pPr>
    <w:rPr>
      <w:sz w:val="16"/>
      <w:szCs w:val="20"/>
    </w:rPr>
  </w:style>
  <w:style w:type="character" w:customStyle="1" w:styleId="vcard">
    <w:name w:val="vcard"/>
    <w:basedOn w:val="DefaultParagraphFont"/>
    <w:rsid w:val="00B819EB"/>
  </w:style>
  <w:style w:type="character" w:customStyle="1" w:styleId="print-footnote">
    <w:name w:val="print-footnote"/>
    <w:basedOn w:val="DefaultParagraphFont"/>
    <w:rsid w:val="00B819EB"/>
  </w:style>
  <w:style w:type="character" w:customStyle="1" w:styleId="datestring">
    <w:name w:val="datestring"/>
    <w:basedOn w:val="DefaultParagraphFont"/>
    <w:rsid w:val="00B819EB"/>
  </w:style>
  <w:style w:type="paragraph" w:customStyle="1" w:styleId="noindent0">
    <w:name w:val="no_indent"/>
    <w:basedOn w:val="Normal"/>
    <w:rsid w:val="00B819EB"/>
    <w:pPr>
      <w:spacing w:before="100" w:beforeAutospacing="1" w:after="100" w:afterAutospacing="1"/>
    </w:pPr>
    <w:rPr>
      <w:sz w:val="16"/>
      <w:szCs w:val="20"/>
    </w:rPr>
  </w:style>
  <w:style w:type="character" w:customStyle="1" w:styleId="email">
    <w:name w:val="email"/>
    <w:basedOn w:val="DefaultParagraphFont"/>
    <w:rsid w:val="00B819EB"/>
  </w:style>
  <w:style w:type="paragraph" w:customStyle="1" w:styleId="left">
    <w:name w:val="left"/>
    <w:basedOn w:val="Normal"/>
    <w:rsid w:val="00B819EB"/>
    <w:pPr>
      <w:spacing w:before="100" w:beforeAutospacing="1" w:after="100" w:afterAutospacing="1"/>
    </w:pPr>
    <w:rPr>
      <w:sz w:val="16"/>
      <w:szCs w:val="20"/>
    </w:rPr>
  </w:style>
  <w:style w:type="paragraph" w:customStyle="1" w:styleId="right">
    <w:name w:val="right"/>
    <w:basedOn w:val="Normal"/>
    <w:rsid w:val="00B819EB"/>
    <w:pPr>
      <w:spacing w:before="100" w:beforeAutospacing="1" w:after="100" w:afterAutospacing="1"/>
    </w:pPr>
    <w:rPr>
      <w:sz w:val="16"/>
      <w:szCs w:val="20"/>
    </w:rPr>
  </w:style>
  <w:style w:type="character" w:customStyle="1" w:styleId="gptad">
    <w:name w:val="gptad"/>
    <w:basedOn w:val="DefaultParagraphFont"/>
    <w:rsid w:val="00B819EB"/>
  </w:style>
  <w:style w:type="paragraph" w:customStyle="1" w:styleId="creditpostedmodified">
    <w:name w:val="credit_posted_modified"/>
    <w:basedOn w:val="Normal"/>
    <w:rsid w:val="00B819EB"/>
    <w:pPr>
      <w:spacing w:before="100" w:beforeAutospacing="1" w:after="100" w:afterAutospacing="1"/>
    </w:pPr>
    <w:rPr>
      <w:sz w:val="16"/>
      <w:szCs w:val="20"/>
    </w:rPr>
  </w:style>
  <w:style w:type="character" w:customStyle="1" w:styleId="creditline">
    <w:name w:val="creditline"/>
    <w:basedOn w:val="DefaultParagraphFont"/>
    <w:rsid w:val="00B819EB"/>
  </w:style>
  <w:style w:type="character" w:customStyle="1" w:styleId="grd">
    <w:name w:val="grd"/>
    <w:basedOn w:val="DefaultParagraphFont"/>
    <w:rsid w:val="00B819EB"/>
  </w:style>
  <w:style w:type="paragraph" w:customStyle="1" w:styleId="hs-text-container">
    <w:name w:val="hs-text-container"/>
    <w:basedOn w:val="Normal"/>
    <w:rsid w:val="00B819EB"/>
    <w:pPr>
      <w:spacing w:before="100" w:beforeAutospacing="1" w:after="100" w:afterAutospacing="1"/>
    </w:pPr>
    <w:rPr>
      <w:sz w:val="16"/>
      <w:szCs w:val="20"/>
    </w:rPr>
  </w:style>
  <w:style w:type="character" w:customStyle="1" w:styleId="created">
    <w:name w:val="created"/>
    <w:basedOn w:val="DefaultParagraphFont"/>
    <w:rsid w:val="00B819EB"/>
  </w:style>
  <w:style w:type="character" w:customStyle="1" w:styleId="changed">
    <w:name w:val="changed"/>
    <w:basedOn w:val="DefaultParagraphFont"/>
    <w:rsid w:val="00B819EB"/>
  </w:style>
  <w:style w:type="character" w:customStyle="1" w:styleId="article-author-name">
    <w:name w:val="article-author-name"/>
    <w:basedOn w:val="DefaultParagraphFont"/>
    <w:rsid w:val="00B819EB"/>
  </w:style>
  <w:style w:type="character" w:customStyle="1" w:styleId="bioexcerpt">
    <w:name w:val="bio_excerpt"/>
    <w:basedOn w:val="DefaultParagraphFont"/>
    <w:rsid w:val="00B819EB"/>
  </w:style>
  <w:style w:type="character" w:customStyle="1" w:styleId="commentcount">
    <w:name w:val="comment_count"/>
    <w:basedOn w:val="DefaultParagraphFont"/>
    <w:rsid w:val="00B819EB"/>
  </w:style>
  <w:style w:type="character" w:customStyle="1" w:styleId="searchtermshighlighted">
    <w:name w:val="searchtermshighlighted"/>
    <w:basedOn w:val="DefaultParagraphFont"/>
    <w:rsid w:val="00B819EB"/>
  </w:style>
  <w:style w:type="character" w:customStyle="1" w:styleId="contributornametrigger">
    <w:name w:val="contributornametrigger"/>
    <w:basedOn w:val="DefaultParagraphFont"/>
    <w:rsid w:val="00B819EB"/>
  </w:style>
  <w:style w:type="character" w:customStyle="1" w:styleId="bylinepipe">
    <w:name w:val="bylinepipe"/>
    <w:basedOn w:val="DefaultParagraphFont"/>
    <w:rsid w:val="00B819EB"/>
  </w:style>
  <w:style w:type="character" w:customStyle="1" w:styleId="lucenesearchresulturlb">
    <w:name w:val="lucene_search_result_url_b"/>
    <w:basedOn w:val="DefaultParagraphFont"/>
    <w:rsid w:val="00B819EB"/>
  </w:style>
  <w:style w:type="character" w:customStyle="1" w:styleId="faculty-title">
    <w:name w:val="faculty-title"/>
    <w:basedOn w:val="DefaultParagraphFont"/>
    <w:rsid w:val="00B819EB"/>
  </w:style>
  <w:style w:type="character" w:customStyle="1" w:styleId="count">
    <w:name w:val="count"/>
    <w:basedOn w:val="DefaultParagraphFont"/>
    <w:rsid w:val="00B819EB"/>
  </w:style>
  <w:style w:type="character" w:customStyle="1" w:styleId="volume">
    <w:name w:val="volume"/>
    <w:basedOn w:val="DefaultParagraphFont"/>
    <w:rsid w:val="00B819EB"/>
  </w:style>
  <w:style w:type="character" w:customStyle="1" w:styleId="issue">
    <w:name w:val="issue"/>
    <w:basedOn w:val="DefaultParagraphFont"/>
    <w:rsid w:val="00B819EB"/>
  </w:style>
  <w:style w:type="character" w:customStyle="1" w:styleId="pages">
    <w:name w:val="pages"/>
    <w:basedOn w:val="DefaultParagraphFont"/>
    <w:rsid w:val="00B819EB"/>
  </w:style>
  <w:style w:type="character" w:customStyle="1" w:styleId="field-content">
    <w:name w:val="field-content"/>
    <w:basedOn w:val="DefaultParagraphFont"/>
    <w:rsid w:val="00B819EB"/>
  </w:style>
  <w:style w:type="character" w:customStyle="1" w:styleId="person">
    <w:name w:val="person"/>
    <w:basedOn w:val="DefaultParagraphFont"/>
    <w:rsid w:val="00B819EB"/>
  </w:style>
  <w:style w:type="character" w:customStyle="1" w:styleId="corresponding">
    <w:name w:val="corresponding"/>
    <w:basedOn w:val="DefaultParagraphFont"/>
    <w:rsid w:val="00B819EB"/>
  </w:style>
  <w:style w:type="character" w:customStyle="1" w:styleId="entry-date">
    <w:name w:val="entry-date"/>
    <w:basedOn w:val="DefaultParagraphFont"/>
    <w:rsid w:val="00B819EB"/>
  </w:style>
  <w:style w:type="paragraph" w:customStyle="1" w:styleId="entry-meta">
    <w:name w:val="entry-meta"/>
    <w:basedOn w:val="Normal"/>
    <w:rsid w:val="00B819EB"/>
    <w:pPr>
      <w:spacing w:before="100" w:beforeAutospacing="1" w:after="100" w:afterAutospacing="1"/>
    </w:pPr>
    <w:rPr>
      <w:sz w:val="16"/>
      <w:szCs w:val="20"/>
    </w:rPr>
  </w:style>
  <w:style w:type="character" w:customStyle="1" w:styleId="post-time">
    <w:name w:val="post-time"/>
    <w:basedOn w:val="DefaultParagraphFont"/>
    <w:rsid w:val="00B819EB"/>
  </w:style>
  <w:style w:type="character" w:customStyle="1" w:styleId="post-category">
    <w:name w:val="post-category"/>
    <w:basedOn w:val="DefaultParagraphFont"/>
    <w:rsid w:val="00B819EB"/>
  </w:style>
  <w:style w:type="character" w:customStyle="1" w:styleId="post-author">
    <w:name w:val="post-author"/>
    <w:basedOn w:val="DefaultParagraphFont"/>
    <w:rsid w:val="00B819EB"/>
  </w:style>
  <w:style w:type="character" w:customStyle="1" w:styleId="A10">
    <w:name w:val="A10"/>
    <w:uiPriority w:val="99"/>
    <w:rsid w:val="00B819EB"/>
    <w:rPr>
      <w:rFonts w:cs="MS Mincho"/>
      <w:color w:val="000000"/>
      <w:sz w:val="11"/>
      <w:szCs w:val="11"/>
    </w:rPr>
  </w:style>
  <w:style w:type="paragraph" w:customStyle="1" w:styleId="Pa10">
    <w:name w:val="Pa10"/>
    <w:basedOn w:val="Default"/>
    <w:next w:val="Default"/>
    <w:uiPriority w:val="99"/>
    <w:rsid w:val="00B819EB"/>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B819EB"/>
    <w:pPr>
      <w:widowControl w:val="0"/>
      <w:spacing w:line="241" w:lineRule="atLeast"/>
    </w:pPr>
    <w:rPr>
      <w:rFonts w:ascii="Verdana" w:eastAsiaTheme="minorEastAsia" w:hAnsi="Verdana" w:cs="Cambria"/>
      <w:color w:val="auto"/>
    </w:rPr>
  </w:style>
  <w:style w:type="character" w:customStyle="1" w:styleId="A9">
    <w:name w:val="A9"/>
    <w:uiPriority w:val="99"/>
    <w:rsid w:val="00B819EB"/>
    <w:rPr>
      <w:rFonts w:cs="MS Mincho"/>
      <w:color w:val="000000"/>
      <w:sz w:val="14"/>
      <w:szCs w:val="14"/>
    </w:rPr>
  </w:style>
  <w:style w:type="paragraph" w:customStyle="1" w:styleId="articledetails">
    <w:name w:val="articledetails"/>
    <w:basedOn w:val="Normal"/>
    <w:rsid w:val="00B819EB"/>
    <w:pPr>
      <w:spacing w:before="100" w:beforeAutospacing="1" w:after="100" w:afterAutospacing="1"/>
    </w:pPr>
    <w:rPr>
      <w:sz w:val="16"/>
      <w:szCs w:val="20"/>
    </w:rPr>
  </w:style>
  <w:style w:type="character" w:customStyle="1" w:styleId="posted-and-updated">
    <w:name w:val="posted-and-updated"/>
    <w:basedOn w:val="DefaultParagraphFont"/>
    <w:rsid w:val="00B819EB"/>
  </w:style>
  <w:style w:type="paragraph" w:customStyle="1" w:styleId="aff">
    <w:name w:val="aff"/>
    <w:basedOn w:val="Normal"/>
    <w:rsid w:val="00B819EB"/>
    <w:pPr>
      <w:spacing w:before="100" w:beforeAutospacing="1" w:after="100" w:afterAutospacing="1"/>
    </w:pPr>
    <w:rPr>
      <w:sz w:val="16"/>
      <w:szCs w:val="20"/>
    </w:rPr>
  </w:style>
  <w:style w:type="character" w:customStyle="1" w:styleId="entry-author">
    <w:name w:val="entry-author"/>
    <w:basedOn w:val="DefaultParagraphFont"/>
    <w:rsid w:val="00B819EB"/>
  </w:style>
  <w:style w:type="character" w:customStyle="1" w:styleId="entry-author-name">
    <w:name w:val="entry-author-name"/>
    <w:basedOn w:val="DefaultParagraphFont"/>
    <w:rsid w:val="00B819EB"/>
  </w:style>
  <w:style w:type="character" w:customStyle="1" w:styleId="arial11">
    <w:name w:val="arial_11"/>
    <w:basedOn w:val="DefaultParagraphFont"/>
    <w:rsid w:val="00B819EB"/>
  </w:style>
  <w:style w:type="character" w:customStyle="1" w:styleId="contrib-degrees">
    <w:name w:val="contrib-degrees"/>
    <w:basedOn w:val="DefaultParagraphFont"/>
    <w:rsid w:val="00B819EB"/>
  </w:style>
  <w:style w:type="character" w:customStyle="1" w:styleId="contrib-on-behalf-of">
    <w:name w:val="contrib-on-behalf-of"/>
    <w:basedOn w:val="DefaultParagraphFont"/>
    <w:rsid w:val="00B819EB"/>
  </w:style>
  <w:style w:type="character" w:customStyle="1" w:styleId="pubtime">
    <w:name w:val="pubtime"/>
    <w:basedOn w:val="DefaultParagraphFont"/>
    <w:rsid w:val="00B819EB"/>
  </w:style>
  <w:style w:type="character" w:customStyle="1" w:styleId="time">
    <w:name w:val="time"/>
    <w:basedOn w:val="DefaultParagraphFont"/>
    <w:rsid w:val="00B819EB"/>
  </w:style>
  <w:style w:type="character" w:customStyle="1" w:styleId="fbcommentscount">
    <w:name w:val="fb_comments_count"/>
    <w:basedOn w:val="DefaultParagraphFont"/>
    <w:rsid w:val="00B819EB"/>
  </w:style>
  <w:style w:type="character" w:customStyle="1" w:styleId="stsharethiscustom">
    <w:name w:val="st_sharethis_custom"/>
    <w:basedOn w:val="DefaultParagraphFont"/>
    <w:rsid w:val="00B819EB"/>
  </w:style>
  <w:style w:type="paragraph" w:customStyle="1" w:styleId="permalinkable">
    <w:name w:val="permalinkable"/>
    <w:basedOn w:val="Normal"/>
    <w:rsid w:val="00B819EB"/>
    <w:pPr>
      <w:spacing w:before="100" w:beforeAutospacing="1" w:after="100" w:afterAutospacing="1"/>
    </w:pPr>
    <w:rPr>
      <w:sz w:val="16"/>
      <w:szCs w:val="20"/>
    </w:rPr>
  </w:style>
  <w:style w:type="character" w:customStyle="1" w:styleId="post-date">
    <w:name w:val="post-date"/>
    <w:basedOn w:val="DefaultParagraphFont"/>
    <w:rsid w:val="00B819EB"/>
  </w:style>
  <w:style w:type="character" w:customStyle="1" w:styleId="link-external">
    <w:name w:val="link-external"/>
    <w:basedOn w:val="DefaultParagraphFont"/>
    <w:rsid w:val="00B819EB"/>
  </w:style>
  <w:style w:type="character" w:customStyle="1" w:styleId="articleauthor">
    <w:name w:val="article_author"/>
    <w:basedOn w:val="DefaultParagraphFont"/>
    <w:rsid w:val="00B819EB"/>
  </w:style>
  <w:style w:type="character" w:customStyle="1" w:styleId="articleissue">
    <w:name w:val="article_issue"/>
    <w:basedOn w:val="DefaultParagraphFont"/>
    <w:rsid w:val="00B819EB"/>
  </w:style>
  <w:style w:type="character" w:customStyle="1" w:styleId="a-size-large">
    <w:name w:val="a-size-large"/>
    <w:basedOn w:val="DefaultParagraphFont"/>
    <w:rsid w:val="00B819EB"/>
  </w:style>
  <w:style w:type="character" w:customStyle="1" w:styleId="a-size-medium">
    <w:name w:val="a-size-medium"/>
    <w:basedOn w:val="DefaultParagraphFont"/>
    <w:rsid w:val="00B819EB"/>
  </w:style>
  <w:style w:type="character" w:customStyle="1" w:styleId="contribution">
    <w:name w:val="contribution"/>
    <w:basedOn w:val="DefaultParagraphFont"/>
    <w:rsid w:val="00B819EB"/>
  </w:style>
  <w:style w:type="character" w:customStyle="1" w:styleId="a-color-secondary">
    <w:name w:val="a-color-secondary"/>
    <w:basedOn w:val="DefaultParagraphFont"/>
    <w:rsid w:val="00B819EB"/>
  </w:style>
  <w:style w:type="paragraph" w:customStyle="1" w:styleId="sbyline">
    <w:name w:val="sbyline"/>
    <w:basedOn w:val="Normal"/>
    <w:rsid w:val="00B819EB"/>
    <w:pPr>
      <w:spacing w:before="100" w:beforeAutospacing="1" w:after="100" w:afterAutospacing="1"/>
    </w:pPr>
    <w:rPr>
      <w:sz w:val="16"/>
      <w:szCs w:val="20"/>
    </w:rPr>
  </w:style>
  <w:style w:type="character" w:customStyle="1" w:styleId="ui-author">
    <w:name w:val="ui-author"/>
    <w:basedOn w:val="DefaultParagraphFont"/>
    <w:rsid w:val="00B819EB"/>
  </w:style>
  <w:style w:type="character" w:customStyle="1" w:styleId="ui-staffline">
    <w:name w:val="ui-staffline"/>
    <w:basedOn w:val="DefaultParagraphFont"/>
    <w:rsid w:val="00B819EB"/>
  </w:style>
  <w:style w:type="paragraph" w:customStyle="1" w:styleId="promotion-tag-p">
    <w:name w:val="promotion-tag-p"/>
    <w:basedOn w:val="Normal"/>
    <w:rsid w:val="00B819EB"/>
    <w:pPr>
      <w:spacing w:before="100" w:beforeAutospacing="1" w:after="100" w:afterAutospacing="1"/>
    </w:pPr>
    <w:rPr>
      <w:sz w:val="16"/>
      <w:szCs w:val="20"/>
    </w:rPr>
  </w:style>
  <w:style w:type="paragraph" w:customStyle="1" w:styleId="heading">
    <w:name w:val="heading"/>
    <w:basedOn w:val="Normal"/>
    <w:rsid w:val="00B819EB"/>
    <w:pPr>
      <w:spacing w:before="100" w:beforeAutospacing="1" w:after="100" w:afterAutospacing="1"/>
    </w:pPr>
    <w:rPr>
      <w:sz w:val="16"/>
      <w:szCs w:val="20"/>
    </w:rPr>
  </w:style>
  <w:style w:type="character" w:customStyle="1" w:styleId="value">
    <w:name w:val="value"/>
    <w:basedOn w:val="DefaultParagraphFont"/>
    <w:rsid w:val="00B819EB"/>
  </w:style>
  <w:style w:type="character" w:customStyle="1" w:styleId="specialissuelabel">
    <w:name w:val="specialissuelabel"/>
    <w:basedOn w:val="DefaultParagraphFont"/>
    <w:rsid w:val="00B819EB"/>
  </w:style>
  <w:style w:type="character" w:customStyle="1" w:styleId="referencediv">
    <w:name w:val="referencediv"/>
    <w:basedOn w:val="DefaultParagraphFont"/>
    <w:rsid w:val="00B819EB"/>
  </w:style>
  <w:style w:type="character" w:customStyle="1" w:styleId="wp-smiley">
    <w:name w:val="wp-smiley"/>
    <w:basedOn w:val="DefaultParagraphFont"/>
    <w:rsid w:val="00B819EB"/>
  </w:style>
  <w:style w:type="character" w:customStyle="1" w:styleId="meta-prep">
    <w:name w:val="meta-prep"/>
    <w:basedOn w:val="DefaultParagraphFont"/>
    <w:rsid w:val="00B819EB"/>
  </w:style>
  <w:style w:type="character" w:customStyle="1" w:styleId="artjournal">
    <w:name w:val="art_journal"/>
    <w:basedOn w:val="DefaultParagraphFont"/>
    <w:rsid w:val="00B819EB"/>
  </w:style>
  <w:style w:type="character" w:customStyle="1" w:styleId="artdatevolumeissuepart">
    <w:name w:val="art_datevolumeissuepart"/>
    <w:basedOn w:val="DefaultParagraphFont"/>
    <w:rsid w:val="00B819EB"/>
  </w:style>
  <w:style w:type="character" w:customStyle="1" w:styleId="artpages">
    <w:name w:val="art_pages"/>
    <w:basedOn w:val="DefaultParagraphFont"/>
    <w:rsid w:val="00B819EB"/>
  </w:style>
  <w:style w:type="character" w:customStyle="1" w:styleId="singlehighlightclass">
    <w:name w:val="single_highlight_class"/>
    <w:basedOn w:val="DefaultParagraphFont"/>
    <w:rsid w:val="00B819EB"/>
  </w:style>
  <w:style w:type="character" w:customStyle="1" w:styleId="degree">
    <w:name w:val="degree"/>
    <w:basedOn w:val="DefaultParagraphFont"/>
    <w:rsid w:val="00B819EB"/>
  </w:style>
  <w:style w:type="character" w:customStyle="1" w:styleId="major">
    <w:name w:val="major"/>
    <w:basedOn w:val="DefaultParagraphFont"/>
    <w:rsid w:val="00B819EB"/>
  </w:style>
  <w:style w:type="character" w:customStyle="1" w:styleId="authors">
    <w:name w:val="authors"/>
    <w:basedOn w:val="DefaultParagraphFont"/>
    <w:rsid w:val="00B819EB"/>
  </w:style>
  <w:style w:type="character" w:customStyle="1" w:styleId="views">
    <w:name w:val="views"/>
    <w:basedOn w:val="DefaultParagraphFont"/>
    <w:rsid w:val="00B819EB"/>
  </w:style>
  <w:style w:type="character" w:customStyle="1" w:styleId="stmainservices">
    <w:name w:val="stmainservices"/>
    <w:basedOn w:val="DefaultParagraphFont"/>
    <w:rsid w:val="00B819EB"/>
  </w:style>
  <w:style w:type="character" w:customStyle="1" w:styleId="stbubblehcount">
    <w:name w:val="stbubble_hcount"/>
    <w:basedOn w:val="DefaultParagraphFont"/>
    <w:rsid w:val="00B819EB"/>
  </w:style>
  <w:style w:type="paragraph" w:customStyle="1" w:styleId="Document">
    <w:name w:val="_Document"/>
    <w:basedOn w:val="Default"/>
    <w:next w:val="Default"/>
    <w:uiPriority w:val="99"/>
    <w:rsid w:val="00B819EB"/>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B819EB"/>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B819EB"/>
    <w:pPr>
      <w:widowControl w:val="0"/>
    </w:pPr>
    <w:rPr>
      <w:rFonts w:ascii="AKDPE C+ Utopia" w:eastAsiaTheme="minorEastAsia" w:hAnsi="AKDPE C+ Utopia" w:cs="Cambria"/>
      <w:color w:val="auto"/>
    </w:rPr>
  </w:style>
  <w:style w:type="paragraph" w:customStyle="1" w:styleId="collapsed-hide">
    <w:name w:val="collapsed-hide"/>
    <w:basedOn w:val="Normal"/>
    <w:rsid w:val="00B819EB"/>
    <w:pPr>
      <w:spacing w:before="100" w:beforeAutospacing="1" w:after="100" w:afterAutospacing="1"/>
    </w:pPr>
    <w:rPr>
      <w:sz w:val="16"/>
      <w:szCs w:val="20"/>
    </w:rPr>
  </w:style>
  <w:style w:type="paragraph" w:customStyle="1" w:styleId="Pa7">
    <w:name w:val="Pa7"/>
    <w:basedOn w:val="Default"/>
    <w:next w:val="Default"/>
    <w:uiPriority w:val="99"/>
    <w:rsid w:val="00B819EB"/>
    <w:pPr>
      <w:widowControl w:val="0"/>
      <w:spacing w:line="211" w:lineRule="atLeast"/>
    </w:pPr>
    <w:rPr>
      <w:rFonts w:ascii="Courier New" w:eastAsiaTheme="minorEastAsia" w:hAnsi="Courier New" w:cs="Cambria"/>
      <w:color w:val="auto"/>
    </w:rPr>
  </w:style>
  <w:style w:type="paragraph" w:customStyle="1" w:styleId="odd">
    <w:name w:val="odd"/>
    <w:basedOn w:val="Normal"/>
    <w:rsid w:val="00B819EB"/>
    <w:pPr>
      <w:spacing w:before="100" w:beforeAutospacing="1" w:after="100" w:afterAutospacing="1"/>
    </w:pPr>
    <w:rPr>
      <w:sz w:val="16"/>
      <w:szCs w:val="20"/>
    </w:rPr>
  </w:style>
  <w:style w:type="character" w:customStyle="1" w:styleId="article-date">
    <w:name w:val="article-date"/>
    <w:basedOn w:val="DefaultParagraphFont"/>
    <w:rsid w:val="00B819EB"/>
  </w:style>
  <w:style w:type="character" w:customStyle="1" w:styleId="article-author">
    <w:name w:val="article-author"/>
    <w:basedOn w:val="DefaultParagraphFont"/>
    <w:rsid w:val="00B819EB"/>
  </w:style>
  <w:style w:type="character" w:customStyle="1" w:styleId="tolocaltime">
    <w:name w:val="tolocaltime"/>
    <w:basedOn w:val="DefaultParagraphFont"/>
    <w:rsid w:val="00B819EB"/>
  </w:style>
  <w:style w:type="character" w:customStyle="1" w:styleId="pb-byline">
    <w:name w:val="pb-byline"/>
    <w:basedOn w:val="DefaultParagraphFont"/>
    <w:rsid w:val="00B819EB"/>
  </w:style>
  <w:style w:type="character" w:customStyle="1" w:styleId="pb-timestamp">
    <w:name w:val="pb-timestamp"/>
    <w:basedOn w:val="DefaultParagraphFont"/>
    <w:rsid w:val="00B819EB"/>
  </w:style>
  <w:style w:type="paragraph" w:customStyle="1" w:styleId="Pa8">
    <w:name w:val="Pa8"/>
    <w:basedOn w:val="Default"/>
    <w:next w:val="Default"/>
    <w:uiPriority w:val="99"/>
    <w:rsid w:val="00B819EB"/>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B819EB"/>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B819EB"/>
  </w:style>
  <w:style w:type="character" w:customStyle="1" w:styleId="even">
    <w:name w:val="even"/>
    <w:basedOn w:val="DefaultParagraphFont"/>
    <w:rsid w:val="00B819EB"/>
  </w:style>
  <w:style w:type="paragraph" w:customStyle="1" w:styleId="volissue">
    <w:name w:val="volissue"/>
    <w:basedOn w:val="Normal"/>
    <w:rsid w:val="00B819EB"/>
    <w:pPr>
      <w:spacing w:before="100" w:beforeAutospacing="1" w:after="100" w:afterAutospacing="1"/>
    </w:pPr>
    <w:rPr>
      <w:sz w:val="16"/>
      <w:szCs w:val="20"/>
    </w:rPr>
  </w:style>
  <w:style w:type="character" w:customStyle="1" w:styleId="view-count">
    <w:name w:val="view-count"/>
    <w:basedOn w:val="DefaultParagraphFont"/>
    <w:rsid w:val="00B819EB"/>
  </w:style>
  <w:style w:type="character" w:customStyle="1" w:styleId="tChar">
    <w:name w:val="t Char"/>
    <w:rsid w:val="00B819EB"/>
    <w:rPr>
      <w:rFonts w:ascii="Georgia" w:eastAsia="Times New Roman" w:hAnsi="Georgia" w:cs="Calibri"/>
      <w:b/>
      <w:lang w:val="x-none" w:eastAsia="x-none"/>
    </w:rPr>
  </w:style>
  <w:style w:type="paragraph" w:customStyle="1" w:styleId="BoldUnderlineChar20">
    <w:name w:val="BoldUnderline Char2"/>
    <w:link w:val="BoldUnderlineChar2Char"/>
    <w:rsid w:val="00B819EB"/>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B819EB"/>
    <w:rPr>
      <w:rFonts w:ascii="Times New Roman" w:eastAsia="Times New Roman" w:hAnsi="Times New Roman" w:cs="Times New Roman"/>
      <w:b/>
      <w:sz w:val="20"/>
      <w:u w:val="single"/>
    </w:rPr>
  </w:style>
  <w:style w:type="character" w:customStyle="1" w:styleId="UnderlineCharChar4">
    <w:name w:val="Underline Char Char4"/>
    <w:rsid w:val="00B819EB"/>
    <w:rPr>
      <w:szCs w:val="24"/>
      <w:u w:val="single"/>
      <w:lang w:val="en-US" w:eastAsia="en-US" w:bidi="ar-SA"/>
    </w:rPr>
  </w:style>
  <w:style w:type="character" w:customStyle="1" w:styleId="BoldUnderlineCharChar3">
    <w:name w:val="BoldUnderline Char Char3"/>
    <w:rsid w:val="00B819EB"/>
    <w:rPr>
      <w:b/>
      <w:szCs w:val="24"/>
      <w:u w:val="single"/>
      <w:lang w:val="en-US" w:eastAsia="en-US" w:bidi="ar-SA"/>
    </w:rPr>
  </w:style>
  <w:style w:type="character" w:customStyle="1" w:styleId="BoldUnderlineCharChar2">
    <w:name w:val="BoldUnderline Char Char2"/>
    <w:rsid w:val="00B819EB"/>
    <w:rPr>
      <w:b/>
      <w:szCs w:val="24"/>
      <w:u w:val="single"/>
      <w:lang w:val="en-US" w:eastAsia="en-US" w:bidi="ar-SA"/>
    </w:rPr>
  </w:style>
  <w:style w:type="paragraph" w:customStyle="1" w:styleId="UnderlineCard0">
    <w:name w:val="UnderlineCard"/>
    <w:basedOn w:val="Heading3"/>
    <w:link w:val="UnderlineCardChar"/>
    <w:qFormat/>
    <w:rsid w:val="00B819EB"/>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
    <w:name w:val="UnderlineCard Char"/>
    <w:link w:val="UnderlineCard0"/>
    <w:rsid w:val="00B819EB"/>
    <w:rPr>
      <w:rFonts w:ascii="Georgia" w:eastAsia="Calibri" w:hAnsi="Georgia" w:cs="Times New Roman"/>
      <w:sz w:val="20"/>
      <w:szCs w:val="20"/>
      <w:u w:val="single"/>
      <w:lang w:val="x-none" w:eastAsia="x-none"/>
    </w:rPr>
  </w:style>
  <w:style w:type="character" w:customStyle="1" w:styleId="5Notunderlined">
    <w:name w:val="5 Not underlined"/>
    <w:rsid w:val="00B819EB"/>
    <w:rPr>
      <w:rFonts w:ascii="Times New Roman" w:hAnsi="Times New Roman"/>
      <w:sz w:val="16"/>
    </w:rPr>
  </w:style>
  <w:style w:type="character" w:customStyle="1" w:styleId="volume-issue">
    <w:name w:val="volume-issue"/>
    <w:rsid w:val="00B819EB"/>
    <w:rPr>
      <w:rFonts w:cs="Times New Roman"/>
    </w:rPr>
  </w:style>
  <w:style w:type="character" w:customStyle="1" w:styleId="i">
    <w:name w:val="i"/>
    <w:basedOn w:val="DefaultParagraphFont"/>
    <w:uiPriority w:val="99"/>
    <w:rsid w:val="00B819EB"/>
  </w:style>
  <w:style w:type="character" w:customStyle="1" w:styleId="storytext">
    <w:name w:val="storytext"/>
    <w:basedOn w:val="DefaultParagraphFont"/>
    <w:rsid w:val="00B819EB"/>
  </w:style>
  <w:style w:type="character" w:customStyle="1" w:styleId="heading3char0">
    <w:name w:val="heading3char"/>
    <w:rsid w:val="00B819EB"/>
  </w:style>
  <w:style w:type="character" w:customStyle="1" w:styleId="boldness1">
    <w:name w:val="boldness1"/>
    <w:rsid w:val="00B819EB"/>
  </w:style>
  <w:style w:type="paragraph" w:customStyle="1" w:styleId="Cardd">
    <w:name w:val="Cardd"/>
    <w:basedOn w:val="Normal"/>
    <w:uiPriority w:val="4"/>
    <w:qFormat/>
    <w:rsid w:val="00B819EB"/>
    <w:pPr>
      <w:ind w:left="288" w:right="288"/>
    </w:pPr>
    <w:rPr>
      <w:rFonts w:ascii="Georgia" w:hAnsi="Georgia"/>
      <w:sz w:val="16"/>
    </w:rPr>
  </w:style>
  <w:style w:type="paragraph" w:customStyle="1" w:styleId="document0">
    <w:name w:val="document"/>
    <w:basedOn w:val="Normal"/>
    <w:rsid w:val="00B819EB"/>
    <w:pPr>
      <w:spacing w:before="100" w:beforeAutospacing="1" w:after="100" w:afterAutospacing="1"/>
    </w:pPr>
    <w:rPr>
      <w:rFonts w:ascii="Georgia" w:eastAsia="Times New Roman" w:hAnsi="Georgia"/>
      <w:sz w:val="16"/>
    </w:rPr>
  </w:style>
  <w:style w:type="character" w:customStyle="1" w:styleId="current-selection">
    <w:name w:val="current-selection"/>
    <w:basedOn w:val="DefaultParagraphFont"/>
    <w:rsid w:val="00B819EB"/>
  </w:style>
  <w:style w:type="character" w:customStyle="1" w:styleId="a2">
    <w:name w:val="_"/>
    <w:basedOn w:val="DefaultParagraphFont"/>
    <w:rsid w:val="00B819EB"/>
  </w:style>
  <w:style w:type="paragraph" w:customStyle="1" w:styleId="Shrink6">
    <w:name w:val="Shrink 6"/>
    <w:basedOn w:val="Normal"/>
    <w:qFormat/>
    <w:rsid w:val="00B819EB"/>
    <w:rPr>
      <w:rFonts w:ascii="Georgia" w:eastAsia="Calibri" w:hAnsi="Georgia" w:cs="Times New Roman"/>
      <w:sz w:val="12"/>
    </w:rPr>
  </w:style>
  <w:style w:type="character" w:customStyle="1" w:styleId="messagecontent">
    <w:name w:val="message_content"/>
    <w:rsid w:val="00B819EB"/>
  </w:style>
  <w:style w:type="character" w:customStyle="1" w:styleId="StyleUnderlineChar">
    <w:name w:val="Style Underline Char"/>
    <w:basedOn w:val="DefaultParagraphFont"/>
    <w:rsid w:val="00B819EB"/>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B819EB"/>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B819EB"/>
    <w:rPr>
      <w:rFonts w:ascii="Georgia" w:eastAsia="Times New Roman" w:hAnsi="Georgia" w:cs="Arial"/>
      <w:b/>
      <w:bCs/>
      <w:kern w:val="32"/>
      <w:szCs w:val="32"/>
      <w:u w:val="single"/>
    </w:rPr>
  </w:style>
  <w:style w:type="character" w:customStyle="1" w:styleId="twelptblackblack1">
    <w:name w:val="twelptblackblack1"/>
    <w:basedOn w:val="DefaultParagraphFont"/>
    <w:rsid w:val="00B819EB"/>
    <w:rPr>
      <w:rFonts w:ascii="Verdana" w:hAnsi="Verdana" w:hint="default"/>
      <w:color w:val="000000"/>
      <w:sz w:val="16"/>
      <w:szCs w:val="16"/>
    </w:rPr>
  </w:style>
  <w:style w:type="character" w:customStyle="1" w:styleId="Heading3CharCharCharChar1">
    <w:name w:val="Heading 3 Char Char Char Char1"/>
    <w:rsid w:val="00B819EB"/>
    <w:rPr>
      <w:rFonts w:cs="Arial"/>
      <w:bCs/>
      <w:szCs w:val="26"/>
      <w:u w:val="single"/>
      <w:lang w:val="en-US" w:eastAsia="en-US" w:bidi="ar-SA"/>
    </w:rPr>
  </w:style>
  <w:style w:type="paragraph" w:customStyle="1" w:styleId="conintrotext">
    <w:name w:val="conintrotext"/>
    <w:basedOn w:val="Normal"/>
    <w:uiPriority w:val="99"/>
    <w:rsid w:val="00B819EB"/>
    <w:pPr>
      <w:spacing w:before="100" w:beforeAutospacing="1" w:after="100" w:afterAutospacing="1"/>
    </w:pPr>
    <w:rPr>
      <w:rFonts w:ascii="Georgia" w:eastAsia="Times New Roman" w:hAnsi="Georgia"/>
      <w:sz w:val="24"/>
    </w:rPr>
  </w:style>
  <w:style w:type="character" w:customStyle="1" w:styleId="comment-body">
    <w:name w:val="comment-body"/>
    <w:rsid w:val="00B819EB"/>
  </w:style>
  <w:style w:type="character" w:customStyle="1" w:styleId="UnderlineCharCharChar1">
    <w:name w:val="Underline Char Char Char1"/>
    <w:rsid w:val="00B819EB"/>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B819EB"/>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B819EB"/>
    <w:rPr>
      <w:rFonts w:asciiTheme="minorHAnsi" w:eastAsia="MS Mincho" w:hAnsiTheme="minorHAnsi" w:cstheme="minorBidi"/>
      <w:b/>
      <w:sz w:val="24"/>
      <w:u w:val="single"/>
    </w:rPr>
  </w:style>
  <w:style w:type="character" w:customStyle="1" w:styleId="mw-headline">
    <w:name w:val="mw-headline"/>
    <w:rsid w:val="00B819EB"/>
  </w:style>
  <w:style w:type="character" w:customStyle="1" w:styleId="flagicon">
    <w:name w:val="flagicon"/>
    <w:rsid w:val="00B819EB"/>
  </w:style>
  <w:style w:type="paragraph" w:customStyle="1" w:styleId="assert">
    <w:name w:val="assert"/>
    <w:basedOn w:val="Normal"/>
    <w:uiPriority w:val="99"/>
    <w:rsid w:val="00B819EB"/>
    <w:pPr>
      <w:spacing w:before="100" w:beforeAutospacing="1" w:after="100" w:afterAutospacing="1"/>
    </w:pPr>
    <w:rPr>
      <w:rFonts w:ascii="Georgia" w:eastAsia="Times New Roman" w:hAnsi="Georgia"/>
      <w:sz w:val="24"/>
    </w:rPr>
  </w:style>
  <w:style w:type="character" w:customStyle="1" w:styleId="apturelink">
    <w:name w:val="apturelink"/>
    <w:rsid w:val="00B819EB"/>
  </w:style>
  <w:style w:type="character" w:customStyle="1" w:styleId="apturelinkicon">
    <w:name w:val="apturelinkicon"/>
    <w:rsid w:val="00B819EB"/>
  </w:style>
  <w:style w:type="paragraph" w:customStyle="1" w:styleId="Default1">
    <w:name w:val="Default1"/>
    <w:basedOn w:val="Default"/>
    <w:next w:val="Default"/>
    <w:uiPriority w:val="99"/>
    <w:rsid w:val="00B819EB"/>
    <w:rPr>
      <w:color w:val="auto"/>
    </w:rPr>
  </w:style>
  <w:style w:type="paragraph" w:customStyle="1" w:styleId="center">
    <w:name w:val="center"/>
    <w:basedOn w:val="Normal"/>
    <w:uiPriority w:val="99"/>
    <w:rsid w:val="00B819EB"/>
    <w:pPr>
      <w:spacing w:before="100" w:beforeAutospacing="1" w:after="100" w:afterAutospacing="1"/>
    </w:pPr>
    <w:rPr>
      <w:rFonts w:ascii="Georgia" w:eastAsia="Times New Roman" w:hAnsi="Georgia"/>
      <w:sz w:val="24"/>
    </w:rPr>
  </w:style>
  <w:style w:type="character" w:customStyle="1" w:styleId="LittleChar">
    <w:name w:val="Little Char"/>
    <w:link w:val="Little"/>
    <w:rsid w:val="00B819EB"/>
    <w:rPr>
      <w:rFonts w:ascii="Garamond" w:eastAsia="Times New Roman" w:hAnsi="Garamond" w:cs="Calibri"/>
      <w:sz w:val="16"/>
    </w:rPr>
  </w:style>
  <w:style w:type="character" w:customStyle="1" w:styleId="UnderlineChar1Char">
    <w:name w:val="Underline Char1 Char"/>
    <w:rsid w:val="00B819EB"/>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B819EB"/>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B819EB"/>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B819EB"/>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B819EB"/>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B819EB"/>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B819EB"/>
    <w:rPr>
      <w:rFonts w:asciiTheme="minorHAnsi" w:eastAsia="MS Mincho" w:hAnsiTheme="minorHAnsi" w:cstheme="minorBidi"/>
      <w:b/>
      <w:sz w:val="24"/>
      <w:u w:val="single"/>
    </w:rPr>
  </w:style>
  <w:style w:type="paragraph" w:customStyle="1" w:styleId="CardBody">
    <w:name w:val="Card Body"/>
    <w:basedOn w:val="Normal"/>
    <w:link w:val="CardBodyChar"/>
    <w:rsid w:val="00B819EB"/>
    <w:rPr>
      <w:rFonts w:ascii="Georgia" w:eastAsia="Times New Roman" w:hAnsi="Georgia"/>
      <w:sz w:val="16"/>
    </w:rPr>
  </w:style>
  <w:style w:type="character" w:customStyle="1" w:styleId="CardBodyChar">
    <w:name w:val="Card Body Char"/>
    <w:link w:val="CardBody"/>
    <w:rsid w:val="00B819EB"/>
    <w:rPr>
      <w:rFonts w:ascii="Georgia" w:eastAsia="Times New Roman" w:hAnsi="Georgia" w:cs="Calibri"/>
      <w:sz w:val="16"/>
    </w:rPr>
  </w:style>
  <w:style w:type="character" w:customStyle="1" w:styleId="ptitleinside">
    <w:name w:val="p_title_inside"/>
    <w:rsid w:val="00B819EB"/>
  </w:style>
  <w:style w:type="paragraph" w:customStyle="1" w:styleId="StyleBoldandUnderlineChar11ptBorderSinglesolidline">
    <w:name w:val="Style Bold and Underline Char + 11 pt Border: : (Single solid line..."/>
    <w:link w:val="StyleBoldandUnderlineChar11ptBorderSinglesolidlineChar"/>
    <w:rsid w:val="00B819EB"/>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B819EB"/>
    <w:rPr>
      <w:rFonts w:eastAsia="Times New Roman"/>
      <w:b/>
      <w:bCs/>
      <w:sz w:val="22"/>
      <w:szCs w:val="20"/>
      <w:u w:val="single"/>
      <w:bdr w:val="single" w:sz="4" w:space="0" w:color="auto"/>
    </w:rPr>
  </w:style>
  <w:style w:type="character" w:customStyle="1" w:styleId="Heading1CharChar1">
    <w:name w:val="Heading 1 Char Char1"/>
    <w:rsid w:val="00B819EB"/>
    <w:rPr>
      <w:rFonts w:cs="Arial"/>
      <w:b/>
      <w:bCs/>
      <w:szCs w:val="32"/>
      <w:lang w:val="en-US" w:eastAsia="en-US" w:bidi="ar-SA"/>
    </w:rPr>
  </w:style>
  <w:style w:type="paragraph" w:customStyle="1" w:styleId="Indentation">
    <w:name w:val="Indentation"/>
    <w:basedOn w:val="Normal"/>
    <w:uiPriority w:val="99"/>
    <w:rsid w:val="00B819EB"/>
    <w:pPr>
      <w:ind w:left="288" w:right="288"/>
    </w:pPr>
    <w:rPr>
      <w:rFonts w:ascii="Georgia" w:hAnsi="Georgia"/>
      <w:sz w:val="16"/>
    </w:rPr>
  </w:style>
  <w:style w:type="character" w:customStyle="1" w:styleId="StyleUnderlineCharChar9ptBold">
    <w:name w:val="Style Underline Char Char + 9 pt Bold"/>
    <w:rsid w:val="00B819EB"/>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B819EB"/>
    <w:rPr>
      <w:rFonts w:ascii="Georgia" w:eastAsia="Times New Roman" w:hAnsi="Georgia"/>
      <w:sz w:val="16"/>
      <w:u w:val="single"/>
    </w:rPr>
  </w:style>
  <w:style w:type="character" w:customStyle="1" w:styleId="StyleStyle4ArialNarrow9ptChar">
    <w:name w:val="Style Style4 + Arial Narrow 9 pt Char"/>
    <w:link w:val="StyleStyle4ArialNarrow9pt"/>
    <w:rsid w:val="00B819EB"/>
    <w:rPr>
      <w:rFonts w:ascii="Georgia" w:eastAsia="Times New Roman" w:hAnsi="Georgia" w:cs="Calibri"/>
      <w:sz w:val="16"/>
      <w:u w:val="single"/>
    </w:rPr>
  </w:style>
  <w:style w:type="paragraph" w:customStyle="1" w:styleId="StyleStyle4ArialNarrow9ptBold">
    <w:name w:val="Style Style4 + Arial Narrow 9 pt Bold"/>
    <w:basedOn w:val="Normal"/>
    <w:link w:val="StyleStyle4ArialNarrow9ptBoldChar"/>
    <w:rsid w:val="00B819EB"/>
    <w:rPr>
      <w:rFonts w:ascii="Georgia" w:eastAsia="Times New Roman" w:hAnsi="Georgia"/>
      <w:b/>
      <w:bCs/>
      <w:sz w:val="16"/>
      <w:u w:val="single"/>
    </w:rPr>
  </w:style>
  <w:style w:type="character" w:customStyle="1" w:styleId="StyleStyle4ArialNarrow9ptBoldChar">
    <w:name w:val="Style Style4 + Arial Narrow 9 pt Bold Char"/>
    <w:link w:val="StyleStyle4ArialNarrow9ptBold"/>
    <w:rsid w:val="00B819EB"/>
    <w:rPr>
      <w:rFonts w:ascii="Georgia" w:eastAsia="Times New Roman" w:hAnsi="Georgia" w:cs="Calibri"/>
      <w:b/>
      <w:bCs/>
      <w:sz w:val="16"/>
      <w:u w:val="single"/>
    </w:rPr>
  </w:style>
  <w:style w:type="character" w:customStyle="1" w:styleId="StyleBoldandUnderlineCharChar29pt">
    <w:name w:val="Style Bold and Underline Char Char2 + 9 pt"/>
    <w:rsid w:val="00B819EB"/>
    <w:rPr>
      <w:rFonts w:ascii="Times New Roman" w:hAnsi="Times New Roman"/>
      <w:b/>
      <w:bCs/>
      <w:noProof w:val="0"/>
      <w:sz w:val="20"/>
      <w:u w:val="single"/>
    </w:rPr>
  </w:style>
  <w:style w:type="character" w:customStyle="1" w:styleId="StyleUnderlineCharChar19pt">
    <w:name w:val="Style Underline Char Char1 + 9 pt"/>
    <w:rsid w:val="00B819EB"/>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B819EB"/>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B819EB"/>
    <w:rPr>
      <w:rFonts w:ascii="Georgia" w:eastAsia="Times New Roman" w:hAnsi="Georgia"/>
      <w:b/>
      <w:smallCaps/>
      <w:sz w:val="24"/>
      <w:szCs w:val="24"/>
      <w:u w:val="single"/>
    </w:rPr>
  </w:style>
  <w:style w:type="character" w:customStyle="1" w:styleId="CardTextCharChar">
    <w:name w:val="Card Text Char Char"/>
    <w:rsid w:val="00B819EB"/>
    <w:rPr>
      <w:rFonts w:ascii="Times New Roman" w:eastAsia="Times New Roman" w:hAnsi="Times New Roman" w:cs="Times New Roman"/>
      <w:sz w:val="20"/>
      <w:szCs w:val="20"/>
    </w:rPr>
  </w:style>
  <w:style w:type="character" w:customStyle="1" w:styleId="citeChar1">
    <w:name w:val="cite Char"/>
    <w:locked/>
    <w:rsid w:val="00B819EB"/>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B819EB"/>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B819EB"/>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B819EB"/>
    <w:rPr>
      <w:i/>
      <w:iCs/>
      <w:sz w:val="20"/>
      <w:u w:val="single"/>
    </w:rPr>
  </w:style>
  <w:style w:type="character" w:customStyle="1" w:styleId="HIGHLIGHT0">
    <w:name w:val="HIGHLIGHT"/>
    <w:uiPriority w:val="1"/>
    <w:rsid w:val="00B819EB"/>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B819EB"/>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B819EB"/>
    <w:rPr>
      <w:rFonts w:ascii="Times New Roman" w:eastAsia="Times New Roman" w:hAnsi="Times New Roman" w:cs="Times New Roman"/>
      <w:b/>
      <w:sz w:val="28"/>
    </w:rPr>
  </w:style>
  <w:style w:type="character" w:customStyle="1" w:styleId="FifthChar">
    <w:name w:val="Fifth Char"/>
    <w:link w:val="Fifth"/>
    <w:rsid w:val="00B819EB"/>
    <w:rPr>
      <w:rFonts w:ascii="Calibri" w:eastAsia="Calibri" w:hAnsi="Calibri" w:cs="Calibri"/>
      <w:sz w:val="20"/>
    </w:rPr>
  </w:style>
  <w:style w:type="paragraph" w:customStyle="1" w:styleId="Third">
    <w:name w:val="Third"/>
    <w:basedOn w:val="Normal"/>
    <w:link w:val="ThirdChar"/>
    <w:rsid w:val="00B819EB"/>
    <w:rPr>
      <w:rFonts w:ascii="Georgia" w:eastAsia="Times New Roman" w:hAnsi="Georgia"/>
      <w:b/>
      <w:sz w:val="16"/>
      <w:u w:val="single"/>
      <w:lang w:val="x-none" w:eastAsia="x-none"/>
    </w:rPr>
  </w:style>
  <w:style w:type="character" w:customStyle="1" w:styleId="ThirdChar">
    <w:name w:val="Third Char"/>
    <w:link w:val="Third"/>
    <w:rsid w:val="00B819EB"/>
    <w:rPr>
      <w:rFonts w:ascii="Georgia" w:eastAsia="Times New Roman" w:hAnsi="Georgia" w:cs="Calibri"/>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B819EB"/>
    <w:pPr>
      <w:widowControl w:val="0"/>
      <w:jc w:val="both"/>
      <w:outlineLvl w:val="1"/>
    </w:pPr>
    <w:rPr>
      <w:rFonts w:ascii="Times New Roman" w:eastAsia="Times New Roman" w:hAnsi="Times New Roman" w:cs="Times New Roman"/>
      <w:b/>
    </w:rPr>
  </w:style>
  <w:style w:type="character" w:customStyle="1" w:styleId="CardsCharChar">
    <w:name w:val="Cards Char Char"/>
    <w:rsid w:val="00B819EB"/>
    <w:rPr>
      <w:rFonts w:ascii="Times New Roman" w:eastAsia="Times New Roman" w:hAnsi="Times New Roman"/>
      <w:szCs w:val="24"/>
    </w:rPr>
  </w:style>
  <w:style w:type="character" w:customStyle="1" w:styleId="article-record-publication-volume-issue">
    <w:name w:val="article-record-publication-volume-issue"/>
    <w:rsid w:val="00B819EB"/>
  </w:style>
  <w:style w:type="character" w:customStyle="1" w:styleId="NothingCharChar">
    <w:name w:val="Nothing Char Char"/>
    <w:link w:val="NothingCharCharChar"/>
    <w:rsid w:val="00B819EB"/>
  </w:style>
  <w:style w:type="paragraph" w:customStyle="1" w:styleId="DebateUnderlineBoldChar">
    <w:name w:val="Debate Underline Bold Char"/>
    <w:basedOn w:val="Normal"/>
    <w:link w:val="DebateUnderlineBoldCharChar"/>
    <w:rsid w:val="00B819EB"/>
    <w:pPr>
      <w:jc w:val="both"/>
    </w:pPr>
    <w:rPr>
      <w:rFonts w:ascii="Georgia" w:eastAsia="Times New Roman" w:hAnsi="Georgia"/>
      <w:b/>
      <w:sz w:val="16"/>
      <w:u w:val="thick"/>
    </w:rPr>
  </w:style>
  <w:style w:type="character" w:customStyle="1" w:styleId="DebateUnderlineBoldCharChar">
    <w:name w:val="Debate Underline Bold Char Char"/>
    <w:link w:val="DebateUnderlineBoldChar"/>
    <w:rsid w:val="00B819EB"/>
    <w:rPr>
      <w:rFonts w:ascii="Georgia" w:eastAsia="Times New Roman" w:hAnsi="Georgia" w:cs="Calibri"/>
      <w:b/>
      <w:sz w:val="16"/>
      <w:u w:val="thick"/>
    </w:rPr>
  </w:style>
  <w:style w:type="character" w:customStyle="1" w:styleId="resultbodyblack">
    <w:name w:val="resultbodyblack"/>
    <w:rsid w:val="00B819EB"/>
    <w:rPr>
      <w:rFonts w:cs="Times New Roman"/>
    </w:rPr>
  </w:style>
  <w:style w:type="paragraph" w:customStyle="1" w:styleId="bloctitles">
    <w:name w:val="bloc titles"/>
    <w:basedOn w:val="Heading1"/>
    <w:next w:val="Normal"/>
    <w:link w:val="bloctitlesChar"/>
    <w:autoRedefine/>
    <w:rsid w:val="00B819EB"/>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B819EB"/>
    <w:rPr>
      <w:rFonts w:ascii="Georgia" w:eastAsia="Malgun Gothic" w:hAnsi="Georgia" w:cs="Arial"/>
      <w:b/>
      <w:bCs/>
      <w:sz w:val="28"/>
      <w:szCs w:val="32"/>
      <w:u w:val="single"/>
    </w:rPr>
  </w:style>
  <w:style w:type="paragraph" w:customStyle="1" w:styleId="CiteSmallText">
    <w:name w:val="Cite Small Text"/>
    <w:basedOn w:val="Normal"/>
    <w:uiPriority w:val="99"/>
    <w:rsid w:val="00B819EB"/>
    <w:pPr>
      <w:widowControl w:val="0"/>
      <w:spacing w:after="200"/>
    </w:pPr>
    <w:rPr>
      <w:rFonts w:ascii="Helvetica Neue" w:hAnsi="Helvetica Neue"/>
      <w:b/>
      <w:sz w:val="18"/>
    </w:rPr>
  </w:style>
  <w:style w:type="character" w:customStyle="1" w:styleId="3TagCite">
    <w:name w:val="3 Tag/Cite"/>
    <w:rsid w:val="00B819EB"/>
    <w:rPr>
      <w:rFonts w:ascii="Times New Roman" w:hAnsi="Times New Roman"/>
      <w:b/>
    </w:rPr>
  </w:style>
  <w:style w:type="character" w:customStyle="1" w:styleId="4Qualifications">
    <w:name w:val="4 Qualifications"/>
    <w:rsid w:val="00B819EB"/>
    <w:rPr>
      <w:rFonts w:ascii="Times New Roman" w:hAnsi="Times New Roman"/>
      <w:sz w:val="19"/>
    </w:rPr>
  </w:style>
  <w:style w:type="character" w:customStyle="1" w:styleId="6Underlined">
    <w:name w:val="6 Underlined"/>
    <w:rsid w:val="00B819EB"/>
    <w:rPr>
      <w:rFonts w:ascii="Times New Roman" w:hAnsi="Times New Roman"/>
      <w:b/>
      <w:sz w:val="21"/>
      <w:u w:val="single"/>
    </w:rPr>
  </w:style>
  <w:style w:type="paragraph" w:customStyle="1" w:styleId="Cards1CharChar">
    <w:name w:val="Cards1 Char Char"/>
    <w:basedOn w:val="Normal"/>
    <w:link w:val="Cards1CharCharChar"/>
    <w:rsid w:val="00B819EB"/>
    <w:pPr>
      <w:autoSpaceDE w:val="0"/>
      <w:autoSpaceDN w:val="0"/>
      <w:adjustRightInd w:val="0"/>
      <w:ind w:left="432" w:right="432"/>
      <w:jc w:val="both"/>
    </w:pPr>
    <w:rPr>
      <w:rFonts w:ascii="Georgia" w:hAnsi="Georgia"/>
      <w:sz w:val="16"/>
      <w:lang w:val="x-none"/>
    </w:rPr>
  </w:style>
  <w:style w:type="character" w:customStyle="1" w:styleId="Cards1CharCharChar">
    <w:name w:val="Cards1 Char Char Char"/>
    <w:link w:val="Cards1CharChar"/>
    <w:rsid w:val="00B819EB"/>
    <w:rPr>
      <w:rFonts w:ascii="Georgia" w:hAnsi="Georgia" w:cs="Calibri"/>
      <w:sz w:val="16"/>
      <w:lang w:val="x-none"/>
    </w:rPr>
  </w:style>
  <w:style w:type="character" w:customStyle="1" w:styleId="UnderlineCharCharCharCharCharCharCharChar">
    <w:name w:val="Underline Char Char Char Char Char Char Char Char"/>
    <w:link w:val="UnderlineCharCharCharCharCharCharChar"/>
    <w:rsid w:val="00B819EB"/>
    <w:rPr>
      <w:u w:val="single"/>
    </w:rPr>
  </w:style>
  <w:style w:type="paragraph" w:customStyle="1" w:styleId="UnderlineCharCharCharCharCharCharChar">
    <w:name w:val="Underline Char Char Char Char Char Char Char"/>
    <w:basedOn w:val="Normal"/>
    <w:link w:val="UnderlineCharCharCharCharCharCharCharChar"/>
    <w:rsid w:val="00B819EB"/>
    <w:rPr>
      <w:rFonts w:asciiTheme="minorHAnsi" w:hAnsiTheme="minorHAnsi" w:cstheme="minorBidi"/>
      <w:sz w:val="24"/>
      <w:u w:val="single"/>
    </w:rPr>
  </w:style>
  <w:style w:type="paragraph" w:customStyle="1" w:styleId="CitesCharChar">
    <w:name w:val="Cites Char Char"/>
    <w:next w:val="Normal"/>
    <w:link w:val="CitesCharCharChar"/>
    <w:rsid w:val="00B819EB"/>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B819EB"/>
    <w:rPr>
      <w:rFonts w:ascii="Times New Roman" w:eastAsia="Times New Roman" w:hAnsi="Times New Roman" w:cs="Times New Roman"/>
      <w:sz w:val="20"/>
    </w:rPr>
  </w:style>
  <w:style w:type="character" w:customStyle="1" w:styleId="nohighlighting">
    <w:name w:val="no highlighting"/>
    <w:rsid w:val="00B819EB"/>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B819EB"/>
    <w:rPr>
      <w:rFonts w:ascii="Cambria" w:hAnsi="Cambria" w:hint="default"/>
      <w:sz w:val="21"/>
      <w:u w:val="single"/>
    </w:rPr>
  </w:style>
  <w:style w:type="paragraph" w:customStyle="1" w:styleId="Swag">
    <w:name w:val="Swag"/>
    <w:basedOn w:val="Normal"/>
    <w:link w:val="SwagChar"/>
    <w:qFormat/>
    <w:rsid w:val="00B819EB"/>
    <w:rPr>
      <w:rFonts w:ascii="Georgia" w:hAnsi="Georgia"/>
      <w:color w:val="0000FF"/>
      <w:sz w:val="12"/>
      <w:u w:val="single"/>
    </w:rPr>
  </w:style>
  <w:style w:type="character" w:customStyle="1" w:styleId="SwagChar">
    <w:name w:val="Swag Char"/>
    <w:link w:val="Swag"/>
    <w:rsid w:val="00B819EB"/>
    <w:rPr>
      <w:rFonts w:ascii="Georgia" w:hAnsi="Georgia" w:cs="Calibri"/>
      <w:color w:val="0000FF"/>
      <w:sz w:val="12"/>
      <w:u w:val="single"/>
    </w:rPr>
  </w:style>
  <w:style w:type="paragraph" w:customStyle="1" w:styleId="StyleUnderlineTimesNewRoman1">
    <w:name w:val="Style Underline + Times New Roman1"/>
    <w:link w:val="StyleUnderlineTimesNewRoman1Char"/>
    <w:rsid w:val="00B819EB"/>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B819EB"/>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B819EB"/>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B819EB"/>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B819EB"/>
    <w:rPr>
      <w:rFonts w:ascii="Garamond" w:eastAsia="MS Mincho" w:hAnsi="Garamond"/>
      <w:sz w:val="16"/>
    </w:rPr>
  </w:style>
  <w:style w:type="character" w:customStyle="1" w:styleId="StyleStyleCardTextLeft-075Right0Char">
    <w:name w:val="Style Style Card Text + Left:  -0.75&quot; + Right:  0&quot; Char"/>
    <w:link w:val="StyleStyleCardTextLeft-075Right0"/>
    <w:rsid w:val="00B819EB"/>
    <w:rPr>
      <w:rFonts w:ascii="Garamond" w:eastAsia="MS Mincho" w:hAnsi="Garamond" w:cs="Calibri"/>
      <w:sz w:val="16"/>
    </w:rPr>
  </w:style>
  <w:style w:type="character" w:customStyle="1" w:styleId="CharChar61">
    <w:name w:val="Char Char61"/>
    <w:rsid w:val="00B819EB"/>
    <w:rPr>
      <w:rFonts w:cs="Arial"/>
      <w:bCs/>
      <w:sz w:val="16"/>
      <w:szCs w:val="26"/>
      <w:lang w:val="en-US" w:eastAsia="en-US" w:bidi="ar-SA"/>
    </w:rPr>
  </w:style>
  <w:style w:type="character" w:customStyle="1" w:styleId="ListBulletChar">
    <w:name w:val="List Bullet Char"/>
    <w:link w:val="ListBullet"/>
    <w:uiPriority w:val="99"/>
    <w:rsid w:val="00B819EB"/>
    <w:rPr>
      <w:rFonts w:ascii="Calibri" w:eastAsia="Calibri" w:hAnsi="Calibri" w:cs="Calibri"/>
      <w:sz w:val="20"/>
    </w:rPr>
  </w:style>
  <w:style w:type="paragraph" w:customStyle="1" w:styleId="subhead10">
    <w:name w:val="subhead1"/>
    <w:basedOn w:val="Normal"/>
    <w:uiPriority w:val="99"/>
    <w:rsid w:val="00B819EB"/>
    <w:pPr>
      <w:spacing w:before="100" w:beforeAutospacing="1" w:after="100" w:afterAutospacing="1"/>
    </w:pPr>
    <w:rPr>
      <w:rFonts w:ascii="Georgia" w:eastAsia="Times New Roman" w:hAnsi="Georgia"/>
      <w:sz w:val="24"/>
    </w:rPr>
  </w:style>
  <w:style w:type="character" w:customStyle="1" w:styleId="styledate">
    <w:name w:val="styledate"/>
    <w:rsid w:val="00B819EB"/>
  </w:style>
  <w:style w:type="character" w:customStyle="1" w:styleId="BoldandUnderlineChar1">
    <w:name w:val="Bold and Underline Char1"/>
    <w:rsid w:val="00B819EB"/>
    <w:rPr>
      <w:b/>
      <w:szCs w:val="24"/>
      <w:u w:val="single"/>
      <w:lang w:val="en-US" w:eastAsia="en-US" w:bidi="ar-SA"/>
    </w:rPr>
  </w:style>
  <w:style w:type="character" w:customStyle="1" w:styleId="BoldandUnderlineChar1Char2">
    <w:name w:val="Bold and Underline Char1 Char2"/>
    <w:rsid w:val="00B819EB"/>
    <w:rPr>
      <w:b/>
      <w:szCs w:val="24"/>
      <w:u w:val="single"/>
      <w:lang w:val="en-US" w:eastAsia="en-US" w:bidi="ar-SA"/>
    </w:rPr>
  </w:style>
  <w:style w:type="character" w:customStyle="1" w:styleId="BoldandUnderlineCharChar1">
    <w:name w:val="Bold and Underline Char Char1"/>
    <w:rsid w:val="00B819EB"/>
    <w:rPr>
      <w:b/>
      <w:szCs w:val="24"/>
      <w:u w:val="single"/>
      <w:lang w:val="en-US" w:eastAsia="en-US" w:bidi="ar-SA"/>
    </w:rPr>
  </w:style>
  <w:style w:type="character" w:customStyle="1" w:styleId="BoldandUnderlineChar6">
    <w:name w:val="Bold and Underline Char6"/>
    <w:rsid w:val="00B819EB"/>
    <w:rPr>
      <w:b/>
      <w:szCs w:val="24"/>
      <w:u w:val="single"/>
      <w:lang w:val="en-US" w:eastAsia="en-US" w:bidi="ar-SA"/>
    </w:rPr>
  </w:style>
  <w:style w:type="character" w:customStyle="1" w:styleId="title-link-wrapper">
    <w:name w:val="title-link-wrapper"/>
    <w:rsid w:val="00B819EB"/>
  </w:style>
  <w:style w:type="character" w:customStyle="1" w:styleId="medium-font">
    <w:name w:val="medium-font"/>
    <w:rsid w:val="00B819EB"/>
  </w:style>
  <w:style w:type="paragraph" w:customStyle="1" w:styleId="abstract">
    <w:name w:val="abstract"/>
    <w:basedOn w:val="Normal"/>
    <w:uiPriority w:val="99"/>
    <w:rsid w:val="00B819EB"/>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B819EB"/>
    <w:rPr>
      <w:rFonts w:ascii="Georgia" w:eastAsia="Times New Roman" w:hAnsi="Georgia"/>
      <w:b/>
      <w:bCs/>
      <w:sz w:val="16"/>
      <w:u w:val="single"/>
    </w:rPr>
  </w:style>
  <w:style w:type="character" w:customStyle="1" w:styleId="StyleUnderlineChar11ptBold2Char">
    <w:name w:val="Style Underline Char + 11 pt Bold2 Char"/>
    <w:link w:val="StyleUnderlineChar11ptBold2"/>
    <w:rsid w:val="00B819EB"/>
    <w:rPr>
      <w:rFonts w:ascii="Georgia" w:eastAsia="Times New Roman" w:hAnsi="Georgia" w:cs="Calibri"/>
      <w:b/>
      <w:bCs/>
      <w:sz w:val="16"/>
      <w:u w:val="single"/>
    </w:rPr>
  </w:style>
  <w:style w:type="character" w:customStyle="1" w:styleId="ReallySamllTextChar">
    <w:name w:val="ReallySamllText Char"/>
    <w:rsid w:val="00B819EB"/>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B819EB"/>
    <w:rPr>
      <w:rFonts w:ascii="Georgia" w:eastAsia="Times New Roman" w:hAnsi="Georgia"/>
      <w:sz w:val="16"/>
      <w:u w:val="single"/>
    </w:rPr>
  </w:style>
  <w:style w:type="character" w:customStyle="1" w:styleId="StyleStyleUnderlineTimesNewRoman11ptChar">
    <w:name w:val="Style Style Underline + Times New Roman + 11 pt Char"/>
    <w:link w:val="StyleStyleUnderlineTimesNewRoman11pt"/>
    <w:rsid w:val="00B819EB"/>
    <w:rPr>
      <w:rFonts w:ascii="Georgia" w:eastAsia="Times New Roman" w:hAnsi="Georgia" w:cs="Calibri"/>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B819EB"/>
    <w:rPr>
      <w:rFonts w:ascii="Georgia" w:eastAsia="Times New Roman" w:hAnsi="Georgia"/>
      <w:sz w:val="16"/>
      <w:u w:val="single"/>
    </w:rPr>
  </w:style>
  <w:style w:type="character" w:customStyle="1" w:styleId="StyleStyleUnderlineTimesNewRomanBold11ptNotBoldChar">
    <w:name w:val="Style Style Underline + Times New Roman Bold + 11 pt Not Bold Char"/>
    <w:link w:val="StyleStyleUnderlineTimesNewRomanBold11ptNotBold"/>
    <w:rsid w:val="00B819EB"/>
    <w:rPr>
      <w:rFonts w:ascii="Georgia" w:eastAsia="Times New Roman" w:hAnsi="Georgia" w:cs="Calibri"/>
      <w:sz w:val="16"/>
      <w:u w:val="single"/>
    </w:rPr>
  </w:style>
  <w:style w:type="character" w:customStyle="1" w:styleId="style10">
    <w:name w:val="style1"/>
    <w:rsid w:val="00B819EB"/>
  </w:style>
  <w:style w:type="character" w:customStyle="1" w:styleId="pmtermsel">
    <w:name w:val="pmtermsel"/>
    <w:rsid w:val="00B819EB"/>
  </w:style>
  <w:style w:type="character" w:customStyle="1" w:styleId="showipapr">
    <w:name w:val="show_ipapr"/>
    <w:rsid w:val="00B819EB"/>
  </w:style>
  <w:style w:type="character" w:customStyle="1" w:styleId="dnindex">
    <w:name w:val="dnindex"/>
    <w:rsid w:val="00B819EB"/>
  </w:style>
  <w:style w:type="character" w:customStyle="1" w:styleId="23">
    <w:name w:val="23"/>
    <w:rsid w:val="00B819EB"/>
    <w:rPr>
      <w:rFonts w:ascii="Times New Roman" w:hAnsi="Times New Roman" w:cs="Arial"/>
      <w:bCs/>
      <w:sz w:val="20"/>
      <w:u w:val="single"/>
      <w:lang w:val="en-US" w:eastAsia="en-US" w:bidi="ar-SA"/>
    </w:rPr>
  </w:style>
  <w:style w:type="character" w:customStyle="1" w:styleId="33">
    <w:name w:val="33"/>
    <w:rsid w:val="00B819EB"/>
    <w:rPr>
      <w:rFonts w:ascii="Times New Roman" w:hAnsi="Times New Roman" w:cs="Arial"/>
      <w:b/>
      <w:bCs/>
      <w:sz w:val="20"/>
      <w:u w:val="single"/>
      <w:lang w:val="en-US" w:eastAsia="en-US" w:bidi="ar-SA"/>
    </w:rPr>
  </w:style>
  <w:style w:type="character" w:customStyle="1" w:styleId="55">
    <w:name w:val="55"/>
    <w:rsid w:val="00B819EB"/>
    <w:rPr>
      <w:rFonts w:cs="Arial"/>
      <w:bCs/>
      <w:sz w:val="20"/>
      <w:u w:val="single"/>
      <w:lang w:val="en-US" w:eastAsia="en-US" w:bidi="ar-SA"/>
    </w:rPr>
  </w:style>
  <w:style w:type="character" w:customStyle="1" w:styleId="authoraffil">
    <w:name w:val="authoraffil"/>
    <w:rsid w:val="00B819EB"/>
  </w:style>
  <w:style w:type="character" w:customStyle="1" w:styleId="CharChar8">
    <w:name w:val="Char Char8"/>
    <w:rsid w:val="00B819EB"/>
    <w:rPr>
      <w:rFonts w:ascii="Georgia" w:eastAsia="Times New Roman" w:hAnsi="Georgia"/>
      <w:b/>
      <w:bCs/>
      <w:sz w:val="30"/>
      <w:szCs w:val="28"/>
      <w:u w:val="single"/>
    </w:rPr>
  </w:style>
  <w:style w:type="character" w:customStyle="1" w:styleId="FontStyle13">
    <w:name w:val="Font Style13"/>
    <w:uiPriority w:val="99"/>
    <w:rsid w:val="00B819EB"/>
    <w:rPr>
      <w:rFonts w:ascii="Constantia" w:hAnsi="Constantia" w:cs="Constantia"/>
      <w:sz w:val="18"/>
      <w:szCs w:val="18"/>
    </w:rPr>
  </w:style>
  <w:style w:type="character" w:customStyle="1" w:styleId="TagsCharCharCharChar">
    <w:name w:val="Tags Char Char Char Char"/>
    <w:rsid w:val="00B819EB"/>
    <w:rPr>
      <w:rFonts w:ascii="Times New Roman" w:eastAsia="Times New Roman" w:hAnsi="Times New Roman" w:cs="Times New Roman"/>
      <w:b/>
      <w:sz w:val="24"/>
      <w:szCs w:val="24"/>
    </w:rPr>
  </w:style>
  <w:style w:type="character" w:customStyle="1" w:styleId="Citation1Char">
    <w:name w:val="Citation1 Char"/>
    <w:link w:val="Citation10"/>
    <w:locked/>
    <w:rsid w:val="00B819EB"/>
    <w:rPr>
      <w:rFonts w:ascii="Georgia" w:hAnsi="Georgia"/>
      <w:b/>
      <w:u w:val="single"/>
    </w:rPr>
  </w:style>
  <w:style w:type="paragraph" w:customStyle="1" w:styleId="Citation10">
    <w:name w:val="Citation1"/>
    <w:basedOn w:val="Normal"/>
    <w:link w:val="Citation1Char"/>
    <w:qFormat/>
    <w:rsid w:val="00B819EB"/>
    <w:rPr>
      <w:rFonts w:ascii="Georgia" w:hAnsi="Georgia" w:cstheme="minorBidi"/>
      <w:b/>
      <w:sz w:val="24"/>
      <w:u w:val="single"/>
    </w:rPr>
  </w:style>
  <w:style w:type="character" w:customStyle="1" w:styleId="TaglineChar">
    <w:name w:val="Tagline Char"/>
    <w:link w:val="Tagline0"/>
    <w:locked/>
    <w:rsid w:val="00B819EB"/>
    <w:rPr>
      <w:rFonts w:ascii="Georgia" w:hAnsi="Georgia"/>
      <w:b/>
    </w:rPr>
  </w:style>
  <w:style w:type="paragraph" w:customStyle="1" w:styleId="Tagline0">
    <w:name w:val="Tagline"/>
    <w:basedOn w:val="Normal"/>
    <w:link w:val="TaglineChar"/>
    <w:qFormat/>
    <w:rsid w:val="00B819EB"/>
    <w:rPr>
      <w:rFonts w:ascii="Georgia" w:hAnsi="Georgia" w:cstheme="minorBidi"/>
      <w:b/>
      <w:sz w:val="24"/>
    </w:rPr>
  </w:style>
  <w:style w:type="paragraph" w:customStyle="1" w:styleId="NothingCharCharChar">
    <w:name w:val="Nothing Char Char Char"/>
    <w:link w:val="NothingCharChar"/>
    <w:rsid w:val="00B819EB"/>
    <w:pPr>
      <w:jc w:val="both"/>
    </w:pPr>
  </w:style>
  <w:style w:type="paragraph" w:customStyle="1" w:styleId="StyleLeft021">
    <w:name w:val="Style Left:  0.2&quot;1"/>
    <w:basedOn w:val="Normal"/>
    <w:uiPriority w:val="99"/>
    <w:rsid w:val="00B819EB"/>
    <w:pPr>
      <w:ind w:left="288"/>
    </w:pPr>
    <w:rPr>
      <w:rFonts w:ascii="Georgia" w:eastAsia="SimSun" w:hAnsi="Georgia"/>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B819EB"/>
    <w:rPr>
      <w:rFonts w:ascii="Georgia" w:eastAsia="Times New Roman" w:hAnsi="Georgia"/>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B819EB"/>
    <w:rPr>
      <w:rFonts w:ascii="Georgia" w:eastAsia="Times New Roman" w:hAnsi="Georgia" w:cs="Calibri"/>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B819EB"/>
    <w:rPr>
      <w:rFonts w:ascii="Georgia" w:eastAsia="Times New Roman" w:hAnsi="Georgia"/>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B819EB"/>
    <w:rPr>
      <w:rFonts w:ascii="Georgia" w:eastAsia="Times New Roman" w:hAnsi="Georgia" w:cs="Calibri"/>
      <w:sz w:val="16"/>
      <w:u w:val="single"/>
      <w:bdr w:val="single" w:sz="4" w:space="0" w:color="auto"/>
    </w:rPr>
  </w:style>
  <w:style w:type="character" w:customStyle="1" w:styleId="boldcitationChar">
    <w:name w:val="bold citation Char"/>
    <w:rsid w:val="00B819EB"/>
    <w:rPr>
      <w:rFonts w:ascii="Arial" w:hAnsi="Arial"/>
      <w:b/>
      <w:sz w:val="28"/>
      <w:szCs w:val="24"/>
      <w:u w:val="thick"/>
      <w:lang w:val="en-US" w:eastAsia="en-US" w:bidi="ar-SA"/>
    </w:rPr>
  </w:style>
  <w:style w:type="paragraph" w:customStyle="1" w:styleId="BlockTitle20">
    <w:name w:val="Block Title #2"/>
    <w:basedOn w:val="Normal"/>
    <w:uiPriority w:val="99"/>
    <w:rsid w:val="00B819EB"/>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B819EB"/>
    <w:rPr>
      <w:rFonts w:ascii="Georgia" w:hAnsi="Georgia"/>
      <w:b/>
      <w:sz w:val="16"/>
    </w:rPr>
  </w:style>
  <w:style w:type="character" w:customStyle="1" w:styleId="BoldunderlineChar3">
    <w:name w:val="Bold/underline Char"/>
    <w:rsid w:val="00B819EB"/>
    <w:rPr>
      <w:rFonts w:eastAsia="SimSun"/>
      <w:b/>
      <w:noProof w:val="0"/>
      <w:sz w:val="24"/>
      <w:szCs w:val="24"/>
      <w:u w:val="single"/>
      <w:lang w:val="en-US" w:eastAsia="zh-CN" w:bidi="ar-SA"/>
    </w:rPr>
  </w:style>
  <w:style w:type="character" w:customStyle="1" w:styleId="underlinetextchar0">
    <w:name w:val="underlinetextchar"/>
    <w:rsid w:val="00B819EB"/>
  </w:style>
  <w:style w:type="character" w:customStyle="1" w:styleId="boldciteChar1">
    <w:name w:val="bold cite Char1"/>
    <w:rsid w:val="00B819EB"/>
    <w:rPr>
      <w:b/>
      <w:sz w:val="28"/>
      <w:u w:val="thick" w:color="000000"/>
    </w:rPr>
  </w:style>
  <w:style w:type="character" w:customStyle="1" w:styleId="tagCharCharChar1">
    <w:name w:val="tag Char Char Char1"/>
    <w:rsid w:val="00B819EB"/>
    <w:rPr>
      <w:b/>
      <w:sz w:val="24"/>
      <w:lang w:val="en-US" w:eastAsia="en-US" w:bidi="ar-SA"/>
    </w:rPr>
  </w:style>
  <w:style w:type="character" w:customStyle="1" w:styleId="underlinecardChar0">
    <w:name w:val="underline card Char"/>
    <w:rsid w:val="00B819EB"/>
    <w:rPr>
      <w:rFonts w:ascii="Arial" w:hAnsi="Arial"/>
      <w:sz w:val="18"/>
      <w:szCs w:val="24"/>
      <w:u w:val="single"/>
      <w:lang w:val="en-US" w:eastAsia="en-US" w:bidi="ar-SA"/>
    </w:rPr>
  </w:style>
  <w:style w:type="paragraph" w:customStyle="1" w:styleId="date-comments">
    <w:name w:val="date-comments"/>
    <w:basedOn w:val="Normal"/>
    <w:uiPriority w:val="99"/>
    <w:rsid w:val="00B819EB"/>
    <w:pPr>
      <w:spacing w:before="100" w:beforeAutospacing="1" w:after="100" w:afterAutospacing="1"/>
    </w:pPr>
    <w:rPr>
      <w:rFonts w:ascii="Times" w:hAnsi="Times"/>
      <w:sz w:val="16"/>
      <w:szCs w:val="20"/>
    </w:rPr>
  </w:style>
  <w:style w:type="character" w:customStyle="1" w:styleId="articleauthor0">
    <w:name w:val="articleauthor"/>
    <w:rsid w:val="00B819EB"/>
  </w:style>
  <w:style w:type="character" w:customStyle="1" w:styleId="bodysubtoc">
    <w:name w:val="bodysubtoc"/>
    <w:rsid w:val="00B819EB"/>
  </w:style>
  <w:style w:type="character" w:customStyle="1" w:styleId="lefttitlesmaller">
    <w:name w:val="lefttitlesmaller"/>
    <w:rsid w:val="00B819EB"/>
  </w:style>
  <w:style w:type="character" w:customStyle="1" w:styleId="mb">
    <w:name w:val="mb"/>
    <w:rsid w:val="00B819EB"/>
  </w:style>
  <w:style w:type="character" w:customStyle="1" w:styleId="submitted-date">
    <w:name w:val="submitted-date"/>
    <w:rsid w:val="00B819EB"/>
  </w:style>
  <w:style w:type="character" w:customStyle="1" w:styleId="submitted-time">
    <w:name w:val="submitted-time"/>
    <w:rsid w:val="00B819EB"/>
  </w:style>
  <w:style w:type="character" w:customStyle="1" w:styleId="A20">
    <w:name w:val="A2"/>
    <w:uiPriority w:val="99"/>
    <w:rsid w:val="00B819EB"/>
    <w:rPr>
      <w:rFonts w:ascii="Sabon LT Std" w:hAnsi="Sabon LT Std" w:cs="Sabon LT Std" w:hint="default"/>
      <w:color w:val="000000"/>
      <w:sz w:val="15"/>
      <w:szCs w:val="15"/>
    </w:rPr>
  </w:style>
  <w:style w:type="character" w:customStyle="1" w:styleId="searchword">
    <w:name w:val="searchword"/>
    <w:rsid w:val="00B819EB"/>
  </w:style>
  <w:style w:type="paragraph" w:customStyle="1" w:styleId="Heading2Char2CharChar12">
    <w:name w:val="Heading 2 Char2 Char Char12"/>
    <w:aliases w:val="Char Char Char Char Char Char1 Char Char Char Char Char1,Char Char22"/>
    <w:next w:val="Normal"/>
    <w:uiPriority w:val="99"/>
    <w:rsid w:val="00B819EB"/>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B819EB"/>
    <w:rPr>
      <w:rFonts w:ascii="Times New Roman" w:hAnsi="Times New Roman" w:cs="Times New Roman"/>
      <w:sz w:val="18"/>
      <w:szCs w:val="18"/>
    </w:rPr>
  </w:style>
  <w:style w:type="character" w:customStyle="1" w:styleId="bylines">
    <w:name w:val="bylines"/>
    <w:basedOn w:val="DefaultParagraphFont"/>
    <w:rsid w:val="00B819EB"/>
  </w:style>
  <w:style w:type="character" w:customStyle="1" w:styleId="StyleStyleBoldUnderlineUnderlineIntenseEmphasis1apple-style-2">
    <w:name w:val="Style Style Bold UnderlineUnderlineIntense Emphasis1apple-style-...2"/>
    <w:basedOn w:val="DefaultParagraphFont"/>
    <w:rsid w:val="00B819EB"/>
    <w:rPr>
      <w:b w:val="0"/>
      <w:bCs/>
      <w:sz w:val="22"/>
      <w:u w:val="single"/>
    </w:rPr>
  </w:style>
  <w:style w:type="character" w:customStyle="1" w:styleId="FontStyle57">
    <w:name w:val="Font Style57"/>
    <w:rsid w:val="00B819EB"/>
    <w:rPr>
      <w:rFonts w:ascii="Georgia" w:hAnsi="Georgia" w:cs="Georgia"/>
      <w:b/>
      <w:bCs/>
      <w:sz w:val="14"/>
      <w:szCs w:val="14"/>
    </w:rPr>
  </w:style>
  <w:style w:type="character" w:customStyle="1" w:styleId="FontStyle89">
    <w:name w:val="Font Style89"/>
    <w:rsid w:val="00B819EB"/>
    <w:rPr>
      <w:rFonts w:ascii="Times New Roman" w:hAnsi="Times New Roman" w:cs="Times New Roman"/>
      <w:b/>
      <w:bCs/>
      <w:smallCaps/>
      <w:spacing w:val="40"/>
      <w:sz w:val="16"/>
      <w:szCs w:val="16"/>
    </w:rPr>
  </w:style>
  <w:style w:type="character" w:customStyle="1" w:styleId="style3Char0">
    <w:name w:val="style 3 Char"/>
    <w:rsid w:val="00B819EB"/>
    <w:rPr>
      <w:sz w:val="18"/>
      <w:szCs w:val="24"/>
      <w:lang w:val="en-US" w:eastAsia="en-US" w:bidi="ar-SA"/>
    </w:rPr>
  </w:style>
  <w:style w:type="paragraph" w:customStyle="1" w:styleId="003Cite">
    <w:name w:val="003Cite"/>
    <w:basedOn w:val="Normal"/>
    <w:qFormat/>
    <w:rsid w:val="00B819EB"/>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B819EB"/>
    <w:pPr>
      <w:jc w:val="both"/>
    </w:pPr>
    <w:rPr>
      <w:rFonts w:ascii="Georgia" w:hAnsi="Georgia"/>
      <w:b/>
      <w:color w:val="000000"/>
      <w:sz w:val="16"/>
      <w:u w:val="single"/>
    </w:rPr>
  </w:style>
  <w:style w:type="character" w:customStyle="1" w:styleId="NormalBoldChar">
    <w:name w:val="Normal + Bold Char"/>
    <w:aliases w:val="Double Underline Char"/>
    <w:basedOn w:val="DefaultParagraphFont"/>
    <w:link w:val="NormalBold"/>
    <w:rsid w:val="00B819EB"/>
    <w:rPr>
      <w:rFonts w:ascii="Georgia" w:hAnsi="Georgia" w:cs="Calibri"/>
      <w:b/>
      <w:color w:val="000000"/>
      <w:sz w:val="16"/>
      <w:u w:val="single"/>
    </w:rPr>
  </w:style>
  <w:style w:type="paragraph" w:customStyle="1" w:styleId="StyleCards12ptThickunderline">
    <w:name w:val="Style Cards + 12 pt Thick underline"/>
    <w:basedOn w:val="Normal"/>
    <w:link w:val="StyleCards12ptThickunderlineChar2"/>
    <w:rsid w:val="00B819EB"/>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B819EB"/>
    <w:rPr>
      <w:rFonts w:ascii="Times New Roman" w:eastAsia="Times New Roman" w:hAnsi="Times New Roman" w:cs="Times New Roman"/>
      <w:u w:val="thick"/>
      <w:lang w:val="x-none" w:eastAsia="x-none"/>
    </w:rPr>
  </w:style>
  <w:style w:type="character" w:customStyle="1" w:styleId="BlockHeadingsChar1">
    <w:name w:val="Block Headings Char1"/>
    <w:rsid w:val="00B819EB"/>
    <w:rPr>
      <w:b/>
      <w:caps/>
    </w:rPr>
  </w:style>
  <w:style w:type="character" w:customStyle="1" w:styleId="Longcite">
    <w:name w:val="Longcite"/>
    <w:rsid w:val="00B819EB"/>
    <w:rPr>
      <w:sz w:val="16"/>
    </w:rPr>
  </w:style>
  <w:style w:type="paragraph" w:customStyle="1" w:styleId="NormalUnderline0">
    <w:name w:val="Normal + Underline"/>
    <w:basedOn w:val="Normal"/>
    <w:link w:val="NormalUnderlineChar0"/>
    <w:rsid w:val="00B819EB"/>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B819EB"/>
    <w:rPr>
      <w:rFonts w:ascii="Times New Roman" w:eastAsia="Times New Roman" w:hAnsi="Times New Roman" w:cs="Times New Roman"/>
      <w:b/>
      <w:u w:val="single"/>
      <w:lang w:val="x-none" w:eastAsia="x-none"/>
    </w:rPr>
  </w:style>
  <w:style w:type="character" w:customStyle="1" w:styleId="FontStyle170">
    <w:name w:val="Font Style170"/>
    <w:uiPriority w:val="99"/>
    <w:rsid w:val="00B819EB"/>
    <w:rPr>
      <w:rFonts w:ascii="Bookman Old Style" w:hAnsi="Bookman Old Style" w:cs="Bookman Old Style"/>
      <w:sz w:val="16"/>
      <w:szCs w:val="16"/>
    </w:rPr>
  </w:style>
  <w:style w:type="character" w:customStyle="1" w:styleId="FontStyle17">
    <w:name w:val="Font Style17"/>
    <w:uiPriority w:val="99"/>
    <w:rsid w:val="00B819EB"/>
    <w:rPr>
      <w:rFonts w:ascii="Book Antiqua" w:hAnsi="Book Antiqua" w:cs="Book Antiqua"/>
      <w:i/>
      <w:iCs/>
      <w:spacing w:val="10"/>
      <w:sz w:val="22"/>
      <w:szCs w:val="22"/>
    </w:rPr>
  </w:style>
  <w:style w:type="character" w:customStyle="1" w:styleId="FontStyle329">
    <w:name w:val="Font Style329"/>
    <w:basedOn w:val="DefaultParagraphFont"/>
    <w:uiPriority w:val="99"/>
    <w:rsid w:val="00B819EB"/>
    <w:rPr>
      <w:rFonts w:ascii="Times New Roman" w:hAnsi="Times New Roman" w:cs="Times New Roman" w:hint="default"/>
      <w:b/>
      <w:bCs/>
      <w:spacing w:val="-10"/>
      <w:sz w:val="18"/>
      <w:szCs w:val="18"/>
    </w:rPr>
  </w:style>
  <w:style w:type="character" w:customStyle="1" w:styleId="ur">
    <w:name w:val="ur"/>
    <w:basedOn w:val="DefaultParagraphFont"/>
    <w:rsid w:val="00B819EB"/>
  </w:style>
  <w:style w:type="character" w:customStyle="1" w:styleId="vpqmgb">
    <w:name w:val="vpqmgb"/>
    <w:basedOn w:val="DefaultParagraphFont"/>
    <w:rsid w:val="00B819EB"/>
  </w:style>
  <w:style w:type="character" w:customStyle="1" w:styleId="sv">
    <w:name w:val="sv"/>
    <w:basedOn w:val="DefaultParagraphFont"/>
    <w:rsid w:val="00B819EB"/>
  </w:style>
  <w:style w:type="character" w:customStyle="1" w:styleId="m-501118745055256881gmail-style13ptbold">
    <w:name w:val="m_-501118745055256881gmail-style13ptbold"/>
    <w:basedOn w:val="DefaultParagraphFont"/>
    <w:rsid w:val="00B819EB"/>
  </w:style>
  <w:style w:type="character" w:customStyle="1" w:styleId="m8134770803914199681gmail-styleunderline">
    <w:name w:val="m_8134770803914199681gmail-styleunderline"/>
    <w:basedOn w:val="DefaultParagraphFont"/>
    <w:rsid w:val="00B819EB"/>
  </w:style>
  <w:style w:type="character" w:customStyle="1" w:styleId="hvr">
    <w:name w:val="hvr"/>
    <w:basedOn w:val="DefaultParagraphFont"/>
    <w:rsid w:val="00B819EB"/>
  </w:style>
  <w:style w:type="character" w:customStyle="1" w:styleId="AnalyticsChar">
    <w:name w:val="Analytics Char"/>
    <w:basedOn w:val="DefaultParagraphFont"/>
    <w:link w:val="Analytics"/>
    <w:rsid w:val="00B819EB"/>
    <w:rPr>
      <w:rFonts w:ascii="Calibri" w:eastAsia="Calibri" w:hAnsi="Calibri" w:cs="Calibri"/>
      <w:b/>
    </w:rPr>
  </w:style>
  <w:style w:type="character" w:customStyle="1" w:styleId="m-3350902899047358468gmail-styleunderline">
    <w:name w:val="m_-3350902899047358468gmail-styleunderline"/>
    <w:basedOn w:val="DefaultParagraphFont"/>
    <w:rsid w:val="00B819EB"/>
  </w:style>
  <w:style w:type="paragraph" w:customStyle="1" w:styleId="Style5pt">
    <w:name w:val="Style 5 pt"/>
    <w:basedOn w:val="Normal"/>
    <w:link w:val="Style5ptChar"/>
    <w:rsid w:val="00B819EB"/>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B819EB"/>
    <w:rPr>
      <w:rFonts w:ascii="Calibri" w:eastAsia="Times New Roman" w:hAnsi="Calibri" w:cs="Calibri"/>
      <w:sz w:val="10"/>
      <w:szCs w:val="10"/>
    </w:rPr>
  </w:style>
  <w:style w:type="character" w:customStyle="1" w:styleId="m462447500549623171gmail-style13ptbold">
    <w:name w:val="m_462447500549623171gmail-style13ptbold"/>
    <w:basedOn w:val="DefaultParagraphFont"/>
    <w:rsid w:val="00B819EB"/>
  </w:style>
  <w:style w:type="paragraph" w:customStyle="1" w:styleId="m462447500549623171gmail-msonormal">
    <w:name w:val="m_462447500549623171gmail-msonormal"/>
    <w:basedOn w:val="Normal"/>
    <w:uiPriority w:val="99"/>
    <w:rsid w:val="00B819EB"/>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B819EB"/>
  </w:style>
  <w:style w:type="character" w:customStyle="1" w:styleId="SmallerReal">
    <w:name w:val="SmallerReal"/>
    <w:basedOn w:val="DefaultParagraphFont"/>
    <w:uiPriority w:val="1"/>
    <w:qFormat/>
    <w:rsid w:val="00B819EB"/>
    <w:rPr>
      <w:rFonts w:ascii="Garamond" w:hAnsi="Garamond" w:hint="default"/>
      <w:sz w:val="16"/>
    </w:rPr>
  </w:style>
  <w:style w:type="paragraph" w:styleId="HTMLAddress">
    <w:name w:val="HTML Address"/>
    <w:basedOn w:val="Normal"/>
    <w:link w:val="HTMLAddressChar"/>
    <w:uiPriority w:val="99"/>
    <w:semiHidden/>
    <w:unhideWhenUsed/>
    <w:rsid w:val="00B819EB"/>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semiHidden/>
    <w:rsid w:val="00B819EB"/>
    <w:rPr>
      <w:rFonts w:ascii="Times New Roman" w:eastAsia="Times New Roman" w:hAnsi="Times New Roman" w:cs="Times New Roman"/>
      <w:i/>
      <w:iCs/>
    </w:rPr>
  </w:style>
  <w:style w:type="character" w:customStyle="1" w:styleId="separator">
    <w:name w:val="separator"/>
    <w:basedOn w:val="DefaultParagraphFont"/>
    <w:rsid w:val="00B819EB"/>
  </w:style>
  <w:style w:type="paragraph" w:customStyle="1" w:styleId="dek">
    <w:name w:val="dek"/>
    <w:basedOn w:val="Normal"/>
    <w:uiPriority w:val="99"/>
    <w:rsid w:val="00B819EB"/>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B819EB"/>
  </w:style>
  <w:style w:type="character" w:customStyle="1" w:styleId="serialtitle">
    <w:name w:val="serial_title"/>
    <w:basedOn w:val="DefaultParagraphFont"/>
    <w:rsid w:val="00B819EB"/>
  </w:style>
  <w:style w:type="character" w:customStyle="1" w:styleId="volumeissue">
    <w:name w:val="volume_issue"/>
    <w:basedOn w:val="DefaultParagraphFont"/>
    <w:rsid w:val="00B819EB"/>
  </w:style>
  <w:style w:type="character" w:customStyle="1" w:styleId="pagerange">
    <w:name w:val="page_range"/>
    <w:basedOn w:val="DefaultParagraphFont"/>
    <w:rsid w:val="00B819EB"/>
  </w:style>
  <w:style w:type="character" w:customStyle="1" w:styleId="doilink">
    <w:name w:val="doi_link"/>
    <w:basedOn w:val="DefaultParagraphFont"/>
    <w:rsid w:val="00B819EB"/>
  </w:style>
  <w:style w:type="paragraph" w:customStyle="1" w:styleId="para">
    <w:name w:val="para"/>
    <w:basedOn w:val="Normal"/>
    <w:rsid w:val="00B819EB"/>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B819EB"/>
  </w:style>
  <w:style w:type="character" w:customStyle="1" w:styleId="internalref">
    <w:name w:val="internalref"/>
    <w:basedOn w:val="DefaultParagraphFont"/>
    <w:rsid w:val="00B819EB"/>
  </w:style>
  <w:style w:type="paragraph" w:customStyle="1" w:styleId="Analyitc">
    <w:name w:val="Analyitc"/>
    <w:basedOn w:val="Normal"/>
    <w:uiPriority w:val="4"/>
    <w:qFormat/>
    <w:rsid w:val="00B819EB"/>
    <w:rPr>
      <w:b/>
      <w:color w:val="0070C0"/>
      <w:sz w:val="28"/>
    </w:rPr>
  </w:style>
  <w:style w:type="character" w:customStyle="1" w:styleId="StyleUnderliningChar9ptBold">
    <w:name w:val="Style Underlining Char + 9 pt Bold"/>
    <w:rsid w:val="00B819EB"/>
    <w:rPr>
      <w:rFonts w:ascii="Times New Roman" w:hAnsi="Times New Roman"/>
      <w:b/>
      <w:bCs/>
      <w:sz w:val="20"/>
      <w:szCs w:val="24"/>
      <w:u w:val="single"/>
    </w:rPr>
  </w:style>
  <w:style w:type="character" w:customStyle="1" w:styleId="StyleUnderliningChar9pt">
    <w:name w:val="Style Underlining Char + 9 pt"/>
    <w:rsid w:val="00B819EB"/>
    <w:rPr>
      <w:rFonts w:ascii="Times New Roman" w:hAnsi="Times New Roman"/>
      <w:sz w:val="20"/>
      <w:szCs w:val="24"/>
      <w:u w:val="single"/>
    </w:rPr>
  </w:style>
  <w:style w:type="paragraph" w:customStyle="1" w:styleId="font--body">
    <w:name w:val="font--body"/>
    <w:basedOn w:val="Normal"/>
    <w:rsid w:val="00B819EB"/>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B819EB"/>
  </w:style>
  <w:style w:type="character" w:customStyle="1" w:styleId="tweetinfo-heartstat">
    <w:name w:val="tweetinfo-heartstat"/>
    <w:basedOn w:val="DefaultParagraphFont"/>
    <w:rsid w:val="00B819EB"/>
  </w:style>
  <w:style w:type="character" w:customStyle="1" w:styleId="playbutton-flyout">
    <w:name w:val="playbutton-flyout"/>
    <w:basedOn w:val="DefaultParagraphFont"/>
    <w:rsid w:val="00B819EB"/>
  </w:style>
  <w:style w:type="character" w:customStyle="1" w:styleId="inlinevideo-videolabel">
    <w:name w:val="inlinevideo-videolabel"/>
    <w:basedOn w:val="DefaultParagraphFont"/>
    <w:rsid w:val="00B819EB"/>
  </w:style>
  <w:style w:type="character" w:customStyle="1" w:styleId="inlinevideo-videoduration">
    <w:name w:val="inlinevideo-videoduration"/>
    <w:basedOn w:val="DefaultParagraphFont"/>
    <w:rsid w:val="00B819EB"/>
  </w:style>
  <w:style w:type="character" w:customStyle="1" w:styleId="m2037045589135560752gmail-style13ptbold">
    <w:name w:val="m_2037045589135560752gmail-style13ptbold"/>
    <w:basedOn w:val="DefaultParagraphFont"/>
    <w:rsid w:val="00B819EB"/>
  </w:style>
  <w:style w:type="paragraph" w:customStyle="1" w:styleId="css-exrw3m">
    <w:name w:val="css-exrw3m"/>
    <w:basedOn w:val="Normal"/>
    <w:rsid w:val="00B819EB"/>
    <w:pPr>
      <w:spacing w:before="100" w:beforeAutospacing="1" w:after="100" w:afterAutospacing="1"/>
    </w:pPr>
    <w:rPr>
      <w:rFonts w:ascii="Times New Roman" w:eastAsia="Times New Roman" w:hAnsi="Times New Roman" w:cs="Times New Roman"/>
      <w:sz w:val="24"/>
    </w:rPr>
  </w:style>
  <w:style w:type="paragraph" w:customStyle="1" w:styleId="DateTime">
    <w:name w:val="DateTime"/>
    <w:basedOn w:val="Normal"/>
    <w:link w:val="DateTimeChar"/>
    <w:autoRedefine/>
    <w:uiPriority w:val="4"/>
    <w:qFormat/>
    <w:rsid w:val="00B819EB"/>
  </w:style>
  <w:style w:type="character" w:customStyle="1" w:styleId="DateTimeChar">
    <w:name w:val="DateTime Char"/>
    <w:basedOn w:val="DefaultParagraphFont"/>
    <w:link w:val="DateTime"/>
    <w:uiPriority w:val="4"/>
    <w:rsid w:val="00B819EB"/>
    <w:rPr>
      <w:rFonts w:ascii="Calibri" w:hAnsi="Calibri" w:cs="Calibri"/>
      <w:sz w:val="20"/>
    </w:rPr>
  </w:style>
  <w:style w:type="paragraph" w:customStyle="1" w:styleId="Lecture">
    <w:name w:val="Lecture"/>
    <w:next w:val="BodyText"/>
    <w:link w:val="LectureChar"/>
    <w:autoRedefine/>
    <w:uiPriority w:val="4"/>
    <w:qFormat/>
    <w:rsid w:val="00B819EB"/>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B819EB"/>
    <w:rPr>
      <w:rFonts w:ascii="Arial" w:eastAsiaTheme="minorHAnsi" w:hAnsi="Arial" w:cs="Arial"/>
      <w:spacing w:val="-10"/>
      <w:sz w:val="22"/>
      <w:szCs w:val="22"/>
    </w:rPr>
  </w:style>
  <w:style w:type="character" w:customStyle="1" w:styleId="Mention4">
    <w:name w:val="Mention4"/>
    <w:basedOn w:val="DefaultParagraphFont"/>
    <w:uiPriority w:val="99"/>
    <w:semiHidden/>
    <w:unhideWhenUsed/>
    <w:rsid w:val="00B819EB"/>
    <w:rPr>
      <w:color w:val="2B579A"/>
      <w:shd w:val="clear" w:color="auto" w:fill="E6E6E6"/>
    </w:rPr>
  </w:style>
  <w:style w:type="character" w:customStyle="1" w:styleId="UnresolvedMention3">
    <w:name w:val="Unresolved Mention3"/>
    <w:basedOn w:val="DefaultParagraphFont"/>
    <w:uiPriority w:val="99"/>
    <w:unhideWhenUsed/>
    <w:rsid w:val="00B819EB"/>
    <w:rPr>
      <w:color w:val="808080"/>
      <w:shd w:val="clear" w:color="auto" w:fill="E6E6E6"/>
    </w:rPr>
  </w:style>
  <w:style w:type="character" w:customStyle="1" w:styleId="m-895152127622952443gmail-style13ptbold">
    <w:name w:val="m_-895152127622952443gmail-style13ptbold"/>
    <w:basedOn w:val="DefaultParagraphFont"/>
    <w:rsid w:val="00B819EB"/>
  </w:style>
  <w:style w:type="character" w:customStyle="1" w:styleId="m4133802843404377303gmail-style13ptbold">
    <w:name w:val="m_4133802843404377303gmail-style13ptbold"/>
    <w:basedOn w:val="DefaultParagraphFont"/>
    <w:rsid w:val="00B819EB"/>
  </w:style>
  <w:style w:type="character" w:customStyle="1" w:styleId="m4133802843404377303gmail-styleunderline">
    <w:name w:val="m_4133802843404377303gmail-styleunderline"/>
    <w:basedOn w:val="DefaultParagraphFont"/>
    <w:rsid w:val="00B819EB"/>
  </w:style>
  <w:style w:type="character" w:customStyle="1" w:styleId="m1864609289044096952gmail-style13ptbold">
    <w:name w:val="m_1864609289044096952gmail-style13ptbold"/>
    <w:basedOn w:val="DefaultParagraphFont"/>
    <w:rsid w:val="00B819EB"/>
  </w:style>
  <w:style w:type="character" w:customStyle="1" w:styleId="m-2434640214339110092gmail-style13ptbold">
    <w:name w:val="m_-2434640214339110092gmail-style13ptbold"/>
    <w:basedOn w:val="DefaultParagraphFont"/>
    <w:rsid w:val="00B819EB"/>
  </w:style>
  <w:style w:type="character" w:customStyle="1" w:styleId="m-2434640214339110092gmail-styleunderline">
    <w:name w:val="m_-2434640214339110092gmail-styleunderline"/>
    <w:basedOn w:val="DefaultParagraphFont"/>
    <w:rsid w:val="00B819EB"/>
  </w:style>
  <w:style w:type="character" w:customStyle="1" w:styleId="articlepage-articlebody-firstletter">
    <w:name w:val="articlepage-articlebody-firstletter"/>
    <w:basedOn w:val="DefaultParagraphFont"/>
    <w:rsid w:val="00B819EB"/>
  </w:style>
  <w:style w:type="character" w:customStyle="1" w:styleId="m-2745674872889869693gmail-style13ptbold">
    <w:name w:val="m_-2745674872889869693gmail-style13ptbold"/>
    <w:basedOn w:val="DefaultParagraphFont"/>
    <w:rsid w:val="00B819EB"/>
  </w:style>
  <w:style w:type="character" w:customStyle="1" w:styleId="m-2745674872889869693gmail-styleunderline">
    <w:name w:val="m_-2745674872889869693gmail-styleunderline"/>
    <w:basedOn w:val="DefaultParagraphFont"/>
    <w:rsid w:val="00B819EB"/>
  </w:style>
  <w:style w:type="character" w:customStyle="1" w:styleId="UnresolvedMention31">
    <w:name w:val="Unresolved Mention31"/>
    <w:basedOn w:val="DefaultParagraphFont"/>
    <w:uiPriority w:val="99"/>
    <w:semiHidden/>
    <w:unhideWhenUsed/>
    <w:rsid w:val="00B819EB"/>
    <w:rPr>
      <w:color w:val="808080"/>
      <w:shd w:val="clear" w:color="auto" w:fill="E6E6E6"/>
    </w:rPr>
  </w:style>
  <w:style w:type="character" w:customStyle="1" w:styleId="UnresolvedMention4">
    <w:name w:val="Unresolved Mention4"/>
    <w:basedOn w:val="DefaultParagraphFont"/>
    <w:uiPriority w:val="99"/>
    <w:semiHidden/>
    <w:unhideWhenUsed/>
    <w:rsid w:val="00B819EB"/>
    <w:rPr>
      <w:color w:val="808080"/>
      <w:shd w:val="clear" w:color="auto" w:fill="E6E6E6"/>
    </w:rPr>
  </w:style>
  <w:style w:type="character" w:customStyle="1" w:styleId="m-8082899869479211226gmail-styleunderline">
    <w:name w:val="m_-8082899869479211226gmail-styleunderline"/>
    <w:basedOn w:val="DefaultParagraphFont"/>
    <w:rsid w:val="00B819EB"/>
  </w:style>
  <w:style w:type="paragraph" w:customStyle="1" w:styleId="NoteLevel23">
    <w:name w:val="Note Level 23"/>
    <w:basedOn w:val="Normal"/>
    <w:next w:val="Normal"/>
    <w:uiPriority w:val="99"/>
    <w:qFormat/>
    <w:rsid w:val="00B819EB"/>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B819EB"/>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B819EB"/>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B819EB"/>
    <w:rPr>
      <w:color w:val="605E5C"/>
      <w:shd w:val="clear" w:color="auto" w:fill="E1DFDD"/>
    </w:rPr>
  </w:style>
  <w:style w:type="character" w:customStyle="1" w:styleId="UnresolvedMention6">
    <w:name w:val="Unresolved Mention6"/>
    <w:basedOn w:val="DefaultParagraphFont"/>
    <w:uiPriority w:val="99"/>
    <w:semiHidden/>
    <w:unhideWhenUsed/>
    <w:rsid w:val="00B819EB"/>
    <w:rPr>
      <w:color w:val="605E5C"/>
      <w:shd w:val="clear" w:color="auto" w:fill="E1DFDD"/>
    </w:rPr>
  </w:style>
  <w:style w:type="character" w:customStyle="1" w:styleId="footnote">
    <w:name w:val="footnote"/>
    <w:basedOn w:val="DefaultParagraphFont"/>
    <w:rsid w:val="00B819EB"/>
  </w:style>
  <w:style w:type="character" w:customStyle="1" w:styleId="hubidentifier">
    <w:name w:val="hub_identifier"/>
    <w:basedOn w:val="DefaultParagraphFont"/>
    <w:rsid w:val="00B819EB"/>
  </w:style>
  <w:style w:type="paragraph" w:customStyle="1" w:styleId="standardeinzug">
    <w:name w:val="standardeinzug"/>
    <w:basedOn w:val="Normal"/>
    <w:rsid w:val="00B819EB"/>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B819EB"/>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B819EB"/>
  </w:style>
  <w:style w:type="paragraph" w:customStyle="1" w:styleId="entrefilet">
    <w:name w:val="entrefilet"/>
    <w:basedOn w:val="Normal"/>
    <w:rsid w:val="00B819EB"/>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B819EB"/>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B819EB"/>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B819EB"/>
  </w:style>
  <w:style w:type="character" w:customStyle="1" w:styleId="m-268162420547309261gmail-stylestylebold12pt">
    <w:name w:val="m_-268162420547309261gmail-stylestylebold12pt"/>
    <w:basedOn w:val="DefaultParagraphFont"/>
    <w:rsid w:val="00B819EB"/>
  </w:style>
  <w:style w:type="character" w:customStyle="1" w:styleId="m-268162420547309261gmail-styleboldunderline">
    <w:name w:val="m_-268162420547309261gmail-styleboldunderline"/>
    <w:basedOn w:val="DefaultParagraphFont"/>
    <w:rsid w:val="00B819EB"/>
  </w:style>
  <w:style w:type="character" w:customStyle="1" w:styleId="m-5621139387307470627gmail-style13ptbold">
    <w:name w:val="m_-5621139387307470627gmail-style13ptbold"/>
    <w:basedOn w:val="DefaultParagraphFont"/>
    <w:rsid w:val="00B819EB"/>
  </w:style>
  <w:style w:type="character" w:customStyle="1" w:styleId="m-5621139387307470627gmail-styleunderline">
    <w:name w:val="m_-5621139387307470627gmail-styleunderline"/>
    <w:basedOn w:val="DefaultParagraphFont"/>
    <w:rsid w:val="00B819EB"/>
  </w:style>
  <w:style w:type="character" w:customStyle="1" w:styleId="m-4930835733434609408gmail-style13ptbold">
    <w:name w:val="m_-4930835733434609408gmail-style13ptbold"/>
    <w:basedOn w:val="DefaultParagraphFont"/>
    <w:rsid w:val="00B819EB"/>
  </w:style>
  <w:style w:type="character" w:customStyle="1" w:styleId="m-4930835733434609408gmail-styleunderline">
    <w:name w:val="m_-4930835733434609408gmail-styleunderline"/>
    <w:basedOn w:val="DefaultParagraphFont"/>
    <w:rsid w:val="00B819EB"/>
  </w:style>
  <w:style w:type="character" w:customStyle="1" w:styleId="m-2456650549122369157gmail-style13ptbold">
    <w:name w:val="m_-2456650549122369157gmail-style13ptbold"/>
    <w:basedOn w:val="DefaultParagraphFont"/>
    <w:rsid w:val="00B819EB"/>
  </w:style>
  <w:style w:type="character" w:customStyle="1" w:styleId="m-2456650549122369157gmail-styleunderline">
    <w:name w:val="m_-2456650549122369157gmail-styleunderline"/>
    <w:basedOn w:val="DefaultParagraphFont"/>
    <w:rsid w:val="00B819EB"/>
  </w:style>
  <w:style w:type="character" w:customStyle="1" w:styleId="UnresolvedMention32">
    <w:name w:val="Unresolved Mention32"/>
    <w:basedOn w:val="DefaultParagraphFont"/>
    <w:uiPriority w:val="99"/>
    <w:semiHidden/>
    <w:unhideWhenUsed/>
    <w:rsid w:val="00B819EB"/>
    <w:rPr>
      <w:color w:val="605E5C"/>
      <w:shd w:val="clear" w:color="auto" w:fill="E1DFDD"/>
    </w:rPr>
  </w:style>
  <w:style w:type="character" w:customStyle="1" w:styleId="l7">
    <w:name w:val="l7"/>
    <w:basedOn w:val="DefaultParagraphFont"/>
    <w:rsid w:val="00B819EB"/>
  </w:style>
  <w:style w:type="character" w:customStyle="1" w:styleId="l6">
    <w:name w:val="l6"/>
    <w:basedOn w:val="DefaultParagraphFont"/>
    <w:rsid w:val="00B819EB"/>
  </w:style>
  <w:style w:type="character" w:customStyle="1" w:styleId="l8">
    <w:name w:val="l8"/>
    <w:basedOn w:val="DefaultParagraphFont"/>
    <w:rsid w:val="00B819EB"/>
  </w:style>
  <w:style w:type="character" w:customStyle="1" w:styleId="l9">
    <w:name w:val="l9"/>
    <w:basedOn w:val="DefaultParagraphFont"/>
    <w:rsid w:val="00B819EB"/>
  </w:style>
  <w:style w:type="character" w:customStyle="1" w:styleId="m-134349766280542120gmail-style13ptbold">
    <w:name w:val="m_-134349766280542120gmail-style13ptbold"/>
    <w:basedOn w:val="DefaultParagraphFont"/>
    <w:rsid w:val="00B819EB"/>
  </w:style>
  <w:style w:type="character" w:customStyle="1" w:styleId="m-134349766280542120gmail-msohyperlink">
    <w:name w:val="m_-134349766280542120gmail-msohyperlink"/>
    <w:basedOn w:val="DefaultParagraphFont"/>
    <w:rsid w:val="00B819EB"/>
  </w:style>
  <w:style w:type="character" w:customStyle="1" w:styleId="m-134349766280542120gmail-styleunderline">
    <w:name w:val="m_-134349766280542120gmail-styleunderline"/>
    <w:basedOn w:val="DefaultParagraphFont"/>
    <w:rsid w:val="00B819EB"/>
  </w:style>
  <w:style w:type="character" w:customStyle="1" w:styleId="m-134349766280542120gmail-cite">
    <w:name w:val="m_-134349766280542120gmail-cite"/>
    <w:basedOn w:val="DefaultParagraphFont"/>
    <w:rsid w:val="00B819EB"/>
  </w:style>
  <w:style w:type="character" w:customStyle="1" w:styleId="m-134349766280542120gmail-underline">
    <w:name w:val="m_-134349766280542120gmail-underline"/>
    <w:basedOn w:val="DefaultParagraphFont"/>
    <w:rsid w:val="00B819EB"/>
  </w:style>
  <w:style w:type="character" w:customStyle="1" w:styleId="m-134349766280542120gmail-underline0">
    <w:name w:val="m_-134349766280542120gmail-underline0"/>
    <w:basedOn w:val="DefaultParagraphFont"/>
    <w:rsid w:val="00B819EB"/>
  </w:style>
  <w:style w:type="paragraph" w:customStyle="1" w:styleId="element">
    <w:name w:val="element"/>
    <w:basedOn w:val="Normal"/>
    <w:rsid w:val="00B819EB"/>
    <w:pPr>
      <w:spacing w:before="100" w:beforeAutospacing="1" w:after="100" w:afterAutospacing="1"/>
    </w:pPr>
    <w:rPr>
      <w:rFonts w:ascii="Times New Roman" w:eastAsia="Times New Roman" w:hAnsi="Times New Roman" w:cs="Times New Roman"/>
      <w:sz w:val="24"/>
      <w:lang w:eastAsia="zh-CN"/>
    </w:rPr>
  </w:style>
  <w:style w:type="paragraph" w:customStyle="1" w:styleId="p1">
    <w:name w:val="p1"/>
    <w:basedOn w:val="Normal"/>
    <w:rsid w:val="00B819EB"/>
    <w:pPr>
      <w:spacing w:before="100" w:beforeAutospacing="1" w:after="100" w:afterAutospacing="1"/>
    </w:pPr>
    <w:rPr>
      <w:rFonts w:ascii="Times New Roman" w:eastAsia="Times New Roman" w:hAnsi="Times New Roman" w:cs="Times New Roman"/>
      <w:sz w:val="24"/>
      <w:lang w:eastAsia="zh-CN"/>
    </w:rPr>
  </w:style>
  <w:style w:type="paragraph" w:customStyle="1" w:styleId="p3">
    <w:name w:val="p3"/>
    <w:basedOn w:val="Normal"/>
    <w:rsid w:val="00B819EB"/>
    <w:pPr>
      <w:spacing w:before="100" w:beforeAutospacing="1" w:after="100" w:afterAutospacing="1"/>
    </w:pPr>
    <w:rPr>
      <w:rFonts w:ascii="Times New Roman" w:eastAsia="Times New Roman" w:hAnsi="Times New Roman" w:cs="Times New Roman"/>
      <w:sz w:val="24"/>
      <w:lang w:eastAsia="zh-CN"/>
    </w:rPr>
  </w:style>
  <w:style w:type="paragraph" w:customStyle="1" w:styleId="p5">
    <w:name w:val="p5"/>
    <w:basedOn w:val="Normal"/>
    <w:rsid w:val="00B819EB"/>
    <w:pPr>
      <w:spacing w:before="100" w:beforeAutospacing="1" w:after="100" w:afterAutospacing="1"/>
    </w:pPr>
    <w:rPr>
      <w:rFonts w:ascii="Times New Roman" w:eastAsia="Times New Roman" w:hAnsi="Times New Roman" w:cs="Times New Roman"/>
      <w:sz w:val="24"/>
      <w:lang w:eastAsia="zh-CN"/>
    </w:rPr>
  </w:style>
  <w:style w:type="paragraph" w:customStyle="1" w:styleId="p7">
    <w:name w:val="p7"/>
    <w:basedOn w:val="Normal"/>
    <w:rsid w:val="00B819EB"/>
    <w:pPr>
      <w:spacing w:before="100" w:beforeAutospacing="1" w:after="100" w:afterAutospacing="1"/>
    </w:pPr>
    <w:rPr>
      <w:rFonts w:ascii="Times New Roman" w:eastAsia="Times New Roman" w:hAnsi="Times New Roman" w:cs="Times New Roman"/>
      <w:sz w:val="24"/>
      <w:lang w:eastAsia="zh-CN"/>
    </w:rPr>
  </w:style>
  <w:style w:type="paragraph" w:customStyle="1" w:styleId="p9">
    <w:name w:val="p9"/>
    <w:basedOn w:val="Normal"/>
    <w:rsid w:val="00B819EB"/>
    <w:pPr>
      <w:spacing w:before="100" w:beforeAutospacing="1" w:after="100" w:afterAutospacing="1"/>
    </w:pPr>
    <w:rPr>
      <w:rFonts w:ascii="Times New Roman" w:eastAsia="Times New Roman" w:hAnsi="Times New Roman" w:cs="Times New Roman"/>
      <w:sz w:val="24"/>
      <w:lang w:eastAsia="zh-CN"/>
    </w:rPr>
  </w:style>
  <w:style w:type="paragraph" w:customStyle="1" w:styleId="p11">
    <w:name w:val="p11"/>
    <w:basedOn w:val="Normal"/>
    <w:rsid w:val="00B819EB"/>
    <w:pPr>
      <w:spacing w:before="100" w:beforeAutospacing="1" w:after="100" w:afterAutospacing="1"/>
    </w:pPr>
    <w:rPr>
      <w:rFonts w:ascii="Times New Roman" w:eastAsia="Times New Roman" w:hAnsi="Times New Roman" w:cs="Times New Roman"/>
      <w:sz w:val="24"/>
      <w:lang w:eastAsia="zh-CN"/>
    </w:rPr>
  </w:style>
  <w:style w:type="paragraph" w:customStyle="1" w:styleId="p2">
    <w:name w:val="p2"/>
    <w:basedOn w:val="Normal"/>
    <w:rsid w:val="00B819EB"/>
    <w:pPr>
      <w:spacing w:before="100" w:beforeAutospacing="1" w:after="100" w:afterAutospacing="1"/>
    </w:pPr>
    <w:rPr>
      <w:rFonts w:ascii="Times New Roman" w:eastAsia="Times New Roman" w:hAnsi="Times New Roman" w:cs="Times New Roman"/>
      <w:sz w:val="24"/>
      <w:lang w:eastAsia="zh-CN"/>
    </w:rPr>
  </w:style>
  <w:style w:type="paragraph" w:customStyle="1" w:styleId="p4">
    <w:name w:val="p4"/>
    <w:basedOn w:val="Normal"/>
    <w:rsid w:val="00B819EB"/>
    <w:pPr>
      <w:spacing w:before="100" w:beforeAutospacing="1" w:after="100" w:afterAutospacing="1"/>
    </w:pPr>
    <w:rPr>
      <w:rFonts w:ascii="Times New Roman" w:eastAsia="Times New Roman" w:hAnsi="Times New Roman" w:cs="Times New Roman"/>
      <w:sz w:val="24"/>
      <w:lang w:eastAsia="zh-CN"/>
    </w:rPr>
  </w:style>
  <w:style w:type="paragraph" w:customStyle="1" w:styleId="p6">
    <w:name w:val="p6"/>
    <w:basedOn w:val="Normal"/>
    <w:rsid w:val="00B819EB"/>
    <w:pPr>
      <w:spacing w:before="100" w:beforeAutospacing="1" w:after="100" w:afterAutospacing="1"/>
    </w:pPr>
    <w:rPr>
      <w:rFonts w:ascii="Times New Roman" w:eastAsia="Times New Roman" w:hAnsi="Times New Roman" w:cs="Times New Roman"/>
      <w:sz w:val="24"/>
      <w:lang w:eastAsia="zh-CN"/>
    </w:rPr>
  </w:style>
  <w:style w:type="paragraph" w:customStyle="1" w:styleId="p8">
    <w:name w:val="p8"/>
    <w:basedOn w:val="Normal"/>
    <w:rsid w:val="00B819EB"/>
    <w:pPr>
      <w:spacing w:before="100" w:beforeAutospacing="1" w:after="100" w:afterAutospacing="1"/>
    </w:pPr>
    <w:rPr>
      <w:rFonts w:ascii="Times New Roman" w:eastAsia="Times New Roman" w:hAnsi="Times New Roman" w:cs="Times New Roman"/>
      <w:sz w:val="24"/>
      <w:lang w:eastAsia="zh-CN"/>
    </w:rPr>
  </w:style>
  <w:style w:type="paragraph" w:customStyle="1" w:styleId="p10">
    <w:name w:val="p10"/>
    <w:basedOn w:val="Normal"/>
    <w:rsid w:val="00B819EB"/>
    <w:pPr>
      <w:spacing w:before="100" w:beforeAutospacing="1" w:after="100" w:afterAutospacing="1"/>
    </w:pPr>
    <w:rPr>
      <w:rFonts w:ascii="Times New Roman" w:eastAsia="Times New Roman" w:hAnsi="Times New Roman" w:cs="Times New Roman"/>
      <w:sz w:val="24"/>
      <w:lang w:eastAsia="zh-CN"/>
    </w:rPr>
  </w:style>
  <w:style w:type="paragraph" w:customStyle="1" w:styleId="p12">
    <w:name w:val="p12"/>
    <w:basedOn w:val="Normal"/>
    <w:rsid w:val="00B819EB"/>
    <w:pPr>
      <w:spacing w:before="100" w:beforeAutospacing="1" w:after="100" w:afterAutospacing="1"/>
    </w:pPr>
    <w:rPr>
      <w:rFonts w:ascii="Times New Roman" w:eastAsia="Times New Roman" w:hAnsi="Times New Roman" w:cs="Times New Roman"/>
      <w:sz w:val="24"/>
      <w:lang w:eastAsia="zh-CN"/>
    </w:rPr>
  </w:style>
  <w:style w:type="paragraph" w:customStyle="1" w:styleId="p14">
    <w:name w:val="p14"/>
    <w:basedOn w:val="Normal"/>
    <w:rsid w:val="00B819EB"/>
    <w:pPr>
      <w:spacing w:before="100" w:beforeAutospacing="1" w:after="100" w:afterAutospacing="1"/>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B819EB"/>
  </w:style>
  <w:style w:type="character" w:customStyle="1" w:styleId="wsj-article-credit">
    <w:name w:val="wsj-article-credit"/>
    <w:basedOn w:val="DefaultParagraphFont"/>
    <w:rsid w:val="00B819EB"/>
  </w:style>
  <w:style w:type="character" w:customStyle="1" w:styleId="wsj-article-credit-tag">
    <w:name w:val="wsj-article-credit-tag"/>
    <w:basedOn w:val="DefaultParagraphFont"/>
    <w:rsid w:val="00B819EB"/>
  </w:style>
  <w:style w:type="paragraph" w:customStyle="1" w:styleId="initial">
    <w:name w:val="initial"/>
    <w:basedOn w:val="Normal"/>
    <w:rsid w:val="00B819EB"/>
    <w:pPr>
      <w:spacing w:before="100" w:beforeAutospacing="1" w:after="100" w:afterAutospacing="1"/>
    </w:pPr>
    <w:rPr>
      <w:rFonts w:ascii="Times New Roman" w:eastAsia="Times New Roman" w:hAnsi="Times New Roman" w:cs="Times New Roman"/>
      <w:sz w:val="24"/>
      <w:lang w:eastAsia="zh-CN"/>
    </w:rPr>
  </w:style>
  <w:style w:type="paragraph" w:customStyle="1" w:styleId="speakable-paragraph">
    <w:name w:val="speakable-paragraph"/>
    <w:basedOn w:val="Normal"/>
    <w:rsid w:val="00B819EB"/>
    <w:pPr>
      <w:spacing w:before="100" w:beforeAutospacing="1" w:after="100" w:afterAutospacing="1"/>
    </w:pPr>
    <w:rPr>
      <w:rFonts w:ascii="Times New Roman" w:eastAsia="Times New Roman" w:hAnsi="Times New Roman" w:cs="Times New Roman"/>
      <w:sz w:val="24"/>
      <w:lang w:eastAsia="zh-CN"/>
    </w:rPr>
  </w:style>
  <w:style w:type="character" w:customStyle="1" w:styleId="CardUnderlinedCharChar0">
    <w:name w:val="Card Underlined Char Char"/>
    <w:rsid w:val="00B819EB"/>
    <w:rPr>
      <w:rFonts w:ascii="Arial Narrow" w:hAnsi="Arial Narrow"/>
      <w:sz w:val="22"/>
      <w:szCs w:val="24"/>
      <w:u w:val="single"/>
      <w:lang w:val="en-US" w:eastAsia="en-US" w:bidi="ar-SA"/>
    </w:rPr>
  </w:style>
  <w:style w:type="paragraph" w:customStyle="1" w:styleId="detailsub">
    <w:name w:val="detail__sub"/>
    <w:basedOn w:val="Normal"/>
    <w:rsid w:val="00B819EB"/>
    <w:pPr>
      <w:spacing w:before="100" w:beforeAutospacing="1" w:after="100" w:afterAutospacing="1"/>
    </w:pPr>
    <w:rPr>
      <w:rFonts w:ascii="Times New Roman" w:eastAsia="Times New Roman" w:hAnsi="Times New Roman" w:cs="Times New Roman"/>
      <w:sz w:val="24"/>
      <w:lang w:eastAsia="zh-CN"/>
    </w:rPr>
  </w:style>
  <w:style w:type="paragraph" w:customStyle="1" w:styleId="flfc">
    <w:name w:val="flfc"/>
    <w:basedOn w:val="Normal"/>
    <w:rsid w:val="00B819EB"/>
    <w:pPr>
      <w:spacing w:before="100" w:beforeAutospacing="1" w:after="100" w:afterAutospacing="1"/>
    </w:pPr>
    <w:rPr>
      <w:rFonts w:ascii="Times New Roman" w:eastAsia="Times New Roman" w:hAnsi="Times New Roman" w:cs="Times New Roman"/>
      <w:sz w:val="24"/>
      <w:lang w:eastAsia="zh-CN"/>
    </w:rPr>
  </w:style>
  <w:style w:type="character" w:customStyle="1" w:styleId="m-299895914748161361gmail-style13ptbold">
    <w:name w:val="m_-299895914748161361gmail-style13ptbold"/>
    <w:basedOn w:val="DefaultParagraphFont"/>
    <w:rsid w:val="00B819EB"/>
  </w:style>
  <w:style w:type="character" w:customStyle="1" w:styleId="m-299895914748161361gmail-styleunderline">
    <w:name w:val="m_-299895914748161361gmail-styleunderline"/>
    <w:basedOn w:val="DefaultParagraphFont"/>
    <w:rsid w:val="00B819EB"/>
  </w:style>
  <w:style w:type="paragraph" w:customStyle="1" w:styleId="counter-paragraph">
    <w:name w:val="counter-paragraph"/>
    <w:basedOn w:val="Normal"/>
    <w:rsid w:val="00B819EB"/>
    <w:pPr>
      <w:spacing w:before="100" w:beforeAutospacing="1" w:after="100" w:afterAutospacing="1"/>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B819EB"/>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B819EB"/>
  </w:style>
  <w:style w:type="paragraph" w:customStyle="1" w:styleId="m-266642551691440061gmail-cards">
    <w:name w:val="m_-266642551691440061gmail-cards"/>
    <w:basedOn w:val="Normal"/>
    <w:rsid w:val="00B819EB"/>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B819EB"/>
  </w:style>
  <w:style w:type="paragraph" w:customStyle="1" w:styleId="listingexcerpt">
    <w:name w:val="listing__excerpt"/>
    <w:basedOn w:val="Normal"/>
    <w:rsid w:val="00B819EB"/>
    <w:pPr>
      <w:spacing w:before="100" w:beforeAutospacing="1" w:after="100" w:afterAutospacing="1"/>
    </w:pPr>
    <w:rPr>
      <w:rFonts w:eastAsia="Times New Roman"/>
      <w:lang w:eastAsia="zh-CN"/>
    </w:rPr>
  </w:style>
  <w:style w:type="character" w:customStyle="1" w:styleId="listingauthor">
    <w:name w:val="listing__author"/>
    <w:basedOn w:val="DefaultParagraphFont"/>
    <w:rsid w:val="00B819EB"/>
  </w:style>
  <w:style w:type="paragraph" w:customStyle="1" w:styleId="specialbutton">
    <w:name w:val="special__button"/>
    <w:basedOn w:val="Normal"/>
    <w:rsid w:val="00B819EB"/>
    <w:pPr>
      <w:spacing w:before="100" w:beforeAutospacing="1" w:after="100" w:afterAutospacing="1"/>
    </w:pPr>
    <w:rPr>
      <w:rFonts w:eastAsia="Times New Roman"/>
      <w:lang w:eastAsia="zh-CN"/>
    </w:rPr>
  </w:style>
  <w:style w:type="character" w:customStyle="1" w:styleId="Heading3Char2">
    <w:name w:val="Heading 3 Char2"/>
    <w:aliases w:val="Heading 3 Char Char Char4, Char Char1, Char Char Char4"/>
    <w:basedOn w:val="DefaultParagraphFont"/>
    <w:rsid w:val="00B819EB"/>
    <w:rPr>
      <w:rFonts w:cs="Arial"/>
      <w:bCs/>
      <w:szCs w:val="26"/>
      <w:u w:val="single"/>
      <w:lang w:val="en-US" w:eastAsia="en-US" w:bidi="ar-SA"/>
    </w:rPr>
  </w:style>
  <w:style w:type="paragraph" w:customStyle="1" w:styleId="tag0">
    <w:name w:val="tag"/>
    <w:basedOn w:val="Normal"/>
    <w:next w:val="Normal"/>
    <w:qFormat/>
    <w:rsid w:val="00B819EB"/>
    <w:pPr>
      <w:spacing w:after="0" w:line="240" w:lineRule="auto"/>
    </w:pPr>
    <w:rPr>
      <w:rFonts w:ascii="Times New Roman" w:eastAsia="Times New Roman" w:hAnsi="Times New Roman" w:cs="Times New Roman"/>
      <w:b/>
      <w:sz w:val="24"/>
      <w:szCs w:val="20"/>
    </w:rPr>
  </w:style>
  <w:style w:type="character" w:customStyle="1" w:styleId="BoldUnderline1">
    <w:name w:val="Bold.Underline"/>
    <w:uiPriority w:val="1"/>
    <w:qFormat/>
    <w:rsid w:val="00B819EB"/>
    <w:rPr>
      <w:b/>
      <w:u w:val="single"/>
    </w:rPr>
  </w:style>
  <w:style w:type="paragraph" w:customStyle="1" w:styleId="cardbody0">
    <w:name w:val="cardbody"/>
    <w:basedOn w:val="Normal"/>
    <w:rsid w:val="00B819EB"/>
    <w:pPr>
      <w:spacing w:before="100" w:beforeAutospacing="1" w:after="100" w:afterAutospacing="1" w:line="240" w:lineRule="auto"/>
    </w:pPr>
    <w:rPr>
      <w:rFonts w:ascii="Times New Roman" w:eastAsia="Times New Roman" w:hAnsi="Times New Roman" w:cs="Times New Roman"/>
      <w:sz w:val="24"/>
    </w:rPr>
  </w:style>
  <w:style w:type="table" w:customStyle="1" w:styleId="TableGrid0">
    <w:name w:val="TableGrid"/>
    <w:rsid w:val="00B819EB"/>
    <w:tblPr>
      <w:tblCellMar>
        <w:top w:w="0" w:type="dxa"/>
        <w:left w:w="0" w:type="dxa"/>
        <w:bottom w:w="0" w:type="dxa"/>
        <w:right w:w="0" w:type="dxa"/>
      </w:tblCellMar>
    </w:tblPr>
  </w:style>
  <w:style w:type="character" w:customStyle="1" w:styleId="s1">
    <w:name w:val="s1"/>
    <w:basedOn w:val="DefaultParagraphFont"/>
    <w:rsid w:val="00B819EB"/>
  </w:style>
  <w:style w:type="paragraph" w:customStyle="1" w:styleId="DebateTag">
    <w:name w:val="DebateTag"/>
    <w:basedOn w:val="Heading3"/>
    <w:autoRedefine/>
    <w:uiPriority w:val="99"/>
    <w:rsid w:val="00B819EB"/>
    <w:pPr>
      <w:keepLines w:val="0"/>
      <w:pageBreakBefore w:val="0"/>
      <w:spacing w:before="240" w:after="60" w:line="240" w:lineRule="auto"/>
      <w:jc w:val="left"/>
    </w:pPr>
    <w:rPr>
      <w:rFonts w:ascii="Times New Roman" w:eastAsia="Times New Roman" w:hAnsi="Times New Roman" w:cs="Times New Roman"/>
      <w:sz w:val="22"/>
      <w:szCs w:val="22"/>
      <w:u w:val="none"/>
    </w:rPr>
  </w:style>
  <w:style w:type="character" w:customStyle="1" w:styleId="m2390675957351563967gmail-reduce2">
    <w:name w:val="m_2390675957351563967gmail-reduce2"/>
    <w:basedOn w:val="DefaultParagraphFont"/>
    <w:rsid w:val="00B819EB"/>
  </w:style>
  <w:style w:type="character" w:customStyle="1" w:styleId="m2390675957351563967gmail-highlight2">
    <w:name w:val="m_2390675957351563967gmail-highlight2"/>
    <w:basedOn w:val="DefaultParagraphFont"/>
    <w:rsid w:val="00B819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nn.com/2017/04/18/politics/kfile-trump-north-korea-nuclear-war/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me.com/4797241/angela-merkel-us-german-tensions-g7-summit/" TargetMode="External"/><Relationship Id="rId5" Type="http://schemas.openxmlformats.org/officeDocument/2006/relationships/numbering" Target="numbering.xml"/><Relationship Id="rId10" Type="http://schemas.openxmlformats.org/officeDocument/2006/relationships/hyperlink" Target="https://time.com/4569845/donald-trump-america-first/" TargetMode="External"/><Relationship Id="rId4" Type="http://schemas.openxmlformats.org/officeDocument/2006/relationships/customXml" Target="../customXml/item4.xml"/><Relationship Id="rId9" Type="http://schemas.openxmlformats.org/officeDocument/2006/relationships/hyperlink" Target="https://time.com/4696437/european-union-future-maastrich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19</Pages>
  <Words>10839</Words>
  <Characters>61787</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72482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2021-12-11T15:45:00Z</dcterms:created>
  <dcterms:modified xsi:type="dcterms:W3CDTF">2021-12-11T15:45:00Z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