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942F" w14:textId="77777777" w:rsidR="00637A74" w:rsidRDefault="00637A74" w:rsidP="00637A74">
      <w:pPr>
        <w:pStyle w:val="Heading1"/>
      </w:pPr>
      <w:r>
        <w:t>1ac - Mega Covid</w:t>
      </w:r>
    </w:p>
    <w:p w14:paraId="131998E2" w14:textId="77777777" w:rsidR="00637A74" w:rsidRPr="00F22225" w:rsidRDefault="00637A74" w:rsidP="00637A74">
      <w:pPr>
        <w:pStyle w:val="Heading2"/>
      </w:pPr>
      <w:r>
        <w:t>Advantage 1 is WTO CRED</w:t>
      </w:r>
    </w:p>
    <w:p w14:paraId="580AC65B" w14:textId="77777777" w:rsidR="00637A74" w:rsidRPr="006F2330" w:rsidRDefault="00637A74" w:rsidP="00637A74">
      <w:pPr>
        <w:keepNext/>
        <w:keepLines/>
        <w:spacing w:before="40" w:after="0"/>
        <w:outlineLvl w:val="3"/>
        <w:rPr>
          <w:rFonts w:eastAsiaTheme="majorEastAsia"/>
          <w:b/>
          <w:iCs/>
          <w:sz w:val="26"/>
        </w:rPr>
      </w:pPr>
      <w:r w:rsidRPr="006F2330">
        <w:rPr>
          <w:rFonts w:eastAsiaTheme="majorEastAsia"/>
          <w:b/>
          <w:iCs/>
          <w:sz w:val="26"/>
        </w:rPr>
        <w:t>The new head of the WTO is on track to push for reform and an increased role in the international arena, but is hindered now due to lack of vaccine agreement.</w:t>
      </w:r>
    </w:p>
    <w:p w14:paraId="30686A00" w14:textId="77777777" w:rsidR="00637A74" w:rsidRPr="006F2330" w:rsidRDefault="00637A74" w:rsidP="00637A74">
      <w:r w:rsidRPr="006F2330">
        <w:rPr>
          <w:b/>
          <w:bCs/>
          <w:sz w:val="26"/>
        </w:rPr>
        <w:t>Baschuk 4-27</w:t>
      </w:r>
      <w:r w:rsidRPr="006F2330">
        <w:t xml:space="preserve">. [(Bryce Baschuk is a Bloomberg Reporter) </w:t>
      </w:r>
      <w:hyperlink r:id="rId9" w:history="1">
        <w:r w:rsidRPr="006F2330">
          <w:t>"WTO Chief Pursues a ‘Hectic’ Agenda to Fix World Trade’s Referee," Bloomberg, April 27, 2021. https://www.bloomberg.com/news/articles/2021-04-27/wto-chief-pursues-a-hectic-agenda-to-fix-world-trade-s-referee</w:t>
        </w:r>
      </w:hyperlink>
      <w:r w:rsidRPr="006F2330">
        <w:t>] TDI</w:t>
      </w:r>
    </w:p>
    <w:p w14:paraId="30B74CC8" w14:textId="77777777" w:rsidR="00637A74" w:rsidRPr="006F2330" w:rsidRDefault="00637A74" w:rsidP="00637A74">
      <w:pPr>
        <w:rPr>
          <w:sz w:val="14"/>
        </w:rPr>
      </w:pPr>
      <w:r w:rsidRPr="006F2330">
        <w:rPr>
          <w:u w:val="single"/>
        </w:rPr>
        <w:t xml:space="preserve">The head of the </w:t>
      </w:r>
      <w:r w:rsidRPr="006F2330">
        <w:rPr>
          <w:highlight w:val="green"/>
          <w:u w:val="single"/>
        </w:rPr>
        <w:t>W</w:t>
      </w:r>
      <w:r w:rsidRPr="006F2330">
        <w:rPr>
          <w:sz w:val="14"/>
        </w:rPr>
        <w:t xml:space="preserve">orld </w:t>
      </w:r>
      <w:r w:rsidRPr="006F2330">
        <w:rPr>
          <w:highlight w:val="green"/>
          <w:u w:val="single"/>
        </w:rPr>
        <w:t>T</w:t>
      </w:r>
      <w:r w:rsidRPr="006F2330">
        <w:rPr>
          <w:sz w:val="14"/>
        </w:rPr>
        <w:t xml:space="preserve">rade </w:t>
      </w:r>
      <w:r w:rsidRPr="006F2330">
        <w:rPr>
          <w:highlight w:val="green"/>
          <w:u w:val="single"/>
        </w:rPr>
        <w:t>O</w:t>
      </w:r>
      <w:r w:rsidRPr="006F2330">
        <w:rPr>
          <w:sz w:val="14"/>
        </w:rPr>
        <w:t xml:space="preserve">rganization </w:t>
      </w:r>
      <w:r w:rsidRPr="006F2330">
        <w:rPr>
          <w:b/>
          <w:bCs/>
          <w:highlight w:val="green"/>
          <w:u w:val="single"/>
        </w:rPr>
        <w:t>raised</w:t>
      </w:r>
      <w:r w:rsidRPr="006F2330">
        <w:rPr>
          <w:b/>
          <w:bCs/>
          <w:u w:val="single"/>
        </w:rPr>
        <w:t xml:space="preserve"> an </w:t>
      </w:r>
      <w:r w:rsidRPr="006F2330">
        <w:rPr>
          <w:b/>
          <w:bCs/>
          <w:highlight w:val="green"/>
          <w:u w:val="single"/>
        </w:rPr>
        <w:t>alarm about</w:t>
      </w:r>
      <w:r w:rsidRPr="006F2330">
        <w:rPr>
          <w:b/>
          <w:bCs/>
          <w:u w:val="single"/>
        </w:rPr>
        <w:t xml:space="preserve"> the </w:t>
      </w:r>
      <w:r w:rsidRPr="006F2330">
        <w:rPr>
          <w:b/>
          <w:bCs/>
          <w:highlight w:val="green"/>
          <w:u w:val="single"/>
        </w:rPr>
        <w:t>credibility</w:t>
      </w:r>
      <w:r w:rsidRPr="006F2330">
        <w:rPr>
          <w:b/>
          <w:bCs/>
          <w:u w:val="single"/>
        </w:rPr>
        <w:t xml:space="preserve"> of the multilateral trading system</w:t>
      </w:r>
      <w:r w:rsidRPr="006F2330">
        <w:rPr>
          <w:sz w:val="14"/>
        </w:rPr>
        <w:t xml:space="preserve">, </w:t>
      </w:r>
      <w:r w:rsidRPr="006F2330">
        <w:rPr>
          <w:highlight w:val="green"/>
          <w:u w:val="single"/>
        </w:rPr>
        <w:t>urging</w:t>
      </w:r>
      <w:r w:rsidRPr="006F2330">
        <w:rPr>
          <w:sz w:val="14"/>
        </w:rPr>
        <w:t xml:space="preserve"> leaders to act fast to bolster the global economy with </w:t>
      </w:r>
      <w:r w:rsidRPr="006F2330">
        <w:rPr>
          <w:u w:val="single"/>
        </w:rPr>
        <w:t xml:space="preserve">steps like </w:t>
      </w:r>
      <w:r w:rsidRPr="006F2330">
        <w:rPr>
          <w:highlight w:val="green"/>
          <w:u w:val="single"/>
        </w:rPr>
        <w:t>fairer vaccine distribution</w:t>
      </w:r>
      <w:r w:rsidRPr="006F2330">
        <w:rPr>
          <w:sz w:val="14"/>
        </w:rPr>
        <w:t xml:space="preserve"> </w:t>
      </w:r>
      <w:r w:rsidRPr="006F2330">
        <w:rPr>
          <w:u w:val="single"/>
        </w:rPr>
        <w:t>and cooperate to resolve longer-term problems like overfishing</w:t>
      </w:r>
      <w:r w:rsidRPr="006F2330">
        <w:rPr>
          <w:sz w:val="14"/>
        </w:rPr>
        <w:t xml:space="preserve">. During her first two months, </w:t>
      </w:r>
      <w:r w:rsidRPr="006F2330">
        <w:rPr>
          <w:u w:val="single"/>
        </w:rPr>
        <w:t>WTO</w:t>
      </w:r>
      <w:r w:rsidRPr="006F2330">
        <w:rPr>
          <w:sz w:val="14"/>
        </w:rPr>
        <w:t xml:space="preserve"> </w:t>
      </w:r>
      <w:r w:rsidRPr="006F2330">
        <w:rPr>
          <w:u w:val="single"/>
        </w:rPr>
        <w:t>Director</w:t>
      </w:r>
      <w:r w:rsidRPr="006F2330">
        <w:rPr>
          <w:sz w:val="14"/>
        </w:rPr>
        <w:t xml:space="preserve">-General Ngozi Okonjo-Iweala </w:t>
      </w:r>
      <w:r w:rsidRPr="006F2330">
        <w:rPr>
          <w:u w:val="single"/>
        </w:rPr>
        <w:t>has met with trade ministers around the globe</w:t>
      </w:r>
      <w:r w:rsidRPr="006F2330">
        <w:rPr>
          <w:sz w:val="14"/>
        </w:rPr>
        <w:t xml:space="preserve"> </w:t>
      </w:r>
      <w:r w:rsidRPr="006F2330">
        <w:rPr>
          <w:u w:val="single"/>
        </w:rPr>
        <w:t>to communicate</w:t>
      </w:r>
      <w:r w:rsidRPr="006F2330">
        <w:rPr>
          <w:sz w:val="14"/>
        </w:rPr>
        <w:t xml:space="preserve"> a message that </w:t>
      </w:r>
      <w:r w:rsidRPr="006F2330">
        <w:rPr>
          <w:b/>
          <w:bCs/>
          <w:u w:val="single"/>
        </w:rPr>
        <w:t xml:space="preserve">the WTO is important, it </w:t>
      </w:r>
      <w:r w:rsidRPr="006F2330">
        <w:rPr>
          <w:b/>
          <w:bCs/>
          <w:highlight w:val="green"/>
          <w:u w:val="single"/>
        </w:rPr>
        <w:t>needs to be reformed and</w:t>
      </w:r>
      <w:r w:rsidRPr="006F2330">
        <w:rPr>
          <w:b/>
          <w:bCs/>
          <w:u w:val="single"/>
        </w:rPr>
        <w:t xml:space="preserve"> it </w:t>
      </w:r>
      <w:r w:rsidRPr="006F2330">
        <w:rPr>
          <w:b/>
          <w:bCs/>
          <w:highlight w:val="green"/>
          <w:u w:val="single"/>
        </w:rPr>
        <w:t>needs to deliver results.</w:t>
      </w:r>
      <w:r w:rsidRPr="006F2330">
        <w:rPr>
          <w:b/>
          <w:bCs/>
          <w:u w:val="single"/>
        </w:rPr>
        <w:t xml:space="preserve"> </w:t>
      </w:r>
      <w:r w:rsidRPr="006F2330">
        <w:rPr>
          <w:sz w:val="14"/>
        </w:rPr>
        <w:t xml:space="preserve">So far, she says the </w:t>
      </w:r>
      <w:r w:rsidRPr="006F2330">
        <w:rPr>
          <w:highlight w:val="green"/>
          <w:u w:val="single"/>
        </w:rPr>
        <w:t>reception</w:t>
      </w:r>
      <w:r w:rsidRPr="006F2330">
        <w:rPr>
          <w:sz w:val="14"/>
          <w:highlight w:val="green"/>
        </w:rPr>
        <w:t xml:space="preserve"> f</w:t>
      </w:r>
      <w:r w:rsidRPr="006F2330">
        <w:rPr>
          <w:sz w:val="14"/>
        </w:rPr>
        <w:t xml:space="preserve">rom world leaders </w:t>
      </w:r>
      <w:r w:rsidRPr="006F2330">
        <w:rPr>
          <w:highlight w:val="green"/>
          <w:u w:val="single"/>
        </w:rPr>
        <w:t>has been positive</w:t>
      </w:r>
      <w:r w:rsidRPr="006F2330">
        <w:rPr>
          <w:u w:val="single"/>
        </w:rPr>
        <w:t xml:space="preserve">, </w:t>
      </w:r>
      <w:r w:rsidRPr="006F2330">
        <w:rPr>
          <w:sz w:val="14"/>
        </w:rPr>
        <w:t>but</w:t>
      </w:r>
      <w:r w:rsidRPr="006F2330">
        <w:rPr>
          <w:u w:val="single"/>
        </w:rPr>
        <w:t xml:space="preserve"> quickly translating that</w:t>
      </w:r>
      <w:r w:rsidRPr="006F2330">
        <w:rPr>
          <w:sz w:val="14"/>
        </w:rPr>
        <w:t xml:space="preserve"> </w:t>
      </w:r>
      <w:r w:rsidRPr="006F2330">
        <w:rPr>
          <w:u w:val="single"/>
        </w:rPr>
        <w:t>goodwill into substantive outcomes</w:t>
      </w:r>
      <w:r w:rsidRPr="006F2330">
        <w:rPr>
          <w:sz w:val="14"/>
        </w:rPr>
        <w:t xml:space="preserve"> during a global pandemic </w:t>
      </w:r>
      <w:r w:rsidRPr="006F2330">
        <w:rPr>
          <w:u w:val="single"/>
        </w:rPr>
        <w:t>is</w:t>
      </w:r>
      <w:r w:rsidRPr="006F2330">
        <w:rPr>
          <w:sz w:val="14"/>
        </w:rPr>
        <w:t xml:space="preserve"> just as </w:t>
      </w:r>
      <w:r w:rsidRPr="006F2330">
        <w:rPr>
          <w:u w:val="single"/>
        </w:rPr>
        <w:t>daunting</w:t>
      </w:r>
      <w:r w:rsidRPr="006F2330">
        <w:rPr>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6F2330">
        <w:rPr>
          <w:u w:val="single"/>
        </w:rPr>
        <w:t xml:space="preserve">ting an agreement is not as easy because of longstanding ways of negotiating business positions.” </w:t>
      </w:r>
      <w:r w:rsidRPr="006F2330">
        <w:rPr>
          <w:sz w:val="14"/>
        </w:rPr>
        <w:t xml:space="preserve">Read More: Arcane WTO Pact Moves to Center of Vaccine Debate: Supply Lines </w:t>
      </w:r>
      <w:r w:rsidRPr="006F2330">
        <w:rPr>
          <w:u w:val="single"/>
        </w:rPr>
        <w:t>Countries need to move past the notion that one country’s gain in international commerce is another’s loss</w:t>
      </w:r>
      <w:r w:rsidRPr="006F2330">
        <w:rPr>
          <w:sz w:val="14"/>
        </w:rPr>
        <w:t>, she said. “</w:t>
      </w:r>
      <w:r w:rsidRPr="006F2330">
        <w:rPr>
          <w:highlight w:val="green"/>
          <w:u w:val="single"/>
        </w:rPr>
        <w:t>We need</w:t>
      </w:r>
      <w:r w:rsidRPr="006F2330">
        <w:rPr>
          <w:u w:val="single"/>
        </w:rPr>
        <w:t xml:space="preserve"> </w:t>
      </w:r>
      <w:r w:rsidRPr="006F2330">
        <w:rPr>
          <w:highlight w:val="green"/>
          <w:u w:val="single"/>
        </w:rPr>
        <w:t>to break out of the zero-sum deadlock</w:t>
      </w:r>
      <w:r w:rsidRPr="006F2330">
        <w:rPr>
          <w:sz w:val="14"/>
        </w:rPr>
        <w:t>,” Okonjo-Iweala said. “</w:t>
      </w:r>
      <w:r w:rsidRPr="006F2330">
        <w:rPr>
          <w:u w:val="single"/>
        </w:rPr>
        <w:t>We need to remind</w:t>
      </w:r>
      <w:r w:rsidRPr="006F2330">
        <w:rPr>
          <w:sz w:val="14"/>
        </w:rPr>
        <w:t xml:space="preserve"> the </w:t>
      </w:r>
      <w:r w:rsidRPr="006F2330">
        <w:rPr>
          <w:u w:val="single"/>
        </w:rPr>
        <w:t>countries</w:t>
      </w:r>
      <w:r w:rsidRPr="006F2330">
        <w:rPr>
          <w:sz w:val="14"/>
        </w:rPr>
        <w:t xml:space="preserve"> and members that the </w:t>
      </w:r>
      <w:r w:rsidRPr="006F2330">
        <w:rPr>
          <w:u w:val="single"/>
        </w:rPr>
        <w:t>WTO is here to deliver for people</w:t>
      </w:r>
      <w:r w:rsidRPr="006F2330">
        <w:rPr>
          <w:sz w:val="14"/>
        </w:rPr>
        <w:t xml:space="preserve">. </w:t>
      </w:r>
      <w:r w:rsidRPr="006F2330">
        <w:rPr>
          <w:b/>
          <w:bCs/>
          <w:u w:val="single"/>
        </w:rPr>
        <w:t>We can’t take 20 years to negotiate something</w:t>
      </w:r>
      <w:r w:rsidRPr="006F2330">
        <w:rPr>
          <w:sz w:val="14"/>
        </w:rPr>
        <w:t xml:space="preserve">.” Okonjo-Iweala said </w:t>
      </w:r>
      <w:r w:rsidRPr="006F2330">
        <w:rPr>
          <w:b/>
          <w:bCs/>
          <w:u w:val="single"/>
        </w:rPr>
        <w:t xml:space="preserve">her </w:t>
      </w:r>
      <w:r w:rsidRPr="006F2330">
        <w:rPr>
          <w:b/>
          <w:bCs/>
          <w:highlight w:val="green"/>
          <w:u w:val="single"/>
        </w:rPr>
        <w:t>top priority is</w:t>
      </w:r>
      <w:r w:rsidRPr="006F2330">
        <w:rPr>
          <w:b/>
          <w:bCs/>
          <w:u w:val="single"/>
        </w:rPr>
        <w:t xml:space="preserve"> to </w:t>
      </w:r>
      <w:r w:rsidRPr="006F2330">
        <w:rPr>
          <w:b/>
          <w:bCs/>
          <w:highlight w:val="green"/>
          <w:u w:val="single"/>
        </w:rPr>
        <w:t>use trade to alleviate the pandemic</w:t>
      </w:r>
      <w:r w:rsidRPr="006F2330">
        <w:rPr>
          <w:sz w:val="14"/>
        </w:rPr>
        <w:t xml:space="preserve"> and said her recent meeting with trade ministers and vaccine manufacturers provided a positive step in the right direction. ‘More Pragmatism’ “That meeting yielded quite a lot,” she said. “I see more pragmatism on both sides.” A</w:t>
      </w:r>
      <w:r w:rsidRPr="006F2330">
        <w:rPr>
          <w:u w:val="single"/>
        </w:rPr>
        <w:t xml:space="preserve">n </w:t>
      </w:r>
      <w:r w:rsidRPr="006F2330">
        <w:rPr>
          <w:highlight w:val="green"/>
          <w:u w:val="single"/>
        </w:rPr>
        <w:t>important component</w:t>
      </w:r>
      <w:r w:rsidRPr="006F2330">
        <w:rPr>
          <w:u w:val="single"/>
        </w:rPr>
        <w:t xml:space="preserve"> of the WTO’s </w:t>
      </w:r>
      <w:r w:rsidRPr="006F2330">
        <w:rPr>
          <w:sz w:val="14"/>
        </w:rPr>
        <w:t xml:space="preserve">trade and health </w:t>
      </w:r>
      <w:r w:rsidRPr="006F2330">
        <w:rPr>
          <w:u w:val="single"/>
        </w:rPr>
        <w:t>agenda is a proposal</w:t>
      </w:r>
      <w:r w:rsidRPr="006F2330">
        <w:rPr>
          <w:sz w:val="14"/>
        </w:rPr>
        <w:t xml:space="preserve"> from India and South Africa that </w:t>
      </w:r>
      <w:r w:rsidRPr="006F2330">
        <w:rPr>
          <w:u w:val="single"/>
        </w:rPr>
        <w:t xml:space="preserve">seeks </w:t>
      </w:r>
      <w:r w:rsidRPr="006F2330">
        <w:rPr>
          <w:highlight w:val="green"/>
          <w:u w:val="single"/>
        </w:rPr>
        <w:t>to</w:t>
      </w:r>
      <w:r w:rsidRPr="006F2330">
        <w:rPr>
          <w:u w:val="single"/>
        </w:rPr>
        <w:t xml:space="preserve"> temporarily </w:t>
      </w:r>
      <w:r w:rsidRPr="006F2330">
        <w:rPr>
          <w:highlight w:val="green"/>
          <w:u w:val="single"/>
        </w:rPr>
        <w:t>waive enforcement</w:t>
      </w:r>
      <w:r w:rsidRPr="006F2330">
        <w:rPr>
          <w:sz w:val="14"/>
          <w:highlight w:val="green"/>
        </w:rPr>
        <w:t xml:space="preserve"> </w:t>
      </w:r>
      <w:r w:rsidRPr="006F2330">
        <w:rPr>
          <w:highlight w:val="green"/>
          <w:u w:val="single"/>
        </w:rPr>
        <w:t>of</w:t>
      </w:r>
      <w:r w:rsidRPr="006F2330">
        <w:rPr>
          <w:sz w:val="14"/>
        </w:rPr>
        <w:t xml:space="preserve"> the WTO’s rules governing </w:t>
      </w:r>
      <w:r w:rsidRPr="006F2330">
        <w:rPr>
          <w:highlight w:val="green"/>
          <w:u w:val="single"/>
        </w:rPr>
        <w:t>i</w:t>
      </w:r>
      <w:r w:rsidRPr="006F2330">
        <w:rPr>
          <w:u w:val="single"/>
        </w:rPr>
        <w:t xml:space="preserve">ntellectual </w:t>
      </w:r>
      <w:r w:rsidRPr="006F2330">
        <w:rPr>
          <w:highlight w:val="green"/>
          <w:u w:val="single"/>
        </w:rPr>
        <w:t>p</w:t>
      </w:r>
      <w:r w:rsidRPr="006F2330">
        <w:rPr>
          <w:u w:val="single"/>
        </w:rPr>
        <w:t>roperty for vaccines</w:t>
      </w:r>
      <w:r w:rsidRPr="006F2330">
        <w:rPr>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6F2330">
        <w:rPr>
          <w:u w:val="single"/>
        </w:rPr>
        <w:t>“There is movement</w:t>
      </w:r>
      <w:r w:rsidRPr="006F2330">
        <w:rPr>
          <w:sz w:val="14"/>
        </w:rPr>
        <w:t>,” Okonjo-Iweala said. “</w:t>
      </w:r>
      <w:r w:rsidRPr="006F2330">
        <w:rPr>
          <w:u w:val="single"/>
        </w:rPr>
        <w:t>Are we there yet? No</w:t>
      </w:r>
      <w:r w:rsidRPr="006F2330">
        <w:rPr>
          <w:sz w:val="14"/>
        </w:rPr>
        <w:t xml:space="preserve">, but there is a little bit of change in the air among members. I think hopefully we will be able to come to some sort of a framework for the WTO ministers to bless.” </w:t>
      </w:r>
      <w:r w:rsidRPr="006F2330">
        <w:rPr>
          <w:u w:val="single"/>
        </w:rPr>
        <w:t xml:space="preserve">“We don’t have time,” she added. “People are dying.” </w:t>
      </w:r>
      <w:r w:rsidRPr="006F2330">
        <w:rPr>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030952C7" w14:textId="77777777" w:rsidR="00637A74" w:rsidRPr="006F2330" w:rsidRDefault="00637A74" w:rsidP="00637A74">
      <w:pPr>
        <w:keepNext/>
        <w:keepLines/>
        <w:spacing w:before="40" w:after="0"/>
        <w:outlineLvl w:val="3"/>
        <w:rPr>
          <w:rFonts w:eastAsiaTheme="majorEastAsia"/>
          <w:b/>
          <w:iCs/>
          <w:sz w:val="26"/>
        </w:rPr>
      </w:pPr>
      <w:r w:rsidRPr="006F2330">
        <w:rPr>
          <w:rFonts w:eastAsiaTheme="majorEastAsia"/>
          <w:b/>
          <w:iCs/>
          <w:sz w:val="26"/>
        </w:rPr>
        <w:t>Patent waiver is necessary to revitalize WTO’s credibility as an international dispute mechanism – creates momentum for further reform.</w:t>
      </w:r>
    </w:p>
    <w:p w14:paraId="17B93FA9" w14:textId="77777777" w:rsidR="00637A74" w:rsidRPr="006F2330" w:rsidRDefault="00637A74" w:rsidP="00637A74">
      <w:r w:rsidRPr="006F2330">
        <w:rPr>
          <w:b/>
          <w:bCs/>
          <w:sz w:val="26"/>
        </w:rPr>
        <w:t>Meyer 6-18-</w:t>
      </w:r>
      <w:r w:rsidRPr="006F2330">
        <w:rPr>
          <w:bCs/>
          <w:sz w:val="26"/>
        </w:rPr>
        <w:t>21.</w:t>
      </w:r>
      <w:r w:rsidRPr="006F2330">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0" w:history="1">
        <w:r w:rsidRPr="006F2330">
          <w:t>https://fortune.com/2021/06/18/wto-covid-vaccines-patents-waiver-south-africa-trips/</w:t>
        </w:r>
      </w:hyperlink>
      <w:r w:rsidRPr="006F2330">
        <w:t>] TDI</w:t>
      </w:r>
    </w:p>
    <w:p w14:paraId="38CC060C" w14:textId="77777777" w:rsidR="00637A74" w:rsidRPr="006F2330" w:rsidRDefault="00637A74" w:rsidP="00637A74">
      <w:pPr>
        <w:rPr>
          <w:sz w:val="12"/>
        </w:rPr>
      </w:pPr>
      <w:r w:rsidRPr="006F2330">
        <w:rPr>
          <w:sz w:val="12"/>
        </w:rPr>
        <w:t xml:space="preserve">The World Trade Organization knows all about crises. Former U.S. President Donald Trump threw a wrench into its core function of resolving trade disputes—a blocker that President Joe Biden has not yet removed—and </w:t>
      </w:r>
      <w:r w:rsidRPr="006F2330">
        <w:rPr>
          <w:u w:val="single"/>
        </w:rPr>
        <w:t xml:space="preserve">there is widespread </w:t>
      </w:r>
      <w:r w:rsidRPr="006F2330">
        <w:rPr>
          <w:highlight w:val="green"/>
          <w:u w:val="single"/>
        </w:rPr>
        <w:t>dissatisfaction</w:t>
      </w:r>
      <w:r w:rsidRPr="006F2330">
        <w:rPr>
          <w:sz w:val="12"/>
          <w:highlight w:val="green"/>
        </w:rPr>
        <w:t xml:space="preserve"> </w:t>
      </w:r>
      <w:r w:rsidRPr="006F2330">
        <w:rPr>
          <w:highlight w:val="green"/>
          <w:u w:val="single"/>
        </w:rPr>
        <w:t>over</w:t>
      </w:r>
      <w:r w:rsidRPr="006F2330">
        <w:rPr>
          <w:u w:val="single"/>
        </w:rPr>
        <w:t xml:space="preserve"> the</w:t>
      </w:r>
      <w:r w:rsidRPr="006F2330">
        <w:rPr>
          <w:sz w:val="12"/>
        </w:rPr>
        <w:t xml:space="preserve"> </w:t>
      </w:r>
      <w:r w:rsidRPr="006F2330">
        <w:rPr>
          <w:highlight w:val="green"/>
          <w:u w:val="single"/>
        </w:rPr>
        <w:t>fairness of</w:t>
      </w:r>
      <w:r w:rsidRPr="006F2330">
        <w:rPr>
          <w:u w:val="single"/>
        </w:rPr>
        <w:t xml:space="preserve"> the global </w:t>
      </w:r>
      <w:r w:rsidRPr="006F2330">
        <w:rPr>
          <w:highlight w:val="green"/>
          <w:u w:val="single"/>
        </w:rPr>
        <w:t>trade rulebook</w:t>
      </w:r>
      <w:r w:rsidRPr="006F2330">
        <w:rPr>
          <w:sz w:val="12"/>
        </w:rPr>
        <w:t xml:space="preserve">. </w:t>
      </w:r>
      <w:r w:rsidRPr="006F2330">
        <w:rPr>
          <w:u w:val="single"/>
        </w:rPr>
        <w:t>The</w:t>
      </w:r>
      <w:r w:rsidRPr="006F2330">
        <w:rPr>
          <w:sz w:val="12"/>
        </w:rPr>
        <w:t xml:space="preserve"> 164-country </w:t>
      </w:r>
      <w:r w:rsidRPr="006F2330">
        <w:rPr>
          <w:u w:val="single"/>
        </w:rPr>
        <w:t>organization</w:t>
      </w:r>
      <w:r w:rsidRPr="006F2330">
        <w:rPr>
          <w:sz w:val="12"/>
        </w:rPr>
        <w:t xml:space="preserve">, under the fresh leadership of Nigeria's Ngozi Okonjo-Iweala, </w:t>
      </w:r>
      <w:r w:rsidRPr="006F2330">
        <w:rPr>
          <w:u w:val="single"/>
        </w:rPr>
        <w:t xml:space="preserve">has a lot to fix. </w:t>
      </w:r>
      <w:r w:rsidRPr="006F2330">
        <w:rPr>
          <w:sz w:val="12"/>
        </w:rPr>
        <w:t xml:space="preserve">However, </w:t>
      </w:r>
      <w:r w:rsidRPr="006F2330">
        <w:rPr>
          <w:b/>
          <w:bCs/>
          <w:highlight w:val="green"/>
          <w:u w:val="single"/>
        </w:rPr>
        <w:t>one crisis is more pressing</w:t>
      </w:r>
      <w:r w:rsidRPr="006F2330">
        <w:rPr>
          <w:b/>
          <w:bCs/>
          <w:u w:val="single"/>
        </w:rPr>
        <w:t xml:space="preserve"> than</w:t>
      </w:r>
      <w:r w:rsidRPr="006F2330">
        <w:rPr>
          <w:sz w:val="12"/>
        </w:rPr>
        <w:t xml:space="preserve"> the </w:t>
      </w:r>
      <w:r w:rsidRPr="006F2330">
        <w:rPr>
          <w:b/>
          <w:bCs/>
          <w:u w:val="single"/>
        </w:rPr>
        <w:t>others</w:t>
      </w:r>
      <w:r w:rsidRPr="006F2330">
        <w:rPr>
          <w:sz w:val="12"/>
        </w:rPr>
        <w:t xml:space="preserve">: </w:t>
      </w:r>
      <w:r w:rsidRPr="006F2330">
        <w:rPr>
          <w:u w:val="single"/>
        </w:rPr>
        <w:t xml:space="preserve">the battle over COVID-19 </w:t>
      </w:r>
      <w:r w:rsidRPr="006F2330">
        <w:rPr>
          <w:highlight w:val="green"/>
          <w:u w:val="single"/>
        </w:rPr>
        <w:t>vaccines</w:t>
      </w:r>
      <w:r w:rsidRPr="006F2330">
        <w:rPr>
          <w:sz w:val="12"/>
        </w:rPr>
        <w:t xml:space="preserve">, </w:t>
      </w:r>
      <w:r w:rsidRPr="006F2330">
        <w:rPr>
          <w:u w:val="single"/>
        </w:rPr>
        <w:t>and whether the protection</w:t>
      </w:r>
      <w:r w:rsidRPr="006F2330">
        <w:rPr>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6F2330">
        <w:rPr>
          <w:b/>
          <w:bCs/>
          <w:u w:val="single"/>
        </w:rPr>
        <w:t xml:space="preserve">the </w:t>
      </w:r>
      <w:r w:rsidRPr="006F2330">
        <w:rPr>
          <w:b/>
          <w:bCs/>
          <w:highlight w:val="green"/>
          <w:u w:val="single"/>
        </w:rPr>
        <w:t>WTO's future rests on what happens next.</w:t>
      </w:r>
      <w:r w:rsidRPr="006F2330">
        <w:rPr>
          <w:sz w:val="12"/>
        </w:rPr>
        <w:t xml:space="preserve"> </w:t>
      </w:r>
      <w:r w:rsidRPr="006F2330">
        <w:rPr>
          <w:u w:val="single"/>
        </w:rPr>
        <w:t xml:space="preserve">"The </w:t>
      </w:r>
      <w:r w:rsidRPr="006F2330">
        <w:rPr>
          <w:highlight w:val="green"/>
          <w:u w:val="single"/>
        </w:rPr>
        <w:t>credibility</w:t>
      </w:r>
      <w:r w:rsidRPr="006F2330">
        <w:rPr>
          <w:u w:val="single"/>
        </w:rPr>
        <w:t xml:space="preserve"> of the WTO will </w:t>
      </w:r>
      <w:r w:rsidRPr="006F2330">
        <w:rPr>
          <w:highlight w:val="green"/>
          <w:u w:val="single"/>
        </w:rPr>
        <w:t>depend on</w:t>
      </w:r>
      <w:r w:rsidRPr="006F2330">
        <w:rPr>
          <w:u w:val="single"/>
        </w:rPr>
        <w:t xml:space="preserve"> its </w:t>
      </w:r>
      <w:r w:rsidRPr="006F2330">
        <w:rPr>
          <w:highlight w:val="green"/>
          <w:u w:val="single"/>
        </w:rPr>
        <w:t>ability to find</w:t>
      </w:r>
      <w:r w:rsidRPr="006F2330">
        <w:rPr>
          <w:u w:val="single"/>
        </w:rPr>
        <w:t xml:space="preserve"> a </w:t>
      </w:r>
      <w:r w:rsidRPr="006F2330">
        <w:rPr>
          <w:highlight w:val="green"/>
          <w:u w:val="single"/>
        </w:rPr>
        <w:t>meaningful outcome</w:t>
      </w:r>
      <w:r w:rsidRPr="006F2330">
        <w:rPr>
          <w:sz w:val="12"/>
        </w:rPr>
        <w:t xml:space="preserve"> </w:t>
      </w:r>
      <w:r w:rsidRPr="006F2330">
        <w:rPr>
          <w:u w:val="single"/>
        </w:rPr>
        <w:t>on this issue</w:t>
      </w:r>
      <w:r w:rsidRPr="006F2330">
        <w:rPr>
          <w:sz w:val="12"/>
        </w:rPr>
        <w:t xml:space="preserve"> that truly ramps-up and diversifies production," says Xolelwa Mlumbi-Peter, South Africa's ambassador to the WTO. "Final nail in the coffin" The Geneva-based </w:t>
      </w:r>
      <w:r w:rsidRPr="006F2330">
        <w:rPr>
          <w:u w:val="single"/>
        </w:rPr>
        <w:t>WTO isn't an organization with power</w:t>
      </w:r>
      <w:r w:rsidRPr="006F2330">
        <w:rPr>
          <w:sz w:val="12"/>
        </w:rPr>
        <w:t xml:space="preserve">, as such—it's a framework within which countries make big decisions about trade, generally by consensus. </w:t>
      </w:r>
      <w:r w:rsidRPr="006F2330">
        <w:rPr>
          <w:u w:val="single"/>
        </w:rPr>
        <w:t>It's supposed to be</w:t>
      </w:r>
      <w:r w:rsidRPr="006F2330">
        <w:rPr>
          <w:sz w:val="12"/>
        </w:rPr>
        <w:t xml:space="preserve"> the forum </w:t>
      </w:r>
      <w:r w:rsidRPr="006F2330">
        <w:rPr>
          <w:u w:val="single"/>
        </w:rPr>
        <w:t>where disputes get</w:t>
      </w:r>
      <w:r w:rsidRPr="006F2330">
        <w:rPr>
          <w:sz w:val="12"/>
        </w:rPr>
        <w:t xml:space="preserve"> </w:t>
      </w:r>
      <w:r w:rsidRPr="006F2330">
        <w:rPr>
          <w:u w:val="single"/>
        </w:rPr>
        <w:t>settled</w:t>
      </w:r>
      <w:r w:rsidRPr="006F2330">
        <w:rPr>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6F2330">
        <w:rPr>
          <w:u w:val="single"/>
        </w:rPr>
        <w:t>founding agreement</w:t>
      </w:r>
      <w:r w:rsidRPr="006F2330">
        <w:rPr>
          <w:sz w:val="12"/>
        </w:rPr>
        <w:t xml:space="preserve"> </w:t>
      </w:r>
      <w:r w:rsidRPr="006F2330">
        <w:rPr>
          <w:u w:val="single"/>
        </w:rPr>
        <w:t>allows for rules to be waived in exceptional circumstances</w:t>
      </w:r>
      <w:r w:rsidRPr="006F2330">
        <w:rPr>
          <w:sz w:val="12"/>
        </w:rPr>
        <w:t>, and indeed this has happened before: its members agreed in 2003 to waive TRIPS obligations that were blocking the importation of cheap, generic drugs into developing countries that lack manufacturing capacity. (That waiver was effectively made permanent in 2017</w:t>
      </w:r>
      <w:r w:rsidRPr="006F2330">
        <w:rPr>
          <w:sz w:val="12"/>
          <w:highlight w:val="green"/>
        </w:rPr>
        <w:t xml:space="preserve">.) </w:t>
      </w:r>
      <w:r w:rsidRPr="006F2330">
        <w:rPr>
          <w:highlight w:val="green"/>
          <w:u w:val="single"/>
        </w:rPr>
        <w:t>Consensus is</w:t>
      </w:r>
      <w:r w:rsidRPr="006F2330">
        <w:rPr>
          <w:u w:val="single"/>
        </w:rPr>
        <w:t xml:space="preserve"> the </w:t>
      </w:r>
      <w:r w:rsidRPr="006F2330">
        <w:rPr>
          <w:highlight w:val="green"/>
          <w:u w:val="single"/>
        </w:rPr>
        <w:t>key</w:t>
      </w:r>
      <w:r w:rsidRPr="006F2330">
        <w:rPr>
          <w:u w:val="single"/>
        </w:rPr>
        <w:t xml:space="preserve"> here. </w:t>
      </w:r>
      <w:r w:rsidRPr="006F2330">
        <w:rPr>
          <w:sz w:val="12"/>
        </w:rPr>
        <w:t xml:space="preserve">Although the failure to reach consensus on a waiver could be overcome with a 75% supermajority vote by the WTO's membership, this would be an unprecedented and seismic event. </w:t>
      </w:r>
      <w:r w:rsidRPr="006F2330">
        <w:rPr>
          <w:u w:val="single"/>
        </w:rPr>
        <w:t xml:space="preserve">In the case of the COVID-19 vaccine IP waiver, it would mean </w:t>
      </w:r>
      <w:r w:rsidRPr="006F2330">
        <w:rPr>
          <w:highlight w:val="green"/>
          <w:u w:val="single"/>
        </w:rPr>
        <w:t>standing up to the</w:t>
      </w:r>
      <w:r w:rsidRPr="006F2330">
        <w:rPr>
          <w:u w:val="single"/>
        </w:rPr>
        <w:t xml:space="preserve"> </w:t>
      </w:r>
      <w:r w:rsidRPr="006F2330">
        <w:rPr>
          <w:highlight w:val="green"/>
          <w:u w:val="single"/>
        </w:rPr>
        <w:t>E</w:t>
      </w:r>
      <w:r w:rsidRPr="006F2330">
        <w:rPr>
          <w:u w:val="single"/>
        </w:rPr>
        <w:t xml:space="preserve">uropean </w:t>
      </w:r>
      <w:r w:rsidRPr="006F2330">
        <w:rPr>
          <w:highlight w:val="green"/>
          <w:u w:val="single"/>
        </w:rPr>
        <w:t>U</w:t>
      </w:r>
      <w:r w:rsidRPr="006F2330">
        <w:rPr>
          <w:u w:val="single"/>
        </w:rPr>
        <w:t>nion,</w:t>
      </w:r>
      <w:r w:rsidRPr="006F2330">
        <w:rPr>
          <w:sz w:val="12"/>
        </w:rPr>
        <w:t xml:space="preserve"> and Germany in particular, as well as countries such as Canada and the U.K.—the U.S. recently flipped from opposing the idea of a waiver to supporting it, as did France. </w:t>
      </w:r>
      <w:r w:rsidRPr="006F2330">
        <w:rPr>
          <w:b/>
          <w:bCs/>
          <w:u w:val="single"/>
        </w:rPr>
        <w:t>It's a dispute between countries, but the result will be on the WTO as a whole</w:t>
      </w:r>
      <w:r w:rsidRPr="006F2330">
        <w:rPr>
          <w:sz w:val="12"/>
        </w:rPr>
        <w:t>, say waiver advocates. "</w:t>
      </w:r>
      <w:r w:rsidRPr="006F2330">
        <w:rPr>
          <w:highlight w:val="green"/>
          <w:u w:val="single"/>
        </w:rPr>
        <w:t>If, in</w:t>
      </w:r>
      <w:r w:rsidRPr="006F2330">
        <w:rPr>
          <w:u w:val="single"/>
        </w:rPr>
        <w:t xml:space="preserve"> the face of one of humanity's greatest </w:t>
      </w:r>
      <w:r w:rsidRPr="006F2330">
        <w:rPr>
          <w:highlight w:val="green"/>
          <w:u w:val="single"/>
        </w:rPr>
        <w:t>challenge</w:t>
      </w:r>
      <w:r w:rsidRPr="006F2330">
        <w:rPr>
          <w:u w:val="single"/>
        </w:rPr>
        <w:t>s</w:t>
      </w:r>
      <w:r w:rsidRPr="006F2330">
        <w:rPr>
          <w:sz w:val="12"/>
        </w:rPr>
        <w:t xml:space="preserve"> in a century, </w:t>
      </w:r>
      <w:r w:rsidRPr="006F2330">
        <w:rPr>
          <w:u w:val="single"/>
        </w:rPr>
        <w:t xml:space="preserve">the </w:t>
      </w:r>
      <w:r w:rsidRPr="006F2330">
        <w:rPr>
          <w:highlight w:val="green"/>
          <w:u w:val="single"/>
        </w:rPr>
        <w:t>WTO</w:t>
      </w:r>
      <w:r w:rsidRPr="006F2330">
        <w:rPr>
          <w:u w:val="single"/>
        </w:rPr>
        <w:t xml:space="preserve"> functionally</w:t>
      </w:r>
      <w:r w:rsidRPr="006F2330">
        <w:rPr>
          <w:sz w:val="12"/>
        </w:rPr>
        <w:t xml:space="preserve"> </w:t>
      </w:r>
      <w:r w:rsidRPr="006F2330">
        <w:rPr>
          <w:highlight w:val="green"/>
          <w:u w:val="single"/>
        </w:rPr>
        <w:t>becomes an obstacle</w:t>
      </w:r>
      <w:r w:rsidRPr="006F2330">
        <w:rPr>
          <w:sz w:val="12"/>
        </w:rPr>
        <w:t xml:space="preserve"> as in contrast to part of the solution, </w:t>
      </w:r>
      <w:r w:rsidRPr="006F2330">
        <w:rPr>
          <w:b/>
          <w:bCs/>
          <w:u w:val="single"/>
        </w:rPr>
        <w:t xml:space="preserve">I think </w:t>
      </w:r>
      <w:r w:rsidRPr="006F2330">
        <w:rPr>
          <w:b/>
          <w:bCs/>
          <w:highlight w:val="green"/>
          <w:u w:val="single"/>
        </w:rPr>
        <w:t>it could be the final nail in the coffin</w:t>
      </w:r>
      <w:r w:rsidRPr="006F2330">
        <w:rPr>
          <w:b/>
          <w:bCs/>
          <w:u w:val="single"/>
        </w:rPr>
        <w:t>"</w:t>
      </w:r>
      <w:r w:rsidRPr="006F2330">
        <w:rPr>
          <w:sz w:val="12"/>
        </w:rPr>
        <w:t xml:space="preserve"> </w:t>
      </w:r>
      <w:r w:rsidRPr="006F2330">
        <w:rPr>
          <w:b/>
          <w:bCs/>
          <w:u w:val="single"/>
        </w:rPr>
        <w:t>for the organization</w:t>
      </w:r>
      <w:r w:rsidRPr="006F2330">
        <w:rPr>
          <w:sz w:val="12"/>
        </w:rPr>
        <w:t>, says Lori Wallach, the founder of Public Citizen's Global Trade Watch, a U.S. campaigning group that focuses on the WTO and trade agreements. "</w:t>
      </w:r>
      <w:r w:rsidRPr="006F2330">
        <w:rPr>
          <w:highlight w:val="green"/>
          <w:u w:val="single"/>
        </w:rPr>
        <w:t>If the</w:t>
      </w:r>
      <w:r w:rsidRPr="006F2330">
        <w:rPr>
          <w:sz w:val="12"/>
        </w:rPr>
        <w:t xml:space="preserve"> TRIPS </w:t>
      </w:r>
      <w:r w:rsidRPr="006F2330">
        <w:rPr>
          <w:highlight w:val="green"/>
          <w:u w:val="single"/>
        </w:rPr>
        <w:t>waiver is successful</w:t>
      </w:r>
      <w:r w:rsidRPr="006F2330">
        <w:rPr>
          <w:sz w:val="12"/>
          <w:highlight w:val="green"/>
        </w:rPr>
        <w:t>,</w:t>
      </w:r>
      <w:r w:rsidRPr="006F2330">
        <w:rPr>
          <w:sz w:val="12"/>
        </w:rPr>
        <w:t xml:space="preserve"> </w:t>
      </w:r>
      <w:r w:rsidRPr="006F2330">
        <w:rPr>
          <w:u w:val="single"/>
        </w:rPr>
        <w:t>and people see the WTO as being part of the solution</w:t>
      </w:r>
      <w:r w:rsidRPr="006F2330">
        <w:rPr>
          <w:sz w:val="12"/>
        </w:rPr>
        <w:t>—saving lives and livelihoods—</w:t>
      </w:r>
      <w:r w:rsidRPr="006F2330">
        <w:rPr>
          <w:b/>
          <w:bCs/>
          <w:highlight w:val="green"/>
          <w:u w:val="single"/>
        </w:rPr>
        <w:t>it could create goodwill and momentum</w:t>
      </w:r>
      <w:r w:rsidRPr="006F2330">
        <w:rPr>
          <w:b/>
          <w:bCs/>
          <w:u w:val="single"/>
        </w:rPr>
        <w:t xml:space="preserve"> to address what are still daunting structural problems."</w:t>
      </w:r>
      <w:r w:rsidRPr="006F2330">
        <w:rPr>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6F2330">
        <w:rPr>
          <w:u w:val="single"/>
        </w:rPr>
        <w:t>All these problems won't go away if the WTO manages to come up with a TRIPS waiver</w:t>
      </w:r>
      <w:r w:rsidRPr="006F2330">
        <w:rPr>
          <w:sz w:val="12"/>
        </w:rPr>
        <w:t xml:space="preserve"> for COVID-19 vaccines and medical supplies, Wallach concedes. "</w:t>
      </w:r>
      <w:r w:rsidRPr="006F2330">
        <w:rPr>
          <w:b/>
          <w:bCs/>
          <w:u w:val="single"/>
        </w:rPr>
        <w:t>But</w:t>
      </w:r>
      <w:r w:rsidRPr="006F2330">
        <w:rPr>
          <w:sz w:val="12"/>
        </w:rPr>
        <w:t>," she adds, "</w:t>
      </w:r>
      <w:r w:rsidRPr="006F2330">
        <w:rPr>
          <w:b/>
          <w:bCs/>
          <w:u w:val="single"/>
        </w:rPr>
        <w:t xml:space="preserve">the will and the good faith to tackle these challenges is increased enormously if the WTO has the experience of being part of the solution, not just an obstacle." </w:t>
      </w:r>
      <w:r w:rsidRPr="006F2330">
        <w:rPr>
          <w:sz w:val="12"/>
        </w:rPr>
        <w:t>Wallach points to a statement released earlier this month by Asia Pacific Economic Cooperation (APEC) trade ministers, which called for urgent discussions on the waiver. "</w:t>
      </w:r>
      <w:r w:rsidRPr="006F2330">
        <w:rPr>
          <w:u w:val="single"/>
        </w:rPr>
        <w:t xml:space="preserve">The WTO </w:t>
      </w:r>
      <w:r w:rsidRPr="006F2330">
        <w:rPr>
          <w:highlight w:val="green"/>
          <w:u w:val="single"/>
        </w:rPr>
        <w:t>must</w:t>
      </w:r>
      <w:r w:rsidRPr="006F2330">
        <w:rPr>
          <w:sz w:val="12"/>
          <w:highlight w:val="green"/>
        </w:rPr>
        <w:t xml:space="preserve"> </w:t>
      </w:r>
      <w:r w:rsidRPr="006F2330">
        <w:rPr>
          <w:highlight w:val="green"/>
          <w:u w:val="single"/>
        </w:rPr>
        <w:t>demonstrate</w:t>
      </w:r>
      <w:r w:rsidRPr="006F2330">
        <w:rPr>
          <w:u w:val="single"/>
        </w:rPr>
        <w:t xml:space="preserve"> that </w:t>
      </w:r>
      <w:r w:rsidRPr="006F2330">
        <w:rPr>
          <w:highlight w:val="green"/>
          <w:u w:val="single"/>
        </w:rPr>
        <w:t>global trade rules can help address the human catastrophe</w:t>
      </w:r>
      <w:r w:rsidRPr="006F2330">
        <w:rPr>
          <w:sz w:val="12"/>
        </w:rPr>
        <w:t xml:space="preserve"> of the COVID-19 pandemic and facilitate the recovery," the statement read in its section about WTO reform. Okonjo-Iweala's role The </w:t>
      </w:r>
      <w:r w:rsidRPr="006F2330">
        <w:rPr>
          <w:u w:val="single"/>
        </w:rPr>
        <w:t xml:space="preserve">WTO's </w:t>
      </w:r>
      <w:r w:rsidRPr="006F2330">
        <w:rPr>
          <w:highlight w:val="green"/>
          <w:u w:val="single"/>
        </w:rPr>
        <w:t>new director general</w:t>
      </w:r>
      <w:r w:rsidRPr="006F2330">
        <w:rPr>
          <w:sz w:val="12"/>
        </w:rPr>
        <w:t xml:space="preserve">, whose route to the top was unblocked in early 2021 with the demise of the Trump administration, </w:t>
      </w:r>
      <w:r w:rsidRPr="006F2330">
        <w:rPr>
          <w:u w:val="single"/>
        </w:rPr>
        <w:t xml:space="preserve">is certainly </w:t>
      </w:r>
      <w:r w:rsidRPr="006F2330">
        <w:rPr>
          <w:highlight w:val="green"/>
          <w:u w:val="single"/>
        </w:rPr>
        <w:t>keen to fix the problems</w:t>
      </w:r>
      <w:r w:rsidRPr="006F2330">
        <w:rPr>
          <w:sz w:val="12"/>
        </w:rPr>
        <w:t xml:space="preserve"> that contributed to the early departure of her predecessor, Brazil's Robert Azevedo. "</w:t>
      </w:r>
      <w:r w:rsidRPr="006F2330">
        <w:rPr>
          <w:u w:val="single"/>
        </w:rPr>
        <w:t xml:space="preserve">We must act now </w:t>
      </w:r>
      <w:r w:rsidRPr="006F2330">
        <w:rPr>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6F2330">
        <w:rPr>
          <w:u w:val="single"/>
        </w:rPr>
        <w:t>"With political will, we can solve even the most intractable problems."</w:t>
      </w:r>
      <w:r w:rsidRPr="006F2330">
        <w:rPr>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6F2330">
        <w:rPr>
          <w:u w:val="single"/>
        </w:rPr>
        <w:t>Ngozi is very much someone who will actively seek solutions to problems</w:t>
      </w:r>
      <w:r w:rsidRPr="006F2330">
        <w:rPr>
          <w:sz w:val="12"/>
        </w:rPr>
        <w:t xml:space="preserve">, and in this way different to her predecessor. If the role of mediator is welcomed, </w:t>
      </w:r>
      <w:r w:rsidRPr="006F2330">
        <w:rPr>
          <w:u w:val="single"/>
        </w:rPr>
        <w:t>she could have an impact not in starting discussions but in getting deals over the finish line</w:t>
      </w:r>
      <w:r w:rsidRPr="006F2330">
        <w:rPr>
          <w:sz w:val="12"/>
        </w:rPr>
        <w:t>."</w:t>
      </w:r>
    </w:p>
    <w:p w14:paraId="0610C810" w14:textId="77777777" w:rsidR="00637A74" w:rsidRPr="006F2330" w:rsidRDefault="00637A74" w:rsidP="00637A74">
      <w:pPr>
        <w:keepNext/>
        <w:keepLines/>
        <w:spacing w:before="40" w:after="0"/>
        <w:outlineLvl w:val="3"/>
        <w:rPr>
          <w:rFonts w:eastAsiaTheme="majorEastAsia"/>
          <w:b/>
          <w:iCs/>
          <w:sz w:val="26"/>
        </w:rPr>
      </w:pPr>
      <w:r w:rsidRPr="006F2330">
        <w:rPr>
          <w:rFonts w:eastAsiaTheme="majorEastAsia"/>
          <w:b/>
          <w:iCs/>
          <w:sz w:val="26"/>
        </w:rPr>
        <w:t>Specifically, action now over Covid creates goodwill to establish global trade as a norm and preserve the relevance of the trading system post-Covid.</w:t>
      </w:r>
    </w:p>
    <w:p w14:paraId="4CD7CF26" w14:textId="77777777" w:rsidR="00637A74" w:rsidRPr="006F2330" w:rsidRDefault="00637A74" w:rsidP="00637A74">
      <w:r w:rsidRPr="006F2330">
        <w:rPr>
          <w:b/>
          <w:bCs/>
          <w:sz w:val="26"/>
        </w:rPr>
        <w:t>González</w:t>
      </w:r>
      <w:r w:rsidRPr="006F2330">
        <w:t xml:space="preserve"> </w:t>
      </w:r>
      <w:r w:rsidRPr="006F2330">
        <w:rPr>
          <w:b/>
          <w:bCs/>
          <w:sz w:val="26"/>
        </w:rPr>
        <w:t>20</w:t>
      </w:r>
      <w:r w:rsidRPr="006F2330">
        <w:rPr>
          <w:b/>
          <w:bCs/>
        </w:rPr>
        <w:t xml:space="preserve">. </w:t>
      </w:r>
      <w:r w:rsidRPr="006F2330">
        <w:t xml:space="preserve">[(Anabel Gonzalez is a nonresident senior fellow at the Peterson Institute and former Minister of Foreign Trade of Costa Rica “Revitalising multilateral trade cooperation: Why? Why Now? And How?” November 10, 2020. </w:t>
      </w:r>
      <w:hyperlink r:id="rId11" w:history="1">
        <w:r w:rsidRPr="006F2330">
          <w:t>https://voxeu.org/content/revitalising-multilateralism-pragmatic-ideas-new-wto-director-general</w:t>
        </w:r>
      </w:hyperlink>
      <w:r w:rsidRPr="006F2330">
        <w:t>] TDI</w:t>
      </w:r>
    </w:p>
    <w:p w14:paraId="0E32CDA2" w14:textId="77777777" w:rsidR="00637A74" w:rsidRPr="006F2330" w:rsidRDefault="00637A74" w:rsidP="00637A74">
      <w:pPr>
        <w:rPr>
          <w:sz w:val="12"/>
        </w:rPr>
      </w:pPr>
      <w:r w:rsidRPr="006F2330">
        <w:rPr>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6F2330">
        <w:rPr>
          <w:u w:val="single"/>
        </w:rPr>
        <w:t>recovery</w:t>
      </w:r>
      <w:r w:rsidRPr="006F2330">
        <w:rPr>
          <w:sz w:val="12"/>
        </w:rPr>
        <w:t xml:space="preserve"> from the deepest global recession since World War II w</w:t>
      </w:r>
      <w:r w:rsidRPr="006F2330">
        <w:rPr>
          <w:u w:val="single"/>
        </w:rPr>
        <w:t>ill depend on the sustained and effective containment of the virus</w:t>
      </w:r>
      <w:r w:rsidRPr="006F2330">
        <w:rPr>
          <w:sz w:val="12"/>
        </w:rPr>
        <w:t xml:space="preserve"> and the quality of government policies. The World Bank/IMF Development Committee warned that the pandemic has the potential to erase development gains for many countries (World Bank 2020a). </w:t>
      </w:r>
      <w:r w:rsidRPr="006F2330">
        <w:rPr>
          <w:u w:val="single"/>
        </w:rPr>
        <w:t>Some consequences may also be long-lasting</w:t>
      </w:r>
      <w:r w:rsidRPr="006F2330">
        <w:rPr>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6F2330">
        <w:rPr>
          <w:u w:val="single"/>
        </w:rPr>
        <w:t xml:space="preserve">And yet, </w:t>
      </w:r>
      <w:r w:rsidRPr="006F2330">
        <w:rPr>
          <w:highlight w:val="green"/>
          <w:u w:val="single"/>
        </w:rPr>
        <w:t>protectionism is gaining an upper hand</w:t>
      </w:r>
      <w:r w:rsidRPr="006F2330">
        <w:rPr>
          <w:u w:val="single"/>
        </w:rPr>
        <w:t>,</w:t>
      </w:r>
      <w:r w:rsidRPr="006F2330">
        <w:rPr>
          <w:sz w:val="12"/>
        </w:rPr>
        <w:t xml:space="preserve"> </w:t>
      </w:r>
      <w:r w:rsidRPr="006F2330">
        <w:rPr>
          <w:u w:val="single"/>
        </w:rPr>
        <w:t>deepening</w:t>
      </w:r>
      <w:r w:rsidRPr="006F2330">
        <w:rPr>
          <w:sz w:val="12"/>
        </w:rPr>
        <w:t xml:space="preserve"> some of </w:t>
      </w:r>
      <w:r w:rsidRPr="006F2330">
        <w:rPr>
          <w:u w:val="single"/>
        </w:rPr>
        <w:t>pre-pandemic confrontations</w:t>
      </w:r>
      <w:r w:rsidRPr="006F2330">
        <w:rPr>
          <w:sz w:val="12"/>
        </w:rPr>
        <w:t xml:space="preserve"> that were already threatening the global economy. </w:t>
      </w:r>
      <w:r w:rsidRPr="006F2330">
        <w:rPr>
          <w:u w:val="single"/>
        </w:rPr>
        <w:t>The short-term response</w:t>
      </w:r>
      <w:r w:rsidRPr="006F2330">
        <w:rPr>
          <w:sz w:val="12"/>
        </w:rPr>
        <w:t xml:space="preserve"> to the virus and longer-term growth prospects </w:t>
      </w:r>
      <w:r w:rsidRPr="006F2330">
        <w:rPr>
          <w:u w:val="single"/>
        </w:rPr>
        <w:t xml:space="preserve">depend on </w:t>
      </w:r>
      <w:r w:rsidRPr="006F2330">
        <w:rPr>
          <w:highlight w:val="green"/>
          <w:u w:val="single"/>
        </w:rPr>
        <w:t>strong multilateral cooperation</w:t>
      </w:r>
      <w:r w:rsidRPr="006F2330">
        <w:rPr>
          <w:sz w:val="12"/>
        </w:rPr>
        <w:t xml:space="preserve"> to scale back obstacles to trade and investment, increase business certainty and leverage opportunities which the pandemic has accelerated in areas like the digital economy. </w:t>
      </w:r>
      <w:r w:rsidRPr="006F2330">
        <w:rPr>
          <w:b/>
          <w:bCs/>
          <w:u w:val="single"/>
        </w:rPr>
        <w:t xml:space="preserve">It is also </w:t>
      </w:r>
      <w:r w:rsidRPr="006F2330">
        <w:rPr>
          <w:b/>
          <w:bCs/>
          <w:highlight w:val="green"/>
          <w:u w:val="single"/>
        </w:rPr>
        <w:t>needed to preserve stable</w:t>
      </w:r>
      <w:r w:rsidRPr="006F2330">
        <w:rPr>
          <w:b/>
          <w:bCs/>
          <w:u w:val="single"/>
        </w:rPr>
        <w:t xml:space="preserve"> and coordinated international </w:t>
      </w:r>
      <w:r w:rsidRPr="006F2330">
        <w:rPr>
          <w:b/>
          <w:bCs/>
          <w:highlight w:val="green"/>
          <w:u w:val="single"/>
        </w:rPr>
        <w:t>relations</w:t>
      </w:r>
      <w:r w:rsidRPr="006F2330">
        <w:rPr>
          <w:b/>
          <w:bCs/>
          <w:u w:val="single"/>
        </w:rPr>
        <w:t xml:space="preserve"> to avoid that heavy threats implicit in the pandemic could result in catastrophic disorders or conflicts</w:t>
      </w:r>
      <w:r w:rsidRPr="006F2330">
        <w:rPr>
          <w:sz w:val="12"/>
        </w:rPr>
        <w:t xml:space="preserve"> (Jean 2020). </w:t>
      </w:r>
      <w:r w:rsidRPr="006F2330">
        <w:rPr>
          <w:u w:val="single"/>
        </w:rPr>
        <w:t>But it will not happen automatically. Unless governments accelerate their efforts to collaborate</w:t>
      </w:r>
      <w:r w:rsidRPr="006F2330">
        <w:rPr>
          <w:sz w:val="12"/>
        </w:rPr>
        <w:t xml:space="preserve">, </w:t>
      </w:r>
      <w:r w:rsidRPr="006F2330">
        <w:rPr>
          <w:u w:val="single"/>
        </w:rPr>
        <w:t>growing protectionism</w:t>
      </w:r>
      <w:r w:rsidRPr="006F2330">
        <w:rPr>
          <w:sz w:val="12"/>
        </w:rPr>
        <w:t xml:space="preserve"> </w:t>
      </w:r>
      <w:r w:rsidRPr="006F2330">
        <w:rPr>
          <w:u w:val="single"/>
        </w:rPr>
        <w:t>and increased distortions to</w:t>
      </w:r>
      <w:r w:rsidRPr="006F2330">
        <w:rPr>
          <w:sz w:val="12"/>
        </w:rPr>
        <w:t xml:space="preserve"> global value chains (</w:t>
      </w:r>
      <w:r w:rsidRPr="006F2330">
        <w:rPr>
          <w:u w:val="single"/>
        </w:rPr>
        <w:t>GVCs) risk being a by-product of the virus</w:t>
      </w:r>
      <w:r w:rsidRPr="006F2330">
        <w:rPr>
          <w:sz w:val="12"/>
        </w:rPr>
        <w:t xml:space="preserve">, at the same time further exacerbating its negative implications. </w:t>
      </w:r>
      <w:r w:rsidRPr="006F2330">
        <w:rPr>
          <w:b/>
          <w:bCs/>
          <w:u w:val="single"/>
        </w:rPr>
        <w:t xml:space="preserve">This demands extraordinary action. </w:t>
      </w:r>
      <w:r w:rsidRPr="006F2330">
        <w:rPr>
          <w:sz w:val="12"/>
        </w:rPr>
        <w:t>This chapter addresses the question of what role for trade ministers at the WTO in times of crises with a view to activating global cooperation to overcome COVID-19. In addition to the introductory section, the second sec</w:t>
      </w:r>
      <w:r w:rsidRPr="006F2330">
        <w:rPr>
          <w:u w:val="single"/>
        </w:rPr>
        <w:t xml:space="preserve">tion explores the </w:t>
      </w:r>
      <w:r w:rsidRPr="006F2330">
        <w:rPr>
          <w:highlight w:val="green"/>
          <w:u w:val="single"/>
        </w:rPr>
        <w:t>need to reactivate the WTO</w:t>
      </w:r>
      <w:r w:rsidRPr="006F2330">
        <w:rPr>
          <w:u w:val="single"/>
        </w:rPr>
        <w:t xml:space="preserve"> to underpin collaboration among governments</w:t>
      </w:r>
      <w:r w:rsidRPr="006F2330">
        <w:rPr>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6F2330">
        <w:rPr>
          <w:b/>
          <w:bCs/>
          <w:u w:val="single"/>
        </w:rPr>
        <w:t xml:space="preserve">REACTIVATE THE WTO </w:t>
      </w:r>
      <w:r w:rsidRPr="006F2330">
        <w:rPr>
          <w:sz w:val="12"/>
        </w:rPr>
        <w:t xml:space="preserve">Trade needs to be part of the response to COVID-19 and its upshots, and countries cannot afford the WTO, hobbled as it has been lately, to muddle through. </w:t>
      </w:r>
      <w:r w:rsidRPr="006F2330">
        <w:rPr>
          <w:b/>
          <w:bCs/>
          <w:u w:val="single"/>
        </w:rPr>
        <w:t xml:space="preserve">Moreover, as the world confronts more frequent and severe profound shocks such as financial crises, terrorism, extreme weather and pandemics </w:t>
      </w:r>
      <w:r w:rsidRPr="006F2330">
        <w:rPr>
          <w:sz w:val="12"/>
        </w:rPr>
        <w:t xml:space="preserve">(McKinsey Global Institute 2020), </w:t>
      </w:r>
      <w:r w:rsidRPr="006F2330">
        <w:rPr>
          <w:b/>
          <w:bCs/>
          <w:u w:val="single"/>
        </w:rPr>
        <w:t xml:space="preserve">the </w:t>
      </w:r>
      <w:r w:rsidRPr="006F2330">
        <w:rPr>
          <w:b/>
          <w:bCs/>
          <w:highlight w:val="green"/>
          <w:u w:val="single"/>
        </w:rPr>
        <w:t>WTO needs to step up</w:t>
      </w:r>
      <w:r w:rsidRPr="006F2330">
        <w:rPr>
          <w:b/>
          <w:bCs/>
          <w:u w:val="single"/>
        </w:rPr>
        <w:t xml:space="preserve"> its role during </w:t>
      </w:r>
      <w:r w:rsidRPr="006F2330">
        <w:rPr>
          <w:b/>
          <w:bCs/>
          <w:highlight w:val="green"/>
          <w:u w:val="single"/>
        </w:rPr>
        <w:t>systemic crises</w:t>
      </w:r>
      <w:r w:rsidRPr="006F2330">
        <w:rPr>
          <w:b/>
          <w:bCs/>
          <w:u w:val="single"/>
        </w:rPr>
        <w:t>.</w:t>
      </w:r>
      <w:r w:rsidRPr="006F2330">
        <w:rPr>
          <w:sz w:val="12"/>
        </w:rPr>
        <w:t xml:space="preserve"> </w:t>
      </w:r>
      <w:r w:rsidRPr="006F2330">
        <w:rPr>
          <w:b/>
          <w:bCs/>
          <w:u w:val="single"/>
        </w:rPr>
        <w:t xml:space="preserve">The fact that the organisation has been faltering, that there is a leadership vacuum and that distrust runs high among major traders will not make it any easier. </w:t>
      </w:r>
      <w:r w:rsidRPr="006F2330">
        <w:rPr>
          <w:u w:val="single"/>
        </w:rPr>
        <w:t xml:space="preserve">Exacerbated tensions related to the pandemic can only add to the feeling that WTO rules have been conceived for a very different context, increasing the risk of a loss of legitimacy </w:t>
      </w:r>
      <w:r w:rsidRPr="006F2330">
        <w:rPr>
          <w:sz w:val="12"/>
        </w:rPr>
        <w:t xml:space="preserve">(Jean 2020). </w:t>
      </w:r>
      <w:r w:rsidRPr="006F2330">
        <w:rPr>
          <w:b/>
          <w:bCs/>
          <w:u w:val="single"/>
        </w:rPr>
        <w:t>This is not about a major reset of the WTO. It is about (re)activating the organisation to serve its members as they combat the devastating impact of the pandemic and the global recession</w:t>
      </w:r>
      <w:r w:rsidRPr="006F2330">
        <w:rPr>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6F2330">
        <w:rPr>
          <w:u w:val="single"/>
        </w:rPr>
        <w:t>should the WTO</w:t>
      </w:r>
      <w:r w:rsidRPr="006F2330">
        <w:rPr>
          <w:sz w:val="12"/>
        </w:rPr>
        <w:t xml:space="preserve"> – or more accurately, its members – </w:t>
      </w:r>
      <w:r w:rsidRPr="006F2330">
        <w:rPr>
          <w:u w:val="single"/>
        </w:rPr>
        <w:t>demonstrate they can actually rise to the occasion in the context of COVID-19</w:t>
      </w:r>
      <w:r w:rsidRPr="006F2330">
        <w:rPr>
          <w:sz w:val="12"/>
        </w:rPr>
        <w:t xml:space="preserve">, </w:t>
      </w:r>
      <w:r w:rsidRPr="006F2330">
        <w:rPr>
          <w:b/>
          <w:bCs/>
          <w:u w:val="single"/>
        </w:rPr>
        <w:t>they will also contribute to increasing trust levels</w:t>
      </w:r>
      <w:r w:rsidRPr="006F2330">
        <w:rPr>
          <w:sz w:val="12"/>
        </w:rPr>
        <w:t xml:space="preserve"> </w:t>
      </w:r>
      <w:r w:rsidRPr="006F2330">
        <w:rPr>
          <w:b/>
          <w:bCs/>
          <w:u w:val="single"/>
        </w:rPr>
        <w:t>on the ability of the organisation to produce results</w:t>
      </w:r>
      <w:r w:rsidRPr="006F2330">
        <w:rPr>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6F2330">
        <w:rPr>
          <w:u w:val="single"/>
        </w:rPr>
        <w:t>These actions are positive and reflect the political will of governments to collaborate to some extent</w:t>
      </w:r>
      <w:r w:rsidRPr="006F2330">
        <w:rPr>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6F2330">
        <w:rPr>
          <w:u w:val="single"/>
        </w:rPr>
        <w:t>The venue for cooperation should be global and open to al</w:t>
      </w:r>
      <w:r w:rsidRPr="006F2330">
        <w:rPr>
          <w:sz w:val="12"/>
        </w:rPr>
        <w:t xml:space="preserve">l, even if not all 164 WTO members opt to engage in all initiatives. TRADE MINISTERS SHOULD CALL THE SHOTS DURING CRISES Challenges notwithstanding, </w:t>
      </w:r>
      <w:r w:rsidRPr="006F2330">
        <w:rPr>
          <w:highlight w:val="green"/>
          <w:u w:val="single"/>
        </w:rPr>
        <w:t xml:space="preserve">governments need to act now to empower the WTO </w:t>
      </w:r>
      <w:r w:rsidRPr="006F2330">
        <w:rPr>
          <w:u w:val="single"/>
        </w:rPr>
        <w:t>to play an active part in coordinating the response to the pandemic</w:t>
      </w:r>
      <w:r w:rsidRPr="006F2330">
        <w:rPr>
          <w:sz w:val="12"/>
        </w:rPr>
        <w:t xml:space="preserve">. The WTO is more than an organisation immersed in myriad drama on the shores of Lake Geneva; it is a solid framework for global trade cooperation. </w:t>
      </w:r>
      <w:r w:rsidRPr="006F2330">
        <w:rPr>
          <w:b/>
          <w:bCs/>
          <w:u w:val="single"/>
        </w:rPr>
        <w:t xml:space="preserve">It is </w:t>
      </w:r>
      <w:r w:rsidRPr="006F2330">
        <w:rPr>
          <w:b/>
          <w:bCs/>
          <w:highlight w:val="green"/>
          <w:u w:val="single"/>
        </w:rPr>
        <w:t>in countries’ interest to preserve</w:t>
      </w:r>
      <w:r w:rsidRPr="006F2330">
        <w:rPr>
          <w:b/>
          <w:bCs/>
          <w:u w:val="single"/>
        </w:rPr>
        <w:t xml:space="preserve"> the </w:t>
      </w:r>
      <w:r w:rsidRPr="006F2330">
        <w:rPr>
          <w:b/>
          <w:bCs/>
          <w:highlight w:val="green"/>
          <w:u w:val="single"/>
        </w:rPr>
        <w:t>relevance of the WTO;</w:t>
      </w:r>
      <w:r w:rsidRPr="006F2330">
        <w:rPr>
          <w:b/>
          <w:bCs/>
          <w:u w:val="single"/>
        </w:rPr>
        <w:t xml:space="preserve"> </w:t>
      </w:r>
      <w:r w:rsidRPr="006F2330">
        <w:rPr>
          <w:u w:val="single"/>
        </w:rPr>
        <w:t>its role can be critical in helping members help themselves</w:t>
      </w:r>
      <w:r w:rsidRPr="006F2330">
        <w:rPr>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6F2330">
        <w:rPr>
          <w:u w:val="single"/>
        </w:rPr>
        <w:t>The WTO is nothing more and nothing less than the collectivity of its members</w:t>
      </w:r>
      <w:r w:rsidRPr="006F2330">
        <w:rPr>
          <w:sz w:val="12"/>
        </w:rPr>
        <w:t xml:space="preserve"> (Steger 2020), a point that is frequently forgotten in the public discourse. </w:t>
      </w:r>
      <w:r w:rsidRPr="006F2330">
        <w:rPr>
          <w:u w:val="single"/>
        </w:rPr>
        <w:t>Without strong leadership, frequent engagement and serious interest among members in addressing its challenges, the WTO itself cannot deliver results</w:t>
      </w:r>
      <w:r w:rsidRPr="006F2330">
        <w:rPr>
          <w:sz w:val="12"/>
        </w:rPr>
        <w:t xml:space="preserve"> (Cutler 2020). Paraphrasing VanGrasstek (2013), the multilateral trading system receives its inspiration from economists and is shaped primarily by lawyers, but it can only operate within the limits set by politicians.</w:t>
      </w:r>
    </w:p>
    <w:p w14:paraId="4E0777BF" w14:textId="77777777" w:rsidR="00637A74" w:rsidRPr="006F2330" w:rsidRDefault="00637A74" w:rsidP="00637A74">
      <w:pPr>
        <w:keepNext/>
        <w:keepLines/>
        <w:spacing w:before="40" w:after="0"/>
        <w:outlineLvl w:val="3"/>
        <w:rPr>
          <w:rFonts w:eastAsiaTheme="majorEastAsia"/>
          <w:b/>
          <w:iCs/>
          <w:sz w:val="26"/>
        </w:rPr>
      </w:pPr>
      <w:r w:rsidRPr="006F2330">
        <w:rPr>
          <w:rFonts w:eastAsiaTheme="majorEastAsia"/>
          <w:b/>
          <w:iCs/>
          <w:sz w:val="26"/>
        </w:rPr>
        <w:t>Trade solves great power competition – regionalism causes militarized crises.</w:t>
      </w:r>
    </w:p>
    <w:p w14:paraId="0F89C78F" w14:textId="77777777" w:rsidR="00637A74" w:rsidRPr="006F2330" w:rsidRDefault="00637A74" w:rsidP="00637A74">
      <w:r w:rsidRPr="006F2330">
        <w:rPr>
          <w:b/>
          <w:bCs/>
          <w:sz w:val="26"/>
        </w:rPr>
        <w:t>Lake 18</w:t>
      </w:r>
      <w:r w:rsidRPr="006F2330">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2" w:history="1">
        <w:r w:rsidRPr="006F2330">
          <w:t>https://papers.ssrn.com/sol3/papers.cfm?abstract_id=3171196/</w:t>
        </w:r>
      </w:hyperlink>
      <w:r w:rsidRPr="006F2330">
        <w:t>] TDI</w:t>
      </w:r>
    </w:p>
    <w:p w14:paraId="33B98561" w14:textId="77777777" w:rsidR="00637A74" w:rsidRPr="006F2330" w:rsidRDefault="00637A74" w:rsidP="00637A74">
      <w:pPr>
        <w:rPr>
          <w:sz w:val="16"/>
        </w:rPr>
      </w:pPr>
      <w:r w:rsidRPr="006F2330">
        <w:rPr>
          <w:sz w:val="16"/>
        </w:rPr>
        <w:t xml:space="preserve">I develop two central arguments. First, </w:t>
      </w:r>
      <w:r w:rsidRPr="006F2330">
        <w:rPr>
          <w:b/>
          <w:iCs/>
          <w:u w:val="single"/>
        </w:rPr>
        <w:t xml:space="preserve">historically, </w:t>
      </w:r>
      <w:r w:rsidRPr="006F2330">
        <w:rPr>
          <w:b/>
          <w:iCs/>
          <w:highlight w:val="green"/>
          <w:u w:val="single"/>
        </w:rPr>
        <w:t>great power competition</w:t>
      </w:r>
      <w:r w:rsidRPr="006F2330">
        <w:rPr>
          <w:b/>
          <w:iCs/>
          <w:u w:val="single"/>
        </w:rPr>
        <w:t xml:space="preserve"> has been </w:t>
      </w:r>
      <w:r w:rsidRPr="006F2330">
        <w:rPr>
          <w:b/>
          <w:iCs/>
          <w:highlight w:val="green"/>
          <w:u w:val="single"/>
        </w:rPr>
        <w:t>driven</w:t>
      </w:r>
      <w:r w:rsidRPr="006F2330">
        <w:rPr>
          <w:b/>
          <w:iCs/>
          <w:u w:val="single"/>
        </w:rPr>
        <w:t xml:space="preserve"> primarily </w:t>
      </w:r>
      <w:r w:rsidRPr="006F2330">
        <w:rPr>
          <w:b/>
          <w:iCs/>
          <w:highlight w:val="green"/>
          <w:u w:val="single"/>
        </w:rPr>
        <w:t>by</w:t>
      </w:r>
      <w:r w:rsidRPr="006F2330">
        <w:rPr>
          <w:b/>
          <w:iCs/>
          <w:u w:val="single"/>
        </w:rPr>
        <w:t xml:space="preserve"> exclusion or </w:t>
      </w:r>
      <w:r w:rsidRPr="006F2330">
        <w:rPr>
          <w:b/>
          <w:iCs/>
          <w:highlight w:val="green"/>
          <w:u w:val="single"/>
        </w:rPr>
        <w:t>fears of exclusion from</w:t>
      </w:r>
      <w:r w:rsidRPr="006F2330">
        <w:rPr>
          <w:b/>
          <w:iCs/>
          <w:u w:val="single"/>
        </w:rPr>
        <w:t xml:space="preserve"> each power’s </w:t>
      </w:r>
      <w:r w:rsidRPr="006F2330">
        <w:rPr>
          <w:b/>
          <w:iCs/>
          <w:highlight w:val="green"/>
          <w:u w:val="single"/>
        </w:rPr>
        <w:t>international economic zone</w:t>
      </w:r>
      <w:r w:rsidRPr="006F2330">
        <w:rPr>
          <w:b/>
          <w:iCs/>
          <w:u w:val="single"/>
        </w:rPr>
        <w:t>,</w:t>
      </w:r>
      <w:r w:rsidRPr="006F2330">
        <w:rPr>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6F2330">
        <w:rPr>
          <w:u w:val="single"/>
        </w:rPr>
        <w:t>other great powers</w:t>
      </w:r>
      <w:r w:rsidRPr="006F2330">
        <w:rPr>
          <w:sz w:val="16"/>
        </w:rPr>
        <w:t xml:space="preserve">, in response, </w:t>
      </w:r>
      <w:r w:rsidRPr="006F2330">
        <w:rPr>
          <w:u w:val="single"/>
        </w:rPr>
        <w:t>are</w:t>
      </w:r>
      <w:r w:rsidRPr="006F2330">
        <w:rPr>
          <w:sz w:val="16"/>
        </w:rPr>
        <w:t xml:space="preserve"> then </w:t>
      </w:r>
      <w:r w:rsidRPr="006F2330">
        <w:rPr>
          <w:u w:val="single"/>
        </w:rPr>
        <w:t>compelled to develop or expand their own exclusive economic zones.</w:t>
      </w:r>
      <w:r w:rsidRPr="006F2330">
        <w:rPr>
          <w:sz w:val="16"/>
        </w:rPr>
        <w:t xml:space="preserve"> </w:t>
      </w:r>
      <w:r w:rsidRPr="006F2330">
        <w:rPr>
          <w:b/>
          <w:iCs/>
          <w:u w:val="single"/>
        </w:rPr>
        <w:t xml:space="preserve">The </w:t>
      </w:r>
      <w:r w:rsidRPr="006F2330">
        <w:rPr>
          <w:b/>
          <w:iCs/>
          <w:highlight w:val="green"/>
          <w:u w:val="single"/>
        </w:rPr>
        <w:t>“race” for economic privilege</w:t>
      </w:r>
      <w:r w:rsidRPr="006F2330">
        <w:rPr>
          <w:b/>
          <w:iCs/>
          <w:u w:val="single"/>
        </w:rPr>
        <w:t xml:space="preserve"> can quickly </w:t>
      </w:r>
      <w:r w:rsidRPr="006F2330">
        <w:rPr>
          <w:b/>
          <w:iCs/>
          <w:highlight w:val="green"/>
          <w:u w:val="single"/>
        </w:rPr>
        <w:t>divide the world</w:t>
      </w:r>
      <w:r w:rsidRPr="006F2330">
        <w:rPr>
          <w:b/>
          <w:iCs/>
          <w:u w:val="single"/>
        </w:rPr>
        <w:t xml:space="preserve"> up </w:t>
      </w:r>
      <w:r w:rsidRPr="006F2330">
        <w:rPr>
          <w:b/>
          <w:iCs/>
          <w:highlight w:val="green"/>
          <w:u w:val="single"/>
        </w:rPr>
        <w:t>into</w:t>
      </w:r>
      <w:r w:rsidRPr="006F2330">
        <w:rPr>
          <w:b/>
          <w:iCs/>
          <w:u w:val="single"/>
        </w:rPr>
        <w:t xml:space="preserve"> economic </w:t>
      </w:r>
      <w:r w:rsidRPr="006F2330">
        <w:rPr>
          <w:b/>
          <w:iCs/>
          <w:highlight w:val="green"/>
          <w:u w:val="single"/>
        </w:rPr>
        <w:t>blocs</w:t>
      </w:r>
      <w:r w:rsidRPr="006F2330">
        <w:rPr>
          <w:b/>
          <w:iCs/>
          <w:u w:val="single"/>
        </w:rPr>
        <w:t xml:space="preserve">. </w:t>
      </w:r>
      <w:r w:rsidRPr="006F2330">
        <w:rPr>
          <w:sz w:val="16"/>
        </w:rPr>
        <w:t xml:space="preserve">Like the security dilemma, </w:t>
      </w:r>
      <w:r w:rsidRPr="006F2330">
        <w:rPr>
          <w:u w:val="single"/>
        </w:rPr>
        <w:t xml:space="preserve">great powers need not actually exclude one another from their zones; </w:t>
      </w:r>
      <w:r w:rsidRPr="006F2330">
        <w:rPr>
          <w:b/>
          <w:iCs/>
          <w:u w:val="single"/>
        </w:rPr>
        <w:t xml:space="preserve">the fear of exclusion alone is enough to ignite the process of division. </w:t>
      </w:r>
      <w:r w:rsidRPr="006F2330">
        <w:rPr>
          <w:highlight w:val="green"/>
          <w:u w:val="single"/>
        </w:rPr>
        <w:t>The race</w:t>
      </w:r>
      <w:r w:rsidRPr="006F2330">
        <w:rPr>
          <w:u w:val="single"/>
        </w:rPr>
        <w:t xml:space="preserve"> for privilege then </w:t>
      </w:r>
      <w:r w:rsidRPr="006F2330">
        <w:rPr>
          <w:highlight w:val="green"/>
          <w:u w:val="single"/>
        </w:rPr>
        <w:t>draws</w:t>
      </w:r>
      <w:r w:rsidRPr="006F2330">
        <w:rPr>
          <w:u w:val="single"/>
        </w:rPr>
        <w:t xml:space="preserve"> great powers into over-expanding into unprofitable regions and, more important, </w:t>
      </w:r>
      <w:r w:rsidRPr="006F2330">
        <w:rPr>
          <w:b/>
          <w:iCs/>
          <w:highlight w:val="green"/>
          <w:u w:val="single"/>
        </w:rPr>
        <w:t>militarized competition</w:t>
      </w:r>
      <w:r w:rsidRPr="006F2330">
        <w:rPr>
          <w:highlight w:val="green"/>
          <w:u w:val="single"/>
        </w:rPr>
        <w:t xml:space="preserve">. </w:t>
      </w:r>
      <w:r w:rsidRPr="006F2330">
        <w:rPr>
          <w:b/>
          <w:iCs/>
          <w:highlight w:val="green"/>
          <w:u w:val="single"/>
        </w:rPr>
        <w:t>Economic and military competition are thus linked, with the former</w:t>
      </w:r>
      <w:r w:rsidRPr="006F2330">
        <w:rPr>
          <w:b/>
          <w:iCs/>
          <w:u w:val="single"/>
        </w:rPr>
        <w:t xml:space="preserve"> usually </w:t>
      </w:r>
      <w:r w:rsidRPr="006F2330">
        <w:rPr>
          <w:b/>
          <w:iCs/>
          <w:highlight w:val="green"/>
          <w:u w:val="single"/>
        </w:rPr>
        <w:t>driving the latter</w:t>
      </w:r>
      <w:r w:rsidRPr="006F2330">
        <w:rPr>
          <w:b/>
          <w:iCs/>
          <w:u w:val="single"/>
        </w:rPr>
        <w:t>.</w:t>
      </w:r>
      <w:r w:rsidRPr="006F2330">
        <w:rPr>
          <w:sz w:val="16"/>
        </w:rPr>
        <w:t xml:space="preserve"> </w:t>
      </w:r>
      <w:r w:rsidRPr="006F2330">
        <w:rPr>
          <w:u w:val="single"/>
        </w:rPr>
        <w:t xml:space="preserve">The most significant military crises have, </w:t>
      </w:r>
      <w:r w:rsidRPr="006F2330">
        <w:rPr>
          <w:sz w:val="16"/>
        </w:rPr>
        <w:t xml:space="preserve">historically, </w:t>
      </w:r>
      <w:r w:rsidRPr="006F2330">
        <w:rPr>
          <w:u w:val="single"/>
        </w:rPr>
        <w:t>been over where to draw the boundaries between economic zones and subsequent challenges to those boundaries</w:t>
      </w:r>
      <w:r w:rsidRPr="00B41AD0">
        <w:rPr>
          <w:sz w:val="16"/>
          <w:highlight w:val="green"/>
        </w:rPr>
        <w:t xml:space="preserve">. </w:t>
      </w:r>
      <w:r w:rsidRPr="00B41AD0">
        <w:rPr>
          <w:b/>
          <w:iCs/>
          <w:highlight w:val="green"/>
          <w:u w:val="single"/>
        </w:rPr>
        <w:t>Economic closure and fear of closure have been consistent sources of great power conflict</w:t>
      </w:r>
      <w:r w:rsidRPr="006F2330">
        <w:rPr>
          <w:sz w:val="16"/>
        </w:rPr>
        <w:t xml:space="preserve"> in the past – and possibly will be in the future.</w:t>
      </w:r>
      <w:r w:rsidRPr="006F2330">
        <w:rPr>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6F2330">
        <w:rPr>
          <w:u w:val="single"/>
        </w:rPr>
        <w:t xml:space="preserve">If so, great power competition could break out in the twenty-first century not because of bipolarity or any inevitable tendency toward conflict, </w:t>
      </w:r>
      <w:r w:rsidRPr="006F2330">
        <w:rPr>
          <w:b/>
          <w:iCs/>
          <w:u w:val="single"/>
        </w:rPr>
        <w:t>but because neither great power can control its own protectionist forces</w:t>
      </w:r>
      <w:r w:rsidRPr="006F2330">
        <w:rPr>
          <w:sz w:val="16"/>
        </w:rPr>
        <w:t xml:space="preserve"> nor signal to the other that it would not exclude it from its economic zone</w:t>
      </w:r>
      <w:r w:rsidRPr="006F2330">
        <w:rPr>
          <w:b/>
          <w:iCs/>
          <w:u w:val="single"/>
        </w:rPr>
        <w:t xml:space="preserve">. The British-U.S. case, again, suggests that </w:t>
      </w:r>
      <w:r w:rsidRPr="006F2330">
        <w:rPr>
          <w:b/>
          <w:iCs/>
          <w:highlight w:val="green"/>
          <w:u w:val="single"/>
        </w:rPr>
        <w:t>exclusion and competition are not inevitable</w:t>
      </w:r>
      <w:r w:rsidRPr="006F2330">
        <w:rPr>
          <w:b/>
          <w:iCs/>
          <w:u w:val="single"/>
        </w:rPr>
        <w:t xml:space="preserve">, </w:t>
      </w:r>
      <w:r w:rsidRPr="006F2330">
        <w:rPr>
          <w:b/>
          <w:iCs/>
          <w:highlight w:val="green"/>
          <w:u w:val="single"/>
        </w:rPr>
        <w:t>but</w:t>
      </w:r>
      <w:r w:rsidRPr="006F2330">
        <w:rPr>
          <w:b/>
          <w:iCs/>
          <w:u w:val="single"/>
        </w:rPr>
        <w:t xml:space="preserve"> the current </w:t>
      </w:r>
      <w:r w:rsidRPr="006F2330">
        <w:rPr>
          <w:b/>
          <w:iCs/>
          <w:highlight w:val="green"/>
          <w:u w:val="single"/>
        </w:rPr>
        <w:t>danger</w:t>
      </w:r>
      <w:r w:rsidRPr="006F2330">
        <w:rPr>
          <w:b/>
          <w:iCs/>
          <w:u w:val="single"/>
        </w:rPr>
        <w:t xml:space="preserve"> of economic closure </w:t>
      </w:r>
      <w:r w:rsidRPr="006F2330">
        <w:rPr>
          <w:b/>
          <w:iCs/>
          <w:highlight w:val="green"/>
          <w:u w:val="single"/>
        </w:rPr>
        <w:t>is real and increasing</w:t>
      </w:r>
      <w:r w:rsidRPr="006F2330">
        <w:rPr>
          <w:b/>
          <w:iCs/>
          <w:u w:val="single"/>
        </w:rPr>
        <w:t xml:space="preserve">. </w:t>
      </w:r>
      <w:r w:rsidRPr="006F2330">
        <w:rPr>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6F2330">
        <w:rPr>
          <w:u w:val="single"/>
        </w:rPr>
        <w:t>Protectionism can sour great power relations, but it is the desire for exclusive economic zones that drives great power competition and, given the possibility of coercion, influences grand strategy</w:t>
      </w:r>
      <w:r w:rsidRPr="006F2330">
        <w:rPr>
          <w:sz w:val="16"/>
        </w:rPr>
        <w:t>. Thus, the theory sketched here integrates insights from international political economy (see below), the literature on domestic politics and grand strategy,14 and systemic theories of international relations.15</w:t>
      </w:r>
    </w:p>
    <w:p w14:paraId="6F3E9834" w14:textId="77777777" w:rsidR="00637A74" w:rsidRPr="006F2330" w:rsidRDefault="00637A74" w:rsidP="00637A74">
      <w:pPr>
        <w:keepNext/>
        <w:keepLines/>
        <w:spacing w:before="40" w:after="0"/>
        <w:outlineLvl w:val="3"/>
        <w:rPr>
          <w:rFonts w:eastAsiaTheme="majorEastAsia"/>
          <w:b/>
          <w:iCs/>
          <w:sz w:val="26"/>
        </w:rPr>
      </w:pPr>
      <w:r w:rsidRPr="006F2330">
        <w:rPr>
          <w:rFonts w:eastAsiaTheme="majorEastAsia"/>
          <w:b/>
          <w:iCs/>
          <w:sz w:val="26"/>
        </w:rPr>
        <w:t>Independently, WTO cred solves nuclear war – allows an off-track for nuclear weapons.</w:t>
      </w:r>
    </w:p>
    <w:p w14:paraId="4F61E50C" w14:textId="77777777" w:rsidR="00637A74" w:rsidRPr="006F2330" w:rsidRDefault="00637A74" w:rsidP="00637A74">
      <w:r w:rsidRPr="006F2330">
        <w:rPr>
          <w:b/>
          <w:bCs/>
          <w:sz w:val="26"/>
        </w:rPr>
        <w:t>Hamann 09.</w:t>
      </w:r>
      <w:r w:rsidRPr="006F2330">
        <w:t xml:space="preserve"> [(Georgia Hamann is a J.D. Candidate, Vanderbilt University Law School, “Replacing Slingshots with Swords: Implications of the Antigua-Gambling 22.6 Panel Report for Developing Countries and the World Trading System,” 2009.] TDI</w:t>
      </w:r>
    </w:p>
    <w:p w14:paraId="799CD566" w14:textId="77777777" w:rsidR="00637A74" w:rsidRDefault="00637A74" w:rsidP="00637A74">
      <w:pPr>
        <w:rPr>
          <w:sz w:val="14"/>
        </w:rPr>
      </w:pPr>
      <w:r w:rsidRPr="006F2330">
        <w:rPr>
          <w:b/>
          <w:bCs/>
          <w:u w:val="single"/>
        </w:rPr>
        <w:t xml:space="preserve">Voluntary </w:t>
      </w:r>
      <w:r w:rsidRPr="006F2330">
        <w:rPr>
          <w:b/>
          <w:bCs/>
          <w:highlight w:val="green"/>
          <w:u w:val="single"/>
        </w:rPr>
        <w:t>compliance with WTO</w:t>
      </w:r>
      <w:r w:rsidRPr="006F2330">
        <w:rPr>
          <w:b/>
          <w:bCs/>
          <w:sz w:val="14"/>
        </w:rPr>
        <w:t xml:space="preserve"> </w:t>
      </w:r>
      <w:r w:rsidRPr="006F2330">
        <w:rPr>
          <w:b/>
          <w:bCs/>
          <w:u w:val="single"/>
        </w:rPr>
        <w:t xml:space="preserve">rules </w:t>
      </w:r>
      <w:r w:rsidRPr="006F2330">
        <w:rPr>
          <w:u w:val="single"/>
        </w:rPr>
        <w:t>and procedures is of the utmost importance</w:t>
      </w:r>
      <w:r w:rsidRPr="006F2330">
        <w:rPr>
          <w:sz w:val="14"/>
        </w:rPr>
        <w:t xml:space="preserve"> </w:t>
      </w:r>
      <w:r w:rsidRPr="006F2330">
        <w:rPr>
          <w:b/>
          <w:bCs/>
          <w:u w:val="single"/>
        </w:rPr>
        <w:t>to the international trading system</w:t>
      </w:r>
      <w:r w:rsidRPr="006F2330">
        <w:rPr>
          <w:sz w:val="14"/>
        </w:rPr>
        <w:t xml:space="preserve">.'0 0 Given the increasingly globalized market, the </w:t>
      </w:r>
      <w:r w:rsidRPr="006F2330">
        <w:rPr>
          <w:u w:val="single"/>
        </w:rPr>
        <w:t>coming years will see an increase in the importance of the WTO</w:t>
      </w:r>
      <w:r w:rsidRPr="006F2330">
        <w:rPr>
          <w:sz w:val="14"/>
        </w:rPr>
        <w:t xml:space="preserve"> </w:t>
      </w:r>
      <w:r w:rsidRPr="006F2330">
        <w:rPr>
          <w:b/>
          <w:bCs/>
          <w:u w:val="single"/>
        </w:rPr>
        <w:t>as a cohesive force and arbiter of disputes that likely will become more frequent and injurious</w:t>
      </w:r>
      <w:r w:rsidRPr="006F2330">
        <w:rPr>
          <w:sz w:val="14"/>
        </w:rPr>
        <w:t xml:space="preserve">. </w:t>
      </w:r>
      <w:r w:rsidRPr="006F2330">
        <w:rPr>
          <w:b/>
          <w:bCs/>
          <w:u w:val="single"/>
        </w:rPr>
        <w:t xml:space="preserve">01' The work of the WTO </w:t>
      </w:r>
      <w:r w:rsidRPr="006F2330">
        <w:rPr>
          <w:b/>
          <w:bCs/>
          <w:highlight w:val="green"/>
          <w:u w:val="single"/>
        </w:rPr>
        <w:t>cannot be overstated in a nuclear-</w:t>
      </w:r>
      <w:r w:rsidRPr="006F2330">
        <w:rPr>
          <w:b/>
          <w:bCs/>
          <w:u w:val="single"/>
        </w:rPr>
        <w:t xml:space="preserve">armed </w:t>
      </w:r>
      <w:r w:rsidRPr="006F2330">
        <w:rPr>
          <w:b/>
          <w:bCs/>
          <w:highlight w:val="green"/>
          <w:u w:val="single"/>
        </w:rPr>
        <w:t>world</w:t>
      </w:r>
      <w:r w:rsidRPr="006F2330">
        <w:rPr>
          <w:b/>
          <w:bCs/>
          <w:sz w:val="14"/>
        </w:rPr>
        <w:t>,</w:t>
      </w:r>
      <w:r w:rsidRPr="006F2330">
        <w:rPr>
          <w:sz w:val="14"/>
        </w:rPr>
        <w:t xml:space="preserve"> </w:t>
      </w:r>
      <w:r w:rsidRPr="006F2330">
        <w:rPr>
          <w:u w:val="single"/>
        </w:rPr>
        <w:t>as the body continues to promote respect</w:t>
      </w:r>
      <w:r w:rsidRPr="006F2330">
        <w:rPr>
          <w:sz w:val="14"/>
        </w:rPr>
        <w:t xml:space="preserve"> </w:t>
      </w:r>
      <w:r w:rsidRPr="006F2330">
        <w:rPr>
          <w:u w:val="single"/>
        </w:rPr>
        <w:t>and</w:t>
      </w:r>
      <w:r w:rsidRPr="006F2330">
        <w:rPr>
          <w:sz w:val="14"/>
        </w:rPr>
        <w:t xml:space="preserve"> even </w:t>
      </w:r>
      <w:r w:rsidRPr="006F2330">
        <w:rPr>
          <w:u w:val="single"/>
        </w:rPr>
        <w:t>amity</w:t>
      </w:r>
      <w:r w:rsidRPr="006F2330">
        <w:rPr>
          <w:sz w:val="14"/>
        </w:rPr>
        <w:t xml:space="preserve"> </w:t>
      </w:r>
      <w:r w:rsidRPr="006F2330">
        <w:rPr>
          <w:u w:val="single"/>
        </w:rPr>
        <w:t>among nations with opposing philosophical goals</w:t>
      </w:r>
      <w:r w:rsidRPr="006F2330">
        <w:rPr>
          <w:sz w:val="14"/>
        </w:rPr>
        <w:t xml:space="preserve"> or modes of governance. 10 2 </w:t>
      </w:r>
      <w:r w:rsidRPr="006F2330">
        <w:rPr>
          <w:u w:val="single"/>
        </w:rPr>
        <w:t>Demagogues</w:t>
      </w:r>
      <w:r w:rsidRPr="006F2330">
        <w:rPr>
          <w:sz w:val="14"/>
        </w:rPr>
        <w:t xml:space="preserve"> in the Unites States </w:t>
      </w:r>
      <w:r w:rsidRPr="006F2330">
        <w:rPr>
          <w:u w:val="single"/>
        </w:rPr>
        <w:t>may decry the rise of China</w:t>
      </w:r>
      <w:r w:rsidRPr="006F2330">
        <w:rPr>
          <w:sz w:val="14"/>
        </w:rPr>
        <w:t xml:space="preserve"> as a geopolitical threat, 0 3 </w:t>
      </w:r>
      <w:r w:rsidRPr="006F2330">
        <w:rPr>
          <w:u w:val="single"/>
        </w:rPr>
        <w:t>and extremists in Russia may play</w:t>
      </w:r>
      <w:r w:rsidRPr="006F2330">
        <w:rPr>
          <w:sz w:val="14"/>
        </w:rPr>
        <w:t xml:space="preserve"> </w:t>
      </w:r>
      <w:r w:rsidRPr="006F2330">
        <w:rPr>
          <w:u w:val="single"/>
        </w:rPr>
        <w:t>dangerous games of brinksmanship</w:t>
      </w:r>
      <w:r w:rsidRPr="006F2330">
        <w:rPr>
          <w:sz w:val="14"/>
        </w:rPr>
        <w:t xml:space="preserve"> </w:t>
      </w:r>
      <w:r w:rsidRPr="006F2330">
        <w:rPr>
          <w:u w:val="single"/>
        </w:rPr>
        <w:t>with other great powers</w:t>
      </w:r>
      <w:r w:rsidRPr="006F2330">
        <w:rPr>
          <w:sz w:val="14"/>
        </w:rPr>
        <w:t xml:space="preserve">, </w:t>
      </w:r>
      <w:r w:rsidRPr="006F2330">
        <w:rPr>
          <w:b/>
          <w:bCs/>
          <w:u w:val="single"/>
        </w:rPr>
        <w:t xml:space="preserve">but </w:t>
      </w:r>
      <w:r w:rsidRPr="006F2330">
        <w:rPr>
          <w:b/>
          <w:bCs/>
          <w:highlight w:val="green"/>
          <w:u w:val="single"/>
        </w:rPr>
        <w:t>trade keeps</w:t>
      </w:r>
      <w:r w:rsidRPr="006F2330">
        <w:rPr>
          <w:b/>
          <w:bCs/>
          <w:u w:val="single"/>
        </w:rPr>
        <w:t xml:space="preserve"> politicians' </w:t>
      </w:r>
      <w:r w:rsidRPr="006F2330">
        <w:rPr>
          <w:b/>
          <w:bCs/>
          <w:highlight w:val="green"/>
          <w:u w:val="single"/>
        </w:rPr>
        <w:t>fingers off "the button</w:t>
      </w:r>
      <w:r w:rsidRPr="006F2330">
        <w:rPr>
          <w:sz w:val="14"/>
        </w:rPr>
        <w:t xml:space="preserve">. ' 10 4 </w:t>
      </w:r>
      <w:r w:rsidRPr="006F2330">
        <w:rPr>
          <w:b/>
          <w:bCs/>
          <w:u w:val="single"/>
        </w:rPr>
        <w:t xml:space="preserve">The WTO offers </w:t>
      </w:r>
      <w:r w:rsidRPr="006F2330">
        <w:rPr>
          <w:b/>
          <w:bCs/>
          <w:highlight w:val="green"/>
          <w:u w:val="single"/>
        </w:rPr>
        <w:t>an astounding rate of compliance</w:t>
      </w:r>
      <w:r w:rsidRPr="006F2330">
        <w:rPr>
          <w:sz w:val="14"/>
          <w:highlight w:val="green"/>
        </w:rPr>
        <w:t xml:space="preserve"> </w:t>
      </w:r>
      <w:r w:rsidRPr="006F2330">
        <w:rPr>
          <w:highlight w:val="green"/>
          <w:u w:val="single"/>
        </w:rPr>
        <w:t>for an organization with no</w:t>
      </w:r>
      <w:r w:rsidRPr="006F2330">
        <w:rPr>
          <w:u w:val="single"/>
        </w:rPr>
        <w:t xml:space="preserve"> standing army</w:t>
      </w:r>
      <w:r w:rsidRPr="006F2330">
        <w:rPr>
          <w:sz w:val="14"/>
        </w:rPr>
        <w:t xml:space="preserve"> </w:t>
      </w:r>
      <w:r w:rsidRPr="006F2330">
        <w:rPr>
          <w:u w:val="single"/>
        </w:rPr>
        <w:t xml:space="preserve">and no </w:t>
      </w:r>
      <w:r w:rsidRPr="006F2330">
        <w:rPr>
          <w:highlight w:val="green"/>
          <w:u w:val="single"/>
        </w:rPr>
        <w:t>real power to enforce</w:t>
      </w:r>
      <w:r w:rsidRPr="006F2330">
        <w:rPr>
          <w:u w:val="single"/>
        </w:rPr>
        <w:t xml:space="preserve"> its decisions</w:t>
      </w:r>
      <w:r w:rsidRPr="006F2330">
        <w:rPr>
          <w:sz w:val="14"/>
        </w:rPr>
        <w:t xml:space="preserve">, </w:t>
      </w:r>
      <w:r w:rsidRPr="006F2330">
        <w:rPr>
          <w:u w:val="single"/>
        </w:rPr>
        <w:t>suggesting</w:t>
      </w:r>
      <w:r w:rsidRPr="006F2330">
        <w:rPr>
          <w:sz w:val="14"/>
        </w:rPr>
        <w:t xml:space="preserve"> that </w:t>
      </w:r>
      <w:r w:rsidRPr="006F2330">
        <w:rPr>
          <w:u w:val="single"/>
        </w:rPr>
        <w:t>governments recognize the value of maintaining the international construct of the WTO</w:t>
      </w:r>
      <w:r w:rsidRPr="006F2330">
        <w:rPr>
          <w:sz w:val="14"/>
        </w:rPr>
        <w:t xml:space="preserve">. 105 </w:t>
      </w:r>
      <w:r w:rsidRPr="006F2330">
        <w:rPr>
          <w:b/>
          <w:bCs/>
          <w:u w:val="single"/>
        </w:rPr>
        <w:t xml:space="preserve">In order to promote voluntary compliance, the WTO </w:t>
      </w:r>
      <w:r w:rsidRPr="006F2330">
        <w:rPr>
          <w:b/>
          <w:bCs/>
          <w:highlight w:val="green"/>
          <w:u w:val="single"/>
        </w:rPr>
        <w:t>must maintain a high level of credibility</w:t>
      </w:r>
      <w:r w:rsidRPr="006F2330">
        <w:rPr>
          <w:sz w:val="14"/>
        </w:rPr>
        <w:t xml:space="preserve">. 106 </w:t>
      </w:r>
      <w:r w:rsidRPr="006F2330">
        <w:rPr>
          <w:u w:val="single"/>
        </w:rPr>
        <w:t>Nations must perceive the WTO as the most reasonable option for dispute</w:t>
      </w:r>
      <w:r w:rsidRPr="006F2330">
        <w:rPr>
          <w:sz w:val="14"/>
        </w:rPr>
        <w:t xml:space="preserve"> </w:t>
      </w:r>
      <w:r w:rsidRPr="006F2330">
        <w:rPr>
          <w:u w:val="single"/>
        </w:rPr>
        <w:t>resolution</w:t>
      </w:r>
      <w:r w:rsidRPr="006F2330">
        <w:rPr>
          <w:sz w:val="14"/>
        </w:rPr>
        <w:t xml:space="preserve"> or fear that the WTO wields enough influence to enforce sanctions. 10 7 </w:t>
      </w:r>
      <w:r w:rsidRPr="006F2330">
        <w:rPr>
          <w:u w:val="single"/>
        </w:rPr>
        <w:t>The arbitrators charged with performing the substantive work of the WTO by negotiating, compromising, and issuing judgments are keenly aware of the responsibility they have to uphold the organization's credibility</w:t>
      </w:r>
      <w:r w:rsidRPr="006F2330">
        <w:rPr>
          <w:sz w:val="14"/>
        </w:rPr>
        <w:t>. 108</w:t>
      </w:r>
    </w:p>
    <w:p w14:paraId="10B3944E" w14:textId="77777777" w:rsidR="00637A74" w:rsidRPr="007B328F" w:rsidRDefault="00637A74" w:rsidP="00637A74">
      <w:pPr>
        <w:pStyle w:val="Heading4"/>
        <w:rPr>
          <w:rFonts w:cs="Calibri"/>
        </w:rPr>
      </w:pPr>
      <w:r>
        <w:rPr>
          <w:rFonts w:cs="Calibri"/>
        </w:rPr>
        <w:t>Nuke war causes extinction</w:t>
      </w:r>
      <w:r w:rsidRPr="007B328F">
        <w:rPr>
          <w:rFonts w:cs="Calibri"/>
        </w:rPr>
        <w:t xml:space="preserve"> – 3,000 scientists agree – ignore pseudoscientific ‘nuke war good’</w:t>
      </w:r>
    </w:p>
    <w:p w14:paraId="544D3DB1" w14:textId="77777777" w:rsidR="00637A74" w:rsidRPr="007B328F" w:rsidRDefault="00637A74" w:rsidP="00637A74">
      <w:pPr>
        <w:rPr>
          <w:sz w:val="16"/>
          <w:szCs w:val="18"/>
        </w:rPr>
      </w:pPr>
      <w:r w:rsidRPr="007B328F">
        <w:rPr>
          <w:rStyle w:val="Style13ptBold"/>
        </w:rPr>
        <w:t>Tegmark 17</w:t>
      </w:r>
      <w:r w:rsidRPr="007B328F">
        <w:t xml:space="preserve"> </w:t>
      </w:r>
      <w:r w:rsidRPr="007B328F">
        <w:rPr>
          <w:sz w:val="16"/>
          <w:szCs w:val="18"/>
        </w:rPr>
        <w:t>Max Tegmark, 5-26-2017, "Why 3,000 Scientists Think Nuclear Arsenals Make Us Less Safe," Scientific American Blog Network, https://blogs.scientificamerican.com/observations/why-3-000-scientists-think-nuclear-arsenals-make-us-less-safe/, SJBE</w:t>
      </w:r>
      <w:r>
        <w:rPr>
          <w:sz w:val="16"/>
          <w:szCs w:val="18"/>
        </w:rPr>
        <w:t xml:space="preserve"> </w:t>
      </w:r>
      <w:r w:rsidRPr="00AD2AC6">
        <w:rPr>
          <w:sz w:val="16"/>
          <w:szCs w:val="18"/>
        </w:rPr>
        <w:t>Max Erik Tegmark is a Swedish-American physicist and cosmologist. He is a professor at the Massachusetts Institute of Technology and the scientific director of the Foundational Questions Institute.</w:t>
      </w:r>
    </w:p>
    <w:p w14:paraId="32448279" w14:textId="77777777" w:rsidR="00637A74" w:rsidRPr="00DB3AA2" w:rsidRDefault="00637A74" w:rsidP="00637A74">
      <w:pPr>
        <w:rPr>
          <w:b/>
          <w:iCs/>
          <w:u w:val="single"/>
        </w:rPr>
      </w:pPr>
      <w:r w:rsidRPr="00E94688">
        <w:rPr>
          <w:rStyle w:val="Emphasis"/>
        </w:rPr>
        <w:t xml:space="preserve">Delegates from most United Nations member states are gathering in New York next month to negotiate </w:t>
      </w:r>
      <w:r w:rsidRPr="007B328F">
        <w:rPr>
          <w:rStyle w:val="Emphasis"/>
          <w:highlight w:val="green"/>
        </w:rPr>
        <w:t>a nuclear weapons ban</w:t>
      </w:r>
      <w:r w:rsidRPr="007B328F">
        <w:rPr>
          <w:rStyle w:val="Emphasis"/>
        </w:rPr>
        <w:t xml:space="preserve">, and 30 Nobel Laureates, a former U.S. Secretary of Defense and </w:t>
      </w:r>
      <w:r w:rsidRPr="007B328F">
        <w:rPr>
          <w:rStyle w:val="Emphasis"/>
          <w:highlight w:val="green"/>
        </w:rPr>
        <w:t xml:space="preserve">over 3,000 </w:t>
      </w:r>
      <w:r w:rsidRPr="00E94688">
        <w:rPr>
          <w:rStyle w:val="Emphasis"/>
        </w:rPr>
        <w:t xml:space="preserve">other </w:t>
      </w:r>
      <w:r w:rsidRPr="007B328F">
        <w:rPr>
          <w:rStyle w:val="Emphasis"/>
          <w:highlight w:val="green"/>
        </w:rPr>
        <w:t xml:space="preserve">scientists </w:t>
      </w:r>
      <w:r w:rsidRPr="007B328F">
        <w:rPr>
          <w:rStyle w:val="Emphasis"/>
        </w:rPr>
        <w:t xml:space="preserve">from 84 countries </w:t>
      </w:r>
      <w:r w:rsidRPr="007B328F">
        <w:rPr>
          <w:rStyle w:val="Emphasis"/>
          <w:highlight w:val="green"/>
        </w:rPr>
        <w:t>have signed a</w:t>
      </w:r>
      <w:r w:rsidRPr="007B328F">
        <w:rPr>
          <w:rStyle w:val="Emphasis"/>
        </w:rPr>
        <w:t xml:space="preserve">n </w:t>
      </w:r>
      <w:hyperlink r:id="rId13" w:history="1">
        <w:r w:rsidRPr="007B328F">
          <w:rPr>
            <w:rStyle w:val="Emphasis"/>
            <w:highlight w:val="green"/>
          </w:rPr>
          <w:t>open letter</w:t>
        </w:r>
      </w:hyperlink>
      <w:r w:rsidRPr="007B328F">
        <w:rPr>
          <w:rStyle w:val="Emphasis"/>
          <w:highlight w:val="green"/>
        </w:rPr>
        <w:t xml:space="preserve"> in support</w:t>
      </w:r>
      <w:r w:rsidRPr="007B328F">
        <w:rPr>
          <w:sz w:val="10"/>
        </w:rPr>
        <w:t xml:space="preserve">. Why? We scientists like to geek out about probabilities, megatons and impact calculations, so we see the nuclear situation differently than many politicians and pundits. From the public debate, one might think that the cold war threat is over and that the most likely way to be killed by a nuke is by being attacked by Iran, North Korea or terrorists, but that’s not what nerdy number crunching reveals. </w:t>
      </w:r>
      <w:r w:rsidRPr="007B328F">
        <w:rPr>
          <w:rStyle w:val="Emphasis"/>
        </w:rPr>
        <w:t>Those media-dominating scenarios could potentially kill millions of people—except that Iran has no nukes and North Korea lacks missiles capable of reliably delivering their dozen or so Hiroshima-scale bombs. But scientific research has shown that a nuclear war between the superpowers might kill hundreds or potentially even thousands of times more people,</w:t>
      </w:r>
      <w:r w:rsidRPr="007B328F">
        <w:rPr>
          <w:sz w:val="10"/>
        </w:rPr>
        <w:t xml:space="preserve"> and since it’s not a hundred times less likely to occur, the laws of statistics tell us that it’s the nuke scenario most likely to kill you. Why is superpower nuclear war so risky? </w:t>
      </w:r>
      <w:r w:rsidRPr="007B328F">
        <w:rPr>
          <w:rStyle w:val="Emphasis"/>
        </w:rPr>
        <w:t xml:space="preserve">First of all, massive firepower: there are more than </w:t>
      </w:r>
      <w:hyperlink r:id="rId14" w:history="1">
        <w:r w:rsidRPr="007B328F">
          <w:rPr>
            <w:rStyle w:val="Emphasis"/>
          </w:rPr>
          <w:t>14,000 nuclear weapons</w:t>
        </w:r>
      </w:hyperlink>
      <w:r w:rsidRPr="007B328F">
        <w:rPr>
          <w:rStyle w:val="Emphasis"/>
        </w:rPr>
        <w:t xml:space="preserve"> today</w:t>
      </w:r>
      <w:r w:rsidRPr="007B328F">
        <w:rPr>
          <w:sz w:val="10"/>
        </w:rPr>
        <w:t xml:space="preserve">, some of which are hundreds of times more powerful than North Korea’s and those dropped on Japan. </w:t>
      </w:r>
      <w:r w:rsidRPr="007B328F">
        <w:rPr>
          <w:rStyle w:val="Emphasis"/>
        </w:rPr>
        <w:t>Over 90 percent of these belong to Russia and the US, who keep thousands on hair-trigger alert, ready launch on minutes notice.</w:t>
      </w:r>
      <w:r w:rsidRPr="007B328F">
        <w:rPr>
          <w:sz w:val="10"/>
        </w:rPr>
        <w:t xml:space="preserve"> A </w:t>
      </w:r>
      <w:hyperlink r:id="rId15" w:history="1">
        <w:r w:rsidRPr="007B328F">
          <w:rPr>
            <w:rStyle w:val="Hyperlink"/>
            <w:sz w:val="10"/>
          </w:rPr>
          <w:t>1979 report by the US Government</w:t>
        </w:r>
      </w:hyperlink>
      <w:r w:rsidRPr="007B328F">
        <w:rPr>
          <w:sz w:val="10"/>
        </w:rPr>
        <w:t xml:space="preserve"> estimated that all-out war would kill 28-88 percent of Americans and 22-50 percent of Soviets (150-450 million people with today’s populations). But this was before the risk of nuclear winter was discovered in the 1980’s.Researchers realized that regardless of whose cities burned, massive amounts of smoke could spread around the globe, blocking sunlight and transforming summers into winters, much like when asteroids or supervolcanoes caused mass extinctions in the past. </w:t>
      </w:r>
      <w:r w:rsidRPr="007B328F">
        <w:rPr>
          <w:rStyle w:val="Emphasis"/>
          <w:highlight w:val="green"/>
        </w:rPr>
        <w:t>A peer-reviewed analysis</w:t>
      </w:r>
      <w:r w:rsidRPr="007B328F">
        <w:rPr>
          <w:rStyle w:val="Emphasis"/>
        </w:rPr>
        <w:t xml:space="preserve"> published by Robock et al (2007) </w:t>
      </w:r>
      <w:r w:rsidRPr="007B328F">
        <w:rPr>
          <w:rStyle w:val="Emphasis"/>
          <w:highlight w:val="green"/>
        </w:rPr>
        <w:t>showed cooling by about 20°C</w:t>
      </w:r>
      <w:r w:rsidRPr="007B328F">
        <w:rPr>
          <w:rStyle w:val="Emphasis"/>
        </w:rPr>
        <w:t xml:space="preserve"> (36°F) </w:t>
      </w:r>
      <w:r w:rsidRPr="007B328F">
        <w:rPr>
          <w:rStyle w:val="Emphasis"/>
          <w:highlight w:val="green"/>
        </w:rPr>
        <w:t>in</w:t>
      </w:r>
      <w:r w:rsidRPr="007B328F">
        <w:rPr>
          <w:rStyle w:val="Emphasis"/>
        </w:rPr>
        <w:t xml:space="preserve"> much of the </w:t>
      </w:r>
      <w:r w:rsidRPr="007B328F">
        <w:rPr>
          <w:rStyle w:val="Emphasis"/>
          <w:highlight w:val="green"/>
        </w:rPr>
        <w:t>core farming regions of the US, Europe, Russia and China</w:t>
      </w:r>
      <w:r w:rsidRPr="007B328F">
        <w:rPr>
          <w:rStyle w:val="Emphasis"/>
        </w:rPr>
        <w:t xml:space="preserve"> (by 35°C in parts of Russia) </w:t>
      </w:r>
      <w:r w:rsidRPr="007B328F">
        <w:rPr>
          <w:rStyle w:val="Emphasis"/>
          <w:highlight w:val="green"/>
        </w:rPr>
        <w:t>for the first two summers</w:t>
      </w:r>
      <w:r w:rsidRPr="007B328F">
        <w:rPr>
          <w:rStyle w:val="Emphasis"/>
        </w:rPr>
        <w:t xml:space="preserve">, and about half that even a full decade later. Years of </w:t>
      </w:r>
      <w:r w:rsidRPr="007B328F">
        <w:rPr>
          <w:rStyle w:val="Emphasis"/>
          <w:highlight w:val="green"/>
        </w:rPr>
        <w:t>near-freezing summer temperatures would eliminate most</w:t>
      </w:r>
      <w:r w:rsidRPr="007B328F">
        <w:rPr>
          <w:rStyle w:val="Emphasis"/>
        </w:rPr>
        <w:t xml:space="preserve"> of our </w:t>
      </w:r>
      <w:r w:rsidRPr="007B328F">
        <w:rPr>
          <w:rStyle w:val="Emphasis"/>
          <w:highlight w:val="green"/>
        </w:rPr>
        <w:t>food</w:t>
      </w:r>
      <w:r w:rsidRPr="007B328F">
        <w:rPr>
          <w:rStyle w:val="Emphasis"/>
        </w:rPr>
        <w:t xml:space="preserve"> production</w:t>
      </w:r>
      <w:r w:rsidRPr="007B328F">
        <w:rPr>
          <w:sz w:val="10"/>
        </w:rPr>
        <w:t xml:space="preserve">. It is hard to predict exactly what would happen if thousands of Earth’s largest cities were reduced to rubble and global infrastructure collapsed, but </w:t>
      </w:r>
      <w:r w:rsidRPr="000306DF">
        <w:rPr>
          <w:rStyle w:val="Emphasis"/>
          <w:highlight w:val="green"/>
        </w:rPr>
        <w:t>whatever</w:t>
      </w:r>
      <w:r w:rsidRPr="007B328F">
        <w:rPr>
          <w:rStyle w:val="Emphasis"/>
        </w:rPr>
        <w:t xml:space="preserve"> small fraction of all </w:t>
      </w:r>
      <w:r w:rsidRPr="000306DF">
        <w:rPr>
          <w:rStyle w:val="Emphasis"/>
          <w:highlight w:val="green"/>
        </w:rPr>
        <w:t>humans didn’t succumb to starvation, hypothermia or epidemics would</w:t>
      </w:r>
      <w:r w:rsidRPr="007B328F">
        <w:rPr>
          <w:rStyle w:val="Emphasis"/>
        </w:rPr>
        <w:t xml:space="preserve"> probably need to </w:t>
      </w:r>
      <w:r w:rsidRPr="000306DF">
        <w:rPr>
          <w:rStyle w:val="Emphasis"/>
          <w:highlight w:val="green"/>
        </w:rPr>
        <w:t>cope with</w:t>
      </w:r>
      <w:r w:rsidRPr="007B328F">
        <w:rPr>
          <w:rStyle w:val="Emphasis"/>
        </w:rPr>
        <w:t xml:space="preserve"> roving, </w:t>
      </w:r>
      <w:r w:rsidRPr="000306DF">
        <w:rPr>
          <w:rStyle w:val="Emphasis"/>
          <w:highlight w:val="green"/>
        </w:rPr>
        <w:t>armed gangs desperate for food.</w:t>
      </w:r>
      <w:r w:rsidRPr="000306DF">
        <w:rPr>
          <w:sz w:val="10"/>
        </w:rPr>
        <w:t xml:space="preserve"> There are large uncertainties in Nuclear Winter predictions. For example, how much smoke is produced and how high up it rises would determine its severity and longevity. Given this uncertainty, there is no guarantee that most people would survive. It has therefore been argued that the traditional nuclear doctrine of Mutual Assured Destruction (MAD) be replaced by Self-Assured Destruction (SAD): even if one of the two superpowers were able to launch its full nuclear arsenal against the other without any retaliation</w:t>
      </w:r>
      <w:r w:rsidRPr="007B328F">
        <w:rPr>
          <w:sz w:val="10"/>
        </w:rPr>
        <w:t xml:space="preserve"> whatsoever, nuclear winter might still assure the attacking country’s self-destruction. </w:t>
      </w:r>
      <w:r w:rsidRPr="007B328F">
        <w:rPr>
          <w:rStyle w:val="Emphasis"/>
        </w:rPr>
        <w:t xml:space="preserve">Recent research has suggested that </w:t>
      </w:r>
      <w:r w:rsidRPr="007B328F">
        <w:rPr>
          <w:rStyle w:val="Emphasis"/>
          <w:highlight w:val="green"/>
        </w:rPr>
        <w:t xml:space="preserve">even a limited nuclear exchange </w:t>
      </w:r>
      <w:r w:rsidRPr="00C16829">
        <w:rPr>
          <w:sz w:val="10"/>
          <w:szCs w:val="10"/>
        </w:rPr>
        <w:t>between India and Pakistan</w:t>
      </w:r>
      <w:r w:rsidRPr="00C16829">
        <w:rPr>
          <w:sz w:val="2"/>
          <w:szCs w:val="2"/>
        </w:rPr>
        <w:t xml:space="preserve"> </w:t>
      </w:r>
      <w:r w:rsidRPr="007B328F">
        <w:rPr>
          <w:rStyle w:val="Emphasis"/>
          <w:highlight w:val="green"/>
        </w:rPr>
        <w:t>could cause enough cooling and agricultural disruption to endanger</w:t>
      </w:r>
      <w:r w:rsidRPr="007B328F">
        <w:rPr>
          <w:rStyle w:val="Emphasis"/>
        </w:rPr>
        <w:t xml:space="preserve"> up to </w:t>
      </w:r>
      <w:hyperlink r:id="rId16" w:history="1">
        <w:r w:rsidRPr="007B328F">
          <w:rPr>
            <w:rStyle w:val="Emphasis"/>
            <w:highlight w:val="green"/>
          </w:rPr>
          <w:t>2 billion people</w:t>
        </w:r>
      </w:hyperlink>
      <w:r w:rsidRPr="007B328F">
        <w:rPr>
          <w:rStyle w:val="Emphasis"/>
          <w:highlight w:val="green"/>
        </w:rPr>
        <w:t>,</w:t>
      </w:r>
      <w:r w:rsidRPr="007B328F">
        <w:rPr>
          <w:rStyle w:val="Emphasis"/>
        </w:rPr>
        <w:t xml:space="preserve"> mostly outside the warring countries</w:t>
      </w:r>
      <w:r w:rsidRPr="007B328F">
        <w:rPr>
          <w:sz w:val="10"/>
        </w:rPr>
        <w:t xml:space="preserve">. The fact that nuclear powers are taking the liberty to endanger everyone else without asking their permission has led to growing consternation in the world’s non-nuclear nations. This has been exacerbated by a seemingly endless </w:t>
      </w:r>
      <w:hyperlink r:id="rId17" w:history="1">
        <w:r w:rsidRPr="007B328F">
          <w:rPr>
            <w:rStyle w:val="Hyperlink"/>
            <w:sz w:val="10"/>
          </w:rPr>
          <w:t>series of near-misses</w:t>
        </w:r>
      </w:hyperlink>
      <w:r w:rsidRPr="007B328F">
        <w:rPr>
          <w:sz w:val="10"/>
        </w:rPr>
        <w:t xml:space="preserve"> in which nuclear war has come close to starting by accident, and leaders of many non-nuclear nations feel less than thrilled by the idea of being destroyed by something as banal as a malfunctioning early warning-system in a nation that they are not threatening. Such concerns prompted 185 non-nuclear nations to sign the 1970 Non-Proliferation-Treaty (NPT), promising to remain nuke-free in return for the nuclear nations phasing out theirs in accordance with NPT Article VI, whereby each party "undertakes to pursue negotiations in good faith on effective measures relating to cessation of the nuclear arms race at an early date and to nuclear disarmament, and on a Treaty on general and complete disarmament under strict and effective international control”. Nearly 50 years later, many of these "have-nots” have concluded that they were tricked, and that the "haves” have no intention of ever keeping their end of the bargain. Rather than disarming, the U.S. and Russia have recently announced massive investments in novel nuclear weapons. Russia has recently touted a cobalt-encased doomsday bomb reminiscent of the dark comedy "Dr. Strangelove,” and the U.S. plans to spend a trillion dollars replacing most of its nuclear weapons with new ones that are more effective for a first strike. Adding insult to injury, India, Pakistan and Israel have been allowed to join the nuclear club without major repercussions. "The probability of a nuclear calamity is higher today, I believe, that it was during the cold war," said former U.S. Secretary of Defense William J. Perry, who signed the open letter. This disillusionment from the “have-nots” prompted 123 of them to launch an initiative in the United Nations General Assembly, where the nuclear nations lack veto power. In late 2016, they voted to launch the aforementioned UN negotiations that may produce a nuclear weapons ban treaty this summer. But a ban obviously wouldn’t persuade the nuclear ``haves” to eliminate their nukes the next morning, so what’s the point of it? The way I see it, most governments are frustrated that a small group of countries with a minority of the world's population insist on retaining the right to ruin life on Earth for everyone else with nuclear weapons. Such “might makes right” policy has precedent. In South Africa, for example, the minority in control of the unethical Apartheid system didn't give it up spontaneously, but because they were pressured into doing so by the majority. Similarly, the minority in control of unethical nuclear weapons won't give them up spontaneously on their own initiative, but only if they're pressured into doing so by the majority of the world's nations and citizens. The key point of the ban is to provide such pressure by stigmatizing nuclear weapons. Nuclear ban supporters draw inspiration from the 1997 Ottawa treaty banning landmines. Although the superpowers still refuse to sign it, it created enough stigma that many people now associate mines not with national security, but with images of children who have had limbs blown off while playing in peace-time. This stigma caused leading arms manufactures to half production in response to investor pressure and dwindling demand. In 2014, the Pentagon announced that it was halting landmine use outside of the Korean peninsula. Today, the global landmine market has nearly collapsed, with merely a single manufacturer (South Korean Hanwa) remaining. The "have-not” negotiators hope that a nuclear ban treaty will similarly stigmatize nuclear weapons, persuading us all that we’re less safe with more nukes—even if they are our own. If this happens, it will increase the likelihood that the ``haves” trim their nuclear arsenals down to the minimum size needed for effective deterrence, reverting from SAD back to MAD and making us all safer. Here is the text of the letter. A list of some of the notable signatories follows. AN OPEN LETTER FROM SCIENTISTS IN SUPPORT OF THE UN NUCLEAR WEAPONS NEGOTIATIONS Nuclear arms are the only weapons of mass destruction not yet prohibited by an international convention, even though they are the most destructive and indiscriminate weapons ever created. We scientists bear a special responsibility for nuclear weapons, since it was scientists who invented them and discovered that their effects are even more horrific than first thought. </w:t>
      </w:r>
      <w:r w:rsidRPr="007B328F">
        <w:rPr>
          <w:rStyle w:val="Emphasis"/>
          <w:highlight w:val="green"/>
        </w:rPr>
        <w:t>Individual explosions can obliterate cities, radioactive fallout can contaminate regions, and a high-altitude electromagnetic pulse may</w:t>
      </w:r>
      <w:r w:rsidRPr="007B328F">
        <w:rPr>
          <w:rStyle w:val="Emphasis"/>
        </w:rPr>
        <w:t xml:space="preserve"> cause mayhem by </w:t>
      </w:r>
      <w:r w:rsidRPr="007B328F">
        <w:rPr>
          <w:rStyle w:val="Emphasis"/>
          <w:highlight w:val="green"/>
        </w:rPr>
        <w:t>fry</w:t>
      </w:r>
      <w:r w:rsidRPr="007B328F">
        <w:rPr>
          <w:rStyle w:val="Emphasis"/>
        </w:rPr>
        <w:t xml:space="preserve">ing </w:t>
      </w:r>
      <w:r w:rsidRPr="007B328F">
        <w:rPr>
          <w:rStyle w:val="Emphasis"/>
          <w:highlight w:val="green"/>
        </w:rPr>
        <w:t>electrical grids</w:t>
      </w:r>
      <w:r w:rsidRPr="007B328F">
        <w:rPr>
          <w:rStyle w:val="Emphasis"/>
        </w:rPr>
        <w:t xml:space="preserve"> and electronics </w:t>
      </w:r>
      <w:r w:rsidRPr="007B328F">
        <w:rPr>
          <w:rStyle w:val="Emphasis"/>
          <w:highlight w:val="green"/>
        </w:rPr>
        <w:t>across a continent</w:t>
      </w:r>
      <w:r w:rsidRPr="007B328F">
        <w:rPr>
          <w:rStyle w:val="Emphasis"/>
        </w:rPr>
        <w:t>. The most horrible hazard is a nuclear-induced winter, in which the fires and smoke from as few as a thousand detonations might darken the atmosphere enough to trigger a global mini ice age with year-round winter-like conditions. This could cause a complete collapse of the global food system and apocalyptic unrest, potentially killing most people on Earth – even if the nuclear war involved only a small fraction of the roughly 14,000 nuclear weapons that today’s nine nuclear powers control.</w:t>
      </w:r>
      <w:r w:rsidRPr="007B328F">
        <w:rPr>
          <w:sz w:val="10"/>
        </w:rPr>
        <w:t xml:space="preserve"> As Ronald Reagan said: “A nuclear war cannot be won and must never be fought.” Unfortunately, such a war is more likely than one may hope, because it can start by mistake, miscalculation or terrorist provocation. There is a steady stream of accidents and false alarms that could trigger all-out war, and relying on never-ending luck is not a sustainable strategy. Many nuclear powers have larger nuclear arsenals than needed for deterrence, yet prioritize making them more lethal over reducing them and the risk that they get used. But there is also cause for optimism. On March 27 2017, an unprecedented process begins at the United Nations: most of the world’s nations convene to negotiate a ban on nuclear arms, to stigmatize them like biological and chemical weapons, with the ultimate goal of a world free of these weapons of mass destruction. We support this, and urge our national governments to do the same, because </w:t>
      </w:r>
      <w:r w:rsidRPr="007B328F">
        <w:rPr>
          <w:rStyle w:val="Emphasis"/>
          <w:highlight w:val="green"/>
        </w:rPr>
        <w:t>nuclear weapons threaten</w:t>
      </w:r>
      <w:r w:rsidRPr="007B328F">
        <w:rPr>
          <w:rStyle w:val="Emphasis"/>
        </w:rPr>
        <w:t xml:space="preserve"> not merely those who have them, but </w:t>
      </w:r>
      <w:r w:rsidRPr="007B328F">
        <w:rPr>
          <w:rStyle w:val="Emphasis"/>
          <w:highlight w:val="green"/>
        </w:rPr>
        <w:t>all people on Earth.</w:t>
      </w:r>
      <w:r w:rsidRPr="007B328F">
        <w:rPr>
          <w:rStyle w:val="Emphasis"/>
        </w:rPr>
        <w:t xml:space="preserve"> </w:t>
      </w:r>
    </w:p>
    <w:p w14:paraId="094E2743" w14:textId="77777777" w:rsidR="00637A74" w:rsidRDefault="00637A74" w:rsidP="00637A74">
      <w:pPr>
        <w:rPr>
          <w:rFonts w:asciiTheme="minorHAnsi" w:hAnsiTheme="minorHAnsi"/>
        </w:rPr>
      </w:pPr>
    </w:p>
    <w:p w14:paraId="1644FDE0" w14:textId="77777777" w:rsidR="00637A74" w:rsidRPr="006F2330" w:rsidRDefault="00637A74" w:rsidP="00637A74">
      <w:pPr>
        <w:rPr>
          <w:sz w:val="14"/>
        </w:rPr>
      </w:pPr>
    </w:p>
    <w:p w14:paraId="6FCC2741" w14:textId="77777777" w:rsidR="00637A74" w:rsidRPr="006F2330" w:rsidRDefault="00637A74" w:rsidP="00637A74">
      <w:pPr>
        <w:pStyle w:val="Heading2"/>
      </w:pPr>
      <w:r>
        <w:t>Advantage 2 is The Pandemic</w:t>
      </w:r>
    </w:p>
    <w:p w14:paraId="060AE140" w14:textId="77777777" w:rsidR="00637A74" w:rsidRPr="00361031" w:rsidRDefault="00637A74" w:rsidP="00637A74">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6A7018CF" w14:textId="77777777" w:rsidR="00637A74" w:rsidRPr="00361031" w:rsidRDefault="00637A74" w:rsidP="00637A74">
      <w:r w:rsidRPr="00361031">
        <w:rPr>
          <w:rStyle w:val="Style13ptBold"/>
        </w:rPr>
        <w:t>Kumar 21</w:t>
      </w:r>
      <w:r w:rsidRPr="00361031">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8" w:history="1">
        <w:r w:rsidRPr="00361031">
          <w:rPr>
            <w:rStyle w:val="Hyperlink"/>
          </w:rPr>
          <w:t>https://idsa.in/issuebrief/wto-trips-waiver-covid-vaccine-rkumar-120721</w:t>
        </w:r>
      </w:hyperlink>
      <w:r w:rsidRPr="00361031">
        <w:t>] Justin</w:t>
      </w:r>
    </w:p>
    <w:p w14:paraId="69749EC1" w14:textId="77777777" w:rsidR="00637A74" w:rsidRPr="00361031" w:rsidRDefault="00637A74" w:rsidP="00637A74">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39FB3EFC" w14:textId="77777777" w:rsidR="00637A74" w:rsidRPr="00361031" w:rsidRDefault="00637A74" w:rsidP="00637A74">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76AC2076" w14:textId="77777777" w:rsidR="00637A74" w:rsidRPr="00361031" w:rsidRDefault="00637A74" w:rsidP="00637A74">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446643AE" w14:textId="77777777" w:rsidR="00637A74" w:rsidRPr="00361031" w:rsidRDefault="00637A74" w:rsidP="00637A74">
      <w:pPr>
        <w:rPr>
          <w:u w:val="single"/>
        </w:rPr>
      </w:pPr>
      <w:r w:rsidRPr="00361031">
        <w:rPr>
          <w:u w:val="single"/>
        </w:rPr>
        <w:t xml:space="preserve">TRIPS: </w:t>
      </w:r>
      <w:r w:rsidRPr="00361031">
        <w:rPr>
          <w:rStyle w:val="Emphasis"/>
        </w:rPr>
        <w:t>Barrier to Equitable Health Care Access</w:t>
      </w:r>
    </w:p>
    <w:p w14:paraId="223F4AF2" w14:textId="77777777" w:rsidR="00637A74" w:rsidRPr="00361031" w:rsidRDefault="00637A74" w:rsidP="00637A74">
      <w:pPr>
        <w:rPr>
          <w:sz w:val="16"/>
        </w:rPr>
      </w:pP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712AEC7E" w14:textId="77777777" w:rsidR="00637A74" w:rsidRPr="00361031" w:rsidRDefault="00637A74" w:rsidP="00637A74">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6BFA206" w14:textId="77777777" w:rsidR="00637A74" w:rsidRPr="00361031" w:rsidRDefault="00637A74" w:rsidP="00637A74">
      <w:pPr>
        <w:rPr>
          <w:sz w:val="16"/>
        </w:rPr>
      </w:pPr>
      <w:r w:rsidRPr="00361031">
        <w:rPr>
          <w:sz w:val="16"/>
        </w:rPr>
        <w:t xml:space="preserve">A recent document by Médecins Sans Frontières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50B78A95" w14:textId="77777777" w:rsidR="00637A74" w:rsidRPr="00361031" w:rsidRDefault="00637A74" w:rsidP="00637A74">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2C4C5E22" w14:textId="77777777" w:rsidR="00637A74" w:rsidRPr="00361031" w:rsidRDefault="00637A74" w:rsidP="00637A74">
      <w:pPr>
        <w:rPr>
          <w:sz w:val="16"/>
        </w:rPr>
      </w:pP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08C3F654" w14:textId="77777777" w:rsidR="00637A74" w:rsidRPr="00361031" w:rsidRDefault="00637A74" w:rsidP="00637A74">
      <w:pPr>
        <w:rPr>
          <w:sz w:val="16"/>
        </w:rPr>
      </w:pPr>
      <w:r w:rsidRPr="00361031">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60CD9BED" w14:textId="77777777" w:rsidR="00637A74" w:rsidRPr="00361031" w:rsidRDefault="00637A74" w:rsidP="00637A74">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4AE3C1C4" w14:textId="77777777" w:rsidR="00637A74" w:rsidRPr="00361031" w:rsidRDefault="00637A74" w:rsidP="00637A74">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jeopardise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361031">
        <w:rPr>
          <w:u w:val="single"/>
        </w:rPr>
        <w:t xml:space="preserve">Shantha </w:t>
      </w:r>
      <w:r w:rsidRPr="00361031">
        <w:rPr>
          <w:highlight w:val="green"/>
          <w:u w:val="single"/>
        </w:rPr>
        <w:t xml:space="preserve">Biotechnics </w:t>
      </w:r>
      <w:r w:rsidRPr="00361031">
        <w:rPr>
          <w:rStyle w:val="Emphasis"/>
        </w:rPr>
        <w:t>developed its own vaccine at $1 per dose</w:t>
      </w:r>
      <w:r w:rsidRPr="00361031">
        <w:rPr>
          <w:u w:val="single"/>
        </w:rPr>
        <w:t>, and the UNICEF (United Nations Children’s Emergency Fund) mass inoculation programme uses this vaccine against Hepatitis B. In 2009, Shantha sold over 120 million doses of vaccines globally.</w:t>
      </w:r>
    </w:p>
    <w:p w14:paraId="1E8D60E9" w14:textId="77777777" w:rsidR="00637A74" w:rsidRPr="00361031" w:rsidRDefault="00637A74" w:rsidP="00637A74">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30CB82EB" w14:textId="77777777" w:rsidR="00637A74" w:rsidRPr="00361031" w:rsidRDefault="00637A74" w:rsidP="00637A74">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0A6A34A9" w14:textId="77777777" w:rsidR="00637A74" w:rsidRPr="00361031" w:rsidRDefault="00637A74" w:rsidP="00637A74">
      <w:pPr>
        <w:rPr>
          <w:sz w:val="16"/>
          <w:szCs w:val="16"/>
        </w:rPr>
      </w:pPr>
      <w:r w:rsidRPr="00361031">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2772EF38" w14:textId="77777777" w:rsidR="00637A74" w:rsidRPr="00361031" w:rsidRDefault="00637A74" w:rsidP="00637A74">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7F4FF72E" w14:textId="77777777" w:rsidR="00637A74" w:rsidRPr="00361031" w:rsidRDefault="00637A74" w:rsidP="00637A74">
      <w:r w:rsidRPr="00361031">
        <w:rPr>
          <w:rStyle w:val="Style13ptBold"/>
        </w:rPr>
        <w:t>Erfani et al 21</w:t>
      </w:r>
      <w:r w:rsidRPr="00361031">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9" w:history="1">
        <w:r w:rsidRPr="00361031">
          <w:rPr>
            <w:rStyle w:val="Hyperlink"/>
          </w:rPr>
          <w:t>https://www.statnews.com/2021/05/19/beyond-a-symbolic-gesture-whats-needed-to-turn-the-ip-waiver-into-covid-19-vaccines/</w:t>
        </w:r>
      </w:hyperlink>
      <w:r w:rsidRPr="00361031">
        <w:t>] Justin</w:t>
      </w:r>
    </w:p>
    <w:p w14:paraId="39CA969F" w14:textId="77777777" w:rsidR="00637A74" w:rsidRPr="00361031" w:rsidRDefault="00637A74" w:rsidP="00637A74">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2C0135CB" w14:textId="77777777" w:rsidR="00637A74" w:rsidRPr="00361031" w:rsidRDefault="00637A74" w:rsidP="00637A74">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45797307" w14:textId="77777777" w:rsidR="00637A74" w:rsidRPr="00361031" w:rsidRDefault="00637A74" w:rsidP="00637A74">
      <w:pPr>
        <w:rPr>
          <w:rStyle w:val="Emphasis"/>
        </w:rPr>
      </w:pPr>
      <w:r w:rsidRPr="00361031">
        <w:rPr>
          <w:u w:val="single"/>
        </w:rPr>
        <w:t xml:space="preserve">Both truths suggest that we </w:t>
      </w:r>
      <w:r w:rsidRPr="00361031">
        <w:rPr>
          <w:rStyle w:val="Emphasis"/>
        </w:rPr>
        <w:t>pass the blueprint and build the kitchen.</w:t>
      </w:r>
    </w:p>
    <w:p w14:paraId="5F3EBBEB" w14:textId="77777777" w:rsidR="00637A74" w:rsidRPr="00361031" w:rsidRDefault="00637A74" w:rsidP="00637A74">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04BC0130" w14:textId="77777777" w:rsidR="00637A74" w:rsidRPr="00361031" w:rsidRDefault="00637A74" w:rsidP="00637A74"/>
    <w:p w14:paraId="3B86479C" w14:textId="77777777" w:rsidR="00637A74" w:rsidRPr="00361031" w:rsidRDefault="00637A74" w:rsidP="00637A74"/>
    <w:p w14:paraId="2975F5DA" w14:textId="77777777" w:rsidR="00637A74" w:rsidRPr="00361031" w:rsidRDefault="00637A74" w:rsidP="00637A74">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2D657F4B" w14:textId="77777777" w:rsidR="00637A74" w:rsidRPr="00361031" w:rsidRDefault="00637A74" w:rsidP="00637A74">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20" w:history="1">
        <w:r w:rsidRPr="00361031">
          <w:rPr>
            <w:rStyle w:val="Hyperlink"/>
          </w:rPr>
          <w:t>https://www.tandfonline.com/doi/full/10.1080/25751654.2021.1890867</w:t>
        </w:r>
      </w:hyperlink>
      <w:r w:rsidRPr="00361031">
        <w:t>] Justin</w:t>
      </w:r>
    </w:p>
    <w:p w14:paraId="29D12495" w14:textId="77777777" w:rsidR="00637A74" w:rsidRPr="00361031" w:rsidRDefault="00637A74" w:rsidP="00637A74">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577534C8" w14:textId="77777777" w:rsidR="00637A74" w:rsidRPr="00361031" w:rsidRDefault="00637A74" w:rsidP="00637A74">
      <w:pPr>
        <w:rPr>
          <w:sz w:val="16"/>
        </w:rPr>
      </w:pPr>
      <w:r w:rsidRPr="00361031">
        <w:rPr>
          <w:sz w:val="16"/>
        </w:rPr>
        <w:t xml:space="preserve">The relationship between pandemics and war is as long as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4676AF87" w14:textId="77777777" w:rsidR="00637A74" w:rsidRPr="00361031" w:rsidRDefault="00637A74" w:rsidP="00637A74">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5238A3D6" w14:textId="77777777" w:rsidR="00637A74" w:rsidRPr="00361031" w:rsidRDefault="00637A74" w:rsidP="00637A74">
      <w:pPr>
        <w:rPr>
          <w:rStyle w:val="Emphasis"/>
        </w:rPr>
      </w:pPr>
      <w:r w:rsidRPr="00361031">
        <w:rPr>
          <w:sz w:val="16"/>
        </w:rPr>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61F221C1" w14:textId="77777777" w:rsidR="00637A74" w:rsidRPr="00361031" w:rsidRDefault="00637A74" w:rsidP="00637A74">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2105E13A" w14:textId="77777777" w:rsidR="00637A74" w:rsidRPr="00361031" w:rsidRDefault="00637A74" w:rsidP="00637A74">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799E2810" w14:textId="77777777" w:rsidR="00637A74" w:rsidRPr="00361031" w:rsidRDefault="00637A74" w:rsidP="00637A74">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4373DE48" w14:textId="77777777" w:rsidR="00637A74" w:rsidRPr="00361031" w:rsidRDefault="00637A74" w:rsidP="00637A74">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4F233C5C" w14:textId="77777777" w:rsidR="00637A74" w:rsidRDefault="00637A74" w:rsidP="00637A74">
      <w:pPr>
        <w:rPr>
          <w:rStyle w:val="Emphasis"/>
          <w:rFonts w:eastAsiaTheme="majorEastAsia"/>
          <w:sz w:val="32"/>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sz w:val="32"/>
        </w:rPr>
        <w:t>cascading effects on the risk of nuclear war.</w:t>
      </w:r>
    </w:p>
    <w:p w14:paraId="15CF64D9" w14:textId="77777777" w:rsidR="00637A74" w:rsidRDefault="00637A74" w:rsidP="00637A74">
      <w:pPr>
        <w:pStyle w:val="Heading4"/>
        <w:spacing w:before="0"/>
        <w:rPr>
          <w:rFonts w:ascii="Times New Roman" w:hAnsi="Times New Roman"/>
        </w:rPr>
      </w:pPr>
      <w:r>
        <w:rPr>
          <w:rFonts w:cs="Calibri"/>
        </w:rPr>
        <w:t xml:space="preserve">COVID-19 also impedes Climate Reform, spurring the Climate Crisis and accelerating the devastating effects of climate change. </w:t>
      </w:r>
    </w:p>
    <w:p w14:paraId="505CA0FD" w14:textId="77777777" w:rsidR="00637A74" w:rsidRDefault="00637A74" w:rsidP="00637A74">
      <w:pPr>
        <w:pStyle w:val="NormalWeb"/>
        <w:spacing w:before="15" w:beforeAutospacing="0" w:after="180" w:afterAutospacing="0"/>
      </w:pPr>
      <w:r>
        <w:rPr>
          <w:rFonts w:ascii="Calibri" w:hAnsi="Calibri" w:cs="Calibri"/>
          <w:b/>
          <w:bCs/>
          <w:sz w:val="26"/>
          <w:szCs w:val="26"/>
        </w:rPr>
        <w:t>Chavez and Wilkinson, 20</w:t>
      </w:r>
      <w:r>
        <w:rPr>
          <w:rFonts w:ascii="Calibri" w:hAnsi="Calibri" w:cs="Calibri"/>
          <w:sz w:val="22"/>
          <w:szCs w:val="22"/>
        </w:rPr>
        <w:t> </w:t>
      </w:r>
      <w:r>
        <w:rPr>
          <w:rFonts w:ascii="Arial" w:hAnsi="Arial" w:cs="Arial"/>
          <w:sz w:val="22"/>
          <w:szCs w:val="22"/>
        </w:rPr>
        <w:t>(Luciana Chavez and Daniel Wilkinson, Researcher, Environment and Human Rights, Acting Director, Environment and Human Rights, 4-16-2020, accessed on 9-10-2021, Human Rights Watch, "How Covid-19 Could Impact the Climate Crisis", https://www.hrw.org/news/2020/04/16/how-covid-19-could-impact-climate-crisis#)</w:t>
      </w:r>
    </w:p>
    <w:p w14:paraId="0C98E0AE" w14:textId="77777777" w:rsidR="00637A74" w:rsidRDefault="00637A74" w:rsidP="00637A74">
      <w:pPr>
        <w:rPr>
          <w:rStyle w:val="Emphasis"/>
        </w:rPr>
      </w:pPr>
      <w:r w:rsidRPr="00B27C91">
        <w:rPr>
          <w:rFonts w:cs="Calibri"/>
          <w:sz w:val="16"/>
          <w:szCs w:val="22"/>
        </w:rPr>
        <w:t xml:space="preserve">Help us continue to fight human rights abuses. Please give now to support our work @DWilkinsonNYC @lucianatellez Satellite images showing dramatic drops in air pollution in coronavirus hotspots around the globe have circulated widely on social media, offering a silver lining to an otherwise very dark story. But they are also a graphic reminder of the climate crisis that will continue when the pandemic passes. When the lockdowns are lifted and life returns to what it once was, so too will the pollution that clouds the skies and with it the greenhouse gases that fuel global warming. In fact, the rebound could be even worse. In the initial aftermath of the global financial crisis of 2008, global CO2 emissions from fossil fuel combustion and cement production decreased by 1.4 percent, only to rise by 5.9 percent in 2010. And </w:t>
      </w:r>
      <w:r w:rsidRPr="00B27C91">
        <w:rPr>
          <w:rStyle w:val="Emphasis"/>
          <w:highlight w:val="green"/>
        </w:rPr>
        <w:t>the crisis</w:t>
      </w:r>
      <w:r w:rsidRPr="00B27C91">
        <w:rPr>
          <w:rFonts w:cs="Calibri"/>
          <w:sz w:val="16"/>
          <w:szCs w:val="22"/>
        </w:rPr>
        <w:t xml:space="preserve"> this time could </w:t>
      </w:r>
      <w:r w:rsidRPr="00B27C91">
        <w:rPr>
          <w:rStyle w:val="Emphasis"/>
          <w:highlight w:val="green"/>
        </w:rPr>
        <w:t>have</w:t>
      </w:r>
      <w:r w:rsidRPr="00B27C91">
        <w:rPr>
          <w:rFonts w:cs="Calibri"/>
          <w:sz w:val="16"/>
          <w:szCs w:val="22"/>
        </w:rPr>
        <w:t xml:space="preserve"> a </w:t>
      </w:r>
      <w:r w:rsidRPr="00B27C91">
        <w:rPr>
          <w:rStyle w:val="Emphasis"/>
          <w:highlight w:val="green"/>
        </w:rPr>
        <w:t>longer-term impact on the environment</w:t>
      </w:r>
      <w:r w:rsidRPr="00B27C91">
        <w:rPr>
          <w:rFonts w:cs="Calibri"/>
          <w:sz w:val="16"/>
          <w:szCs w:val="22"/>
        </w:rPr>
        <w:t xml:space="preserve"> — at far greater cost to human health, security, and life — if </w:t>
      </w:r>
      <w:r w:rsidRPr="00B27C91">
        <w:rPr>
          <w:rStyle w:val="Emphasis"/>
          <w:highlight w:val="green"/>
        </w:rPr>
        <w:t>it derails global efforts to address climate change.</w:t>
      </w:r>
      <w:r w:rsidRPr="00B27C91">
        <w:rPr>
          <w:rFonts w:cs="Calibri"/>
          <w:sz w:val="16"/>
          <w:szCs w:val="22"/>
        </w:rPr>
        <w:t xml:space="preserve"> This was supposed to be a “a pivotal year” for those efforts to address climate change, as UN Secretary General António Guterres put it at a recent briefing on the UN’s annual climate summit, which was scheduled to take place in Glasgow in November. Ahead of the summit, 196 countries were expected to introduce revamped plans to meet the emission reduction goals established under the 2015 Paris Agreement. Yet on April 1, in the face of the spreading coronavirus pandemic, the UN announced that it was postponing the summit until sometime next year. It was only the latest sign that the </w:t>
      </w:r>
      <w:r w:rsidRPr="00B27C91">
        <w:rPr>
          <w:rStyle w:val="Emphasis"/>
          <w:highlight w:val="green"/>
        </w:rPr>
        <w:t>casualties of Covid-19 may include global efforts to address climate change</w:t>
      </w:r>
      <w:r w:rsidRPr="00B27C91">
        <w:rPr>
          <w:rFonts w:cs="Calibri"/>
          <w:sz w:val="16"/>
          <w:szCs w:val="22"/>
        </w:rPr>
        <w:t xml:space="preserve">. Other international meetings related to climate — on biodiversity and oceans — have also been disrupted. While the </w:t>
      </w:r>
      <w:r w:rsidRPr="00B27C91">
        <w:rPr>
          <w:rStyle w:val="Emphasis"/>
          <w:highlight w:val="green"/>
        </w:rPr>
        <w:t>need to mobilize governments to act on climate has never been more urgent</w:t>
      </w:r>
      <w:r w:rsidRPr="00B27C91">
        <w:rPr>
          <w:rFonts w:cs="Calibri"/>
          <w:sz w:val="16"/>
          <w:szCs w:val="22"/>
        </w:rPr>
        <w:t xml:space="preserve">, the inability to gather world leaders to address the issue could make it all the more difficult to do so. The coronavirus </w:t>
      </w:r>
      <w:r w:rsidRPr="00B27C91">
        <w:rPr>
          <w:rStyle w:val="Emphasis"/>
          <w:highlight w:val="green"/>
        </w:rPr>
        <w:t>crisis</w:t>
      </w:r>
      <w:r w:rsidRPr="00B27C91">
        <w:rPr>
          <w:rFonts w:cs="Calibri"/>
          <w:sz w:val="16"/>
          <w:szCs w:val="22"/>
        </w:rPr>
        <w:t xml:space="preserve"> also </w:t>
      </w:r>
      <w:r w:rsidRPr="00B27C91">
        <w:rPr>
          <w:rStyle w:val="Emphasis"/>
          <w:highlight w:val="green"/>
        </w:rPr>
        <w:t>threatens local efforts to meet the climate commitments that have already been made</w:t>
      </w:r>
      <w:r w:rsidRPr="00B27C91">
        <w:rPr>
          <w:rFonts w:cs="Calibri"/>
          <w:sz w:val="16"/>
          <w:szCs w:val="22"/>
        </w:rPr>
        <w:t xml:space="preserve">. The European Union has come under pressure to shelve crucial climate initiatives, with Poland calling for a carbon trading program to be put on hold and the Czech Republic urging that the </w:t>
      </w:r>
      <w:r w:rsidRPr="00B27C91">
        <w:rPr>
          <w:rStyle w:val="Emphasis"/>
          <w:highlight w:val="green"/>
        </w:rPr>
        <w:t>EU’s landmark climate bill</w:t>
      </w:r>
      <w:r w:rsidRPr="00B27C91">
        <w:rPr>
          <w:rFonts w:cs="Calibri"/>
          <w:sz w:val="16"/>
          <w:szCs w:val="22"/>
        </w:rPr>
        <w:t xml:space="preserve"> be </w:t>
      </w:r>
      <w:r w:rsidRPr="00B27C91">
        <w:rPr>
          <w:rStyle w:val="Emphasis"/>
          <w:highlight w:val="green"/>
        </w:rPr>
        <w:t>abandoned,</w:t>
      </w:r>
      <w:r w:rsidRPr="00B27C91">
        <w:rPr>
          <w:rFonts w:cs="Calibri"/>
          <w:sz w:val="16"/>
          <w:szCs w:val="22"/>
        </w:rPr>
        <w:t xml:space="preserve"> while </w:t>
      </w:r>
      <w:r w:rsidRPr="00B27C91">
        <w:rPr>
          <w:rStyle w:val="Emphasis"/>
          <w:highlight w:val="green"/>
        </w:rPr>
        <w:t>airline companies have pressed regulators to delay emissions-cutting policies</w:t>
      </w:r>
      <w:r w:rsidRPr="00B27C91">
        <w:rPr>
          <w:rFonts w:cs="Calibri"/>
          <w:sz w:val="16"/>
          <w:szCs w:val="22"/>
        </w:rPr>
        <w:t xml:space="preserve">. China has already announced such delays, extending deadlines for companies to meet environmental standards and postponing an auction for the right to build several huge solar farms. In the United States, after a powerful oil lobby petitioned the Trump administration to relax enforcement, the Environmental Protection Agency said it would not penalize companies that fail to comply with federal monitoring or reporting requirements if they could attribute their non-compliance to the pandemic. And in recent days it announced a rollback on car emissions rules that were a central piece of U.S. efforts to reduce greenhouse gas emissions. In Brazil, the federal environmental agency announced it is cutting back on its enforcement duties, which include protecting the Amazon from accelerating deforestation that could lead to the release of massive amounts of greenhouse gases that are stored in one of the world’s most important carbon sinks. Governments have a human rights obligation to protect people from environmental harm — and this includes a duty to address climate change. They might conceivably have valid reasons to temporarily relax the enforcement of some environmental rules as they scramble to contain the pandemic and salvage their economies. But these measures could do permanent damage if used to advance the broader anti-environmental agendas of leaders like President Donald Trump and Brazilian President Jair Bolsonaro, who oppose global efforts to address climate change. The real impact of the coronavirus crisis on climate could depend ultimately on choices made regarding how governments want their economies to look when they recover—and, in particular, how much they will continue to rely on fossil fuels. Meeting the Paris Agreement’s central goal of limiting global warming will require reducing this reliance. And here the crisis might offer some grounds for hope. Many see the efforts to contain the economic fallout of the pandemic as an opportunity to accelerate the shift to cleaner energy alternatives, such as solar and wind. Options could include ensuring that economic stimulus programs prioritize investments in cleaner energy, or conditioning assistance to businesses, especially in carbon-intensive sectors, on drastic cuts in emissions. Similarly, financial industry bailouts could require banks to invest less in fossil fuel and more in climate change mitigation and resilience efforts. In the U.S., congressional Democrats pushed for such measures when negotiating the recent stimulus package. In response, President Trump threatened a veto, tweeting “This is not about the ridiculous Green New Deal.” The proposed measures did not survive, though Democrats did manage to block $3 billion that Republicans sought to buy up oil for the strategic reserve. In Europe, the prospects for green stimulus are more promising. In response to one European leader’s call to abandon climate measures, an EU spokesperson was categorical: “While our immediate focus is on combating Covid-19, our work on delivering the European Green Deal continues. The climate crisis is still a reality and necessitates our continued attention and efforts." The struggle to ensure that human rights protections and climate commitments are not Covid-19 collateral will continue in the US, the EU and elsewhere as governments face the task of restarting their economies in the weeks and months to come. </w:t>
      </w:r>
      <w:r w:rsidRPr="00B27C91">
        <w:rPr>
          <w:rStyle w:val="Emphasis"/>
          <w:highlight w:val="green"/>
        </w:rPr>
        <w:t>The outcome will define our capacity and will to mitigate what threatens to be a global catastrophe far greater even than the viral pandemic.</w:t>
      </w:r>
      <w:r w:rsidRPr="00B27C91">
        <w:rPr>
          <w:rStyle w:val="Emphasis"/>
        </w:rPr>
        <w:t xml:space="preserve"> </w:t>
      </w:r>
    </w:p>
    <w:p w14:paraId="5FF033B9" w14:textId="77777777" w:rsidR="00637A74" w:rsidRPr="00EE6EF6" w:rsidRDefault="00637A74" w:rsidP="00637A74">
      <w:pPr>
        <w:pStyle w:val="Heading4"/>
        <w:rPr>
          <w:rFonts w:asciiTheme="minorHAnsi" w:hAnsiTheme="minorHAnsi" w:cstheme="minorHAnsi"/>
        </w:rPr>
      </w:pPr>
      <w:r w:rsidRPr="00EE6EF6">
        <w:rPr>
          <w:rFonts w:asciiTheme="minorHAnsi" w:hAnsiTheme="minorHAnsi" w:cstheme="minorHAnsi"/>
        </w:rPr>
        <w:t>Climate change leads to extinction.</w:t>
      </w:r>
    </w:p>
    <w:p w14:paraId="1CFD291C" w14:textId="77777777" w:rsidR="00637A74" w:rsidRPr="00EE6EF6" w:rsidRDefault="00637A74" w:rsidP="00637A74">
      <w:pPr>
        <w:rPr>
          <w:rFonts w:asciiTheme="minorHAnsi" w:eastAsia="Times New Roman" w:hAnsiTheme="minorHAnsi" w:cstheme="minorHAnsi"/>
          <w:sz w:val="24"/>
        </w:rPr>
      </w:pPr>
      <w:r w:rsidRPr="00EE6EF6">
        <w:rPr>
          <w:rStyle w:val="Style13ptBold"/>
          <w:rFonts w:asciiTheme="minorHAnsi" w:hAnsiTheme="minorHAnsi" w:cstheme="minorHAnsi"/>
        </w:rPr>
        <w:t>Spratt and Dunlop, 19</w:t>
      </w:r>
      <w:r w:rsidRPr="00EE6EF6">
        <w:rPr>
          <w:rFonts w:asciiTheme="minorHAnsi" w:eastAsia="Times New Roman" w:hAnsiTheme="minorHAnsi" w:cstheme="minorHAnsi"/>
          <w:sz w:val="24"/>
        </w:rPr>
        <w:t xml:space="preserve"> </w:t>
      </w:r>
      <w:r w:rsidRPr="00EE6EF6">
        <w:rPr>
          <w:rFonts w:asciiTheme="minorHAnsi" w:eastAsia="Times New Roman" w:hAnsiTheme="minorHAnsi" w:cstheme="minorHAnsi"/>
          <w:sz w:val="16"/>
          <w:szCs w:val="16"/>
        </w:rPr>
        <w:t>(David Spratt is a Research Director for Breakthrough National Centre for Climate Restoration, Melbourne, and co-author of Climate Code Red: The case for emergency action.</w:t>
      </w:r>
      <w:r w:rsidRPr="00EE6EF6">
        <w:rPr>
          <w:rFonts w:asciiTheme="minorHAnsi" w:hAnsiTheme="minorHAnsi" w:cstheme="minorHAnsi"/>
          <w:sz w:val="16"/>
          <w:szCs w:val="16"/>
        </w:rPr>
        <w:t xml:space="preserve"> </w:t>
      </w:r>
      <w:r w:rsidRPr="00EE6EF6">
        <w:rPr>
          <w:rFonts w:asciiTheme="minorHAnsi" w:eastAsia="Times New Roman" w:hAnsiTheme="minorHAnsi" w:cstheme="minorHAnsi"/>
          <w:sz w:val="16"/>
          <w:szCs w:val="16"/>
        </w:rPr>
        <w:t>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https://docs.wixstatic.com/ugd/148cb0_b2c0c79dc4344b279bcf2365336ff23b.pdf)</w:t>
      </w:r>
    </w:p>
    <w:p w14:paraId="371ED60A" w14:textId="77777777" w:rsidR="00637A74" w:rsidRPr="00EE6EF6" w:rsidRDefault="00637A74" w:rsidP="00637A74">
      <w:pPr>
        <w:rPr>
          <w:rFonts w:asciiTheme="minorHAnsi" w:eastAsia="Times New Roman" w:hAnsiTheme="minorHAnsi" w:cstheme="minorHAnsi"/>
          <w:sz w:val="16"/>
        </w:rPr>
      </w:pPr>
      <w:r w:rsidRPr="00EE6EF6">
        <w:rPr>
          <w:rFonts w:asciiTheme="minorHAnsi" w:eastAsia="Times New Roman" w:hAnsiTheme="minorHAnsi" w:cstheme="minorHAnsi"/>
          <w:sz w:val="16"/>
        </w:rPr>
        <w:t xml:space="preserve">An </w:t>
      </w:r>
      <w:r w:rsidRPr="00EE6EF6">
        <w:rPr>
          <w:rStyle w:val="StyleUnderline"/>
          <w:rFonts w:asciiTheme="minorHAnsi" w:hAnsiTheme="minorHAnsi" w:cstheme="minorHAnsi"/>
        </w:rPr>
        <w:t>existential risk to civilisation is one posing permanent large negative consequences to humanity which may never be undone, either annihilating intelligent life or permanently and drastically curtailing its potential</w:t>
      </w:r>
      <w:r w:rsidRPr="00EE6EF6">
        <w:rPr>
          <w:rFonts w:asciiTheme="minorHAnsi" w:eastAsia="Times New Roman" w:hAnsiTheme="minorHAnsi" w:cstheme="minorHAnsi"/>
          <w:sz w:val="16"/>
        </w:rPr>
        <w:t xml:space="preserve">. </w:t>
      </w:r>
      <w:r w:rsidRPr="00EE6EF6">
        <w:rPr>
          <w:rStyle w:val="StyleUnderline"/>
          <w:rFonts w:asciiTheme="minorHAnsi" w:hAnsiTheme="minorHAnsi" w:cstheme="minorHAnsi"/>
        </w:rPr>
        <w:t>With</w:t>
      </w:r>
      <w:r w:rsidRPr="00EE6EF6">
        <w:rPr>
          <w:rFonts w:asciiTheme="minorHAnsi" w:eastAsia="Times New Roman" w:hAnsiTheme="minorHAnsi" w:cstheme="minorHAnsi"/>
          <w:sz w:val="16"/>
        </w:rPr>
        <w:t xml:space="preserve"> the </w:t>
      </w:r>
      <w:r w:rsidRPr="00EE6EF6">
        <w:rPr>
          <w:rStyle w:val="StyleUnderline"/>
          <w:rFonts w:asciiTheme="minorHAnsi" w:hAnsiTheme="minorHAnsi" w:cstheme="minorHAnsi"/>
        </w:rPr>
        <w:t>commitments by nations to the 2015 Paris Agreement</w:t>
      </w:r>
      <w:r w:rsidRPr="00EE6EF6">
        <w:rPr>
          <w:rFonts w:asciiTheme="minorHAnsi" w:eastAsia="Times New Roman" w:hAnsiTheme="minorHAnsi" w:cstheme="minorHAnsi"/>
          <w:sz w:val="16"/>
        </w:rPr>
        <w:t xml:space="preserve">, the </w:t>
      </w:r>
      <w:r w:rsidRPr="003C04A1">
        <w:rPr>
          <w:rStyle w:val="Emphasis"/>
          <w:highlight w:val="green"/>
        </w:rPr>
        <w:t>current path of warming is 3°C</w:t>
      </w:r>
      <w:r w:rsidRPr="00EE6EF6">
        <w:rPr>
          <w:rStyle w:val="StyleUnderline"/>
          <w:rFonts w:asciiTheme="minorHAnsi" w:hAnsiTheme="minorHAnsi" w:cstheme="minorHAnsi"/>
        </w:rPr>
        <w:t xml:space="preserve"> or more </w:t>
      </w:r>
      <w:r w:rsidRPr="003C04A1">
        <w:rPr>
          <w:rStyle w:val="Emphasis"/>
          <w:highlight w:val="green"/>
        </w:rPr>
        <w:t>by 2100</w:t>
      </w:r>
      <w:r w:rsidRPr="00EE6EF6">
        <w:rPr>
          <w:rFonts w:asciiTheme="minorHAnsi" w:eastAsia="Times New Roman" w:hAnsiTheme="minorHAnsi" w:cstheme="minorHAnsi"/>
          <w:sz w:val="16"/>
        </w:rPr>
        <w:t xml:space="preserve">. But </w:t>
      </w:r>
      <w:r w:rsidRPr="003C04A1">
        <w:rPr>
          <w:rStyle w:val="Emphasis"/>
          <w:highlight w:val="green"/>
        </w:rPr>
        <w:t>this figure does not include “long-term” carbon-cycle feedbacks</w:t>
      </w:r>
      <w:r w:rsidRPr="00EE6EF6">
        <w:rPr>
          <w:rStyle w:val="StyleUnderline"/>
          <w:rFonts w:asciiTheme="minorHAnsi" w:hAnsiTheme="minorHAnsi" w:cstheme="minorHAnsi"/>
        </w:rPr>
        <w:t>, which are materially relevant now and in the near future due to the unprecedented rate at which human activity is perturbing the climate system</w:t>
      </w:r>
      <w:r w:rsidRPr="00EE6EF6">
        <w:rPr>
          <w:rFonts w:asciiTheme="minorHAnsi" w:eastAsia="Times New Roman" w:hAnsiTheme="minorHAnsi" w:cstheme="minorHAnsi"/>
          <w:sz w:val="16"/>
        </w:rPr>
        <w:t xml:space="preserve">. </w:t>
      </w:r>
      <w:r w:rsidRPr="003C04A1">
        <w:rPr>
          <w:rStyle w:val="Emphasis"/>
          <w:highlight w:val="green"/>
        </w:rPr>
        <w:t>Taking these into account,</w:t>
      </w:r>
      <w:r w:rsidRPr="00EE6EF6">
        <w:rPr>
          <w:rFonts w:asciiTheme="minorHAnsi" w:eastAsia="Times New Roman" w:hAnsiTheme="minorHAnsi" w:cstheme="minorHAnsi"/>
          <w:sz w:val="16"/>
        </w:rPr>
        <w:t xml:space="preserve"> the </w:t>
      </w:r>
      <w:r w:rsidRPr="00EE6EF6">
        <w:rPr>
          <w:rStyle w:val="StyleUnderline"/>
          <w:rFonts w:asciiTheme="minorHAnsi" w:hAnsiTheme="minorHAnsi" w:cstheme="minorHAnsi"/>
        </w:rPr>
        <w:t xml:space="preserve">Paris </w:t>
      </w:r>
      <w:r w:rsidRPr="003C04A1">
        <w:rPr>
          <w:rStyle w:val="Emphasis"/>
          <w:highlight w:val="green"/>
        </w:rPr>
        <w:t>path would lead to</w:t>
      </w:r>
      <w:r w:rsidRPr="00EE6EF6">
        <w:rPr>
          <w:rFonts w:asciiTheme="minorHAnsi" w:eastAsia="Times New Roman" w:hAnsiTheme="minorHAnsi" w:cstheme="minorHAnsi"/>
          <w:sz w:val="16"/>
        </w:rPr>
        <w:t xml:space="preserve"> around </w:t>
      </w:r>
      <w:r w:rsidRPr="003C04A1">
        <w:rPr>
          <w:rStyle w:val="Emphasis"/>
          <w:highlight w:val="green"/>
        </w:rPr>
        <w:t>5°C of warming by 2100</w:t>
      </w:r>
      <w:r w:rsidRPr="00EE6EF6">
        <w:rPr>
          <w:rFonts w:asciiTheme="minorHAnsi" w:eastAsia="Times New Roman" w:hAnsiTheme="minorHAnsi" w:cstheme="minorHAnsi"/>
          <w:sz w:val="16"/>
        </w:rPr>
        <w:t xml:space="preserve">. 7 </w:t>
      </w:r>
      <w:r w:rsidRPr="003C04A1">
        <w:rPr>
          <w:rStyle w:val="Emphasis"/>
          <w:highlight w:val="green"/>
        </w:rPr>
        <w:t>Scientists warn</w:t>
      </w:r>
      <w:r w:rsidRPr="003C04A1">
        <w:rPr>
          <w:rStyle w:val="StyleUnderline"/>
          <w:rFonts w:asciiTheme="minorHAnsi" w:hAnsiTheme="minorHAnsi" w:cstheme="minorHAnsi"/>
          <w:highlight w:val="green"/>
        </w:rPr>
        <w:t xml:space="preserve"> </w:t>
      </w:r>
      <w:r w:rsidRPr="00EE6EF6">
        <w:rPr>
          <w:rStyle w:val="StyleUnderline"/>
          <w:rFonts w:asciiTheme="minorHAnsi" w:hAnsiTheme="minorHAnsi" w:cstheme="minorHAnsi"/>
        </w:rPr>
        <w:t xml:space="preserve">that warming </w:t>
      </w:r>
      <w:r w:rsidRPr="003C04A1">
        <w:rPr>
          <w:rStyle w:val="Emphasis"/>
          <w:highlight w:val="green"/>
        </w:rPr>
        <w:t>of 4°C is</w:t>
      </w:r>
      <w:r w:rsidRPr="003C04A1">
        <w:rPr>
          <w:rStyle w:val="StyleUnderline"/>
          <w:rFonts w:asciiTheme="minorHAnsi" w:hAnsiTheme="minorHAnsi" w:cstheme="minorHAnsi"/>
          <w:highlight w:val="green"/>
        </w:rPr>
        <w:t xml:space="preserve"> </w:t>
      </w:r>
      <w:r w:rsidRPr="00EE6EF6">
        <w:rPr>
          <w:rStyle w:val="StyleUnderline"/>
          <w:rFonts w:asciiTheme="minorHAnsi" w:hAnsiTheme="minorHAnsi" w:cstheme="minorHAnsi"/>
        </w:rPr>
        <w:t>incompatible with an organised global community</w:t>
      </w:r>
      <w:r w:rsidRPr="00EE6EF6">
        <w:rPr>
          <w:rFonts w:asciiTheme="minorHAnsi" w:eastAsia="Times New Roman" w:hAnsiTheme="minorHAnsi" w:cstheme="minorHAnsi"/>
          <w:sz w:val="16"/>
        </w:rPr>
        <w:t xml:space="preserve">, is </w:t>
      </w:r>
      <w:r w:rsidRPr="003C04A1">
        <w:rPr>
          <w:rStyle w:val="Emphasis"/>
          <w:highlight w:val="green"/>
        </w:rPr>
        <w:t>devastating to</w:t>
      </w:r>
      <w:r w:rsidRPr="00EE6EF6">
        <w:rPr>
          <w:rFonts w:asciiTheme="minorHAnsi" w:eastAsia="Times New Roman" w:hAnsiTheme="minorHAnsi" w:cstheme="minorHAnsi"/>
          <w:sz w:val="16"/>
        </w:rPr>
        <w:t xml:space="preserve"> the </w:t>
      </w:r>
      <w:r w:rsidRPr="003C04A1">
        <w:rPr>
          <w:rStyle w:val="Emphasis"/>
          <w:highlight w:val="green"/>
        </w:rPr>
        <w:t>majority of ecosystems</w:t>
      </w:r>
      <w:r w:rsidRPr="00EE6EF6">
        <w:rPr>
          <w:rFonts w:asciiTheme="minorHAnsi" w:eastAsia="Times New Roman" w:hAnsiTheme="minorHAnsi" w:cstheme="minorHAnsi"/>
          <w:sz w:val="16"/>
        </w:rPr>
        <w:t xml:space="preserve">, and </w:t>
      </w:r>
      <w:r w:rsidRPr="00EE6EF6">
        <w:rPr>
          <w:rStyle w:val="StyleUnderline"/>
          <w:rFonts w:asciiTheme="minorHAnsi" w:hAnsiTheme="minorHAnsi" w:cstheme="minorHAnsi"/>
        </w:rPr>
        <w:t xml:space="preserve">has a </w:t>
      </w:r>
      <w:r w:rsidRPr="003C04A1">
        <w:rPr>
          <w:rStyle w:val="Emphasis"/>
          <w:highlight w:val="green"/>
        </w:rPr>
        <w:t>high probability of not being stable</w:t>
      </w:r>
      <w:r w:rsidRPr="00EE6EF6">
        <w:rPr>
          <w:rFonts w:asciiTheme="minorHAnsi" w:eastAsia="Times New Roman" w:hAnsiTheme="minorHAnsi" w:cstheme="minorHAnsi"/>
          <w:sz w:val="16"/>
        </w:rPr>
        <w:t xml:space="preserve">. The </w:t>
      </w:r>
      <w:r w:rsidRPr="003C04A1">
        <w:rPr>
          <w:rStyle w:val="Emphasis"/>
          <w:highlight w:val="green"/>
        </w:rPr>
        <w:t>World Bank says</w:t>
      </w:r>
      <w:r w:rsidRPr="00EE6EF6">
        <w:rPr>
          <w:rFonts w:asciiTheme="minorHAnsi" w:eastAsia="Times New Roman" w:hAnsiTheme="minorHAnsi" w:cstheme="minorHAnsi"/>
          <w:sz w:val="16"/>
        </w:rPr>
        <w:t xml:space="preserve"> it </w:t>
      </w:r>
      <w:r w:rsidRPr="003C04A1">
        <w:rPr>
          <w:rStyle w:val="Emphasis"/>
          <w:highlight w:val="green"/>
        </w:rPr>
        <w:t>may be “beyond adaptation</w:t>
      </w:r>
      <w:r w:rsidRPr="00EE6EF6">
        <w:rPr>
          <w:rStyle w:val="StyleUnderline"/>
          <w:rFonts w:asciiTheme="minorHAnsi" w:hAnsiTheme="minorHAnsi" w:cstheme="minorHAnsi"/>
        </w:rPr>
        <w:t>”. But an existential threat may 8 also exist for many peoples and regions at a significantly lower level of warming</w:t>
      </w:r>
      <w:r w:rsidRPr="00EE6EF6">
        <w:rPr>
          <w:rFonts w:asciiTheme="minorHAnsi" w:eastAsia="Times New Roman" w:hAnsiTheme="minorHAnsi" w:cstheme="minorHAnsi"/>
          <w:sz w:val="16"/>
        </w:rPr>
        <w:t xml:space="preserve">. In </w:t>
      </w:r>
      <w:r w:rsidRPr="00EE6EF6">
        <w:rPr>
          <w:rStyle w:val="StyleUnderline"/>
          <w:rFonts w:asciiTheme="minorHAnsi" w:hAnsiTheme="minorHAnsi" w:cstheme="minorHAnsi"/>
        </w:rPr>
        <w:t>2017</w:t>
      </w:r>
      <w:r w:rsidRPr="003C04A1">
        <w:rPr>
          <w:rStyle w:val="Emphasis"/>
          <w:highlight w:val="green"/>
        </w:rPr>
        <w:t>, 3°C of warming was categorised as “catastrophic”</w:t>
      </w:r>
      <w:r w:rsidRPr="003C04A1">
        <w:rPr>
          <w:rStyle w:val="Emphasis"/>
        </w:rPr>
        <w:t xml:space="preserve"> </w:t>
      </w:r>
      <w:r w:rsidRPr="00EE6EF6">
        <w:rPr>
          <w:rFonts w:asciiTheme="minorHAnsi" w:eastAsia="Times New Roman" w:hAnsiTheme="minorHAnsi" w:cstheme="minorHAnsi"/>
          <w:sz w:val="16"/>
        </w:rPr>
        <w:t xml:space="preserve">with a </w:t>
      </w:r>
      <w:r w:rsidRPr="003C04A1">
        <w:rPr>
          <w:rStyle w:val="Emphasis"/>
          <w:highlight w:val="green"/>
        </w:rPr>
        <w:t>warning that,</w:t>
      </w:r>
      <w:r w:rsidRPr="00EE6EF6">
        <w:rPr>
          <w:rFonts w:asciiTheme="minorHAnsi" w:eastAsia="Times New Roman" w:hAnsiTheme="minorHAnsi" w:cstheme="minorHAnsi"/>
          <w:sz w:val="16"/>
        </w:rPr>
        <w:t xml:space="preserve"> on </w:t>
      </w:r>
      <w:r w:rsidRPr="003C04A1">
        <w:rPr>
          <w:rStyle w:val="Emphasis"/>
          <w:highlight w:val="green"/>
        </w:rPr>
        <w:t>a path of unchecked emissions,</w:t>
      </w:r>
      <w:r w:rsidRPr="003C04A1">
        <w:rPr>
          <w:rStyle w:val="Emphasis"/>
        </w:rPr>
        <w:t xml:space="preserve"> </w:t>
      </w:r>
      <w:r w:rsidRPr="00EE6EF6">
        <w:rPr>
          <w:rFonts w:asciiTheme="minorHAnsi" w:eastAsia="Times New Roman" w:hAnsiTheme="minorHAnsi" w:cstheme="minorHAnsi"/>
          <w:sz w:val="16"/>
        </w:rPr>
        <w:t xml:space="preserve">low-probability, high-impact </w:t>
      </w:r>
      <w:r w:rsidRPr="00EE6EF6">
        <w:rPr>
          <w:rStyle w:val="StyleUnderline"/>
          <w:rFonts w:asciiTheme="minorHAnsi" w:hAnsiTheme="minorHAnsi" w:cstheme="minorHAnsi"/>
        </w:rPr>
        <w:t xml:space="preserve">warming </w:t>
      </w:r>
      <w:r w:rsidRPr="003C04A1">
        <w:rPr>
          <w:rStyle w:val="Emphasis"/>
          <w:highlight w:val="green"/>
        </w:rPr>
        <w:t>could be catastrophic by 2050.</w:t>
      </w:r>
      <w:r w:rsidRPr="00EE6EF6">
        <w:rPr>
          <w:rFonts w:asciiTheme="minorHAnsi" w:eastAsia="Times New Roman" w:hAnsiTheme="minorHAnsi" w:cstheme="minorHAnsi"/>
          <w:sz w:val="16"/>
        </w:rPr>
        <w:t xml:space="preserve"> 9 The Emeritus Director of the Potsdam Institute, Prof. Hans Joachim Schellnhuber, warns that “</w:t>
      </w:r>
      <w:r w:rsidRPr="003C04A1">
        <w:rPr>
          <w:rStyle w:val="Emphasis"/>
          <w:highlight w:val="green"/>
        </w:rPr>
        <w:t>climate change is now reaching</w:t>
      </w:r>
      <w:r w:rsidRPr="00EE6EF6">
        <w:rPr>
          <w:rFonts w:asciiTheme="minorHAnsi" w:eastAsia="Times New Roman" w:hAnsiTheme="minorHAnsi" w:cstheme="minorHAnsi"/>
          <w:sz w:val="16"/>
        </w:rPr>
        <w:t xml:space="preserve"> the </w:t>
      </w:r>
      <w:r w:rsidRPr="003C04A1">
        <w:rPr>
          <w:rStyle w:val="Emphasis"/>
          <w:highlight w:val="green"/>
        </w:rPr>
        <w:t>end-game,</w:t>
      </w:r>
      <w:r w:rsidRPr="00EE6EF6">
        <w:rPr>
          <w:rStyle w:val="StyleUnderline"/>
          <w:rFonts w:asciiTheme="minorHAnsi" w:hAnsiTheme="minorHAnsi" w:cstheme="minorHAnsi"/>
        </w:rPr>
        <w:t xml:space="preserve"> where</w:t>
      </w:r>
      <w:r w:rsidRPr="00EE6EF6">
        <w:rPr>
          <w:rStyle w:val="StyleUnderline"/>
          <w:rFonts w:asciiTheme="minorHAnsi" w:hAnsiTheme="minorHAnsi" w:cstheme="minorHAnsi"/>
          <w:highlight w:val="yellow"/>
        </w:rPr>
        <w:t xml:space="preserve"> </w:t>
      </w:r>
      <w:r w:rsidRPr="003C04A1">
        <w:rPr>
          <w:rStyle w:val="Emphasis"/>
          <w:highlight w:val="green"/>
        </w:rPr>
        <w:t>very soon humanity must choose between taking</w:t>
      </w:r>
      <w:r w:rsidRPr="00EE6EF6">
        <w:rPr>
          <w:rStyle w:val="StyleUnderline"/>
          <w:rFonts w:asciiTheme="minorHAnsi" w:hAnsiTheme="minorHAnsi" w:cstheme="minorHAnsi"/>
        </w:rPr>
        <w:t xml:space="preserve"> unprecedented </w:t>
      </w:r>
      <w:r w:rsidRPr="003C04A1">
        <w:rPr>
          <w:rStyle w:val="Emphasis"/>
          <w:highlight w:val="green"/>
        </w:rPr>
        <w:t>action, or</w:t>
      </w:r>
      <w:r w:rsidRPr="00EE6EF6">
        <w:rPr>
          <w:rStyle w:val="StyleUnderline"/>
          <w:rFonts w:asciiTheme="minorHAnsi" w:hAnsiTheme="minorHAnsi" w:cstheme="minorHAnsi"/>
        </w:rPr>
        <w:t xml:space="preserve"> accepting that it has been left too late and </w:t>
      </w:r>
      <w:r w:rsidRPr="003C04A1">
        <w:rPr>
          <w:rStyle w:val="StyleUnderline"/>
          <w:rFonts w:asciiTheme="minorHAnsi" w:hAnsiTheme="minorHAnsi" w:cstheme="minorHAnsi"/>
          <w:highlight w:val="green"/>
        </w:rPr>
        <w:t>bear</w:t>
      </w:r>
      <w:r w:rsidRPr="00EE6EF6">
        <w:rPr>
          <w:rStyle w:val="StyleUnderline"/>
          <w:rFonts w:asciiTheme="minorHAnsi" w:hAnsiTheme="minorHAnsi" w:cstheme="minorHAnsi"/>
          <w:highlight w:val="yellow"/>
        </w:rPr>
        <w:t xml:space="preserve"> </w:t>
      </w:r>
      <w:r w:rsidRPr="00EE6EF6">
        <w:rPr>
          <w:rFonts w:asciiTheme="minorHAnsi" w:hAnsiTheme="minorHAnsi" w:cstheme="minorHAnsi"/>
        </w:rPr>
        <w:t>the</w:t>
      </w:r>
      <w:r w:rsidRPr="00EE6EF6">
        <w:rPr>
          <w:rStyle w:val="StyleUnderline"/>
          <w:rFonts w:asciiTheme="minorHAnsi" w:hAnsiTheme="minorHAnsi" w:cstheme="minorHAnsi"/>
          <w:highlight w:val="yellow"/>
        </w:rPr>
        <w:t xml:space="preserve"> </w:t>
      </w:r>
      <w:r w:rsidRPr="003C04A1">
        <w:rPr>
          <w:rStyle w:val="Emphasis"/>
          <w:highlight w:val="green"/>
        </w:rPr>
        <w:t>consequences.</w:t>
      </w:r>
      <w:r w:rsidRPr="00EE6EF6">
        <w:rPr>
          <w:rFonts w:asciiTheme="minorHAnsi" w:eastAsia="Times New Roman" w:hAnsiTheme="minorHAnsi" w:cstheme="minorHAnsi"/>
          <w:sz w:val="16"/>
        </w:rPr>
        <w:t xml:space="preserve">” He says 10 that </w:t>
      </w:r>
      <w:r w:rsidRPr="00EE6EF6">
        <w:rPr>
          <w:rStyle w:val="StyleUnderline"/>
          <w:rFonts w:asciiTheme="minorHAnsi" w:hAnsiTheme="minorHAnsi" w:cstheme="minorHAnsi"/>
        </w:rPr>
        <w:t>if we continue down</w:t>
      </w:r>
      <w:r w:rsidRPr="00EE6EF6">
        <w:rPr>
          <w:rFonts w:asciiTheme="minorHAnsi" w:eastAsia="Times New Roman" w:hAnsiTheme="minorHAnsi" w:cstheme="minorHAnsi"/>
          <w:sz w:val="16"/>
        </w:rPr>
        <w:t xml:space="preserve"> the </w:t>
      </w:r>
      <w:r w:rsidRPr="00EE6EF6">
        <w:rPr>
          <w:rStyle w:val="StyleUnderline"/>
          <w:rFonts w:asciiTheme="minorHAnsi" w:hAnsiTheme="minorHAnsi" w:cstheme="minorHAnsi"/>
        </w:rPr>
        <w:t>present path</w:t>
      </w:r>
      <w:r w:rsidRPr="00EE6EF6">
        <w:rPr>
          <w:rFonts w:asciiTheme="minorHAnsi" w:eastAsia="Times New Roman" w:hAnsiTheme="minorHAnsi" w:cstheme="minorHAnsi"/>
          <w:sz w:val="16"/>
        </w:rPr>
        <w:t xml:space="preserve"> “there is a </w:t>
      </w:r>
      <w:r w:rsidRPr="00EE6EF6">
        <w:rPr>
          <w:rStyle w:val="StyleUnderline"/>
          <w:rFonts w:asciiTheme="minorHAnsi" w:hAnsiTheme="minorHAnsi" w:cstheme="minorHAnsi"/>
        </w:rPr>
        <w:t xml:space="preserve">very big risk that we will </w:t>
      </w:r>
      <w:r w:rsidRPr="00EE6EF6">
        <w:rPr>
          <w:rFonts w:asciiTheme="minorHAnsi" w:hAnsiTheme="minorHAnsi" w:cstheme="minorHAnsi"/>
        </w:rPr>
        <w:t>just</w:t>
      </w:r>
      <w:r w:rsidRPr="00EE6EF6">
        <w:rPr>
          <w:rStyle w:val="StyleUnderline"/>
          <w:rFonts w:asciiTheme="minorHAnsi" w:hAnsiTheme="minorHAnsi" w:cstheme="minorHAnsi"/>
        </w:rPr>
        <w:t xml:space="preserve"> </w:t>
      </w:r>
      <w:r w:rsidRPr="003C04A1">
        <w:rPr>
          <w:rStyle w:val="Emphasis"/>
          <w:highlight w:val="green"/>
        </w:rPr>
        <w:t>end our civilization</w:t>
      </w:r>
      <w:r w:rsidRPr="00EE6EF6">
        <w:rPr>
          <w:rFonts w:asciiTheme="minorHAnsi" w:eastAsia="Times New Roman" w:hAnsiTheme="minorHAnsi" w:cstheme="minorHAnsi"/>
          <w:sz w:val="16"/>
        </w:rPr>
        <w:t>. The human species will survive somehow but we will destroy almost everything we have built up over the last two thousand years.” 11</w:t>
      </w:r>
    </w:p>
    <w:p w14:paraId="35060052" w14:textId="77777777" w:rsidR="00637A74" w:rsidRPr="00EE6EF6" w:rsidRDefault="00637A74" w:rsidP="00637A74">
      <w:pPr>
        <w:rPr>
          <w:rFonts w:asciiTheme="minorHAnsi" w:eastAsia="Times New Roman" w:hAnsiTheme="minorHAnsi" w:cstheme="minorHAnsi"/>
          <w:sz w:val="16"/>
        </w:rPr>
      </w:pPr>
    </w:p>
    <w:p w14:paraId="42471697" w14:textId="77777777" w:rsidR="00637A74" w:rsidRDefault="00637A74" w:rsidP="00637A74">
      <w:pPr>
        <w:rPr>
          <w:rStyle w:val="Emphasis"/>
          <w:rFonts w:eastAsiaTheme="majorEastAsia"/>
          <w:iCs w:val="0"/>
          <w:sz w:val="32"/>
        </w:rPr>
      </w:pPr>
    </w:p>
    <w:p w14:paraId="3C3A7FAA" w14:textId="77777777" w:rsidR="00637A74" w:rsidRPr="006F2330" w:rsidRDefault="00637A74" w:rsidP="00637A74">
      <w:pPr>
        <w:pStyle w:val="Heading2"/>
      </w:pPr>
      <w:r w:rsidRPr="006F2330">
        <w:t xml:space="preserve">1AC – Plan </w:t>
      </w:r>
    </w:p>
    <w:p w14:paraId="2B406A4F" w14:textId="77777777" w:rsidR="00637A74" w:rsidRDefault="00637A74" w:rsidP="00637A74">
      <w:pPr>
        <w:pStyle w:val="Heading4"/>
        <w:rPr>
          <w:b w:val="0"/>
          <w:iCs/>
        </w:rPr>
      </w:pPr>
      <w:r w:rsidRPr="006F2330">
        <w:rPr>
          <w:iCs/>
        </w:rPr>
        <w:t xml:space="preserve">Plan </w:t>
      </w:r>
      <w:r w:rsidRPr="00361031">
        <w:rPr>
          <w:rFonts w:cs="Calibri"/>
        </w:rPr>
        <w:t xml:space="preserve">text: The </w:t>
      </w:r>
      <w:r>
        <w:rPr>
          <w:rFonts w:cs="Calibri"/>
        </w:rPr>
        <w:t>Member Nations</w:t>
      </w:r>
      <w:r w:rsidRPr="00361031">
        <w:rPr>
          <w:rFonts w:cs="Calibri"/>
        </w:rPr>
        <w:t xml:space="preserve"> of the World Trade Organization ought to</w:t>
      </w:r>
      <w:r>
        <w:rPr>
          <w:rFonts w:cs="Calibri"/>
        </w:rPr>
        <w:t xml:space="preserve"> provide patent waivers for COVID-19 Vaccines and for medicines during Pandemics (As declared by the WHO).</w:t>
      </w:r>
    </w:p>
    <w:p w14:paraId="613B3276" w14:textId="77777777" w:rsidR="00637A74" w:rsidRPr="00B41AD0" w:rsidRDefault="00637A74" w:rsidP="00637A74"/>
    <w:p w14:paraId="370BC9EF" w14:textId="77777777" w:rsidR="00637A74" w:rsidRPr="00361031" w:rsidRDefault="00637A74" w:rsidP="00637A74">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5A4EB355" w14:textId="77777777" w:rsidR="00637A74" w:rsidRPr="00361031" w:rsidRDefault="00637A74" w:rsidP="00637A74">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21" w:history="1">
        <w:r w:rsidRPr="00361031">
          <w:rPr>
            <w:rStyle w:val="Hyperlink"/>
          </w:rPr>
          <w:t>https://www.ipwatchdog.com/2021/07/21/third-option-limited-ip-waiver-solve-pandemic-vaccine-problems/id=135732/</w:t>
        </w:r>
      </w:hyperlink>
      <w:r w:rsidRPr="00361031">
        <w:t>] Justin</w:t>
      </w:r>
    </w:p>
    <w:p w14:paraId="1842B818" w14:textId="77777777" w:rsidR="00637A74" w:rsidRPr="00361031" w:rsidRDefault="00637A74" w:rsidP="00637A74">
      <w:pPr>
        <w:rPr>
          <w:u w:val="single"/>
        </w:rPr>
      </w:pPr>
      <w:r w:rsidRPr="00361031">
        <w:rPr>
          <w:highlight w:val="green"/>
          <w:u w:val="single"/>
        </w:rPr>
        <w:t>Limited Waiver</w:t>
      </w:r>
      <w:r w:rsidRPr="00361031">
        <w:rPr>
          <w:u w:val="single"/>
        </w:rPr>
        <w:t xml:space="preserve"> Approach</w:t>
      </w:r>
    </w:p>
    <w:p w14:paraId="529D3FFE" w14:textId="77777777" w:rsidR="00637A74" w:rsidRPr="00361031" w:rsidRDefault="00637A74" w:rsidP="00637A74">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75ACD3DA" w14:textId="77777777" w:rsidR="00637A74" w:rsidRPr="00361031" w:rsidRDefault="00637A74" w:rsidP="00637A74">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In particular, </w:t>
      </w:r>
      <w:r w:rsidRPr="00361031">
        <w:rPr>
          <w:u w:val="single"/>
        </w:rPr>
        <w:t xml:space="preserve">patents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02485792" w14:textId="77777777" w:rsidR="00637A74" w:rsidRPr="00361031" w:rsidRDefault="00637A74" w:rsidP="00637A74">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2C543BCE" w14:textId="77777777" w:rsidR="00637A74" w:rsidRPr="00361031" w:rsidRDefault="00637A74" w:rsidP="00637A74">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a period of time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3687176B" w14:textId="77777777" w:rsidR="00637A74" w:rsidRPr="00361031" w:rsidRDefault="00637A74" w:rsidP="00637A74">
      <w:pPr>
        <w:rPr>
          <w:sz w:val="16"/>
        </w:rPr>
      </w:pPr>
      <w:r w:rsidRPr="00361031">
        <w:rPr>
          <w:sz w:val="16"/>
        </w:rPr>
        <w:t>Let’s Not Repeat Past Mistakes</w:t>
      </w:r>
    </w:p>
    <w:p w14:paraId="779A3C95" w14:textId="77777777" w:rsidR="00637A74" w:rsidRPr="00361031" w:rsidRDefault="00637A74" w:rsidP="00637A74">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731322BA" w14:textId="77777777" w:rsidR="00637A74" w:rsidRDefault="00637A74" w:rsidP="00637A74"/>
    <w:p w14:paraId="40282A7D" w14:textId="77777777" w:rsidR="00637A74" w:rsidRPr="00050408" w:rsidRDefault="00637A74" w:rsidP="00637A74"/>
    <w:p w14:paraId="5FF2CD0F" w14:textId="77777777" w:rsidR="00637A74" w:rsidRDefault="00637A74" w:rsidP="00637A74">
      <w:pPr>
        <w:pStyle w:val="Heading2"/>
      </w:pPr>
      <w:r>
        <w:t>1AC – Framework</w:t>
      </w:r>
    </w:p>
    <w:p w14:paraId="00B19584" w14:textId="77777777" w:rsidR="00637A74" w:rsidRPr="00423F73" w:rsidRDefault="00637A74" w:rsidP="00637A74">
      <w:pPr>
        <w:pStyle w:val="Heading4"/>
        <w:rPr>
          <w:rFonts w:asciiTheme="minorHAnsi" w:hAnsiTheme="minorHAnsi" w:cstheme="minorHAnsi"/>
        </w:rPr>
      </w:pPr>
      <w:r w:rsidRPr="00423F73">
        <w:rPr>
          <w:rFonts w:asciiTheme="minorHAnsi" w:hAnsiTheme="minorHAnsi" w:cstheme="minorHAnsi"/>
        </w:rPr>
        <w:t>The standard is maximizing expected well being.</w:t>
      </w:r>
    </w:p>
    <w:p w14:paraId="37C18CFF" w14:textId="77777777" w:rsidR="00637A74" w:rsidRPr="00423F73" w:rsidRDefault="00637A74" w:rsidP="00637A74">
      <w:pPr>
        <w:keepNext/>
        <w:keepLines/>
        <w:spacing w:before="40"/>
        <w:outlineLvl w:val="3"/>
        <w:rPr>
          <w:rFonts w:asciiTheme="minorHAnsi" w:hAnsiTheme="minorHAnsi" w:cstheme="minorHAnsi"/>
          <w:b/>
          <w:bCs/>
          <w:szCs w:val="26"/>
        </w:rPr>
      </w:pPr>
      <w:r w:rsidRPr="00423F73">
        <w:rPr>
          <w:rFonts w:asciiTheme="minorHAnsi" w:hAnsiTheme="minorHAnsi" w:cstheme="minorHAnsi"/>
          <w:b/>
          <w:bCs/>
          <w:szCs w:val="26"/>
        </w:rPr>
        <w:t>pleasure and pain are intrinsically valuable. People consistently regard pleasure and pain as good reasons for action, despite the fact that pleasure doesn’t seem to be instrumentally valuable for anything.</w:t>
      </w:r>
    </w:p>
    <w:p w14:paraId="174AD447" w14:textId="77777777" w:rsidR="00637A74" w:rsidRPr="00423F73" w:rsidRDefault="00637A74" w:rsidP="00637A74">
      <w:pPr>
        <w:rPr>
          <w:rFonts w:asciiTheme="minorHAnsi" w:eastAsia="Calibri" w:hAnsiTheme="minorHAnsi" w:cstheme="minorHAnsi"/>
        </w:rPr>
      </w:pPr>
      <w:r w:rsidRPr="00423F73">
        <w:rPr>
          <w:rFonts w:asciiTheme="minorHAnsi" w:eastAsia="Calibri" w:hAnsiTheme="minorHAnsi" w:cstheme="minorHAnsi"/>
          <w:b/>
        </w:rPr>
        <w:t>Moen 16</w:t>
      </w:r>
      <w:r w:rsidRPr="00423F73">
        <w:rPr>
          <w:rFonts w:asciiTheme="minorHAnsi" w:eastAsia="Calibri" w:hAnsiTheme="minorHAnsi" w:cstheme="minorHAnsi"/>
        </w:rPr>
        <w:t xml:space="preserve"> [Ole Martin Moen, Research Fellow in Philosophy at University of Oslo “An Argument for Hedonism” Journal of Value Inquiry (Springer), 50 (2) 2016: 267–281] SJDI</w:t>
      </w:r>
    </w:p>
    <w:p w14:paraId="2CBE6B3B" w14:textId="77777777" w:rsidR="00637A74" w:rsidRPr="00423F73" w:rsidRDefault="00637A74" w:rsidP="00637A74">
      <w:pPr>
        <w:rPr>
          <w:rFonts w:asciiTheme="minorHAnsi" w:eastAsia="Calibri" w:hAnsiTheme="minorHAnsi" w:cstheme="minorHAnsi"/>
          <w:sz w:val="16"/>
        </w:rPr>
      </w:pPr>
      <w:r w:rsidRPr="00423F73">
        <w:rPr>
          <w:rFonts w:asciiTheme="minorHAnsi" w:eastAsia="Calibri" w:hAnsiTheme="minorHAnsi" w:cstheme="minorHAnsi"/>
          <w:sz w:val="16"/>
        </w:rPr>
        <w:t xml:space="preserve">Let us start by observing, empirically, that </w:t>
      </w:r>
      <w:r w:rsidRPr="00423F73">
        <w:rPr>
          <w:rFonts w:asciiTheme="minorHAnsi" w:eastAsia="Calibri" w:hAnsiTheme="minorHAnsi" w:cstheme="minorHAnsi"/>
          <w:b/>
          <w:u w:val="single"/>
        </w:rPr>
        <w:t xml:space="preserve">a widely shared judgment about intrinsic value and disvalue is that </w:t>
      </w:r>
      <w:r w:rsidRPr="00423F73">
        <w:rPr>
          <w:rFonts w:asciiTheme="minorHAnsi" w:eastAsia="Calibri" w:hAnsiTheme="minorHAnsi" w:cstheme="minorHAnsi"/>
          <w:b/>
          <w:highlight w:val="green"/>
          <w:u w:val="single"/>
        </w:rPr>
        <w:t>pleasure is intrinsically valuable and pain is intrinsically disvaluable</w:t>
      </w:r>
      <w:r w:rsidRPr="00423F73">
        <w:rPr>
          <w:rFonts w:asciiTheme="minorHAnsi" w:eastAsia="Calibri" w:hAnsiTheme="minorHAnsi" w:cstheme="minorHAnsi"/>
          <w:b/>
          <w:u w:val="single"/>
        </w:rPr>
        <w:t>.</w:t>
      </w:r>
      <w:r w:rsidRPr="00423F73">
        <w:rPr>
          <w:rFonts w:asciiTheme="minorHAnsi" w:eastAsia="Calibri" w:hAnsiTheme="minorHAnsi" w:cstheme="minorHAnsi"/>
          <w:sz w:val="16"/>
        </w:rPr>
        <w:t xml:space="preserve"> </w:t>
      </w:r>
      <w:r w:rsidRPr="00423F73">
        <w:rPr>
          <w:rFonts w:asciiTheme="minorHAnsi" w:eastAsia="Calibri" w:hAnsiTheme="minorHAnsi" w:cstheme="minorHAnsi"/>
          <w:b/>
          <w:u w:val="single"/>
        </w:rPr>
        <w:t>On virtually any proposed list of intrinsic values and disvalues (we will look at some of them below), pleasure is included among the intrinsic values and pain among the intrinsic disvalues.</w:t>
      </w:r>
      <w:r w:rsidRPr="00423F73">
        <w:rPr>
          <w:rFonts w:asciiTheme="minorHAnsi" w:eastAsia="Calibri" w:hAnsiTheme="minorHAnsi" w:cstheme="minorHAnsi"/>
          <w:sz w:val="16"/>
        </w:rPr>
        <w:t xml:space="preserve"> This inclusion makes intuitive sense, moreover, for </w:t>
      </w:r>
      <w:r w:rsidRPr="00423F73">
        <w:rPr>
          <w:rFonts w:asciiTheme="minorHAnsi" w:eastAsia="Calibri" w:hAnsiTheme="minorHAnsi" w:cstheme="minorHAnsi"/>
          <w:b/>
          <w:highlight w:val="green"/>
          <w:u w:val="single"/>
        </w:rPr>
        <w:t>there is something undeniably good about</w:t>
      </w:r>
      <w:r w:rsidRPr="00423F73">
        <w:rPr>
          <w:rFonts w:asciiTheme="minorHAnsi" w:eastAsia="Calibri" w:hAnsiTheme="minorHAnsi" w:cstheme="minorHAnsi"/>
          <w:b/>
          <w:u w:val="single"/>
        </w:rPr>
        <w:t xml:space="preserve"> the way </w:t>
      </w:r>
      <w:r w:rsidRPr="00423F73">
        <w:rPr>
          <w:rFonts w:asciiTheme="minorHAnsi" w:eastAsia="Calibri" w:hAnsiTheme="minorHAnsi" w:cstheme="minorHAnsi"/>
          <w:b/>
          <w:highlight w:val="green"/>
          <w:u w:val="single"/>
        </w:rPr>
        <w:t>pleasure</w:t>
      </w:r>
      <w:r w:rsidRPr="00423F73">
        <w:rPr>
          <w:rFonts w:asciiTheme="minorHAnsi" w:eastAsia="Calibri" w:hAnsiTheme="minorHAnsi" w:cstheme="minorHAnsi"/>
          <w:b/>
          <w:u w:val="single"/>
        </w:rPr>
        <w:t xml:space="preserve"> feels </w:t>
      </w:r>
      <w:r w:rsidRPr="00423F73">
        <w:rPr>
          <w:rFonts w:asciiTheme="minorHAnsi" w:eastAsia="Calibri" w:hAnsiTheme="minorHAnsi" w:cstheme="minorHAnsi"/>
          <w:b/>
          <w:highlight w:val="green"/>
          <w:u w:val="single"/>
        </w:rPr>
        <w:t>and something undeniably bad about</w:t>
      </w:r>
      <w:r w:rsidRPr="00423F73">
        <w:rPr>
          <w:rFonts w:asciiTheme="minorHAnsi" w:eastAsia="Calibri" w:hAnsiTheme="minorHAnsi" w:cstheme="minorHAnsi"/>
          <w:b/>
          <w:u w:val="single"/>
        </w:rPr>
        <w:t xml:space="preserve"> the way </w:t>
      </w:r>
      <w:r w:rsidRPr="00423F73">
        <w:rPr>
          <w:rFonts w:asciiTheme="minorHAnsi" w:eastAsia="Calibri" w:hAnsiTheme="minorHAnsi" w:cstheme="minorHAnsi"/>
          <w:b/>
          <w:highlight w:val="green"/>
          <w:u w:val="single"/>
        </w:rPr>
        <w:t>pain</w:t>
      </w:r>
      <w:r w:rsidRPr="00423F73">
        <w:rPr>
          <w:rFonts w:asciiTheme="minorHAnsi" w:eastAsia="Calibri" w:hAnsiTheme="minorHAnsi" w:cstheme="minorHAnsi"/>
          <w:b/>
          <w:u w:val="single"/>
        </w:rPr>
        <w:t xml:space="preserve"> feels, and neither the goodness of pleasure nor the badness of pain seems to be exhausted by the further effects that these experiences might have.</w:t>
      </w:r>
      <w:r w:rsidRPr="00423F73">
        <w:rPr>
          <w:rFonts w:asciiTheme="minorHAnsi" w:eastAsia="Calibri" w:hAnsiTheme="minorHAnsi" w:cstheme="minorHAnsi"/>
          <w:sz w:val="16"/>
        </w:rPr>
        <w:t xml:space="preserve"> “Pleasure” and “pain” are here understood inclusively, as encompassing anything hedonically positive and anything hedonically negative.2 </w:t>
      </w:r>
      <w:r w:rsidRPr="00423F73">
        <w:rPr>
          <w:rFonts w:asciiTheme="minorHAnsi" w:eastAsia="Calibri" w:hAnsiTheme="minorHAnsi" w:cstheme="minorHAnsi"/>
          <w:b/>
          <w:u w:val="single"/>
        </w:rPr>
        <w:t xml:space="preserve">The special </w:t>
      </w:r>
      <w:r w:rsidRPr="00423F73">
        <w:rPr>
          <w:rFonts w:asciiTheme="minorHAnsi" w:eastAsia="Calibri" w:hAnsiTheme="minorHAnsi" w:cstheme="minorHAnsi"/>
          <w:b/>
          <w:highlight w:val="green"/>
          <w:u w:val="single"/>
        </w:rPr>
        <w:t>value statuses of pleasure and pain are manifested in how we treat</w:t>
      </w:r>
      <w:r w:rsidRPr="00423F73">
        <w:rPr>
          <w:rFonts w:asciiTheme="minorHAnsi" w:eastAsia="Calibri" w:hAnsiTheme="minorHAnsi" w:cstheme="minorHAnsi"/>
          <w:b/>
          <w:u w:val="single"/>
        </w:rPr>
        <w:t xml:space="preserve"> these </w:t>
      </w:r>
      <w:r w:rsidRPr="00423F73">
        <w:rPr>
          <w:rFonts w:asciiTheme="minorHAnsi" w:eastAsia="Calibri" w:hAnsiTheme="minorHAnsi" w:cstheme="minorHAnsi"/>
          <w:b/>
          <w:highlight w:val="green"/>
          <w:u w:val="single"/>
        </w:rPr>
        <w:t>experiences in</w:t>
      </w:r>
      <w:r w:rsidRPr="00423F73">
        <w:rPr>
          <w:rFonts w:asciiTheme="minorHAnsi" w:eastAsia="Calibri" w:hAnsiTheme="minorHAnsi" w:cstheme="minorHAnsi"/>
          <w:b/>
          <w:u w:val="single"/>
        </w:rPr>
        <w:t xml:space="preserve"> our </w:t>
      </w:r>
      <w:r w:rsidRPr="00423F73">
        <w:rPr>
          <w:rFonts w:asciiTheme="minorHAnsi" w:eastAsia="Calibri" w:hAnsiTheme="minorHAnsi" w:cstheme="minorHAnsi"/>
          <w:b/>
          <w:highlight w:val="green"/>
          <w:u w:val="single"/>
        </w:rPr>
        <w:t>everyday reasoning</w:t>
      </w:r>
      <w:r w:rsidRPr="00423F73">
        <w:rPr>
          <w:rFonts w:asciiTheme="minorHAnsi" w:eastAsia="Calibri" w:hAnsiTheme="minorHAnsi" w:cstheme="minorHAnsi"/>
          <w:b/>
          <w:u w:val="single"/>
        </w:rPr>
        <w:t xml:space="preserve"> about values.</w:t>
      </w:r>
      <w:r w:rsidRPr="00423F73">
        <w:rPr>
          <w:rFonts w:asciiTheme="minorHAnsi" w:eastAsia="Calibri" w:hAnsiTheme="minorHAnsi" w:cstheme="minorHAnsi"/>
          <w:sz w:val="16"/>
        </w:rPr>
        <w:t xml:space="preserve"> If you tell me that you are heading for the convenience store, </w:t>
      </w:r>
      <w:r w:rsidRPr="00423F73">
        <w:rPr>
          <w:rFonts w:asciiTheme="minorHAnsi" w:eastAsia="Calibri" w:hAnsiTheme="minorHAnsi" w:cstheme="minorHAnsi"/>
          <w:b/>
          <w:u w:val="single"/>
        </w:rPr>
        <w:t>I might ask: “What for?” This is a reasonable question, for when you go to the convenience store you usually do so</w:t>
      </w:r>
      <w:r w:rsidRPr="00423F73">
        <w:rPr>
          <w:rFonts w:asciiTheme="minorHAnsi" w:eastAsia="Calibri" w:hAnsiTheme="minorHAnsi" w:cstheme="minorHAnsi"/>
          <w:sz w:val="16"/>
        </w:rPr>
        <w:t xml:space="preserve">, not merely for the sake of going to the convenience store, but </w:t>
      </w:r>
      <w:r w:rsidRPr="00423F73">
        <w:rPr>
          <w:rFonts w:asciiTheme="minorHAnsi" w:eastAsia="Calibri" w:hAnsiTheme="minorHAnsi" w:cstheme="minorHAnsi"/>
          <w:b/>
          <w:u w:val="single"/>
        </w:rPr>
        <w:t>for the sake of achieving something further that you deem to be valuable.</w:t>
      </w:r>
      <w:r w:rsidRPr="00423F73">
        <w:rPr>
          <w:rFonts w:asciiTheme="minorHAnsi" w:eastAsia="Calibri" w:hAnsiTheme="minorHAnsi" w:cstheme="min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23F73">
        <w:rPr>
          <w:rFonts w:asciiTheme="minorHAnsi" w:eastAsia="Calibri" w:hAnsiTheme="minorHAnsi" w:cstheme="minorHAnsi"/>
          <w:b/>
          <w:u w:val="single"/>
        </w:rPr>
        <w:t xml:space="preserve">If I then proceed by asking “But what is the pleasure of drinking the soda good for?” the discussion is likely to reach an awkward end. The reason is that the </w:t>
      </w:r>
      <w:r w:rsidRPr="00423F73">
        <w:rPr>
          <w:rFonts w:asciiTheme="minorHAnsi" w:eastAsia="Calibri" w:hAnsiTheme="minorHAnsi" w:cstheme="minorHAnsi"/>
          <w:b/>
          <w:highlight w:val="green"/>
          <w:u w:val="single"/>
        </w:rPr>
        <w:t>pleasure is not good for anything further</w:t>
      </w:r>
      <w:r w:rsidRPr="00423F73">
        <w:rPr>
          <w:rFonts w:asciiTheme="minorHAnsi" w:eastAsia="Calibri" w:hAnsiTheme="minorHAnsi" w:cstheme="minorHAnsi"/>
          <w:b/>
          <w:u w:val="single"/>
        </w:rPr>
        <w:t>; it is simply that for which going to the convenience store and buying the soda is good.</w:t>
      </w:r>
      <w:r w:rsidRPr="00423F73">
        <w:rPr>
          <w:rFonts w:asciiTheme="minorHAnsi" w:eastAsia="Calibri" w:hAnsiTheme="minorHAnsi" w:cstheme="minorHAnsi"/>
          <w:sz w:val="16"/>
        </w:rPr>
        <w:t>3 As Aristotle observes</w:t>
      </w:r>
      <w:r w:rsidRPr="00423F73">
        <w:rPr>
          <w:rFonts w:asciiTheme="minorHAnsi" w:eastAsia="Calibri" w:hAnsiTheme="minorHAnsi" w:cstheme="minorHAnsi"/>
          <w:b/>
          <w:u w:val="single"/>
        </w:rPr>
        <w:t>: “We never ask [a man] what his end is in being pleased, because we assume that pleasure is choice worthy in itself.</w:t>
      </w:r>
      <w:r w:rsidRPr="00423F73">
        <w:rPr>
          <w:rFonts w:asciiTheme="minorHAnsi" w:eastAsia="Calibri" w:hAnsiTheme="minorHAnsi" w:cstheme="min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23F73">
        <w:rPr>
          <w:rFonts w:asciiTheme="minorHAnsi" w:eastAsia="Calibri" w:hAnsiTheme="minorHAnsi" w:cstheme="minorHAnsi"/>
          <w:b/>
          <w:highlight w:val="green"/>
          <w:u w:val="single"/>
        </w:rPr>
        <w:t>pleasure and pain</w:t>
      </w:r>
      <w:r w:rsidRPr="00423F73">
        <w:rPr>
          <w:rFonts w:asciiTheme="minorHAnsi" w:eastAsia="Calibri" w:hAnsiTheme="minorHAnsi" w:cstheme="minorHAnsi"/>
          <w:b/>
          <w:u w:val="single"/>
        </w:rPr>
        <w:t xml:space="preserve"> are </w:t>
      </w:r>
      <w:r w:rsidRPr="00423F73">
        <w:rPr>
          <w:rFonts w:asciiTheme="minorHAnsi" w:eastAsia="Calibri" w:hAnsiTheme="minorHAnsi" w:cstheme="minorHAnsi"/>
          <w:b/>
          <w:highlight w:val="green"/>
          <w:u w:val="single"/>
        </w:rPr>
        <w:t>both</w:t>
      </w:r>
      <w:r w:rsidRPr="00423F73">
        <w:rPr>
          <w:rFonts w:asciiTheme="minorHAnsi" w:eastAsia="Calibri" w:hAnsiTheme="minorHAnsi" w:cstheme="minorHAnsi"/>
          <w:b/>
          <w:u w:val="single"/>
        </w:rPr>
        <w:t xml:space="preserve"> places where we </w:t>
      </w:r>
      <w:r w:rsidRPr="00423F73">
        <w:rPr>
          <w:rFonts w:asciiTheme="minorHAnsi" w:eastAsia="Calibri" w:hAnsiTheme="minorHAnsi" w:cstheme="minorHAnsi"/>
          <w:b/>
          <w:highlight w:val="green"/>
          <w:u w:val="single"/>
        </w:rPr>
        <w:t>reach the end of the line in matters of value.</w:t>
      </w:r>
      <w:r w:rsidRPr="00423F73">
        <w:rPr>
          <w:rFonts w:asciiTheme="minorHAnsi" w:eastAsia="Calibri" w:hAnsiTheme="minorHAnsi" w:cstheme="minorHAnsi"/>
          <w:b/>
          <w:u w:val="single"/>
        </w:rPr>
        <w:t xml:space="preserve"> </w:t>
      </w:r>
    </w:p>
    <w:p w14:paraId="20247C32" w14:textId="77777777" w:rsidR="00637A74" w:rsidRDefault="00637A74" w:rsidP="00637A74">
      <w:pPr>
        <w:keepNext/>
        <w:keepLines/>
        <w:spacing w:before="40"/>
        <w:outlineLvl w:val="3"/>
        <w:rPr>
          <w:rFonts w:asciiTheme="minorHAnsi" w:eastAsia="Yu Mincho" w:hAnsiTheme="minorHAnsi" w:cstheme="minorHAnsi"/>
        </w:rPr>
      </w:pPr>
      <w:r w:rsidRPr="00423F73">
        <w:rPr>
          <w:rFonts w:asciiTheme="minorHAnsi" w:eastAsia="Yu Gothic Light" w:hAnsiTheme="minorHAnsi" w:cstheme="minorHAnsi"/>
          <w:b/>
          <w:bCs/>
          <w:szCs w:val="26"/>
        </w:rPr>
        <w:t>Moral uncertainty means preventing extinction should be our highest priority.</w:t>
      </w:r>
      <w:r w:rsidRPr="00423F73">
        <w:rPr>
          <w:rFonts w:asciiTheme="minorHAnsi" w:eastAsia="Yu Gothic Light" w:hAnsiTheme="minorHAnsi" w:cstheme="minorHAnsi"/>
          <w:b/>
          <w:bCs/>
          <w:szCs w:val="26"/>
        </w:rPr>
        <w:br/>
      </w:r>
      <w:r w:rsidRPr="00423F73">
        <w:rPr>
          <w:rFonts w:asciiTheme="minorHAnsi" w:eastAsia="Yu Mincho" w:hAnsiTheme="minorHAnsi" w:cstheme="minorHAnsi"/>
          <w:b/>
        </w:rPr>
        <w:t>Bostrom 12</w:t>
      </w:r>
      <w:r w:rsidRPr="00423F73">
        <w:rPr>
          <w:rFonts w:asciiTheme="minorHAnsi" w:eastAsia="Yu Mincho" w:hAnsiTheme="minorHAnsi" w:cstheme="minorHAnsi"/>
        </w:rPr>
        <w:t xml:space="preserve"> [Nick Bostrom. Faculty of Philosophy &amp; Oxford Martin School University of Oxford. “Existential Risk Prevention as Global Priority.” Global Policy (2012)]</w:t>
      </w:r>
      <w:r w:rsidRPr="00423F73">
        <w:rPr>
          <w:rFonts w:asciiTheme="minorHAnsi" w:eastAsia="Yu Mincho" w:hAnsiTheme="minorHAnsi" w:cstheme="minorHAnsi"/>
        </w:rPr>
        <w:br/>
        <w:t>These reflections on</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moral uncertainty suggest </w:t>
      </w:r>
      <w:r w:rsidRPr="00423F73">
        <w:rPr>
          <w:rFonts w:asciiTheme="minorHAnsi" w:eastAsia="Yu Mincho" w:hAnsiTheme="minorHAnsi" w:cstheme="minorHAnsi"/>
        </w:rPr>
        <w:t>an alternative, complementary way of looking at existential risk; they also suggest a new way of thinking about the ideal of sustainability. Let me elaborate.¶</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Our present</w:t>
      </w:r>
      <w:r w:rsidRPr="00423F73">
        <w:rPr>
          <w:rFonts w:asciiTheme="minorHAnsi" w:eastAsia="Yu Mincho" w:hAnsiTheme="minorHAnsi" w:cstheme="minorHAnsi"/>
          <w:b/>
          <w:u w:val="single"/>
        </w:rPr>
        <w:t xml:space="preserve"> understanding of </w:t>
      </w:r>
      <w:r w:rsidRPr="00423F73">
        <w:rPr>
          <w:rFonts w:asciiTheme="minorHAnsi" w:eastAsia="Yu Mincho" w:hAnsiTheme="minorHAnsi" w:cstheme="minorHAnsi"/>
          <w:b/>
          <w:highlight w:val="green"/>
          <w:u w:val="single"/>
        </w:rPr>
        <w:t xml:space="preserve">axiology might </w:t>
      </w:r>
      <w:r w:rsidRPr="00423F73">
        <w:rPr>
          <w:rFonts w:asciiTheme="minorHAnsi" w:eastAsia="Yu Mincho" w:hAnsiTheme="minorHAnsi" w:cstheme="minorHAnsi"/>
        </w:rPr>
        <w:t>well</w:t>
      </w:r>
      <w:r w:rsidRPr="00423F73">
        <w:rPr>
          <w:rFonts w:asciiTheme="minorHAnsi" w:eastAsia="Yu Mincho" w:hAnsiTheme="minorHAnsi" w:cstheme="minorHAnsi"/>
          <w:b/>
          <w:highlight w:val="green"/>
          <w:u w:val="single"/>
        </w:rPr>
        <w:t xml:space="preserve"> be confused. </w:t>
      </w:r>
      <w:r w:rsidRPr="00423F73">
        <w:rPr>
          <w:rFonts w:asciiTheme="minorHAnsi" w:eastAsia="Yu Mincho" w:hAnsiTheme="minorHAnsi" w:cstheme="minorHAnsi"/>
          <w:b/>
          <w:u w:val="single"/>
        </w:rPr>
        <w:t xml:space="preserve">We may not </w:t>
      </w:r>
      <w:r w:rsidRPr="00423F73">
        <w:rPr>
          <w:rFonts w:asciiTheme="minorHAnsi" w:eastAsia="Yu Mincho" w:hAnsiTheme="minorHAnsi" w:cstheme="minorHAnsi"/>
        </w:rPr>
        <w:t>now</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know — at least not in concrete detail — what outcomes would count as a big win for humanity; we might not even yet</w:t>
      </w:r>
      <w:r w:rsidRPr="00423F73">
        <w:rPr>
          <w:rFonts w:asciiTheme="minorHAnsi" w:eastAsia="Yu Mincho" w:hAnsiTheme="minorHAnsi" w:cstheme="minorHAnsi"/>
          <w:b/>
          <w:u w:val="single"/>
        </w:rPr>
        <w:t xml:space="preserve"> be able to imagine the best ends </w:t>
      </w:r>
      <w:r w:rsidRPr="00423F73">
        <w:rPr>
          <w:rFonts w:asciiTheme="minorHAnsi" w:eastAsia="Yu Mincho" w:hAnsiTheme="minorHAnsi" w:cstheme="minorHAnsi"/>
        </w:rPr>
        <w:t>of our journey.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If we are </w:t>
      </w:r>
      <w:r w:rsidRPr="00423F73">
        <w:rPr>
          <w:rFonts w:asciiTheme="minorHAnsi" w:eastAsia="Yu Mincho" w:hAnsiTheme="minorHAnsi" w:cstheme="minorHAnsi"/>
        </w:rPr>
        <w:t>indeed</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profoundly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uncertain </w:t>
      </w:r>
      <w:r w:rsidRPr="00423F73">
        <w:rPr>
          <w:rFonts w:asciiTheme="minorHAnsi" w:eastAsia="Yu Mincho" w:hAnsiTheme="minorHAnsi" w:cstheme="minorHAnsi"/>
        </w:rPr>
        <w:t>about our ultimate aims,</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then we should recognize that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there is a great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option</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value in preserving </w:t>
      </w:r>
      <w:r w:rsidRPr="00423F73">
        <w:rPr>
          <w:rFonts w:asciiTheme="minorHAnsi" w:eastAsia="Yu Mincho" w:hAnsiTheme="minorHAnsi" w:cstheme="minorHAnsi"/>
        </w:rPr>
        <w:t>— and ideally improving —</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our ability to recognize value and</w:t>
      </w:r>
      <w:r w:rsidRPr="00423F73">
        <w:rPr>
          <w:rFonts w:asciiTheme="minorHAnsi" w:eastAsia="Yu Mincho" w:hAnsiTheme="minorHAnsi" w:cstheme="minorHAnsi"/>
          <w:highlight w:val="green"/>
        </w:rPr>
        <w:t xml:space="preserve"> </w:t>
      </w:r>
      <w:r w:rsidRPr="00423F73">
        <w:rPr>
          <w:rFonts w:asciiTheme="minorHAnsi" w:eastAsia="Yu Mincho" w:hAnsiTheme="minorHAnsi" w:cstheme="minorHAnsi"/>
        </w:rPr>
        <w:t xml:space="preserve">to </w:t>
      </w:r>
      <w:r w:rsidRPr="00423F73">
        <w:rPr>
          <w:rFonts w:asciiTheme="minorHAnsi" w:eastAsia="Yu Mincho" w:hAnsiTheme="minorHAnsi" w:cstheme="minorHAnsi"/>
          <w:b/>
          <w:highlight w:val="green"/>
          <w:u w:val="single"/>
        </w:rPr>
        <w:t xml:space="preserve">steer the future accordingly. Ensuring </w:t>
      </w:r>
      <w:r w:rsidRPr="00423F73">
        <w:rPr>
          <w:rFonts w:asciiTheme="minorHAnsi" w:eastAsia="Yu Mincho" w:hAnsiTheme="minorHAnsi" w:cstheme="minorHAnsi"/>
        </w:rPr>
        <w:t>that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there will be a future </w:t>
      </w:r>
      <w:r w:rsidRPr="00423F73">
        <w:rPr>
          <w:rFonts w:asciiTheme="minorHAnsi" w:eastAsia="Yu Mincho" w:hAnsiTheme="minorHAnsi" w:cstheme="minorHAnsi"/>
        </w:rPr>
        <w:t>version of</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humanity </w:t>
      </w:r>
      <w:r w:rsidRPr="00423F73">
        <w:rPr>
          <w:rFonts w:asciiTheme="minorHAnsi" w:eastAsia="Yu Mincho" w:hAnsiTheme="minorHAnsi" w:cstheme="minorHAnsi"/>
        </w:rPr>
        <w:t>with great powers and a propensity to use them wisely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is </w:t>
      </w:r>
      <w:r w:rsidRPr="00423F73">
        <w:rPr>
          <w:rFonts w:asciiTheme="minorHAnsi" w:eastAsia="Yu Mincho" w:hAnsiTheme="minorHAnsi" w:cstheme="minorHAnsi"/>
        </w:rPr>
        <w:t>plausibly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the best way </w:t>
      </w:r>
      <w:r w:rsidRPr="00423F73">
        <w:rPr>
          <w:rFonts w:asciiTheme="minorHAnsi" w:eastAsia="Yu Mincho" w:hAnsiTheme="minorHAnsi" w:cstheme="minorHAnsi"/>
        </w:rPr>
        <w:t>available to us</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to increase </w:t>
      </w:r>
      <w:r w:rsidRPr="00423F73">
        <w:rPr>
          <w:rFonts w:asciiTheme="minorHAnsi" w:eastAsia="Yu Mincho" w:hAnsiTheme="minorHAnsi" w:cstheme="minorHAnsi"/>
          <w:b/>
          <w:u w:val="single"/>
        </w:rPr>
        <w:t xml:space="preserve">the probability that the </w:t>
      </w:r>
      <w:r w:rsidRPr="00423F73">
        <w:rPr>
          <w:rFonts w:asciiTheme="minorHAnsi" w:eastAsia="Yu Mincho" w:hAnsiTheme="minorHAnsi" w:cstheme="minorHAnsi"/>
          <w:b/>
          <w:highlight w:val="green"/>
          <w:u w:val="single"/>
        </w:rPr>
        <w:t xml:space="preserve">future </w:t>
      </w:r>
      <w:r w:rsidRPr="00423F73">
        <w:rPr>
          <w:rFonts w:asciiTheme="minorHAnsi" w:eastAsia="Yu Mincho" w:hAnsiTheme="minorHAnsi" w:cstheme="minorHAnsi"/>
          <w:b/>
          <w:u w:val="single"/>
        </w:rPr>
        <w:t xml:space="preserve">will contain </w:t>
      </w:r>
      <w:r w:rsidRPr="00423F73">
        <w:rPr>
          <w:rFonts w:asciiTheme="minorHAnsi" w:eastAsia="Yu Mincho" w:hAnsiTheme="minorHAnsi" w:cstheme="minorHAnsi"/>
        </w:rPr>
        <w:t>a lot of</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value. </w:t>
      </w:r>
      <w:r w:rsidRPr="00423F73">
        <w:rPr>
          <w:rFonts w:asciiTheme="minorHAnsi" w:eastAsia="Yu Mincho" w:hAnsiTheme="minorHAnsi" w:cstheme="minorHAnsi"/>
        </w:rPr>
        <w:t>To do this, we must prevent any existential catastrophe.</w:t>
      </w:r>
    </w:p>
    <w:p w14:paraId="063005C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7A74"/>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37A74"/>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E3BB63"/>
  <w14:defaultImageDpi w14:val="300"/>
  <w15:docId w15:val="{DFDA93A7-CB4C-854D-9E5D-7A2959D96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7A74"/>
    <w:pPr>
      <w:spacing w:after="160" w:line="259" w:lineRule="auto"/>
    </w:pPr>
    <w:rPr>
      <w:rFonts w:ascii="Calibri" w:hAnsi="Calibri"/>
      <w:sz w:val="20"/>
    </w:rPr>
  </w:style>
  <w:style w:type="paragraph" w:styleId="Heading1">
    <w:name w:val="heading 1"/>
    <w:aliases w:val="Pocket"/>
    <w:basedOn w:val="Normal"/>
    <w:next w:val="Normal"/>
    <w:link w:val="Heading1Char"/>
    <w:uiPriority w:val="9"/>
    <w:qFormat/>
    <w:rsid w:val="00637A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7A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37A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637A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37A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7A74"/>
  </w:style>
  <w:style w:type="character" w:customStyle="1" w:styleId="Heading1Char">
    <w:name w:val="Heading 1 Char"/>
    <w:aliases w:val="Pocket Char"/>
    <w:basedOn w:val="DefaultParagraphFont"/>
    <w:link w:val="Heading1"/>
    <w:uiPriority w:val="9"/>
    <w:rsid w:val="00637A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37A74"/>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637A74"/>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637A7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637A74"/>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637A7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7"/>
    <w:qFormat/>
    <w:rsid w:val="00637A74"/>
    <w:rPr>
      <w:rFonts w:ascii="Calibri" w:hAnsi="Calibri"/>
      <w:b/>
      <w:i w:val="0"/>
      <w:iCs/>
      <w:sz w:val="28"/>
      <w:u w:val="single"/>
      <w:bdr w:val="none" w:sz="0" w:space="0" w:color="auto"/>
    </w:rPr>
  </w:style>
  <w:style w:type="character" w:styleId="FollowedHyperlink">
    <w:name w:val="FollowedHyperlink"/>
    <w:basedOn w:val="DefaultParagraphFont"/>
    <w:uiPriority w:val="99"/>
    <w:semiHidden/>
    <w:unhideWhenUsed/>
    <w:rsid w:val="00637A7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637A74"/>
    <w:rPr>
      <w:color w:val="auto"/>
      <w:u w:val="none"/>
    </w:rPr>
  </w:style>
  <w:style w:type="paragraph" w:styleId="DocumentMap">
    <w:name w:val="Document Map"/>
    <w:basedOn w:val="Normal"/>
    <w:link w:val="DocumentMapChar"/>
    <w:uiPriority w:val="99"/>
    <w:semiHidden/>
    <w:unhideWhenUsed/>
    <w:rsid w:val="00637A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7A74"/>
    <w:rPr>
      <w:rFonts w:ascii="Lucida Grande" w:hAnsi="Lucida Grande" w:cs="Lucida Grande"/>
    </w:rPr>
  </w:style>
  <w:style w:type="paragraph" w:customStyle="1" w:styleId="Emphasis1">
    <w:name w:val="Emphasis1"/>
    <w:basedOn w:val="Normal"/>
    <w:link w:val="Emphasis"/>
    <w:autoRedefine/>
    <w:uiPriority w:val="7"/>
    <w:qFormat/>
    <w:rsid w:val="00637A74"/>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
    <w:basedOn w:val="Heading1"/>
    <w:link w:val="Hyperlink"/>
    <w:autoRedefine/>
    <w:uiPriority w:val="99"/>
    <w:qFormat/>
    <w:rsid w:val="00637A7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637A7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utureoflife.org/nuclear-open-letter/" TargetMode="External"/><Relationship Id="rId18" Type="http://schemas.openxmlformats.org/officeDocument/2006/relationships/hyperlink" Target="https://idsa.in/issuebrief/wto-trips-waiver-covid-vaccine-rkumar-120721" TargetMode="External"/><Relationship Id="rId3" Type="http://schemas.openxmlformats.org/officeDocument/2006/relationships/customXml" Target="../customXml/item3.xml"/><Relationship Id="rId21" Type="http://schemas.openxmlformats.org/officeDocument/2006/relationships/hyperlink" Target="https://www.ipwatchdog.com/2021/07/21/third-option-limited-ip-waiver-solve-pandemic-vaccine-problems/id=135732/" TargetMode="External"/><Relationship Id="rId7" Type="http://schemas.openxmlformats.org/officeDocument/2006/relationships/settings" Target="settings.xml"/><Relationship Id="rId12" Type="http://schemas.openxmlformats.org/officeDocument/2006/relationships/hyperlink" Target="https://papers.ssrn.com/sol3/papers.cfm?abstract_id=3171196/" TargetMode="External"/><Relationship Id="rId17" Type="http://schemas.openxmlformats.org/officeDocument/2006/relationships/hyperlink" Target="https://futureoflife.org/background/nuclear-close-calls-a-timeline/" TargetMode="External"/><Relationship Id="rId2" Type="http://schemas.openxmlformats.org/officeDocument/2006/relationships/customXml" Target="../customXml/item2.xml"/><Relationship Id="rId16" Type="http://schemas.openxmlformats.org/officeDocument/2006/relationships/hyperlink" Target="https://hinwcampaignkit.org/section-4/section-4/" TargetMode="External"/><Relationship Id="rId20" Type="http://schemas.openxmlformats.org/officeDocument/2006/relationships/hyperlink" Target="https://www.tandfonline.com/doi/full/10.1080/25751654.2021.189086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oxeu.org/content/revitalising-multilateralism-pragmatic-ideas-new-wto-director-general" TargetMode="External"/><Relationship Id="rId5" Type="http://schemas.openxmlformats.org/officeDocument/2006/relationships/numbering" Target="numbering.xml"/><Relationship Id="rId15" Type="http://schemas.openxmlformats.org/officeDocument/2006/relationships/hyperlink" Target="https://www.princeton.edu/~ota/disk3/1979/7906/7906.PDF" TargetMode="External"/><Relationship Id="rId23" Type="http://schemas.openxmlformats.org/officeDocument/2006/relationships/theme" Target="theme/theme1.xml"/><Relationship Id="rId10" Type="http://schemas.openxmlformats.org/officeDocument/2006/relationships/hyperlink" Target="https://fortune.com/2021/06/18/wto-covid-vaccines-patents-waiver-south-africa-trips/" TargetMode="External"/><Relationship Id="rId19" Type="http://schemas.openxmlformats.org/officeDocument/2006/relationships/hyperlink" Target="https://www.statnews.com/2021/05/19/beyond-a-symbolic-gesture-whats-needed-to-turn-the-ip-waiver-into-covid-19-vaccines/" TargetMode="External"/><Relationship Id="rId4" Type="http://schemas.openxmlformats.org/officeDocument/2006/relationships/customXml" Target="../customXml/item4.xml"/><Relationship Id="rId9"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4" Type="http://schemas.openxmlformats.org/officeDocument/2006/relationships/hyperlink" Target="https://fas.org/issues/nuclear-weapons/status-world-nuclear-force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12852</Words>
  <Characters>73258</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85939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1</cp:revision>
  <dcterms:created xsi:type="dcterms:W3CDTF">2021-09-11T18:31:00Z</dcterms:created>
  <dcterms:modified xsi:type="dcterms:W3CDTF">2021-09-11T18:31:00Z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