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ACF6" w14:textId="0190E952" w:rsidR="00E42E4C" w:rsidRDefault="00A672A9" w:rsidP="00A672A9">
      <w:pPr>
        <w:pStyle w:val="Heading1"/>
      </w:pPr>
      <w:r>
        <w:t>1ac r6</w:t>
      </w:r>
    </w:p>
    <w:p w14:paraId="6E6BCDAE" w14:textId="77777777" w:rsidR="00A672A9" w:rsidRDefault="00A672A9" w:rsidP="00A672A9">
      <w:pPr>
        <w:pStyle w:val="Heading2"/>
      </w:pPr>
      <w:r>
        <w:lastRenderedPageBreak/>
        <w:t>1ac Shell</w:t>
      </w:r>
    </w:p>
    <w:p w14:paraId="38BE6E4B" w14:textId="77777777" w:rsidR="00A672A9" w:rsidRPr="00AC0D5C" w:rsidRDefault="00A672A9" w:rsidP="00A672A9">
      <w:pPr>
        <w:pStyle w:val="Heading3"/>
      </w:pPr>
      <w:r>
        <w:lastRenderedPageBreak/>
        <w:t xml:space="preserve">Plan </w:t>
      </w:r>
    </w:p>
    <w:p w14:paraId="7C9A043D" w14:textId="77777777" w:rsidR="00A672A9" w:rsidRDefault="00A672A9" w:rsidP="00A672A9">
      <w:pPr>
        <w:pStyle w:val="Heading4"/>
      </w:pPr>
      <w:r>
        <w:t xml:space="preserve">Plan: Mega constellations in low-Earth Orbit by private entities, including but not limited to SpaceX’s Starlink, are unjust. </w:t>
      </w:r>
    </w:p>
    <w:p w14:paraId="3BA1A5ED" w14:textId="77777777" w:rsidR="00A672A9" w:rsidRPr="004D2945" w:rsidRDefault="00A672A9" w:rsidP="00A672A9"/>
    <w:p w14:paraId="4367420D" w14:textId="77777777" w:rsidR="00A672A9" w:rsidRDefault="00A672A9" w:rsidP="00A672A9">
      <w:pPr>
        <w:pStyle w:val="Heading4"/>
      </w:pPr>
      <w:r>
        <w:t>Solvency simply relies on private entities not using megaconstellations, we don’t need other SAs as we fiat private entities not appropriating space as if something is morally unjust it ought not be done.</w:t>
      </w:r>
    </w:p>
    <w:p w14:paraId="6B5DB51A" w14:textId="77777777" w:rsidR="00A672A9" w:rsidRPr="004D2945" w:rsidRDefault="00A672A9" w:rsidP="00A672A9"/>
    <w:p w14:paraId="04F9921F" w14:textId="77777777" w:rsidR="00A672A9" w:rsidRDefault="00A672A9" w:rsidP="00A672A9">
      <w:pPr>
        <w:pStyle w:val="Heading3"/>
      </w:pPr>
      <w:r>
        <w:lastRenderedPageBreak/>
        <w:t>Advantage</w:t>
      </w:r>
    </w:p>
    <w:p w14:paraId="7567637C" w14:textId="77777777" w:rsidR="00A672A9" w:rsidRPr="003D61BB" w:rsidRDefault="00A672A9" w:rsidP="00A672A9">
      <w:pPr>
        <w:pStyle w:val="Heading4"/>
      </w:pPr>
      <w:r>
        <w:t xml:space="preserve">The Kessler syndrome is starting now but private megaconstellations make management impossible  </w:t>
      </w:r>
    </w:p>
    <w:p w14:paraId="1A607D0B" w14:textId="77777777" w:rsidR="00A672A9" w:rsidRPr="00495537" w:rsidRDefault="00A672A9" w:rsidP="00A672A9">
      <w:pPr>
        <w:rPr>
          <w:rStyle w:val="Style13ptBold"/>
        </w:rPr>
      </w:pPr>
      <w:proofErr w:type="spellStart"/>
      <w:r w:rsidRPr="00FD1034">
        <w:rPr>
          <w:rStyle w:val="Style13ptBold"/>
          <w:highlight w:val="cyan"/>
        </w:rPr>
        <w:t>Boley</w:t>
      </w:r>
      <w:proofErr w:type="spellEnd"/>
      <w:r w:rsidRPr="00FD1034">
        <w:rPr>
          <w:rStyle w:val="Style13ptBold"/>
          <w:highlight w:val="cyan"/>
        </w:rPr>
        <w:t>/Byers</w:t>
      </w:r>
      <w:r w:rsidRPr="00495537">
        <w:rPr>
          <w:rStyle w:val="Style13ptBold"/>
        </w:rPr>
        <w:t xml:space="preserve">, </w:t>
      </w:r>
      <w:r>
        <w:rPr>
          <w:rStyle w:val="Style13ptBold"/>
        </w:rPr>
        <w:t>5/20/</w:t>
      </w:r>
      <w:r w:rsidRPr="00495537">
        <w:rPr>
          <w:rStyle w:val="Style13ptBold"/>
        </w:rPr>
        <w:t>20</w:t>
      </w:r>
      <w:r w:rsidRPr="00FD1034">
        <w:rPr>
          <w:rStyle w:val="Style13ptBold"/>
          <w:highlight w:val="cyan"/>
        </w:rPr>
        <w:t>21</w:t>
      </w:r>
      <w:r w:rsidRPr="00495537">
        <w:rPr>
          <w:rStyle w:val="Style13ptBold"/>
        </w:rPr>
        <w:t xml:space="preserve"> – University of British Columbia Professors </w:t>
      </w:r>
    </w:p>
    <w:p w14:paraId="02A9BF2E" w14:textId="77777777" w:rsidR="00A672A9" w:rsidRDefault="00A672A9" w:rsidP="00A672A9">
      <w:r>
        <w:t xml:space="preserve">Aaron C. </w:t>
      </w:r>
      <w:proofErr w:type="spellStart"/>
      <w:r>
        <w:t>Boley</w:t>
      </w:r>
      <w:proofErr w:type="spellEnd"/>
      <w:r>
        <w:t xml:space="preserve"> is an associate professor and Canada Research Chair in Planetary Astronomy in the Department of Physics and Astronomy, Faculty of Science, at The University of British Columbia.  I am also the co-director of The Outer Space Institute, a transdisciplinary organization that addresses challenges associated with </w:t>
      </w:r>
      <w:proofErr w:type="spellStart"/>
      <w:r>
        <w:t>NewSpace</w:t>
      </w:r>
      <w:proofErr w:type="spellEnd"/>
      <w:r>
        <w:t>.</w:t>
      </w:r>
    </w:p>
    <w:p w14:paraId="4517F352" w14:textId="77777777" w:rsidR="00A672A9" w:rsidRDefault="00A672A9" w:rsidP="00A672A9">
      <w:r>
        <w:t xml:space="preserve">Michael Byers holds the Canada Research Chair in Global Politics and International Law. His work focuses on Outer Space, Arctic sovereignty, climate change, the law of the sea, the laws of war, and Canadian foreign and </w:t>
      </w:r>
      <w:proofErr w:type="spellStart"/>
      <w:r>
        <w:t>defence</w:t>
      </w:r>
      <w:proofErr w:type="spellEnd"/>
      <w:r>
        <w:t xml:space="preserve"> policy. Dr. Byers has been a Fellow of Jesus College, Oxford University, a Professor of Law at Duke University, and a Visiting Professor at the universities of Cape Town, Tel Aviv, Nord (Norway) and Novosibirsk (Russia). </w:t>
      </w:r>
    </w:p>
    <w:p w14:paraId="42DE5FB1" w14:textId="77777777" w:rsidR="00A672A9" w:rsidRDefault="00A672A9" w:rsidP="00A672A9">
      <w:r>
        <w:t xml:space="preserve">Aaron C. </w:t>
      </w:r>
      <w:proofErr w:type="spellStart"/>
      <w:r>
        <w:t>Boley</w:t>
      </w:r>
      <w:proofErr w:type="spellEnd"/>
      <w:r>
        <w:t xml:space="preserve"> &amp; Michael Byers, “Satellite mega-constellations create risks in Low Earth Orbit, the atmosphere and on Earth”, Scientific Reports volume 11, Article number: 10642 (2021), 20 May 2021, </w:t>
      </w:r>
      <w:hyperlink r:id="rId9" w:history="1">
        <w:r w:rsidRPr="00337B6A">
          <w:rPr>
            <w:rStyle w:val="Hyperlink"/>
          </w:rPr>
          <w:t>https://www.nature.com/articles/s41598-021-89909-7.pdf</w:t>
        </w:r>
      </w:hyperlink>
      <w:r>
        <w:t>, accessed 12/1/21, sb</w:t>
      </w:r>
    </w:p>
    <w:p w14:paraId="6809DE0B" w14:textId="77777777" w:rsidR="00A672A9" w:rsidRPr="000242C9" w:rsidRDefault="00A672A9" w:rsidP="00A672A9">
      <w:pPr>
        <w:rPr>
          <w:sz w:val="14"/>
        </w:rPr>
      </w:pPr>
      <w:r w:rsidRPr="00097CB1">
        <w:rPr>
          <w:rStyle w:val="StyleUnderline"/>
        </w:rPr>
        <w:t>Thousands of satellites and</w:t>
      </w:r>
      <w:r w:rsidRPr="000242C9">
        <w:rPr>
          <w:sz w:val="14"/>
        </w:rPr>
        <w:t xml:space="preserve"> 1500 </w:t>
      </w:r>
      <w:r w:rsidRPr="00097CB1">
        <w:rPr>
          <w:rStyle w:val="StyleUnderline"/>
        </w:rPr>
        <w:t>rocket bodies provide considerable mass in LEO, which can break into debris</w:t>
      </w:r>
      <w:r w:rsidRPr="000242C9">
        <w:rPr>
          <w:sz w:val="14"/>
        </w:rPr>
        <w:t xml:space="preserve"> upon collisions, explosions, or degradation in the harsh space environment. </w:t>
      </w:r>
      <w:r w:rsidRPr="00097CB1">
        <w:rPr>
          <w:rStyle w:val="StyleUnderline"/>
        </w:rPr>
        <w:t>Fragmentations increase the cross-section of orbiting material, and with it, the collision probability per time. Eventually</w:t>
      </w:r>
      <w:r w:rsidRPr="000242C9">
        <w:rPr>
          <w:rStyle w:val="StyleUnderline"/>
        </w:rPr>
        <w:t>, collisions could dominate on-orbit evolution, a situation called the Kessler Syndrome3</w:t>
      </w:r>
      <w:r w:rsidRPr="000242C9">
        <w:rPr>
          <w:sz w:val="14"/>
        </w:rPr>
        <w:t xml:space="preserve">. There are already over 12,000 trackable debris pieces in LEO, with these being typically 10 cm in diameter or larger. Including sizes down to 1 cm, there are about a million inferred debris pieces, all of which threaten satellites, </w:t>
      </w:r>
      <w:proofErr w:type="gramStart"/>
      <w:r w:rsidRPr="000242C9">
        <w:rPr>
          <w:sz w:val="14"/>
        </w:rPr>
        <w:t>spacecraft</w:t>
      </w:r>
      <w:proofErr w:type="gramEnd"/>
      <w:r w:rsidRPr="000242C9">
        <w:rPr>
          <w:sz w:val="14"/>
        </w:rPr>
        <w:t xml:space="preserve"> and astronauts due to their orbits crisscrossing at high relative speeds. </w:t>
      </w:r>
      <w:r w:rsidRPr="00097CB1">
        <w:rPr>
          <w:rStyle w:val="Emphasis"/>
        </w:rPr>
        <w:t xml:space="preserve">Simulations of the long-term evolution of debris suggest </w:t>
      </w:r>
      <w:r w:rsidRPr="00F6478C">
        <w:rPr>
          <w:rStyle w:val="Emphasis"/>
        </w:rPr>
        <w:t xml:space="preserve">that </w:t>
      </w:r>
      <w:r w:rsidRPr="00FD1034">
        <w:rPr>
          <w:rStyle w:val="Emphasis"/>
          <w:highlight w:val="cyan"/>
        </w:rPr>
        <w:t xml:space="preserve">LEO is already in </w:t>
      </w:r>
      <w:r w:rsidRPr="000242C9">
        <w:rPr>
          <w:rStyle w:val="Emphasis"/>
        </w:rPr>
        <w:t xml:space="preserve">the </w:t>
      </w:r>
      <w:r w:rsidRPr="00097CB1">
        <w:rPr>
          <w:rStyle w:val="Emphasis"/>
        </w:rPr>
        <w:t xml:space="preserve">protracted </w:t>
      </w:r>
      <w:r w:rsidRPr="00FD1034">
        <w:rPr>
          <w:rStyle w:val="Emphasis"/>
          <w:highlight w:val="cyan"/>
        </w:rPr>
        <w:t xml:space="preserve">initial stages of </w:t>
      </w:r>
      <w:r w:rsidRPr="000242C9">
        <w:rPr>
          <w:rStyle w:val="Emphasis"/>
        </w:rPr>
        <w:t xml:space="preserve">the </w:t>
      </w:r>
      <w:r w:rsidRPr="00FD1034">
        <w:rPr>
          <w:rStyle w:val="Emphasis"/>
          <w:highlight w:val="cyan"/>
        </w:rPr>
        <w:t xml:space="preserve">Kessler Syndrome, </w:t>
      </w:r>
      <w:r w:rsidRPr="00FD1034">
        <w:rPr>
          <w:rStyle w:val="StyleUnderline"/>
          <w:highlight w:val="cyan"/>
        </w:rPr>
        <w:t xml:space="preserve">but </w:t>
      </w:r>
      <w:r w:rsidRPr="00097CB1">
        <w:rPr>
          <w:rStyle w:val="StyleUnderline"/>
        </w:rPr>
        <w:t xml:space="preserve">that </w:t>
      </w:r>
      <w:r w:rsidRPr="00FD1034">
        <w:rPr>
          <w:rStyle w:val="StyleUnderline"/>
          <w:highlight w:val="cyan"/>
        </w:rPr>
        <w:t xml:space="preserve">this could be managed </w:t>
      </w:r>
      <w:r w:rsidRPr="000242C9">
        <w:rPr>
          <w:rStyle w:val="StyleUnderline"/>
        </w:rPr>
        <w:t>through active debris removal4</w:t>
      </w:r>
      <w:r w:rsidRPr="000242C9">
        <w:rPr>
          <w:sz w:val="14"/>
        </w:rPr>
        <w:t xml:space="preserve">. </w:t>
      </w:r>
      <w:r w:rsidRPr="00FD1034">
        <w:rPr>
          <w:rStyle w:val="Emphasis"/>
          <w:highlight w:val="cyan"/>
        </w:rPr>
        <w:t xml:space="preserve">The addition of satellite mega-constellations </w:t>
      </w:r>
      <w:r w:rsidRPr="000242C9">
        <w:rPr>
          <w:rStyle w:val="Emphasis"/>
        </w:rPr>
        <w:t xml:space="preserve">and the general proliferation of low-cost satellites in LEO </w:t>
      </w:r>
      <w:r w:rsidRPr="00FD1034">
        <w:rPr>
          <w:rStyle w:val="Emphasis"/>
          <w:highlight w:val="cyan"/>
        </w:rPr>
        <w:t>stresses the environment further</w:t>
      </w:r>
      <w:r w:rsidRPr="000242C9">
        <w:rPr>
          <w:sz w:val="14"/>
        </w:rPr>
        <w:t xml:space="preserve">5,6,7,8. Results The overall setting </w:t>
      </w:r>
      <w:r w:rsidRPr="00097CB1">
        <w:rPr>
          <w:rStyle w:val="StyleUnderline"/>
        </w:rPr>
        <w:t>The rapid development of the space environment through mega-constellations, predominately by the ongoing construction of Starlink, is shown</w:t>
      </w:r>
      <w:r w:rsidRPr="000242C9">
        <w:rPr>
          <w:sz w:val="14"/>
        </w:rPr>
        <w:t xml:space="preserve"> by the cumulative payload distribution function (Fig. 1). From an environmental perspective, the slope change in the distribution function defines </w:t>
      </w:r>
      <w:proofErr w:type="spellStart"/>
      <w:r w:rsidRPr="000242C9">
        <w:rPr>
          <w:sz w:val="14"/>
        </w:rPr>
        <w:t>NewSpace</w:t>
      </w:r>
      <w:proofErr w:type="spellEnd"/>
      <w:r w:rsidRPr="000242C9">
        <w:rPr>
          <w:sz w:val="14"/>
        </w:rPr>
        <w:t xml:space="preserve">, an era of dominance by commercial actors. Before 2015, changes in the total on-orbit objects came principally from fragmentations, with effects of the 2007 Chinese anti-satellite test and the 2009 Kosmos-2251/Iridium-33 collisions being evident on the graph.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t>
      </w:r>
      <w:r w:rsidRPr="000242C9">
        <w:rPr>
          <w:rStyle w:val="StyleUnderline"/>
        </w:rPr>
        <w:t xml:space="preserve">When completed, </w:t>
      </w:r>
      <w:r w:rsidRPr="00FD1034">
        <w:rPr>
          <w:rStyle w:val="StyleUnderline"/>
          <w:highlight w:val="cyan"/>
        </w:rPr>
        <w:t xml:space="preserve">Starlink </w:t>
      </w:r>
      <w:r w:rsidRPr="00933BE8">
        <w:rPr>
          <w:rStyle w:val="StyleUnderline"/>
        </w:rPr>
        <w:t xml:space="preserve">will include about as many satellites as there are trackable debris pieces today, while its total mass will equal all the mass currently in LEO—over 3000 </w:t>
      </w:r>
      <w:proofErr w:type="spellStart"/>
      <w:r w:rsidRPr="00933BE8">
        <w:rPr>
          <w:rStyle w:val="StyleUnderline"/>
        </w:rPr>
        <w:t>tonnes</w:t>
      </w:r>
      <w:proofErr w:type="spellEnd"/>
      <w:r w:rsidRPr="00933BE8">
        <w:rPr>
          <w:rStyle w:val="StyleUnderline"/>
        </w:rPr>
        <w:t xml:space="preserve">. The satellites </w:t>
      </w:r>
      <w:r w:rsidRPr="00FD1034">
        <w:rPr>
          <w:rStyle w:val="StyleUnderline"/>
          <w:highlight w:val="cyan"/>
        </w:rPr>
        <w:t xml:space="preserve">will be placed in narrow orbital shells, creating </w:t>
      </w:r>
      <w:r w:rsidRPr="000242C9">
        <w:rPr>
          <w:rStyle w:val="StyleUnderline"/>
        </w:rPr>
        <w:t xml:space="preserve">unprecedented </w:t>
      </w:r>
      <w:r w:rsidRPr="00FD1034">
        <w:rPr>
          <w:rStyle w:val="StyleUnderline"/>
          <w:highlight w:val="cyan"/>
        </w:rPr>
        <w:t xml:space="preserve">congestion, </w:t>
      </w:r>
      <w:r w:rsidRPr="00933BE8">
        <w:rPr>
          <w:rStyle w:val="StyleUnderline"/>
        </w:rPr>
        <w:t>with 1258 already in orbit</w:t>
      </w:r>
      <w:r w:rsidRPr="000242C9">
        <w:rPr>
          <w:sz w:val="14"/>
        </w:rPr>
        <w:t xml:space="preserve"> (as of 30 March 2021). </w:t>
      </w:r>
      <w:proofErr w:type="spellStart"/>
      <w:r w:rsidRPr="00FD1034">
        <w:rPr>
          <w:rStyle w:val="StyleUnderline"/>
          <w:highlight w:val="cyan"/>
        </w:rPr>
        <w:t>OneWeb</w:t>
      </w:r>
      <w:proofErr w:type="spellEnd"/>
      <w:r w:rsidRPr="00FD1034">
        <w:rPr>
          <w:rStyle w:val="StyleUnderline"/>
          <w:highlight w:val="cyan"/>
        </w:rPr>
        <w:t xml:space="preserve"> </w:t>
      </w:r>
      <w:r w:rsidRPr="000242C9">
        <w:rPr>
          <w:rStyle w:val="StyleUnderline"/>
        </w:rPr>
        <w:t xml:space="preserve">has already </w:t>
      </w:r>
      <w:r w:rsidRPr="00FD1034">
        <w:rPr>
          <w:rStyle w:val="StyleUnderline"/>
          <w:highlight w:val="cyan"/>
        </w:rPr>
        <w:t xml:space="preserve">placed </w:t>
      </w:r>
      <w:r w:rsidRPr="000242C9">
        <w:rPr>
          <w:rStyle w:val="StyleUnderline"/>
        </w:rPr>
        <w:t xml:space="preserve">an initial </w:t>
      </w:r>
      <w:r w:rsidRPr="00FD1034">
        <w:rPr>
          <w:rStyle w:val="StyleUnderline"/>
          <w:highlight w:val="cyan"/>
        </w:rPr>
        <w:t xml:space="preserve">146 satellites, </w:t>
      </w:r>
      <w:r w:rsidRPr="00933BE8">
        <w:rPr>
          <w:rStyle w:val="StyleUnderline"/>
        </w:rPr>
        <w:t xml:space="preserve">and </w:t>
      </w:r>
      <w:r w:rsidRPr="00FD1034">
        <w:rPr>
          <w:rStyle w:val="StyleUnderline"/>
          <w:highlight w:val="cyan"/>
        </w:rPr>
        <w:t xml:space="preserve">Amazon, </w:t>
      </w:r>
      <w:proofErr w:type="spellStart"/>
      <w:r w:rsidRPr="00FD1034">
        <w:rPr>
          <w:rStyle w:val="StyleUnderline"/>
          <w:highlight w:val="cyan"/>
        </w:rPr>
        <w:t>Telesat</w:t>
      </w:r>
      <w:proofErr w:type="spellEnd"/>
      <w:r w:rsidRPr="00FD1034">
        <w:rPr>
          <w:rStyle w:val="StyleUnderline"/>
          <w:highlight w:val="cyan"/>
        </w:rPr>
        <w:t xml:space="preserve">, GW </w:t>
      </w:r>
      <w:r w:rsidRPr="00933BE8">
        <w:rPr>
          <w:rStyle w:val="StyleUnderline"/>
        </w:rPr>
        <w:t xml:space="preserve">and other companies, operating under different national regulatory regimes, are </w:t>
      </w:r>
      <w:r w:rsidRPr="00933BE8">
        <w:rPr>
          <w:rStyle w:val="StyleUnderline"/>
        </w:rPr>
        <w:lastRenderedPageBreak/>
        <w:t>soon likely to follow</w:t>
      </w:r>
      <w:r w:rsidRPr="000242C9">
        <w:rPr>
          <w:sz w:val="14"/>
        </w:rPr>
        <w:t xml:space="preserve">. </w:t>
      </w:r>
      <w:r w:rsidRPr="00FD1034">
        <w:rPr>
          <w:rStyle w:val="Emphasis"/>
          <w:highlight w:val="cyan"/>
        </w:rPr>
        <w:t xml:space="preserve">Enhanced collision risk Mega-constellations are composed of mass-produced satellites </w:t>
      </w:r>
      <w:r w:rsidRPr="000242C9">
        <w:rPr>
          <w:rStyle w:val="Emphasis"/>
        </w:rPr>
        <w:t>with few backup systems</w:t>
      </w:r>
      <w:r w:rsidRPr="000242C9">
        <w:rPr>
          <w:sz w:val="14"/>
        </w:rPr>
        <w:t xml:space="preserve">. This consumer electronic model allows for short upgrade cycles and rapid expansions of capabilities, but also considerable discarded equipment. </w:t>
      </w:r>
      <w:r w:rsidRPr="00933BE8">
        <w:rPr>
          <w:rStyle w:val="StyleUnderline"/>
        </w:rPr>
        <w:t>SpaceX will actively de-orbit its satellites at the end of their 5–6-year operational lives</w:t>
      </w:r>
      <w:r w:rsidRPr="000242C9">
        <w:rPr>
          <w:sz w:val="14"/>
        </w:rPr>
        <w:t xml:space="preserve">. However, </w:t>
      </w:r>
      <w:r w:rsidRPr="00933BE8">
        <w:rPr>
          <w:rStyle w:val="StyleUnderline"/>
        </w:rPr>
        <w:t>this process takes 6 months,</w:t>
      </w:r>
      <w:r w:rsidRPr="000242C9">
        <w:rPr>
          <w:sz w:val="14"/>
        </w:rPr>
        <w:t xml:space="preserve"> so roughly 10% will be de-orbiting at any time. </w:t>
      </w:r>
      <w:r w:rsidRPr="00933BE8">
        <w:rPr>
          <w:rStyle w:val="StyleUnderline"/>
        </w:rPr>
        <w:t>If other companies do likewise, thousands of de-orbiting satellites will be slowly passing through the same congested space, posing collision risks. Failures will increase these numbers</w:t>
      </w:r>
      <w:r w:rsidRPr="000242C9">
        <w:rPr>
          <w:sz w:val="14"/>
        </w:rPr>
        <w:t xml:space="preserve">, although the long-term failure rate is difficult to project. Figure 3 is </w:t>
      </w:r>
      <w:proofErr w:type="gramStart"/>
      <w:r w:rsidRPr="000242C9">
        <w:rPr>
          <w:sz w:val="14"/>
        </w:rPr>
        <w:t>similar to</w:t>
      </w:r>
      <w:proofErr w:type="gramEnd"/>
      <w:r w:rsidRPr="000242C9">
        <w:rPr>
          <w:sz w:val="14"/>
        </w:rPr>
        <w:t xml:space="preserve"> the righthand portion of Fig. 2 but includes the Starlink and </w:t>
      </w:r>
      <w:proofErr w:type="spellStart"/>
      <w:r w:rsidRPr="000242C9">
        <w:rPr>
          <w:sz w:val="14"/>
        </w:rPr>
        <w:t>OneWeb</w:t>
      </w:r>
      <w:proofErr w:type="spellEnd"/>
      <w:r w:rsidRPr="000242C9">
        <w:rPr>
          <w:sz w:val="14"/>
        </w:rPr>
        <w:t xml:space="preserve"> mega-constellations as filed (and amended) with the FCC (see “Methods”). The large density spikes show that some shells will have satellite number densities </w:t>
      </w:r>
      <w:proofErr w:type="gramStart"/>
      <w:r w:rsidRPr="000242C9">
        <w:rPr>
          <w:sz w:val="14"/>
        </w:rPr>
        <w:t>in excess of</w:t>
      </w:r>
      <w:proofErr w:type="gramEnd"/>
      <w:r w:rsidRPr="000242C9">
        <w:rPr>
          <w:sz w:val="14"/>
        </w:rPr>
        <w:t xml:space="preserve"> n=10−6 km−3. Deorbiting satellites will be </w:t>
      </w:r>
      <w:proofErr w:type="gramStart"/>
      <w:r w:rsidRPr="000242C9">
        <w:rPr>
          <w:sz w:val="14"/>
        </w:rPr>
        <w:t>tracked</w:t>
      </w:r>
      <w:proofErr w:type="gramEnd"/>
      <w:r w:rsidRPr="000242C9">
        <w:rPr>
          <w:sz w:val="14"/>
        </w:rPr>
        <w:t xml:space="preserve"> and operational satellites can </w:t>
      </w:r>
      <w:proofErr w:type="spellStart"/>
      <w:r w:rsidRPr="000242C9">
        <w:rPr>
          <w:sz w:val="14"/>
        </w:rPr>
        <w:t>manoeuvre</w:t>
      </w:r>
      <w:proofErr w:type="spellEnd"/>
      <w:r w:rsidRPr="000242C9">
        <w:rPr>
          <w:sz w:val="14"/>
        </w:rPr>
        <w:t xml:space="preserv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traffic management challenges, FCC filings by SpaceX suggest that collision avoidance </w:t>
      </w:r>
      <w:proofErr w:type="spellStart"/>
      <w:r w:rsidRPr="000242C9">
        <w:rPr>
          <w:sz w:val="14"/>
        </w:rPr>
        <w:t>manoeuvres</w:t>
      </w:r>
      <w:proofErr w:type="spellEnd"/>
      <w:r w:rsidRPr="000242C9">
        <w:rPr>
          <w:sz w:val="14"/>
        </w:rPr>
        <w:t xml:space="preserve"> can in fact maintain collision-free operations in orbital shells and that the probability of a collision between a non-responsive satellite and tracked debris is negligible. However, the filings do not account for untracked debris6, including untracked debris decaying through the shells used by Starlink. </w:t>
      </w:r>
      <w:r w:rsidRPr="00933BE8">
        <w:rPr>
          <w:rStyle w:val="StyleUnderline"/>
        </w:rPr>
        <w:t>Using simple estimates</w:t>
      </w:r>
      <w:r w:rsidRPr="000242C9">
        <w:rPr>
          <w:sz w:val="14"/>
        </w:rPr>
        <w:t xml:space="preserve"> (see “Methods”), </w:t>
      </w:r>
      <w:r w:rsidRPr="00933BE8">
        <w:rPr>
          <w:rStyle w:val="StyleUnderline"/>
        </w:rPr>
        <w:t>the probability that a single piece of untracked debris will hit any satellite in the Starlink 550 km shell is about 0.003 after one year.</w:t>
      </w:r>
      <w:r w:rsidRPr="000242C9">
        <w:rPr>
          <w:sz w:val="14"/>
        </w:rPr>
        <w:t xml:space="preserve"> Thus, </w:t>
      </w:r>
      <w:r w:rsidRPr="000242C9">
        <w:rPr>
          <w:rStyle w:val="StyleUnderline"/>
        </w:rPr>
        <w:t>if at any time there are 230 pieces of untracked debris decaying through the 550 km orbital s</w:t>
      </w:r>
      <w:r w:rsidRPr="00933BE8">
        <w:rPr>
          <w:rStyle w:val="StyleUnderline"/>
        </w:rPr>
        <w:t>hell</w:t>
      </w:r>
      <w:r w:rsidRPr="00FD1034">
        <w:rPr>
          <w:rStyle w:val="StyleUnderline"/>
          <w:highlight w:val="cyan"/>
        </w:rPr>
        <w:t xml:space="preserve">, there is a 50% chance that there will be one or more collisions </w:t>
      </w:r>
      <w:r w:rsidRPr="00933BE8">
        <w:rPr>
          <w:rStyle w:val="StyleUnderline"/>
        </w:rPr>
        <w:t>between satellites in the shell and the debris.</w:t>
      </w:r>
      <w:r w:rsidRPr="000242C9">
        <w:rPr>
          <w:sz w:val="14"/>
        </w:rPr>
        <w:t xml:space="preserve"> As discussed further in “Methods”, such a situation is plausible. </w:t>
      </w:r>
      <w:r w:rsidRPr="00933BE8">
        <w:rPr>
          <w:rStyle w:val="Emphasis"/>
        </w:rPr>
        <w:t xml:space="preserve">Depending on the balance between the de-orbit and the collision rates, if subsequent </w:t>
      </w:r>
      <w:r w:rsidRPr="00FD1034">
        <w:rPr>
          <w:rStyle w:val="Emphasis"/>
          <w:highlight w:val="cyan"/>
        </w:rPr>
        <w:t xml:space="preserve">fragmentation events lead to similar amounts of debris within that orbital shell, a </w:t>
      </w:r>
      <w:r w:rsidRPr="000242C9">
        <w:rPr>
          <w:rStyle w:val="Emphasis"/>
        </w:rPr>
        <w:t>runaway</w:t>
      </w:r>
      <w:r w:rsidRPr="00FD1034">
        <w:rPr>
          <w:rStyle w:val="Emphasis"/>
          <w:highlight w:val="cyan"/>
        </w:rPr>
        <w:t xml:space="preserve"> cascade </w:t>
      </w:r>
      <w:r w:rsidRPr="000242C9">
        <w:rPr>
          <w:rStyle w:val="Emphasis"/>
        </w:rPr>
        <w:t xml:space="preserve">of collisions </w:t>
      </w:r>
      <w:r w:rsidRPr="00FD1034">
        <w:rPr>
          <w:rStyle w:val="Emphasis"/>
          <w:highlight w:val="cyan"/>
        </w:rPr>
        <w:t>could occur</w:t>
      </w:r>
      <w:r w:rsidRPr="000242C9">
        <w:rPr>
          <w:sz w:val="14"/>
        </w:rPr>
        <w:t xml:space="preserve">. </w:t>
      </w:r>
      <w:r w:rsidRPr="00933BE8">
        <w:rPr>
          <w:rStyle w:val="StyleUnderline"/>
        </w:rPr>
        <w:t>Fragmentation events are not confined to their local orbits, either.</w:t>
      </w:r>
      <w:r w:rsidRPr="000242C9">
        <w:rPr>
          <w:sz w:val="14"/>
        </w:rPr>
        <w:t xml:space="preserve"> The India 2019 ASAT test was conducted at an altitude below 300 km </w:t>
      </w:r>
      <w:proofErr w:type="gramStart"/>
      <w:r w:rsidRPr="000242C9">
        <w:rPr>
          <w:sz w:val="14"/>
        </w:rPr>
        <w:t>in an effort to</w:t>
      </w:r>
      <w:proofErr w:type="gramEnd"/>
      <w:r w:rsidRPr="000242C9">
        <w:rPr>
          <w:sz w:val="14"/>
        </w:rPr>
        <w:t xml:space="preserve"> minimize long-lived debris. Nevertheless, debris was placed on orbits with apogees </w:t>
      </w:r>
      <w:proofErr w:type="gramStart"/>
      <w:r w:rsidRPr="000242C9">
        <w:rPr>
          <w:sz w:val="14"/>
        </w:rPr>
        <w:t>in excess of</w:t>
      </w:r>
      <w:proofErr w:type="gramEnd"/>
      <w:r w:rsidRPr="000242C9">
        <w:rPr>
          <w:sz w:val="14"/>
        </w:rPr>
        <w:t xml:space="preserve"> 1000 km. As of 30 March 2021, three tracked debris pieces remain in orbit14. </w:t>
      </w:r>
      <w:r w:rsidRPr="000242C9">
        <w:rPr>
          <w:rStyle w:val="Emphasis"/>
        </w:rPr>
        <w:t xml:space="preserve">Such long-lived debris has high eccentricities, and thus can cross multiple orbital shells twice per orbit. </w:t>
      </w:r>
      <w:r w:rsidRPr="00FD1034">
        <w:rPr>
          <w:rStyle w:val="Emphasis"/>
          <w:highlight w:val="cyan"/>
        </w:rPr>
        <w:t>A major fragmentation event from a single satellite could affect all operators in LEO</w:t>
      </w:r>
      <w:r w:rsidRPr="000242C9">
        <w:rPr>
          <w:sz w:val="14"/>
        </w:rPr>
        <w:t xml:space="preserve">. </w:t>
      </w:r>
      <w:r w:rsidRPr="00933BE8">
        <w:rPr>
          <w:rStyle w:val="StyleUnderline"/>
        </w:rPr>
        <w:t>Even if debris collisions were avoidable, meteoroids are always a threat</w:t>
      </w:r>
      <w:r w:rsidRPr="000242C9">
        <w:rPr>
          <w:sz w:val="14"/>
        </w:rPr>
        <w:t xml:space="preserve">. The cumulative meteoroid flux15 for masses m &gt; 10–2 g is about 1.2 × 10–4 meteoroids m−2 year−1 (see “Methods”). Such masses could cause non-negligible damage to satellites16. </w:t>
      </w:r>
      <w:r w:rsidRPr="00933BE8">
        <w:rPr>
          <w:rStyle w:val="StyleUnderline"/>
        </w:rPr>
        <w:t>Assuming a Starlink constellation of 12,000 satellites</w:t>
      </w:r>
      <w:r w:rsidRPr="000242C9">
        <w:rPr>
          <w:sz w:val="14"/>
        </w:rPr>
        <w:t xml:space="preserve"> (</w:t>
      </w:r>
      <w:proofErr w:type="gramStart"/>
      <w:r w:rsidRPr="000242C9">
        <w:rPr>
          <w:sz w:val="14"/>
        </w:rPr>
        <w:t>i.e.</w:t>
      </w:r>
      <w:proofErr w:type="gramEnd"/>
      <w:r w:rsidRPr="000242C9">
        <w:rPr>
          <w:sz w:val="14"/>
        </w:rPr>
        <w:t xml:space="preserve"> the initial phase), </w:t>
      </w:r>
      <w:r w:rsidRPr="00FD1034">
        <w:rPr>
          <w:rStyle w:val="Emphasis"/>
          <w:highlight w:val="cyan"/>
        </w:rPr>
        <w:t>there is about a 50% chance of 15 or more meteoroid impacts per year</w:t>
      </w:r>
      <w:r w:rsidRPr="000242C9">
        <w:rPr>
          <w:sz w:val="14"/>
        </w:rPr>
        <w:t xml:space="preserve"> at m &gt; 10–2 g. </w:t>
      </w:r>
      <w:r w:rsidRPr="00933BE8">
        <w:rPr>
          <w:rStyle w:val="StyleUnderline"/>
        </w:rPr>
        <w:t>Satellites will have shielding, but events that might be rare to a single satellite could become common across the constellation</w:t>
      </w:r>
      <w:r w:rsidRPr="000242C9">
        <w:rPr>
          <w:sz w:val="14"/>
        </w:rPr>
        <w:t xml:space="preserve">. One partial response to these congestion and collision concerns is for operators to construct mega-constellations out of a smaller number of satellites. But this does not, </w:t>
      </w:r>
      <w:proofErr w:type="gramStart"/>
      <w:r w:rsidRPr="000242C9">
        <w:rPr>
          <w:sz w:val="14"/>
        </w:rPr>
        <w:t>individually</w:t>
      </w:r>
      <w:proofErr w:type="gramEnd"/>
      <w:r w:rsidRPr="000242C9">
        <w:rPr>
          <w:sz w:val="14"/>
        </w:rPr>
        <w:t xml:space="preserve"> or collectively, eliminate the need for an all-of-LEO approach to evaluating the effects of the construction and maintenance of any one constellation.</w:t>
      </w:r>
    </w:p>
    <w:p w14:paraId="5D98368B" w14:textId="77777777" w:rsidR="00A672A9" w:rsidRDefault="00A672A9" w:rsidP="00A672A9">
      <w:pPr>
        <w:pStyle w:val="Heading4"/>
      </w:pPr>
      <w:r>
        <w:t xml:space="preserve">Starlink is responsible for </w:t>
      </w:r>
      <w:r w:rsidRPr="0018254A">
        <w:rPr>
          <w:u w:val="single"/>
        </w:rPr>
        <w:t>HALF</w:t>
      </w:r>
      <w:r>
        <w:t xml:space="preserve"> of all dangerous space near-collisions – full </w:t>
      </w:r>
      <w:proofErr w:type="spellStart"/>
      <w:r>
        <w:t>megaconstellation</w:t>
      </w:r>
      <w:proofErr w:type="spellEnd"/>
      <w:r>
        <w:t xml:space="preserve"> can make collisions ten times more likely and debris avoidance software doesn’t check </w:t>
      </w:r>
    </w:p>
    <w:p w14:paraId="33715793" w14:textId="77777777" w:rsidR="00A672A9" w:rsidRPr="0018254A" w:rsidRDefault="00A672A9" w:rsidP="00A672A9">
      <w:pPr>
        <w:rPr>
          <w:rStyle w:val="Style13ptBold"/>
        </w:rPr>
      </w:pPr>
      <w:proofErr w:type="spellStart"/>
      <w:r w:rsidRPr="00FD1034">
        <w:rPr>
          <w:rStyle w:val="Style13ptBold"/>
          <w:highlight w:val="cyan"/>
        </w:rPr>
        <w:t>Pultarova</w:t>
      </w:r>
      <w:proofErr w:type="spellEnd"/>
      <w:r w:rsidRPr="0018254A">
        <w:rPr>
          <w:rStyle w:val="Style13ptBold"/>
        </w:rPr>
        <w:t>, 8/18/20</w:t>
      </w:r>
      <w:r w:rsidRPr="00FD1034">
        <w:rPr>
          <w:rStyle w:val="Style13ptBold"/>
          <w:highlight w:val="cyan"/>
        </w:rPr>
        <w:t>21</w:t>
      </w:r>
      <w:r w:rsidRPr="0018254A">
        <w:rPr>
          <w:rStyle w:val="Style13ptBold"/>
        </w:rPr>
        <w:t xml:space="preserve"> – journalist, quoting Europe’s leading space debris expert</w:t>
      </w:r>
    </w:p>
    <w:p w14:paraId="1E397D84" w14:textId="77777777" w:rsidR="00A672A9" w:rsidRDefault="00A672A9" w:rsidP="00A672A9">
      <w:r>
        <w:t xml:space="preserve">Tereza is a London-based science and technology journalist, aspiring fiction writer and amateur gymnast. Originally from Prague, the Czech Republic, she spent the first seven years of her career working as a reporter, </w:t>
      </w:r>
      <w:proofErr w:type="gramStart"/>
      <w:r>
        <w:t>script-writer</w:t>
      </w:r>
      <w:proofErr w:type="gramEnd"/>
      <w:r>
        <w:t xml:space="preserve"> and presenter for various TV </w:t>
      </w:r>
      <w:proofErr w:type="spellStart"/>
      <w:r>
        <w:t>programmes</w:t>
      </w:r>
      <w:proofErr w:type="spellEnd"/>
      <w:r>
        <w:t xml:space="preserve"> of the Czech Public Service Television. She later took a career break to pursue further education and added a Master's in Science from the </w:t>
      </w:r>
      <w:r>
        <w:lastRenderedPageBreak/>
        <w:t xml:space="preserve">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“SpaceX Starlink satellites responsible for over half of close encounters in orbit, scientist says”, August 18, 2021, </w:t>
      </w:r>
      <w:hyperlink r:id="rId10" w:history="1">
        <w:r w:rsidRPr="00337B6A">
          <w:rPr>
            <w:rStyle w:val="Hyperlink"/>
          </w:rPr>
          <w:t>https://www.space.com/spacex-starlink-satellite-collision-alerts-on-the-rise</w:t>
        </w:r>
      </w:hyperlink>
      <w:r>
        <w:t>, accessed 12/1/21, sb</w:t>
      </w:r>
    </w:p>
    <w:p w14:paraId="1E910600" w14:textId="77777777" w:rsidR="00A672A9" w:rsidRPr="001268A0" w:rsidRDefault="00A672A9" w:rsidP="00A672A9">
      <w:pPr>
        <w:rPr>
          <w:sz w:val="14"/>
        </w:rPr>
      </w:pPr>
      <w:r w:rsidRPr="001268A0">
        <w:rPr>
          <w:sz w:val="14"/>
        </w:rPr>
        <w:t xml:space="preserve">Operators of </w:t>
      </w:r>
      <w:r w:rsidRPr="00933BE8">
        <w:rPr>
          <w:rStyle w:val="StyleUnderline"/>
        </w:rPr>
        <w:t>satellite constellations are constantly forced to move</w:t>
      </w:r>
      <w:r w:rsidRPr="001268A0">
        <w:rPr>
          <w:sz w:val="14"/>
        </w:rPr>
        <w:t xml:space="preserve"> their satellites </w:t>
      </w:r>
      <w:r w:rsidRPr="00933BE8">
        <w:rPr>
          <w:rStyle w:val="StyleUnderline"/>
        </w:rPr>
        <w:t xml:space="preserve">because of </w:t>
      </w:r>
      <w:r w:rsidRPr="001268A0">
        <w:rPr>
          <w:sz w:val="14"/>
        </w:rPr>
        <w:t xml:space="preserve">encounters with </w:t>
      </w:r>
      <w:r w:rsidRPr="00933BE8">
        <w:rPr>
          <w:rStyle w:val="StyleUnderline"/>
        </w:rPr>
        <w:t>other spacecraft and pieces of space junk</w:t>
      </w:r>
      <w:r w:rsidRPr="001268A0">
        <w:rPr>
          <w:sz w:val="14"/>
        </w:rPr>
        <w:t xml:space="preserve">. And, </w:t>
      </w:r>
      <w:r w:rsidRPr="00933BE8">
        <w:rPr>
          <w:rStyle w:val="Emphasis"/>
        </w:rPr>
        <w:t>thanks to SpaceX's Starlink satellites, the number of such dangerous approaches will continue to grow</w:t>
      </w:r>
      <w:r w:rsidRPr="001268A0">
        <w:rPr>
          <w:sz w:val="14"/>
        </w:rPr>
        <w:t xml:space="preserve">, according to estimates based on available data. </w:t>
      </w:r>
      <w:r w:rsidRPr="00FD1034">
        <w:rPr>
          <w:rStyle w:val="Emphasis"/>
          <w:highlight w:val="cyan"/>
        </w:rPr>
        <w:t xml:space="preserve">SpaceX's Starlink satellites alone are involved in </w:t>
      </w:r>
      <w:r w:rsidRPr="000242C9">
        <w:rPr>
          <w:rStyle w:val="Emphasis"/>
        </w:rPr>
        <w:t xml:space="preserve">about </w:t>
      </w:r>
      <w:r w:rsidRPr="00FD1034">
        <w:rPr>
          <w:rStyle w:val="Emphasis"/>
          <w:highlight w:val="cyan"/>
        </w:rPr>
        <w:t xml:space="preserve">1,600 close encounters </w:t>
      </w:r>
      <w:r w:rsidRPr="00933BE8">
        <w:rPr>
          <w:rStyle w:val="Emphasis"/>
        </w:rPr>
        <w:t xml:space="preserve">between two </w:t>
      </w:r>
      <w:r w:rsidRPr="000242C9">
        <w:rPr>
          <w:rStyle w:val="Emphasis"/>
        </w:rPr>
        <w:t>spacecraft every week, that's about 50 % of all such incidents</w:t>
      </w:r>
      <w:r w:rsidRPr="001268A0">
        <w:rPr>
          <w:sz w:val="14"/>
        </w:rPr>
        <w:t xml:space="preserve">, according to Hugh Lewis, the head of the Astronautics Research Group at the University of Southampton, U.K. These encounters include situations when two spacecraft </w:t>
      </w:r>
      <w:proofErr w:type="gramStart"/>
      <w:r w:rsidRPr="001268A0">
        <w:rPr>
          <w:sz w:val="14"/>
        </w:rPr>
        <w:t>pass</w:t>
      </w:r>
      <w:proofErr w:type="gramEnd"/>
      <w:r w:rsidRPr="001268A0">
        <w:rPr>
          <w:sz w:val="14"/>
        </w:rPr>
        <w:t xml:space="preserve"> within a distance of 0.6 miles (1 kilometer) from each other. Lewis, Europe's leading expert on space debris, makes regular estimates of the situation in orbit based on data from the Socrates (Satellite Orbital Conjunction Reports Assessing Threatening Encounters in </w:t>
      </w:r>
      <w:proofErr w:type="gramStart"/>
      <w:r w:rsidRPr="001268A0">
        <w:rPr>
          <w:sz w:val="14"/>
        </w:rPr>
        <w:t>Space )</w:t>
      </w:r>
      <w:proofErr w:type="gramEnd"/>
      <w:r w:rsidRPr="001268A0">
        <w:rPr>
          <w:sz w:val="14"/>
        </w:rPr>
        <w:t xml:space="preserve"> database. This tool, managed by </w:t>
      </w:r>
      <w:proofErr w:type="spellStart"/>
      <w:r w:rsidRPr="001268A0">
        <w:rPr>
          <w:sz w:val="14"/>
        </w:rPr>
        <w:t>Celestrack</w:t>
      </w:r>
      <w:proofErr w:type="spellEnd"/>
      <w:r w:rsidRPr="001268A0">
        <w:rPr>
          <w:sz w:val="14"/>
        </w:rPr>
        <w:t xml:space="preserve">, provides information about satellite orbits and models their trajectories into the future to assess collision risk. Lewis publishes regular updates on Twitter and has seen </w:t>
      </w:r>
      <w:r w:rsidRPr="00933BE8">
        <w:rPr>
          <w:rStyle w:val="StyleUnderline"/>
        </w:rPr>
        <w:t>a worrying trend in</w:t>
      </w:r>
      <w:r w:rsidRPr="001268A0">
        <w:rPr>
          <w:sz w:val="14"/>
        </w:rPr>
        <w:t xml:space="preserve"> the </w:t>
      </w:r>
      <w:r w:rsidRPr="00933BE8">
        <w:rPr>
          <w:rStyle w:val="StyleUnderline"/>
        </w:rPr>
        <w:t xml:space="preserve">data </w:t>
      </w:r>
      <w:r w:rsidRPr="001268A0">
        <w:rPr>
          <w:sz w:val="14"/>
        </w:rPr>
        <w:t xml:space="preserve">that </w:t>
      </w:r>
      <w:r w:rsidRPr="000242C9">
        <w:rPr>
          <w:rStyle w:val="StyleUnderline"/>
        </w:rPr>
        <w:t>reflects the fast deployment of the Starlink constellation</w:t>
      </w:r>
      <w:r w:rsidRPr="001268A0">
        <w:rPr>
          <w:sz w:val="14"/>
        </w:rPr>
        <w:t xml:space="preserve">. </w:t>
      </w:r>
      <w:r w:rsidRPr="000242C9">
        <w:rPr>
          <w:rStyle w:val="StyleUnderline"/>
        </w:rPr>
        <w:t>"I have looked at the data going back to May 2019 when Starlink was first launched to understand the burden of these megaconstellations</w:t>
      </w:r>
      <w:r w:rsidRPr="001268A0">
        <w:rPr>
          <w:sz w:val="14"/>
        </w:rPr>
        <w:t>," Lewis told Space.com. "</w:t>
      </w:r>
      <w:r w:rsidRPr="000242C9">
        <w:rPr>
          <w:rStyle w:val="StyleUnderline"/>
        </w:rPr>
        <w:t>Since then, the number of encounters</w:t>
      </w:r>
      <w:r w:rsidRPr="001268A0">
        <w:rPr>
          <w:sz w:val="14"/>
        </w:rPr>
        <w:t xml:space="preserve"> picked up by the Socrates database </w:t>
      </w:r>
      <w:r w:rsidRPr="00FD1034">
        <w:rPr>
          <w:rStyle w:val="Emphasis"/>
          <w:highlight w:val="cyan"/>
        </w:rPr>
        <w:t xml:space="preserve">has more than doubled and now </w:t>
      </w:r>
      <w:r w:rsidRPr="000242C9">
        <w:rPr>
          <w:rStyle w:val="Emphasis"/>
        </w:rPr>
        <w:t>we are</w:t>
      </w:r>
      <w:r w:rsidRPr="00FD1034">
        <w:rPr>
          <w:rStyle w:val="Emphasis"/>
          <w:highlight w:val="cyan"/>
        </w:rPr>
        <w:t xml:space="preserve"> in a situation where Starlink accounts for half of </w:t>
      </w:r>
      <w:r w:rsidRPr="000242C9">
        <w:rPr>
          <w:rStyle w:val="Emphasis"/>
        </w:rPr>
        <w:t xml:space="preserve">all </w:t>
      </w:r>
      <w:r w:rsidRPr="00FD1034">
        <w:rPr>
          <w:rStyle w:val="Emphasis"/>
          <w:highlight w:val="cyan"/>
        </w:rPr>
        <w:t>encounters.</w:t>
      </w:r>
      <w:r w:rsidRPr="001268A0">
        <w:rPr>
          <w:sz w:val="14"/>
        </w:rPr>
        <w:t xml:space="preserve">" The current 1,600 close passes include those between two Starlink satellites. Excluding these encounters, </w:t>
      </w:r>
      <w:r w:rsidRPr="00933BE8">
        <w:rPr>
          <w:rStyle w:val="StyleUnderline"/>
        </w:rPr>
        <w:t>Starlink satellites approach other operators’ spacecraft 500 times every week</w:t>
      </w:r>
      <w:r w:rsidRPr="001268A0">
        <w:rPr>
          <w:sz w:val="14"/>
        </w:rPr>
        <w:t xml:space="preserve">. In comparison, </w:t>
      </w:r>
      <w:proofErr w:type="spellStart"/>
      <w:r w:rsidRPr="001268A0">
        <w:rPr>
          <w:sz w:val="14"/>
        </w:rPr>
        <w:t>Starlink's</w:t>
      </w:r>
      <w:proofErr w:type="spellEnd"/>
      <w:r w:rsidRPr="001268A0">
        <w:rPr>
          <w:sz w:val="14"/>
        </w:rPr>
        <w:t xml:space="preserve"> competitor </w:t>
      </w:r>
      <w:proofErr w:type="spellStart"/>
      <w:r w:rsidRPr="001268A0">
        <w:rPr>
          <w:sz w:val="14"/>
        </w:rPr>
        <w:t>OneWeb</w:t>
      </w:r>
      <w:proofErr w:type="spellEnd"/>
      <w:r w:rsidRPr="001268A0">
        <w:rPr>
          <w:sz w:val="14"/>
        </w:rPr>
        <w:t xml:space="preserve">, currently flying over 250 satellites, is involved in 80 close passes with other operators' satellites every week, according to Lewis' data. And </w:t>
      </w:r>
      <w:r w:rsidRPr="00933BE8">
        <w:rPr>
          <w:rStyle w:val="StyleUnderline"/>
        </w:rPr>
        <w:t>the situation is bound to get worse</w:t>
      </w:r>
      <w:r w:rsidRPr="001268A0">
        <w:rPr>
          <w:sz w:val="14"/>
        </w:rPr>
        <w:t>. Only 1,700 satellites of an expected constellation of tens of thousands have been placed into orbit so far</w:t>
      </w:r>
      <w:r w:rsidRPr="00FD1034">
        <w:rPr>
          <w:rStyle w:val="StyleUnderline"/>
          <w:highlight w:val="cyan"/>
        </w:rPr>
        <w:t>. Once SpaceX launches all 12,000 satellites</w:t>
      </w:r>
      <w:r w:rsidRPr="001268A0">
        <w:rPr>
          <w:sz w:val="14"/>
        </w:rPr>
        <w:t xml:space="preserve"> of its </w:t>
      </w:r>
      <w:proofErr w:type="gramStart"/>
      <w:r w:rsidRPr="001268A0">
        <w:rPr>
          <w:sz w:val="14"/>
        </w:rPr>
        <w:t>first generation</w:t>
      </w:r>
      <w:proofErr w:type="gramEnd"/>
      <w:r w:rsidRPr="001268A0">
        <w:rPr>
          <w:sz w:val="14"/>
        </w:rPr>
        <w:t xml:space="preserve"> constellation, </w:t>
      </w:r>
      <w:r w:rsidRPr="00FD1034">
        <w:rPr>
          <w:rStyle w:val="StyleUnderline"/>
          <w:highlight w:val="cyan"/>
        </w:rPr>
        <w:t xml:space="preserve">Starlink </w:t>
      </w:r>
      <w:r w:rsidRPr="000242C9">
        <w:rPr>
          <w:rStyle w:val="StyleUnderline"/>
        </w:rPr>
        <w:t xml:space="preserve">satellites </w:t>
      </w:r>
      <w:r w:rsidRPr="00FD1034">
        <w:rPr>
          <w:rStyle w:val="StyleUnderline"/>
          <w:highlight w:val="cyan"/>
        </w:rPr>
        <w:t>will be involved in 90% of all close approaches</w:t>
      </w:r>
      <w:r w:rsidRPr="001268A0">
        <w:rPr>
          <w:sz w:val="14"/>
        </w:rPr>
        <w:t xml:space="preserve">, Lewis’ calculations suggest. The risk of collision </w:t>
      </w:r>
      <w:proofErr w:type="spellStart"/>
      <w:r w:rsidRPr="001268A0">
        <w:rPr>
          <w:sz w:val="14"/>
        </w:rPr>
        <w:t>Siemak</w:t>
      </w:r>
      <w:proofErr w:type="spellEnd"/>
      <w:r w:rsidRPr="001268A0">
        <w:rPr>
          <w:sz w:val="14"/>
        </w:rPr>
        <w:t xml:space="preserve"> </w:t>
      </w:r>
      <w:proofErr w:type="spellStart"/>
      <w:r w:rsidRPr="001268A0">
        <w:rPr>
          <w:sz w:val="14"/>
        </w:rPr>
        <w:t>Hesar</w:t>
      </w:r>
      <w:proofErr w:type="spellEnd"/>
      <w:r w:rsidRPr="001268A0">
        <w:rPr>
          <w:sz w:val="14"/>
        </w:rPr>
        <w:t xml:space="preserve">, CEO and co-founder of Boulder, Colorado, based </w:t>
      </w:r>
      <w:proofErr w:type="spellStart"/>
      <w:r w:rsidRPr="001268A0">
        <w:rPr>
          <w:sz w:val="14"/>
        </w:rPr>
        <w:t>Kayhan</w:t>
      </w:r>
      <w:proofErr w:type="spellEnd"/>
      <w:r w:rsidRPr="001268A0">
        <w:rPr>
          <w:sz w:val="14"/>
        </w:rPr>
        <w:t xml:space="preserve"> Space, confirms the trend. His company, which develops a commercial autonomous space traffic management system, estimates that </w:t>
      </w:r>
      <w:r w:rsidRPr="00FD1034">
        <w:rPr>
          <w:rStyle w:val="StyleUnderline"/>
          <w:highlight w:val="cyan"/>
        </w:rPr>
        <w:t>on average, an operator managing about 50 satellites will receive up to 300 official conjunction alerts a week.</w:t>
      </w:r>
      <w:r w:rsidRPr="008A6995">
        <w:rPr>
          <w:rStyle w:val="StyleUnderline"/>
        </w:rPr>
        <w:t xml:space="preserve"> </w:t>
      </w:r>
      <w:r w:rsidRPr="001268A0">
        <w:rPr>
          <w:sz w:val="14"/>
        </w:rPr>
        <w:t xml:space="preserve">These alerts include encounters with other satellites as well as pieces of debris. Out of these 300 alerts, </w:t>
      </w:r>
      <w:r w:rsidRPr="000242C9">
        <w:rPr>
          <w:rStyle w:val="StyleUnderline"/>
        </w:rPr>
        <w:t>up to ten might require operators to perform avoidance maneuvers</w:t>
      </w:r>
      <w:r w:rsidRPr="001268A0">
        <w:rPr>
          <w:sz w:val="14"/>
        </w:rPr>
        <w:t xml:space="preserve">, </w:t>
      </w:r>
      <w:proofErr w:type="spellStart"/>
      <w:r w:rsidRPr="001268A0">
        <w:rPr>
          <w:sz w:val="14"/>
        </w:rPr>
        <w:t>Hesar</w:t>
      </w:r>
      <w:proofErr w:type="spellEnd"/>
      <w:r w:rsidRPr="001268A0">
        <w:rPr>
          <w:sz w:val="14"/>
        </w:rPr>
        <w:t xml:space="preserve"> told Space.com. </w:t>
      </w:r>
      <w:proofErr w:type="spellStart"/>
      <w:r w:rsidRPr="001268A0">
        <w:rPr>
          <w:sz w:val="14"/>
        </w:rPr>
        <w:t>Kayhan</w:t>
      </w:r>
      <w:proofErr w:type="spellEnd"/>
      <w:r w:rsidRPr="001268A0">
        <w:rPr>
          <w:sz w:val="14"/>
        </w:rPr>
        <w:t xml:space="preserve"> Space bases their estimates on data provided by the U.S. Space Surveillance Network. This network of radars and telescopes, managed by the U.S. Space Force, closely monitors about 30,000 live and defunct satellites and pieces of debris down to the size of 4 inches (10 centimeters) and provides the most accurate location data of the orbiting objects. </w:t>
      </w:r>
      <w:r w:rsidRPr="00FD1034">
        <w:rPr>
          <w:rStyle w:val="Emphasis"/>
          <w:highlight w:val="cyan"/>
        </w:rPr>
        <w:t xml:space="preserve">The size of this catalog </w:t>
      </w:r>
      <w:r w:rsidRPr="000242C9">
        <w:rPr>
          <w:rStyle w:val="Emphasis"/>
        </w:rPr>
        <w:t xml:space="preserve">is expected to </w:t>
      </w:r>
      <w:r w:rsidRPr="00FD1034">
        <w:rPr>
          <w:rStyle w:val="Emphasis"/>
          <w:highlight w:val="cyan"/>
        </w:rPr>
        <w:t xml:space="preserve">increase ten times </w:t>
      </w:r>
      <w:proofErr w:type="gramStart"/>
      <w:r w:rsidRPr="00FD1034">
        <w:rPr>
          <w:rStyle w:val="Emphasis"/>
          <w:highlight w:val="cyan"/>
        </w:rPr>
        <w:t>in the near future</w:t>
      </w:r>
      <w:proofErr w:type="gramEnd"/>
      <w:r w:rsidRPr="001268A0">
        <w:rPr>
          <w:sz w:val="14"/>
        </w:rPr>
        <w:t xml:space="preserve">, </w:t>
      </w:r>
      <w:proofErr w:type="spellStart"/>
      <w:r w:rsidRPr="001268A0">
        <w:rPr>
          <w:sz w:val="14"/>
        </w:rPr>
        <w:t>Hesar</w:t>
      </w:r>
      <w:proofErr w:type="spellEnd"/>
      <w:r w:rsidRPr="001268A0">
        <w:rPr>
          <w:sz w:val="14"/>
        </w:rPr>
        <w:t xml:space="preserve"> added, </w:t>
      </w:r>
      <w:r w:rsidRPr="00933BE8">
        <w:rPr>
          <w:rStyle w:val="StyleUnderline"/>
        </w:rPr>
        <w:t>partly due to the growth of megaconstellations, such as Starlink,</w:t>
      </w:r>
      <w:r w:rsidRPr="001268A0">
        <w:rPr>
          <w:sz w:val="14"/>
        </w:rPr>
        <w:t xml:space="preserve"> and partly as sensors improve and enable detection of even smaller objects. The more objects in the catalog mean more dangerously close encounters. </w:t>
      </w:r>
      <w:r w:rsidRPr="00933BE8">
        <w:rPr>
          <w:rStyle w:val="Emphasis"/>
        </w:rPr>
        <w:t>"This problem is really getting out of control</w:t>
      </w:r>
      <w:r w:rsidRPr="001268A0">
        <w:rPr>
          <w:sz w:val="14"/>
        </w:rPr>
        <w:t xml:space="preserve">," </w:t>
      </w:r>
      <w:proofErr w:type="spellStart"/>
      <w:r w:rsidRPr="001268A0">
        <w:rPr>
          <w:sz w:val="14"/>
        </w:rPr>
        <w:t>Hesar</w:t>
      </w:r>
      <w:proofErr w:type="spellEnd"/>
      <w:r w:rsidRPr="001268A0">
        <w:rPr>
          <w:sz w:val="14"/>
        </w:rPr>
        <w:t xml:space="preserve"> said. "</w:t>
      </w:r>
      <w:r w:rsidRPr="00933BE8">
        <w:rPr>
          <w:rStyle w:val="StyleUnderline"/>
        </w:rPr>
        <w:t xml:space="preserve">The </w:t>
      </w:r>
      <w:r w:rsidRPr="000242C9">
        <w:rPr>
          <w:rStyle w:val="StyleUnderline"/>
        </w:rPr>
        <w:t xml:space="preserve">processes that are currently in place are very manual, not scalable, and </w:t>
      </w:r>
      <w:r w:rsidRPr="00FD1034">
        <w:rPr>
          <w:rStyle w:val="StyleUnderline"/>
          <w:highlight w:val="cyan"/>
        </w:rPr>
        <w:t xml:space="preserve">there is not enough information sharing between parties </w:t>
      </w:r>
      <w:r w:rsidRPr="000242C9">
        <w:rPr>
          <w:rStyle w:val="StyleUnderline"/>
        </w:rPr>
        <w:t xml:space="preserve">that might be affected </w:t>
      </w:r>
      <w:r w:rsidRPr="00FD1034">
        <w:rPr>
          <w:rStyle w:val="StyleUnderline"/>
          <w:highlight w:val="cyan"/>
        </w:rPr>
        <w:t>if a collision happens</w:t>
      </w:r>
      <w:r w:rsidRPr="001268A0">
        <w:rPr>
          <w:sz w:val="14"/>
        </w:rPr>
        <w:t xml:space="preserve">." </w:t>
      </w:r>
      <w:proofErr w:type="spellStart"/>
      <w:r w:rsidRPr="001268A0">
        <w:rPr>
          <w:sz w:val="14"/>
        </w:rPr>
        <w:t>Hesar</w:t>
      </w:r>
      <w:proofErr w:type="spellEnd"/>
      <w:r w:rsidRPr="001268A0">
        <w:rPr>
          <w:sz w:val="14"/>
        </w:rPr>
        <w:t xml:space="preserve"> compared the problem to driving on a highway and not knowing that there has been an accident a few miles ahead of you. If two spacecraft collide in orbit, the cloud of debris the crash generates would threaten other satellites travelling through the same area. "You want to have that situational awareness for the other actors that are flying in the </w:t>
      </w:r>
      <w:proofErr w:type="spellStart"/>
      <w:r w:rsidRPr="001268A0">
        <w:rPr>
          <w:sz w:val="14"/>
        </w:rPr>
        <w:t>neighbourhood</w:t>
      </w:r>
      <w:proofErr w:type="spellEnd"/>
      <w:r w:rsidRPr="001268A0">
        <w:rPr>
          <w:sz w:val="14"/>
        </w:rPr>
        <w:t xml:space="preserve">," </w:t>
      </w:r>
      <w:proofErr w:type="spellStart"/>
      <w:r w:rsidRPr="001268A0">
        <w:rPr>
          <w:sz w:val="14"/>
        </w:rPr>
        <w:t>Hesar</w:t>
      </w:r>
      <w:proofErr w:type="spellEnd"/>
      <w:r w:rsidRPr="001268A0">
        <w:rPr>
          <w:sz w:val="14"/>
        </w:rPr>
        <w:t xml:space="preserve"> said. Bad decisions Despite the concerns, only three confirmed orbital collisions have happened so far. Earlier this week, </w:t>
      </w:r>
      <w:proofErr w:type="gramStart"/>
      <w:r w:rsidRPr="001268A0">
        <w:rPr>
          <w:sz w:val="14"/>
        </w:rPr>
        <w:t>astrophysicist</w:t>
      </w:r>
      <w:proofErr w:type="gramEnd"/>
      <w:r w:rsidRPr="001268A0">
        <w:rPr>
          <w:sz w:val="14"/>
        </w:rPr>
        <w:t xml:space="preserve"> and satellite tracker Jonathan McDowell, who's based at the Harvard-Smithsonian Center for Astrophysics in Cambridge, Massachusetts, found evidence in Space-Track data that the Chinese meteorological satellite </w:t>
      </w:r>
      <w:proofErr w:type="spellStart"/>
      <w:r w:rsidRPr="001268A0">
        <w:rPr>
          <w:sz w:val="14"/>
        </w:rPr>
        <w:t>Yunhai</w:t>
      </w:r>
      <w:proofErr w:type="spellEnd"/>
      <w:r w:rsidRPr="001268A0">
        <w:rPr>
          <w:sz w:val="14"/>
        </w:rPr>
        <w:t xml:space="preserve">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w:t>
      </w:r>
      <w:r w:rsidRPr="001268A0">
        <w:rPr>
          <w:sz w:val="14"/>
        </w:rPr>
        <w:lastRenderedPageBreak/>
        <w:t xml:space="preserve">of 490 miles (789 </w:t>
      </w:r>
      <w:proofErr w:type="spellStart"/>
      <w:r w:rsidRPr="001268A0">
        <w:rPr>
          <w:sz w:val="14"/>
        </w:rPr>
        <w:t>kilometres</w:t>
      </w:r>
      <w:proofErr w:type="spellEnd"/>
      <w:r w:rsidRPr="001268A0">
        <w:rPr>
          <w:sz w:val="14"/>
        </w:rPr>
        <w:t xml:space="preserve">). The incident spawned over 1,000 pieces of debris larger than 4 inches (10 cm). Many of these fragments were then involved in further orbital incidents. Lewis is concerned that </w:t>
      </w:r>
      <w:r w:rsidRPr="00933BE8">
        <w:rPr>
          <w:rStyle w:val="StyleUnderline"/>
        </w:rPr>
        <w:t xml:space="preserve">with the number of close passes growing, the risk of operators at some point making a wrong decision will grow as well. Avoidance maneuvers cost fuel, </w:t>
      </w:r>
      <w:proofErr w:type="gramStart"/>
      <w:r w:rsidRPr="00933BE8">
        <w:rPr>
          <w:rStyle w:val="StyleUnderline"/>
        </w:rPr>
        <w:t>time</w:t>
      </w:r>
      <w:proofErr w:type="gramEnd"/>
      <w:r w:rsidRPr="00933BE8">
        <w:rPr>
          <w:rStyle w:val="StyleUnderline"/>
        </w:rPr>
        <w:t xml:space="preserve"> and effort. Operators, therefore, always carefully evaluate such risks. A decision not to make an avoidance maneuver following an alert, such as that made by Iridium in 2009, could, however, clutter the orbital environment for years and decades</w:t>
      </w:r>
      <w:r w:rsidRPr="001268A0">
        <w:rPr>
          <w:sz w:val="14"/>
        </w:rPr>
        <w:t xml:space="preserve">. </w:t>
      </w:r>
      <w:r w:rsidRPr="000242C9">
        <w:rPr>
          <w:rStyle w:val="StyleUnderline"/>
        </w:rPr>
        <w:t xml:space="preserve">"In a situation when you are receiving alerts on a daily basis, </w:t>
      </w:r>
      <w:r w:rsidRPr="00FD1034">
        <w:rPr>
          <w:rStyle w:val="StyleUnderline"/>
          <w:highlight w:val="cyan"/>
        </w:rPr>
        <w:t>you can't maneuver for everything</w:t>
      </w:r>
      <w:r w:rsidRPr="001268A0">
        <w:rPr>
          <w:sz w:val="14"/>
        </w:rPr>
        <w:t>," Lewis said. "</w:t>
      </w:r>
      <w:r w:rsidRPr="00933BE8">
        <w:rPr>
          <w:rStyle w:val="StyleUnderline"/>
        </w:rPr>
        <w:t xml:space="preserve">The maneuvers use </w:t>
      </w:r>
      <w:proofErr w:type="gramStart"/>
      <w:r w:rsidRPr="00933BE8">
        <w:rPr>
          <w:rStyle w:val="StyleUnderline"/>
        </w:rPr>
        <w:t>propellant,</w:t>
      </w:r>
      <w:proofErr w:type="gramEnd"/>
      <w:r w:rsidRPr="00933BE8">
        <w:rPr>
          <w:rStyle w:val="StyleUnderline"/>
        </w:rPr>
        <w:t xml:space="preserve"> the satellite cannot provide service. </w:t>
      </w:r>
      <w:proofErr w:type="gramStart"/>
      <w:r w:rsidRPr="00933BE8">
        <w:rPr>
          <w:rStyle w:val="StyleUnderline"/>
        </w:rPr>
        <w:t>So</w:t>
      </w:r>
      <w:proofErr w:type="gramEnd"/>
      <w:r w:rsidRPr="00933BE8">
        <w:rPr>
          <w:rStyle w:val="StyleUnderline"/>
        </w:rPr>
        <w:t xml:space="preserve"> there must be some threshold. But that means you are accepting a certain amount of risk. The problem is that at some point, you are likely to make a wrong decision</w:t>
      </w:r>
      <w:r w:rsidRPr="001268A0">
        <w:rPr>
          <w:sz w:val="14"/>
        </w:rPr>
        <w:t xml:space="preserve">." </w:t>
      </w:r>
      <w:proofErr w:type="spellStart"/>
      <w:r w:rsidRPr="001268A0">
        <w:rPr>
          <w:sz w:val="14"/>
        </w:rPr>
        <w:t>Hesar</w:t>
      </w:r>
      <w:proofErr w:type="spellEnd"/>
      <w:r w:rsidRPr="001268A0">
        <w:rPr>
          <w:sz w:val="14"/>
        </w:rPr>
        <w:t xml:space="preserve"> said that uncertainties in the positions of satellites and pieces of debris are still considerable. In case of operational satellites, the error could be up to 330 feet (100 meters) large. When it comes to a piece of debris, the uncertainty about its exact position might be in the order of a mile or more. "This object can be anywhere in this bubble of multiple </w:t>
      </w:r>
      <w:proofErr w:type="spellStart"/>
      <w:r w:rsidRPr="001268A0">
        <w:rPr>
          <w:sz w:val="14"/>
        </w:rPr>
        <w:t>kilometres</w:t>
      </w:r>
      <w:proofErr w:type="spellEnd"/>
      <w:r w:rsidRPr="001268A0">
        <w:rPr>
          <w:sz w:val="14"/>
        </w:rPr>
        <w:t xml:space="preserve">," </w:t>
      </w:r>
      <w:proofErr w:type="spellStart"/>
      <w:r w:rsidRPr="001268A0">
        <w:rPr>
          <w:sz w:val="14"/>
        </w:rPr>
        <w:t>Hesar</w:t>
      </w:r>
      <w:proofErr w:type="spellEnd"/>
      <w:r w:rsidRPr="001268A0">
        <w:rPr>
          <w:sz w:val="14"/>
        </w:rPr>
        <w:t xml:space="preserve"> said. "At this point, and for the foreseeable future, avoidance is our best recourse. People that </w:t>
      </w:r>
      <w:proofErr w:type="gramStart"/>
      <w:r w:rsidRPr="001268A0">
        <w:rPr>
          <w:sz w:val="14"/>
        </w:rPr>
        <w:t>say</w:t>
      </w:r>
      <w:proofErr w:type="gramEnd"/>
      <w:r w:rsidRPr="001268A0">
        <w:rPr>
          <w:sz w:val="14"/>
        </w:rPr>
        <w:t xml:space="preserve"> 'I'm going to take the risk', in my humble opinion, that's an irresponsible thing to do." Starlink monopoly </w:t>
      </w:r>
      <w:r w:rsidRPr="00933BE8">
        <w:rPr>
          <w:rStyle w:val="StyleUnderline"/>
        </w:rPr>
        <w:t>Lewis is concerned about the growing influence of a single actor — Starlink — on the safety of orbital operations</w:t>
      </w:r>
      <w:r w:rsidRPr="001268A0">
        <w:rPr>
          <w:sz w:val="14"/>
        </w:rPr>
        <w:t xml:space="preserve">. Especially, he says, as the spaceflight company has entered the satellite operations world only recently. </w:t>
      </w:r>
      <w:r w:rsidRPr="00933BE8">
        <w:rPr>
          <w:rStyle w:val="StyleUnderline"/>
        </w:rPr>
        <w:t>"We place trust in a single company, to do the right thing</w:t>
      </w:r>
      <w:r w:rsidRPr="001268A0">
        <w:rPr>
          <w:sz w:val="14"/>
        </w:rPr>
        <w:t>," Lewis said. "</w:t>
      </w:r>
      <w:r w:rsidRPr="00933BE8">
        <w:rPr>
          <w:rStyle w:val="StyleUnderline"/>
        </w:rPr>
        <w:t xml:space="preserve">We are in a situation where </w:t>
      </w:r>
      <w:r w:rsidRPr="00FD1034">
        <w:rPr>
          <w:rStyle w:val="StyleUnderline"/>
          <w:highlight w:val="cyan"/>
        </w:rPr>
        <w:t>most of the maneuvers we see will involve Starlink</w:t>
      </w:r>
      <w:r w:rsidRPr="001268A0">
        <w:rPr>
          <w:sz w:val="14"/>
        </w:rPr>
        <w:t xml:space="preserve">. They were a launch provider before, now they are the world's biggest satellite operator, but </w:t>
      </w:r>
      <w:r w:rsidRPr="00933BE8">
        <w:rPr>
          <w:rStyle w:val="StyleUnderline"/>
        </w:rPr>
        <w:t>they have only been doing that for two years so there is a certain amount of inexperience</w:t>
      </w:r>
      <w:r w:rsidRPr="001268A0">
        <w:rPr>
          <w:sz w:val="14"/>
        </w:rPr>
        <w:t xml:space="preserve">." </w:t>
      </w:r>
      <w:r w:rsidRPr="00FD1034">
        <w:rPr>
          <w:rStyle w:val="StyleUnderline"/>
          <w:highlight w:val="cyan"/>
        </w:rPr>
        <w:t>SpaceX relies on an autonomous collision avoidance system</w:t>
      </w:r>
      <w:r w:rsidRPr="001268A0">
        <w:rPr>
          <w:sz w:val="14"/>
        </w:rPr>
        <w:t xml:space="preserve"> to keep its fleet away from </w:t>
      </w:r>
      <w:proofErr w:type="gramStart"/>
      <w:r w:rsidRPr="001268A0">
        <w:rPr>
          <w:sz w:val="14"/>
        </w:rPr>
        <w:t>other</w:t>
      </w:r>
      <w:proofErr w:type="gramEnd"/>
      <w:r w:rsidRPr="001268A0">
        <w:rPr>
          <w:sz w:val="14"/>
        </w:rPr>
        <w:t xml:space="preserve"> spacecraft. </w:t>
      </w:r>
      <w:r w:rsidRPr="00933BE8">
        <w:rPr>
          <w:rStyle w:val="StyleUnderline"/>
        </w:rPr>
        <w:t>That,</w:t>
      </w:r>
      <w:r w:rsidRPr="001268A0">
        <w:rPr>
          <w:sz w:val="14"/>
        </w:rPr>
        <w:t xml:space="preserve"> however, </w:t>
      </w:r>
      <w:r w:rsidRPr="00933BE8">
        <w:rPr>
          <w:rStyle w:val="StyleUnderline"/>
        </w:rPr>
        <w:t>could sometimes introduce further problems. The automatic orbital adjustments change the forecasted trajectory and therefore make collision predictions more complicated</w:t>
      </w:r>
      <w:r w:rsidRPr="001268A0">
        <w:rPr>
          <w:sz w:val="14"/>
        </w:rPr>
        <w:t>, according to Lewis. "</w:t>
      </w:r>
      <w:r w:rsidRPr="00FD1034">
        <w:rPr>
          <w:rStyle w:val="StyleUnderline"/>
          <w:highlight w:val="cyan"/>
        </w:rPr>
        <w:t xml:space="preserve">Starlink </w:t>
      </w:r>
      <w:r w:rsidRPr="000242C9">
        <w:rPr>
          <w:rStyle w:val="StyleUnderline"/>
        </w:rPr>
        <w:t xml:space="preserve">doesn't publicize all the maneuvers that they're making, but it is believed that they </w:t>
      </w:r>
      <w:r w:rsidRPr="00FD1034">
        <w:rPr>
          <w:rStyle w:val="StyleUnderline"/>
          <w:highlight w:val="cyan"/>
        </w:rPr>
        <w:t xml:space="preserve">are making a lot of small </w:t>
      </w:r>
      <w:r w:rsidRPr="00933BE8">
        <w:rPr>
          <w:rStyle w:val="StyleUnderline"/>
        </w:rPr>
        <w:t xml:space="preserve">corrections and </w:t>
      </w:r>
      <w:r w:rsidRPr="00FD1034">
        <w:rPr>
          <w:rStyle w:val="StyleUnderline"/>
          <w:highlight w:val="cyan"/>
        </w:rPr>
        <w:t>adjustments all the time</w:t>
      </w:r>
      <w:r w:rsidRPr="001268A0">
        <w:rPr>
          <w:sz w:val="14"/>
        </w:rPr>
        <w:t>," Lewis said. "</w:t>
      </w:r>
      <w:r w:rsidRPr="00933BE8">
        <w:rPr>
          <w:rStyle w:val="StyleUnderline"/>
        </w:rPr>
        <w:t>But</w:t>
      </w:r>
      <w:r w:rsidRPr="00FD1034">
        <w:rPr>
          <w:rStyle w:val="StyleUnderline"/>
          <w:highlight w:val="cyan"/>
        </w:rPr>
        <w:t xml:space="preserve"> that causes problems </w:t>
      </w:r>
      <w:r w:rsidRPr="000242C9">
        <w:rPr>
          <w:rStyle w:val="StyleUnderline"/>
        </w:rPr>
        <w:t xml:space="preserve">for everybody else </w:t>
      </w:r>
      <w:r w:rsidRPr="00FD1034">
        <w:rPr>
          <w:rStyle w:val="StyleUnderline"/>
          <w:highlight w:val="cyan"/>
        </w:rPr>
        <w:t xml:space="preserve">because no one knows where the satellite is going to be </w:t>
      </w:r>
      <w:r w:rsidRPr="00933BE8">
        <w:rPr>
          <w:rStyle w:val="StyleUnderline"/>
        </w:rPr>
        <w:t>and what it is going to do in the next few days</w:t>
      </w:r>
      <w:r w:rsidRPr="001268A0">
        <w:rPr>
          <w:sz w:val="14"/>
        </w:rPr>
        <w:t>."</w:t>
      </w:r>
    </w:p>
    <w:p w14:paraId="3C9FE7B2" w14:textId="77777777" w:rsidR="00A672A9" w:rsidRDefault="00A672A9" w:rsidP="00A672A9">
      <w:pPr>
        <w:pStyle w:val="Heading4"/>
      </w:pPr>
      <w:r>
        <w:t xml:space="preserve">SpaceX does whatever it wants and refuses to listen to anybody  </w:t>
      </w:r>
    </w:p>
    <w:p w14:paraId="5D886C42" w14:textId="77777777" w:rsidR="00A672A9" w:rsidRPr="00E42E9D" w:rsidRDefault="00A672A9" w:rsidP="00A672A9">
      <w:pPr>
        <w:tabs>
          <w:tab w:val="left" w:pos="951"/>
        </w:tabs>
        <w:rPr>
          <w:rStyle w:val="Style13ptBold"/>
        </w:rPr>
      </w:pPr>
      <w:r w:rsidRPr="00FD1034">
        <w:rPr>
          <w:rStyle w:val="Style13ptBold"/>
          <w:highlight w:val="cyan"/>
        </w:rPr>
        <w:t>Silverman</w:t>
      </w:r>
      <w:r w:rsidRPr="00E42E9D">
        <w:rPr>
          <w:rStyle w:val="Style13ptBold"/>
        </w:rPr>
        <w:t>, 20</w:t>
      </w:r>
      <w:r w:rsidRPr="00FD1034">
        <w:rPr>
          <w:rStyle w:val="Style13ptBold"/>
          <w:highlight w:val="cyan"/>
        </w:rPr>
        <w:t>21</w:t>
      </w:r>
      <w:r w:rsidRPr="00E42E9D">
        <w:rPr>
          <w:rStyle w:val="Style13ptBold"/>
        </w:rPr>
        <w:t xml:space="preserve"> – The New Republic Staff Writer</w:t>
      </w:r>
    </w:p>
    <w:p w14:paraId="55ADFC96" w14:textId="77777777" w:rsidR="00A672A9" w:rsidRDefault="00A672A9" w:rsidP="00A672A9">
      <w:pPr>
        <w:tabs>
          <w:tab w:val="left" w:pos="951"/>
        </w:tabs>
      </w:pPr>
      <w:r>
        <w:t xml:space="preserve">Jacob Silverman is a staff writer at The New Republic and the author of Terms of Service: </w:t>
      </w:r>
      <w:proofErr w:type="gramStart"/>
      <w:r>
        <w:t>Social Media</w:t>
      </w:r>
      <w:proofErr w:type="gramEnd"/>
      <w:r>
        <w:t xml:space="preserve"> and the Price of Constant Connection. “Elon Musk Wants to Move Fast and Break Space”, April 19, 2021, </w:t>
      </w:r>
      <w:hyperlink r:id="rId11" w:history="1">
        <w:r w:rsidRPr="00CD7746">
          <w:rPr>
            <w:rStyle w:val="Hyperlink"/>
          </w:rPr>
          <w:t>https://newrepublic.com/article/162096/spacex-starlink-satellite-internet-profit-space</w:t>
        </w:r>
      </w:hyperlink>
      <w:r>
        <w:t>, accessed 12/5/21, sb</w:t>
      </w:r>
    </w:p>
    <w:p w14:paraId="0EBFF3D1" w14:textId="77777777" w:rsidR="00A672A9" w:rsidRPr="00FD1034" w:rsidRDefault="00A672A9" w:rsidP="00A672A9">
      <w:pPr>
        <w:tabs>
          <w:tab w:val="left" w:pos="951"/>
        </w:tabs>
        <w:rPr>
          <w:sz w:val="14"/>
        </w:rPr>
      </w:pPr>
      <w:r w:rsidRPr="00FD1034">
        <w:rPr>
          <w:sz w:val="14"/>
        </w:rPr>
        <w:t xml:space="preserve">Late last month, </w:t>
      </w:r>
      <w:r w:rsidRPr="00FD1034">
        <w:rPr>
          <w:rStyle w:val="StyleUnderline"/>
        </w:rPr>
        <w:t xml:space="preserve">a pair of satellites operated by Starlink and </w:t>
      </w:r>
      <w:proofErr w:type="spellStart"/>
      <w:r w:rsidRPr="00FD1034">
        <w:rPr>
          <w:rStyle w:val="StyleUnderline"/>
        </w:rPr>
        <w:t>OneWeb</w:t>
      </w:r>
      <w:proofErr w:type="spellEnd"/>
      <w:r w:rsidRPr="00FD1034">
        <w:rPr>
          <w:sz w:val="14"/>
        </w:rPr>
        <w:t xml:space="preserve">—two companies working to launch </w:t>
      </w:r>
      <w:r w:rsidRPr="00FD1034">
        <w:rPr>
          <w:rStyle w:val="StyleUnderline"/>
        </w:rPr>
        <w:t>constellations</w:t>
      </w:r>
      <w:r w:rsidRPr="00FD1034">
        <w:rPr>
          <w:sz w:val="14"/>
        </w:rPr>
        <w:t xml:space="preserve"> of small, low-orbiting satellites that beam internet access all over Earth—</w:t>
      </w:r>
      <w:r w:rsidRPr="00FD1034">
        <w:rPr>
          <w:rStyle w:val="StyleUnderline"/>
        </w:rPr>
        <w:t>almost collided, passing within nearly 200 feet of one another.</w:t>
      </w:r>
      <w:r w:rsidRPr="00FD1034">
        <w:rPr>
          <w:sz w:val="14"/>
        </w:rPr>
        <w:t xml:space="preserve"> As The Wall Street Journal reported on Monday, </w:t>
      </w:r>
      <w:r w:rsidRPr="00FD1034">
        <w:rPr>
          <w:rStyle w:val="StyleUnderline"/>
        </w:rPr>
        <w:t>this was only the latest near miss</w:t>
      </w:r>
      <w:r w:rsidRPr="00FD1034">
        <w:rPr>
          <w:sz w:val="14"/>
        </w:rPr>
        <w:t xml:space="preserve">: In late 2019, a Starlink satellite passed dangerously close to a European Union weather satellite. Apparently, </w:t>
      </w:r>
      <w:r w:rsidRPr="00FD1034">
        <w:rPr>
          <w:rStyle w:val="StyleUnderline"/>
          <w:highlight w:val="cyan"/>
        </w:rPr>
        <w:t xml:space="preserve">the EU took the potential collision a </w:t>
      </w:r>
      <w:r w:rsidRPr="00FD1034">
        <w:rPr>
          <w:rStyle w:val="StyleUnderline"/>
        </w:rPr>
        <w:t xml:space="preserve">lot </w:t>
      </w:r>
      <w:r w:rsidRPr="00FD1034">
        <w:rPr>
          <w:rStyle w:val="StyleUnderline"/>
          <w:highlight w:val="cyan"/>
        </w:rPr>
        <w:t xml:space="preserve">more seriously than Starlink, </w:t>
      </w:r>
      <w:r w:rsidRPr="00FD1034">
        <w:rPr>
          <w:rStyle w:val="StyleUnderline"/>
        </w:rPr>
        <w:t>which</w:t>
      </w:r>
      <w:r w:rsidRPr="00FD1034">
        <w:rPr>
          <w:sz w:val="14"/>
        </w:rPr>
        <w:t xml:space="preserve"> is part of SpaceX, the rocketry firm in Elon Musk’s growing business portfolio. “The agency said it </w:t>
      </w:r>
      <w:r w:rsidRPr="00FD1034">
        <w:rPr>
          <w:rStyle w:val="StyleUnderline"/>
          <w:highlight w:val="cyan"/>
        </w:rPr>
        <w:t>was only able to contact Starlink via email, and the company told it they would take no action</w:t>
      </w:r>
      <w:r w:rsidRPr="00FD1034">
        <w:rPr>
          <w:sz w:val="14"/>
        </w:rPr>
        <w:t>, so EU engineers had to initiate a collision avoidance maneuver,” according to the Journal. Space is getting crowded, and experts worry that we might one day face a catastrophic cascade of proliferating space debris, which could in turn knock out satellites, disable GPS service, and generally render space travel and global communications impossible for a generation. “In orbit, a one-</w:t>
      </w:r>
      <w:proofErr w:type="spellStart"/>
      <w:r w:rsidRPr="00FD1034">
        <w:rPr>
          <w:sz w:val="14"/>
        </w:rPr>
        <w:t>centimetre</w:t>
      </w:r>
      <w:proofErr w:type="spellEnd"/>
      <w:r w:rsidRPr="00FD1034">
        <w:rPr>
          <w:sz w:val="14"/>
        </w:rPr>
        <w:t xml:space="preserve"> bolt can have the explosive force of a hand grenade upon impact,” noted The New Yorker. </w:t>
      </w:r>
      <w:r w:rsidRPr="00FD1034">
        <w:rPr>
          <w:rStyle w:val="StyleUnderline"/>
        </w:rPr>
        <w:t>While there’s blame to go around</w:t>
      </w:r>
      <w:r w:rsidRPr="00FD1034">
        <w:rPr>
          <w:sz w:val="14"/>
        </w:rPr>
        <w:t>—along with a few nascent efforts by governments and NGOs to do something about the problematic buildup of space debris—</w:t>
      </w:r>
      <w:r w:rsidRPr="00FD1034">
        <w:rPr>
          <w:rStyle w:val="StyleUnderline"/>
        </w:rPr>
        <w:t>the latest set of concerns revolves around constellations of low-orbiting satellites that companies like SpaceX are launching</w:t>
      </w:r>
      <w:r w:rsidRPr="00FD1034">
        <w:rPr>
          <w:sz w:val="14"/>
        </w:rPr>
        <w:t xml:space="preserve"> </w:t>
      </w:r>
      <w:proofErr w:type="gramStart"/>
      <w:r w:rsidRPr="00FD1034">
        <w:rPr>
          <w:sz w:val="14"/>
        </w:rPr>
        <w:t>in order to</w:t>
      </w:r>
      <w:proofErr w:type="gramEnd"/>
      <w:r w:rsidRPr="00FD1034">
        <w:rPr>
          <w:sz w:val="14"/>
        </w:rPr>
        <w:t xml:space="preserve"> provide global broadband internet access. The potential payoff, for customers in difficult-to-reach areas and the corporate tycoons managing these projects, is huge. By some estimates, up to 40 percent of the world’s population lacks internet access. Due to geography, </w:t>
      </w:r>
      <w:r w:rsidRPr="00FD1034">
        <w:rPr>
          <w:sz w:val="14"/>
        </w:rPr>
        <w:lastRenderedPageBreak/>
        <w:t xml:space="preserve">conflict, disinvestment, or poverty, many people remain cut off from existing broadband and wireless networks; satellite internet access could potentially work anywhere—even in moving vehicles, claims Musk. SpaceX has said that satellite internet access is a potentially $1 trillion market. According to Morgan Stanley, if its satellite constellation succeeds, SpaceX’s value could soar to $175 billion. (Wide-eyed analysts speak of Amazon adding four billion customers through its own satellite network.) What we have here is, once again, a public good being distorted through the lens of private industry. And there’s real money to be made. But </w:t>
      </w:r>
      <w:r w:rsidRPr="00FD1034">
        <w:rPr>
          <w:rStyle w:val="StyleUnderline"/>
        </w:rPr>
        <w:t>a growing list of skeptics</w:t>
      </w:r>
      <w:r w:rsidRPr="00FD1034">
        <w:rPr>
          <w:sz w:val="14"/>
        </w:rPr>
        <w:t>—some, admittedly, from companies that seek to launch their own competing satellites—</w:t>
      </w:r>
      <w:r w:rsidRPr="00FD1034">
        <w:rPr>
          <w:rStyle w:val="StyleUnderline"/>
        </w:rPr>
        <w:t xml:space="preserve">is worried that companies like </w:t>
      </w:r>
      <w:r w:rsidRPr="00FD1034">
        <w:rPr>
          <w:rStyle w:val="StyleUnderline"/>
          <w:highlight w:val="cyan"/>
        </w:rPr>
        <w:t xml:space="preserve">SpaceX are putting up too many satellites </w:t>
      </w:r>
      <w:r w:rsidRPr="00FD1034">
        <w:rPr>
          <w:rStyle w:val="StyleUnderline"/>
        </w:rPr>
        <w:t xml:space="preserve">too </w:t>
      </w:r>
      <w:r w:rsidRPr="00FD1034">
        <w:rPr>
          <w:rStyle w:val="StyleUnderline"/>
          <w:highlight w:val="cyan"/>
        </w:rPr>
        <w:t>quickly</w:t>
      </w:r>
      <w:r w:rsidRPr="00FD1034">
        <w:rPr>
          <w:sz w:val="14"/>
        </w:rPr>
        <w:t xml:space="preserve">. Other critics say that Starlink satellites risk blocking the view of telescopes, or that the company’s privatization of space-based communications will undermine public connectivity projects. </w:t>
      </w:r>
      <w:r w:rsidRPr="00FD1034">
        <w:rPr>
          <w:rStyle w:val="StyleUnderline"/>
        </w:rPr>
        <w:t xml:space="preserve">The situation resembles a real estate grab, with competing </w:t>
      </w:r>
      <w:r w:rsidRPr="00FD1034">
        <w:rPr>
          <w:rStyle w:val="StyleUnderline"/>
          <w:highlight w:val="cyan"/>
        </w:rPr>
        <w:t xml:space="preserve">firms racing to claim as much of space as </w:t>
      </w:r>
      <w:r w:rsidRPr="00FD1034">
        <w:rPr>
          <w:rStyle w:val="StyleUnderline"/>
        </w:rPr>
        <w:t xml:space="preserve">they </w:t>
      </w:r>
      <w:r w:rsidRPr="00FD1034">
        <w:rPr>
          <w:rStyle w:val="StyleUnderline"/>
          <w:highlight w:val="cyan"/>
        </w:rPr>
        <w:t>possib</w:t>
      </w:r>
      <w:r w:rsidRPr="00FD1034">
        <w:rPr>
          <w:rStyle w:val="StyleUnderline"/>
        </w:rPr>
        <w:t>ly can—before governments can apportion rights or coordinate with industry on how to keep an increasingly crowded sky full of functioning satellites</w:t>
      </w:r>
      <w:r w:rsidRPr="00FD1034">
        <w:rPr>
          <w:sz w:val="14"/>
        </w:rPr>
        <w:t xml:space="preserve">. So far, no company has been as aggressive in colonizing space as SpaceX. Benefiting from its growing role as the U.S. government’s preferred rocketry firm, SpaceX exhibits a </w:t>
      </w:r>
      <w:proofErr w:type="spellStart"/>
      <w:r w:rsidRPr="00FD1034">
        <w:rPr>
          <w:sz w:val="14"/>
        </w:rPr>
        <w:t>Zuckerbergian</w:t>
      </w:r>
      <w:proofErr w:type="spellEnd"/>
      <w:r w:rsidRPr="00FD1034">
        <w:rPr>
          <w:sz w:val="14"/>
        </w:rPr>
        <w:t xml:space="preserve"> “move fast and break things” approach, brushing off the problem of exploding rockets and even tolerating an initial failure rate for its Starlink satellites as high as 5 percent. When a satellite doesn’t work, the company simply deorbits it, bringing it back toward Earth, where it burns up in the atmosphere. </w:t>
      </w:r>
      <w:proofErr w:type="spellStart"/>
      <w:r w:rsidRPr="00FD1034">
        <w:rPr>
          <w:rStyle w:val="StyleUnderline"/>
        </w:rPr>
        <w:t>Starlink’s</w:t>
      </w:r>
      <w:proofErr w:type="spellEnd"/>
      <w:r w:rsidRPr="00FD1034">
        <w:rPr>
          <w:rStyle w:val="StyleUnderline"/>
        </w:rPr>
        <w:t xml:space="preserve"> overall failure rate</w:t>
      </w:r>
      <w:r w:rsidRPr="00FD1034">
        <w:rPr>
          <w:sz w:val="14"/>
        </w:rPr>
        <w:t xml:space="preserve"> has more recently declined to somewhere </w:t>
      </w:r>
      <w:r w:rsidRPr="00FD1034">
        <w:rPr>
          <w:rStyle w:val="StyleUnderline"/>
        </w:rPr>
        <w:t>in the realm of 3 percent</w:t>
      </w:r>
      <w:r w:rsidRPr="00FD1034">
        <w:rPr>
          <w:sz w:val="14"/>
        </w:rPr>
        <w:t xml:space="preserve">—not bad by industry standards, but </w:t>
      </w:r>
      <w:r w:rsidRPr="00FD1034">
        <w:rPr>
          <w:rStyle w:val="StyleUnderline"/>
        </w:rPr>
        <w:t>when thousands of satellites are deployed, that can add up to a lot of junk and a lot of systemic risk</w:t>
      </w:r>
      <w:r w:rsidRPr="00FD1034">
        <w:rPr>
          <w:sz w:val="14"/>
        </w:rPr>
        <w:t xml:space="preserve">. As one industry observer told Forbes, with a large satellite constellation, “the goal should be a failure rate of … 1 percent or lower and even that will lead to dozens of dead satellites.” </w:t>
      </w:r>
      <w:proofErr w:type="gramStart"/>
      <w:r w:rsidRPr="00FD1034">
        <w:rPr>
          <w:sz w:val="14"/>
        </w:rPr>
        <w:t>At the moment</w:t>
      </w:r>
      <w:proofErr w:type="gramEnd"/>
      <w:r w:rsidRPr="00FD1034">
        <w:rPr>
          <w:sz w:val="14"/>
        </w:rPr>
        <w:t xml:space="preserve">, the Starlink project has at least 1,350 satellites in orbit. There’s talk of building up to 12,000 small satellites for its broadband network (in six years, the company says, the number could be as high as 42,000). </w:t>
      </w:r>
      <w:proofErr w:type="spellStart"/>
      <w:r w:rsidRPr="00FD1034">
        <w:rPr>
          <w:sz w:val="14"/>
        </w:rPr>
        <w:t>OneWeb</w:t>
      </w:r>
      <w:proofErr w:type="spellEnd"/>
      <w:r w:rsidRPr="00FD1034">
        <w:rPr>
          <w:sz w:val="14"/>
        </w:rPr>
        <w:t xml:space="preserve">, a British company, has fewer than 150 satellites in space right now, with its final network projected to cap out around 650. Reports about Jeff Bezos’s Project Kuiper anticipate that it will have more than 3,000 satellites. The Canadian operator </w:t>
      </w:r>
      <w:proofErr w:type="spellStart"/>
      <w:r w:rsidRPr="00FD1034">
        <w:rPr>
          <w:sz w:val="14"/>
        </w:rPr>
        <w:t>Telesat</w:t>
      </w:r>
      <w:proofErr w:type="spellEnd"/>
      <w:r w:rsidRPr="00FD1034">
        <w:rPr>
          <w:sz w:val="14"/>
        </w:rPr>
        <w:t xml:space="preserve"> has plans for 300. Russia and China may be working on their own satellite constellations, while an EU official told The Wall Street Journal that developing a ring of internet-beaming satellites was “a strategic priority.” It’s not clear, however, if </w:t>
      </w:r>
      <w:proofErr w:type="gramStart"/>
      <w:r w:rsidRPr="00FD1034">
        <w:rPr>
          <w:sz w:val="14"/>
        </w:rPr>
        <w:t>all of</w:t>
      </w:r>
      <w:proofErr w:type="gramEnd"/>
      <w:r w:rsidRPr="00FD1034">
        <w:rPr>
          <w:sz w:val="14"/>
        </w:rPr>
        <w:t xml:space="preserve"> this competition—both between profit-hungry corporations and power-hungry nation-states—will benefit the public, especially when there is potentially more to be gained by building out terrestrial internet infrastructure. Still, a monopoly managed by a global consortium, much like the internet itself, would guarantee more international cooperation, a less crowded sky, and likely a fairer deal for consumers. It would also help mitigate the costs of failure. Last year, </w:t>
      </w:r>
      <w:r w:rsidRPr="00FD1034">
        <w:rPr>
          <w:rStyle w:val="StyleUnderline"/>
          <w:highlight w:val="cyan"/>
        </w:rPr>
        <w:t>three different satellite communications providers went bankrupt in three months</w:t>
      </w:r>
      <w:r w:rsidRPr="00FD1034">
        <w:rPr>
          <w:sz w:val="14"/>
        </w:rPr>
        <w:t xml:space="preserve">. One of them was </w:t>
      </w:r>
      <w:proofErr w:type="spellStart"/>
      <w:r w:rsidRPr="00FD1034">
        <w:rPr>
          <w:sz w:val="14"/>
        </w:rPr>
        <w:t>OneWeb</w:t>
      </w:r>
      <w:proofErr w:type="spellEnd"/>
      <w:r w:rsidRPr="00FD1034">
        <w:rPr>
          <w:sz w:val="14"/>
        </w:rPr>
        <w:t xml:space="preserve">, which received significant investment from SoftBank, a </w:t>
      </w:r>
      <w:proofErr w:type="spellStart"/>
      <w:r w:rsidRPr="00FD1034">
        <w:rPr>
          <w:sz w:val="14"/>
        </w:rPr>
        <w:t>funder</w:t>
      </w:r>
      <w:proofErr w:type="spellEnd"/>
      <w:r w:rsidRPr="00FD1034">
        <w:rPr>
          <w:sz w:val="14"/>
        </w:rPr>
        <w:t xml:space="preserve"> of </w:t>
      </w:r>
      <w:proofErr w:type="spellStart"/>
      <w:r w:rsidRPr="00FD1034">
        <w:rPr>
          <w:sz w:val="14"/>
        </w:rPr>
        <w:t>WeWork</w:t>
      </w:r>
      <w:proofErr w:type="spellEnd"/>
      <w:r w:rsidRPr="00FD1034">
        <w:rPr>
          <w:sz w:val="14"/>
        </w:rPr>
        <w:t>, Uber, and other money-losing startups (</w:t>
      </w:r>
      <w:proofErr w:type="spellStart"/>
      <w:r w:rsidRPr="00FD1034">
        <w:rPr>
          <w:sz w:val="14"/>
        </w:rPr>
        <w:t>OneWeb</w:t>
      </w:r>
      <w:proofErr w:type="spellEnd"/>
      <w:r w:rsidRPr="00FD1034">
        <w:rPr>
          <w:sz w:val="14"/>
        </w:rPr>
        <w:t xml:space="preserve"> has since found new investors). One of the industry’s worst failures was Iridium, a $5 billion satellite network that filed for bankruptcy in 1999. It’s been resurrected in the meantime—SpaceX even launched some of its satellites—but remains unprofitable. In October, Starlink launched a test run of its internet service, calling it a “Better Than Nothing Beta.” While the negative consequences of patchy internet service may be mild for customers who sign up for this trial, this cavalier approach—</w:t>
      </w:r>
      <w:r w:rsidRPr="00FD1034">
        <w:rPr>
          <w:rStyle w:val="StyleUnderline"/>
        </w:rPr>
        <w:t>with a blasé attitude toward safety and mechanical failure—can be found throughout Elon Musk’s empire.</w:t>
      </w:r>
      <w:r w:rsidRPr="00FD1034">
        <w:rPr>
          <w:sz w:val="14"/>
        </w:rPr>
        <w:t xml:space="preserve"> (SpaceX and Tesla did not respond to questions about their safety records before publication.) Just last week, a Tesla apparently engaged in self-driving mode—or autopilot, as the company has also called it—crashed with two passengers inside, killing them both in a horrific inferno that took four hours and 32,000 gallons of water to extinguish. (In an echo of the EU/Starlink near miss, firefighters had to call Tesla for help on putting out a lithium battery fire.) While the passengers were clearly acting irresponsibly—no one was behind the wheel to take over in an emergency, as Tesla advises—the mere fact that Tesla has made this feature widely available encourages customers to put their faith, and their lives, in an unproven, unregulated technology. Similarly, </w:t>
      </w:r>
      <w:r w:rsidRPr="00FD1034">
        <w:rPr>
          <w:rStyle w:val="StyleUnderline"/>
        </w:rPr>
        <w:t>while managing the space-junk problem</w:t>
      </w:r>
      <w:r w:rsidRPr="00FD1034">
        <w:rPr>
          <w:sz w:val="14"/>
        </w:rPr>
        <w:t xml:space="preserve"> requires close coordination between private firms and </w:t>
      </w:r>
      <w:proofErr w:type="gramStart"/>
      <w:r w:rsidRPr="00FD1034">
        <w:rPr>
          <w:sz w:val="14"/>
        </w:rPr>
        <w:t>a number of</w:t>
      </w:r>
      <w:proofErr w:type="gramEnd"/>
      <w:r w:rsidRPr="00FD1034">
        <w:rPr>
          <w:sz w:val="14"/>
        </w:rPr>
        <w:t xml:space="preserve"> government agencies, </w:t>
      </w:r>
      <w:r w:rsidRPr="00FD1034">
        <w:rPr>
          <w:rStyle w:val="StyleUnderline"/>
          <w:highlight w:val="cyan"/>
        </w:rPr>
        <w:t xml:space="preserve">SpaceX has </w:t>
      </w:r>
      <w:r w:rsidRPr="00FD1034">
        <w:rPr>
          <w:rStyle w:val="StyleUnderline"/>
        </w:rPr>
        <w:t xml:space="preserve">once again </w:t>
      </w:r>
      <w:r w:rsidRPr="00FD1034">
        <w:rPr>
          <w:rStyle w:val="StyleUnderline"/>
          <w:highlight w:val="cyan"/>
        </w:rPr>
        <w:t xml:space="preserve">followed Musk’s instinct </w:t>
      </w:r>
      <w:r w:rsidRPr="00FD1034">
        <w:rPr>
          <w:rStyle w:val="StyleUnderline"/>
        </w:rPr>
        <w:t>to go it alone. Starlink has an automated AI avoidance system about which it’s released few details</w:t>
      </w:r>
      <w:r w:rsidRPr="00FD1034">
        <w:rPr>
          <w:sz w:val="14"/>
        </w:rPr>
        <w:t xml:space="preserve">. Critics have said that an </w:t>
      </w:r>
      <w:r w:rsidRPr="00FD1034">
        <w:rPr>
          <w:rStyle w:val="StyleUnderline"/>
          <w:highlight w:val="cyan"/>
        </w:rPr>
        <w:t xml:space="preserve">automated system isn’t useful when avoiding collisions </w:t>
      </w:r>
      <w:r w:rsidRPr="00FD1034">
        <w:rPr>
          <w:rStyle w:val="StyleUnderline"/>
        </w:rPr>
        <w:t>requires different satellite owners or governments cooperating with one another. If your satellite is programmed to move automatically, how can I anticipate where to send mine without provoking a collision?</w:t>
      </w:r>
      <w:r w:rsidRPr="00FD1034">
        <w:rPr>
          <w:sz w:val="14"/>
        </w:rPr>
        <w:t xml:space="preserve"> From unpredictable self-driving vehicles to rockets strewing debris across Texas wetlands to the increasingly busy sky overhead, the world has become Elon Musk’s test lab. Whether you believe in Musk’s solar system–altering mission or not, people are experimenting with his products all around you. The risks apply to nearly all of us, while the rewards will accrue to Musk and his shareholders. Not all blame can be heaped at the fanboy-worshipped feet of Musk. A lack of government investment in new technologies and public infrastructure has rendered NASA and the space program a shadow of itself. The inclusion of broadband investment in the recent Biden stimulus package was long overdue. Self-driving car regulations vary by state. Absent meaningful federal action, there’s little to stop Musk from rolling out Tesla’s autonomous capabilities as a series of incremental patches and upgrades, rather than ensuring that the system is fully tested and secure. In the same way, with satellites becoming cheaper to launch and easily iterated upon, space is his to do with as he pleases. With SpaceX now launching U.S. government satellites and ferrying NASA astronauts—the company was recently chosen to return Americans to the moon—it seems as if the U.S. government has picked its winner. Like most of Elon Musk’s companies, SpaceX/Starlink has benefited enormously from government funding. Last year, the company received $885.5 million in subsidies from the Federal Communications Commission as part of a program to bring internet access to rural areas. Starlink received about 10 percent of all funding the FCC distributed this way; the rest of the $9.2 billion was apportioned among 179 other companies, indicating a strong degree of U.S. government support for Musk’s project. As a professor of aerospace engineering told The Wall Street Journal, “</w:t>
      </w:r>
      <w:r w:rsidRPr="00FD1034">
        <w:rPr>
          <w:rStyle w:val="StyleUnderline"/>
          <w:highlight w:val="cyan"/>
        </w:rPr>
        <w:t>Musk is just doing what’s legal … but legal is not</w:t>
      </w:r>
      <w:r w:rsidRPr="00FD1034">
        <w:rPr>
          <w:rStyle w:val="StyleUnderline"/>
        </w:rPr>
        <w:t xml:space="preserve"> necessarily </w:t>
      </w:r>
      <w:r w:rsidRPr="00FD1034">
        <w:rPr>
          <w:rStyle w:val="StyleUnderline"/>
          <w:highlight w:val="cyan"/>
        </w:rPr>
        <w:t>safe</w:t>
      </w:r>
      <w:r w:rsidRPr="00FD1034">
        <w:rPr>
          <w:rStyle w:val="StyleUnderline"/>
        </w:rPr>
        <w:t xml:space="preserve"> or sustainable.” But who’s going to stop him</w:t>
      </w:r>
      <w:r w:rsidRPr="00FD1034">
        <w:rPr>
          <w:sz w:val="14"/>
        </w:rPr>
        <w:t>?</w:t>
      </w:r>
    </w:p>
    <w:p w14:paraId="74F94CEC" w14:textId="77777777" w:rsidR="00A672A9" w:rsidRPr="00CC2596" w:rsidRDefault="00A672A9" w:rsidP="00A672A9">
      <w:pPr>
        <w:pStyle w:val="Heading4"/>
      </w:pPr>
      <w:r>
        <w:lastRenderedPageBreak/>
        <w:t>Collision with a military satellite risks miscalculation under use it or lose it pressure – that causes global nuclear war</w:t>
      </w:r>
    </w:p>
    <w:p w14:paraId="1B08FC30" w14:textId="77777777" w:rsidR="00A672A9" w:rsidRPr="00CC2596" w:rsidRDefault="00A672A9" w:rsidP="00A672A9">
      <w:pPr>
        <w:tabs>
          <w:tab w:val="left" w:pos="951"/>
        </w:tabs>
        <w:rPr>
          <w:rStyle w:val="Style13ptBold"/>
        </w:rPr>
      </w:pPr>
      <w:proofErr w:type="spellStart"/>
      <w:r w:rsidRPr="00FD1034">
        <w:rPr>
          <w:rStyle w:val="Style13ptBold"/>
          <w:highlight w:val="cyan"/>
        </w:rPr>
        <w:t>Egeli</w:t>
      </w:r>
      <w:proofErr w:type="spellEnd"/>
      <w:r w:rsidRPr="00CC2596">
        <w:rPr>
          <w:rStyle w:val="Style13ptBold"/>
        </w:rPr>
        <w:t>, 6/25/</w:t>
      </w:r>
      <w:r w:rsidRPr="00FD1034">
        <w:rPr>
          <w:rStyle w:val="Style13ptBold"/>
          <w:highlight w:val="cyan"/>
        </w:rPr>
        <w:t>21</w:t>
      </w:r>
      <w:r w:rsidRPr="00CC2596">
        <w:rPr>
          <w:rStyle w:val="Style13ptBold"/>
        </w:rPr>
        <w:t xml:space="preserve"> – Izmir University of Economics Political Science and International Relations Assistant Professor </w:t>
      </w:r>
    </w:p>
    <w:p w14:paraId="42BF7A0E" w14:textId="77777777" w:rsidR="00A672A9" w:rsidRDefault="00A672A9" w:rsidP="00A672A9">
      <w:pPr>
        <w:tabs>
          <w:tab w:val="left" w:pos="951"/>
        </w:tabs>
      </w:pPr>
      <w:proofErr w:type="spellStart"/>
      <w:r>
        <w:t>Sitki</w:t>
      </w:r>
      <w:proofErr w:type="spellEnd"/>
      <w:r>
        <w:t xml:space="preserve"> </w:t>
      </w:r>
      <w:proofErr w:type="spellStart"/>
      <w:r>
        <w:t>Egeli</w:t>
      </w:r>
      <w:proofErr w:type="spellEnd"/>
      <w: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Journal for Peace and Nuclear Disarmament, Volume 4, 2021 - Issue 1, Pages 116-140 | Received 03 Dec 2019, Accepted 07 Jun 2021, Published online: 25 Jun 2021, </w:t>
      </w:r>
      <w:hyperlink r:id="rId12" w:history="1">
        <w:r w:rsidRPr="00CD7746">
          <w:rPr>
            <w:rStyle w:val="Hyperlink"/>
          </w:rPr>
          <w:t>https://www.tandfonline.com/doi/full/10.1080/25751654.2021.1942681</w:t>
        </w:r>
      </w:hyperlink>
      <w:r>
        <w:t>, accessed 12/5/21, sb</w:t>
      </w:r>
    </w:p>
    <w:p w14:paraId="46BA42E7" w14:textId="77777777" w:rsidR="00A672A9" w:rsidRPr="001268A0" w:rsidRDefault="00A672A9" w:rsidP="00A672A9">
      <w:pPr>
        <w:tabs>
          <w:tab w:val="left" w:pos="951"/>
        </w:tabs>
        <w:rPr>
          <w:sz w:val="14"/>
        </w:rPr>
      </w:pPr>
      <w:r w:rsidRPr="001268A0">
        <w:rPr>
          <w:sz w:val="14"/>
        </w:rPr>
        <w:t xml:space="preserve">Scenario 1: What’s Wrong with Our Satellite? </w:t>
      </w:r>
      <w:r w:rsidRPr="00933BE8">
        <w:rPr>
          <w:rStyle w:val="StyleUnderline"/>
        </w:rPr>
        <w:t xml:space="preserve">Amid </w:t>
      </w:r>
      <w:r w:rsidRPr="00FD1034">
        <w:rPr>
          <w:rStyle w:val="StyleUnderline"/>
          <w:highlight w:val="cyan"/>
        </w:rPr>
        <w:t xml:space="preserve">increased tensions, </w:t>
      </w:r>
      <w:r w:rsidRPr="00933BE8">
        <w:rPr>
          <w:rStyle w:val="StyleUnderline"/>
        </w:rPr>
        <w:t>perhaps even an imminent military confrontation between two nuclear-armed adversaries, a high-value</w:t>
      </w:r>
      <w:r w:rsidRPr="001268A0">
        <w:rPr>
          <w:sz w:val="14"/>
        </w:rPr>
        <w:t xml:space="preserve"> (for example, </w:t>
      </w:r>
      <w:proofErr w:type="gramStart"/>
      <w:r w:rsidRPr="000242C9">
        <w:rPr>
          <w:rStyle w:val="StyleUnderline"/>
        </w:rPr>
        <w:t>early-warning</w:t>
      </w:r>
      <w:proofErr w:type="gramEnd"/>
      <w:r w:rsidRPr="000242C9">
        <w:rPr>
          <w:rStyle w:val="StyleUnderline"/>
        </w:rPr>
        <w:t xml:space="preserve"> or strategic communication) </w:t>
      </w:r>
      <w:r w:rsidRPr="00FD1034">
        <w:rPr>
          <w:rStyle w:val="StyleUnderline"/>
          <w:highlight w:val="cyan"/>
        </w:rPr>
        <w:t xml:space="preserve">satellite stops functioning or communicating </w:t>
      </w:r>
      <w:r w:rsidRPr="00933BE8">
        <w:rPr>
          <w:rStyle w:val="StyleUnderline"/>
        </w:rPr>
        <w:t>instantly and inexplicably</w:t>
      </w:r>
      <w:r w:rsidRPr="00FD1034">
        <w:rPr>
          <w:rStyle w:val="StyleUnderline"/>
          <w:highlight w:val="cyan"/>
        </w:rPr>
        <w:t>.</w:t>
      </w:r>
      <w:r w:rsidRPr="001268A0">
        <w:rPr>
          <w:sz w:val="14"/>
        </w:rPr>
        <w:t xml:space="preserve"> SSA sensors do not pick up any anomalies. </w:t>
      </w:r>
      <w:r w:rsidRPr="00FD1034">
        <w:rPr>
          <w:rStyle w:val="StyleUnderline"/>
          <w:highlight w:val="cyan"/>
        </w:rPr>
        <w:t>This may be the outcome of</w:t>
      </w:r>
      <w:r w:rsidRPr="001268A0">
        <w:rPr>
          <w:sz w:val="14"/>
        </w:rPr>
        <w:t xml:space="preserve"> a technical malfunction or a natural phenomenon, such as the impact of </w:t>
      </w:r>
      <w:r w:rsidRPr="00FD1034">
        <w:rPr>
          <w:rStyle w:val="StyleUnderline"/>
          <w:highlight w:val="cyan"/>
        </w:rPr>
        <w:t>a collision with</w:t>
      </w:r>
      <w:r w:rsidRPr="001268A0">
        <w:rPr>
          <w:sz w:val="14"/>
        </w:rPr>
        <w:t xml:space="preserve"> a meteoroid or piece of </w:t>
      </w:r>
      <w:r w:rsidRPr="000242C9">
        <w:rPr>
          <w:rStyle w:val="StyleUnderline"/>
        </w:rPr>
        <w:t xml:space="preserve">space </w:t>
      </w:r>
      <w:r w:rsidRPr="00FD1034">
        <w:rPr>
          <w:rStyle w:val="StyleUnderline"/>
          <w:highlight w:val="cyan"/>
        </w:rPr>
        <w:t>debris</w:t>
      </w:r>
      <w:r w:rsidRPr="001268A0">
        <w:rPr>
          <w:sz w:val="14"/>
        </w:rPr>
        <w:t xml:space="preserve"> small enough to have evaded detection</w:t>
      </w:r>
      <w:r w:rsidRPr="00FD1034">
        <w:rPr>
          <w:rStyle w:val="StyleUnderline"/>
          <w:highlight w:val="cyan"/>
        </w:rPr>
        <w:t xml:space="preserve">. </w:t>
      </w:r>
      <w:r w:rsidRPr="00933BE8">
        <w:rPr>
          <w:rStyle w:val="StyleUnderline"/>
        </w:rPr>
        <w:t>Alternatively, the satellite perhaps becomes the victim of a deliberate, undetected attack</w:t>
      </w:r>
      <w:r w:rsidRPr="001268A0">
        <w:rPr>
          <w:sz w:val="14"/>
        </w:rPr>
        <w:t xml:space="preserve">. Earth-to-space kinetic, electronic, or directed energy attacks would leave behind some trails. </w:t>
      </w:r>
      <w:r w:rsidRPr="00933BE8">
        <w:rPr>
          <w:rStyle w:val="StyleUnderline"/>
        </w:rPr>
        <w:t>A cyberattack</w:t>
      </w:r>
      <w:r w:rsidRPr="001268A0">
        <w:rPr>
          <w:sz w:val="14"/>
        </w:rPr>
        <w:t>, which is harder to detect and attribute</w:t>
      </w:r>
      <w:r w:rsidRPr="00933BE8">
        <w:rPr>
          <w:rStyle w:val="StyleUnderline"/>
        </w:rPr>
        <w:t>, is a strong possibility. So is a stealthy attack by hostile spacecraft</w:t>
      </w:r>
      <w:r w:rsidRPr="001268A0">
        <w:rPr>
          <w:sz w:val="14"/>
        </w:rPr>
        <w:t xml:space="preserve">. In fact, the adversary is known to have experimented with ominous small spacecraft that could easily conceal or disguise themselves until conducting a final maneuver to neutralize their targets. The victim would also be aware that, especially at distant GEO and HEO altitudes, </w:t>
      </w:r>
      <w:r w:rsidRPr="00FD1034">
        <w:rPr>
          <w:rStyle w:val="StyleUnderline"/>
          <w:highlight w:val="cyan"/>
        </w:rPr>
        <w:t xml:space="preserve">SSA is not </w:t>
      </w:r>
      <w:r w:rsidRPr="000242C9">
        <w:rPr>
          <w:rStyle w:val="StyleUnderline"/>
        </w:rPr>
        <w:t xml:space="preserve">sufficiently </w:t>
      </w:r>
      <w:r w:rsidRPr="00FD1034">
        <w:rPr>
          <w:rStyle w:val="StyleUnderline"/>
          <w:highlight w:val="cyan"/>
        </w:rPr>
        <w:t xml:space="preserve">comprehensive to detect </w:t>
      </w:r>
      <w:r w:rsidRPr="00933BE8">
        <w:rPr>
          <w:rStyle w:val="StyleUnderline"/>
        </w:rPr>
        <w:t xml:space="preserve">and give warning of </w:t>
      </w:r>
      <w:r w:rsidRPr="00FD1034">
        <w:rPr>
          <w:rStyle w:val="StyleUnderline"/>
          <w:highlight w:val="cyan"/>
        </w:rPr>
        <w:t xml:space="preserve">all </w:t>
      </w:r>
      <w:r w:rsidRPr="00933BE8">
        <w:rPr>
          <w:rStyle w:val="StyleUnderline"/>
        </w:rPr>
        <w:t xml:space="preserve">suspicious or threatening </w:t>
      </w:r>
      <w:r w:rsidRPr="00FD1034">
        <w:rPr>
          <w:rStyle w:val="StyleUnderline"/>
          <w:highlight w:val="cyan"/>
        </w:rPr>
        <w:t xml:space="preserve">movements </w:t>
      </w:r>
      <w:r w:rsidRPr="000242C9">
        <w:rPr>
          <w:rStyle w:val="StyleUnderline"/>
        </w:rPr>
        <w:t xml:space="preserve">as they happen. </w:t>
      </w:r>
      <w:r w:rsidRPr="00933BE8">
        <w:rPr>
          <w:rStyle w:val="StyleUnderline"/>
        </w:rPr>
        <w:t xml:space="preserve">As suspicions abound, </w:t>
      </w:r>
      <w:r w:rsidRPr="00FD1034">
        <w:rPr>
          <w:rStyle w:val="StyleUnderline"/>
          <w:highlight w:val="cyan"/>
        </w:rPr>
        <w:t xml:space="preserve">decision makers </w:t>
      </w:r>
      <w:r w:rsidRPr="000242C9">
        <w:rPr>
          <w:rStyle w:val="StyleUnderline"/>
        </w:rPr>
        <w:t xml:space="preserve">are faced with hard choices. </w:t>
      </w:r>
      <w:r w:rsidRPr="00FD1034">
        <w:rPr>
          <w:rStyle w:val="StyleUnderline"/>
          <w:highlight w:val="cyan"/>
        </w:rPr>
        <w:t xml:space="preserve">Could this </w:t>
      </w:r>
      <w:r w:rsidRPr="00933BE8">
        <w:rPr>
          <w:rStyle w:val="StyleUnderline"/>
        </w:rPr>
        <w:t xml:space="preserve">perhaps </w:t>
      </w:r>
      <w:r w:rsidRPr="00FD1034">
        <w:rPr>
          <w:rStyle w:val="StyleUnderline"/>
          <w:highlight w:val="cyan"/>
        </w:rPr>
        <w:t xml:space="preserve">be </w:t>
      </w:r>
      <w:r w:rsidRPr="00933BE8">
        <w:rPr>
          <w:rStyle w:val="StyleUnderline"/>
        </w:rPr>
        <w:t xml:space="preserve">the harbinger of </w:t>
      </w:r>
      <w:r w:rsidRPr="00FD1034">
        <w:rPr>
          <w:rStyle w:val="StyleUnderline"/>
          <w:highlight w:val="cyan"/>
        </w:rPr>
        <w:t xml:space="preserve">a </w:t>
      </w:r>
      <w:r w:rsidRPr="00933BE8">
        <w:rPr>
          <w:rStyle w:val="StyleUnderline"/>
        </w:rPr>
        <w:t xml:space="preserve">wider </w:t>
      </w:r>
      <w:r w:rsidRPr="00FD1034">
        <w:rPr>
          <w:rStyle w:val="StyleUnderline"/>
          <w:highlight w:val="cyan"/>
        </w:rPr>
        <w:t>nuclear</w:t>
      </w:r>
      <w:r w:rsidRPr="001268A0">
        <w:rPr>
          <w:sz w:val="14"/>
        </w:rPr>
        <w:t xml:space="preserve"> or nonnuclear </w:t>
      </w:r>
      <w:r w:rsidRPr="00FD1034">
        <w:rPr>
          <w:rStyle w:val="StyleUnderline"/>
          <w:highlight w:val="cyan"/>
        </w:rPr>
        <w:t>first strike</w:t>
      </w:r>
      <w:r w:rsidRPr="001268A0">
        <w:rPr>
          <w:sz w:val="14"/>
        </w:rPr>
        <w:t xml:space="preserve">, along with which the attacker is seeking to eliminate the possibility of retaliation by degrading the defender’s capacity to command, control, and communicate with its forces? </w:t>
      </w:r>
      <w:r w:rsidRPr="00FD1034">
        <w:rPr>
          <w:rStyle w:val="StyleUnderline"/>
          <w:highlight w:val="cyan"/>
        </w:rPr>
        <w:t xml:space="preserve">Should the defender react immediately before the remaining </w:t>
      </w:r>
      <w:proofErr w:type="gramStart"/>
      <w:r w:rsidRPr="00FD1034">
        <w:rPr>
          <w:rStyle w:val="StyleUnderline"/>
          <w:highlight w:val="cyan"/>
        </w:rPr>
        <w:t>space-enabled</w:t>
      </w:r>
      <w:proofErr w:type="gramEnd"/>
      <w:r w:rsidRPr="00FD1034">
        <w:rPr>
          <w:rStyle w:val="StyleUnderline"/>
          <w:highlight w:val="cyan"/>
        </w:rPr>
        <w:t xml:space="preserve"> NC3 elements are</w:t>
      </w:r>
      <w:r w:rsidRPr="001268A0">
        <w:rPr>
          <w:sz w:val="14"/>
        </w:rPr>
        <w:t xml:space="preserve"> also </w:t>
      </w:r>
      <w:r w:rsidRPr="00FD1034">
        <w:rPr>
          <w:rStyle w:val="StyleUnderline"/>
          <w:highlight w:val="cyan"/>
        </w:rPr>
        <w:t xml:space="preserve">compromised </w:t>
      </w:r>
      <w:r w:rsidRPr="000242C9">
        <w:rPr>
          <w:rStyle w:val="StyleUnderline"/>
        </w:rPr>
        <w:t>and its control over nuclear</w:t>
      </w:r>
      <w:r w:rsidRPr="001268A0">
        <w:rPr>
          <w:sz w:val="14"/>
        </w:rPr>
        <w:t xml:space="preserve"> and nonnuclear </w:t>
      </w:r>
      <w:r w:rsidRPr="000242C9">
        <w:rPr>
          <w:rStyle w:val="StyleUnderline"/>
        </w:rPr>
        <w:t>forces degrades even further</w:t>
      </w:r>
      <w:r w:rsidRPr="001268A0">
        <w:rPr>
          <w:sz w:val="14"/>
        </w:rPr>
        <w:t xml:space="preserve">? In the absence of a clear-cut picture of what </w:t>
      </w:r>
      <w:proofErr w:type="gramStart"/>
      <w:r w:rsidRPr="001268A0">
        <w:rPr>
          <w:sz w:val="14"/>
        </w:rPr>
        <w:t>actually has</w:t>
      </w:r>
      <w:proofErr w:type="gramEnd"/>
      <w:r w:rsidRPr="001268A0">
        <w:rPr>
          <w:sz w:val="14"/>
        </w:rPr>
        <w:t xml:space="preserve"> happened, there is a risk that impending decisions will be made on the basis of insufficient and potentially erroneous information, and the climate will be ripe for unfounded presumptions and predispositions. The resulting ultimatums, responses, or counteractions could set off a dangerous cycle of escalation and tit-for-tat actions, whereby reactions and overreactions between adversaries lead to potentially catastrophic consequences. At a minimum, heightened tension in orbit would have the outcome of spilling down to Earth </w:t>
      </w:r>
      <w:proofErr w:type="gramStart"/>
      <w:r w:rsidRPr="001268A0">
        <w:rPr>
          <w:sz w:val="14"/>
        </w:rPr>
        <w:t>so as to</w:t>
      </w:r>
      <w:proofErr w:type="gramEnd"/>
      <w:r w:rsidRPr="001268A0">
        <w:rPr>
          <w:sz w:val="14"/>
        </w:rPr>
        <w:t xml:space="preserve"> further aggravate an already tense situation.</w:t>
      </w:r>
    </w:p>
    <w:p w14:paraId="72A56D42" w14:textId="77777777" w:rsidR="00A672A9" w:rsidRPr="001279EC" w:rsidRDefault="00A672A9" w:rsidP="00A672A9">
      <w:pPr>
        <w:pStyle w:val="Heading4"/>
      </w:pPr>
      <w:r>
        <w:t>Specifically, space</w:t>
      </w:r>
      <w:r w:rsidRPr="001279EC">
        <w:t xml:space="preserve"> debris causes </w:t>
      </w:r>
      <w:r>
        <w:t>C</w:t>
      </w:r>
      <w:r w:rsidRPr="001279EC">
        <w:t xml:space="preserve">hina </w:t>
      </w:r>
      <w:proofErr w:type="spellStart"/>
      <w:r>
        <w:t>miscalc</w:t>
      </w:r>
      <w:proofErr w:type="spellEnd"/>
      <w:r>
        <w:t>.</w:t>
      </w:r>
    </w:p>
    <w:p w14:paraId="4F5D78E8" w14:textId="77777777" w:rsidR="00A672A9" w:rsidRPr="006622C1" w:rsidRDefault="00A672A9" w:rsidP="00A672A9">
      <w:pPr>
        <w:rPr>
          <w:sz w:val="16"/>
        </w:rPr>
      </w:pPr>
      <w:proofErr w:type="spellStart"/>
      <w:r w:rsidRPr="006622C1">
        <w:rPr>
          <w:rStyle w:val="Style13ptBold"/>
        </w:rPr>
        <w:t>Zenko</w:t>
      </w:r>
      <w:proofErr w:type="spellEnd"/>
      <w:r w:rsidRPr="006622C1">
        <w:rPr>
          <w:rStyle w:val="Style13ptBold"/>
        </w:rPr>
        <w:t xml:space="preserve"> ’14</w:t>
      </w:r>
      <w:r>
        <w:t xml:space="preserve"> </w:t>
      </w:r>
      <w:r w:rsidRPr="006622C1">
        <w:rPr>
          <w:sz w:val="16"/>
        </w:rPr>
        <w:t xml:space="preserve">Micah </w:t>
      </w:r>
      <w:proofErr w:type="spellStart"/>
      <w:r w:rsidRPr="006622C1">
        <w:rPr>
          <w:sz w:val="16"/>
        </w:rPr>
        <w:t>Zenko</w:t>
      </w:r>
      <w:proofErr w:type="spellEnd"/>
      <w:r w:rsidRPr="006622C1">
        <w:rPr>
          <w:sz w:val="16"/>
        </w:rPr>
        <w:t xml:space="preserve">, Whitehead Senior Fellow on the US and Americas </w:t>
      </w:r>
      <w:proofErr w:type="spellStart"/>
      <w:r w:rsidRPr="006622C1">
        <w:rPr>
          <w:sz w:val="16"/>
        </w:rPr>
        <w:t>Programme</w:t>
      </w:r>
      <w:proofErr w:type="spellEnd"/>
      <w:r w:rsidRPr="006622C1">
        <w:rPr>
          <w:sz w:val="16"/>
        </w:rPr>
        <w:t xml:space="preserve"> at Chatham House, 4-16-2014, "Dangerous Space Incidents," Council on Foreign Relations, https://www.cfr.org/report/dangerous-space-incidents?sp_mid=45655631&amp;sp_rid=emFjay5iZWF1Y2hhbXBAZ21haWwuY29tS0</w:t>
      </w:r>
    </w:p>
    <w:p w14:paraId="4FF446E7" w14:textId="77777777" w:rsidR="00A672A9" w:rsidRPr="004876D4" w:rsidRDefault="00A672A9" w:rsidP="00A672A9">
      <w:pPr>
        <w:rPr>
          <w:sz w:val="16"/>
        </w:rPr>
      </w:pPr>
      <w:r w:rsidRPr="00C419BD">
        <w:rPr>
          <w:sz w:val="16"/>
        </w:rPr>
        <w:t xml:space="preserve">A January 2007 direct ascent ASAT test carried out by China against its defunct Fengyun-1C weather satellite instantly increased the amount of space debris in low earth orbit (LEO) by 40 percent. </w:t>
      </w:r>
      <w:r w:rsidRPr="001279EC">
        <w:rPr>
          <w:rStyle w:val="StyleUnderline"/>
        </w:rPr>
        <w:t>Debris is especially problematic in LEO, where half of the world's 1,100 active satellites operate.</w:t>
      </w:r>
      <w:r w:rsidRPr="00C419BD">
        <w:rPr>
          <w:sz w:val="16"/>
        </w:rPr>
        <w:t xml:space="preserve"> Space objects—even flecks of paint—travel as fast as eighteen thousand miles per hour and can cause catastrophic damage to manned and unmanned spacecraft—creating even more debris in the process. </w:t>
      </w:r>
      <w:r w:rsidRPr="001279EC">
        <w:rPr>
          <w:rStyle w:val="StyleUnderline"/>
        </w:rPr>
        <w:t xml:space="preserve">The U.S. National Research Council estimates that portions </w:t>
      </w:r>
      <w:r w:rsidRPr="000242C9">
        <w:rPr>
          <w:rStyle w:val="StyleUnderline"/>
        </w:rPr>
        <w:t>of LEO have reached a "tipping point,"</w:t>
      </w:r>
      <w:r w:rsidRPr="000242C9">
        <w:rPr>
          <w:u w:val="single"/>
        </w:rPr>
        <w:t xml:space="preserve"> with</w:t>
      </w:r>
      <w:r w:rsidRPr="000242C9">
        <w:rPr>
          <w:sz w:val="16"/>
        </w:rPr>
        <w:t xml:space="preserve"> hundreds of thousands of space </w:t>
      </w:r>
      <w:r w:rsidRPr="000242C9">
        <w:rPr>
          <w:u w:val="single"/>
        </w:rPr>
        <w:t>debris</w:t>
      </w:r>
      <w:r w:rsidRPr="000242C9">
        <w:rPr>
          <w:sz w:val="16"/>
        </w:rPr>
        <w:t xml:space="preserve"> larger than one centimeter stuck in orbit </w:t>
      </w:r>
      <w:r w:rsidRPr="000242C9">
        <w:rPr>
          <w:szCs w:val="26"/>
          <w:u w:val="single"/>
        </w:rPr>
        <w:t>that</w:t>
      </w:r>
      <w:r w:rsidRPr="000242C9">
        <w:rPr>
          <w:u w:val="single"/>
        </w:rPr>
        <w:t xml:space="preserve"> will collide with other </w:t>
      </w:r>
      <w:r w:rsidRPr="000242C9">
        <w:rPr>
          <w:sz w:val="16"/>
        </w:rPr>
        <w:t xml:space="preserve">pieces of </w:t>
      </w:r>
      <w:r w:rsidRPr="000242C9">
        <w:rPr>
          <w:u w:val="single"/>
        </w:rPr>
        <w:t>debris</w:t>
      </w:r>
      <w:r w:rsidRPr="000242C9">
        <w:rPr>
          <w:sz w:val="16"/>
        </w:rPr>
        <w:t xml:space="preserve"> or spacecraft, thus </w:t>
      </w:r>
      <w:r w:rsidRPr="000242C9">
        <w:rPr>
          <w:rStyle w:val="StyleUnderline"/>
        </w:rPr>
        <w:t>creating exponentially more debris</w:t>
      </w:r>
      <w:r w:rsidRPr="000242C9">
        <w:rPr>
          <w:sz w:val="16"/>
        </w:rPr>
        <w:t xml:space="preserve">. </w:t>
      </w:r>
      <w:r w:rsidRPr="000242C9">
        <w:rPr>
          <w:rStyle w:val="StyleUnderline"/>
        </w:rPr>
        <w:t>Significant</w:t>
      </w:r>
      <w:r w:rsidRPr="001279EC">
        <w:rPr>
          <w:rStyle w:val="StyleUnderline"/>
        </w:rPr>
        <w:t xml:space="preserve"> </w:t>
      </w:r>
      <w:r w:rsidRPr="00FD1034">
        <w:rPr>
          <w:rStyle w:val="StyleUnderline"/>
          <w:highlight w:val="cyan"/>
        </w:rPr>
        <w:t>growth in</w:t>
      </w:r>
      <w:r w:rsidRPr="001279EC">
        <w:rPr>
          <w:rStyle w:val="StyleUnderline"/>
        </w:rPr>
        <w:t xml:space="preserve"> the quantity or density of </w:t>
      </w:r>
      <w:r w:rsidRPr="00FD1034">
        <w:rPr>
          <w:rStyle w:val="StyleUnderline"/>
          <w:highlight w:val="cyan"/>
        </w:rPr>
        <w:t>space debris could render</w:t>
      </w:r>
      <w:r w:rsidRPr="001279EC">
        <w:rPr>
          <w:rStyle w:val="StyleUnderline"/>
        </w:rPr>
        <w:t xml:space="preserve"> certain high-demand </w:t>
      </w:r>
      <w:r w:rsidRPr="00FD1034">
        <w:rPr>
          <w:rStyle w:val="StyleUnderline"/>
          <w:highlight w:val="cyan"/>
        </w:rPr>
        <w:t xml:space="preserve">portions of outer </w:t>
      </w:r>
      <w:r w:rsidRPr="00FD1034">
        <w:rPr>
          <w:rStyle w:val="StyleUnderline"/>
          <w:highlight w:val="cyan"/>
        </w:rPr>
        <w:lastRenderedPageBreak/>
        <w:t xml:space="preserve">space </w:t>
      </w:r>
      <w:r w:rsidRPr="00FD1034">
        <w:rPr>
          <w:rStyle w:val="Emphasis"/>
          <w:highlight w:val="cyan"/>
        </w:rPr>
        <w:t xml:space="preserve">unnavigable </w:t>
      </w:r>
      <w:r w:rsidRPr="004B6801">
        <w:rPr>
          <w:rStyle w:val="Emphasis"/>
        </w:rPr>
        <w:t>and inutile</w:t>
      </w:r>
      <w:r w:rsidRPr="00C419BD">
        <w:rPr>
          <w:sz w:val="16"/>
        </w:rPr>
        <w:t>. Currently, there are no legal or internationally accepted means for removing existing debris.</w:t>
      </w:r>
      <w:r>
        <w:rPr>
          <w:sz w:val="16"/>
        </w:rPr>
        <w:t xml:space="preserve"> </w:t>
      </w:r>
      <w:r w:rsidRPr="00C419BD">
        <w:rPr>
          <w:sz w:val="16"/>
          <w:szCs w:val="16"/>
        </w:rPr>
        <w:t xml:space="preserve">China could also test co-orbital antisatellite systems in which an interceptor spacecraft destroys its target by exploding in </w:t>
      </w:r>
      <w:proofErr w:type="gramStart"/>
      <w:r w:rsidRPr="00C419BD">
        <w:rPr>
          <w:sz w:val="16"/>
          <w:szCs w:val="16"/>
        </w:rPr>
        <w:t>close proximity</w:t>
      </w:r>
      <w:proofErr w:type="gramEnd"/>
      <w:r w:rsidRPr="00C419BD">
        <w:rPr>
          <w:sz w:val="16"/>
          <w:szCs w:val="16"/>
        </w:rPr>
        <w:t xml:space="preserve">, creating even more debris. For several years, Beijing has conducted a series of </w:t>
      </w:r>
      <w:proofErr w:type="gramStart"/>
      <w:r w:rsidRPr="00C419BD">
        <w:rPr>
          <w:sz w:val="16"/>
          <w:szCs w:val="16"/>
        </w:rPr>
        <w:t>close proximity</w:t>
      </w:r>
      <w:proofErr w:type="gramEnd"/>
      <w:r w:rsidRPr="00C419BD">
        <w:rPr>
          <w:sz w:val="16"/>
          <w:szCs w:val="16"/>
        </w:rPr>
        <w:t xml:space="preserve"> maneuvers with its satellites in LEO; the most recent occurred after a July 20, 2013, launch of three satellites on the same rocket, which have since conducted sudden maneuvers toward other Chinese satellites. Human or operating errors during these maneuvers could inadvertently result in a collision that produces harmful debris. While these maneuvers could eventually be used for civilian purposes, most U.S. officials believe these experiments are primarily intended to demonstrate latent ASAT capabilities.</w:t>
      </w:r>
      <w:r>
        <w:rPr>
          <w:sz w:val="16"/>
          <w:szCs w:val="16"/>
        </w:rPr>
        <w:t xml:space="preserve"> </w:t>
      </w:r>
      <w:r w:rsidRPr="00C419BD">
        <w:rPr>
          <w:sz w:val="16"/>
        </w:rPr>
        <w:t xml:space="preserve">An ASAT test that causes unintended damage to U.S. and ally satellites or </w:t>
      </w:r>
      <w:r w:rsidRPr="00FD1034">
        <w:rPr>
          <w:rStyle w:val="StyleUnderline"/>
          <w:highlight w:val="cyan"/>
        </w:rPr>
        <w:t>an accident</w:t>
      </w:r>
      <w:r w:rsidRPr="001279EC">
        <w:rPr>
          <w:rStyle w:val="StyleUnderline"/>
        </w:rPr>
        <w:t xml:space="preserve"> in space caused by debris </w:t>
      </w:r>
      <w:r w:rsidRPr="00FD1034">
        <w:rPr>
          <w:rStyle w:val="StyleUnderline"/>
          <w:highlight w:val="cyan"/>
        </w:rPr>
        <w:t xml:space="preserve">could trigger a </w:t>
      </w:r>
      <w:r w:rsidRPr="00FD1034">
        <w:rPr>
          <w:rStyle w:val="Emphasis"/>
          <w:highlight w:val="cyan"/>
        </w:rPr>
        <w:t>major international crisis</w:t>
      </w:r>
      <w:r w:rsidRPr="00FD1034">
        <w:rPr>
          <w:sz w:val="16"/>
          <w:highlight w:val="cyan"/>
        </w:rPr>
        <w:t xml:space="preserve"> </w:t>
      </w:r>
      <w:r w:rsidRPr="00FD1034">
        <w:rPr>
          <w:rStyle w:val="StyleUnderline"/>
          <w:highlight w:val="cyan"/>
        </w:rPr>
        <w:t>between the U</w:t>
      </w:r>
      <w:r w:rsidRPr="001279EC">
        <w:rPr>
          <w:rStyle w:val="StyleUnderline"/>
        </w:rPr>
        <w:t xml:space="preserve">nited </w:t>
      </w:r>
      <w:r w:rsidRPr="00FD1034">
        <w:rPr>
          <w:rStyle w:val="StyleUnderline"/>
          <w:highlight w:val="cyan"/>
        </w:rPr>
        <w:t>S</w:t>
      </w:r>
      <w:r w:rsidRPr="001279EC">
        <w:rPr>
          <w:rStyle w:val="StyleUnderline"/>
        </w:rPr>
        <w:t xml:space="preserve">tates and </w:t>
      </w:r>
      <w:r w:rsidRPr="00FD1034">
        <w:rPr>
          <w:rStyle w:val="StyleUnderline"/>
          <w:highlight w:val="cyan"/>
        </w:rPr>
        <w:t>China</w:t>
      </w:r>
      <w:r w:rsidRPr="001279EC">
        <w:rPr>
          <w:rStyle w:val="StyleUnderline"/>
        </w:rPr>
        <w:t xml:space="preserve">. The risk is heightened by the fact that </w:t>
      </w:r>
      <w:r w:rsidRPr="00FD1034">
        <w:rPr>
          <w:rStyle w:val="StyleUnderline"/>
          <w:highlight w:val="cyan"/>
        </w:rPr>
        <w:t xml:space="preserve">both </w:t>
      </w:r>
      <w:r w:rsidRPr="000242C9">
        <w:rPr>
          <w:rStyle w:val="StyleUnderline"/>
        </w:rPr>
        <w:t xml:space="preserve">countries </w:t>
      </w:r>
      <w:r w:rsidRPr="00FD1034">
        <w:rPr>
          <w:rStyle w:val="StyleUnderline"/>
          <w:highlight w:val="cyan"/>
        </w:rPr>
        <w:t xml:space="preserve">have </w:t>
      </w:r>
      <w:r w:rsidRPr="00FD1034">
        <w:rPr>
          <w:rStyle w:val="Emphasis"/>
          <w:highlight w:val="cyan"/>
        </w:rPr>
        <w:t>no pre–space-launch notification arrangements</w:t>
      </w:r>
      <w:r w:rsidRPr="00C419BD">
        <w:rPr>
          <w:sz w:val="16"/>
        </w:rPr>
        <w:t xml:space="preserve">, </w:t>
      </w:r>
      <w:proofErr w:type="gramStart"/>
      <w:r w:rsidRPr="00C419BD">
        <w:rPr>
          <w:sz w:val="16"/>
        </w:rPr>
        <w:t>similar to</w:t>
      </w:r>
      <w:proofErr w:type="gramEnd"/>
      <w:r w:rsidRPr="00C419BD">
        <w:rPr>
          <w:sz w:val="16"/>
        </w:rPr>
        <w:t xml:space="preserve"> the U.S.-Russia agreement on notifications of intercontinental ballistic missile (ICBM) and submarine-launched ballistic missile (SLBM) launches. </w:t>
      </w:r>
      <w:r w:rsidRPr="00FD1034">
        <w:rPr>
          <w:rStyle w:val="StyleUnderline"/>
          <w:highlight w:val="cyan"/>
        </w:rPr>
        <w:t>Management</w:t>
      </w:r>
      <w:r w:rsidRPr="001279EC">
        <w:rPr>
          <w:rStyle w:val="StyleUnderline"/>
        </w:rPr>
        <w:t xml:space="preserve"> of such a crisis </w:t>
      </w:r>
      <w:r w:rsidRPr="00FD1034">
        <w:rPr>
          <w:rStyle w:val="StyleUnderline"/>
          <w:highlight w:val="cyan"/>
        </w:rPr>
        <w:t xml:space="preserve">could also be hindered by a lack </w:t>
      </w:r>
      <w:r w:rsidRPr="00FD1034">
        <w:rPr>
          <w:rStyle w:val="Emphasis"/>
          <w:highlight w:val="cyan"/>
        </w:rPr>
        <w:t>of direct communication</w:t>
      </w:r>
      <w:r w:rsidRPr="00FD1034">
        <w:rPr>
          <w:rStyle w:val="StyleUnderline"/>
          <w:highlight w:val="cyan"/>
        </w:rPr>
        <w:t xml:space="preserve"> </w:t>
      </w:r>
      <w:r w:rsidRPr="000242C9">
        <w:rPr>
          <w:rStyle w:val="StyleUnderline"/>
        </w:rPr>
        <w:t>between U.S. authorities and the PLA</w:t>
      </w:r>
      <w:r w:rsidRPr="001279EC">
        <w:rPr>
          <w:rStyle w:val="StyleUnderline"/>
        </w:rPr>
        <w:t xml:space="preserve"> agency</w:t>
      </w:r>
      <w:r w:rsidRPr="00C419BD">
        <w:rPr>
          <w:sz w:val="16"/>
        </w:rPr>
        <w:t xml:space="preserve"> that oversees Chinese military space launches.</w:t>
      </w:r>
    </w:p>
    <w:p w14:paraId="6950F7F6" w14:textId="77777777" w:rsidR="00A672A9" w:rsidRPr="001279EC" w:rsidRDefault="00A672A9" w:rsidP="00A672A9">
      <w:pPr>
        <w:pStyle w:val="Heading4"/>
      </w:pPr>
      <w:r>
        <w:t>That</w:t>
      </w:r>
      <w:r w:rsidRPr="001279EC">
        <w:t xml:space="preserve"> goes nuclear</w:t>
      </w:r>
      <w:r>
        <w:t>.</w:t>
      </w:r>
    </w:p>
    <w:p w14:paraId="624595B8" w14:textId="77777777" w:rsidR="00A672A9" w:rsidRPr="001279EC" w:rsidRDefault="00A672A9" w:rsidP="00A672A9">
      <w:pPr>
        <w:rPr>
          <w:sz w:val="16"/>
        </w:rPr>
      </w:pPr>
      <w:proofErr w:type="spellStart"/>
      <w:r w:rsidRPr="001279EC">
        <w:rPr>
          <w:rStyle w:val="Style13ptBold"/>
        </w:rPr>
        <w:t>Kulacki</w:t>
      </w:r>
      <w:proofErr w:type="spellEnd"/>
      <w:r w:rsidRPr="001279EC">
        <w:rPr>
          <w:rStyle w:val="Style13ptBold"/>
        </w:rPr>
        <w:t xml:space="preserve"> </w:t>
      </w:r>
      <w:r>
        <w:rPr>
          <w:rStyle w:val="Style13ptBold"/>
        </w:rPr>
        <w:t>‘</w:t>
      </w:r>
      <w:r w:rsidRPr="001279EC">
        <w:rPr>
          <w:rStyle w:val="Style13ptBold"/>
        </w:rPr>
        <w:t>16</w:t>
      </w:r>
      <w:r w:rsidRPr="001279EC">
        <w:rPr>
          <w:sz w:val="16"/>
        </w:rPr>
        <w:t xml:space="preserve"> — Gregory </w:t>
      </w:r>
      <w:proofErr w:type="spellStart"/>
      <w:r w:rsidRPr="001279EC">
        <w:rPr>
          <w:sz w:val="16"/>
        </w:rPr>
        <w:t>Kulacki</w:t>
      </w:r>
      <w:proofErr w:type="spellEnd"/>
      <w:r w:rsidRPr="001279EC">
        <w:rPr>
          <w:sz w:val="16"/>
        </w:rPr>
        <w:t xml:space="preserve">, China Project Manager in the Global Security Program at the Union of Concerned Scientists, former Associate Professor of Government at Green Mountain College, former Director of External Studies at Pitzer College, former Director of Academic Programs in China for the Council on International Educational Exchange, holds a Ph.D. in Political Theory from the University of Maryland-College Park, holds graduate certificates in Chinese Economic History and International Politics at Fudan University (Shanghai), 2016 (“The Risk of Nuclear War with China: A Troubling Lack of Urgency,” Union of Concerned Scientists, May, Available Online at </w:t>
      </w:r>
      <w:hyperlink r:id="rId13" w:history="1">
        <w:r w:rsidRPr="001279EC">
          <w:rPr>
            <w:rStyle w:val="Hyperlink"/>
            <w:sz w:val="16"/>
          </w:rPr>
          <w:t>http://www.ucsusa.org/sites/default/files/attach/2016/05/Nuclear-War-with-China.pdf</w:t>
        </w:r>
      </w:hyperlink>
      <w:r w:rsidRPr="001279EC">
        <w:rPr>
          <w:sz w:val="16"/>
        </w:rPr>
        <w:t>, Accessed 06-28-2016)</w:t>
      </w:r>
    </w:p>
    <w:p w14:paraId="228DAFA1" w14:textId="77777777" w:rsidR="00A672A9" w:rsidRDefault="00A672A9" w:rsidP="00A672A9">
      <w:pPr>
        <w:rPr>
          <w:sz w:val="16"/>
        </w:rPr>
      </w:pPr>
      <w:r w:rsidRPr="00C419BD">
        <w:rPr>
          <w:sz w:val="16"/>
          <w:szCs w:val="16"/>
        </w:rPr>
        <w:t>No Technical Exit</w:t>
      </w:r>
      <w:r>
        <w:rPr>
          <w:sz w:val="16"/>
          <w:szCs w:val="16"/>
        </w:rPr>
        <w:t xml:space="preserve"> </w:t>
      </w:r>
      <w:r w:rsidRPr="001279EC">
        <w:rPr>
          <w:sz w:val="16"/>
        </w:rPr>
        <w:t xml:space="preserve">As long as both sides remain committed to pursuing technical solutions to their unique strategic problems, they are condemned to continue competing indefinitely. But </w:t>
      </w:r>
      <w:r w:rsidRPr="001279EC">
        <w:rPr>
          <w:rStyle w:val="StyleUnderline"/>
        </w:rPr>
        <w:t>stalemate is not a stable outcome;</w:t>
      </w:r>
      <w:r w:rsidRPr="001279EC">
        <w:rPr>
          <w:sz w:val="16"/>
        </w:rPr>
        <w:t xml:space="preserve"> rather, </w:t>
      </w:r>
      <w:r w:rsidRPr="001279EC">
        <w:rPr>
          <w:rStyle w:val="StyleUnderline"/>
        </w:rPr>
        <w:t xml:space="preserve">it is </w:t>
      </w:r>
      <w:r w:rsidRPr="001279EC">
        <w:rPr>
          <w:rStyle w:val="Emphasis"/>
        </w:rPr>
        <w:t>a perpetual high-wire act</w:t>
      </w:r>
      <w:r w:rsidRPr="001279EC">
        <w:rPr>
          <w:rStyle w:val="StyleUnderline"/>
        </w:rPr>
        <w:t xml:space="preserve">. Twenty-four hours a day, 365 days a year, the governments of the </w:t>
      </w:r>
      <w:r w:rsidRPr="00FD1034">
        <w:rPr>
          <w:rStyle w:val="StyleUnderline"/>
          <w:highlight w:val="cyan"/>
        </w:rPr>
        <w:t>U</w:t>
      </w:r>
      <w:r w:rsidRPr="001279EC">
        <w:rPr>
          <w:sz w:val="16"/>
        </w:rPr>
        <w:t xml:space="preserve">nited </w:t>
      </w:r>
      <w:r w:rsidRPr="00FD1034">
        <w:rPr>
          <w:rStyle w:val="StyleUnderline"/>
          <w:highlight w:val="cyan"/>
        </w:rPr>
        <w:t>S</w:t>
      </w:r>
      <w:r w:rsidRPr="001279EC">
        <w:rPr>
          <w:sz w:val="16"/>
        </w:rPr>
        <w:t xml:space="preserve">tates </w:t>
      </w:r>
      <w:r w:rsidRPr="00FD1034">
        <w:rPr>
          <w:rStyle w:val="StyleUnderline"/>
          <w:highlight w:val="cyan"/>
        </w:rPr>
        <w:t xml:space="preserve">and China are </w:t>
      </w:r>
      <w:r w:rsidRPr="00FD1034">
        <w:rPr>
          <w:rStyle w:val="Emphasis"/>
          <w:highlight w:val="cyan"/>
        </w:rPr>
        <w:t xml:space="preserve">a few </w:t>
      </w:r>
      <w:r w:rsidRPr="001279EC">
        <w:rPr>
          <w:rStyle w:val="Emphasis"/>
        </w:rPr>
        <w:t xml:space="preserve">poor </w:t>
      </w:r>
      <w:r w:rsidRPr="00FD1034">
        <w:rPr>
          <w:rStyle w:val="Emphasis"/>
          <w:highlight w:val="cyan"/>
        </w:rPr>
        <w:t>decisions away</w:t>
      </w:r>
      <w:r w:rsidRPr="00FD1034">
        <w:rPr>
          <w:rStyle w:val="StyleUnderline"/>
          <w:highlight w:val="cyan"/>
        </w:rPr>
        <w:t xml:space="preserve"> from </w:t>
      </w:r>
      <w:r w:rsidRPr="001279EC">
        <w:rPr>
          <w:rStyle w:val="StyleUnderline"/>
        </w:rPr>
        <w:t xml:space="preserve">starting a war that could </w:t>
      </w:r>
      <w:r w:rsidRPr="001279EC">
        <w:rPr>
          <w:rStyle w:val="Emphasis"/>
        </w:rPr>
        <w:t xml:space="preserve">escalate rapidly and end in a </w:t>
      </w:r>
      <w:r w:rsidRPr="00FD1034">
        <w:rPr>
          <w:rStyle w:val="Emphasis"/>
          <w:highlight w:val="cyan"/>
        </w:rPr>
        <w:t>nuclear exchange</w:t>
      </w:r>
      <w:r w:rsidRPr="00FD1034">
        <w:rPr>
          <w:sz w:val="16"/>
          <w:highlight w:val="cyan"/>
        </w:rPr>
        <w:t>.</w:t>
      </w:r>
      <w:r>
        <w:rPr>
          <w:sz w:val="16"/>
        </w:rPr>
        <w:t xml:space="preserve"> </w:t>
      </w:r>
      <w:r w:rsidRPr="00C419BD">
        <w:rPr>
          <w:sz w:val="16"/>
          <w:szCs w:val="16"/>
        </w:rPr>
        <w:t>Lack of mutual trust and a growing sense that their differences may be irreconcilable incline both governments to continue looking for military solutions—for new means of coercion that help them feel more secure. Establishing the trust needed to have confidence in diplomatic resolutions to the disagreements, animosities, and suspicions that have troubled leaders of the United States and the PRC for almost 70 years is extremely difficult when both governments take every new effort to up the technological ante as an act of bad faith.</w:t>
      </w:r>
      <w:r>
        <w:rPr>
          <w:sz w:val="16"/>
          <w:szCs w:val="16"/>
        </w:rPr>
        <w:t xml:space="preserve"> </w:t>
      </w:r>
      <w:r w:rsidRPr="001279EC">
        <w:rPr>
          <w:sz w:val="16"/>
        </w:rPr>
        <w:t xml:space="preserve">The </w:t>
      </w:r>
      <w:r w:rsidRPr="001279EC">
        <w:rPr>
          <w:rStyle w:val="StyleUnderline"/>
        </w:rPr>
        <w:t>bilateral dialogues on strategic stability aim to manage the military competition, but they do not seek to end it. Although the two governments work very hard at avoiding conflict, they have yet to find a way out of</w:t>
      </w:r>
      <w:r w:rsidRPr="001279EC">
        <w:rPr>
          <w:sz w:val="16"/>
        </w:rPr>
        <w:t xml:space="preserve"> what Graham Allison called </w:t>
      </w:r>
      <w:r w:rsidRPr="001279EC">
        <w:rPr>
          <w:rStyle w:val="StyleUnderline"/>
        </w:rPr>
        <w:t>their “Thucydides trap”—the risk of conflict between a rising power and an established power invested in the status quo</w:t>
      </w:r>
      <w:r w:rsidRPr="001279EC">
        <w:rPr>
          <w:sz w:val="16"/>
        </w:rPr>
        <w:t xml:space="preserve"> (Allison 2015). </w:t>
      </w:r>
      <w:r w:rsidRPr="001279EC">
        <w:rPr>
          <w:rStyle w:val="StyleUnderline"/>
        </w:rPr>
        <w:t>Allison’s warning not to minimize the risks of war is sage advice</w:t>
      </w:r>
      <w:r w:rsidRPr="001279EC">
        <w:rPr>
          <w:sz w:val="16"/>
        </w:rPr>
        <w:t>, even if he does not say how the United States and China can escape the trap he describes. [end page 8]</w:t>
      </w:r>
      <w:r>
        <w:rPr>
          <w:sz w:val="16"/>
        </w:rPr>
        <w:t xml:space="preserve"> </w:t>
      </w:r>
      <w:r w:rsidRPr="00FD1034">
        <w:rPr>
          <w:rStyle w:val="StyleUnderline"/>
          <w:highlight w:val="cyan"/>
        </w:rPr>
        <w:t xml:space="preserve">PRC leaders believe it is possible to prosecute </w:t>
      </w:r>
      <w:r w:rsidRPr="001279EC">
        <w:rPr>
          <w:rStyle w:val="StyleUnderline"/>
        </w:rPr>
        <w:t xml:space="preserve">a major </w:t>
      </w:r>
      <w:r w:rsidRPr="00FD1034">
        <w:rPr>
          <w:rStyle w:val="StyleUnderline"/>
          <w:highlight w:val="cyan"/>
        </w:rPr>
        <w:t xml:space="preserve">war </w:t>
      </w:r>
      <w:r w:rsidRPr="00FD1034">
        <w:rPr>
          <w:rStyle w:val="Emphasis"/>
          <w:highlight w:val="cyan"/>
        </w:rPr>
        <w:t xml:space="preserve">without </w:t>
      </w:r>
      <w:r w:rsidRPr="001279EC">
        <w:rPr>
          <w:rStyle w:val="Emphasis"/>
        </w:rPr>
        <w:t>risking</w:t>
      </w:r>
      <w:r w:rsidRPr="001279EC">
        <w:rPr>
          <w:rStyle w:val="StyleUnderline"/>
        </w:rPr>
        <w:t xml:space="preserve"> a</w:t>
      </w:r>
      <w:r w:rsidRPr="00FD1034">
        <w:rPr>
          <w:rStyle w:val="StyleUnderline"/>
          <w:highlight w:val="cyan"/>
        </w:rPr>
        <w:t xml:space="preserve"> U.S. nuclear attack. </w:t>
      </w:r>
      <w:r w:rsidRPr="001279EC">
        <w:rPr>
          <w:rStyle w:val="StyleUnderline"/>
        </w:rPr>
        <w:t xml:space="preserve">The leaders of </w:t>
      </w:r>
      <w:r w:rsidRPr="000242C9">
        <w:rPr>
          <w:rStyle w:val="StyleUnderline"/>
        </w:rPr>
        <w:t xml:space="preserve">the </w:t>
      </w:r>
      <w:r w:rsidRPr="00FD1034">
        <w:rPr>
          <w:rStyle w:val="StyleUnderline"/>
          <w:highlight w:val="cyan"/>
        </w:rPr>
        <w:t>U</w:t>
      </w:r>
      <w:r w:rsidRPr="001279EC">
        <w:rPr>
          <w:sz w:val="16"/>
        </w:rPr>
        <w:t xml:space="preserve">nited </w:t>
      </w:r>
      <w:r w:rsidRPr="00FD1034">
        <w:rPr>
          <w:rStyle w:val="StyleUnderline"/>
          <w:highlight w:val="cyan"/>
        </w:rPr>
        <w:t>S</w:t>
      </w:r>
      <w:r w:rsidRPr="001279EC">
        <w:rPr>
          <w:sz w:val="16"/>
        </w:rPr>
        <w:t xml:space="preserve">tates </w:t>
      </w:r>
      <w:r w:rsidRPr="00FD1034">
        <w:rPr>
          <w:rStyle w:val="StyleUnderline"/>
          <w:highlight w:val="cyan"/>
        </w:rPr>
        <w:t>believe</w:t>
      </w:r>
      <w:r w:rsidRPr="001279EC">
        <w:rPr>
          <w:rStyle w:val="StyleUnderline"/>
        </w:rPr>
        <w:t xml:space="preserve"> stopping the PRC from prosecuting such a </w:t>
      </w:r>
      <w:r w:rsidRPr="00FD1034">
        <w:rPr>
          <w:rStyle w:val="StyleUnderline"/>
          <w:highlight w:val="cyan"/>
        </w:rPr>
        <w:t>war may depend</w:t>
      </w:r>
      <w:r w:rsidRPr="001279EC">
        <w:rPr>
          <w:rStyle w:val="StyleUnderline"/>
        </w:rPr>
        <w:t xml:space="preserve">, in certain contingencies, </w:t>
      </w:r>
      <w:r w:rsidRPr="00FD1034">
        <w:rPr>
          <w:rStyle w:val="StyleUnderline"/>
          <w:highlight w:val="cyan"/>
        </w:rPr>
        <w:t xml:space="preserve">on a </w:t>
      </w:r>
      <w:r w:rsidRPr="00FD1034">
        <w:rPr>
          <w:rStyle w:val="Emphasis"/>
          <w:highlight w:val="cyan"/>
        </w:rPr>
        <w:t>credible threat</w:t>
      </w:r>
      <w:r w:rsidRPr="00FD1034">
        <w:rPr>
          <w:rStyle w:val="StyleUnderline"/>
          <w:highlight w:val="cyan"/>
        </w:rPr>
        <w:t xml:space="preserve"> to use nuc</w:t>
      </w:r>
      <w:r w:rsidRPr="001279EC">
        <w:rPr>
          <w:rStyle w:val="StyleUnderline"/>
        </w:rPr>
        <w:t>lear weapon</w:t>
      </w:r>
      <w:r w:rsidRPr="00FD1034">
        <w:rPr>
          <w:rStyle w:val="StyleUnderline"/>
          <w:highlight w:val="cyan"/>
        </w:rPr>
        <w:t>s</w:t>
      </w:r>
      <w:r w:rsidRPr="001279EC">
        <w:rPr>
          <w:rStyle w:val="StyleUnderline"/>
        </w:rPr>
        <w:t xml:space="preserve">—a threat U.S. leaders state they are prepared to execute. </w:t>
      </w:r>
      <w:r w:rsidRPr="000242C9">
        <w:rPr>
          <w:rStyle w:val="StyleUnderline"/>
        </w:rPr>
        <w:t xml:space="preserve">These </w:t>
      </w:r>
      <w:r w:rsidRPr="000242C9">
        <w:rPr>
          <w:rStyle w:val="Emphasis"/>
        </w:rPr>
        <w:t>mismatched perception</w:t>
      </w:r>
      <w:r w:rsidRPr="001279EC">
        <w:rPr>
          <w:rStyle w:val="Emphasis"/>
        </w:rPr>
        <w:t>s</w:t>
      </w:r>
      <w:r w:rsidRPr="001279EC">
        <w:rPr>
          <w:rStyle w:val="StyleUnderline"/>
        </w:rPr>
        <w:t xml:space="preserve"> </w:t>
      </w:r>
      <w:r w:rsidRPr="00FD1034">
        <w:rPr>
          <w:rStyle w:val="StyleUnderline"/>
          <w:highlight w:val="cyan"/>
        </w:rPr>
        <w:t>increase</w:t>
      </w:r>
      <w:r w:rsidRPr="001279EC">
        <w:rPr>
          <w:rStyle w:val="StyleUnderline"/>
        </w:rPr>
        <w:t xml:space="preserve"> both </w:t>
      </w:r>
      <w:r w:rsidRPr="00FD1034">
        <w:rPr>
          <w:rStyle w:val="StyleUnderline"/>
          <w:highlight w:val="cyan"/>
        </w:rPr>
        <w:t xml:space="preserve">the </w:t>
      </w:r>
      <w:r w:rsidRPr="00FD1034">
        <w:rPr>
          <w:rStyle w:val="Emphasis"/>
          <w:highlight w:val="cyan"/>
        </w:rPr>
        <w:t>possibility of war</w:t>
      </w:r>
      <w:r w:rsidRPr="00FD1034">
        <w:rPr>
          <w:rStyle w:val="StyleUnderline"/>
          <w:highlight w:val="cyan"/>
        </w:rPr>
        <w:t xml:space="preserve"> and the likelihood it will result in</w:t>
      </w:r>
      <w:r w:rsidRPr="001279EC">
        <w:rPr>
          <w:rStyle w:val="StyleUnderline"/>
        </w:rPr>
        <w:t xml:space="preserve"> the </w:t>
      </w:r>
      <w:r w:rsidRPr="00FD1034">
        <w:rPr>
          <w:rStyle w:val="StyleUnderline"/>
          <w:highlight w:val="cyan"/>
        </w:rPr>
        <w:t xml:space="preserve">use of </w:t>
      </w:r>
      <w:r w:rsidRPr="00FD1034">
        <w:rPr>
          <w:rStyle w:val="Emphasis"/>
          <w:highlight w:val="cyan"/>
        </w:rPr>
        <w:t>nuclear weapons</w:t>
      </w:r>
      <w:r w:rsidRPr="001279EC">
        <w:rPr>
          <w:sz w:val="16"/>
        </w:rPr>
        <w:t>.</w:t>
      </w:r>
      <w:r>
        <w:rPr>
          <w:sz w:val="16"/>
        </w:rPr>
        <w:t xml:space="preserve"> </w:t>
      </w:r>
      <w:r w:rsidRPr="001279EC">
        <w:rPr>
          <w:rStyle w:val="StyleUnderline"/>
        </w:rPr>
        <w:t>Well-informed U.S. officials tend to dismiss the possibility that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and the PRC could wander into a nuclear war</w:t>
      </w:r>
      <w:r w:rsidRPr="001279EC">
        <w:rPr>
          <w:sz w:val="16"/>
        </w:rPr>
        <w:t xml:space="preserve">. For example, Admiral Dennis Blair, a former Director of National Intelligence whose final military post was Commander in Chief of the U.S. Pacific Command, assured a large gathering of U.S. arms-control experts that “the chances of a nuclear exchange between the United </w:t>
      </w:r>
      <w:r w:rsidRPr="001279EC">
        <w:rPr>
          <w:sz w:val="16"/>
        </w:rPr>
        <w:lastRenderedPageBreak/>
        <w:t xml:space="preserve">States and China are somewhere between nil and zero.” J. Stapleton Roy, a former U.S. ambassador to the PRC, wholeheartedly agreed (Swaine, Blair, and Roy 2015). </w:t>
      </w:r>
      <w:r w:rsidRPr="001279EC">
        <w:rPr>
          <w:rStyle w:val="StyleUnderline"/>
        </w:rPr>
        <w:t>Similarly, PRC military strategists and arms control experts believe that the risk of nuclear war with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is not an urgent concern even if that risk may not be zero</w:t>
      </w:r>
      <w:r w:rsidRPr="001279EC">
        <w:rPr>
          <w:sz w:val="16"/>
        </w:rPr>
        <w:t xml:space="preserve"> (Cunningham and </w:t>
      </w:r>
      <w:proofErr w:type="spellStart"/>
      <w:r w:rsidRPr="001279EC">
        <w:rPr>
          <w:sz w:val="16"/>
        </w:rPr>
        <w:t>Fravel</w:t>
      </w:r>
      <w:proofErr w:type="spellEnd"/>
      <w:r w:rsidRPr="001279EC">
        <w:rPr>
          <w:sz w:val="16"/>
        </w:rPr>
        <w:t xml:space="preserve"> 2015).</w:t>
      </w:r>
      <w:r>
        <w:rPr>
          <w:sz w:val="16"/>
        </w:rPr>
        <w:t xml:space="preserve"> </w:t>
      </w:r>
      <w:r w:rsidRPr="001279EC">
        <w:rPr>
          <w:rStyle w:val="StyleUnderline"/>
        </w:rPr>
        <w:t>This lack of urgency is troubling. For example,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reportedly told the PRC it would risk military escalation to prevent or stop a proposed PRC island reclamation project in the Scarborough Shoal</w:t>
      </w:r>
      <w:r w:rsidRPr="001279EC">
        <w:rPr>
          <w:sz w:val="16"/>
        </w:rPr>
        <w:t xml:space="preserve"> (Cooper and Douglas 2016). </w:t>
      </w:r>
      <w:r w:rsidRPr="001279EC">
        <w:rPr>
          <w:rStyle w:val="StyleUnderline"/>
        </w:rPr>
        <w:t>The PRC reportedly responded by committing to move ahead with the project later in 2016</w:t>
      </w:r>
      <w:r w:rsidRPr="001279EC">
        <w:rPr>
          <w:sz w:val="16"/>
        </w:rPr>
        <w:t xml:space="preserve"> (Chan 2016). </w:t>
      </w:r>
      <w:r w:rsidRPr="001279EC">
        <w:rPr>
          <w:rStyle w:val="StyleUnderline"/>
        </w:rPr>
        <w:t xml:space="preserve">This </w:t>
      </w:r>
      <w:proofErr w:type="gramStart"/>
      <w:r w:rsidRPr="001279EC">
        <w:rPr>
          <w:rStyle w:val="StyleUnderline"/>
        </w:rPr>
        <w:t>particular contest</w:t>
      </w:r>
      <w:proofErr w:type="gramEnd"/>
      <w:r w:rsidRPr="001279EC">
        <w:rPr>
          <w:rStyle w:val="StyleUnderline"/>
        </w:rPr>
        <w:t xml:space="preserve"> of wills is part of a steadily increasing number of unresolved diplomatic spats that have escalated to the level of overt military posturing reminiscent of U.S.-Soviet jousting during the Cold War</w:t>
      </w:r>
      <w:r w:rsidRPr="001279EC">
        <w:rPr>
          <w:sz w:val="16"/>
        </w:rPr>
        <w:t>.</w:t>
      </w:r>
      <w:r>
        <w:rPr>
          <w:sz w:val="16"/>
        </w:rPr>
        <w:t xml:space="preserve"> </w:t>
      </w:r>
      <w:r w:rsidRPr="001279EC">
        <w:rPr>
          <w:rStyle w:val="StyleUnderline"/>
        </w:rPr>
        <w:t>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 xml:space="preserve">and the PRC are decades-old enemies, preparing for war and armed with nuclear weapons. Good faith efforts by the leaders of both nations have failed to stop accelerating preparations for war, including new investments in their nuclear forces. </w:t>
      </w:r>
      <w:r w:rsidRPr="00FD1034">
        <w:rPr>
          <w:rStyle w:val="Emphasis"/>
          <w:highlight w:val="cyan"/>
        </w:rPr>
        <w:t>Miscommunication</w:t>
      </w:r>
      <w:r w:rsidRPr="00FD1034">
        <w:rPr>
          <w:rStyle w:val="StyleUnderline"/>
          <w:highlight w:val="cyan"/>
        </w:rPr>
        <w:t xml:space="preserve">, </w:t>
      </w:r>
      <w:r w:rsidRPr="001279EC">
        <w:rPr>
          <w:rStyle w:val="Emphasis"/>
        </w:rPr>
        <w:t>misunderstanding</w:t>
      </w:r>
      <w:r w:rsidRPr="001279EC">
        <w:rPr>
          <w:rStyle w:val="StyleUnderline"/>
        </w:rPr>
        <w:t xml:space="preserve">, or </w:t>
      </w:r>
      <w:r w:rsidRPr="001279EC">
        <w:rPr>
          <w:rStyle w:val="Emphasis"/>
        </w:rPr>
        <w:t>poor judgment</w:t>
      </w:r>
      <w:r w:rsidRPr="001279EC">
        <w:rPr>
          <w:rStyle w:val="StyleUnderline"/>
        </w:rPr>
        <w:t xml:space="preserve"> </w:t>
      </w:r>
      <w:r w:rsidRPr="00FD1034">
        <w:rPr>
          <w:rStyle w:val="StyleUnderline"/>
          <w:highlight w:val="cyan"/>
        </w:rPr>
        <w:t>could spark a conflict that both governments may find difficult to stop</w:t>
      </w:r>
      <w:r w:rsidRPr="001279EC">
        <w:rPr>
          <w:sz w:val="16"/>
        </w:rPr>
        <w:t>.</w:t>
      </w:r>
      <w:r>
        <w:rPr>
          <w:sz w:val="16"/>
        </w:rPr>
        <w:t xml:space="preserve"> </w:t>
      </w:r>
      <w:r w:rsidRPr="001279EC">
        <w:rPr>
          <w:rStyle w:val="StyleUnderline"/>
        </w:rPr>
        <w:t>War between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and the P</w:t>
      </w:r>
      <w:r w:rsidRPr="001279EC">
        <w:rPr>
          <w:sz w:val="16"/>
        </w:rPr>
        <w:t xml:space="preserve">eople’s </w:t>
      </w:r>
      <w:r w:rsidRPr="001279EC">
        <w:rPr>
          <w:rStyle w:val="StyleUnderline"/>
        </w:rPr>
        <w:t>R</w:t>
      </w:r>
      <w:r w:rsidRPr="001279EC">
        <w:rPr>
          <w:sz w:val="16"/>
        </w:rPr>
        <w:t xml:space="preserve">epublic of </w:t>
      </w:r>
      <w:r w:rsidRPr="001279EC">
        <w:rPr>
          <w:rStyle w:val="StyleUnderline"/>
        </w:rPr>
        <w:t>C</w:t>
      </w:r>
      <w:r w:rsidRPr="001279EC">
        <w:rPr>
          <w:sz w:val="16"/>
        </w:rPr>
        <w:t xml:space="preserve">hina </w:t>
      </w:r>
      <w:r w:rsidRPr="001279EC">
        <w:rPr>
          <w:rStyle w:val="StyleUnderline"/>
        </w:rPr>
        <w:t xml:space="preserve">is not </w:t>
      </w:r>
      <w:proofErr w:type="gramStart"/>
      <w:r w:rsidRPr="001279EC">
        <w:rPr>
          <w:rStyle w:val="StyleUnderline"/>
        </w:rPr>
        <w:t>inevitable, but</w:t>
      </w:r>
      <w:proofErr w:type="gramEnd"/>
      <w:r w:rsidRPr="001279EC">
        <w:rPr>
          <w:rStyle w:val="StyleUnderline"/>
        </w:rPr>
        <w:t xml:space="preserve"> failing to acknowledge the risks is </w:t>
      </w:r>
      <w:r w:rsidRPr="001279EC">
        <w:rPr>
          <w:rStyle w:val="Emphasis"/>
        </w:rPr>
        <w:t>certain to make it more likely</w:t>
      </w:r>
      <w:r w:rsidRPr="001279EC">
        <w:rPr>
          <w:rStyle w:val="StyleUnderline"/>
        </w:rPr>
        <w:t xml:space="preserve">. Both governments should confront these risks with a greater sense of purpose. Only then will they devote the same measure of creativity, effort, and resources to </w:t>
      </w:r>
      <w:r w:rsidRPr="001279EC">
        <w:rPr>
          <w:rStyle w:val="Emphasis"/>
        </w:rPr>
        <w:t>the diplomacy of reducing those risks</w:t>
      </w:r>
      <w:r w:rsidRPr="001279EC">
        <w:rPr>
          <w:rStyle w:val="StyleUnderline"/>
        </w:rPr>
        <w:t xml:space="preserve"> as they now spend preparing for war</w:t>
      </w:r>
      <w:r w:rsidRPr="001279EC">
        <w:rPr>
          <w:sz w:val="16"/>
        </w:rPr>
        <w:t>.</w:t>
      </w:r>
    </w:p>
    <w:p w14:paraId="309769AA" w14:textId="77777777" w:rsidR="00A672A9" w:rsidRDefault="00A672A9" w:rsidP="00A672A9">
      <w:pPr>
        <w:pStyle w:val="Heading4"/>
      </w:pPr>
      <w:r>
        <w:t xml:space="preserve">Nuke war causes extinction AND outweighs </w:t>
      </w:r>
      <w:r>
        <w:rPr>
          <w:u w:val="single"/>
        </w:rPr>
        <w:t>other</w:t>
      </w:r>
      <w:r>
        <w:t xml:space="preserve"> existential risks</w:t>
      </w:r>
    </w:p>
    <w:p w14:paraId="3BBD5EBF" w14:textId="77777777" w:rsidR="00A672A9" w:rsidRDefault="00A672A9" w:rsidP="00A672A9">
      <w:pPr>
        <w:spacing w:after="0"/>
      </w:pPr>
      <w:r>
        <w:rPr>
          <w:b/>
          <w:sz w:val="28"/>
          <w:szCs w:val="28"/>
        </w:rPr>
        <w:t>PND 16</w:t>
      </w:r>
      <w:r>
        <w:t xml:space="preserve">. internally citing Zbigniew Brzezinski, Council of Foreign Relations and former national security adviser to President Carter, Toon and </w:t>
      </w:r>
      <w:proofErr w:type="spellStart"/>
      <w:r>
        <w:t>Robock’s</w:t>
      </w:r>
      <w:proofErr w:type="spellEnd"/>
      <w: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http://www.reachingcriticalwill.org/images/documents/Disarmament-fora/OEWG/2016/Documents/NGO13.pdf</w:t>
      </w:r>
    </w:p>
    <w:p w14:paraId="6AE8A3DE" w14:textId="77777777" w:rsidR="00A672A9" w:rsidRPr="00097CB1" w:rsidRDefault="00A672A9" w:rsidP="00A672A9">
      <w:pPr>
        <w:rPr>
          <w:sz w:val="16"/>
          <w:szCs w:val="16"/>
        </w:rPr>
      </w:pPr>
      <w:r>
        <w:rPr>
          <w:sz w:val="16"/>
          <w:szCs w:val="16"/>
        </w:rPr>
        <w:t xml:space="preserve">Consequences human survival 12. </w:t>
      </w:r>
      <w:r w:rsidRPr="00FD1034">
        <w:rPr>
          <w:highlight w:val="cyan"/>
          <w:u w:val="single"/>
        </w:rPr>
        <w:t>Even if the 'other'</w:t>
      </w:r>
      <w:r>
        <w:rPr>
          <w:u w:val="single"/>
        </w:rPr>
        <w:t xml:space="preserve"> side </w:t>
      </w:r>
      <w:r w:rsidRPr="00FD1034">
        <w:rPr>
          <w:highlight w:val="cyan"/>
          <w:u w:val="single"/>
        </w:rPr>
        <w:t>does NOT launch</w:t>
      </w:r>
      <w:r>
        <w:rPr>
          <w:u w:val="single"/>
        </w:rPr>
        <w:t xml:space="preserve"> in response the smoke</w:t>
      </w:r>
      <w:r>
        <w:rPr>
          <w:sz w:val="16"/>
          <w:szCs w:val="16"/>
        </w:rPr>
        <w:t xml:space="preserve"> from 'their' burning cities (incinerated by 'us') </w:t>
      </w:r>
      <w:r w:rsidRPr="00FD1034">
        <w:rPr>
          <w:highlight w:val="cyan"/>
          <w:u w:val="single"/>
        </w:rPr>
        <w:t>will still make</w:t>
      </w:r>
      <w:r>
        <w:rPr>
          <w:sz w:val="16"/>
          <w:szCs w:val="16"/>
        </w:rPr>
        <w:t xml:space="preserve"> 'our' country (and </w:t>
      </w:r>
      <w:r>
        <w:rPr>
          <w:u w:val="single"/>
        </w:rPr>
        <w:t xml:space="preserve">the rest of </w:t>
      </w:r>
      <w:r w:rsidRPr="00FD1034">
        <w:rPr>
          <w:highlight w:val="cyan"/>
          <w:u w:val="single"/>
        </w:rPr>
        <w:t>the world</w:t>
      </w:r>
      <w:r>
        <w:rPr>
          <w:sz w:val="16"/>
          <w:szCs w:val="16"/>
        </w:rPr>
        <w:t xml:space="preserve">) </w:t>
      </w:r>
      <w:r w:rsidRPr="00FD1034">
        <w:rPr>
          <w:rFonts w:eastAsia="Calibri"/>
          <w:b/>
          <w:highlight w:val="cyan"/>
          <w:u w:val="single"/>
        </w:rPr>
        <w:t>uninhabitable</w:t>
      </w:r>
      <w:r>
        <w:rPr>
          <w:sz w:val="16"/>
          <w:szCs w:val="16"/>
        </w:rPr>
        <w:t xml:space="preserve">, potentially </w:t>
      </w:r>
      <w:r w:rsidRPr="00FD1034">
        <w:rPr>
          <w:highlight w:val="cyan"/>
          <w:u w:val="single"/>
        </w:rPr>
        <w:t>inducing global famine lasting</w:t>
      </w:r>
      <w:r>
        <w:rPr>
          <w:sz w:val="16"/>
          <w:szCs w:val="16"/>
        </w:rPr>
        <w:t xml:space="preserve"> up to </w:t>
      </w:r>
      <w:r w:rsidRPr="00FD1034">
        <w:rPr>
          <w:rFonts w:eastAsia="Calibri"/>
          <w:b/>
          <w:highlight w:val="cyan"/>
          <w:u w:val="single"/>
        </w:rPr>
        <w:t>decades</w:t>
      </w:r>
      <w:r>
        <w:rPr>
          <w:sz w:val="16"/>
          <w:szCs w:val="16"/>
        </w:rPr>
        <w:t xml:space="preserve">. </w:t>
      </w:r>
      <w:r>
        <w:rPr>
          <w:rFonts w:eastAsia="Calibri"/>
          <w:b/>
          <w:u w:val="single"/>
        </w:rPr>
        <w:t xml:space="preserve">Toon and </w:t>
      </w:r>
      <w:proofErr w:type="spellStart"/>
      <w:r>
        <w:rPr>
          <w:rFonts w:eastAsia="Calibri"/>
          <w:b/>
          <w:u w:val="single"/>
        </w:rPr>
        <w:t>Robock</w:t>
      </w:r>
      <w:proofErr w:type="spellEnd"/>
      <w:r>
        <w:rPr>
          <w:u w:val="single"/>
        </w:rPr>
        <w:t xml:space="preserve"> note</w:t>
      </w:r>
      <w:r>
        <w:rPr>
          <w:sz w:val="16"/>
          <w:szCs w:val="16"/>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Pr>
          <w:u w:val="single"/>
        </w:rPr>
        <w:t xml:space="preserve">resulting in </w:t>
      </w:r>
      <w:proofErr w:type="spellStart"/>
      <w:r w:rsidRPr="00FD1034">
        <w:rPr>
          <w:rFonts w:eastAsia="Calibri"/>
          <w:b/>
          <w:highlight w:val="cyan"/>
          <w:u w:val="single"/>
        </w:rPr>
        <w:t>self assured</w:t>
      </w:r>
      <w:proofErr w:type="spellEnd"/>
      <w:r w:rsidRPr="00FD1034">
        <w:rPr>
          <w:rFonts w:eastAsia="Calibri"/>
          <w:b/>
          <w:highlight w:val="cyan"/>
          <w:u w:val="single"/>
        </w:rPr>
        <w:t xml:space="preserve"> destruction</w:t>
      </w:r>
      <w:r w:rsidRPr="00FD1034">
        <w:rPr>
          <w:highlight w:val="cyan"/>
          <w:u w:val="single"/>
        </w:rPr>
        <w:t xml:space="preserve">. </w:t>
      </w:r>
      <w:r>
        <w:rPr>
          <w:u w:val="single"/>
        </w:rPr>
        <w:t xml:space="preserve">Even a 'small' nuclear war between </w:t>
      </w:r>
      <w:r>
        <w:rPr>
          <w:rFonts w:eastAsia="Calibri"/>
          <w:b/>
          <w:u w:val="single"/>
        </w:rPr>
        <w:t>India</w:t>
      </w:r>
      <w:r>
        <w:rPr>
          <w:u w:val="single"/>
        </w:rPr>
        <w:t xml:space="preserve"> and </w:t>
      </w:r>
      <w:r>
        <w:rPr>
          <w:rFonts w:eastAsia="Calibri"/>
          <w:b/>
          <w:u w:val="single"/>
        </w:rPr>
        <w:t>Pakistan</w:t>
      </w:r>
      <w:r>
        <w:rPr>
          <w:sz w:val="16"/>
          <w:szCs w:val="16"/>
        </w:rPr>
        <w:t xml:space="preserve">, with each country detonating 50 Hiroshima-size atom bombs--only about 0.03 percent of the global nuclear arsenal's explosive power--as air bursts in urban areas, </w:t>
      </w:r>
      <w:r>
        <w:rPr>
          <w:u w:val="single"/>
        </w:rPr>
        <w:t>could produce so much smoke that temperatures would fall below those of the Little Ice Age</w:t>
      </w:r>
      <w:r>
        <w:rPr>
          <w:sz w:val="16"/>
          <w:szCs w:val="16"/>
        </w:rPr>
        <w:t xml:space="preserve"> of the fourteenth to nineteenth centuries, </w:t>
      </w:r>
      <w:r>
        <w:rPr>
          <w:u w:val="single"/>
        </w:rPr>
        <w:t>shortening the growing season around the world and threatening the global food supply</w:t>
      </w:r>
      <w:r>
        <w:rPr>
          <w:sz w:val="16"/>
          <w:szCs w:val="16"/>
        </w:rPr>
        <w:t xml:space="preserve">. Furthermore, there would be </w:t>
      </w:r>
      <w:r>
        <w:rPr>
          <w:u w:val="single"/>
        </w:rPr>
        <w:t xml:space="preserve">massive ozone depletion, allowing more </w:t>
      </w:r>
      <w:r>
        <w:rPr>
          <w:rFonts w:eastAsia="Calibri"/>
          <w:b/>
          <w:u w:val="single"/>
        </w:rPr>
        <w:t>ultraviolet</w:t>
      </w:r>
      <w:r>
        <w:rPr>
          <w:u w:val="single"/>
        </w:rPr>
        <w:t xml:space="preserve"> radiation</w:t>
      </w:r>
      <w:r>
        <w:rPr>
          <w:sz w:val="16"/>
          <w:szCs w:val="16"/>
        </w:rPr>
        <w:t xml:space="preserve"> to reach Earth's surface. </w:t>
      </w:r>
      <w:r>
        <w:rPr>
          <w:rFonts w:eastAsia="Calibri"/>
          <w:b/>
          <w:u w:val="single"/>
        </w:rPr>
        <w:t>Recent studies</w:t>
      </w:r>
      <w:r>
        <w:rPr>
          <w:u w:val="single"/>
        </w:rPr>
        <w:t xml:space="preserve"> predict that </w:t>
      </w:r>
      <w:r w:rsidRPr="00FD1034">
        <w:rPr>
          <w:highlight w:val="cyan"/>
          <w:u w:val="single"/>
        </w:rPr>
        <w:t>agricultural production</w:t>
      </w:r>
      <w:r>
        <w:rPr>
          <w:u w:val="single"/>
        </w:rPr>
        <w:t xml:space="preserve"> in parts of the </w:t>
      </w:r>
      <w:r>
        <w:rPr>
          <w:rFonts w:eastAsia="Calibri"/>
          <w:b/>
          <w:u w:val="single"/>
        </w:rPr>
        <w:t>U</w:t>
      </w:r>
      <w:r>
        <w:rPr>
          <w:sz w:val="16"/>
          <w:szCs w:val="16"/>
        </w:rPr>
        <w:t xml:space="preserve">nited </w:t>
      </w:r>
      <w:r>
        <w:rPr>
          <w:rFonts w:eastAsia="Calibri"/>
          <w:b/>
          <w:u w:val="single"/>
        </w:rPr>
        <w:t>S</w:t>
      </w:r>
      <w:r>
        <w:rPr>
          <w:sz w:val="16"/>
          <w:szCs w:val="16"/>
        </w:rPr>
        <w:t xml:space="preserve">tates </w:t>
      </w:r>
      <w:r>
        <w:rPr>
          <w:u w:val="single"/>
        </w:rPr>
        <w:t xml:space="preserve">and </w:t>
      </w:r>
      <w:r>
        <w:rPr>
          <w:rFonts w:eastAsia="Calibri"/>
          <w:b/>
          <w:u w:val="single"/>
        </w:rPr>
        <w:t>China</w:t>
      </w:r>
      <w:r>
        <w:rPr>
          <w:u w:val="single"/>
        </w:rPr>
        <w:t xml:space="preserve"> </w:t>
      </w:r>
      <w:r w:rsidRPr="00FD1034">
        <w:rPr>
          <w:highlight w:val="cyan"/>
          <w:u w:val="single"/>
        </w:rPr>
        <w:t>would decline</w:t>
      </w:r>
      <w:r>
        <w:rPr>
          <w:sz w:val="16"/>
          <w:szCs w:val="16"/>
        </w:rPr>
        <w:t xml:space="preserve"> by about 20 percent for four years, and by 10 percent for a decade.” 14. A conflagration involving USA/NATO forces and those of Russian federation would </w:t>
      </w:r>
      <w:r>
        <w:rPr>
          <w:u w:val="single"/>
        </w:rPr>
        <w:t xml:space="preserve">most likely </w:t>
      </w:r>
      <w:r w:rsidRPr="00FD1034">
        <w:rPr>
          <w:highlight w:val="cyan"/>
          <w:u w:val="single"/>
        </w:rPr>
        <w:t>cause the deaths of</w:t>
      </w:r>
      <w:r>
        <w:rPr>
          <w:u w:val="single"/>
        </w:rPr>
        <w:t xml:space="preserve"> most/nearly all/</w:t>
      </w:r>
      <w:r w:rsidRPr="00FD1034">
        <w:rPr>
          <w:rFonts w:eastAsia="Calibri"/>
          <w:b/>
          <w:highlight w:val="cyan"/>
          <w:u w:val="single"/>
        </w:rPr>
        <w:t>all humans</w:t>
      </w:r>
      <w:r>
        <w:rPr>
          <w:u w:val="single"/>
        </w:rPr>
        <w:t xml:space="preserve"> (</w:t>
      </w:r>
      <w:r w:rsidRPr="00FD1034">
        <w:rPr>
          <w:highlight w:val="cyan"/>
          <w:u w:val="single"/>
        </w:rPr>
        <w:t>and</w:t>
      </w:r>
      <w:r>
        <w:rPr>
          <w:u w:val="single"/>
        </w:rPr>
        <w:t xml:space="preserve"> severely impact/extinguish </w:t>
      </w:r>
      <w:r w:rsidRPr="00FD1034">
        <w:rPr>
          <w:rFonts w:eastAsia="Calibri"/>
          <w:b/>
          <w:highlight w:val="cyan"/>
          <w:u w:val="single"/>
        </w:rPr>
        <w:t>other species</w:t>
      </w:r>
      <w:r>
        <w:rPr>
          <w:u w:val="single"/>
        </w:rPr>
        <w:t xml:space="preserve">) </w:t>
      </w:r>
      <w:r w:rsidRPr="00FD1034">
        <w:rPr>
          <w:highlight w:val="cyan"/>
          <w:u w:val="single"/>
        </w:rPr>
        <w:t>as well as destroy</w:t>
      </w:r>
      <w:r>
        <w:rPr>
          <w:u w:val="single"/>
        </w:rPr>
        <w:t xml:space="preserve">ing </w:t>
      </w:r>
      <w:r w:rsidRPr="00FD1034">
        <w:rPr>
          <w:highlight w:val="cyan"/>
          <w:u w:val="single"/>
        </w:rPr>
        <w:t>the delicate</w:t>
      </w:r>
      <w:r>
        <w:rPr>
          <w:u w:val="single"/>
        </w:rPr>
        <w:t xml:space="preserve"> interwoven techno-</w:t>
      </w:r>
      <w:r w:rsidRPr="00FD1034">
        <w:rPr>
          <w:highlight w:val="cyan"/>
          <w:u w:val="single"/>
        </w:rPr>
        <w:t>structure on which</w:t>
      </w:r>
      <w:r>
        <w:rPr>
          <w:u w:val="single"/>
        </w:rPr>
        <w:t xml:space="preserve"> latter-day </w:t>
      </w:r>
      <w:r w:rsidRPr="00FD1034">
        <w:rPr>
          <w:highlight w:val="cyan"/>
          <w:u w:val="single"/>
        </w:rPr>
        <w:t>'civilization' has come to depend</w:t>
      </w:r>
      <w:r>
        <w:rPr>
          <w:u w:val="single"/>
        </w:rPr>
        <w:t xml:space="preserve">. Temperatures would drop to below those of the last </w:t>
      </w:r>
      <w:r>
        <w:rPr>
          <w:u w:val="single"/>
        </w:rPr>
        <w:lastRenderedPageBreak/>
        <w:t xml:space="preserve">ice-age for up to 30 years </w:t>
      </w:r>
      <w:proofErr w:type="gramStart"/>
      <w:r>
        <w:rPr>
          <w:u w:val="single"/>
        </w:rPr>
        <w:t>as a result of</w:t>
      </w:r>
      <w:proofErr w:type="gramEnd"/>
      <w:r>
        <w:rPr>
          <w:u w:val="single"/>
        </w:rPr>
        <w:t xml:space="preserve"> the lofting of up to 180 million </w:t>
      </w:r>
      <w:proofErr w:type="spellStart"/>
      <w:r>
        <w:rPr>
          <w:u w:val="single"/>
        </w:rPr>
        <w:t>tonnes</w:t>
      </w:r>
      <w:proofErr w:type="spellEnd"/>
      <w:r>
        <w:rPr>
          <w:u w:val="single"/>
        </w:rPr>
        <w:t xml:space="preserve"> of very black soot into the stratosphere where it would remain for decades</w:t>
      </w:r>
      <w:r>
        <w:rPr>
          <w:sz w:val="16"/>
          <w:szCs w:val="16"/>
        </w:rPr>
        <w:t xml:space="preserve">. 15. </w:t>
      </w:r>
      <w:r>
        <w:rPr>
          <w:u w:val="single"/>
        </w:rPr>
        <w:t>Though human ingenuity and resilience shouldn't be underestimated, human survival itself is arguably problematic</w:t>
      </w:r>
      <w:r>
        <w:rPr>
          <w:sz w:val="16"/>
          <w:szCs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Pr>
          <w:rFonts w:eastAsia="Calibri"/>
          <w:b/>
          <w:u w:val="single"/>
        </w:rPr>
        <w:t>Gareth Evans</w:t>
      </w:r>
      <w:r>
        <w:rPr>
          <w:u w:val="single"/>
        </w:rPr>
        <w:t xml:space="preserve">’ ICNND (International Commission on Nuclear Non-proliferation and Disarmament) Report made it clear that it saw the threat posed by </w:t>
      </w:r>
      <w:r w:rsidRPr="00FD1034">
        <w:rPr>
          <w:highlight w:val="cyan"/>
          <w:u w:val="single"/>
        </w:rPr>
        <w:t>nuc</w:t>
      </w:r>
      <w:r>
        <w:rPr>
          <w:u w:val="single"/>
        </w:rPr>
        <w:t>lear weapon</w:t>
      </w:r>
      <w:r w:rsidRPr="00FD1034">
        <w:rPr>
          <w:highlight w:val="cyan"/>
          <w:u w:val="single"/>
        </w:rPr>
        <w:t>s</w:t>
      </w:r>
      <w:r>
        <w:rPr>
          <w:u w:val="single"/>
        </w:rPr>
        <w:t xml:space="preserve"> use as one that</w:t>
      </w:r>
      <w:r>
        <w:rPr>
          <w:sz w:val="16"/>
          <w:szCs w:val="16"/>
        </w:rPr>
        <w:t xml:space="preserve"> at least threatens what we now call 'civilization' and that potentially </w:t>
      </w:r>
      <w:r w:rsidRPr="00FD1034">
        <w:rPr>
          <w:rFonts w:eastAsia="Calibri"/>
          <w:b/>
          <w:highlight w:val="cyan"/>
          <w:u w:val="single"/>
        </w:rPr>
        <w:t>threaten</w:t>
      </w:r>
      <w:r>
        <w:rPr>
          <w:rFonts w:eastAsia="Calibri"/>
          <w:b/>
          <w:u w:val="single"/>
        </w:rPr>
        <w:t xml:space="preserve">s </w:t>
      </w:r>
      <w:r w:rsidRPr="00FD1034">
        <w:rPr>
          <w:rFonts w:eastAsia="Calibri"/>
          <w:b/>
          <w:highlight w:val="cyan"/>
          <w:u w:val="single"/>
        </w:rPr>
        <w:t>human survival with</w:t>
      </w:r>
      <w:r>
        <w:rPr>
          <w:rFonts w:eastAsia="Calibri"/>
          <w:b/>
          <w:u w:val="single"/>
        </w:rPr>
        <w:t xml:space="preserve"> an </w:t>
      </w:r>
      <w:r w:rsidRPr="00FD1034">
        <w:rPr>
          <w:rFonts w:eastAsia="Calibri"/>
          <w:b/>
          <w:highlight w:val="cyan"/>
          <w:u w:val="single"/>
        </w:rPr>
        <w:t>immediacy</w:t>
      </w:r>
      <w:r>
        <w:rPr>
          <w:rFonts w:eastAsia="Calibri"/>
          <w:b/>
          <w:u w:val="single"/>
        </w:rPr>
        <w:t xml:space="preserve"> that even climate change does not</w:t>
      </w:r>
      <w:r>
        <w:rPr>
          <w:sz w:val="16"/>
          <w:szCs w:val="16"/>
        </w:rPr>
        <w:t xml:space="preserve">, though we can see the results of climate change here and now and of course the immediate post-nuclear results for Hiroshima and Nagasaki as well. </w:t>
      </w:r>
    </w:p>
    <w:p w14:paraId="79E37DB9" w14:textId="77777777" w:rsidR="00A672A9" w:rsidRDefault="00A672A9" w:rsidP="00A672A9">
      <w:pPr>
        <w:pStyle w:val="Heading4"/>
      </w:pPr>
      <w:r>
        <w:t>Collisions with nuclear powered spacecraft radiate the globe.</w:t>
      </w:r>
    </w:p>
    <w:p w14:paraId="275B08A3" w14:textId="77777777" w:rsidR="00A672A9" w:rsidRPr="006622C1" w:rsidRDefault="00A672A9" w:rsidP="00A672A9">
      <w:pPr>
        <w:rPr>
          <w:sz w:val="16"/>
        </w:rPr>
      </w:pPr>
      <w:r w:rsidRPr="006622C1">
        <w:rPr>
          <w:rStyle w:val="Style13ptBold"/>
        </w:rPr>
        <w:t>Zaitsev ‘9</w:t>
      </w:r>
      <w:r>
        <w:t xml:space="preserve"> </w:t>
      </w:r>
      <w:r w:rsidRPr="006622C1">
        <w:rPr>
          <w:sz w:val="16"/>
        </w:rPr>
        <w:t>Yuri Zaitsev, academic adviser with the Russian Academy of Engineering Sciences, ‘9, “Russia to develop nuclear-powered spacecraft for Mars mission” http://en.rian.ru/analysis/20091111/156797969.html</w:t>
      </w:r>
    </w:p>
    <w:p w14:paraId="6A671461" w14:textId="77777777" w:rsidR="00A672A9" w:rsidRPr="007E2288" w:rsidRDefault="00A672A9" w:rsidP="00A672A9">
      <w:pPr>
        <w:rPr>
          <w:sz w:val="16"/>
        </w:rPr>
      </w:pPr>
      <w:r w:rsidRPr="00C419BD">
        <w:rPr>
          <w:sz w:val="16"/>
        </w:rPr>
        <w:t xml:space="preserve">Soviet and U.S. </w:t>
      </w:r>
      <w:r w:rsidRPr="007E2288">
        <w:rPr>
          <w:sz w:val="16"/>
        </w:rPr>
        <w:t xml:space="preserve">nuclear </w:t>
      </w:r>
      <w:r w:rsidRPr="007E2288">
        <w:rPr>
          <w:rStyle w:val="StyleUnderline"/>
        </w:rPr>
        <w:t>spacecraft programs were marred by</w:t>
      </w:r>
      <w:r w:rsidRPr="007E2288">
        <w:rPr>
          <w:sz w:val="16"/>
        </w:rPr>
        <w:t xml:space="preserve"> </w:t>
      </w:r>
      <w:proofErr w:type="gramStart"/>
      <w:r w:rsidRPr="007E2288">
        <w:rPr>
          <w:sz w:val="16"/>
        </w:rPr>
        <w:t>a number of</w:t>
      </w:r>
      <w:proofErr w:type="gramEnd"/>
      <w:r w:rsidRPr="007E2288">
        <w:rPr>
          <w:sz w:val="16"/>
        </w:rPr>
        <w:t xml:space="preserve"> </w:t>
      </w:r>
      <w:r w:rsidRPr="007E2288">
        <w:rPr>
          <w:rStyle w:val="StyleUnderline"/>
        </w:rPr>
        <w:t>accidents</w:t>
      </w:r>
      <w:r w:rsidRPr="007E2288">
        <w:rPr>
          <w:sz w:val="16"/>
        </w:rPr>
        <w:t>.</w:t>
      </w:r>
    </w:p>
    <w:p w14:paraId="0F85ABCD" w14:textId="77777777" w:rsidR="00A672A9" w:rsidRPr="00C419BD" w:rsidRDefault="00A672A9" w:rsidP="00A672A9">
      <w:pPr>
        <w:rPr>
          <w:szCs w:val="26"/>
        </w:rPr>
      </w:pPr>
      <w:r w:rsidRPr="007E2288">
        <w:rPr>
          <w:sz w:val="16"/>
        </w:rPr>
        <w:t xml:space="preserve">In April 1964, </w:t>
      </w:r>
      <w:r w:rsidRPr="007E2288">
        <w:rPr>
          <w:rStyle w:val="StyleUnderline"/>
        </w:rPr>
        <w:t>a U.S. Navy Transit navigation satellite with a radio-isotopic generator onboard failed to reach orbit and disintegrated in the atmosphere</w:t>
      </w:r>
      <w:r w:rsidRPr="007E2288">
        <w:rPr>
          <w:sz w:val="16"/>
        </w:rPr>
        <w:t xml:space="preserve">, spewing out over 950 grams of plutonium-238. </w:t>
      </w:r>
      <w:r w:rsidRPr="007E2288">
        <w:rPr>
          <w:rStyle w:val="StyleUnderline"/>
        </w:rPr>
        <w:t>This was more than the total amount of plutonium released during all nuclear explosions by 1964.</w:t>
      </w:r>
      <w:r>
        <w:rPr>
          <w:rStyle w:val="StyleUnderline"/>
        </w:rPr>
        <w:t xml:space="preserve"> </w:t>
      </w:r>
      <w:r w:rsidRPr="007E2288">
        <w:rPr>
          <w:sz w:val="16"/>
        </w:rPr>
        <w:t xml:space="preserve">In January 1978, </w:t>
      </w:r>
      <w:r w:rsidRPr="007E2288">
        <w:rPr>
          <w:rStyle w:val="StyleUnderline"/>
        </w:rPr>
        <w:t>Kosmos-954,</w:t>
      </w:r>
      <w:r w:rsidRPr="007E2288">
        <w:rPr>
          <w:sz w:val="16"/>
        </w:rPr>
        <w:t xml:space="preserve"> a Soviet Radar Ocean Reconnaissance Satellite (RORSAT) with a nuclear reactor onboard reentered the atmosphere, after the satellite's reactor core failed to separate and boost it into a nuclear-safe orbit, </w:t>
      </w:r>
      <w:r w:rsidRPr="007E2288">
        <w:rPr>
          <w:rStyle w:val="StyleUnderline"/>
        </w:rPr>
        <w:t>and fell in Canada, contaminating 100,000 sq. km. of its territory.</w:t>
      </w:r>
      <w:r>
        <w:rPr>
          <w:rStyle w:val="StyleUnderline"/>
        </w:rPr>
        <w:t xml:space="preserve"> </w:t>
      </w:r>
      <w:r w:rsidRPr="007E2288">
        <w:rPr>
          <w:sz w:val="16"/>
        </w:rPr>
        <w:t xml:space="preserve">In February 1983, </w:t>
      </w:r>
      <w:r w:rsidRPr="007E2288">
        <w:rPr>
          <w:rStyle w:val="StyleUnderline"/>
        </w:rPr>
        <w:t>the nuclear-powered Soviet satellite Kosmos-1402 went down in the South Atlantic.</w:t>
      </w:r>
      <w:r>
        <w:rPr>
          <w:rStyle w:val="StyleUnderline"/>
        </w:rPr>
        <w:t xml:space="preserve"> </w:t>
      </w:r>
      <w:r w:rsidRPr="007E2288">
        <w:rPr>
          <w:sz w:val="16"/>
          <w:szCs w:val="16"/>
        </w:rPr>
        <w:t>The most serious threat involved</w:t>
      </w:r>
      <w:r w:rsidRPr="00C419BD">
        <w:rPr>
          <w:sz w:val="16"/>
          <w:szCs w:val="16"/>
        </w:rPr>
        <w:t xml:space="preserve"> Cassini-Huygens, a joint NASA/European Space Agency/Italian Space Agency robotic spacecraft mission currently studying the planet Saturn and its many natural satellites, that was launched on October 15, </w:t>
      </w:r>
      <w:proofErr w:type="gramStart"/>
      <w:r w:rsidRPr="00C419BD">
        <w:rPr>
          <w:sz w:val="16"/>
          <w:szCs w:val="16"/>
        </w:rPr>
        <w:t>1997</w:t>
      </w:r>
      <w:proofErr w:type="gramEnd"/>
      <w:r w:rsidRPr="00C419BD">
        <w:rPr>
          <w:sz w:val="16"/>
          <w:szCs w:val="16"/>
        </w:rPr>
        <w:t xml:space="preserve"> and which made a gravitational-assist flyby of the Earth on August 18, 1999.</w:t>
      </w:r>
      <w:r>
        <w:rPr>
          <w:sz w:val="16"/>
          <w:szCs w:val="16"/>
        </w:rPr>
        <w:t xml:space="preserve"> </w:t>
      </w:r>
      <w:r w:rsidRPr="00C419BD">
        <w:rPr>
          <w:sz w:val="16"/>
        </w:rPr>
        <w:t xml:space="preserve">The spacecraft, which had a nuclear reactor with 32.7 kg of plutonium-238, passed only 500 km above the Earth. Up to </w:t>
      </w:r>
      <w:r w:rsidRPr="00FD1034">
        <w:rPr>
          <w:rStyle w:val="Emphasis"/>
          <w:highlight w:val="cyan"/>
        </w:rPr>
        <w:t>five billion people could have got radiation poisoning had the spacecraft plunged into the atmosphere</w:t>
      </w:r>
      <w:r w:rsidRPr="00AB1AF5">
        <w:rPr>
          <w:rStyle w:val="Emphasis"/>
        </w:rPr>
        <w:t>.</w:t>
      </w:r>
      <w:r>
        <w:rPr>
          <w:rStyle w:val="Emphasis"/>
        </w:rPr>
        <w:t xml:space="preserve"> </w:t>
      </w:r>
      <w:r w:rsidRPr="00C419BD">
        <w:rPr>
          <w:sz w:val="16"/>
        </w:rPr>
        <w:t xml:space="preserve">On February 10, 2009, </w:t>
      </w:r>
      <w:r w:rsidRPr="00AB1AF5">
        <w:rPr>
          <w:rStyle w:val="StyleUnderline"/>
        </w:rPr>
        <w:t>the Iridium-33 telecommunications satellite owned by U.S. company Iridium Satellite LLC and its defunct Russian equivalent, the Kosmos-2251 with a nuclear propulsion unit, collided over northern Siberia</w:t>
      </w:r>
      <w:r w:rsidRPr="00C419BD">
        <w:rPr>
          <w:sz w:val="16"/>
        </w:rPr>
        <w:t>. This resulted in potentially hazardous space debris.</w:t>
      </w:r>
      <w:r>
        <w:rPr>
          <w:sz w:val="16"/>
        </w:rPr>
        <w:t xml:space="preserve"> </w:t>
      </w:r>
      <w:r w:rsidRPr="00C419BD">
        <w:rPr>
          <w:sz w:val="16"/>
        </w:rPr>
        <w:t>At present</w:t>
      </w:r>
      <w:r w:rsidRPr="007E2288">
        <w:rPr>
          <w:sz w:val="16"/>
        </w:rPr>
        <w:t xml:space="preserve">, </w:t>
      </w:r>
      <w:r w:rsidRPr="007E2288">
        <w:rPr>
          <w:rStyle w:val="Emphasis"/>
        </w:rPr>
        <w:t>30 Russian</w:t>
      </w:r>
      <w:r w:rsidRPr="007E2288">
        <w:rPr>
          <w:sz w:val="16"/>
        </w:rPr>
        <w:t xml:space="preserve"> </w:t>
      </w:r>
      <w:r w:rsidRPr="007E2288">
        <w:rPr>
          <w:rStyle w:val="StyleUnderline"/>
        </w:rPr>
        <w:t xml:space="preserve">and </w:t>
      </w:r>
      <w:r w:rsidRPr="007E2288">
        <w:rPr>
          <w:rStyle w:val="Emphasis"/>
        </w:rPr>
        <w:t>seven U.S. spacecraft</w:t>
      </w:r>
      <w:r w:rsidRPr="007E2288">
        <w:rPr>
          <w:sz w:val="16"/>
        </w:rPr>
        <w:t xml:space="preserve"> </w:t>
      </w:r>
      <w:r w:rsidRPr="007E2288">
        <w:rPr>
          <w:rStyle w:val="StyleUnderline"/>
        </w:rPr>
        <w:t xml:space="preserve">with nuclear systems onboard are orbiting the earth at 800-1,100-km altitudes, where </w:t>
      </w:r>
      <w:r w:rsidRPr="007E2288">
        <w:rPr>
          <w:rStyle w:val="Emphasis"/>
        </w:rPr>
        <w:t>similar collisions can take place</w:t>
      </w:r>
      <w:r w:rsidRPr="007E2288">
        <w:rPr>
          <w:rStyle w:val="StyleUnderline"/>
        </w:rPr>
        <w:t>. This makes up for</w:t>
      </w:r>
      <w:r w:rsidRPr="00AB1AF5">
        <w:rPr>
          <w:rStyle w:val="StyleUnderline"/>
        </w:rPr>
        <w:t xml:space="preserve"> about </w:t>
      </w:r>
      <w:r w:rsidRPr="00FD1034">
        <w:rPr>
          <w:rStyle w:val="Emphasis"/>
          <w:highlight w:val="cyan"/>
        </w:rPr>
        <w:t>40 "potential nuclear explosions</w:t>
      </w:r>
      <w:r w:rsidRPr="00C419BD">
        <w:rPr>
          <w:sz w:val="16"/>
        </w:rPr>
        <w:t>."</w:t>
      </w:r>
      <w:r>
        <w:rPr>
          <w:sz w:val="16"/>
        </w:rPr>
        <w:t xml:space="preserve"> </w:t>
      </w:r>
      <w:r w:rsidRPr="007E2288">
        <w:rPr>
          <w:rStyle w:val="StyleUnderline"/>
        </w:rPr>
        <w:t xml:space="preserve">If any of these satellites hits a fragment of space junk, it will slow down and eventually </w:t>
      </w:r>
      <w:r w:rsidRPr="00FD1034">
        <w:rPr>
          <w:rStyle w:val="Emphasis"/>
          <w:highlight w:val="cyan"/>
        </w:rPr>
        <w:t>re-enter the atmosphere</w:t>
      </w:r>
      <w:r w:rsidRPr="00FD1034">
        <w:rPr>
          <w:sz w:val="16"/>
          <w:highlight w:val="cyan"/>
        </w:rPr>
        <w:t xml:space="preserve">, </w:t>
      </w:r>
      <w:r w:rsidRPr="00FD1034">
        <w:rPr>
          <w:rStyle w:val="StyleUnderline"/>
          <w:highlight w:val="cyan"/>
        </w:rPr>
        <w:t>spewing radiation</w:t>
      </w:r>
      <w:r w:rsidRPr="00AB1AF5">
        <w:rPr>
          <w:rStyle w:val="StyleUnderline"/>
        </w:rPr>
        <w:t xml:space="preserve"> above the Earth and on its surface</w:t>
      </w:r>
      <w:r w:rsidRPr="00C419BD">
        <w:rPr>
          <w:sz w:val="16"/>
        </w:rPr>
        <w:t>.</w:t>
      </w:r>
    </w:p>
    <w:p w14:paraId="161C93CB" w14:textId="77777777" w:rsidR="00A672A9" w:rsidRDefault="00A672A9" w:rsidP="00A672A9">
      <w:pPr>
        <w:pStyle w:val="Heading4"/>
      </w:pPr>
      <w:r>
        <w:t>That causes 5 billion deaths.</w:t>
      </w:r>
    </w:p>
    <w:p w14:paraId="615E8EB0" w14:textId="77777777" w:rsidR="00A672A9" w:rsidRPr="00125427" w:rsidRDefault="00A672A9" w:rsidP="00A672A9">
      <w:pPr>
        <w:rPr>
          <w:sz w:val="16"/>
        </w:rPr>
      </w:pPr>
      <w:r w:rsidRPr="00125427">
        <w:rPr>
          <w:rStyle w:val="Style13ptBold"/>
        </w:rPr>
        <w:t>Grossman ’15</w:t>
      </w:r>
      <w:r>
        <w:t xml:space="preserve"> </w:t>
      </w:r>
      <w:r w:rsidRPr="00125427">
        <w:rPr>
          <w:sz w:val="16"/>
        </w:rPr>
        <w:t>Karl, “NASA's warning - SpaceX crash highlights dangers of nuclear power in space.” professor of journalism at the State University of New York/College of New York. #Dartmouth-JWL.</w:t>
      </w:r>
    </w:p>
    <w:p w14:paraId="0394DBC5" w14:textId="77777777" w:rsidR="00A672A9" w:rsidRDefault="00A672A9" w:rsidP="00A672A9">
      <w:pPr>
        <w:rPr>
          <w:b/>
          <w:bCs/>
          <w:u w:val="single"/>
        </w:rPr>
      </w:pPr>
      <w:r w:rsidRPr="007E2288">
        <w:rPr>
          <w:b/>
          <w:bCs/>
          <w:u w:val="single"/>
        </w:rPr>
        <w:t xml:space="preserve">That claim of no hazardous consequences </w:t>
      </w:r>
      <w:r w:rsidRPr="007E2288">
        <w:rPr>
          <w:b/>
          <w:bCs/>
          <w:i/>
          <w:iCs/>
          <w:u w:val="single"/>
        </w:rPr>
        <w:t>is not true</w:t>
      </w:r>
      <w:r w:rsidRPr="007E2288">
        <w:rPr>
          <w:sz w:val="16"/>
        </w:rPr>
        <w:t xml:space="preserve">, as the late Dr. John Gofman, professor at the University of California at Berkeley, long maintained. </w:t>
      </w:r>
      <w:r w:rsidRPr="007E2288">
        <w:rPr>
          <w:b/>
          <w:bCs/>
          <w:u w:val="single"/>
        </w:rPr>
        <w:t>Of the three US space nuclear accidents, the most serious was the fall back to Earth in 1964 of a satellite with a SNAP-9A plutonium system onboard.</w:t>
      </w:r>
      <w:r>
        <w:rPr>
          <w:b/>
          <w:bCs/>
          <w:u w:val="single"/>
        </w:rPr>
        <w:t xml:space="preserve"> </w:t>
      </w:r>
      <w:r w:rsidRPr="007E2288">
        <w:rPr>
          <w:sz w:val="16"/>
        </w:rPr>
        <w:t xml:space="preserve">The satellite and plutonium system disintegrated in the fall, </w:t>
      </w:r>
      <w:r w:rsidRPr="007E2288">
        <w:rPr>
          <w:b/>
          <w:bCs/>
          <w:u w:val="single"/>
        </w:rPr>
        <w:t>the plutonium was dispersed worldwide and caused</w:t>
      </w:r>
      <w:r w:rsidRPr="007E2288">
        <w:rPr>
          <w:sz w:val="16"/>
        </w:rPr>
        <w:t xml:space="preserve">, in Dr. Gofman's estimation, </w:t>
      </w:r>
      <w:r w:rsidRPr="007E2288">
        <w:rPr>
          <w:b/>
          <w:bCs/>
          <w:u w:val="single"/>
        </w:rPr>
        <w:t>an increase in the global lung cancer rate</w:t>
      </w:r>
      <w:r w:rsidRPr="007E2288">
        <w:rPr>
          <w:sz w:val="16"/>
        </w:rPr>
        <w:t xml:space="preserve">. Dr. Gofman, an M.D. and Ph.D., co-discoverer of several radioisotopes, and was a </w:t>
      </w:r>
      <w:r w:rsidRPr="007E2288">
        <w:rPr>
          <w:sz w:val="16"/>
        </w:rPr>
        <w:lastRenderedPageBreak/>
        <w:t>pioneer in the earliest experiments with plutonium.</w:t>
      </w:r>
      <w:r>
        <w:rPr>
          <w:sz w:val="16"/>
        </w:rPr>
        <w:t xml:space="preserve"> </w:t>
      </w:r>
      <w:r w:rsidRPr="007E2288">
        <w:rPr>
          <w:sz w:val="16"/>
          <w:szCs w:val="16"/>
        </w:rPr>
        <w:t>A 10% failure rate in space nuclear power missions has also been the case for Russia and, before it, the Soviet Union. The worst Soviet space nuclear accident occurred in the fall in</w:t>
      </w:r>
      <w:r w:rsidRPr="0035293A">
        <w:rPr>
          <w:sz w:val="16"/>
          <w:szCs w:val="16"/>
        </w:rPr>
        <w:t xml:space="preserve"> 1978 of Cosmos satellite 954, with an atomic reactor onboard, which disintegrated as it plummeted to Earth, spreading nuclear debris for hundreds of miles across the Northwest Territories of Canada.</w:t>
      </w:r>
      <w:r>
        <w:rPr>
          <w:sz w:val="16"/>
          <w:szCs w:val="16"/>
        </w:rPr>
        <w:t xml:space="preserve"> </w:t>
      </w:r>
      <w:r w:rsidRPr="0035293A">
        <w:rPr>
          <w:sz w:val="16"/>
          <w:szCs w:val="16"/>
        </w:rPr>
        <w:t>Despite the study's rosy history of space nuclear power, it also says</w:t>
      </w:r>
      <w:r>
        <w:rPr>
          <w:sz w:val="16"/>
          <w:szCs w:val="16"/>
        </w:rPr>
        <w:t xml:space="preserve"> </w:t>
      </w:r>
      <w:r w:rsidRPr="0035293A">
        <w:rPr>
          <w:sz w:val="16"/>
          <w:szCs w:val="16"/>
        </w:rPr>
        <w:t>"it may be prudent to build in more time in the development of schedule for the first launch of a new space reactor. Public interest would likely be large, and it is possible that opposition could be substantial."</w:t>
      </w:r>
      <w:r>
        <w:rPr>
          <w:sz w:val="16"/>
          <w:szCs w:val="16"/>
        </w:rPr>
        <w:t xml:space="preserve"> </w:t>
      </w:r>
      <w:r w:rsidRPr="0035293A">
        <w:rPr>
          <w:b/>
          <w:bCs/>
          <w:u w:val="single"/>
        </w:rPr>
        <w:t>The explosion after launch Sunday from the Kennedy Space Center in Florida of a SpaceX Falcon 9 rocket on a mission to deliver supplies to the International Space Station was an event again underlining the danger of using nuclear power on spacecraft</w:t>
      </w:r>
      <w:r w:rsidRPr="0035293A">
        <w:rPr>
          <w:sz w:val="16"/>
        </w:rPr>
        <w:t>.</w:t>
      </w:r>
      <w:r>
        <w:rPr>
          <w:sz w:val="16"/>
        </w:rPr>
        <w:t xml:space="preserve"> </w:t>
      </w:r>
      <w:r w:rsidRPr="0035293A">
        <w:rPr>
          <w:sz w:val="16"/>
        </w:rPr>
        <w:t>Officials were warning</w:t>
      </w:r>
      <w:r>
        <w:rPr>
          <w:sz w:val="16"/>
        </w:rPr>
        <w:t xml:space="preserve"> </w:t>
      </w:r>
      <w:r w:rsidRPr="0035293A">
        <w:rPr>
          <w:sz w:val="16"/>
        </w:rPr>
        <w:t>that</w:t>
      </w:r>
      <w:r>
        <w:rPr>
          <w:sz w:val="16"/>
        </w:rPr>
        <w:t xml:space="preserve"> </w:t>
      </w:r>
      <w:r w:rsidRPr="0035293A">
        <w:rPr>
          <w:sz w:val="16"/>
        </w:rPr>
        <w:t>"</w:t>
      </w:r>
      <w:r w:rsidRPr="00A46EC1">
        <w:rPr>
          <w:b/>
          <w:bCs/>
          <w:u w:val="single"/>
        </w:rPr>
        <w:t>potentially</w:t>
      </w:r>
      <w:r w:rsidRPr="00FD1034">
        <w:rPr>
          <w:b/>
          <w:bCs/>
          <w:highlight w:val="cyan"/>
          <w:u w:val="single"/>
        </w:rPr>
        <w:t xml:space="preserve"> hazardous debris could wash ashore."</w:t>
      </w:r>
      <w:r>
        <w:rPr>
          <w:b/>
          <w:bCs/>
          <w:u w:val="single"/>
        </w:rPr>
        <w:t xml:space="preserve"> </w:t>
      </w:r>
      <w:r w:rsidRPr="007E2288">
        <w:rPr>
          <w:b/>
          <w:bCs/>
          <w:u w:val="single"/>
        </w:rPr>
        <w:t>What if a radioisotope thermoelectric generator was onboard and plutonium was also dispersed? Or a nuclear reactor or atomic propulsion system, and an array of radioactive poisons rained down in the debris.</w:t>
      </w:r>
      <w:r>
        <w:rPr>
          <w:b/>
          <w:bCs/>
          <w:u w:val="single"/>
        </w:rPr>
        <w:t xml:space="preserve"> </w:t>
      </w:r>
      <w:r w:rsidRPr="007E2288">
        <w:rPr>
          <w:sz w:val="16"/>
        </w:rPr>
        <w:t>US Representative Donna Edwards of Maryland, a member of the House Science, Space &amp; Technology Committee, announced that</w:t>
      </w:r>
      <w:r>
        <w:rPr>
          <w:sz w:val="16"/>
        </w:rPr>
        <w:t xml:space="preserve"> </w:t>
      </w:r>
      <w:r w:rsidRPr="007E2288">
        <w:rPr>
          <w:b/>
          <w:bCs/>
          <w:u w:val="single"/>
        </w:rPr>
        <w:t>"the launch failure this morning shows us once again that space is difficult - it requires near perfection."</w:t>
      </w:r>
      <w:r>
        <w:rPr>
          <w:b/>
          <w:bCs/>
          <w:u w:val="single"/>
        </w:rPr>
        <w:t xml:space="preserve"> </w:t>
      </w:r>
      <w:r w:rsidRPr="007E2288">
        <w:rPr>
          <w:b/>
          <w:bCs/>
          <w:u w:val="single"/>
        </w:rPr>
        <w:t>Inserting nuclear poisons into a danger-prone equation that</w:t>
      </w:r>
      <w:r>
        <w:rPr>
          <w:b/>
          <w:bCs/>
          <w:u w:val="single"/>
        </w:rPr>
        <w:t xml:space="preserve"> </w:t>
      </w:r>
      <w:r w:rsidRPr="007E2288">
        <w:rPr>
          <w:b/>
          <w:bCs/>
          <w:u w:val="single"/>
        </w:rPr>
        <w:t>"requires near perfection"</w:t>
      </w:r>
      <w:r>
        <w:rPr>
          <w:b/>
          <w:bCs/>
          <w:u w:val="single"/>
        </w:rPr>
        <w:t xml:space="preserve"> </w:t>
      </w:r>
      <w:r w:rsidRPr="007E2288">
        <w:rPr>
          <w:b/>
          <w:bCs/>
          <w:u w:val="single"/>
        </w:rPr>
        <w:t>- especially when it is unnecessary - is reckless, and the consequences are potentially devastating.</w:t>
      </w:r>
      <w:r>
        <w:rPr>
          <w:b/>
          <w:bCs/>
          <w:u w:val="single"/>
        </w:rPr>
        <w:t xml:space="preserve"> </w:t>
      </w:r>
      <w:r w:rsidRPr="007E2288">
        <w:rPr>
          <w:b/>
          <w:bCs/>
          <w:u w:val="single"/>
        </w:rPr>
        <w:t>Estimates</w:t>
      </w:r>
      <w:r w:rsidRPr="007E2288">
        <w:rPr>
          <w:sz w:val="16"/>
        </w:rPr>
        <w:t xml:space="preserve"> in</w:t>
      </w:r>
      <w:r>
        <w:rPr>
          <w:sz w:val="16"/>
        </w:rPr>
        <w:t xml:space="preserve"> </w:t>
      </w:r>
      <w:r w:rsidRPr="007E2288">
        <w:rPr>
          <w:sz w:val="16"/>
        </w:rPr>
        <w:t xml:space="preserve">NASA's Final Environmental Impact Statement, for instance, </w:t>
      </w:r>
      <w:r w:rsidRPr="007E2288">
        <w:rPr>
          <w:b/>
          <w:bCs/>
          <w:u w:val="single"/>
        </w:rPr>
        <w:t>of the cost of plutonium decontamination if there were an accident</w:t>
      </w:r>
      <w:r w:rsidRPr="007E2288">
        <w:rPr>
          <w:sz w:val="16"/>
        </w:rPr>
        <w:t xml:space="preserve"> when the Curiosity rover was launched in 2011 to Mars </w:t>
      </w:r>
      <w:r w:rsidRPr="007E2288">
        <w:rPr>
          <w:b/>
          <w:bCs/>
          <w:u w:val="single"/>
        </w:rPr>
        <w:t xml:space="preserve">were put at </w:t>
      </w:r>
      <w:r w:rsidRPr="007E2288">
        <w:rPr>
          <w:sz w:val="16"/>
        </w:rPr>
        <w:t xml:space="preserve">$267 million for each square mile of farmland, $478 million for each square mile of forests and </w:t>
      </w:r>
      <w:r w:rsidRPr="007E2288">
        <w:rPr>
          <w:b/>
          <w:bCs/>
          <w:u w:val="single"/>
        </w:rPr>
        <w:t>$1.5 billion for each square mile of</w:t>
      </w:r>
      <w:r>
        <w:rPr>
          <w:b/>
          <w:bCs/>
          <w:u w:val="single"/>
        </w:rPr>
        <w:t xml:space="preserve"> </w:t>
      </w:r>
      <w:r w:rsidRPr="007E2288">
        <w:rPr>
          <w:b/>
          <w:bCs/>
          <w:u w:val="single"/>
        </w:rPr>
        <w:t>"mixed-use urban areas".</w:t>
      </w:r>
      <w:r w:rsidRPr="007E2288">
        <w:rPr>
          <w:sz w:val="16"/>
        </w:rPr>
        <w:t xml:space="preserve"> It was powered with a </w:t>
      </w:r>
      <w:proofErr w:type="gramStart"/>
      <w:r w:rsidRPr="007E2288">
        <w:rPr>
          <w:sz w:val="16"/>
        </w:rPr>
        <w:t>plutonium-energized</w:t>
      </w:r>
      <w:proofErr w:type="gramEnd"/>
      <w:r w:rsidRPr="007E2288">
        <w:rPr>
          <w:sz w:val="16"/>
        </w:rPr>
        <w:t xml:space="preserve"> RTG, although previously NASA Mars rovers were able to function well with solar power.</w:t>
      </w:r>
      <w:r>
        <w:rPr>
          <w:sz w:val="16"/>
        </w:rPr>
        <w:t xml:space="preserve"> </w:t>
      </w:r>
      <w:r w:rsidRPr="007E2288">
        <w:rPr>
          <w:sz w:val="16"/>
        </w:rPr>
        <w:t>When the Cassini space probe was sent off to Saturn in 1997 - with three RTGs containing 72.3 pounds of Plutonium-238, the most plutonium ever used on a spacecraft - NASA in its</w:t>
      </w:r>
      <w:r>
        <w:rPr>
          <w:sz w:val="16"/>
        </w:rPr>
        <w:t xml:space="preserve"> </w:t>
      </w:r>
      <w:r w:rsidRPr="007E2288">
        <w:rPr>
          <w:sz w:val="16"/>
        </w:rPr>
        <w:t>Final Environmental Impact Statement</w:t>
      </w:r>
      <w:r>
        <w:rPr>
          <w:sz w:val="16"/>
        </w:rPr>
        <w:t xml:space="preserve"> </w:t>
      </w:r>
      <w:r w:rsidRPr="007E2288">
        <w:rPr>
          <w:sz w:val="16"/>
        </w:rPr>
        <w:t>said that if an</w:t>
      </w:r>
      <w:r>
        <w:rPr>
          <w:sz w:val="16"/>
        </w:rPr>
        <w:t xml:space="preserve"> </w:t>
      </w:r>
      <w:r w:rsidRPr="007E2288">
        <w:rPr>
          <w:sz w:val="16"/>
        </w:rPr>
        <w:t>"</w:t>
      </w:r>
      <w:r w:rsidRPr="007E2288">
        <w:rPr>
          <w:b/>
          <w:bCs/>
          <w:szCs w:val="26"/>
          <w:u w:val="single"/>
        </w:rPr>
        <w:t>inadvertent reentry</w:t>
      </w:r>
      <w:r w:rsidRPr="007E2288">
        <w:rPr>
          <w:sz w:val="16"/>
        </w:rPr>
        <w:t>"</w:t>
      </w:r>
      <w:r>
        <w:rPr>
          <w:sz w:val="16"/>
        </w:rPr>
        <w:t xml:space="preserve"> </w:t>
      </w:r>
      <w:r w:rsidRPr="007E2288">
        <w:rPr>
          <w:sz w:val="16"/>
        </w:rPr>
        <w:t xml:space="preserve">of Cassini </w:t>
      </w:r>
      <w:r w:rsidRPr="007E2288">
        <w:rPr>
          <w:b/>
          <w:bCs/>
          <w:szCs w:val="26"/>
          <w:u w:val="single"/>
        </w:rPr>
        <w:t>into the Earth's atmosphere</w:t>
      </w:r>
      <w:r w:rsidRPr="007E2288">
        <w:rPr>
          <w:sz w:val="16"/>
        </w:rPr>
        <w:t xml:space="preserve"> occurred </w:t>
      </w:r>
      <w:r w:rsidRPr="007E2288">
        <w:rPr>
          <w:b/>
          <w:bCs/>
          <w:szCs w:val="26"/>
          <w:u w:val="single"/>
        </w:rPr>
        <w:t xml:space="preserve">causing </w:t>
      </w:r>
      <w:r w:rsidRPr="007E2288">
        <w:rPr>
          <w:b/>
          <w:bCs/>
          <w:u w:val="single"/>
        </w:rPr>
        <w:t>it to disintegrate and</w:t>
      </w:r>
      <w:r w:rsidRPr="0035293A">
        <w:rPr>
          <w:b/>
          <w:bCs/>
          <w:u w:val="single"/>
        </w:rPr>
        <w:t xml:space="preserve"> release its plutonium,</w:t>
      </w:r>
      <w:r>
        <w:rPr>
          <w:b/>
          <w:bCs/>
          <w:u w:val="single"/>
        </w:rPr>
        <w:t xml:space="preserve"> </w:t>
      </w:r>
      <w:r w:rsidRPr="0035293A">
        <w:rPr>
          <w:b/>
          <w:bCs/>
          <w:u w:val="single"/>
        </w:rPr>
        <w:t>"</w:t>
      </w:r>
      <w:r w:rsidRPr="00FD1034">
        <w:rPr>
          <w:b/>
          <w:bCs/>
          <w:highlight w:val="cyan"/>
          <w:u w:val="single"/>
        </w:rPr>
        <w:t>5 billion</w:t>
      </w:r>
      <w:r w:rsidRPr="0035293A">
        <w:rPr>
          <w:b/>
          <w:bCs/>
          <w:u w:val="single"/>
        </w:rPr>
        <w:t>...of the world's population...</w:t>
      </w:r>
      <w:r w:rsidRPr="00FD1034">
        <w:rPr>
          <w:b/>
          <w:bCs/>
          <w:highlight w:val="cyan"/>
          <w:u w:val="single"/>
        </w:rPr>
        <w:t>could receive 99 percent</w:t>
      </w:r>
      <w:r w:rsidRPr="0035293A">
        <w:rPr>
          <w:b/>
          <w:bCs/>
          <w:u w:val="single"/>
        </w:rPr>
        <w:t xml:space="preserve"> or more </w:t>
      </w:r>
      <w:r w:rsidRPr="00FD1034">
        <w:rPr>
          <w:b/>
          <w:bCs/>
          <w:highlight w:val="cyan"/>
          <w:u w:val="single"/>
        </w:rPr>
        <w:t>of the radiation</w:t>
      </w:r>
      <w:r w:rsidRPr="0035293A">
        <w:rPr>
          <w:b/>
          <w:bCs/>
          <w:u w:val="single"/>
        </w:rPr>
        <w:t xml:space="preserve"> exposure."</w:t>
      </w:r>
      <w:r>
        <w:rPr>
          <w:b/>
          <w:bCs/>
          <w:u w:val="single"/>
        </w:rPr>
        <w:t xml:space="preserve"> </w:t>
      </w:r>
      <w:r w:rsidRPr="0035293A">
        <w:rPr>
          <w:sz w:val="16"/>
        </w:rPr>
        <w:t>Noting that</w:t>
      </w:r>
      <w:r>
        <w:rPr>
          <w:sz w:val="16"/>
        </w:rPr>
        <w:t xml:space="preserve"> </w:t>
      </w:r>
      <w:r w:rsidRPr="0035293A">
        <w:rPr>
          <w:sz w:val="16"/>
        </w:rPr>
        <w:t>"</w:t>
      </w:r>
      <w:r w:rsidRPr="0035293A">
        <w:rPr>
          <w:b/>
          <w:bCs/>
          <w:u w:val="single"/>
        </w:rPr>
        <w:t>technology frequently goes wrong</w:t>
      </w:r>
      <w:r w:rsidRPr="0035293A">
        <w:rPr>
          <w:sz w:val="16"/>
        </w:rPr>
        <w:t xml:space="preserve">", Gagnon of the Global Network Against Weapons and Nuclear Power in </w:t>
      </w:r>
      <w:r w:rsidRPr="00A46EC1">
        <w:rPr>
          <w:sz w:val="16"/>
        </w:rPr>
        <w:t>Space, says:</w:t>
      </w:r>
      <w:r>
        <w:rPr>
          <w:sz w:val="16"/>
        </w:rPr>
        <w:t xml:space="preserve"> </w:t>
      </w:r>
      <w:r w:rsidRPr="00A46EC1">
        <w:rPr>
          <w:b/>
          <w:bCs/>
          <w:u w:val="single"/>
        </w:rPr>
        <w:t>"When you consider adding nuclear power into the mix it becomes an explosive combination. We've</w:t>
      </w:r>
      <w:r w:rsidRPr="0035293A">
        <w:rPr>
          <w:b/>
          <w:bCs/>
          <w:u w:val="single"/>
        </w:rPr>
        <w:t xml:space="preserve"> long been sounding the alarm that nuclear power in space is something </w:t>
      </w:r>
      <w:proofErr w:type="gramStart"/>
      <w:r w:rsidRPr="0035293A">
        <w:rPr>
          <w:b/>
          <w:bCs/>
          <w:u w:val="single"/>
        </w:rPr>
        <w:t>the neither</w:t>
      </w:r>
      <w:proofErr w:type="gramEnd"/>
      <w:r w:rsidRPr="0035293A">
        <w:rPr>
          <w:b/>
          <w:bCs/>
          <w:u w:val="single"/>
        </w:rPr>
        <w:t xml:space="preserve"> public nor the planet can afford to take a chance on."</w:t>
      </w:r>
    </w:p>
    <w:p w14:paraId="65FD8D60" w14:textId="77777777" w:rsidR="00A672A9" w:rsidRDefault="00A672A9" w:rsidP="00A672A9">
      <w:pPr>
        <w:pStyle w:val="Heading4"/>
      </w:pPr>
      <w:r>
        <w:t xml:space="preserve">Starlink generates aluminum oxide upon entry and reentry – that causes a new hole in the ozone and runaway geoengineered warming </w:t>
      </w:r>
    </w:p>
    <w:p w14:paraId="4B25817A" w14:textId="77777777" w:rsidR="00A672A9" w:rsidRPr="001275CE" w:rsidRDefault="00A672A9" w:rsidP="00A672A9">
      <w:pPr>
        <w:rPr>
          <w:rStyle w:val="Style13ptBold"/>
        </w:rPr>
      </w:pPr>
      <w:r w:rsidRPr="00FD1034">
        <w:rPr>
          <w:rStyle w:val="Style13ptBold"/>
          <w:highlight w:val="cyan"/>
        </w:rPr>
        <w:t>Delbert</w:t>
      </w:r>
      <w:r w:rsidRPr="001275CE">
        <w:rPr>
          <w:rStyle w:val="Style13ptBold"/>
        </w:rPr>
        <w:t>, 20</w:t>
      </w:r>
      <w:r w:rsidRPr="00FD1034">
        <w:rPr>
          <w:rStyle w:val="Style13ptBold"/>
          <w:highlight w:val="cyan"/>
        </w:rPr>
        <w:t>21</w:t>
      </w:r>
    </w:p>
    <w:p w14:paraId="78E50AD8" w14:textId="77777777" w:rsidR="00A672A9" w:rsidRPr="001275CE" w:rsidRDefault="00A672A9" w:rsidP="00A672A9">
      <w:r>
        <w:t xml:space="preserve">Caroline Delbert is a writer, book editor, researcher, and avid reader. “All the Satellites in Space Could Crack Open the Ozone Layer”, </w:t>
      </w:r>
      <w:r w:rsidRPr="001275CE">
        <w:t>https://www.popularmechanics.com/space/satellites/a36651845/satellite-pollution-starlink-ozone/</w:t>
      </w:r>
      <w:r>
        <w:t>,</w:t>
      </w:r>
      <w:r w:rsidRPr="001275CE">
        <w:t xml:space="preserve"> </w:t>
      </w:r>
      <w:r>
        <w:t>JUN 17, 2021, accessed 12/1/21, sb</w:t>
      </w:r>
    </w:p>
    <w:p w14:paraId="05DE0565" w14:textId="77777777" w:rsidR="00A672A9" w:rsidRPr="000242C9" w:rsidRDefault="00A672A9" w:rsidP="00A672A9">
      <w:pPr>
        <w:rPr>
          <w:sz w:val="16"/>
        </w:rPr>
      </w:pPr>
      <w:r w:rsidRPr="000242C9">
        <w:rPr>
          <w:sz w:val="16"/>
        </w:rPr>
        <w:t xml:space="preserve">The hole in the ozone layer, Earth’s protective chemical shield that absorbs most of the sun’s ultraviolet rays, has slowly healed over the last few decades since the global ban of chlorofluorocarbons (CFCs). But </w:t>
      </w:r>
      <w:r w:rsidRPr="00FD1034">
        <w:rPr>
          <w:rStyle w:val="StyleUnderline"/>
          <w:highlight w:val="cyan"/>
        </w:rPr>
        <w:t xml:space="preserve">scientists </w:t>
      </w:r>
      <w:r w:rsidRPr="000242C9">
        <w:rPr>
          <w:rStyle w:val="StyleUnderline"/>
        </w:rPr>
        <w:t xml:space="preserve">are now </w:t>
      </w:r>
      <w:r w:rsidRPr="00FD1034">
        <w:rPr>
          <w:rStyle w:val="StyleUnderline"/>
          <w:highlight w:val="cyan"/>
        </w:rPr>
        <w:t xml:space="preserve">raising the alarm about </w:t>
      </w:r>
      <w:r w:rsidRPr="000242C9">
        <w:rPr>
          <w:rStyle w:val="StyleUnderline"/>
        </w:rPr>
        <w:t xml:space="preserve">puncturing </w:t>
      </w:r>
      <w:r w:rsidRPr="00FD1034">
        <w:rPr>
          <w:rStyle w:val="StyleUnderline"/>
          <w:highlight w:val="cyan"/>
        </w:rPr>
        <w:t xml:space="preserve">a new hole in the ozone </w:t>
      </w:r>
      <w:r w:rsidRPr="00E50065">
        <w:rPr>
          <w:rStyle w:val="StyleUnderline"/>
        </w:rPr>
        <w:t>layer</w:t>
      </w:r>
      <w:r w:rsidRPr="000242C9">
        <w:rPr>
          <w:sz w:val="16"/>
        </w:rPr>
        <w:t xml:space="preserve">—this time without any noticeable CGCs in sight. Instead, </w:t>
      </w:r>
      <w:r w:rsidRPr="00FD1034">
        <w:rPr>
          <w:rStyle w:val="StyleUnderline"/>
          <w:highlight w:val="cyan"/>
        </w:rPr>
        <w:t xml:space="preserve">the </w:t>
      </w:r>
      <w:r w:rsidRPr="000242C9">
        <w:rPr>
          <w:rStyle w:val="StyleUnderline"/>
        </w:rPr>
        <w:t xml:space="preserve">surprising </w:t>
      </w:r>
      <w:r w:rsidRPr="00FD1034">
        <w:rPr>
          <w:rStyle w:val="StyleUnderline"/>
          <w:highlight w:val="cyan"/>
        </w:rPr>
        <w:t xml:space="preserve">cause is deterioration of the aluminum in </w:t>
      </w:r>
      <w:proofErr w:type="spellStart"/>
      <w:r w:rsidRPr="00E50065">
        <w:rPr>
          <w:rStyle w:val="StyleUnderline"/>
        </w:rPr>
        <w:t>megaconstellation</w:t>
      </w:r>
      <w:proofErr w:type="spellEnd"/>
      <w:r w:rsidRPr="00E50065">
        <w:rPr>
          <w:rStyle w:val="StyleUnderline"/>
        </w:rPr>
        <w:t xml:space="preserve"> satellites like </w:t>
      </w:r>
      <w:r w:rsidRPr="00FD1034">
        <w:rPr>
          <w:rStyle w:val="StyleUnderline"/>
          <w:highlight w:val="cyan"/>
        </w:rPr>
        <w:t xml:space="preserve">SpaceX’s Starlink </w:t>
      </w:r>
      <w:r w:rsidRPr="000242C9">
        <w:rPr>
          <w:rStyle w:val="StyleUnderline"/>
        </w:rPr>
        <w:t>network</w:t>
      </w:r>
      <w:r w:rsidRPr="000242C9">
        <w:rPr>
          <w:sz w:val="16"/>
        </w:rPr>
        <w:t xml:space="preserve">. For our purposes, a satellite is a human-made object put into low-Earth orbit (LEO) for a planned lifespan. There </w:t>
      </w:r>
      <w:proofErr w:type="gramStart"/>
      <w:r w:rsidRPr="000242C9">
        <w:rPr>
          <w:sz w:val="16"/>
        </w:rPr>
        <w:t>are</w:t>
      </w:r>
      <w:proofErr w:type="gramEnd"/>
      <w:r w:rsidRPr="000242C9">
        <w:rPr>
          <w:sz w:val="16"/>
        </w:rPr>
        <w:t xml:space="preserve"> about 5,000 active and defunct satellite sin LEO, with over 40,000 Starlink </w:t>
      </w:r>
      <w:proofErr w:type="spellStart"/>
      <w:r w:rsidRPr="000242C9">
        <w:rPr>
          <w:sz w:val="16"/>
        </w:rPr>
        <w:t>sats</w:t>
      </w:r>
      <w:proofErr w:type="spellEnd"/>
      <w:r w:rsidRPr="000242C9">
        <w:rPr>
          <w:sz w:val="16"/>
        </w:rPr>
        <w:t xml:space="preserve"> planned in the future, plus satellite projects from national space agencies and private companies around the world, researchers from the University of British Columbia say in their new Scientific Reports study. The human-made distinction may seem obvious, but it hasn’t always been. That’s because, as Space.com reports, scientists spent decades favorably comparing satellite “junk” to the amount of material deposited and burned up in our atmosphere by meteorites. </w:t>
      </w:r>
      <w:proofErr w:type="gramStart"/>
      <w:r w:rsidRPr="000242C9">
        <w:rPr>
          <w:sz w:val="16"/>
        </w:rPr>
        <w:t>As long as</w:t>
      </w:r>
      <w:proofErr w:type="gramEnd"/>
      <w:r w:rsidRPr="000242C9">
        <w:rPr>
          <w:sz w:val="16"/>
        </w:rPr>
        <w:t xml:space="preserve"> meteorites were so much more of the material by volume while doing almost no harm to the planet, how bad could human-made satellites be? Well, as it turns out, it’s a matter of quality rather than quantity. That’s because meteorites are made of a different constellation of minerals and elements than our custom-manufactured sky robots. “We have 54 </w:t>
      </w:r>
      <w:proofErr w:type="spellStart"/>
      <w:r w:rsidRPr="000242C9">
        <w:rPr>
          <w:sz w:val="16"/>
        </w:rPr>
        <w:t>tonnes</w:t>
      </w:r>
      <w:proofErr w:type="spellEnd"/>
      <w:r w:rsidRPr="000242C9">
        <w:rPr>
          <w:sz w:val="16"/>
        </w:rPr>
        <w:t xml:space="preserve"> (60 tons) of meteoroid material coming in every day,” lead study author Aaron </w:t>
      </w:r>
      <w:proofErr w:type="spellStart"/>
      <w:r w:rsidRPr="000242C9">
        <w:rPr>
          <w:sz w:val="16"/>
        </w:rPr>
        <w:t>Boley</w:t>
      </w:r>
      <w:proofErr w:type="spellEnd"/>
      <w:r w:rsidRPr="000242C9">
        <w:rPr>
          <w:sz w:val="16"/>
        </w:rPr>
        <w:t xml:space="preserve"> told Space.com. “</w:t>
      </w:r>
      <w:r w:rsidRPr="00E50065">
        <w:rPr>
          <w:rStyle w:val="StyleUnderline"/>
        </w:rPr>
        <w:t xml:space="preserve">With the </w:t>
      </w:r>
      <w:r w:rsidRPr="00E50065">
        <w:rPr>
          <w:rStyle w:val="StyleUnderline"/>
        </w:rPr>
        <w:lastRenderedPageBreak/>
        <w:t xml:space="preserve">first generation of Starlink, we can expect about 2 </w:t>
      </w:r>
      <w:proofErr w:type="spellStart"/>
      <w:r w:rsidRPr="00E50065">
        <w:rPr>
          <w:rStyle w:val="StyleUnderline"/>
        </w:rPr>
        <w:t>tonnes</w:t>
      </w:r>
      <w:proofErr w:type="spellEnd"/>
      <w:r w:rsidRPr="000242C9">
        <w:rPr>
          <w:sz w:val="16"/>
        </w:rPr>
        <w:t xml:space="preserve"> (2.2 tons) </w:t>
      </w:r>
      <w:r w:rsidRPr="00E50065">
        <w:rPr>
          <w:rStyle w:val="StyleUnderline"/>
        </w:rPr>
        <w:t>of dead satellites reentering Earth’s atmosphere daily.</w:t>
      </w:r>
      <w:r w:rsidRPr="000242C9">
        <w:rPr>
          <w:sz w:val="16"/>
        </w:rPr>
        <w:t xml:space="preserve"> But meteoroids are mostly rock, which is made of oxygen, </w:t>
      </w:r>
      <w:proofErr w:type="gramStart"/>
      <w:r w:rsidRPr="000242C9">
        <w:rPr>
          <w:sz w:val="16"/>
        </w:rPr>
        <w:t>magnesium</w:t>
      </w:r>
      <w:proofErr w:type="gramEnd"/>
      <w:r w:rsidRPr="000242C9">
        <w:rPr>
          <w:sz w:val="16"/>
        </w:rPr>
        <w:t xml:space="preserve"> and silicon. </w:t>
      </w:r>
      <w:r w:rsidRPr="00FD1034">
        <w:rPr>
          <w:rStyle w:val="StyleUnderline"/>
          <w:highlight w:val="cyan"/>
        </w:rPr>
        <w:t xml:space="preserve">These satellites are </w:t>
      </w:r>
      <w:r w:rsidRPr="000242C9">
        <w:rPr>
          <w:rStyle w:val="StyleUnderline"/>
        </w:rPr>
        <w:t xml:space="preserve">mostly </w:t>
      </w:r>
      <w:r w:rsidRPr="00FD1034">
        <w:rPr>
          <w:rStyle w:val="StyleUnderline"/>
          <w:highlight w:val="cyan"/>
        </w:rPr>
        <w:t>aluminum</w:t>
      </w:r>
      <w:r w:rsidRPr="000242C9">
        <w:rPr>
          <w:sz w:val="16"/>
        </w:rPr>
        <w:t xml:space="preserve">, which the meteoroids contain only in a very small amount, about 1 [percent].” </w:t>
      </w:r>
      <w:r w:rsidRPr="00FD1034">
        <w:rPr>
          <w:rStyle w:val="StyleUnderline"/>
          <w:highlight w:val="cyan"/>
        </w:rPr>
        <w:t>Aluminum</w:t>
      </w:r>
      <w:r w:rsidRPr="000242C9">
        <w:rPr>
          <w:sz w:val="16"/>
        </w:rPr>
        <w:t xml:space="preserve"> is key to everything at stake here. First, it </w:t>
      </w:r>
      <w:r w:rsidRPr="00FD1034">
        <w:rPr>
          <w:rStyle w:val="StyleUnderline"/>
          <w:highlight w:val="cyan"/>
        </w:rPr>
        <w:t>burns into reflective aluminum oxide</w:t>
      </w:r>
      <w:r w:rsidRPr="000242C9">
        <w:rPr>
          <w:sz w:val="16"/>
        </w:rPr>
        <w:t xml:space="preserve">, or alumina, </w:t>
      </w:r>
      <w:r w:rsidRPr="00FD1034">
        <w:rPr>
          <w:rStyle w:val="StyleUnderline"/>
          <w:highlight w:val="cyan"/>
        </w:rPr>
        <w:t>which could turn into a</w:t>
      </w:r>
      <w:r w:rsidRPr="000242C9">
        <w:rPr>
          <w:rStyle w:val="StyleUnderline"/>
        </w:rPr>
        <w:t xml:space="preserve">n unwitting </w:t>
      </w:r>
      <w:r w:rsidRPr="00FD1034">
        <w:rPr>
          <w:rStyle w:val="StyleUnderline"/>
          <w:highlight w:val="cyan"/>
        </w:rPr>
        <w:t>geoengineering experiment</w:t>
      </w:r>
      <w:r w:rsidRPr="00E50065">
        <w:rPr>
          <w:rStyle w:val="StyleUnderline"/>
        </w:rPr>
        <w:t xml:space="preserve"> that could alter Earth’s climate</w:t>
      </w:r>
      <w:r w:rsidRPr="000242C9">
        <w:rPr>
          <w:sz w:val="16"/>
        </w:rPr>
        <w:t xml:space="preserve">. And second, </w:t>
      </w:r>
      <w:r w:rsidRPr="00FD1034">
        <w:rPr>
          <w:rStyle w:val="StyleUnderline"/>
          <w:highlight w:val="cyan"/>
        </w:rPr>
        <w:t xml:space="preserve">aluminum oxide </w:t>
      </w:r>
      <w:r w:rsidRPr="000242C9">
        <w:rPr>
          <w:rStyle w:val="StyleUnderline"/>
        </w:rPr>
        <w:t xml:space="preserve">could damage and even </w:t>
      </w:r>
      <w:r w:rsidRPr="00FD1034">
        <w:rPr>
          <w:rStyle w:val="StyleUnderline"/>
          <w:highlight w:val="cyan"/>
        </w:rPr>
        <w:t>rip a new hole in the ozone layer</w:t>
      </w:r>
      <w:r w:rsidRPr="000242C9">
        <w:rPr>
          <w:sz w:val="16"/>
        </w:rPr>
        <w:t xml:space="preserve">. Let’s look at each threat separately and try to figure it out. Misadventures in Geoengineering </w:t>
      </w:r>
      <w:proofErr w:type="spellStart"/>
      <w:r w:rsidRPr="000242C9">
        <w:rPr>
          <w:sz w:val="16"/>
        </w:rPr>
        <w:t>Geoengineering</w:t>
      </w:r>
      <w:proofErr w:type="spellEnd"/>
      <w:r w:rsidRPr="000242C9">
        <w:rPr>
          <w:sz w:val="16"/>
        </w:rPr>
        <w:t xml:space="preserve"> is the umbrella term for technologies that seek to alter the climate or other physical realities about the planet. The major meaning that most people associate with the word is solar geoengineering, an experimental idea to fight climate change. Yes, this includes launching reflective aerosols that will “block the sun” back into space and ostensibly cool the planet, which is what Bill Gates eventually wants to try. But we just don’t know how large-scale geoengineering could affect the planet’s climate. (In the sci-fi flick Snowpiercer, geoengineering has turned Earth into a lifeless </w:t>
      </w:r>
      <w:proofErr w:type="spellStart"/>
      <w:r w:rsidRPr="000242C9">
        <w:rPr>
          <w:sz w:val="16"/>
        </w:rPr>
        <w:t>iceball</w:t>
      </w:r>
      <w:proofErr w:type="spellEnd"/>
      <w:r w:rsidRPr="000242C9">
        <w:rPr>
          <w:sz w:val="16"/>
        </w:rPr>
        <w:t xml:space="preserve"> whose only survivors must crowd aboard an unceasing train. That’s probably our worst-case scenario.) </w:t>
      </w:r>
      <w:r w:rsidRPr="000242C9">
        <w:rPr>
          <w:rStyle w:val="StyleUnderline"/>
        </w:rPr>
        <w:t xml:space="preserve">Aluminum oxide scatters </w:t>
      </w:r>
      <w:proofErr w:type="gramStart"/>
      <w:r w:rsidRPr="000242C9">
        <w:rPr>
          <w:rStyle w:val="StyleUnderline"/>
        </w:rPr>
        <w:t>more light</w:t>
      </w:r>
      <w:proofErr w:type="gramEnd"/>
      <w:r w:rsidRPr="000242C9">
        <w:rPr>
          <w:rStyle w:val="StyleUnderline"/>
        </w:rPr>
        <w:t xml:space="preserve"> than glass</w:t>
      </w:r>
      <w:r w:rsidRPr="000242C9">
        <w:rPr>
          <w:sz w:val="16"/>
        </w:rPr>
        <w:t>, with a refractive index of about 1.76 compared with just 1.52 for glass and about 1.37 for plain aluminum. The researchers write: “</w:t>
      </w:r>
      <w:r w:rsidRPr="000242C9">
        <w:rPr>
          <w:rStyle w:val="StyleUnderline"/>
        </w:rPr>
        <w:t>Anthropogenic deposition of aluminum in the atmosphere has long been proposed in the context of geoengi</w:t>
      </w:r>
      <w:r w:rsidRPr="00E50065">
        <w:rPr>
          <w:rStyle w:val="StyleUnderline"/>
        </w:rPr>
        <w:t xml:space="preserve">neering </w:t>
      </w:r>
      <w:proofErr w:type="gramStart"/>
      <w:r w:rsidRPr="00E50065">
        <w:rPr>
          <w:rStyle w:val="StyleUnderline"/>
        </w:rPr>
        <w:t>as a way to</w:t>
      </w:r>
      <w:proofErr w:type="gramEnd"/>
      <w:r w:rsidRPr="00E50065">
        <w:rPr>
          <w:rStyle w:val="StyleUnderline"/>
        </w:rPr>
        <w:t xml:space="preserve"> alter Earth’s albedo. These proposals have been scientifically controversial and controlled experiments encountered substantial opposition. </w:t>
      </w:r>
      <w:r w:rsidRPr="00FD1034">
        <w:rPr>
          <w:rStyle w:val="StyleUnderline"/>
          <w:highlight w:val="cyan"/>
        </w:rPr>
        <w:t>Mega-constellations [</w:t>
      </w:r>
      <w:r w:rsidRPr="00E50065">
        <w:rPr>
          <w:rStyle w:val="StyleUnderline"/>
        </w:rPr>
        <w:t xml:space="preserve">of satellites] </w:t>
      </w:r>
      <w:r w:rsidRPr="00FD1034">
        <w:rPr>
          <w:rStyle w:val="StyleUnderline"/>
          <w:highlight w:val="cyan"/>
        </w:rPr>
        <w:t>will begin this process as an uncontrolled experiment</w:t>
      </w:r>
      <w:r w:rsidRPr="000242C9">
        <w:rPr>
          <w:sz w:val="16"/>
        </w:rPr>
        <w:t>.” Another Hole in the Ozone? What, then, of the ozone layer? Once again, aluminum oxide comes to the forefront</w:t>
      </w:r>
      <w:r w:rsidRPr="00FD1034">
        <w:rPr>
          <w:rStyle w:val="StyleUnderline"/>
          <w:highlight w:val="cyan"/>
        </w:rPr>
        <w:t xml:space="preserve">. As aluminum burns, it </w:t>
      </w:r>
      <w:r w:rsidRPr="00E50065">
        <w:rPr>
          <w:rStyle w:val="StyleUnderline"/>
        </w:rPr>
        <w:t xml:space="preserve">can </w:t>
      </w:r>
      <w:r w:rsidRPr="00FD1034">
        <w:rPr>
          <w:rStyle w:val="StyleUnderline"/>
          <w:highlight w:val="cyan"/>
        </w:rPr>
        <w:t xml:space="preserve">chemically react with ozone in the air to form aluminum oxide, </w:t>
      </w:r>
      <w:r w:rsidRPr="00E50065">
        <w:rPr>
          <w:rStyle w:val="StyleUnderline"/>
        </w:rPr>
        <w:t xml:space="preserve">thereby </w:t>
      </w:r>
      <w:r w:rsidRPr="00FD1034">
        <w:rPr>
          <w:rStyle w:val="StyleUnderline"/>
          <w:highlight w:val="cyan"/>
        </w:rPr>
        <w:t>depleting</w:t>
      </w:r>
      <w:r w:rsidRPr="00E50065">
        <w:rPr>
          <w:rStyle w:val="StyleUnderline"/>
        </w:rPr>
        <w:t xml:space="preserve"> the naturally protective supply of </w:t>
      </w:r>
      <w:r w:rsidRPr="00FD1034">
        <w:rPr>
          <w:rStyle w:val="StyleUnderline"/>
          <w:highlight w:val="cyan"/>
        </w:rPr>
        <w:t>ozone</w:t>
      </w:r>
      <w:r w:rsidRPr="00E50065">
        <w:rPr>
          <w:rStyle w:val="StyleUnderline"/>
        </w:rPr>
        <w:t xml:space="preserve"> in the atmosphere.</w:t>
      </w:r>
      <w:r w:rsidRPr="000242C9">
        <w:rPr>
          <w:sz w:val="16"/>
        </w:rPr>
        <w:t xml:space="preserve"> The atmosphere can absorb a small amount of these chemicals without ill effect, but </w:t>
      </w:r>
      <w:r w:rsidRPr="00E50065">
        <w:rPr>
          <w:rStyle w:val="StyleUnderline"/>
        </w:rPr>
        <w:t xml:space="preserve">with </w:t>
      </w:r>
      <w:r w:rsidRPr="000242C9">
        <w:rPr>
          <w:rStyle w:val="StyleUnderline"/>
        </w:rPr>
        <w:t>tens of thousands of satellites in play, the quantities will naturally go up.</w:t>
      </w:r>
      <w:r w:rsidRPr="000242C9">
        <w:rPr>
          <w:sz w:val="16"/>
        </w:rPr>
        <w:t xml:space="preserve"> </w:t>
      </w:r>
      <w:r w:rsidRPr="000242C9">
        <w:rPr>
          <w:rStyle w:val="StyleUnderline"/>
        </w:rPr>
        <w:t>That’s in addition to the ozone damage done by each rocket launch to put satellites into LEO. “</w:t>
      </w:r>
      <w:r w:rsidRPr="00FD1034">
        <w:rPr>
          <w:rStyle w:val="StyleUnderline"/>
          <w:highlight w:val="cyan"/>
        </w:rPr>
        <w:t>Rockets threaten</w:t>
      </w:r>
      <w:r w:rsidRPr="000242C9">
        <w:rPr>
          <w:rStyle w:val="StyleUnderline"/>
        </w:rPr>
        <w:t xml:space="preserve"> the </w:t>
      </w:r>
      <w:r w:rsidRPr="00FD1034">
        <w:rPr>
          <w:rStyle w:val="StyleUnderline"/>
          <w:highlight w:val="cyan"/>
        </w:rPr>
        <w:t>ozone</w:t>
      </w:r>
      <w:r w:rsidRPr="000242C9">
        <w:rPr>
          <w:rStyle w:val="StyleUnderline"/>
        </w:rPr>
        <w:t xml:space="preserve"> layer</w:t>
      </w:r>
      <w:r w:rsidRPr="000242C9">
        <w:rPr>
          <w:sz w:val="16"/>
        </w:rPr>
        <w:t xml:space="preserve"> by depositing radicals directly into the stratosphere, with solid-fueled rockets causing the most damage because of the hydrogen chloride and alumina they contain,” the researchers write. </w:t>
      </w:r>
      <w:r w:rsidRPr="00FD1034">
        <w:rPr>
          <w:rStyle w:val="StyleUnderline"/>
          <w:highlight w:val="cyan"/>
        </w:rPr>
        <w:t xml:space="preserve">While satellites </w:t>
      </w:r>
      <w:r w:rsidRPr="000242C9">
        <w:rPr>
          <w:rStyle w:val="StyleUnderline"/>
        </w:rPr>
        <w:t xml:space="preserve">typically </w:t>
      </w:r>
      <w:r w:rsidRPr="00FD1034">
        <w:rPr>
          <w:rStyle w:val="StyleUnderline"/>
          <w:highlight w:val="cyan"/>
        </w:rPr>
        <w:t xml:space="preserve">dissolve </w:t>
      </w:r>
      <w:r w:rsidRPr="000242C9">
        <w:rPr>
          <w:rStyle w:val="StyleUnderline"/>
        </w:rPr>
        <w:t xml:space="preserve">above the stratosphere </w:t>
      </w:r>
      <w:r w:rsidRPr="00FD1034">
        <w:rPr>
          <w:rStyle w:val="StyleUnderline"/>
          <w:highlight w:val="cyan"/>
        </w:rPr>
        <w:t>where most ozone is contained</w:t>
      </w:r>
      <w:r w:rsidRPr="000242C9">
        <w:rPr>
          <w:sz w:val="16"/>
        </w:rPr>
        <w:t xml:space="preserve">, the particulate can drift down into the stratosphere </w:t>
      </w:r>
      <w:proofErr w:type="gramStart"/>
      <w:r w:rsidRPr="000242C9">
        <w:rPr>
          <w:sz w:val="16"/>
        </w:rPr>
        <w:t>in order to</w:t>
      </w:r>
      <w:proofErr w:type="gramEnd"/>
      <w:r w:rsidRPr="000242C9">
        <w:rPr>
          <w:sz w:val="16"/>
        </w:rPr>
        <w:t xml:space="preserve"> react there with ozone, scientist Gerhard </w:t>
      </w:r>
      <w:proofErr w:type="spellStart"/>
      <w:r w:rsidRPr="000242C9">
        <w:rPr>
          <w:sz w:val="16"/>
        </w:rPr>
        <w:t>Drolshagen</w:t>
      </w:r>
      <w:proofErr w:type="spellEnd"/>
      <w:r w:rsidRPr="000242C9">
        <w:rPr>
          <w:sz w:val="16"/>
        </w:rPr>
        <w:t xml:space="preserve">, an expert on meteoroid material, told Space.com. </w:t>
      </w:r>
      <w:r w:rsidRPr="00FD1034">
        <w:rPr>
          <w:rStyle w:val="StyleUnderline"/>
          <w:highlight w:val="cyan"/>
        </w:rPr>
        <w:t>Aluminum oxide will sink to that level and subsequently cause losses</w:t>
      </w:r>
      <w:r w:rsidRPr="000242C9">
        <w:rPr>
          <w:sz w:val="16"/>
        </w:rPr>
        <w:t>.</w:t>
      </w:r>
    </w:p>
    <w:p w14:paraId="3181B029" w14:textId="77777777" w:rsidR="00A672A9" w:rsidRDefault="00A672A9" w:rsidP="00A672A9">
      <w:pPr>
        <w:pStyle w:val="Heading4"/>
      </w:pPr>
      <w:r>
        <w:t>Ozone depletion causes extinction</w:t>
      </w:r>
    </w:p>
    <w:p w14:paraId="574FDEC6" w14:textId="77777777" w:rsidR="00A672A9" w:rsidRPr="00136E3A" w:rsidRDefault="00A672A9" w:rsidP="00A672A9">
      <w:pPr>
        <w:rPr>
          <w:rStyle w:val="Style13ptBold"/>
        </w:rPr>
      </w:pPr>
      <w:proofErr w:type="spellStart"/>
      <w:r w:rsidRPr="00FD1034">
        <w:rPr>
          <w:rStyle w:val="Style13ptBold"/>
          <w:highlight w:val="cyan"/>
        </w:rPr>
        <w:t>Voosen</w:t>
      </w:r>
      <w:proofErr w:type="spellEnd"/>
      <w:r w:rsidRPr="00136E3A">
        <w:rPr>
          <w:rStyle w:val="Style13ptBold"/>
        </w:rPr>
        <w:t>, 20</w:t>
      </w:r>
      <w:r w:rsidRPr="00FD1034">
        <w:rPr>
          <w:rStyle w:val="Style13ptBold"/>
          <w:highlight w:val="cyan"/>
        </w:rPr>
        <w:t>20</w:t>
      </w:r>
    </w:p>
    <w:p w14:paraId="2E222F84" w14:textId="77777777" w:rsidR="00A672A9" w:rsidRDefault="00A672A9" w:rsidP="00A672A9">
      <w:r w:rsidRPr="00136E3A">
        <w:t xml:space="preserve">Paul </w:t>
      </w:r>
      <w:proofErr w:type="spellStart"/>
      <w:r w:rsidRPr="00136E3A">
        <w:t>Voosen</w:t>
      </w:r>
      <w:proofErr w:type="spellEnd"/>
      <w:r w:rsidRPr="00136E3A">
        <w:t xml:space="preserve"> is a staff writer who covers Earth and planetary science.</w:t>
      </w:r>
      <w:r>
        <w:t xml:space="preserve"> “No asteroids needed: ancient mass extinction tied to ozone loss, warming climate”, 27 MAY 2020, </w:t>
      </w:r>
      <w:hyperlink r:id="rId14" w:history="1">
        <w:r w:rsidRPr="00CD7746">
          <w:rPr>
            <w:rStyle w:val="Hyperlink"/>
          </w:rPr>
          <w:t>https://www.science.org/content/article/no-asteroids-or-volcanoes-needed-ancient-mass-extinction-tied-ozone-loss-warming</w:t>
        </w:r>
      </w:hyperlink>
      <w:r>
        <w:t>, accessed 12/5/21, sb</w:t>
      </w:r>
    </w:p>
    <w:p w14:paraId="7085AFC5" w14:textId="77777777" w:rsidR="00A672A9" w:rsidRDefault="00A672A9" w:rsidP="00A672A9">
      <w:pPr>
        <w:rPr>
          <w:sz w:val="14"/>
        </w:rPr>
      </w:pPr>
      <w:r w:rsidRPr="000242C9">
        <w:rPr>
          <w:sz w:val="14"/>
        </w:rPr>
        <w:t xml:space="preserve">The end of the Devonian period, 359 million years ago, was an eventful time: Fish were inching out of the ocean, and fernlike forests were advancing on land. The world was recovering from a mass extinction 12 million years earlier, but the climate was still chaotic, swinging between hothouse conditions and freezes so deep that glaciers formed in the tropics. And then, just as the planet was warming from one of these ice ages, another </w:t>
      </w:r>
      <w:r w:rsidRPr="00FD1034">
        <w:rPr>
          <w:rStyle w:val="StyleUnderline"/>
          <w:highlight w:val="cyan"/>
        </w:rPr>
        <w:t>extinction struck</w:t>
      </w:r>
      <w:r w:rsidRPr="000242C9">
        <w:rPr>
          <w:sz w:val="14"/>
        </w:rPr>
        <w:t xml:space="preserve">, seemingly without reason. Now, spores from fernlike plants, preserved in ancient lake sediments from eastern Greenland, suggest a culprit: </w:t>
      </w:r>
      <w:r w:rsidRPr="00FD1034">
        <w:rPr>
          <w:rStyle w:val="StyleUnderline"/>
          <w:highlight w:val="cyan"/>
        </w:rPr>
        <w:t>The planet's protective ozone layer was suddenly stripped away,</w:t>
      </w:r>
      <w:r w:rsidRPr="000242C9">
        <w:rPr>
          <w:sz w:val="14"/>
        </w:rPr>
        <w:t xml:space="preserve"> exposing surface life to a blast of mutation-causing ultraviolet (UV) radiation. Just as the </w:t>
      </w:r>
      <w:r w:rsidRPr="00FD1034">
        <w:rPr>
          <w:rStyle w:val="StyleUnderline"/>
          <w:highlight w:val="cyan"/>
        </w:rPr>
        <w:t>extinction set in</w:t>
      </w:r>
      <w:r w:rsidRPr="000242C9">
        <w:rPr>
          <w:sz w:val="14"/>
        </w:rPr>
        <w:t>, the spores became misshapen and dark, indicating DNA damage, John Marshall, a palynologist at the University of Southampton, and his co-authors say in a paper published today in Science Advances. It's evidence, he says, that "</w:t>
      </w:r>
      <w:r w:rsidRPr="00FD1034">
        <w:rPr>
          <w:rStyle w:val="StyleUnderline"/>
          <w:highlight w:val="cyan"/>
        </w:rPr>
        <w:t>all of the ozone protection is gone</w:t>
      </w:r>
      <w:r w:rsidRPr="000242C9">
        <w:rPr>
          <w:sz w:val="14"/>
        </w:rPr>
        <w:t xml:space="preserve">." Scientists have long believed—at least </w:t>
      </w:r>
      <w:r w:rsidRPr="000242C9">
        <w:rPr>
          <w:rStyle w:val="StyleUnderline"/>
        </w:rPr>
        <w:t>before humanity became a force for extinction</w:t>
      </w:r>
      <w:r w:rsidRPr="000242C9">
        <w:rPr>
          <w:sz w:val="14"/>
        </w:rPr>
        <w:t>—t</w:t>
      </w:r>
      <w:r w:rsidRPr="000242C9">
        <w:rPr>
          <w:rStyle w:val="StyleUnderline"/>
        </w:rPr>
        <w:t xml:space="preserve">hat there were just two ways to wipe out life on Earth: an asteroid strike or massive volcanic eruptions. </w:t>
      </w:r>
      <w:r w:rsidRPr="000242C9">
        <w:rPr>
          <w:sz w:val="14"/>
        </w:rPr>
        <w:t xml:space="preserve">But 2 years ago, researchers found evidence that in Earth's worst extinction—the end-Permian, 252 million years ago—volcanoes lofted Siberian salt deposits into the stratosphere, where they might have fed chemical reactions that obliterated the ozone layer and </w:t>
      </w:r>
      <w:r w:rsidRPr="000242C9">
        <w:rPr>
          <w:sz w:val="14"/>
        </w:rPr>
        <w:lastRenderedPageBreak/>
        <w:t xml:space="preserve">sterilized whole forests. Now, spores from the end-Devonian make a compelling case that, even without eruptions, </w:t>
      </w:r>
      <w:r w:rsidRPr="00FD1034">
        <w:rPr>
          <w:rStyle w:val="StyleUnderline"/>
          <w:highlight w:val="cyan"/>
        </w:rPr>
        <w:t>a warming climate can deplete the ozone layer</w:t>
      </w:r>
      <w:r w:rsidRPr="000242C9">
        <w:rPr>
          <w:sz w:val="14"/>
        </w:rPr>
        <w:t xml:space="preserve">, says Lauren </w:t>
      </w:r>
      <w:proofErr w:type="spellStart"/>
      <w:r w:rsidRPr="000242C9">
        <w:rPr>
          <w:sz w:val="14"/>
        </w:rPr>
        <w:t>Sallan</w:t>
      </w:r>
      <w:proofErr w:type="spellEnd"/>
      <w:r w:rsidRPr="000242C9">
        <w:rPr>
          <w:sz w:val="14"/>
        </w:rPr>
        <w:t xml:space="preserve">, a paleobiologist at the University of Pennsylvania. "Because </w:t>
      </w:r>
      <w:r w:rsidRPr="00FD1034">
        <w:rPr>
          <w:rStyle w:val="StyleUnderline"/>
          <w:highlight w:val="cyan"/>
        </w:rPr>
        <w:t>the evidence is so strong, it will make people rethink other mass extinction events."</w:t>
      </w:r>
      <w:r w:rsidRPr="000242C9">
        <w:rPr>
          <w:sz w:val="14"/>
        </w:rPr>
        <w:t xml:space="preserve"> The end-Devonian die-off has long sat in the shadow of the Late Devonian extinction 12 million years earlier, one of the planet's largest. Likely driven by volcanoes that emitted gases that drastically cooled and warmed the planet, it killed most corals and many shelled sea creatures. But 10 years ago, work by </w:t>
      </w:r>
      <w:proofErr w:type="spellStart"/>
      <w:r w:rsidRPr="000242C9">
        <w:rPr>
          <w:sz w:val="14"/>
        </w:rPr>
        <w:t>Sallan</w:t>
      </w:r>
      <w:proofErr w:type="spellEnd"/>
      <w:r w:rsidRPr="000242C9">
        <w:rPr>
          <w:sz w:val="14"/>
        </w:rPr>
        <w:t xml:space="preserve"> and others revealed the end-Devonian was </w:t>
      </w:r>
      <w:proofErr w:type="gramStart"/>
      <w:r w:rsidRPr="000242C9">
        <w:rPr>
          <w:sz w:val="14"/>
        </w:rPr>
        <w:t>mighty in its own right, wiping</w:t>
      </w:r>
      <w:proofErr w:type="gramEnd"/>
      <w:r w:rsidRPr="000242C9">
        <w:rPr>
          <w:sz w:val="14"/>
        </w:rPr>
        <w:t xml:space="preserve"> out many plants and vertebrates, including most </w:t>
      </w:r>
      <w:proofErr w:type="spellStart"/>
      <w:r w:rsidRPr="000242C9">
        <w:rPr>
          <w:sz w:val="14"/>
        </w:rPr>
        <w:t>tetrapods</w:t>
      </w:r>
      <w:proofErr w:type="spellEnd"/>
      <w:r w:rsidRPr="000242C9">
        <w:rPr>
          <w:sz w:val="14"/>
        </w:rPr>
        <w:t xml:space="preserve">, the four-limbed fish that had begun to evolve fingers and toes. Only the five-toed </w:t>
      </w:r>
      <w:proofErr w:type="spellStart"/>
      <w:r w:rsidRPr="000242C9">
        <w:rPr>
          <w:sz w:val="14"/>
        </w:rPr>
        <w:t>tetrapods</w:t>
      </w:r>
      <w:proofErr w:type="spellEnd"/>
      <w:r w:rsidRPr="000242C9">
        <w:rPr>
          <w:sz w:val="14"/>
        </w:rPr>
        <w:t xml:space="preserve"> survived. "It resets our own evolution," Marshall says. "All these archaic lineages, it kicked them out of the frame." What the end-Devonian lacked was a cause. There was no evidence for volcanism or a giant impact, but one alluring clue was seen in the rapid formation and disappearance of rock deposits associated with glaciers, </w:t>
      </w:r>
      <w:proofErr w:type="spellStart"/>
      <w:r w:rsidRPr="000242C9">
        <w:rPr>
          <w:sz w:val="14"/>
        </w:rPr>
        <w:t>Sallan</w:t>
      </w:r>
      <w:proofErr w:type="spellEnd"/>
      <w:r w:rsidRPr="000242C9">
        <w:rPr>
          <w:sz w:val="14"/>
        </w:rPr>
        <w:t xml:space="preserve"> says. "Something was really screwed up with climate at that time." Over the past 3 decades, Marshall has explored rocks surviving from this time in eastern Greenland. At the time, this terrain lay far from the arctic, at lower latitudes, locked in the arid interior of a landmass called the Old Red Sandstone Continent. As the climate warmed after the Devonian's last ice age, lakes formed and filled with sediment that slowly turned to mudstone, recording conditions before and during the extinction. In 2017, Marshall exhumed the perfect mudstone in a 6-meter-long drilled core. It captures a startling transformation: Healthy fossilized spores, coated in distinctive symmetrical spikes, suddenly grow misshapen, their spikes dilapidated and uneven. Spores are a common fossil because of their armored coat, but they are vulnerable to UV radiation, much like humans; spores can even develop a "tan" in response to UV. The damage Marshall saw is consistent with such exposure, says Jeffrey </w:t>
      </w:r>
      <w:proofErr w:type="spellStart"/>
      <w:r w:rsidRPr="000242C9">
        <w:rPr>
          <w:sz w:val="14"/>
        </w:rPr>
        <w:t>Benca</w:t>
      </w:r>
      <w:proofErr w:type="spellEnd"/>
      <w:r w:rsidRPr="000242C9">
        <w:rPr>
          <w:sz w:val="14"/>
        </w:rPr>
        <w:t xml:space="preserve">, an experimental paleobotanist who has linked such damage to the end-Permian extinction. "What they propose seems quite plausible," he says. Marshall argues that the warming climate drove more powerful summer thunderstorms, which could have injected an </w:t>
      </w:r>
      <w:r w:rsidRPr="00FD1034">
        <w:rPr>
          <w:rStyle w:val="StyleUnderline"/>
          <w:highlight w:val="cyan"/>
        </w:rPr>
        <w:t>ozone-depleting mix of water and salts into the stratosphere</w:t>
      </w:r>
      <w:r w:rsidRPr="000242C9">
        <w:rPr>
          <w:sz w:val="14"/>
        </w:rPr>
        <w:t xml:space="preserve">. As UV rays killed off forests, nutrient runoff into the sea could have caused blooms of plankton and algae, </w:t>
      </w:r>
      <w:r w:rsidRPr="00FD1034">
        <w:rPr>
          <w:rStyle w:val="StyleUnderline"/>
          <w:highlight w:val="cyan"/>
        </w:rPr>
        <w:t xml:space="preserve">which would have produced more ozone-destroying salts in </w:t>
      </w:r>
      <w:proofErr w:type="gramStart"/>
      <w:r w:rsidRPr="00FD1034">
        <w:rPr>
          <w:rStyle w:val="StyleUnderline"/>
          <w:highlight w:val="cyan"/>
        </w:rPr>
        <w:t>a runaway feedback</w:t>
      </w:r>
      <w:proofErr w:type="gramEnd"/>
      <w:r w:rsidRPr="00FD1034">
        <w:rPr>
          <w:rStyle w:val="StyleUnderline"/>
          <w:highlight w:val="cyan"/>
        </w:rPr>
        <w:t>. "It looks like it might be a perfect storm</w:t>
      </w:r>
      <w:r w:rsidRPr="000242C9">
        <w:rPr>
          <w:sz w:val="14"/>
        </w:rPr>
        <w:t xml:space="preserve">," he says. </w:t>
      </w:r>
      <w:r w:rsidRPr="00FD1034">
        <w:rPr>
          <w:rStyle w:val="StyleUnderline"/>
          <w:highlight w:val="cyan"/>
        </w:rPr>
        <w:t xml:space="preserve">Marshall's scenario </w:t>
      </w:r>
      <w:r w:rsidRPr="004775E8">
        <w:rPr>
          <w:rStyle w:val="StyleUnderline"/>
        </w:rPr>
        <w:t xml:space="preserve">could </w:t>
      </w:r>
      <w:r w:rsidRPr="00FD1034">
        <w:rPr>
          <w:rStyle w:val="StyleUnderline"/>
          <w:highlight w:val="cyan"/>
        </w:rPr>
        <w:t>explain</w:t>
      </w:r>
      <w:r w:rsidRPr="000242C9">
        <w:rPr>
          <w:sz w:val="14"/>
        </w:rPr>
        <w:t xml:space="preserve"> not just the</w:t>
      </w:r>
      <w:r w:rsidRPr="00BC13F5">
        <w:rPr>
          <w:rStyle w:val="StyleUnderline"/>
        </w:rPr>
        <w:t xml:space="preserve"> </w:t>
      </w:r>
      <w:r w:rsidRPr="00FD1034">
        <w:rPr>
          <w:rStyle w:val="StyleUnderline"/>
          <w:highlight w:val="cyan"/>
        </w:rPr>
        <w:t>extinction</w:t>
      </w:r>
      <w:r w:rsidRPr="000242C9">
        <w:rPr>
          <w:sz w:val="14"/>
        </w:rPr>
        <w:t>, but also the many natural gas deposits dating from the period, says Sarah Carmichael, a geochemist at Appalachian State University. They formed from decaying organic matter, but no one has explained the needed surge in plankton growth. Nutrient runoff from dead forests could have fertilized the marine life.</w:t>
      </w:r>
    </w:p>
    <w:p w14:paraId="53B50A15" w14:textId="77777777" w:rsidR="00A672A9" w:rsidRDefault="00A672A9" w:rsidP="00A672A9">
      <w:pPr>
        <w:pStyle w:val="Heading4"/>
      </w:pPr>
      <w:r>
        <w:t>Starlink is Earth’s first megastructure that has a techno-signature – allows for detection by more advanced Type 1-3 civilizations</w:t>
      </w:r>
    </w:p>
    <w:p w14:paraId="6350A8A9" w14:textId="77777777" w:rsidR="00A672A9" w:rsidRPr="00E7314F" w:rsidRDefault="00A672A9" w:rsidP="00A672A9">
      <w:pPr>
        <w:rPr>
          <w:rStyle w:val="Style13ptBold"/>
        </w:rPr>
      </w:pPr>
      <w:proofErr w:type="spellStart"/>
      <w:r w:rsidRPr="002D17F0">
        <w:rPr>
          <w:rStyle w:val="Style13ptBold"/>
          <w:highlight w:val="cyan"/>
        </w:rPr>
        <w:t>Osmanov</w:t>
      </w:r>
      <w:proofErr w:type="spellEnd"/>
      <w:r w:rsidRPr="00E7314F">
        <w:rPr>
          <w:rStyle w:val="Style13ptBold"/>
        </w:rPr>
        <w:t>, 20</w:t>
      </w:r>
      <w:r w:rsidRPr="002D17F0">
        <w:rPr>
          <w:rStyle w:val="Style13ptBold"/>
          <w:highlight w:val="cyan"/>
        </w:rPr>
        <w:t>21</w:t>
      </w:r>
      <w:r w:rsidRPr="00E7314F">
        <w:rPr>
          <w:rStyle w:val="Style13ptBold"/>
        </w:rPr>
        <w:t xml:space="preserve"> – Free University of Tbilisi Physics Professor </w:t>
      </w:r>
    </w:p>
    <w:p w14:paraId="28633DDA" w14:textId="77777777" w:rsidR="00A672A9" w:rsidRDefault="00A672A9" w:rsidP="00A672A9">
      <w:proofErr w:type="spellStart"/>
      <w:r>
        <w:t>Osmanov</w:t>
      </w:r>
      <w:proofErr w:type="spellEnd"/>
      <w:r>
        <w:t xml:space="preserve"> Z.N. Zaza </w:t>
      </w:r>
      <w:proofErr w:type="spellStart"/>
      <w:r>
        <w:t>Osmanov</w:t>
      </w:r>
      <w:proofErr w:type="spellEnd"/>
      <w:r>
        <w:t xml:space="preserve">, Professor of Physics, Free University of Tbilisi. Associate Dean of School of Physics, Free University of Tbilisi. SETI Institute Research Affiliate. Education: PhD, University of Turin. School of Physics, Free University of Tbilisi, 0183, Tbilisi, Georgia E. </w:t>
      </w:r>
      <w:proofErr w:type="spellStart"/>
      <w:r>
        <w:t>Kharadze</w:t>
      </w:r>
      <w:proofErr w:type="spellEnd"/>
      <w:r>
        <w:t xml:space="preserve"> Georgian National Astrophysical Observatory, </w:t>
      </w:r>
      <w:proofErr w:type="spellStart"/>
      <w:r>
        <w:t>Abastumani</w:t>
      </w:r>
      <w:proofErr w:type="spellEnd"/>
      <w:r>
        <w:t xml:space="preserve">, 0301, Georgia, “From the SpaceX Starlink </w:t>
      </w:r>
      <w:proofErr w:type="spellStart"/>
      <w:r>
        <w:t>megaconstellation</w:t>
      </w:r>
      <w:proofErr w:type="spellEnd"/>
      <w:r>
        <w:t xml:space="preserve"> to the search for Type-I civilizations”, 12 Mar 2021, </w:t>
      </w:r>
      <w:hyperlink r:id="rId15" w:history="1">
        <w:r w:rsidRPr="000A5C0C">
          <w:rPr>
            <w:rStyle w:val="Hyperlink"/>
          </w:rPr>
          <w:t>https://arxiv.org/pdf/2103.07227.pdf</w:t>
        </w:r>
      </w:hyperlink>
      <w:r>
        <w:t>, accessed 12/7/21, sb</w:t>
      </w:r>
    </w:p>
    <w:p w14:paraId="0248A19A" w14:textId="77777777" w:rsidR="00A672A9" w:rsidRDefault="00A672A9" w:rsidP="00A672A9">
      <w:r>
        <w:t xml:space="preserve">Here we extrapolate the idea of </w:t>
      </w:r>
      <w:r w:rsidRPr="002D17F0">
        <w:rPr>
          <w:rStyle w:val="StyleUnderline"/>
          <w:highlight w:val="cyan"/>
        </w:rPr>
        <w:t>launching SpaceX’s Starlink satellites and</w:t>
      </w:r>
      <w:r>
        <w:t xml:space="preserve"> study the possibility of </w:t>
      </w:r>
      <w:r w:rsidRPr="002D17F0">
        <w:rPr>
          <w:rStyle w:val="StyleUnderline"/>
          <w:highlight w:val="cyan"/>
        </w:rPr>
        <w:t>building</w:t>
      </w:r>
      <w:r w:rsidRPr="00551FBD">
        <w:rPr>
          <w:rStyle w:val="StyleUnderline"/>
        </w:rPr>
        <w:t xml:space="preserve"> planetary megastructures</w:t>
      </w:r>
      <w:r w:rsidRPr="00551FBD">
        <w:t xml:space="preserve"> (either </w:t>
      </w:r>
      <w:r w:rsidRPr="00551FBD">
        <w:rPr>
          <w:rStyle w:val="StyleUnderline"/>
        </w:rPr>
        <w:t>designe</w:t>
      </w:r>
      <w:r w:rsidRPr="00551FBD">
        <w:t>d as solid</w:t>
      </w:r>
      <w:r>
        <w:t xml:space="preserve"> </w:t>
      </w:r>
      <w:r w:rsidRPr="00551FBD">
        <w:t xml:space="preserve">objects or </w:t>
      </w:r>
      <w:r w:rsidRPr="00551FBD">
        <w:rPr>
          <w:rStyle w:val="StyleUnderline"/>
        </w:rPr>
        <w:t xml:space="preserve">as </w:t>
      </w:r>
      <w:r w:rsidRPr="002D17F0">
        <w:rPr>
          <w:rStyle w:val="StyleUnderline"/>
          <w:highlight w:val="cyan"/>
        </w:rPr>
        <w:t>a web of satellites)</w:t>
      </w:r>
      <w:r w:rsidRPr="00551FBD">
        <w:rPr>
          <w:rStyle w:val="StyleUnderline"/>
        </w:rPr>
        <w:t xml:space="preserve"> by Type-I civilizations and the consequent </w:t>
      </w:r>
      <w:r w:rsidRPr="002D17F0">
        <w:rPr>
          <w:rStyle w:val="StyleUnderline"/>
          <w:highlight w:val="cyan"/>
        </w:rPr>
        <w:t>detection of</w:t>
      </w:r>
      <w:r w:rsidRPr="00551FBD">
        <w:rPr>
          <w:rStyle w:val="StyleUnderline"/>
        </w:rPr>
        <w:t xml:space="preserve"> their </w:t>
      </w:r>
      <w:r w:rsidRPr="002D17F0">
        <w:rPr>
          <w:rStyle w:val="StyleUnderline"/>
          <w:highlight w:val="cyan"/>
        </w:rPr>
        <w:t>techno-signatures. We</w:t>
      </w:r>
      <w:r>
        <w:t xml:space="preserve"> have shown that the instruments of The Very Large Telescope Interferometer (VLTI) </w:t>
      </w:r>
      <w:r w:rsidRPr="002D17F0">
        <w:rPr>
          <w:rStyle w:val="StyleUnderline"/>
          <w:highlight w:val="cyan"/>
        </w:rPr>
        <w:t>can</w:t>
      </w:r>
      <w:r>
        <w:t xml:space="preserve"> potentially </w:t>
      </w:r>
      <w:r w:rsidRPr="002D17F0">
        <w:rPr>
          <w:rStyle w:val="StyleUnderline"/>
          <w:highlight w:val="cyan"/>
        </w:rPr>
        <w:t>observe</w:t>
      </w:r>
      <w:r>
        <w:t xml:space="preserve"> emission pattern of the </w:t>
      </w:r>
      <w:r w:rsidRPr="002D17F0">
        <w:rPr>
          <w:rStyle w:val="StyleUnderline"/>
          <w:highlight w:val="cyan"/>
        </w:rPr>
        <w:t>huge constructions</w:t>
      </w:r>
      <w:r>
        <w:t>. Efficiency of the spectral variability method has been emphasized and the role of the FAST telescope was discussed.</w:t>
      </w:r>
    </w:p>
    <w:p w14:paraId="376C3669" w14:textId="77777777" w:rsidR="00A672A9" w:rsidRDefault="00A672A9" w:rsidP="00A672A9">
      <w:r>
        <w:t>Subject headings: SpaceX Starlink; SETI; Techno-signatures; Extraterrestrial life; FAST telescope</w:t>
      </w:r>
    </w:p>
    <w:p w14:paraId="4D702D18" w14:textId="77777777" w:rsidR="00A672A9" w:rsidRDefault="00A672A9" w:rsidP="00A672A9">
      <w:r>
        <w:t xml:space="preserve">1. Introduction Last year on May 24 the </w:t>
      </w:r>
      <w:r w:rsidRPr="002D17F0">
        <w:rPr>
          <w:rStyle w:val="StyleUnderline"/>
          <w:highlight w:val="cyan"/>
        </w:rPr>
        <w:t>SpaceX</w:t>
      </w:r>
      <w:r w:rsidRPr="00A2737A">
        <w:rPr>
          <w:rStyle w:val="StyleUnderline"/>
        </w:rPr>
        <w:t xml:space="preserve"> </w:t>
      </w:r>
      <w:r>
        <w:t xml:space="preserve">launched the first set of 60 </w:t>
      </w:r>
      <w:r w:rsidRPr="002D17F0">
        <w:rPr>
          <w:rStyle w:val="StyleUnderline"/>
          <w:highlight w:val="cyan"/>
        </w:rPr>
        <w:t>Starlink</w:t>
      </w:r>
      <w:r w:rsidRPr="00A2737A">
        <w:rPr>
          <w:rStyle w:val="StyleUnderline"/>
        </w:rPr>
        <w:t xml:space="preserve"> </w:t>
      </w:r>
      <w:r>
        <w:t xml:space="preserve">satellites and up to now the total number </w:t>
      </w:r>
      <w:r w:rsidRPr="002D17F0">
        <w:rPr>
          <w:rStyle w:val="StyleUnderline"/>
          <w:highlight w:val="cyan"/>
        </w:rPr>
        <w:t>is</w:t>
      </w:r>
      <w:r>
        <w:t xml:space="preserve"> approximately 400 </w:t>
      </w:r>
      <w:r w:rsidRPr="002D17F0">
        <w:rPr>
          <w:rStyle w:val="StyleUnderline"/>
          <w:highlight w:val="cyan"/>
        </w:rPr>
        <w:t>aiming to reach</w:t>
      </w:r>
      <w:r>
        <w:t xml:space="preserve"> at least </w:t>
      </w:r>
      <w:r w:rsidRPr="002D17F0">
        <w:rPr>
          <w:rStyle w:val="StyleUnderline"/>
          <w:highlight w:val="cyan"/>
        </w:rPr>
        <w:t>12000</w:t>
      </w:r>
      <w:r>
        <w:t xml:space="preserve"> (McDowell 2020</w:t>
      </w:r>
      <w:r w:rsidRPr="00551FBD">
        <w:t xml:space="preserve">) </w:t>
      </w:r>
      <w:r w:rsidRPr="00551FBD">
        <w:rPr>
          <w:rStyle w:val="StyleUnderline"/>
        </w:rPr>
        <w:t>at the end of a decade program</w:t>
      </w:r>
      <w:r w:rsidRPr="00551FBD">
        <w:t xml:space="preserve"> announ</w:t>
      </w:r>
      <w:r>
        <w:t xml:space="preserve">ced by Elon Musk. </w:t>
      </w:r>
      <w:proofErr w:type="gramStart"/>
      <w:r w:rsidRPr="002D17F0">
        <w:rPr>
          <w:rStyle w:val="Emphasis"/>
          <w:highlight w:val="cyan"/>
        </w:rPr>
        <w:t>Such a huge number</w:t>
      </w:r>
      <w:r w:rsidRPr="00551FBD">
        <w:rPr>
          <w:rStyle w:val="Emphasis"/>
        </w:rPr>
        <w:t xml:space="preserve"> of satellites,</w:t>
      </w:r>
      <w:proofErr w:type="gramEnd"/>
      <w:r w:rsidRPr="00551FBD">
        <w:rPr>
          <w:rStyle w:val="Emphasis"/>
        </w:rPr>
        <w:t xml:space="preserve"> </w:t>
      </w:r>
      <w:r w:rsidRPr="002D17F0">
        <w:rPr>
          <w:rStyle w:val="Emphasis"/>
          <w:highlight w:val="cyan"/>
        </w:rPr>
        <w:t>distributed over</w:t>
      </w:r>
      <w:r w:rsidRPr="00551FBD">
        <w:rPr>
          <w:rStyle w:val="Emphasis"/>
        </w:rPr>
        <w:t xml:space="preserve"> almost the </w:t>
      </w:r>
      <w:r w:rsidRPr="002D17F0">
        <w:rPr>
          <w:rStyle w:val="Emphasis"/>
          <w:highlight w:val="cyan"/>
        </w:rPr>
        <w:t>whole surface of the Earth</w:t>
      </w:r>
      <w:r w:rsidRPr="00551FBD">
        <w:rPr>
          <w:rStyle w:val="Emphasis"/>
        </w:rPr>
        <w:t xml:space="preserve"> might be </w:t>
      </w:r>
      <w:r w:rsidRPr="002D17F0">
        <w:rPr>
          <w:rStyle w:val="Emphasis"/>
          <w:highlight w:val="cyan"/>
        </w:rPr>
        <w:t>considered</w:t>
      </w:r>
      <w:r w:rsidRPr="00551FBD">
        <w:rPr>
          <w:rStyle w:val="Emphasis"/>
        </w:rPr>
        <w:t xml:space="preserve"> as the first prototype of </w:t>
      </w:r>
      <w:r w:rsidRPr="002D17F0">
        <w:rPr>
          <w:rStyle w:val="Emphasis"/>
          <w:highlight w:val="cyan"/>
        </w:rPr>
        <w:t>a</w:t>
      </w:r>
      <w:r w:rsidRPr="00551FBD">
        <w:rPr>
          <w:rStyle w:val="Emphasis"/>
        </w:rPr>
        <w:t xml:space="preserve"> possible </w:t>
      </w:r>
      <w:r w:rsidRPr="002D17F0">
        <w:rPr>
          <w:rStyle w:val="Emphasis"/>
          <w:highlight w:val="cyan"/>
        </w:rPr>
        <w:t>megastructure around the Earth, which</w:t>
      </w:r>
      <w:r w:rsidRPr="00551FBD">
        <w:rPr>
          <w:rStyle w:val="Emphasis"/>
        </w:rPr>
        <w:t xml:space="preserve"> in principal, </w:t>
      </w:r>
      <w:r w:rsidRPr="002D17F0">
        <w:rPr>
          <w:rStyle w:val="Emphasis"/>
          <w:highlight w:val="cyan"/>
        </w:rPr>
        <w:t>might be visible from the cosmos</w:t>
      </w:r>
      <w:r>
        <w:t>. Similarly, one may search for techno-signatures of alien civilizations.</w:t>
      </w:r>
    </w:p>
    <w:p w14:paraId="637EBF1E" w14:textId="77777777" w:rsidR="00A672A9" w:rsidRDefault="00A672A9" w:rsidP="00A672A9">
      <w:r>
        <w:lastRenderedPageBreak/>
        <w:t>The discovery of the Tabby’s star (</w:t>
      </w:r>
      <w:proofErr w:type="spellStart"/>
      <w:r>
        <w:t>Boyajian</w:t>
      </w:r>
      <w:proofErr w:type="spellEnd"/>
      <w:r>
        <w:t xml:space="preserve"> et al. 2016) </w:t>
      </w:r>
      <w:proofErr w:type="gramStart"/>
      <w:r>
        <w:t>and ”Oumuamua</w:t>
      </w:r>
      <w:proofErr w:type="gramEnd"/>
      <w:r>
        <w:t xml:space="preserve">” (Bialy &amp; Loeb 2018) have provoked the revival of the search for extraterrestrial intelligence (SETI). The idea to search for techno-signatures of advanced alien societies have been proposed by Dyson (1960). Assuming that a civilization is advanced enough to build a megastructure around a host star to consume its whole energy, Dyson has concluded that such a huge (having the length-scale of the order of one AU) spherical construction - Dyson sphere (DS) - should be visible in the infrared (IR) spectrum. Civilizations harnessing the host star’s total energy belong to the Type-II societies according to the classification by Kardashev (1964). Type-I civilization is harnessing the total energy coming from the sun to the Earth. Our society is consuming less than the mentioned energy, therefore, an index, K = log10 (P) /10 − 0.6, introduced by </w:t>
      </w:r>
      <w:proofErr w:type="spellStart"/>
      <w:r>
        <w:t>Shklovskii</w:t>
      </w:r>
      <w:proofErr w:type="spellEnd"/>
      <w:r>
        <w:t xml:space="preserve"> &amp; Sagan (1966) for </w:t>
      </w:r>
      <w:r w:rsidRPr="002D17F0">
        <w:rPr>
          <w:rStyle w:val="StyleUnderline"/>
          <w:highlight w:val="cyan"/>
        </w:rPr>
        <w:t>Earthlings is 0.7</w:t>
      </w:r>
      <w:r>
        <w:t xml:space="preserve">, where P denotes the average harnessed power in Watts. In the framework of the same classification Type-III is the alien high tech society which </w:t>
      </w:r>
      <w:proofErr w:type="gramStart"/>
      <w:r>
        <w:t>is able to</w:t>
      </w:r>
      <w:proofErr w:type="gramEnd"/>
      <w:r>
        <w:t xml:space="preserve"> use the total energy of the host galaxy.</w:t>
      </w:r>
    </w:p>
    <w:p w14:paraId="1076D418" w14:textId="77777777" w:rsidR="00A672A9" w:rsidRDefault="00A672A9" w:rsidP="00A672A9">
      <w:proofErr w:type="gramStart"/>
      <w:r>
        <w:t>It is clear that detection</w:t>
      </w:r>
      <w:proofErr w:type="gramEnd"/>
      <w:r>
        <w:t xml:space="preserve"> of Type-II and </w:t>
      </w:r>
      <w:proofErr w:type="spellStart"/>
      <w:r>
        <w:t>TypeIII</w:t>
      </w:r>
      <w:proofErr w:type="spellEnd"/>
      <w:r>
        <w:t xml:space="preserve"> civilizations is much easier than Type-I because of the much higher total consumed energies. Therefore, a special interest in the </w:t>
      </w:r>
      <w:proofErr w:type="spellStart"/>
      <w:r>
        <w:t>Dysonian</w:t>
      </w:r>
      <w:proofErr w:type="spellEnd"/>
      <w:r>
        <w:t xml:space="preserve"> SETI projects deserve Type-</w:t>
      </w:r>
      <w:proofErr w:type="gramStart"/>
      <w:r>
        <w:t>II,III</w:t>
      </w:r>
      <w:proofErr w:type="gramEnd"/>
      <w:r>
        <w:t xml:space="preserve"> </w:t>
      </w:r>
      <w:proofErr w:type="spellStart"/>
      <w:r>
        <w:t>technosignatures</w:t>
      </w:r>
      <w:proofErr w:type="spellEnd"/>
      <w:r>
        <w:t xml:space="preserve"> and a series of papers are dedicated to identification of DS candidates (Timofeev et al. 2000; Carrigan 2009; </w:t>
      </w:r>
      <w:proofErr w:type="spellStart"/>
      <w:r>
        <w:t>Zackrisson</w:t>
      </w:r>
      <w:proofErr w:type="spellEnd"/>
      <w:r>
        <w:t xml:space="preserve"> et al. 2018). Dyson’s original idea has been extended to hot DSs (</w:t>
      </w:r>
      <w:proofErr w:type="spellStart"/>
      <w:r>
        <w:t>Osmanov</w:t>
      </w:r>
      <w:proofErr w:type="spellEnd"/>
      <w:r>
        <w:t xml:space="preserve"> &amp; </w:t>
      </w:r>
      <w:proofErr w:type="spellStart"/>
      <w:r>
        <w:t>Berezhiani</w:t>
      </w:r>
      <w:proofErr w:type="spellEnd"/>
      <w:r>
        <w:t xml:space="preserve"> 2018, 2019) and the megastructures around pulsars (</w:t>
      </w:r>
      <w:proofErr w:type="spellStart"/>
      <w:r>
        <w:t>Osmanov</w:t>
      </w:r>
      <w:proofErr w:type="spellEnd"/>
      <w:r>
        <w:t xml:space="preserve"> 2016, 2017).</w:t>
      </w:r>
    </w:p>
    <w:p w14:paraId="39B3494D" w14:textId="77777777" w:rsidR="00A672A9" w:rsidRDefault="00A672A9" w:rsidP="00A672A9">
      <w:r>
        <w:t xml:space="preserve">Despite high radiation intensity of </w:t>
      </w:r>
      <w:proofErr w:type="spellStart"/>
      <w:proofErr w:type="gramStart"/>
      <w:r>
        <w:t>TypeII,III</w:t>
      </w:r>
      <w:proofErr w:type="spellEnd"/>
      <w:proofErr w:type="gramEnd"/>
      <w:r>
        <w:t xml:space="preserve"> technologies compared </w:t>
      </w:r>
      <w:r w:rsidRPr="00551FBD">
        <w:t xml:space="preserve">to </w:t>
      </w:r>
      <w:r w:rsidRPr="00551FBD">
        <w:rPr>
          <w:rStyle w:val="StyleUnderline"/>
        </w:rPr>
        <w:t xml:space="preserve">Type-I </w:t>
      </w:r>
      <w:proofErr w:type="spellStart"/>
      <w:r w:rsidRPr="00551FBD">
        <w:rPr>
          <w:rStyle w:val="StyleUnderline"/>
        </w:rPr>
        <w:t>technosignatures</w:t>
      </w:r>
      <w:proofErr w:type="spellEnd"/>
      <w:r w:rsidRPr="00551FBD">
        <w:t xml:space="preserve">, the latter still </w:t>
      </w:r>
      <w:r w:rsidRPr="00551FBD">
        <w:rPr>
          <w:rStyle w:val="StyleUnderline"/>
        </w:rPr>
        <w:t>can be considered seriously in the SETI context</w:t>
      </w:r>
      <w:r w:rsidRPr="00551FBD">
        <w:t>.</w:t>
      </w:r>
      <w:r>
        <w:t xml:space="preserve"> </w:t>
      </w:r>
      <w:proofErr w:type="gramStart"/>
      <w:r>
        <w:t xml:space="preserve">In particular, Kuhn &amp; </w:t>
      </w:r>
      <w:proofErr w:type="spellStart"/>
      <w:r>
        <w:t>Berdyugina</w:t>
      </w:r>
      <w:proofErr w:type="spellEnd"/>
      <w:proofErr w:type="gramEnd"/>
      <w:r>
        <w:t xml:space="preserve"> (2015) studied effects of global warming as detectable biomarkers in Earthlike societies.</w:t>
      </w:r>
    </w:p>
    <w:p w14:paraId="2E0FEBBC" w14:textId="77777777" w:rsidR="00A672A9" w:rsidRDefault="00A672A9" w:rsidP="00A672A9">
      <w:r w:rsidRPr="002D17F0">
        <w:rPr>
          <w:rStyle w:val="StyleUnderline"/>
          <w:highlight w:val="cyan"/>
        </w:rPr>
        <w:t>Our civilization</w:t>
      </w:r>
      <w:r>
        <w:t xml:space="preserve"> consumes approximately 1.5 × 1020 ergs s−1 (Kuhn &amp; </w:t>
      </w:r>
      <w:proofErr w:type="spellStart"/>
      <w:r>
        <w:t>Berdyugina</w:t>
      </w:r>
      <w:proofErr w:type="spellEnd"/>
      <w:r>
        <w:t xml:space="preserve"> 2015), which </w:t>
      </w:r>
      <w:r w:rsidRPr="002D17F0">
        <w:rPr>
          <w:rStyle w:val="StyleUnderline"/>
          <w:highlight w:val="cyan"/>
        </w:rPr>
        <w:t>is less than</w:t>
      </w:r>
      <w:r>
        <w:t xml:space="preserve"> for </w:t>
      </w:r>
      <w:r w:rsidRPr="002D17F0">
        <w:rPr>
          <w:rStyle w:val="StyleUnderline"/>
          <w:highlight w:val="cyan"/>
        </w:rPr>
        <w:t>Type-I society</w:t>
      </w:r>
      <w:r>
        <w:t>, 1.7 × 1024 ergs s−</w:t>
      </w:r>
      <w:proofErr w:type="gramStart"/>
      <w:r>
        <w:t>1 .</w:t>
      </w:r>
      <w:proofErr w:type="gramEnd"/>
      <w:r>
        <w:t xml:space="preserve"> If one assumes 1% of an average growth rate of industry and the subsequent energy consumption, one can straightforwardly show that </w:t>
      </w:r>
      <w:r w:rsidRPr="002D17F0">
        <w:rPr>
          <w:rStyle w:val="StyleUnderline"/>
          <w:highlight w:val="cyan"/>
        </w:rPr>
        <w:t xml:space="preserve">our civilization might reach Type-I in </w:t>
      </w:r>
      <w:r w:rsidRPr="002D17F0">
        <w:rPr>
          <w:rStyle w:val="StyleUnderline"/>
          <w:rFonts w:ascii="Cambria Math" w:hAnsi="Cambria Math" w:cs="Cambria Math"/>
          <w:highlight w:val="cyan"/>
        </w:rPr>
        <w:t>∼</w:t>
      </w:r>
      <w:r w:rsidRPr="002D17F0">
        <w:rPr>
          <w:rStyle w:val="StyleUnderline"/>
          <w:highlight w:val="cyan"/>
        </w:rPr>
        <w:t xml:space="preserve"> 1000yrs</w:t>
      </w:r>
      <w:r>
        <w:t xml:space="preserve">. It is quite probable that in 1000yrs the level of technology will differ from ours, likewise ours is different from the </w:t>
      </w:r>
      <w:proofErr w:type="gramStart"/>
      <w:r>
        <w:t>one of</w:t>
      </w:r>
      <w:proofErr w:type="gramEnd"/>
      <w:r>
        <w:t xml:space="preserve"> middle ages. Therefore, one can assume that Type-I alien society </w:t>
      </w:r>
      <w:proofErr w:type="gramStart"/>
      <w:r>
        <w:t>is able to</w:t>
      </w:r>
      <w:proofErr w:type="gramEnd"/>
      <w:r>
        <w:t xml:space="preserve"> cloak their planet by a sphere-like (or ring-like) structure to harness the total energy emitted from their host star toward the planet.</w:t>
      </w:r>
    </w:p>
    <w:p w14:paraId="33D36031" w14:textId="77777777" w:rsidR="00A672A9" w:rsidRDefault="00A672A9" w:rsidP="00A672A9">
      <w:r>
        <w:t>In this paper we consider the possible observational characteristics of a planetary megastructure partially or completely covering an Earth-like planet located in the habitable zone.</w:t>
      </w:r>
    </w:p>
    <w:p w14:paraId="4F1E09EC" w14:textId="77777777" w:rsidR="00A672A9" w:rsidRPr="00957658" w:rsidRDefault="00A672A9" w:rsidP="00A672A9">
      <w:r>
        <w:t xml:space="preserve">The paper is organized in the following way: in Sec. 2, we introduce main theory and study the techno-signatures of Type-I </w:t>
      </w:r>
      <w:proofErr w:type="spellStart"/>
      <w:r>
        <w:t>megaconstructions</w:t>
      </w:r>
      <w:proofErr w:type="spellEnd"/>
      <w:r>
        <w:t>, obtaining major results and in Sec. 3 we outline them.</w:t>
      </w:r>
    </w:p>
    <w:p w14:paraId="4E6F7F92" w14:textId="77777777" w:rsidR="00A672A9" w:rsidRDefault="00A672A9" w:rsidP="00A672A9">
      <w:pPr>
        <w:pStyle w:val="Heading4"/>
      </w:pPr>
      <w:r>
        <w:t xml:space="preserve">420 billion advanced alien civilizations in universe – pessimistic </w:t>
      </w:r>
    </w:p>
    <w:p w14:paraId="267DDFE7" w14:textId="77777777" w:rsidR="00A672A9" w:rsidRPr="00AE3CBD" w:rsidRDefault="00A672A9" w:rsidP="00A672A9">
      <w:pPr>
        <w:rPr>
          <w:rStyle w:val="Style13ptBold"/>
        </w:rPr>
      </w:pPr>
      <w:r w:rsidRPr="002D17F0">
        <w:rPr>
          <w:rStyle w:val="Style13ptBold"/>
          <w:highlight w:val="cyan"/>
        </w:rPr>
        <w:t>Lichfield</w:t>
      </w:r>
      <w:r w:rsidRPr="00AE3CBD">
        <w:rPr>
          <w:rStyle w:val="Style13ptBold"/>
        </w:rPr>
        <w:t>, 20</w:t>
      </w:r>
      <w:r w:rsidRPr="002D17F0">
        <w:rPr>
          <w:rStyle w:val="Style13ptBold"/>
          <w:highlight w:val="cyan"/>
        </w:rPr>
        <w:t>16</w:t>
      </w:r>
      <w:r>
        <w:rPr>
          <w:rStyle w:val="Style13ptBold"/>
        </w:rPr>
        <w:t xml:space="preserve"> – quoting study by University of Rochester Astrophysics Professor</w:t>
      </w:r>
    </w:p>
    <w:p w14:paraId="46036EEB" w14:textId="77777777" w:rsidR="00A672A9" w:rsidRDefault="00A672A9" w:rsidP="00A672A9">
      <w:r>
        <w:t xml:space="preserve">Gideon Lichfield, Quarters Senior Editor, MIT Technology Review Editor-in-chief, “There have probably been trillions of alien civilizations, and yet we may still never see one”, Published June 11, 2016, Last updated on June 13, 2016, </w:t>
      </w:r>
      <w:hyperlink r:id="rId16" w:history="1">
        <w:r w:rsidRPr="000A5C0C">
          <w:rPr>
            <w:rStyle w:val="Hyperlink"/>
          </w:rPr>
          <w:t>https://qz.com/704687/there-have-probably-been-trillions-of-alien-civilizations-and-yet-we-may-still-never-see-one/</w:t>
        </w:r>
      </w:hyperlink>
      <w:r>
        <w:t>, accessed 12/7/21, sb</w:t>
      </w:r>
    </w:p>
    <w:p w14:paraId="0CC30A96" w14:textId="77777777" w:rsidR="00A672A9" w:rsidRPr="00AE3CBD" w:rsidRDefault="00A672A9" w:rsidP="00A672A9">
      <w:r>
        <w:t>*</w:t>
      </w:r>
      <w:r w:rsidRPr="00AE3CBD">
        <w:t xml:space="preserve"> Adam Frank is an astrophysics professor at the University of Rochester, a co-founder of NPR’s 13.7 Cosmos and Culture blog and the author of “About Time: Cosmology and Culture at the Twilight of the Big Bang.”</w:t>
      </w:r>
    </w:p>
    <w:p w14:paraId="3179CE78" w14:textId="77777777" w:rsidR="00A672A9" w:rsidRPr="00AE3CBD" w:rsidRDefault="00A672A9" w:rsidP="00A672A9">
      <w:r>
        <w:lastRenderedPageBreak/>
        <w:t xml:space="preserve">Sorry, everybody. We’re just not that special. In more than five decades of scanning the heavens, the search for extraterrestrial intelligence (SETI) has found no sign of </w:t>
      </w:r>
      <w:r w:rsidRPr="008372E3">
        <w:t xml:space="preserve">alien life. Yet now two American astronomers, in the scientific equivalent of a back-of-the-envelope calculation, are estimating that </w:t>
      </w:r>
      <w:r w:rsidRPr="008372E3">
        <w:rPr>
          <w:rStyle w:val="StyleUnderline"/>
        </w:rPr>
        <w:t xml:space="preserve">over the course of its history </w:t>
      </w:r>
      <w:r w:rsidRPr="002D17F0">
        <w:rPr>
          <w:rStyle w:val="StyleUnderline"/>
          <w:highlight w:val="cyan"/>
        </w:rPr>
        <w:t>the universe has seen at least half a trillion technologically advanced species</w:t>
      </w:r>
      <w:r>
        <w:t xml:space="preserve">. The paper in Astrobiology by Adam Frank and Woodruff Sullivan notes that, in just the last few years, we’ve gained a much clearer sense of how hospitable the universe is to life. NASA’s Kepler space telescope has identified thousands of planets in our neighborhood of the galaxy, along with their sizes and distances from their stars. From there it’s </w:t>
      </w:r>
      <w:proofErr w:type="gramStart"/>
      <w:r>
        <w:t>fairly easy</w:t>
      </w:r>
      <w:proofErr w:type="gramEnd"/>
      <w:r>
        <w:t xml:space="preserve"> to guess how many may hold liquid water, which is probably essential for complex life. In our Milky Way galaxy alone there are, by this estimate, some 60 billion such “habitable” planets, write Frank and Sullivan. The big remaining unknown is how many of these planets give rise to the kinds of lifeforms that build advanced technology (if nuclear weapons and Oculus Rifts can be called “advanced”). Since Earth is the only </w:t>
      </w:r>
      <w:proofErr w:type="gramStart"/>
      <w:r>
        <w:t>one</w:t>
      </w:r>
      <w:proofErr w:type="gramEnd"/>
      <w:r>
        <w:t xml:space="preserve"> we know of, the guesses vary wildly, but </w:t>
      </w:r>
      <w:r w:rsidRPr="002D17F0">
        <w:rPr>
          <w:rStyle w:val="StyleUnderline"/>
          <w:highlight w:val="cyan"/>
        </w:rPr>
        <w:t>one</w:t>
      </w:r>
      <w:r w:rsidRPr="008372E3">
        <w:rPr>
          <w:rStyle w:val="StyleUnderline"/>
        </w:rPr>
        <w:t xml:space="preserve"> such </w:t>
      </w:r>
      <w:r w:rsidRPr="002D17F0">
        <w:rPr>
          <w:rStyle w:val="StyleUnderline"/>
          <w:highlight w:val="cyan"/>
        </w:rPr>
        <w:t>civilization per 10 billion habitable planets is</w:t>
      </w:r>
      <w:r w:rsidRPr="008372E3">
        <w:rPr>
          <w:rStyle w:val="StyleUnderline"/>
        </w:rPr>
        <w:t xml:space="preserve"> generally </w:t>
      </w:r>
      <w:r w:rsidRPr="002D17F0">
        <w:rPr>
          <w:rStyle w:val="StyleUnderline"/>
          <w:highlight w:val="cyan"/>
        </w:rPr>
        <w:t>considered “highly pessimistic</w:t>
      </w:r>
      <w:r>
        <w:t>,” wrote Frank in the New York Times yesterday (paywall). In astronomy-</w:t>
      </w:r>
      <w:r w:rsidRPr="008372E3">
        <w:t xml:space="preserve">speak, </w:t>
      </w:r>
      <w:r w:rsidRPr="008372E3">
        <w:rPr>
          <w:rStyle w:val="StyleUnderline"/>
        </w:rPr>
        <w:t xml:space="preserve">this means </w:t>
      </w:r>
      <w:r w:rsidRPr="002D17F0">
        <w:rPr>
          <w:rStyle w:val="StyleUnderline"/>
          <w:highlight w:val="cyan"/>
        </w:rPr>
        <w:t>the figure could be 10, 100 or</w:t>
      </w:r>
      <w:r w:rsidRPr="008372E3">
        <w:rPr>
          <w:rStyle w:val="StyleUnderline"/>
        </w:rPr>
        <w:t xml:space="preserve"> even </w:t>
      </w:r>
      <w:r w:rsidRPr="002D17F0">
        <w:rPr>
          <w:rStyle w:val="StyleUnderline"/>
          <w:highlight w:val="cyan"/>
        </w:rPr>
        <w:t>1,000 times too low</w:t>
      </w:r>
      <w:r>
        <w:t xml:space="preserve">. </w:t>
      </w:r>
      <w:r w:rsidRPr="008372E3">
        <w:rPr>
          <w:rStyle w:val="StyleUnderline"/>
        </w:rPr>
        <w:t>Using that “pessimistic” proportion</w:t>
      </w:r>
      <w:r w:rsidRPr="008372E3">
        <w:t>, and other</w:t>
      </w:r>
      <w:r>
        <w:t xml:space="preserve"> numbers from Frank and Sullivan’s </w:t>
      </w:r>
      <w:r w:rsidRPr="00AE3CBD">
        <w:t xml:space="preserve">paper, I calculated how many alien civilizations should have emerged within various subregions of </w:t>
      </w:r>
      <w:r w:rsidRPr="002D17F0">
        <w:rPr>
          <w:rStyle w:val="StyleUnderline"/>
          <w:highlight w:val="cyan"/>
        </w:rPr>
        <w:t>the</w:t>
      </w:r>
      <w:r w:rsidRPr="00AE3CBD">
        <w:t xml:space="preserve"> universe during its history:</w:t>
      </w:r>
      <w:r>
        <w:t xml:space="preserve"> </w:t>
      </w:r>
      <w:r w:rsidRPr="002D17F0">
        <w:rPr>
          <w:rStyle w:val="StyleUnderline"/>
          <w:highlight w:val="cyan"/>
        </w:rPr>
        <w:t>Total advanced civilizations in the history of the</w:t>
      </w:r>
      <w:r w:rsidRPr="00AE3CBD">
        <w:rPr>
          <w:rStyle w:val="StyleUnderline"/>
        </w:rPr>
        <w:t xml:space="preserve"> universe</w:t>
      </w:r>
      <w:r w:rsidRPr="00AE3CBD">
        <w:t>*</w:t>
      </w:r>
    </w:p>
    <w:tbl>
      <w:tblPr>
        <w:tblStyle w:val="TableGrid"/>
        <w:tblW w:w="0" w:type="auto"/>
        <w:tblLook w:val="04A0" w:firstRow="1" w:lastRow="0" w:firstColumn="1" w:lastColumn="0" w:noHBand="0" w:noVBand="1"/>
      </w:tblPr>
      <w:tblGrid>
        <w:gridCol w:w="2848"/>
        <w:gridCol w:w="2884"/>
        <w:gridCol w:w="2898"/>
      </w:tblGrid>
      <w:tr w:rsidR="00A672A9" w:rsidRPr="00AE3CBD" w14:paraId="3DE30CCA" w14:textId="77777777" w:rsidTr="00535A9F">
        <w:tc>
          <w:tcPr>
            <w:tcW w:w="3116" w:type="dxa"/>
          </w:tcPr>
          <w:p w14:paraId="28F2B15B" w14:textId="77777777" w:rsidR="00A672A9" w:rsidRPr="00AE3CBD" w:rsidRDefault="00A672A9" w:rsidP="00535A9F"/>
        </w:tc>
        <w:tc>
          <w:tcPr>
            <w:tcW w:w="3117" w:type="dxa"/>
          </w:tcPr>
          <w:p w14:paraId="018AA8C9" w14:textId="77777777" w:rsidR="00A672A9" w:rsidRPr="00AE3CBD" w:rsidRDefault="00A672A9" w:rsidP="00535A9F">
            <w:r w:rsidRPr="00AE3CBD">
              <w:t>No. of galaxies</w:t>
            </w:r>
          </w:p>
        </w:tc>
        <w:tc>
          <w:tcPr>
            <w:tcW w:w="3117" w:type="dxa"/>
          </w:tcPr>
          <w:p w14:paraId="3F79C764" w14:textId="77777777" w:rsidR="00A672A9" w:rsidRPr="00AE3CBD" w:rsidRDefault="00A672A9" w:rsidP="00535A9F">
            <w:r w:rsidRPr="00AE3CBD">
              <w:t>No. of civilizations</w:t>
            </w:r>
          </w:p>
        </w:tc>
      </w:tr>
      <w:tr w:rsidR="00A672A9" w:rsidRPr="00AE3CBD" w14:paraId="39B1CA76" w14:textId="77777777" w:rsidTr="00535A9F">
        <w:tc>
          <w:tcPr>
            <w:tcW w:w="3116" w:type="dxa"/>
          </w:tcPr>
          <w:p w14:paraId="4A6E6EEF" w14:textId="77777777" w:rsidR="00A672A9" w:rsidRPr="00AE3CBD" w:rsidRDefault="00A672A9" w:rsidP="00535A9F">
            <w:r w:rsidRPr="00AE3CBD">
              <w:t>Milky Way</w:t>
            </w:r>
          </w:p>
        </w:tc>
        <w:tc>
          <w:tcPr>
            <w:tcW w:w="3117" w:type="dxa"/>
          </w:tcPr>
          <w:p w14:paraId="09A2A098" w14:textId="77777777" w:rsidR="00A672A9" w:rsidRPr="00AE3CBD" w:rsidRDefault="00A672A9" w:rsidP="00535A9F">
            <w:r w:rsidRPr="00AE3CBD">
              <w:t>1</w:t>
            </w:r>
          </w:p>
        </w:tc>
        <w:tc>
          <w:tcPr>
            <w:tcW w:w="3117" w:type="dxa"/>
          </w:tcPr>
          <w:p w14:paraId="3EF78B8F" w14:textId="77777777" w:rsidR="00A672A9" w:rsidRPr="00AE3CBD" w:rsidRDefault="00A672A9" w:rsidP="00535A9F">
            <w:r w:rsidRPr="00AE3CBD">
              <w:t>6</w:t>
            </w:r>
          </w:p>
        </w:tc>
      </w:tr>
      <w:tr w:rsidR="00A672A9" w:rsidRPr="00AE3CBD" w14:paraId="3481D86F" w14:textId="77777777" w:rsidTr="00535A9F">
        <w:tc>
          <w:tcPr>
            <w:tcW w:w="3116" w:type="dxa"/>
          </w:tcPr>
          <w:p w14:paraId="74B0DEB7" w14:textId="77777777" w:rsidR="00A672A9" w:rsidRPr="00AE3CBD" w:rsidRDefault="00A672A9" w:rsidP="00535A9F">
            <w:r w:rsidRPr="00AE3CBD">
              <w:t>Local Group</w:t>
            </w:r>
          </w:p>
        </w:tc>
        <w:tc>
          <w:tcPr>
            <w:tcW w:w="3117" w:type="dxa"/>
          </w:tcPr>
          <w:p w14:paraId="405D081E" w14:textId="77777777" w:rsidR="00A672A9" w:rsidRPr="00AE3CBD" w:rsidRDefault="00A672A9" w:rsidP="00535A9F">
            <w:r w:rsidRPr="00AE3CBD">
              <w:t>30</w:t>
            </w:r>
          </w:p>
        </w:tc>
        <w:tc>
          <w:tcPr>
            <w:tcW w:w="3117" w:type="dxa"/>
          </w:tcPr>
          <w:p w14:paraId="4C0D47A1" w14:textId="77777777" w:rsidR="00A672A9" w:rsidRPr="00AE3CBD" w:rsidRDefault="00A672A9" w:rsidP="00535A9F">
            <w:r w:rsidRPr="00AE3CBD">
              <w:t>180</w:t>
            </w:r>
          </w:p>
        </w:tc>
      </w:tr>
      <w:tr w:rsidR="00A672A9" w:rsidRPr="00AE3CBD" w14:paraId="0361BB60" w14:textId="77777777" w:rsidTr="00535A9F">
        <w:tc>
          <w:tcPr>
            <w:tcW w:w="3116" w:type="dxa"/>
          </w:tcPr>
          <w:p w14:paraId="7458F835" w14:textId="77777777" w:rsidR="00A672A9" w:rsidRPr="00AE3CBD" w:rsidRDefault="00A672A9" w:rsidP="00535A9F">
            <w:r w:rsidRPr="00AE3CBD">
              <w:t>Galactic cluster</w:t>
            </w:r>
          </w:p>
        </w:tc>
        <w:tc>
          <w:tcPr>
            <w:tcW w:w="3117" w:type="dxa"/>
          </w:tcPr>
          <w:p w14:paraId="1436F9F3" w14:textId="77777777" w:rsidR="00A672A9" w:rsidRPr="00AE3CBD" w:rsidRDefault="00A672A9" w:rsidP="00535A9F">
            <w:r w:rsidRPr="00AE3CBD">
              <w:t>300</w:t>
            </w:r>
          </w:p>
        </w:tc>
        <w:tc>
          <w:tcPr>
            <w:tcW w:w="3117" w:type="dxa"/>
          </w:tcPr>
          <w:p w14:paraId="1C1F99F3" w14:textId="77777777" w:rsidR="00A672A9" w:rsidRPr="00AE3CBD" w:rsidRDefault="00A672A9" w:rsidP="00535A9F">
            <w:r w:rsidRPr="00AE3CBD">
              <w:t>1,800</w:t>
            </w:r>
          </w:p>
        </w:tc>
      </w:tr>
      <w:tr w:rsidR="00A672A9" w:rsidRPr="00AE3CBD" w14:paraId="7CE3A4B2" w14:textId="77777777" w:rsidTr="00535A9F">
        <w:tc>
          <w:tcPr>
            <w:tcW w:w="3116" w:type="dxa"/>
          </w:tcPr>
          <w:p w14:paraId="575DF8E9" w14:textId="77777777" w:rsidR="00A672A9" w:rsidRPr="00AE3CBD" w:rsidRDefault="00A672A9" w:rsidP="00535A9F">
            <w:r w:rsidRPr="00AE3CBD">
              <w:t>Supercluster</w:t>
            </w:r>
          </w:p>
        </w:tc>
        <w:tc>
          <w:tcPr>
            <w:tcW w:w="3117" w:type="dxa"/>
          </w:tcPr>
          <w:p w14:paraId="4B22F4D6" w14:textId="77777777" w:rsidR="00A672A9" w:rsidRPr="00AE3CBD" w:rsidRDefault="00A672A9" w:rsidP="00535A9F">
            <w:r w:rsidRPr="00AE3CBD">
              <w:t>3,000</w:t>
            </w:r>
          </w:p>
        </w:tc>
        <w:tc>
          <w:tcPr>
            <w:tcW w:w="3117" w:type="dxa"/>
          </w:tcPr>
          <w:p w14:paraId="171788B1" w14:textId="77777777" w:rsidR="00A672A9" w:rsidRPr="00AE3CBD" w:rsidRDefault="00A672A9" w:rsidP="00535A9F">
            <w:r w:rsidRPr="00AE3CBD">
              <w:t>18,000</w:t>
            </w:r>
          </w:p>
        </w:tc>
      </w:tr>
      <w:tr w:rsidR="00A672A9" w:rsidRPr="00AE3CBD" w14:paraId="6169AC71" w14:textId="77777777" w:rsidTr="00535A9F">
        <w:tc>
          <w:tcPr>
            <w:tcW w:w="3116" w:type="dxa"/>
          </w:tcPr>
          <w:p w14:paraId="44323BEC" w14:textId="77777777" w:rsidR="00A672A9" w:rsidRPr="00AE3CBD" w:rsidRDefault="00A672A9" w:rsidP="00535A9F">
            <w:pPr>
              <w:rPr>
                <w:rStyle w:val="StyleUnderline"/>
              </w:rPr>
            </w:pPr>
            <w:r w:rsidRPr="002D17F0">
              <w:rPr>
                <w:rStyle w:val="StyleUnderline"/>
                <w:highlight w:val="cyan"/>
              </w:rPr>
              <w:t>Observable universe</w:t>
            </w:r>
          </w:p>
        </w:tc>
        <w:tc>
          <w:tcPr>
            <w:tcW w:w="3117" w:type="dxa"/>
          </w:tcPr>
          <w:p w14:paraId="56319EEE" w14:textId="77777777" w:rsidR="00A672A9" w:rsidRPr="00AE3CBD" w:rsidRDefault="00A672A9" w:rsidP="00535A9F">
            <w:r w:rsidRPr="00AE3CBD">
              <w:t>70,000,000,000</w:t>
            </w:r>
          </w:p>
        </w:tc>
        <w:tc>
          <w:tcPr>
            <w:tcW w:w="3117" w:type="dxa"/>
          </w:tcPr>
          <w:p w14:paraId="48AAF444" w14:textId="77777777" w:rsidR="00A672A9" w:rsidRPr="00AE3CBD" w:rsidRDefault="00A672A9" w:rsidP="00535A9F">
            <w:r w:rsidRPr="00AE3CBD">
              <w:t>420,000,000,000</w:t>
            </w:r>
          </w:p>
        </w:tc>
      </w:tr>
    </w:tbl>
    <w:p w14:paraId="2E095FCA" w14:textId="77777777" w:rsidR="00A672A9" w:rsidRPr="00AE3CBD" w:rsidRDefault="00A672A9" w:rsidP="00A672A9"/>
    <w:p w14:paraId="38ACA213" w14:textId="77777777" w:rsidR="00A672A9" w:rsidRPr="00AE3CBD" w:rsidRDefault="00A672A9" w:rsidP="00A672A9">
      <w:r w:rsidRPr="00AE3CBD">
        <w:t xml:space="preserve">A Frank &amp; WT Sullivan | * assuming 1 in 10 </w:t>
      </w:r>
      <w:proofErr w:type="spellStart"/>
      <w:r w:rsidRPr="00AE3CBD">
        <w:t>bln</w:t>
      </w:r>
      <w:proofErr w:type="spellEnd"/>
      <w:r w:rsidRPr="00AE3CBD">
        <w:t xml:space="preserve"> </w:t>
      </w:r>
      <w:proofErr w:type="spellStart"/>
      <w:r w:rsidRPr="00AE3CBD">
        <w:t>civs</w:t>
      </w:r>
      <w:proofErr w:type="spellEnd"/>
      <w:r w:rsidRPr="00AE3CBD">
        <w:t>/habitable planet</w:t>
      </w:r>
    </w:p>
    <w:p w14:paraId="51D276A3" w14:textId="77777777" w:rsidR="00A672A9" w:rsidRDefault="00A672A9" w:rsidP="00A672A9">
      <w:r w:rsidRPr="00AE3CBD">
        <w:t xml:space="preserve">Remember, </w:t>
      </w:r>
      <w:r w:rsidRPr="002D17F0">
        <w:rPr>
          <w:rStyle w:val="StyleUnderline"/>
          <w:highlight w:val="cyan"/>
        </w:rPr>
        <w:t>420 billion intelligent civilizations</w:t>
      </w:r>
      <w:r w:rsidRPr="008372E3">
        <w:rPr>
          <w:rStyle w:val="StyleUnderline"/>
        </w:rPr>
        <w:t xml:space="preserve"> </w:t>
      </w:r>
      <w:proofErr w:type="gramStart"/>
      <w:r w:rsidRPr="008372E3">
        <w:rPr>
          <w:rStyle w:val="StyleUnderline"/>
        </w:rPr>
        <w:t>is</w:t>
      </w:r>
      <w:proofErr w:type="gramEnd"/>
      <w:r w:rsidRPr="008372E3">
        <w:rPr>
          <w:rStyle w:val="StyleUnderline"/>
        </w:rPr>
        <w:t xml:space="preserve"> the “pessimistic” estimate. But sadly</w:t>
      </w:r>
      <w:r w:rsidRPr="008372E3">
        <w:t>—or</w:t>
      </w:r>
      <w:r w:rsidRPr="00AE3CBD">
        <w:t xml:space="preserve"> happily, depending on your view of aliens—it doesn’t make us any less alone.</w:t>
      </w:r>
      <w:r>
        <w:t xml:space="preserve"> Though Frank and Sullivan wisely avoid putting a number on how many alien species are knocking around right now, we can do our own back-of-the-envelope reckoning. A crucial unknown factor is how long a technologically advanced civilization lasts before either going extinct or blasting itself back to the stone age. Judging by the past century of human history, even a thousand years might be optimistic. But let’s be </w:t>
      </w:r>
      <w:proofErr w:type="gramStart"/>
      <w:r>
        <w:t>really optimistic</w:t>
      </w:r>
      <w:proofErr w:type="gramEnd"/>
      <w:r>
        <w:t xml:space="preserve"> and call it a million years. That’s the average lifespan of a mammalian species that doesn’t invent the means of its own destruction. I’m also going to assume that, though the universe is 13.8 billion years old, advanced species didn’t begin to appear until a couple of billion years ago. It took most of the universe’s history to form the kinds of planets, rich in heavier elements, on which creatures like us could evolve. </w:t>
      </w:r>
      <w:proofErr w:type="gramStart"/>
      <w:r>
        <w:t>So</w:t>
      </w:r>
      <w:proofErr w:type="gramEnd"/>
      <w:r>
        <w:t xml:space="preserve"> </w:t>
      </w:r>
      <w:r w:rsidRPr="002D17F0">
        <w:rPr>
          <w:rStyle w:val="StyleUnderline"/>
          <w:highlight w:val="cyan"/>
        </w:rPr>
        <w:t xml:space="preserve">if there have been 420 billion civilizations in the past 2 billion years, each one lasting a million years, then </w:t>
      </w:r>
      <w:r w:rsidRPr="008372E3">
        <w:rPr>
          <w:rStyle w:val="StyleUnderline"/>
        </w:rPr>
        <w:t xml:space="preserve">on average, about </w:t>
      </w:r>
      <w:r w:rsidRPr="002D17F0">
        <w:rPr>
          <w:rStyle w:val="StyleUnderline"/>
          <w:highlight w:val="cyan"/>
        </w:rPr>
        <w:t xml:space="preserve">210 </w:t>
      </w:r>
      <w:proofErr w:type="spellStart"/>
      <w:r w:rsidRPr="002D17F0">
        <w:rPr>
          <w:rStyle w:val="StyleUnderline"/>
          <w:highlight w:val="cyan"/>
        </w:rPr>
        <w:t>million</w:t>
      </w:r>
      <w:proofErr w:type="spellEnd"/>
      <w:r w:rsidRPr="002D17F0">
        <w:rPr>
          <w:rStyle w:val="StyleUnderline"/>
          <w:highlight w:val="cyan"/>
        </w:rPr>
        <w:t xml:space="preserve"> of them have existed simultaneously at any given moment</w:t>
      </w:r>
      <w:r>
        <w:t xml:space="preserve">. That may seem like a lot of aliens to talk to. But not in a cosmos as big as ours. The observable universe is an estimated 93 billion light years in diameter. If you sprinkle 210 million civilizations throughout it like raisins in a cake, </w:t>
      </w:r>
      <w:r w:rsidRPr="002D17F0">
        <w:rPr>
          <w:rStyle w:val="StyleUnderline"/>
          <w:highlight w:val="cyan"/>
        </w:rPr>
        <w:t xml:space="preserve">they’ll be spaced about 125 million light years </w:t>
      </w:r>
      <w:proofErr w:type="gramStart"/>
      <w:r w:rsidRPr="002D17F0">
        <w:rPr>
          <w:rStyle w:val="StyleUnderline"/>
          <w:highlight w:val="cyan"/>
        </w:rPr>
        <w:t>apart</w:t>
      </w:r>
      <w:r>
        <w:t>.*</w:t>
      </w:r>
      <w:proofErr w:type="gramEnd"/>
      <w:r>
        <w:t xml:space="preserve"> Our own galaxy is only about 100,000 light years wide, so that’s a journey of 1,250 Milky </w:t>
      </w:r>
      <w:proofErr w:type="spellStart"/>
      <w:r>
        <w:t>Ways</w:t>
      </w:r>
      <w:proofErr w:type="spellEnd"/>
      <w:r>
        <w:t xml:space="preserve"> laid end to end before you come to the </w:t>
      </w:r>
      <w:r>
        <w:lastRenderedPageBreak/>
        <w:t xml:space="preserve">next intergalactic refueling stop. Even waving hello from a distance is pretty much out of the question, given that the furthest planets we can currently detect are just 25,000 light years away. (For what it’s worth, the SETI people have higher hopes.) Of course, this assumes civilizations are evenly distributed throughout space. </w:t>
      </w:r>
      <w:proofErr w:type="gramStart"/>
      <w:r>
        <w:t>In reality, the</w:t>
      </w:r>
      <w:proofErr w:type="gramEnd"/>
      <w:r>
        <w:t xml:space="preserve"> universe is clumpy, so they’ll be more concentrated in parts. </w:t>
      </w:r>
      <w:r w:rsidRPr="008372E3">
        <w:t xml:space="preserve">And </w:t>
      </w:r>
      <w:r w:rsidRPr="008372E3">
        <w:rPr>
          <w:rStyle w:val="StyleUnderline"/>
        </w:rPr>
        <w:t xml:space="preserve">sheer random </w:t>
      </w:r>
      <w:r w:rsidRPr="002D17F0">
        <w:rPr>
          <w:rStyle w:val="StyleUnderline"/>
          <w:highlight w:val="cyan"/>
        </w:rPr>
        <w:t>luck might have planted one within easy reach of us.</w:t>
      </w:r>
      <w:r>
        <w:t xml:space="preserve"> Then again, </w:t>
      </w:r>
      <w:r w:rsidRPr="002D17F0">
        <w:rPr>
          <w:rStyle w:val="StyleUnderline"/>
          <w:highlight w:val="cyan"/>
        </w:rPr>
        <w:t>that might be very bad luck indeed</w:t>
      </w:r>
      <w:r>
        <w:t xml:space="preserve">. Update: Seth </w:t>
      </w:r>
      <w:proofErr w:type="spellStart"/>
      <w:r>
        <w:t>Shostak</w:t>
      </w:r>
      <w:proofErr w:type="spellEnd"/>
      <w:r>
        <w:t>, senior astronomer at the SETI Institute, has responded to this article saying that “many have guessed” that one in a million habitable worlds would produce advanced intelligence, rather than one in 10 billion. If so, and sticking to the other assumptions, there’d a good chance of at least one other civilization in our own galaxy existing at the same time as ours, meaning it would much closer, and thus more plausibly detectable.</w:t>
      </w:r>
    </w:p>
    <w:p w14:paraId="121E2CD9" w14:textId="77777777" w:rsidR="00A672A9" w:rsidRDefault="00A672A9" w:rsidP="00A672A9">
      <w:pPr>
        <w:pStyle w:val="Heading4"/>
      </w:pPr>
      <w:r>
        <w:t>Alien civilizations haven’t found us yet, but they’re more advanced and an existential risk to humanity – we shouldn’t attempt to make ourselves known</w:t>
      </w:r>
    </w:p>
    <w:p w14:paraId="2AAB4E4F" w14:textId="77777777" w:rsidR="00A672A9" w:rsidRPr="007F6A0C" w:rsidRDefault="00A672A9" w:rsidP="00A672A9">
      <w:pPr>
        <w:rPr>
          <w:rStyle w:val="Style13ptBold"/>
        </w:rPr>
      </w:pPr>
      <w:r w:rsidRPr="002D17F0">
        <w:rPr>
          <w:rStyle w:val="Style13ptBold"/>
          <w:highlight w:val="cyan"/>
        </w:rPr>
        <w:t>Buchanan</w:t>
      </w:r>
      <w:r w:rsidRPr="007F6A0C">
        <w:rPr>
          <w:rStyle w:val="Style13ptBold"/>
        </w:rPr>
        <w:t>, 20</w:t>
      </w:r>
      <w:r w:rsidRPr="002D17F0">
        <w:rPr>
          <w:rStyle w:val="Style13ptBold"/>
          <w:highlight w:val="cyan"/>
        </w:rPr>
        <w:t>21</w:t>
      </w:r>
      <w:r w:rsidRPr="007F6A0C">
        <w:rPr>
          <w:rStyle w:val="Style13ptBold"/>
        </w:rPr>
        <w:t xml:space="preserve"> </w:t>
      </w:r>
    </w:p>
    <w:p w14:paraId="08E7FF80" w14:textId="77777777" w:rsidR="00A672A9" w:rsidRDefault="00A672A9" w:rsidP="00A672A9">
      <w:r>
        <w:t xml:space="preserve">Mark Buchanan is a physicist and science writer based in Europe. “Contacting aliens could end all life on earth. Let’s stop trying.”, June 10, 2021 at 10:00 a.m. UTC, </w:t>
      </w:r>
      <w:hyperlink r:id="rId17" w:history="1">
        <w:r w:rsidRPr="00337B6A">
          <w:rPr>
            <w:rStyle w:val="Hyperlink"/>
          </w:rPr>
          <w:t>https://www.washingtonpost.com/outlook/ufo-report-aliens-seti/2021/06/09/1402f6a8-c899-11eb-81b1-34796c7393af_story.html</w:t>
        </w:r>
      </w:hyperlink>
      <w:r>
        <w:t>, accessed 12/2/21, sb</w:t>
      </w:r>
    </w:p>
    <w:p w14:paraId="474179F6" w14:textId="77777777" w:rsidR="00A672A9" w:rsidRDefault="00A672A9" w:rsidP="00A672A9">
      <w:r>
        <w:t xml:space="preserve">In April 2020, the Defense Department released videos recorded by infrared cameras on U.S. Navy aircraft that documented the planes’ encounters with a variety of “unidentified aerial phenomena.” Pilots reported seeing objects flying across the sky at hypersonic speeds and changing direction almost instantaneously, capabilities far beyond that of any known aircraft. What were the pilots seeing? Bizarre atmospheric phenomena? Alien spacecraft? Something else? Several branches of the government have been investigating the events, motivated in part by concern that adversaries such as Russia or China might have made some spectacular technological advance, and later this month, the government plans to publish a report revealing what they know. Reportedly, the government will say there’s no proof of extraterrestrial activity, but that the incidents </w:t>
      </w:r>
      <w:r w:rsidRPr="002D17F0">
        <w:t xml:space="preserve">remain unexplained. </w:t>
      </w:r>
      <w:r w:rsidRPr="002D17F0">
        <w:rPr>
          <w:rStyle w:val="StyleUnderline"/>
        </w:rPr>
        <w:t>Chances are</w:t>
      </w:r>
      <w:r w:rsidRPr="002D17F0">
        <w:t>, though,</w:t>
      </w:r>
      <w:r>
        <w:t xml:space="preserve"> that </w:t>
      </w:r>
      <w:r w:rsidRPr="002D17F0">
        <w:rPr>
          <w:rStyle w:val="StyleUnderline"/>
          <w:highlight w:val="cyan"/>
        </w:rPr>
        <w:t>we should</w:t>
      </w:r>
      <w:r w:rsidRPr="002D17F0">
        <w:rPr>
          <w:rStyle w:val="StyleUnderline"/>
        </w:rPr>
        <w:t xml:space="preserve"> all </w:t>
      </w:r>
      <w:r w:rsidRPr="002D17F0">
        <w:rPr>
          <w:rStyle w:val="StyleUnderline"/>
          <w:highlight w:val="cyan"/>
        </w:rPr>
        <w:t>be grateful that we don’t</w:t>
      </w:r>
      <w:r w:rsidRPr="002D17F0">
        <w:rPr>
          <w:rStyle w:val="StyleUnderline"/>
        </w:rPr>
        <w:t xml:space="preserve"> yet </w:t>
      </w:r>
      <w:r w:rsidRPr="002D17F0">
        <w:rPr>
          <w:rStyle w:val="StyleUnderline"/>
          <w:highlight w:val="cyan"/>
        </w:rPr>
        <w:t>have</w:t>
      </w:r>
      <w:r w:rsidRPr="002D17F0">
        <w:rPr>
          <w:rStyle w:val="StyleUnderline"/>
        </w:rPr>
        <w:t xml:space="preserve"> any </w:t>
      </w:r>
      <w:r w:rsidRPr="002D17F0">
        <w:rPr>
          <w:rStyle w:val="StyleUnderline"/>
          <w:highlight w:val="cyan"/>
        </w:rPr>
        <w:t>evidence of contact with alien civilizations. Attempting to communicate with extraterrestrials</w:t>
      </w:r>
      <w:r>
        <w:t xml:space="preserve">, if they do exist, </w:t>
      </w:r>
      <w:r w:rsidRPr="002D17F0">
        <w:rPr>
          <w:rStyle w:val="StyleUnderline"/>
          <w:highlight w:val="cyan"/>
        </w:rPr>
        <w:t>could be extremely dangerous</w:t>
      </w:r>
      <w:r w:rsidRPr="00FD69CD">
        <w:rPr>
          <w:rStyle w:val="StyleUnderline"/>
        </w:rPr>
        <w:t xml:space="preserve"> for us. We need to figure out whether it’s wise — or safe — and how to handle such attempts in an organized manner</w:t>
      </w:r>
      <w:r w:rsidRPr="00FD69CD">
        <w:t>. Some</w:t>
      </w:r>
      <w:r>
        <w:t xml:space="preserve"> scientific circles have already been debating questions around whether to try to contact other civilizations. It’s a topic of profound importance for the entire planet. For 60 years, scientists have been searching with radio telescopes, listening in for possible signals coming from other civilizations on planets orbiting distant stars. These efforts have largely been organized by the SETI institute in California — the acronym stands for Search for </w:t>
      </w:r>
      <w:proofErr w:type="spellStart"/>
      <w:r>
        <w:t>ExtraTerrestrial</w:t>
      </w:r>
      <w:proofErr w:type="spellEnd"/>
      <w:r>
        <w:t xml:space="preserve"> Intelligence — and so far, they’ve had no success. Getting impatient, some other scientists are now pushing for a more active program — METI, for Messaging </w:t>
      </w:r>
      <w:proofErr w:type="spellStart"/>
      <w:r>
        <w:t>ExtraTerrestrial</w:t>
      </w:r>
      <w:proofErr w:type="spellEnd"/>
      <w:r>
        <w:t xml:space="preserve"> Intelligence — that wouldn’t just listen, but </w:t>
      </w:r>
      <w:proofErr w:type="gramStart"/>
      <w:r>
        <w:t>actually send</w:t>
      </w:r>
      <w:proofErr w:type="gramEnd"/>
      <w:r>
        <w:t xml:space="preserve"> out powerful messages toward other stars, seeking to make contact. </w:t>
      </w:r>
      <w:r w:rsidRPr="00FD69CD">
        <w:t xml:space="preserve">The search for aliens has reached a stage of technological sophistication and associated risk that it needs strict regulation at national and international levels. </w:t>
      </w:r>
      <w:r w:rsidRPr="00FD69CD">
        <w:rPr>
          <w:rStyle w:val="StyleUnderline"/>
        </w:rPr>
        <w:t xml:space="preserve">Without oversight, even one person — with access to powerful transmitting technology — could take actions affecting the future of the entire planet. That’s because any </w:t>
      </w:r>
      <w:r w:rsidRPr="002D17F0">
        <w:rPr>
          <w:rStyle w:val="StyleUnderline"/>
          <w:highlight w:val="cyan"/>
        </w:rPr>
        <w:t>aliens we</w:t>
      </w:r>
      <w:r w:rsidRPr="00FD69CD">
        <w:rPr>
          <w:rStyle w:val="StyleUnderline"/>
        </w:rPr>
        <w:t xml:space="preserve"> ultimately </w:t>
      </w:r>
      <w:r w:rsidRPr="002D17F0">
        <w:rPr>
          <w:rStyle w:val="StyleUnderline"/>
          <w:highlight w:val="cyan"/>
        </w:rPr>
        <w:t>encounter will likely be far more technologically advanced than we are</w:t>
      </w:r>
      <w:r w:rsidRPr="00FD69CD">
        <w:rPr>
          <w:rStyle w:val="StyleUnderline"/>
        </w:rPr>
        <w:t xml:space="preserve">, for a simple reason: </w:t>
      </w:r>
      <w:r w:rsidRPr="002D17F0">
        <w:rPr>
          <w:rStyle w:val="StyleUnderline"/>
          <w:highlight w:val="cyan"/>
        </w:rPr>
        <w:t>Most stars</w:t>
      </w:r>
      <w:r w:rsidRPr="00FD69CD">
        <w:rPr>
          <w:rStyle w:val="StyleUnderline"/>
        </w:rPr>
        <w:t xml:space="preserve"> in our galaxy </w:t>
      </w:r>
      <w:r w:rsidRPr="002D17F0">
        <w:rPr>
          <w:rStyle w:val="StyleUnderline"/>
          <w:highlight w:val="cyan"/>
        </w:rPr>
        <w:t>are much older than the sun.</w:t>
      </w:r>
      <w:r>
        <w:t xml:space="preserve"> If civilizations arise fairly frequently on some planets, then </w:t>
      </w:r>
      <w:r w:rsidRPr="002D17F0">
        <w:rPr>
          <w:rStyle w:val="StyleUnderline"/>
          <w:highlight w:val="cyan"/>
        </w:rPr>
        <w:t>there ought to be many civilizations</w:t>
      </w:r>
      <w:r w:rsidRPr="00FD69CD">
        <w:rPr>
          <w:rStyle w:val="StyleUnderline"/>
        </w:rPr>
        <w:t xml:space="preserve"> in our galaxy </w:t>
      </w:r>
      <w:r w:rsidRPr="002D17F0">
        <w:rPr>
          <w:rStyle w:val="StyleUnderline"/>
          <w:highlight w:val="cyan"/>
        </w:rPr>
        <w:t xml:space="preserve">millions of years </w:t>
      </w:r>
      <w:r w:rsidRPr="002D17F0">
        <w:rPr>
          <w:rStyle w:val="StyleUnderline"/>
          <w:highlight w:val="cyan"/>
        </w:rPr>
        <w:lastRenderedPageBreak/>
        <w:t>more advanced than our</w:t>
      </w:r>
      <w:r w:rsidRPr="00FD69CD">
        <w:rPr>
          <w:rStyle w:val="StyleUnderline"/>
        </w:rPr>
        <w:t xml:space="preserve"> own</w:t>
      </w:r>
      <w:r w:rsidRPr="00FD69CD">
        <w:t>. Many</w:t>
      </w:r>
      <w:r>
        <w:t xml:space="preserve"> of these would likely have taken significant steps to begin exploring and possibly colonizing the galaxy. Hence, it’s a profound mystery — known as the Fermi Paradox, after the Italian physicist Enrico Fermi — why we haven’t yet seen any such aliens. Many resolutions of the paradox have been proposed, among them the suggestion that all civilizations, once reaching sufficient technological capacity, eventually destroy themselves. Or perhaps aliens are so alien and unlike humans that we simply cannot interact with them. More alarming is the possibility that </w:t>
      </w:r>
      <w:r w:rsidRPr="002D17F0">
        <w:rPr>
          <w:rStyle w:val="StyleUnderline"/>
          <w:highlight w:val="cyan"/>
        </w:rPr>
        <w:t>alien civilizations</w:t>
      </w:r>
      <w:r w:rsidRPr="00FD69CD">
        <w:rPr>
          <w:rStyle w:val="StyleUnderline"/>
        </w:rPr>
        <w:t xml:space="preserve"> are remaining out of contact because they </w:t>
      </w:r>
      <w:r w:rsidRPr="002D17F0">
        <w:rPr>
          <w:rStyle w:val="StyleUnderline"/>
          <w:highlight w:val="cyan"/>
        </w:rPr>
        <w:t>know</w:t>
      </w:r>
      <w:r w:rsidRPr="00FD69CD">
        <w:rPr>
          <w:rStyle w:val="StyleUnderline"/>
        </w:rPr>
        <w:t xml:space="preserve"> something: that </w:t>
      </w:r>
      <w:r w:rsidRPr="002D17F0">
        <w:rPr>
          <w:rStyle w:val="StyleUnderline"/>
          <w:highlight w:val="cyan"/>
        </w:rPr>
        <w:t>sending out signals is catastrophically risky</w:t>
      </w:r>
      <w:r>
        <w:t xml:space="preserve">. Our history on Earth has given us many examples of what can happen </w:t>
      </w:r>
      <w:r w:rsidRPr="002D17F0">
        <w:rPr>
          <w:rStyle w:val="StyleUnderline"/>
          <w:highlight w:val="cyan"/>
        </w:rPr>
        <w:t>when civilizations with unequal technology meet</w:t>
      </w:r>
      <w:r w:rsidRPr="00FD69CD">
        <w:rPr>
          <w:rStyle w:val="StyleUnderline"/>
        </w:rPr>
        <w:t xml:space="preserve"> — generally, </w:t>
      </w:r>
      <w:r w:rsidRPr="002D17F0">
        <w:rPr>
          <w:rStyle w:val="StyleUnderline"/>
          <w:highlight w:val="cyan"/>
        </w:rPr>
        <w:t xml:space="preserve">the technologically more advanced has destroyed or enslaved the other. </w:t>
      </w:r>
      <w:r w:rsidRPr="00FD69CD">
        <w:rPr>
          <w:rStyle w:val="StyleUnderline"/>
        </w:rPr>
        <w:t xml:space="preserve">A cosmic version of this reality might have convinced many alien civilizations to remain silent. </w:t>
      </w:r>
      <w:r w:rsidRPr="002D17F0">
        <w:rPr>
          <w:rStyle w:val="StyleUnderline"/>
          <w:highlight w:val="cyan"/>
        </w:rPr>
        <w:t>Exposing yourself is an invitation to be preyed upon and devoured</w:t>
      </w:r>
      <w:r>
        <w:t xml:space="preserve">. I’ve written about METI in the past, suggesting such activity takes a huge risk for very little gain. But these concerns don’t convince supporters of trying it, who have some counterarguments. Douglas </w:t>
      </w:r>
      <w:proofErr w:type="spellStart"/>
      <w:r>
        <w:t>Vakoch</w:t>
      </w:r>
      <w:proofErr w:type="spellEnd"/>
      <w:r>
        <w:t xml:space="preserve"> of METI International argues that it’s unrealistic to worry about the danger of an alien invasion. We have, after all, been sending radio and television emissions into space for a century, and a civilization far more advanced than our own will probably have already detected these. If they wanted to invade, they already would have. He also argues that, in assessing risks, it’s important not only to consider the risk coming from taking an action, but also from not taking that action. Our world faces </w:t>
      </w:r>
      <w:proofErr w:type="gramStart"/>
      <w:r>
        <w:t>a number of</w:t>
      </w:r>
      <w:proofErr w:type="gramEnd"/>
      <w:r>
        <w:t xml:space="preserve"> potentially existential threats, including global warming and destabilization of the environment, and it’s possible that far more advanced civilizations may have already faced these issues and found solutions. If we don’t send out signals, </w:t>
      </w:r>
      <w:proofErr w:type="spellStart"/>
      <w:r>
        <w:t>Vakosh</w:t>
      </w:r>
      <w:proofErr w:type="spellEnd"/>
      <w:r>
        <w:t xml:space="preserve"> writes, we risk “missing guidance that could enhance our own civilization’s sustainability.” It’s also conceivable, he suggests, that we’re making a spectacular misjudgment — and some super-advanced alien civilization may attack us precisely because we haven’t reached out. For obvious reasons, much of the thinking about these issues </w:t>
      </w:r>
      <w:proofErr w:type="gramStart"/>
      <w:r>
        <w:t>has to</w:t>
      </w:r>
      <w:proofErr w:type="gramEnd"/>
      <w:r>
        <w:t xml:space="preserve"> be rather speculative. The best way forward, perhaps, is to broaden the discussion. If all of humanity is exposed to the possible consequences trying to contact alien civilizations, then more people should be involved in making decisions about what is wise and what isn’t. It shouldn’t be left to a handful of radio astronomers. One vocal critic of the idea of reaching out to aliens proactively — astronomer John Gertz of SETI — has developed proposals to move toward more inclusive public consideration of these activities. What we need, he suggests, are laws and international treaties to govern more explicit contact attempts. Without prior broad agreement from some globally representative body, Gertz says, contacting extraterrestrials should be considered “as the reckless endangerment of all mankind, and be absolutely proscribed with criminal consequences, presumably as exercised at the national level, or administered through the International Court of Justice in The Hague.” Currently, no such prohibitions exist. Some informal protocols for interacting with alien civilizations have been adopted by researchers involved in SETI, but these are far from legally binding governmental regulations. That’s mostly because, up to now, talking about meeting or contacting aliens has seemed widely speculative — if not a little deranged — despite the apparent scientific plausibility of such an event. It’s not easy to weigh the pros and cons of activities around which so much remains unknown. We don’t know if there are any aliens. They might be friendly. They might not be. Given the potential risks involved with trying to make contact, perhaps it would be safer and wiser to just wait — we can always reach out later, and meanwhile, our abilities to do passive listening are rapidly growing more powerful. In 2015, SETI launched a new 10-year program called Breakthrough Listen, funded by a $100 million donation from Israeli-Russian billionaire Yuri Milner. As a result, SETI is now recording more signals than ever before, over a frequency range some tenfold larger, and bringing more computational power to bear on analyzing the recorded signals. It’s impossible to know how close or far from making a discovery we may be, but Gertz estimates that our chances are at least </w:t>
      </w:r>
      <w:r w:rsidRPr="00254014">
        <w:t xml:space="preserve">100 times greater than they used to be. The search is also benefiting from astronomers’ knowledge of exoplanets — planets in orbit around stars other than the sun. Since the first exoplanet was found in </w:t>
      </w:r>
      <w:r w:rsidRPr="00254014">
        <w:lastRenderedPageBreak/>
        <w:t xml:space="preserve">1992, we’ve identified nearly 5,000 more, and the rate of discovery is accelerating. Each one give SETI researchers new promising targets to scrutinize. Personally, </w:t>
      </w:r>
      <w:r w:rsidRPr="00254014">
        <w:rPr>
          <w:rStyle w:val="StyleUnderline"/>
        </w:rPr>
        <w:t xml:space="preserve">all of this makes me </w:t>
      </w:r>
      <w:proofErr w:type="gramStart"/>
      <w:r w:rsidRPr="00254014">
        <w:rPr>
          <w:rStyle w:val="StyleUnderline"/>
        </w:rPr>
        <w:t>dead-set</w:t>
      </w:r>
      <w:proofErr w:type="gramEnd"/>
      <w:r w:rsidRPr="00254014">
        <w:rPr>
          <w:rStyle w:val="StyleUnderline"/>
        </w:rPr>
        <w:t xml:space="preserve"> against any experimentation with attempting to contact other civilizations. Why take cosmic risks when we may have a far safer pathway to discovering them, if they’re out</w:t>
      </w:r>
      <w:r w:rsidRPr="00FD69CD">
        <w:rPr>
          <w:rStyle w:val="StyleUnderline"/>
        </w:rPr>
        <w:t xml:space="preserve"> there</w:t>
      </w:r>
      <w:r w:rsidRPr="00FD69CD">
        <w:t>? Of</w:t>
      </w:r>
      <w:r>
        <w:t xml:space="preserve"> course, even listening comes with some potentially fraught governance issues also: </w:t>
      </w:r>
      <w:proofErr w:type="gramStart"/>
      <w:r>
        <w:t>If and when</w:t>
      </w:r>
      <w:proofErr w:type="gramEnd"/>
      <w:r>
        <w:t xml:space="preserve"> someone really identifies an alien signal, we’ll need to decide if we should reply — and if so, </w:t>
      </w:r>
      <w:r w:rsidRPr="00FD69CD">
        <w:t xml:space="preserve">how. </w:t>
      </w:r>
      <w:r w:rsidRPr="00FD69CD">
        <w:rPr>
          <w:rStyle w:val="StyleUnderline"/>
        </w:rPr>
        <w:t>Surely such an act — putting all of humanity at risk — ought to be the result of some collective decision. But there’s no mechanism to encourage that now. Any individual or nation could take the human response into their own hands</w:t>
      </w:r>
      <w:r w:rsidRPr="00FD69CD">
        <w:t>. Both paths — listening for aliens or trying to call them — have reached the stage where they require broader public discussion, with an eye to developing sensible regulation. That’s going to take the efforts of leaders from many nations, presumably coordinated through the United Nations or some similar international</w:t>
      </w:r>
      <w:r>
        <w:t xml:space="preserve"> body. It should happen now. Or soon. Before it’s too late.</w:t>
      </w:r>
    </w:p>
    <w:p w14:paraId="11C9C229" w14:textId="29E27220" w:rsidR="00A672A9" w:rsidRDefault="00A672A9" w:rsidP="00A672A9">
      <w:pPr>
        <w:pStyle w:val="Heading3"/>
      </w:pPr>
      <w:r>
        <w:lastRenderedPageBreak/>
        <w:t xml:space="preserve">FW </w:t>
      </w:r>
    </w:p>
    <w:p w14:paraId="042A65DB" w14:textId="77777777" w:rsidR="00A672A9" w:rsidRDefault="00A672A9" w:rsidP="00A672A9">
      <w:pPr>
        <w:pStyle w:val="Heading4"/>
      </w:pPr>
      <w:r>
        <w:t xml:space="preserve">The standard is maximizing expected well-being, or act hedonistic util – Prefer additionally – </w:t>
      </w:r>
    </w:p>
    <w:p w14:paraId="6992368E" w14:textId="77777777" w:rsidR="00A672A9" w:rsidRDefault="00A672A9" w:rsidP="00A672A9">
      <w:pPr>
        <w:pStyle w:val="Heading4"/>
        <w:rPr>
          <w:rFonts w:cs="Calibri"/>
          <w:color w:val="000000" w:themeColor="text1"/>
        </w:rPr>
      </w:pPr>
      <w:r>
        <w:t xml:space="preserve">1]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2943E80A" w14:textId="77777777" w:rsidR="00A672A9" w:rsidRDefault="00A672A9" w:rsidP="00A672A9">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2D29842D" w14:textId="77777777" w:rsidR="00A672A9" w:rsidRPr="0059326B" w:rsidRDefault="00A672A9" w:rsidP="00A672A9">
      <w:pPr>
        <w:pStyle w:val="Heading4"/>
        <w:rPr>
          <w:rFonts w:asciiTheme="majorHAnsi" w:hAnsiTheme="majorHAnsi" w:cstheme="majorHAnsi"/>
        </w:rPr>
      </w:pPr>
      <w:r>
        <w:rPr>
          <w:rFonts w:asciiTheme="majorHAnsi" w:hAnsiTheme="majorHAnsi" w:cstheme="majorHAnsi"/>
        </w:rPr>
        <w:t>3</w:t>
      </w:r>
      <w:r w:rsidRPr="0059326B">
        <w:rPr>
          <w:rFonts w:asciiTheme="majorHAnsi" w:hAnsiTheme="majorHAnsi" w:cstheme="majorHAnsi"/>
        </w:rPr>
        <w:t xml:space="preserve">] Pleasure and pain are </w:t>
      </w:r>
      <w:r w:rsidRPr="0059326B">
        <w:rPr>
          <w:rFonts w:asciiTheme="majorHAnsi" w:hAnsiTheme="majorHAnsi" w:cstheme="majorHAnsi"/>
          <w:u w:val="single"/>
        </w:rPr>
        <w:t>intrinsic value</w:t>
      </w:r>
      <w:r w:rsidRPr="0059326B">
        <w:rPr>
          <w:rFonts w:asciiTheme="majorHAnsi" w:hAnsiTheme="majorHAnsi" w:cstheme="majorHAnsi"/>
        </w:rPr>
        <w:t xml:space="preserve"> and </w:t>
      </w:r>
      <w:r w:rsidRPr="0059326B">
        <w:rPr>
          <w:rFonts w:asciiTheme="majorHAnsi" w:hAnsiTheme="majorHAnsi" w:cstheme="majorHAnsi"/>
          <w:u w:val="single"/>
        </w:rPr>
        <w:t>disvalue</w:t>
      </w:r>
      <w:r w:rsidRPr="0059326B">
        <w:rPr>
          <w:rFonts w:asciiTheme="majorHAnsi" w:hAnsiTheme="majorHAnsi" w:cstheme="majorHAnsi"/>
        </w:rPr>
        <w:t xml:space="preserve"> – everything else </w:t>
      </w:r>
      <w:r w:rsidRPr="0059326B">
        <w:rPr>
          <w:rFonts w:asciiTheme="majorHAnsi" w:hAnsiTheme="majorHAnsi" w:cstheme="majorHAnsi"/>
          <w:u w:val="single"/>
        </w:rPr>
        <w:t>regresses</w:t>
      </w:r>
      <w:r w:rsidRPr="0059326B">
        <w:rPr>
          <w:rFonts w:asciiTheme="majorHAnsi" w:hAnsiTheme="majorHAnsi" w:cstheme="majorHAnsi"/>
        </w:rPr>
        <w:t xml:space="preserve">. Evolutionary knowledge is reliable – </w:t>
      </w:r>
      <w:r w:rsidRPr="0059326B">
        <w:rPr>
          <w:rFonts w:asciiTheme="majorHAnsi" w:hAnsiTheme="majorHAnsi" w:cstheme="majorHAnsi"/>
          <w:u w:val="single"/>
        </w:rPr>
        <w:t>broad consensus</w:t>
      </w:r>
      <w:r w:rsidRPr="0059326B">
        <w:rPr>
          <w:rFonts w:asciiTheme="majorHAnsi" w:hAnsiTheme="majorHAnsi" w:cstheme="majorHAnsi"/>
        </w:rPr>
        <w:t xml:space="preserve"> and </w:t>
      </w:r>
      <w:r w:rsidRPr="0059326B">
        <w:rPr>
          <w:rFonts w:asciiTheme="majorHAnsi" w:hAnsiTheme="majorHAnsi" w:cstheme="majorHAnsi"/>
          <w:u w:val="single"/>
        </w:rPr>
        <w:t>robust neuroscience</w:t>
      </w:r>
      <w:r w:rsidRPr="0059326B">
        <w:rPr>
          <w:rFonts w:asciiTheme="majorHAnsi" w:hAnsiTheme="majorHAnsi" w:cstheme="majorHAnsi"/>
        </w:rPr>
        <w:t xml:space="preserve"> prove.</w:t>
      </w:r>
    </w:p>
    <w:p w14:paraId="2CC08332" w14:textId="77777777" w:rsidR="00A672A9" w:rsidRPr="0059326B" w:rsidRDefault="00A672A9" w:rsidP="00A672A9">
      <w:pPr>
        <w:rPr>
          <w:rFonts w:asciiTheme="majorHAnsi" w:hAnsiTheme="majorHAnsi" w:cstheme="majorHAnsi"/>
          <w:b/>
          <w:bCs/>
          <w:sz w:val="26"/>
        </w:rPr>
      </w:pPr>
      <w:r w:rsidRPr="0059326B">
        <w:rPr>
          <w:rStyle w:val="Style13ptBold"/>
          <w:rFonts w:asciiTheme="majorHAnsi" w:hAnsiTheme="majorHAnsi" w:cstheme="majorHAnsi"/>
        </w:rPr>
        <w:t xml:space="preserve">Blum et al. 18 </w:t>
      </w:r>
      <w:r w:rsidRPr="0059326B">
        <w:rPr>
          <w:rFonts w:asciiTheme="majorHAnsi" w:hAnsiTheme="majorHAnsi" w:cstheme="majorHAnsi"/>
          <w:sz w:val="16"/>
          <w:szCs w:val="16"/>
        </w:rPr>
        <w:t xml:space="preserve">Kenneth Blum, 1Department of Psychiatry, </w:t>
      </w:r>
      <w:proofErr w:type="spellStart"/>
      <w:r w:rsidRPr="0059326B">
        <w:rPr>
          <w:rFonts w:asciiTheme="majorHAnsi" w:hAnsiTheme="majorHAnsi" w:cstheme="majorHAnsi"/>
          <w:sz w:val="16"/>
          <w:szCs w:val="16"/>
        </w:rPr>
        <w:t>Boonshoft</w:t>
      </w:r>
      <w:proofErr w:type="spellEnd"/>
      <w:r w:rsidRPr="0059326B">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59326B">
        <w:rPr>
          <w:rFonts w:asciiTheme="majorHAnsi" w:hAnsiTheme="majorHAnsi" w:cstheme="majorHAnsi"/>
          <w:sz w:val="16"/>
          <w:szCs w:val="16"/>
        </w:rPr>
        <w:t>Geneus</w:t>
      </w:r>
      <w:proofErr w:type="spellEnd"/>
      <w:r w:rsidRPr="0059326B">
        <w:rPr>
          <w:rFonts w:asciiTheme="majorHAnsi" w:hAnsiTheme="majorHAnsi" w:cstheme="majorHAnsi"/>
          <w:sz w:val="16"/>
          <w:szCs w:val="16"/>
        </w:rPr>
        <w:t xml:space="preserve"> Health LLC, San Antonio, TX, USA 6Department of Addiction Research &amp; Therapy, </w:t>
      </w:r>
      <w:proofErr w:type="spellStart"/>
      <w:r w:rsidRPr="0059326B">
        <w:rPr>
          <w:rFonts w:asciiTheme="majorHAnsi" w:hAnsiTheme="majorHAnsi" w:cstheme="majorHAnsi"/>
          <w:sz w:val="16"/>
          <w:szCs w:val="16"/>
        </w:rPr>
        <w:t>Nupathways</w:t>
      </w:r>
      <w:proofErr w:type="spellEnd"/>
      <w:r w:rsidRPr="0059326B">
        <w:rPr>
          <w:rFonts w:asciiTheme="majorHAnsi" w:hAnsiTheme="majorHAnsi" w:cstheme="majorHAnsi"/>
          <w:sz w:val="16"/>
          <w:szCs w:val="16"/>
        </w:rPr>
        <w:t xml:space="preserve"> Inc., </w:t>
      </w:r>
      <w:proofErr w:type="spellStart"/>
      <w:r w:rsidRPr="0059326B">
        <w:rPr>
          <w:rFonts w:asciiTheme="majorHAnsi" w:hAnsiTheme="majorHAnsi" w:cstheme="majorHAnsi"/>
          <w:sz w:val="16"/>
          <w:szCs w:val="16"/>
        </w:rPr>
        <w:t>Innsbrook</w:t>
      </w:r>
      <w:proofErr w:type="spellEnd"/>
      <w:r w:rsidRPr="0059326B">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59326B">
        <w:rPr>
          <w:rFonts w:asciiTheme="majorHAnsi" w:hAnsiTheme="majorHAnsi" w:cstheme="majorHAnsi"/>
          <w:sz w:val="16"/>
          <w:szCs w:val="16"/>
        </w:rPr>
        <w:t>Eötvös</w:t>
      </w:r>
      <w:proofErr w:type="spellEnd"/>
      <w:r w:rsidRPr="0059326B">
        <w:rPr>
          <w:rFonts w:asciiTheme="majorHAnsi" w:hAnsiTheme="majorHAnsi" w:cstheme="majorHAnsi"/>
          <w:sz w:val="16"/>
          <w:szCs w:val="16"/>
        </w:rPr>
        <w:t xml:space="preserve"> </w:t>
      </w:r>
      <w:proofErr w:type="spellStart"/>
      <w:r w:rsidRPr="0059326B">
        <w:rPr>
          <w:rFonts w:asciiTheme="majorHAnsi" w:hAnsiTheme="majorHAnsi" w:cstheme="majorHAnsi"/>
          <w:sz w:val="16"/>
          <w:szCs w:val="16"/>
        </w:rPr>
        <w:t>Loránd</w:t>
      </w:r>
      <w:proofErr w:type="spellEnd"/>
      <w:r w:rsidRPr="0059326B">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59326B">
        <w:rPr>
          <w:rFonts w:asciiTheme="majorHAnsi" w:hAnsiTheme="majorHAnsi" w:cstheme="majorHAnsi"/>
          <w:sz w:val="16"/>
          <w:szCs w:val="16"/>
        </w:rPr>
        <w:t>Lederach</w:t>
      </w:r>
      <w:proofErr w:type="spellEnd"/>
      <w:r w:rsidRPr="0059326B">
        <w:rPr>
          <w:rFonts w:asciiTheme="majorHAnsi" w:hAnsiTheme="majorHAnsi" w:cstheme="majorHAnsi"/>
          <w:sz w:val="16"/>
          <w:szCs w:val="16"/>
        </w:rPr>
        <w:t xml:space="preserve">, PA., USA 12National Human Genome Center at Howard University, Washington, DC., USA, Marjorie </w:t>
      </w:r>
      <w:proofErr w:type="spellStart"/>
      <w:r w:rsidRPr="0059326B">
        <w:rPr>
          <w:rFonts w:asciiTheme="majorHAnsi" w:hAnsiTheme="majorHAnsi" w:cstheme="majorHAnsi"/>
          <w:sz w:val="16"/>
          <w:szCs w:val="16"/>
        </w:rPr>
        <w:t>Gondré</w:t>
      </w:r>
      <w:proofErr w:type="spellEnd"/>
      <w:r w:rsidRPr="0059326B">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59326B">
        <w:rPr>
          <w:rFonts w:asciiTheme="majorHAnsi" w:hAnsiTheme="majorHAnsi" w:cstheme="majorHAnsi"/>
          <w:sz w:val="16"/>
          <w:szCs w:val="16"/>
        </w:rPr>
        <w:t>Modestino</w:t>
      </w:r>
      <w:proofErr w:type="spellEnd"/>
      <w:r w:rsidRPr="0059326B">
        <w:rPr>
          <w:rFonts w:asciiTheme="majorHAnsi" w:hAnsiTheme="majorHAnsi" w:cstheme="majorHAnsi"/>
          <w:sz w:val="16"/>
          <w:szCs w:val="16"/>
        </w:rPr>
        <w:t xml:space="preserve">, 14Department of Psychology, Curry College, Milton, MA, USA, Rajendra D </w:t>
      </w:r>
      <w:proofErr w:type="spellStart"/>
      <w:r w:rsidRPr="0059326B">
        <w:rPr>
          <w:rFonts w:asciiTheme="majorHAnsi" w:hAnsiTheme="majorHAnsi" w:cstheme="majorHAnsi"/>
          <w:sz w:val="16"/>
          <w:szCs w:val="16"/>
        </w:rPr>
        <w:t>Badgaiyan</w:t>
      </w:r>
      <w:proofErr w:type="spellEnd"/>
      <w:r w:rsidRPr="0059326B">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r w:rsidRPr="00E54AA2">
        <w:rPr>
          <w:rFonts w:asciiTheme="majorHAnsi" w:hAnsiTheme="majorHAnsi" w:cstheme="majorHAnsi"/>
          <w:sz w:val="16"/>
          <w:szCs w:val="16"/>
        </w:rPr>
        <w:t>https://www.ncbi.nlm.nih.gov/pmc/articles/PMC6446569/</w:t>
      </w:r>
      <w:r w:rsidRPr="0059326B">
        <w:rPr>
          <w:rFonts w:asciiTheme="majorHAnsi" w:hAnsiTheme="majorHAnsi" w:cstheme="majorHAnsi"/>
          <w:sz w:val="16"/>
          <w:szCs w:val="16"/>
        </w:rPr>
        <w:t>, R.S.</w:t>
      </w:r>
    </w:p>
    <w:p w14:paraId="7075EEA0" w14:textId="77777777" w:rsidR="00A672A9" w:rsidRPr="0059326B" w:rsidRDefault="00A672A9" w:rsidP="00A672A9">
      <w:pPr>
        <w:rPr>
          <w:rFonts w:asciiTheme="majorHAnsi" w:hAnsiTheme="majorHAnsi" w:cstheme="majorHAnsi"/>
          <w:sz w:val="8"/>
        </w:rPr>
      </w:pPr>
      <w:r w:rsidRPr="00211240">
        <w:rPr>
          <w:rFonts w:asciiTheme="majorHAnsi" w:hAnsiTheme="majorHAnsi" w:cstheme="majorHAnsi"/>
          <w:b/>
          <w:bCs/>
          <w:highlight w:val="green"/>
          <w:u w:val="single"/>
        </w:rPr>
        <w:t>Pleasure</w:t>
      </w:r>
      <w:r w:rsidRPr="0059326B">
        <w:rPr>
          <w:rFonts w:asciiTheme="majorHAnsi" w:hAnsiTheme="majorHAnsi" w:cstheme="majorHAnsi"/>
          <w:u w:val="single"/>
        </w:rPr>
        <w:t xml:space="preserve"> is not only</w:t>
      </w:r>
      <w:r w:rsidRPr="0059326B">
        <w:rPr>
          <w:rFonts w:asciiTheme="majorHAnsi" w:hAnsiTheme="majorHAnsi" w:cstheme="majorHAnsi"/>
          <w:sz w:val="8"/>
        </w:rPr>
        <w:t xml:space="preserve"> one of the three </w:t>
      </w:r>
      <w:r w:rsidRPr="0059326B">
        <w:rPr>
          <w:rFonts w:asciiTheme="majorHAnsi" w:hAnsiTheme="majorHAnsi" w:cstheme="majorHAnsi"/>
          <w:u w:val="single"/>
        </w:rPr>
        <w:t xml:space="preserve">primary reward </w:t>
      </w:r>
      <w:proofErr w:type="gramStart"/>
      <w:r w:rsidRPr="0059326B">
        <w:rPr>
          <w:rFonts w:asciiTheme="majorHAnsi" w:hAnsiTheme="majorHAnsi" w:cstheme="majorHAnsi"/>
          <w:u w:val="single"/>
        </w:rPr>
        <w:t>functions</w:t>
      </w:r>
      <w:proofErr w:type="gramEnd"/>
      <w:r w:rsidRPr="0059326B">
        <w:rPr>
          <w:rFonts w:asciiTheme="majorHAnsi" w:hAnsiTheme="majorHAnsi" w:cstheme="majorHAnsi"/>
          <w:sz w:val="8"/>
        </w:rPr>
        <w:t xml:space="preserve"> but </w:t>
      </w:r>
      <w:r w:rsidRPr="0059326B">
        <w:rPr>
          <w:rFonts w:asciiTheme="majorHAnsi" w:hAnsiTheme="majorHAnsi" w:cstheme="majorHAnsi"/>
          <w:u w:val="single"/>
        </w:rPr>
        <w:t xml:space="preserve">it also </w:t>
      </w:r>
      <w:r w:rsidRPr="00301B9E">
        <w:rPr>
          <w:rFonts w:asciiTheme="majorHAnsi" w:hAnsiTheme="majorHAnsi" w:cstheme="majorHAnsi"/>
          <w:b/>
          <w:bCs/>
          <w:u w:val="single"/>
        </w:rPr>
        <w:t>defines reward.</w:t>
      </w:r>
      <w:r w:rsidRPr="0059326B">
        <w:rPr>
          <w:rFonts w:asciiTheme="majorHAnsi" w:hAnsiTheme="majorHAnsi" w:cstheme="majorHAnsi"/>
          <w:sz w:val="8"/>
        </w:rPr>
        <w:t xml:space="preserve"> As homeostasis explains the </w:t>
      </w:r>
      <w:r w:rsidRPr="0059326B">
        <w:rPr>
          <w:rFonts w:asciiTheme="majorHAnsi" w:hAnsiTheme="majorHAnsi" w:cstheme="majorHAnsi"/>
          <w:u w:val="single"/>
        </w:rPr>
        <w:t>functions of</w:t>
      </w:r>
      <w:r w:rsidRPr="0059326B">
        <w:rPr>
          <w:rFonts w:asciiTheme="majorHAnsi" w:hAnsiTheme="majorHAnsi" w:cstheme="majorHAnsi"/>
          <w:sz w:val="8"/>
        </w:rPr>
        <w:t xml:space="preserve"> only a limited number of </w:t>
      </w:r>
      <w:r w:rsidRPr="0059326B">
        <w:rPr>
          <w:rFonts w:asciiTheme="majorHAnsi" w:hAnsiTheme="majorHAnsi" w:cstheme="majorHAnsi"/>
          <w:u w:val="single"/>
        </w:rPr>
        <w:t>rewards, the</w:t>
      </w:r>
      <w:r w:rsidRPr="0059326B">
        <w:rPr>
          <w:rFonts w:asciiTheme="majorHAnsi" w:hAnsiTheme="majorHAnsi" w:cstheme="majorHAnsi"/>
          <w:sz w:val="8"/>
        </w:rPr>
        <w:t xml:space="preserve"> principal </w:t>
      </w:r>
      <w:r w:rsidRPr="00301B9E">
        <w:rPr>
          <w:rFonts w:asciiTheme="majorHAnsi" w:hAnsiTheme="majorHAnsi" w:cstheme="majorHAnsi"/>
          <w:u w:val="single"/>
        </w:rPr>
        <w:t xml:space="preserve">reason </w:t>
      </w:r>
      <w:r w:rsidRPr="00211240">
        <w:rPr>
          <w:rFonts w:asciiTheme="majorHAnsi" w:hAnsiTheme="majorHAnsi" w:cstheme="majorHAnsi"/>
          <w:highlight w:val="green"/>
          <w:u w:val="single"/>
        </w:rPr>
        <w:t xml:space="preserve">why </w:t>
      </w:r>
      <w:r w:rsidRPr="00301B9E">
        <w:rPr>
          <w:rFonts w:asciiTheme="majorHAnsi" w:hAnsiTheme="majorHAnsi" w:cstheme="majorHAnsi"/>
          <w:u w:val="single"/>
        </w:rPr>
        <w:t xml:space="preserve">particular </w:t>
      </w:r>
      <w:r w:rsidRPr="00211240">
        <w:rPr>
          <w:rFonts w:asciiTheme="majorHAnsi" w:hAnsiTheme="majorHAnsi" w:cstheme="majorHAnsi"/>
          <w:highlight w:val="green"/>
          <w:u w:val="single"/>
        </w:rPr>
        <w:t>stimuli</w:t>
      </w:r>
      <w:r w:rsidRPr="0059326B">
        <w:rPr>
          <w:rFonts w:asciiTheme="majorHAnsi" w:hAnsiTheme="majorHAnsi" w:cstheme="majorHAnsi"/>
          <w:u w:val="single"/>
        </w:rPr>
        <w:t xml:space="preserve">, objects, events, situations, and activities </w:t>
      </w:r>
      <w:r w:rsidRPr="00211240">
        <w:rPr>
          <w:rFonts w:asciiTheme="majorHAnsi" w:hAnsiTheme="majorHAnsi" w:cstheme="majorHAnsi"/>
          <w:highlight w:val="green"/>
          <w:u w:val="single"/>
        </w:rPr>
        <w:t>are rewarding</w:t>
      </w:r>
      <w:r w:rsidRPr="0059326B">
        <w:rPr>
          <w:rFonts w:asciiTheme="majorHAnsi" w:hAnsiTheme="majorHAnsi" w:cstheme="majorHAnsi"/>
          <w:sz w:val="8"/>
        </w:rPr>
        <w:t xml:space="preserve"> may be </w:t>
      </w:r>
      <w:r w:rsidRPr="00301B9E">
        <w:rPr>
          <w:rFonts w:asciiTheme="majorHAnsi" w:hAnsiTheme="majorHAnsi" w:cstheme="majorHAnsi"/>
          <w:u w:val="single"/>
        </w:rPr>
        <w:t>due to pleasure.</w:t>
      </w:r>
      <w:r w:rsidRPr="0059326B">
        <w:rPr>
          <w:rFonts w:asciiTheme="majorHAnsi" w:hAnsiTheme="majorHAnsi" w:cstheme="majorHAnsi"/>
          <w:sz w:val="8"/>
        </w:rPr>
        <w:t xml:space="preserve"> This applies </w:t>
      </w:r>
      <w:proofErr w:type="gramStart"/>
      <w:r w:rsidRPr="0059326B">
        <w:rPr>
          <w:rFonts w:asciiTheme="majorHAnsi" w:hAnsiTheme="majorHAnsi" w:cstheme="majorHAnsi"/>
          <w:sz w:val="8"/>
        </w:rPr>
        <w:t>first of all</w:t>
      </w:r>
      <w:proofErr w:type="gramEnd"/>
      <w:r w:rsidRPr="0059326B">
        <w:rPr>
          <w:rFonts w:asciiTheme="majorHAnsi" w:hAnsiTheme="majorHAnsi" w:cstheme="majorHAnsi"/>
          <w:sz w:val="8"/>
        </w:rPr>
        <w:t xml:space="preserve"> to sex and to the primary homeostatic rewards of food and liquid and extends to money, taste, beauty, social encounters and nonmaterial, internally set, and intrinsic rewards. </w:t>
      </w:r>
      <w:r w:rsidRPr="00301B9E">
        <w:rPr>
          <w:rFonts w:asciiTheme="majorHAnsi" w:hAnsiTheme="majorHAnsi" w:cstheme="majorHAnsi"/>
          <w:u w:val="single"/>
        </w:rPr>
        <w:t>Pleasure</w:t>
      </w:r>
      <w:r w:rsidRPr="0059326B">
        <w:rPr>
          <w:rFonts w:asciiTheme="majorHAnsi" w:hAnsiTheme="majorHAnsi" w:cstheme="majorHAnsi"/>
          <w:u w:val="single"/>
        </w:rPr>
        <w:t>, as the primary effect of rewards</w:t>
      </w:r>
      <w:r w:rsidRPr="0059326B">
        <w:rPr>
          <w:rFonts w:asciiTheme="majorHAnsi" w:hAnsiTheme="majorHAnsi" w:cstheme="majorHAnsi"/>
          <w:sz w:val="8"/>
        </w:rPr>
        <w:t xml:space="preserve">, drives the prime reward functions of learning, approach behavior, and decision making and </w:t>
      </w:r>
      <w:r w:rsidRPr="00301B9E">
        <w:rPr>
          <w:rFonts w:asciiTheme="majorHAnsi" w:hAnsiTheme="majorHAnsi" w:cstheme="majorHAnsi"/>
          <w:u w:val="single"/>
        </w:rPr>
        <w:t xml:space="preserve">provides </w:t>
      </w:r>
      <w:r w:rsidRPr="00211240">
        <w:rPr>
          <w:rFonts w:asciiTheme="majorHAnsi" w:hAnsiTheme="majorHAnsi" w:cstheme="majorHAnsi"/>
          <w:highlight w:val="green"/>
          <w:u w:val="single"/>
        </w:rPr>
        <w:t xml:space="preserve">the </w:t>
      </w:r>
      <w:r w:rsidRPr="00211240">
        <w:rPr>
          <w:rFonts w:asciiTheme="majorHAnsi" w:hAnsiTheme="majorHAnsi" w:cstheme="majorHAnsi"/>
          <w:b/>
          <w:bCs/>
          <w:highlight w:val="green"/>
          <w:u w:val="single"/>
        </w:rPr>
        <w:t>basis for hedonic theories</w:t>
      </w:r>
      <w:r w:rsidRPr="0059326B">
        <w:rPr>
          <w:rFonts w:asciiTheme="majorHAnsi" w:hAnsiTheme="majorHAnsi" w:cstheme="majorHAnsi"/>
          <w:u w:val="single"/>
        </w:rPr>
        <w:t xml:space="preserve"> of reward function. </w:t>
      </w:r>
      <w:r w:rsidRPr="00301B9E">
        <w:rPr>
          <w:rFonts w:asciiTheme="majorHAnsi" w:hAnsiTheme="majorHAnsi" w:cstheme="majorHAnsi"/>
          <w:u w:val="single"/>
        </w:rPr>
        <w:t>We are attracted by</w:t>
      </w:r>
      <w:r w:rsidRPr="0059326B">
        <w:rPr>
          <w:rFonts w:asciiTheme="majorHAnsi" w:hAnsiTheme="majorHAnsi" w:cstheme="majorHAnsi"/>
          <w:sz w:val="8"/>
        </w:rPr>
        <w:t xml:space="preserve"> most </w:t>
      </w:r>
      <w:r w:rsidRPr="00211240">
        <w:rPr>
          <w:rFonts w:asciiTheme="majorHAnsi" w:hAnsiTheme="majorHAnsi" w:cstheme="majorHAnsi"/>
          <w:highlight w:val="green"/>
          <w:u w:val="single"/>
        </w:rPr>
        <w:t>rewards</w:t>
      </w:r>
      <w:r w:rsidRPr="0059326B">
        <w:rPr>
          <w:rFonts w:asciiTheme="majorHAnsi" w:hAnsiTheme="majorHAnsi" w:cstheme="majorHAnsi"/>
          <w:u w:val="single"/>
        </w:rPr>
        <w:t xml:space="preserve"> and exert intense efforts to obtain them</w:t>
      </w:r>
      <w:r w:rsidRPr="0059326B">
        <w:rPr>
          <w:rFonts w:asciiTheme="majorHAnsi" w:hAnsiTheme="majorHAnsi" w:cstheme="majorHAnsi"/>
          <w:sz w:val="8"/>
        </w:rPr>
        <w:t xml:space="preserve">, just </w:t>
      </w:r>
      <w:r w:rsidRPr="00301B9E">
        <w:rPr>
          <w:rFonts w:asciiTheme="majorHAnsi" w:hAnsiTheme="majorHAnsi" w:cstheme="majorHAnsi"/>
          <w:u w:val="single"/>
        </w:rPr>
        <w:t xml:space="preserve">because they </w:t>
      </w:r>
      <w:r w:rsidRPr="00211240">
        <w:rPr>
          <w:rFonts w:asciiTheme="majorHAnsi" w:hAnsiTheme="majorHAnsi" w:cstheme="majorHAnsi"/>
          <w:highlight w:val="green"/>
          <w:u w:val="single"/>
        </w:rPr>
        <w:t>are enjoyable</w:t>
      </w:r>
      <w:r w:rsidRPr="0059326B">
        <w:rPr>
          <w:rFonts w:asciiTheme="majorHAnsi" w:hAnsiTheme="majorHAnsi" w:cstheme="maj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59326B">
        <w:rPr>
          <w:rFonts w:asciiTheme="majorHAnsi" w:hAnsiTheme="majorHAnsi" w:cstheme="majorHAnsi"/>
          <w:u w:val="single"/>
        </w:rPr>
        <w:t xml:space="preserve">using both humans and detailed invasive brain analysis of animals has discovered </w:t>
      </w:r>
      <w:r w:rsidRPr="0059326B">
        <w:rPr>
          <w:rFonts w:asciiTheme="majorHAnsi" w:hAnsiTheme="majorHAnsi" w:cstheme="majorHAnsi"/>
          <w:u w:val="single"/>
        </w:rPr>
        <w:lastRenderedPageBreak/>
        <w:t>some critical ways that the brain processes pleasure</w:t>
      </w:r>
      <w:r w:rsidRPr="0059326B">
        <w:rPr>
          <w:rFonts w:asciiTheme="majorHAnsi" w:hAnsiTheme="majorHAnsi" w:cstheme="majorHAnsi"/>
          <w:sz w:val="8"/>
        </w:rPr>
        <w:t xml:space="preserve"> [14]. </w:t>
      </w:r>
      <w:r w:rsidRPr="0059326B">
        <w:rPr>
          <w:rFonts w:asciiTheme="majorHAnsi" w:hAnsiTheme="majorHAnsi" w:cstheme="majorHAnsi"/>
          <w:u w:val="single"/>
        </w:rPr>
        <w:t>Pleasure as a hallmark of reward is sufficient for defining a reward</w:t>
      </w:r>
      <w:r w:rsidRPr="0059326B">
        <w:rPr>
          <w:rFonts w:asciiTheme="majorHAnsi" w:hAnsiTheme="majorHAnsi" w:cstheme="majorHAnsi"/>
          <w:sz w:val="8"/>
        </w:rPr>
        <w:t xml:space="preserve">, but it may not be necessary. </w:t>
      </w:r>
      <w:r w:rsidRPr="0059326B">
        <w:rPr>
          <w:rFonts w:asciiTheme="majorHAnsi" w:hAnsiTheme="majorHAnsi" w:cstheme="majorHAnsi"/>
          <w:u w:val="single"/>
        </w:rPr>
        <w:t>A reward may generate positive</w:t>
      </w:r>
      <w:r w:rsidRPr="0059326B">
        <w:rPr>
          <w:rFonts w:asciiTheme="majorHAnsi" w:hAnsiTheme="majorHAnsi" w:cstheme="majorHAnsi"/>
          <w:sz w:val="8"/>
        </w:rPr>
        <w:t xml:space="preserve"> learning and approach </w:t>
      </w:r>
      <w:r w:rsidRPr="0059326B">
        <w:rPr>
          <w:rFonts w:asciiTheme="majorHAnsi" w:hAnsiTheme="majorHAnsi" w:cstheme="majorHAnsi"/>
          <w:u w:val="single"/>
        </w:rPr>
        <w:t>behavior</w:t>
      </w:r>
      <w:r w:rsidRPr="0059326B">
        <w:rPr>
          <w:rFonts w:asciiTheme="majorHAnsi" w:hAnsiTheme="majorHAnsi" w:cstheme="majorHAnsi"/>
          <w:sz w:val="8"/>
        </w:rPr>
        <w:t xml:space="preserve"> simply </w:t>
      </w:r>
      <w:r w:rsidRPr="0059326B">
        <w:rPr>
          <w:rFonts w:asciiTheme="majorHAnsi" w:hAnsiTheme="majorHAnsi" w:cstheme="majorHAnsi"/>
          <w:u w:val="single"/>
        </w:rPr>
        <w:t>because it contains substances that are essential for body function.</w:t>
      </w:r>
      <w:r w:rsidRPr="0059326B">
        <w:rPr>
          <w:rFonts w:asciiTheme="majorHAnsi" w:hAnsiTheme="majorHAnsi" w:cstheme="maj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59326B">
        <w:rPr>
          <w:rFonts w:asciiTheme="majorHAnsi" w:hAnsiTheme="majorHAnsi" w:cstheme="majorHAnsi"/>
          <w:u w:val="single"/>
        </w:rPr>
        <w:t>evolution and its basic principles found</w:t>
      </w:r>
      <w:r w:rsidRPr="0059326B">
        <w:rPr>
          <w:rFonts w:asciiTheme="majorHAnsi" w:hAnsiTheme="majorHAnsi" w:cstheme="majorHAnsi"/>
          <w:sz w:val="8"/>
        </w:rPr>
        <w:t xml:space="preserve"> various </w:t>
      </w:r>
      <w:r w:rsidRPr="0059326B">
        <w:rPr>
          <w:rFonts w:asciiTheme="majorHAnsi" w:hAnsiTheme="majorHAnsi" w:cstheme="majorHAnsi"/>
          <w:u w:val="single"/>
        </w:rPr>
        <w:t>mechanisms that steer behavior and biological development.</w:t>
      </w:r>
      <w:r w:rsidRPr="0059326B">
        <w:rPr>
          <w:rFonts w:asciiTheme="majorHAnsi" w:hAnsiTheme="majorHAnsi" w:cstheme="maj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01B9E">
        <w:rPr>
          <w:rFonts w:asciiTheme="majorHAnsi" w:hAnsiTheme="majorHAnsi" w:cstheme="majorHAnsi"/>
          <w:b/>
          <w:bCs/>
          <w:u w:val="single"/>
        </w:rPr>
        <w:t>organisms are</w:t>
      </w:r>
      <w:r w:rsidRPr="0059326B">
        <w:rPr>
          <w:rFonts w:asciiTheme="majorHAnsi" w:hAnsiTheme="majorHAnsi" w:cstheme="majorHAnsi"/>
          <w:u w:val="single"/>
        </w:rPr>
        <w:t xml:space="preserve"> the </w:t>
      </w:r>
      <w:r w:rsidRPr="00301B9E">
        <w:rPr>
          <w:rFonts w:asciiTheme="majorHAnsi" w:hAnsiTheme="majorHAnsi" w:cstheme="majorHAnsi"/>
          <w:b/>
          <w:bCs/>
          <w:u w:val="single"/>
        </w:rPr>
        <w:t>result of evolutionary competition.</w:t>
      </w:r>
      <w:r w:rsidRPr="0059326B">
        <w:rPr>
          <w:rFonts w:asciiTheme="majorHAnsi" w:hAnsiTheme="majorHAnsi" w:cstheme="majorHAnsi"/>
          <w:sz w:val="8"/>
        </w:rPr>
        <w:t xml:space="preserve"> In fact, Richard </w:t>
      </w:r>
      <w:r w:rsidRPr="0059326B">
        <w:rPr>
          <w:rFonts w:asciiTheme="majorHAnsi" w:hAnsiTheme="majorHAnsi" w:cstheme="majorHAnsi"/>
          <w:u w:val="single"/>
        </w:rPr>
        <w:t>Dawkins stresses gene survival and propagation as the basic mechanism of life</w:t>
      </w:r>
      <w:r w:rsidRPr="0059326B">
        <w:rPr>
          <w:rFonts w:asciiTheme="majorHAnsi" w:hAnsiTheme="majorHAnsi" w:cstheme="majorHAnsi"/>
          <w:sz w:val="8"/>
        </w:rPr>
        <w:t xml:space="preserve"> [20]. Only genes that lead to </w:t>
      </w:r>
      <w:r w:rsidRPr="0059326B">
        <w:rPr>
          <w:rFonts w:asciiTheme="majorHAnsi" w:hAnsiTheme="majorHAnsi" w:cstheme="majorHAnsi"/>
          <w:u w:val="single"/>
        </w:rPr>
        <w:t>the fittest phenotype will make it.</w:t>
      </w:r>
      <w:r w:rsidRPr="0059326B">
        <w:rPr>
          <w:rFonts w:asciiTheme="majorHAnsi" w:hAnsiTheme="majorHAnsi" w:cstheme="majorHAnsi"/>
          <w:sz w:val="8"/>
        </w:rPr>
        <w:t xml:space="preserve"> It is noteworthy that the phenotype is selected based on behavior that maximizes gene propagation. To do so, the phenotype must survive and generate offspring, and be better at it than its competitors. Thus, </w:t>
      </w:r>
      <w:r w:rsidRPr="0059326B">
        <w:rPr>
          <w:rFonts w:asciiTheme="majorHAnsi" w:hAnsiTheme="majorHAnsi" w:cstheme="majorHAnsi"/>
          <w:u w:val="single"/>
        </w:rPr>
        <w:t xml:space="preserve">the ultimate, distal function of </w:t>
      </w:r>
      <w:r w:rsidRPr="00211240">
        <w:rPr>
          <w:rFonts w:asciiTheme="majorHAnsi" w:hAnsiTheme="majorHAnsi" w:cstheme="majorHAnsi"/>
          <w:highlight w:val="green"/>
          <w:u w:val="single"/>
        </w:rPr>
        <w:t>rewards</w:t>
      </w:r>
      <w:r w:rsidRPr="0059326B">
        <w:rPr>
          <w:rFonts w:asciiTheme="majorHAnsi" w:hAnsiTheme="majorHAnsi" w:cstheme="majorHAnsi"/>
          <w:u w:val="single"/>
        </w:rPr>
        <w:t xml:space="preserve"> is to </w:t>
      </w:r>
      <w:r w:rsidRPr="00211240">
        <w:rPr>
          <w:rFonts w:asciiTheme="majorHAnsi" w:hAnsiTheme="majorHAnsi" w:cstheme="majorHAnsi"/>
          <w:highlight w:val="green"/>
          <w:u w:val="single"/>
        </w:rPr>
        <w:t>increase evolutionary fitness</w:t>
      </w:r>
      <w:r w:rsidRPr="0059326B">
        <w:rPr>
          <w:rFonts w:asciiTheme="majorHAnsi" w:hAnsiTheme="majorHAnsi" w:cstheme="maj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59326B">
        <w:rPr>
          <w:rFonts w:asciiTheme="majorHAnsi" w:hAnsiTheme="majorHAnsi" w:cstheme="majorHAnsi"/>
          <w:u w:val="single"/>
        </w:rPr>
        <w:t>Behavioral reward functions have evolved to help individuals to survive and propagate their genes</w:t>
      </w:r>
      <w:r w:rsidRPr="0059326B">
        <w:rPr>
          <w:rFonts w:asciiTheme="majorHAnsi" w:hAnsiTheme="majorHAnsi" w:cstheme="majorHAnsi"/>
          <w:sz w:val="8"/>
        </w:rPr>
        <w:t xml:space="preserve">. Apparently, </w:t>
      </w:r>
      <w:r w:rsidRPr="0059326B">
        <w:rPr>
          <w:rFonts w:asciiTheme="majorHAnsi" w:hAnsiTheme="majorHAnsi" w:cstheme="majorHAnsi"/>
          <w:u w:val="single"/>
        </w:rPr>
        <w:t>people need to live well and long enough to reproduce.</w:t>
      </w:r>
      <w:r w:rsidRPr="0059326B">
        <w:rPr>
          <w:rFonts w:asciiTheme="majorHAnsi" w:hAnsiTheme="majorHAnsi" w:cstheme="maj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59326B">
        <w:rPr>
          <w:rFonts w:asciiTheme="majorHAnsi" w:hAnsiTheme="majorHAnsi" w:cstheme="majorHAnsi"/>
          <w:u w:val="single"/>
        </w:rPr>
        <w:t>any small edge will ultimately result in evolutionary advantage</w:t>
      </w:r>
      <w:r w:rsidRPr="0059326B">
        <w:rPr>
          <w:rFonts w:asciiTheme="majorHAnsi" w:hAnsiTheme="majorHAnsi" w:cstheme="maj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59326B">
        <w:rPr>
          <w:rFonts w:asciiTheme="majorHAnsi" w:hAnsiTheme="majorHAnsi" w:cstheme="majorHAnsi"/>
          <w:u w:val="single"/>
        </w:rPr>
        <w:t>Thus</w:t>
      </w:r>
      <w:proofErr w:type="gramEnd"/>
      <w:r w:rsidRPr="0059326B">
        <w:rPr>
          <w:rFonts w:asciiTheme="majorHAnsi" w:hAnsiTheme="majorHAnsi" w:cstheme="majorHAnsi"/>
          <w:u w:val="single"/>
        </w:rPr>
        <w:t xml:space="preserve"> the distal reward function in gene propagation and evolutionary fitness defines the proximal reward functions that we see</w:t>
      </w:r>
      <w:r w:rsidRPr="0059326B">
        <w:rPr>
          <w:rFonts w:asciiTheme="majorHAnsi" w:hAnsiTheme="majorHAnsi" w:cstheme="majorHAnsi"/>
          <w:sz w:val="8"/>
        </w:rPr>
        <w:t xml:space="preserve"> in everyday behavior. </w:t>
      </w:r>
      <w:r w:rsidRPr="00301B9E">
        <w:rPr>
          <w:rFonts w:asciiTheme="majorHAnsi" w:hAnsiTheme="majorHAnsi" w:cstheme="majorHAnsi"/>
          <w:u w:val="single"/>
        </w:rPr>
        <w:t>That is why foods, drinks, mates, and offspring are rewarding.</w:t>
      </w:r>
      <w:r w:rsidRPr="0059326B">
        <w:rPr>
          <w:rFonts w:asciiTheme="majorHAnsi" w:hAnsiTheme="majorHAnsi" w:cstheme="majorHAnsi"/>
          <w:u w:val="single"/>
        </w:rPr>
        <w:t xml:space="preserve"> </w:t>
      </w:r>
      <w:r w:rsidRPr="0059326B">
        <w:rPr>
          <w:rFonts w:asciiTheme="majorHAnsi" w:hAnsiTheme="majorHAnsi" w:cstheme="majorHAnsi"/>
          <w:sz w:val="8"/>
        </w:rPr>
        <w:t xml:space="preserve">There have been theories linking pleasure as a required component of health benefits </w:t>
      </w:r>
      <w:proofErr w:type="spellStart"/>
      <w:r w:rsidRPr="0059326B">
        <w:rPr>
          <w:rFonts w:asciiTheme="majorHAnsi" w:hAnsiTheme="majorHAnsi" w:cstheme="majorHAnsi"/>
          <w:sz w:val="8"/>
        </w:rPr>
        <w:t>salutogenesis</w:t>
      </w:r>
      <w:proofErr w:type="spellEnd"/>
      <w:r w:rsidRPr="0059326B">
        <w:rPr>
          <w:rFonts w:asciiTheme="majorHAnsi" w:hAnsiTheme="majorHAnsi" w:cstheme="majorHAnsi"/>
          <w:sz w:val="8"/>
        </w:rPr>
        <w:t>, (</w:t>
      </w:r>
      <w:proofErr w:type="spellStart"/>
      <w:r w:rsidRPr="0059326B">
        <w:rPr>
          <w:rFonts w:asciiTheme="majorHAnsi" w:hAnsiTheme="majorHAnsi" w:cstheme="majorHAnsi"/>
          <w:sz w:val="8"/>
        </w:rPr>
        <w:t>salugenesis</w:t>
      </w:r>
      <w:proofErr w:type="spellEnd"/>
      <w:r w:rsidRPr="0059326B">
        <w:rPr>
          <w:rFonts w:asciiTheme="majorHAnsi" w:hAnsiTheme="majorHAnsi" w:cstheme="majorHAnsi"/>
          <w:sz w:val="8"/>
        </w:rPr>
        <w:t xml:space="preserve">). In essence, under these terms, </w:t>
      </w:r>
      <w:r w:rsidRPr="0059326B">
        <w:rPr>
          <w:rFonts w:asciiTheme="majorHAnsi" w:hAnsiTheme="majorHAnsi" w:cstheme="majorHAnsi"/>
          <w:u w:val="single"/>
        </w:rPr>
        <w:t>pleasure is described as a state or feeling of happiness and satisfaction resulting from an experience that one enjoys.</w:t>
      </w:r>
      <w:r w:rsidRPr="0059326B">
        <w:rPr>
          <w:rFonts w:asciiTheme="majorHAnsi" w:hAnsiTheme="majorHAnsi" w:cstheme="maj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59326B">
        <w:rPr>
          <w:rFonts w:asciiTheme="majorHAnsi" w:hAnsiTheme="majorHAnsi" w:cstheme="majorHAnsi"/>
          <w:sz w:val="8"/>
        </w:rPr>
        <w:t>morphinergic</w:t>
      </w:r>
      <w:proofErr w:type="spellEnd"/>
      <w:r w:rsidRPr="0059326B">
        <w:rPr>
          <w:rFonts w:asciiTheme="majorHAnsi" w:hAnsiTheme="majorHAnsi" w:cstheme="maj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59326B">
        <w:rPr>
          <w:rFonts w:asciiTheme="majorHAnsi" w:hAnsiTheme="majorHAnsi" w:cstheme="majorHAnsi"/>
          <w:sz w:val="8"/>
        </w:rPr>
        <w:t>hypodopaminergia</w:t>
      </w:r>
      <w:proofErr w:type="spellEnd"/>
      <w:r w:rsidRPr="0059326B">
        <w:rPr>
          <w:rFonts w:asciiTheme="majorHAnsi" w:hAnsiTheme="majorHAnsi" w:cstheme="majorHAnsi"/>
          <w:sz w:val="8"/>
        </w:rPr>
        <w:t xml:space="preserve"> [24]. Most would agree that pleasurable activities can stimulate personal growth and may help to induce healthy behavioral changes, including stress management [25]. The work of </w:t>
      </w:r>
      <w:proofErr w:type="spellStart"/>
      <w:r w:rsidRPr="0059326B">
        <w:rPr>
          <w:rFonts w:asciiTheme="majorHAnsi" w:hAnsiTheme="majorHAnsi" w:cstheme="majorHAnsi"/>
          <w:sz w:val="8"/>
        </w:rPr>
        <w:t>Esch</w:t>
      </w:r>
      <w:proofErr w:type="spellEnd"/>
      <w:r w:rsidRPr="0059326B">
        <w:rPr>
          <w:rFonts w:asciiTheme="majorHAnsi" w:hAnsiTheme="majorHAnsi" w:cstheme="maj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59326B">
        <w:rPr>
          <w:rFonts w:asciiTheme="majorHAnsi" w:hAnsiTheme="majorHAnsi" w:cstheme="majorHAnsi"/>
          <w:sz w:val="8"/>
        </w:rPr>
        <w:t>As</w:t>
      </w:r>
      <w:proofErr w:type="gramEnd"/>
      <w:r w:rsidRPr="0059326B">
        <w:rPr>
          <w:rFonts w:asciiTheme="majorHAnsi" w:hAnsiTheme="majorHAnsi" w:cstheme="maj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59326B">
        <w:rPr>
          <w:rFonts w:asciiTheme="majorHAnsi" w:hAnsiTheme="majorHAnsi" w:cstheme="majorHAnsi"/>
          <w:sz w:val="8"/>
        </w:rPr>
        <w:t>all of</w:t>
      </w:r>
      <w:proofErr w:type="gramEnd"/>
      <w:r w:rsidRPr="0059326B">
        <w:rPr>
          <w:rFonts w:asciiTheme="majorHAnsi" w:hAnsiTheme="majorHAnsi" w:cstheme="maj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59326B">
        <w:rPr>
          <w:rFonts w:asciiTheme="majorHAnsi" w:hAnsiTheme="majorHAnsi" w:cstheme="majorHAnsi"/>
          <w:u w:val="single"/>
        </w:rPr>
        <w:t>pathways for ordinary liking and pleasure</w:t>
      </w:r>
      <w:r w:rsidRPr="0059326B">
        <w:rPr>
          <w:rFonts w:asciiTheme="majorHAnsi" w:hAnsiTheme="majorHAnsi" w:cstheme="majorHAnsi"/>
          <w:sz w:val="8"/>
        </w:rPr>
        <w:t xml:space="preserve">, which </w:t>
      </w:r>
      <w:r w:rsidRPr="0059326B">
        <w:rPr>
          <w:rFonts w:asciiTheme="majorHAnsi" w:hAnsiTheme="majorHAnsi" w:cstheme="majorHAnsi"/>
          <w:u w:val="single"/>
        </w:rPr>
        <w:t>are limited in scope</w:t>
      </w:r>
      <w:r w:rsidRPr="0059326B">
        <w:rPr>
          <w:rFonts w:asciiTheme="majorHAnsi" w:hAnsiTheme="majorHAnsi" w:cstheme="majorHAnsi"/>
          <w:sz w:val="8"/>
        </w:rPr>
        <w:t xml:space="preserve"> as described above in this commentary. However, </w:t>
      </w:r>
      <w:r w:rsidRPr="0059326B">
        <w:rPr>
          <w:rFonts w:asciiTheme="majorHAnsi" w:hAnsiTheme="majorHAnsi" w:cstheme="majorHAnsi"/>
          <w:u w:val="single"/>
        </w:rPr>
        <w:t xml:space="preserve">there are </w:t>
      </w:r>
      <w:r w:rsidRPr="00301B9E">
        <w:rPr>
          <w:rFonts w:asciiTheme="majorHAnsi" w:hAnsiTheme="majorHAnsi" w:cstheme="majorHAnsi"/>
          <w:b/>
          <w:bCs/>
          <w:u w:val="single"/>
        </w:rPr>
        <w:t>many brain regions</w:t>
      </w:r>
      <w:r w:rsidRPr="00301B9E">
        <w:rPr>
          <w:rFonts w:asciiTheme="majorHAnsi" w:hAnsiTheme="majorHAnsi" w:cstheme="majorHAnsi"/>
          <w:sz w:val="8"/>
        </w:rPr>
        <w:t>,</w:t>
      </w:r>
      <w:r w:rsidRPr="0059326B">
        <w:rPr>
          <w:rFonts w:asciiTheme="majorHAnsi" w:hAnsiTheme="majorHAnsi" w:cstheme="majorHAnsi"/>
          <w:sz w:val="8"/>
        </w:rPr>
        <w:t xml:space="preserve"> often termed hot and cold spots, </w:t>
      </w:r>
      <w:r w:rsidRPr="0059326B">
        <w:rPr>
          <w:rFonts w:asciiTheme="majorHAnsi" w:hAnsiTheme="majorHAnsi" w:cstheme="majorHAnsi"/>
          <w:u w:val="single"/>
        </w:rPr>
        <w:t xml:space="preserve">that significantly </w:t>
      </w:r>
      <w:r w:rsidRPr="00301B9E">
        <w:rPr>
          <w:rFonts w:asciiTheme="majorHAnsi" w:hAnsiTheme="majorHAnsi" w:cstheme="majorHAnsi"/>
          <w:b/>
          <w:bCs/>
          <w:u w:val="single"/>
        </w:rPr>
        <w:t>modulate</w:t>
      </w:r>
      <w:r w:rsidRPr="0059326B">
        <w:rPr>
          <w:rFonts w:asciiTheme="majorHAnsi" w:hAnsiTheme="majorHAnsi" w:cstheme="majorHAnsi"/>
          <w:sz w:val="8"/>
        </w:rPr>
        <w:t xml:space="preserve"> (increase or decrease) </w:t>
      </w:r>
      <w:r w:rsidRPr="0059326B">
        <w:rPr>
          <w:rFonts w:asciiTheme="majorHAnsi" w:hAnsiTheme="majorHAnsi" w:cstheme="majorHAnsi"/>
          <w:u w:val="single"/>
        </w:rPr>
        <w:t xml:space="preserve">our </w:t>
      </w:r>
      <w:r w:rsidRPr="00301B9E">
        <w:rPr>
          <w:rFonts w:asciiTheme="majorHAnsi" w:hAnsiTheme="majorHAnsi" w:cstheme="majorHAnsi"/>
          <w:b/>
          <w:bCs/>
          <w:u w:val="single"/>
        </w:rPr>
        <w:t>pleasure or</w:t>
      </w:r>
      <w:r w:rsidRPr="0059326B">
        <w:rPr>
          <w:rFonts w:asciiTheme="majorHAnsi" w:hAnsiTheme="majorHAnsi" w:cstheme="majorHAnsi"/>
          <w:u w:val="single"/>
        </w:rPr>
        <w:t xml:space="preserve"> even </w:t>
      </w:r>
      <w:r w:rsidRPr="00301B9E">
        <w:rPr>
          <w:rFonts w:asciiTheme="majorHAnsi" w:hAnsiTheme="majorHAnsi" w:cstheme="majorHAnsi"/>
          <w:b/>
          <w:bCs/>
          <w:u w:val="single"/>
        </w:rPr>
        <w:t>produce the opposite</w:t>
      </w:r>
      <w:r w:rsidRPr="0059326B">
        <w:rPr>
          <w:rFonts w:asciiTheme="majorHAnsi" w:hAnsiTheme="majorHAnsi" w:cstheme="majorHAnsi"/>
          <w:sz w:val="8"/>
        </w:rPr>
        <w:t xml:space="preserve"> of pleasure— that is </w:t>
      </w:r>
      <w:r w:rsidRPr="0059326B">
        <w:rPr>
          <w:rFonts w:asciiTheme="majorHAnsi" w:hAnsiTheme="majorHAnsi" w:cstheme="majorHAnsi"/>
          <w:u w:val="single"/>
        </w:rPr>
        <w:t>disgust and fear</w:t>
      </w:r>
      <w:r w:rsidRPr="0059326B">
        <w:rPr>
          <w:rFonts w:asciiTheme="majorHAnsi" w:hAnsiTheme="majorHAnsi" w:cstheme="majorHAnsi"/>
          <w:sz w:val="8"/>
        </w:rPr>
        <w:t xml:space="preserve"> [39]. </w:t>
      </w:r>
      <w:r w:rsidRPr="0059326B">
        <w:rPr>
          <w:rFonts w:asciiTheme="majorHAnsi" w:hAnsiTheme="majorHAnsi" w:cstheme="majorHAnsi"/>
          <w:u w:val="single"/>
        </w:rPr>
        <w:t>One</w:t>
      </w:r>
      <w:r w:rsidRPr="0059326B">
        <w:rPr>
          <w:rFonts w:asciiTheme="majorHAnsi" w:hAnsiTheme="majorHAnsi" w:cstheme="majorHAnsi"/>
          <w:sz w:val="8"/>
        </w:rPr>
        <w:t xml:space="preserve"> specific </w:t>
      </w:r>
      <w:r w:rsidRPr="0059326B">
        <w:rPr>
          <w:rFonts w:asciiTheme="majorHAnsi" w:hAnsiTheme="majorHAnsi" w:cstheme="majorHAnsi"/>
          <w:u w:val="single"/>
        </w:rPr>
        <w:t>region</w:t>
      </w:r>
      <w:r w:rsidRPr="0059326B">
        <w:rPr>
          <w:rFonts w:asciiTheme="majorHAnsi" w:hAnsiTheme="majorHAnsi" w:cstheme="majorHAnsi"/>
          <w:sz w:val="8"/>
        </w:rPr>
        <w:t xml:space="preserve"> of the nucleus </w:t>
      </w:r>
      <w:proofErr w:type="spellStart"/>
      <w:r w:rsidRPr="0059326B">
        <w:rPr>
          <w:rFonts w:asciiTheme="majorHAnsi" w:hAnsiTheme="majorHAnsi" w:cstheme="majorHAnsi"/>
          <w:sz w:val="8"/>
        </w:rPr>
        <w:t>accumbens</w:t>
      </w:r>
      <w:proofErr w:type="spellEnd"/>
      <w:r w:rsidRPr="0059326B">
        <w:rPr>
          <w:rFonts w:asciiTheme="majorHAnsi" w:hAnsiTheme="majorHAnsi" w:cstheme="majorHAnsi"/>
          <w:sz w:val="8"/>
        </w:rPr>
        <w:t xml:space="preserve"> </w:t>
      </w:r>
      <w:r w:rsidRPr="0059326B">
        <w:rPr>
          <w:rFonts w:asciiTheme="majorHAnsi" w:hAnsiTheme="majorHAnsi" w:cstheme="majorHAnsi"/>
          <w:u w:val="single"/>
        </w:rPr>
        <w:t xml:space="preserve">is organized like a computer keyboard, with </w:t>
      </w:r>
      <w:proofErr w:type="gramStart"/>
      <w:r w:rsidRPr="0059326B">
        <w:rPr>
          <w:rFonts w:asciiTheme="majorHAnsi" w:hAnsiTheme="majorHAnsi" w:cstheme="majorHAnsi"/>
          <w:u w:val="single"/>
        </w:rPr>
        <w:t>particular stimulus</w:t>
      </w:r>
      <w:proofErr w:type="gramEnd"/>
      <w:r w:rsidRPr="0059326B">
        <w:rPr>
          <w:rFonts w:asciiTheme="majorHAnsi" w:hAnsiTheme="majorHAnsi" w:cstheme="majorHAnsi"/>
          <w:u w:val="single"/>
        </w:rPr>
        <w:t xml:space="preserve"> triggers in rows</w:t>
      </w:r>
      <w:r w:rsidRPr="0059326B">
        <w:rPr>
          <w:rFonts w:asciiTheme="majorHAnsi" w:hAnsiTheme="majorHAnsi" w:cstheme="majorHAnsi"/>
          <w:sz w:val="8"/>
        </w:rPr>
        <w:t xml:space="preserve">— producing an increase and decrease of pleasure and disgust. Moreover, </w:t>
      </w:r>
      <w:r w:rsidRPr="0059326B">
        <w:rPr>
          <w:rFonts w:asciiTheme="majorHAnsi" w:hAnsiTheme="majorHAnsi" w:cstheme="majorHAnsi"/>
          <w:u w:val="single"/>
        </w:rPr>
        <w:t>the cortex has unique roles in the cognitive evaluation of our feelings of pleasure</w:t>
      </w:r>
      <w:r w:rsidRPr="0059326B">
        <w:rPr>
          <w:rFonts w:asciiTheme="majorHAnsi" w:hAnsiTheme="majorHAnsi" w:cstheme="majorHAnsi"/>
          <w:sz w:val="8"/>
        </w:rPr>
        <w:t xml:space="preserve"> [40]. Importantly, the interplay of these multiple triggers and the higher brain centers in the prefrontal cortex are very intricate and are just being uncovered. Desire and reward centers It </w:t>
      </w:r>
      <w:proofErr w:type="gramStart"/>
      <w:r w:rsidRPr="0059326B">
        <w:rPr>
          <w:rFonts w:asciiTheme="majorHAnsi" w:hAnsiTheme="majorHAnsi" w:cstheme="majorHAnsi"/>
          <w:sz w:val="8"/>
        </w:rPr>
        <w:t>is</w:t>
      </w:r>
      <w:proofErr w:type="gramEnd"/>
      <w:r w:rsidRPr="0059326B">
        <w:rPr>
          <w:rFonts w:asciiTheme="majorHAnsi" w:hAnsiTheme="majorHAnsi" w:cstheme="majorHAnsi"/>
          <w:sz w:val="8"/>
        </w:rPr>
        <w:t xml:space="preserve"> surprising that many different sources of pleasure activate the same circuits between the </w:t>
      </w:r>
      <w:proofErr w:type="spellStart"/>
      <w:r w:rsidRPr="0059326B">
        <w:rPr>
          <w:rFonts w:asciiTheme="majorHAnsi" w:hAnsiTheme="majorHAnsi" w:cstheme="majorHAnsi"/>
          <w:sz w:val="8"/>
        </w:rPr>
        <w:t>mesocorticolimbic</w:t>
      </w:r>
      <w:proofErr w:type="spellEnd"/>
      <w:r w:rsidRPr="0059326B">
        <w:rPr>
          <w:rFonts w:asciiTheme="majorHAnsi" w:hAnsiTheme="majorHAnsi" w:cstheme="maj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59326B">
        <w:rPr>
          <w:rFonts w:asciiTheme="majorHAnsi" w:hAnsiTheme="majorHAnsi" w:cstheme="majorHAnsi"/>
          <w:sz w:val="8"/>
        </w:rPr>
        <w:t>accumbens</w:t>
      </w:r>
      <w:proofErr w:type="spellEnd"/>
      <w:r w:rsidRPr="0059326B">
        <w:rPr>
          <w:rFonts w:asciiTheme="majorHAnsi" w:hAnsiTheme="majorHAnsi" w:cstheme="majorHAnsi"/>
          <w:sz w:val="8"/>
        </w:rPr>
        <w:t xml:space="preserve"> (Figure 2). It is the cornerstone target to all addictions. The VTA is encompassed with neurons using glutamate, GABA, and dopamine. The nucleus </w:t>
      </w:r>
      <w:proofErr w:type="spellStart"/>
      <w:r w:rsidRPr="0059326B">
        <w:rPr>
          <w:rFonts w:asciiTheme="majorHAnsi" w:hAnsiTheme="majorHAnsi" w:cstheme="majorHAnsi"/>
          <w:sz w:val="8"/>
        </w:rPr>
        <w:t>accumbens</w:t>
      </w:r>
      <w:proofErr w:type="spellEnd"/>
      <w:r w:rsidRPr="0059326B">
        <w:rPr>
          <w:rFonts w:asciiTheme="majorHAnsi" w:hAnsiTheme="majorHAnsi" w:cstheme="majorHAnsi"/>
          <w:sz w:val="8"/>
        </w:rPr>
        <w:t xml:space="preserve"> (</w:t>
      </w:r>
      <w:proofErr w:type="spellStart"/>
      <w:r w:rsidRPr="0059326B">
        <w:rPr>
          <w:rFonts w:asciiTheme="majorHAnsi" w:hAnsiTheme="majorHAnsi" w:cstheme="majorHAnsi"/>
          <w:sz w:val="8"/>
        </w:rPr>
        <w:t>NAc</w:t>
      </w:r>
      <w:proofErr w:type="spellEnd"/>
      <w:r w:rsidRPr="0059326B">
        <w:rPr>
          <w:rFonts w:asciiTheme="majorHAnsi" w:hAnsiTheme="majorHAnsi" w:cstheme="majorHAnsi"/>
          <w:sz w:val="8"/>
        </w:rPr>
        <w:t xml:space="preserve">) is located within the ventral striatum and is divided into two sub-regions—the motor and limbic regions associated with its core and shell, respectively. The </w:t>
      </w:r>
      <w:proofErr w:type="spellStart"/>
      <w:r w:rsidRPr="0059326B">
        <w:rPr>
          <w:rFonts w:asciiTheme="majorHAnsi" w:hAnsiTheme="majorHAnsi" w:cstheme="majorHAnsi"/>
          <w:sz w:val="8"/>
        </w:rPr>
        <w:t>NAc</w:t>
      </w:r>
      <w:proofErr w:type="spellEnd"/>
      <w:r w:rsidRPr="0059326B">
        <w:rPr>
          <w:rFonts w:asciiTheme="majorHAnsi" w:hAnsiTheme="majorHAnsi" w:cstheme="majorHAnsi"/>
          <w:sz w:val="8"/>
        </w:rPr>
        <w:t xml:space="preserve"> has spiny neurons that receive dopamine from the VTA and glutamate (a dopamine driver) from the hippocampus, </w:t>
      </w:r>
      <w:proofErr w:type="gramStart"/>
      <w:r w:rsidRPr="0059326B">
        <w:rPr>
          <w:rFonts w:asciiTheme="majorHAnsi" w:hAnsiTheme="majorHAnsi" w:cstheme="majorHAnsi"/>
          <w:sz w:val="8"/>
        </w:rPr>
        <w:t>amygdala</w:t>
      </w:r>
      <w:proofErr w:type="gramEnd"/>
      <w:r w:rsidRPr="0059326B">
        <w:rPr>
          <w:rFonts w:asciiTheme="majorHAnsi" w:hAnsiTheme="majorHAnsi" w:cstheme="majorHAnsi"/>
          <w:sz w:val="8"/>
        </w:rPr>
        <w:t xml:space="preserve"> and medial prefrontal cortex. Subsequently, the </w:t>
      </w:r>
      <w:proofErr w:type="spellStart"/>
      <w:r w:rsidRPr="0059326B">
        <w:rPr>
          <w:rFonts w:asciiTheme="majorHAnsi" w:hAnsiTheme="majorHAnsi" w:cstheme="majorHAnsi"/>
          <w:sz w:val="8"/>
        </w:rPr>
        <w:t>NAc</w:t>
      </w:r>
      <w:proofErr w:type="spellEnd"/>
      <w:r w:rsidRPr="0059326B">
        <w:rPr>
          <w:rFonts w:asciiTheme="majorHAnsi" w:hAnsiTheme="majorHAnsi" w:cstheme="maj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59326B">
        <w:rPr>
          <w:rFonts w:asciiTheme="majorHAnsi" w:hAnsiTheme="majorHAnsi" w:cstheme="majorHAnsi"/>
          <w:sz w:val="8"/>
        </w:rPr>
        <w:t>hypodopaminergia</w:t>
      </w:r>
      <w:proofErr w:type="spellEnd"/>
      <w:r w:rsidRPr="0059326B">
        <w:rPr>
          <w:rFonts w:asciiTheme="majorHAnsi" w:hAnsiTheme="majorHAnsi" w:cstheme="majorHAnsi"/>
          <w:sz w:val="8"/>
        </w:rPr>
        <w:t xml:space="preserve"> in the “Brain Reward Cascade” that contribute to addiction and compulsive behaviors [3,6,41]. Furthermore, ordinary </w:t>
      </w:r>
      <w:r w:rsidRPr="0059326B">
        <w:rPr>
          <w:rFonts w:asciiTheme="majorHAnsi" w:hAnsiTheme="majorHAnsi" w:cstheme="majorHAnsi"/>
          <w:u w:val="single"/>
        </w:rPr>
        <w:t>“</w:t>
      </w:r>
      <w:r w:rsidRPr="00211240">
        <w:rPr>
          <w:rFonts w:asciiTheme="majorHAnsi" w:hAnsiTheme="majorHAnsi" w:cstheme="majorHAnsi"/>
          <w:highlight w:val="green"/>
          <w:u w:val="single"/>
        </w:rPr>
        <w:t>liking</w:t>
      </w:r>
      <w:r w:rsidRPr="0059326B">
        <w:rPr>
          <w:rFonts w:asciiTheme="majorHAnsi" w:hAnsiTheme="majorHAnsi" w:cstheme="majorHAnsi"/>
          <w:u w:val="single"/>
        </w:rPr>
        <w:t xml:space="preserve">” of </w:t>
      </w:r>
      <w:r w:rsidRPr="00211240">
        <w:rPr>
          <w:rFonts w:asciiTheme="majorHAnsi" w:hAnsiTheme="majorHAnsi" w:cstheme="majorHAnsi"/>
          <w:highlight w:val="green"/>
          <w:u w:val="single"/>
        </w:rPr>
        <w:t>something</w:t>
      </w:r>
      <w:r w:rsidRPr="0059326B">
        <w:rPr>
          <w:rFonts w:asciiTheme="majorHAnsi" w:hAnsiTheme="majorHAnsi" w:cstheme="majorHAnsi"/>
          <w:u w:val="single"/>
        </w:rPr>
        <w:t xml:space="preserve">, or pure pleasure, is </w:t>
      </w:r>
      <w:r w:rsidRPr="00211240">
        <w:rPr>
          <w:rFonts w:asciiTheme="majorHAnsi" w:hAnsiTheme="majorHAnsi" w:cstheme="majorHAnsi"/>
          <w:highlight w:val="green"/>
          <w:u w:val="single"/>
        </w:rPr>
        <w:t>represented by</w:t>
      </w:r>
      <w:r w:rsidRPr="0059326B">
        <w:rPr>
          <w:rFonts w:asciiTheme="majorHAnsi" w:hAnsiTheme="majorHAnsi" w:cstheme="majorHAnsi"/>
          <w:sz w:val="8"/>
        </w:rPr>
        <w:t xml:space="preserve"> small </w:t>
      </w:r>
      <w:r w:rsidRPr="00301B9E">
        <w:rPr>
          <w:rFonts w:asciiTheme="majorHAnsi" w:hAnsiTheme="majorHAnsi" w:cstheme="majorHAnsi"/>
          <w:u w:val="single"/>
        </w:rPr>
        <w:t>regions</w:t>
      </w:r>
      <w:r w:rsidRPr="0059326B">
        <w:rPr>
          <w:rFonts w:asciiTheme="majorHAnsi" w:hAnsiTheme="majorHAnsi" w:cstheme="majorHAnsi"/>
          <w:sz w:val="8"/>
        </w:rPr>
        <w:t xml:space="preserve"> mainly </w:t>
      </w:r>
      <w:r w:rsidRPr="00301B9E">
        <w:rPr>
          <w:rFonts w:asciiTheme="majorHAnsi" w:hAnsiTheme="majorHAnsi" w:cstheme="majorHAnsi"/>
          <w:u w:val="single"/>
        </w:rPr>
        <w:t xml:space="preserve">in the </w:t>
      </w:r>
      <w:r w:rsidRPr="00211240">
        <w:rPr>
          <w:rFonts w:asciiTheme="majorHAnsi" w:hAnsiTheme="majorHAnsi" w:cstheme="majorHAnsi"/>
          <w:highlight w:val="green"/>
          <w:u w:val="single"/>
        </w:rPr>
        <w:t>limbic system</w:t>
      </w:r>
      <w:r w:rsidRPr="0059326B">
        <w:rPr>
          <w:rFonts w:asciiTheme="majorHAnsi" w:hAnsiTheme="majorHAnsi" w:cstheme="majorHAnsi"/>
          <w:sz w:val="8"/>
        </w:rPr>
        <w:t xml:space="preserve"> (old reptilian part of the brain). These may be </w:t>
      </w:r>
      <w:r w:rsidRPr="0059326B">
        <w:rPr>
          <w:rFonts w:asciiTheme="majorHAnsi" w:hAnsiTheme="majorHAnsi" w:cstheme="majorHAnsi"/>
          <w:u w:val="single"/>
        </w:rPr>
        <w:t>part of larger neural circuits.</w:t>
      </w:r>
      <w:r w:rsidRPr="0059326B">
        <w:rPr>
          <w:rFonts w:asciiTheme="majorHAnsi" w:hAnsiTheme="majorHAnsi" w:cstheme="majorHAnsi"/>
          <w:sz w:val="8"/>
        </w:rPr>
        <w:t xml:space="preserve"> In Latin, </w:t>
      </w:r>
      <w:proofErr w:type="spellStart"/>
      <w:r w:rsidRPr="0059326B">
        <w:rPr>
          <w:rFonts w:asciiTheme="majorHAnsi" w:hAnsiTheme="majorHAnsi" w:cstheme="majorHAnsi"/>
          <w:sz w:val="8"/>
        </w:rPr>
        <w:t>hedus</w:t>
      </w:r>
      <w:proofErr w:type="spellEnd"/>
      <w:r w:rsidRPr="0059326B">
        <w:rPr>
          <w:rFonts w:asciiTheme="majorHAnsi" w:hAnsiTheme="majorHAnsi" w:cstheme="majorHAnsi"/>
          <w:sz w:val="8"/>
        </w:rPr>
        <w:t xml:space="preserve"> is the term for “sweet”; and in Greek, </w:t>
      </w:r>
      <w:proofErr w:type="spellStart"/>
      <w:r w:rsidRPr="0059326B">
        <w:rPr>
          <w:rFonts w:asciiTheme="majorHAnsi" w:hAnsiTheme="majorHAnsi" w:cstheme="majorHAnsi"/>
          <w:sz w:val="8"/>
        </w:rPr>
        <w:t>hodone</w:t>
      </w:r>
      <w:proofErr w:type="spellEnd"/>
      <w:r w:rsidRPr="0059326B">
        <w:rPr>
          <w:rFonts w:asciiTheme="majorHAnsi" w:hAnsiTheme="majorHAnsi" w:cstheme="maj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59326B">
        <w:rPr>
          <w:rFonts w:asciiTheme="majorHAnsi" w:hAnsiTheme="majorHAnsi" w:cstheme="majorHAnsi"/>
          <w:sz w:val="8"/>
        </w:rPr>
        <w:t>In an attempt to</w:t>
      </w:r>
      <w:proofErr w:type="gramEnd"/>
      <w:r w:rsidRPr="0059326B">
        <w:rPr>
          <w:rFonts w:asciiTheme="majorHAnsi" w:hAnsiTheme="majorHAnsi" w:cstheme="maj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59326B">
        <w:rPr>
          <w:rFonts w:asciiTheme="majorHAnsi" w:hAnsiTheme="majorHAnsi" w:cstheme="majorHAnsi"/>
          <w:sz w:val="8"/>
        </w:rPr>
        <w:t>a majority of</w:t>
      </w:r>
      <w:proofErr w:type="gramEnd"/>
      <w:r w:rsidRPr="0059326B">
        <w:rPr>
          <w:rFonts w:asciiTheme="majorHAnsi" w:hAnsiTheme="majorHAnsi" w:cstheme="maj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59326B">
        <w:rPr>
          <w:rFonts w:asciiTheme="majorHAnsi" w:hAnsiTheme="majorHAnsi" w:cstheme="majorHAnsi"/>
          <w:sz w:val="8"/>
        </w:rPr>
        <w:t>networks, and</w:t>
      </w:r>
      <w:proofErr w:type="gramEnd"/>
      <w:r w:rsidRPr="0059326B">
        <w:rPr>
          <w:rFonts w:asciiTheme="majorHAnsi" w:hAnsiTheme="majorHAnsi" w:cstheme="maj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59326B">
        <w:rPr>
          <w:rFonts w:asciiTheme="majorHAnsi" w:hAnsiTheme="majorHAnsi" w:cstheme="majorHAnsi"/>
          <w:sz w:val="8"/>
        </w:rPr>
        <w:t>NAc</w:t>
      </w:r>
      <w:proofErr w:type="spellEnd"/>
      <w:r w:rsidRPr="0059326B">
        <w:rPr>
          <w:rFonts w:asciiTheme="majorHAnsi" w:hAnsiTheme="majorHAnsi" w:cstheme="majorHAnsi"/>
          <w:sz w:val="8"/>
        </w:rPr>
        <w:t xml:space="preserve">. This activation of the brain reward networks (producing the ecstatic “high” that users seek). Although these circuits were initially thought to encode a set point of hedonic tone, it is now </w:t>
      </w:r>
      <w:proofErr w:type="gramStart"/>
      <w:r w:rsidRPr="0059326B">
        <w:rPr>
          <w:rFonts w:asciiTheme="majorHAnsi" w:hAnsiTheme="majorHAnsi" w:cstheme="majorHAnsi"/>
          <w:sz w:val="8"/>
        </w:rPr>
        <w:t>being considered to be</w:t>
      </w:r>
      <w:proofErr w:type="gramEnd"/>
      <w:r w:rsidRPr="0059326B">
        <w:rPr>
          <w:rFonts w:asciiTheme="majorHAnsi" w:hAnsiTheme="majorHAnsi" w:cstheme="maj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59326B">
        <w:rPr>
          <w:rFonts w:asciiTheme="majorHAnsi" w:hAnsiTheme="majorHAnsi" w:cstheme="majorHAnsi"/>
          <w:sz w:val="8"/>
        </w:rPr>
        <w:t>), and</w:t>
      </w:r>
      <w:proofErr w:type="gramEnd"/>
      <w:r w:rsidRPr="0059326B">
        <w:rPr>
          <w:rFonts w:asciiTheme="majorHAnsi" w:hAnsiTheme="majorHAnsi" w:cstheme="majorHAnsi"/>
          <w:sz w:val="8"/>
        </w:rPr>
        <w:t xml:space="preserve"> may have an additive effect on vulnerability to various addictions [48]. In this regard, </w:t>
      </w:r>
      <w:proofErr w:type="spellStart"/>
      <w:r w:rsidRPr="0059326B">
        <w:rPr>
          <w:rFonts w:asciiTheme="majorHAnsi" w:hAnsiTheme="majorHAnsi" w:cstheme="majorHAnsi"/>
          <w:sz w:val="8"/>
        </w:rPr>
        <w:t>Vanyukov</w:t>
      </w:r>
      <w:proofErr w:type="spellEnd"/>
      <w:r w:rsidRPr="0059326B">
        <w:rPr>
          <w:rFonts w:asciiTheme="majorHAnsi" w:hAnsiTheme="majorHAnsi" w:cstheme="maj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59326B">
        <w:rPr>
          <w:rFonts w:asciiTheme="majorHAnsi" w:hAnsiTheme="majorHAnsi" w:cstheme="majorHAnsi"/>
          <w:sz w:val="8"/>
        </w:rPr>
        <w:t>similar to</w:t>
      </w:r>
      <w:proofErr w:type="gramEnd"/>
      <w:r w:rsidRPr="0059326B">
        <w:rPr>
          <w:rFonts w:asciiTheme="majorHAnsi" w:hAnsiTheme="majorHAnsi" w:cstheme="majorHAnsi"/>
          <w:sz w:val="8"/>
        </w:rPr>
        <w:t xml:space="preserve"> our own, the disparity between other primates and those of human cognitive abilities tells us that surface similarity is not the whole story. </w:t>
      </w:r>
      <w:r w:rsidRPr="0059326B">
        <w:rPr>
          <w:rFonts w:asciiTheme="majorHAnsi" w:hAnsiTheme="majorHAnsi" w:cstheme="majorHAnsi"/>
          <w:u w:val="single"/>
        </w:rPr>
        <w:t>Sousa et al.</w:t>
      </w:r>
      <w:r w:rsidRPr="0059326B">
        <w:rPr>
          <w:rFonts w:asciiTheme="majorHAnsi" w:hAnsiTheme="majorHAnsi" w:cstheme="majorHAnsi"/>
          <w:sz w:val="8"/>
        </w:rPr>
        <w:t xml:space="preserve"> [50] small case </w:t>
      </w:r>
      <w:r w:rsidRPr="0059326B">
        <w:rPr>
          <w:rFonts w:asciiTheme="majorHAnsi" w:hAnsiTheme="majorHAnsi" w:cstheme="majorHAnsi"/>
          <w:u w:val="single"/>
        </w:rPr>
        <w:t xml:space="preserve">found various </w:t>
      </w:r>
      <w:r w:rsidRPr="00301B9E">
        <w:rPr>
          <w:rFonts w:asciiTheme="majorHAnsi" w:hAnsiTheme="majorHAnsi" w:cstheme="majorHAnsi"/>
          <w:u w:val="single"/>
        </w:rPr>
        <w:t>differentially expressed genes</w:t>
      </w:r>
      <w:r w:rsidRPr="0059326B">
        <w:rPr>
          <w:rFonts w:asciiTheme="majorHAnsi" w:hAnsiTheme="majorHAnsi" w:cstheme="majorHAnsi"/>
          <w:u w:val="single"/>
        </w:rPr>
        <w:t xml:space="preserve">, to </w:t>
      </w:r>
      <w:r w:rsidRPr="00301B9E">
        <w:rPr>
          <w:rFonts w:asciiTheme="majorHAnsi" w:hAnsiTheme="majorHAnsi" w:cstheme="majorHAnsi"/>
          <w:u w:val="single"/>
        </w:rPr>
        <w:t>associate with pleasure</w:t>
      </w:r>
      <w:r w:rsidRPr="0059326B">
        <w:rPr>
          <w:rFonts w:asciiTheme="majorHAnsi" w:hAnsiTheme="majorHAnsi" w:cstheme="majorHAnsi"/>
          <w:u w:val="single"/>
        </w:rPr>
        <w:t xml:space="preserve"> related </w:t>
      </w:r>
      <w:r w:rsidRPr="00301B9E">
        <w:rPr>
          <w:rFonts w:asciiTheme="majorHAnsi" w:hAnsiTheme="majorHAnsi" w:cstheme="majorHAnsi"/>
          <w:u w:val="single"/>
        </w:rPr>
        <w:t>systems.</w:t>
      </w:r>
      <w:r w:rsidRPr="0059326B">
        <w:rPr>
          <w:rFonts w:asciiTheme="majorHAnsi" w:hAnsiTheme="majorHAnsi" w:cstheme="maj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59326B">
        <w:rPr>
          <w:rFonts w:asciiTheme="majorHAnsi" w:hAnsiTheme="majorHAnsi" w:cstheme="majorHAnsi"/>
          <w:sz w:val="8"/>
        </w:rPr>
        <w:t>Nenad</w:t>
      </w:r>
      <w:proofErr w:type="spellEnd"/>
      <w:r w:rsidRPr="0059326B">
        <w:rPr>
          <w:rFonts w:asciiTheme="majorHAnsi" w:hAnsiTheme="majorHAnsi" w:cstheme="majorHAnsi"/>
          <w:sz w:val="8"/>
        </w:rPr>
        <w:t xml:space="preserve"> </w:t>
      </w:r>
      <w:proofErr w:type="spellStart"/>
      <w:r w:rsidRPr="0059326B">
        <w:rPr>
          <w:rFonts w:asciiTheme="majorHAnsi" w:hAnsiTheme="majorHAnsi" w:cstheme="majorHAnsi"/>
          <w:sz w:val="8"/>
        </w:rPr>
        <w:t>Sestan</w:t>
      </w:r>
      <w:proofErr w:type="spellEnd"/>
      <w:r w:rsidRPr="0059326B">
        <w:rPr>
          <w:rFonts w:asciiTheme="majorHAnsi" w:hAnsiTheme="majorHAnsi" w:cstheme="maj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59326B">
        <w:rPr>
          <w:rFonts w:asciiTheme="majorHAnsi" w:hAnsiTheme="majorHAnsi" w:cstheme="majorHAnsi"/>
          <w:sz w:val="8"/>
        </w:rPr>
        <w:t>Sestan</w:t>
      </w:r>
      <w:proofErr w:type="spellEnd"/>
      <w:r w:rsidRPr="0059326B">
        <w:rPr>
          <w:rFonts w:asciiTheme="majorHAnsi" w:hAnsiTheme="majorHAnsi" w:cstheme="maj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01B9E">
        <w:rPr>
          <w:rFonts w:asciiTheme="majorHAnsi" w:hAnsiTheme="majorHAnsi" w:cstheme="majorHAnsi"/>
          <w:u w:val="single"/>
        </w:rPr>
        <w:t>researchers examined</w:t>
      </w:r>
      <w:r w:rsidRPr="0059326B">
        <w:rPr>
          <w:rFonts w:asciiTheme="majorHAnsi" w:hAnsiTheme="majorHAnsi" w:cstheme="majorHAnsi"/>
          <w:u w:val="single"/>
        </w:rPr>
        <w:t xml:space="preserve"> 247 specimens of </w:t>
      </w:r>
      <w:r w:rsidRPr="00301B9E">
        <w:rPr>
          <w:rFonts w:asciiTheme="majorHAnsi" w:hAnsiTheme="majorHAnsi" w:cstheme="majorHAnsi"/>
          <w:u w:val="single"/>
        </w:rPr>
        <w:t>neural tissue</w:t>
      </w:r>
      <w:r w:rsidRPr="0059326B">
        <w:rPr>
          <w:rFonts w:asciiTheme="majorHAnsi" w:hAnsiTheme="majorHAnsi" w:cstheme="majorHAnsi"/>
          <w:u w:val="single"/>
        </w:rPr>
        <w:t xml:space="preserve"> from six humans, five chimpanzees, and five macaque monkeys.</w:t>
      </w:r>
      <w:r w:rsidRPr="0059326B">
        <w:rPr>
          <w:rFonts w:asciiTheme="majorHAnsi" w:hAnsiTheme="majorHAnsi" w:cstheme="majorHAnsi"/>
          <w:sz w:val="8"/>
        </w:rPr>
        <w:t xml:space="preserve"> Moreover, these </w:t>
      </w:r>
      <w:r w:rsidRPr="0059326B">
        <w:rPr>
          <w:rFonts w:asciiTheme="majorHAnsi" w:hAnsiTheme="majorHAnsi" w:cstheme="majorHAnsi"/>
          <w:u w:val="single"/>
        </w:rPr>
        <w:t>investigators analyzed which genes were turned on or off in 16 regions of the brain.</w:t>
      </w:r>
      <w:r w:rsidRPr="0059326B">
        <w:rPr>
          <w:rFonts w:asciiTheme="majorHAnsi" w:hAnsiTheme="majorHAnsi" w:cstheme="majorHAnsi"/>
          <w:sz w:val="8"/>
        </w:rPr>
        <w:t xml:space="preserve"> While </w:t>
      </w:r>
      <w:r w:rsidRPr="0059326B">
        <w:rPr>
          <w:rFonts w:asciiTheme="majorHAnsi" w:hAnsiTheme="majorHAnsi" w:cstheme="majorHAnsi"/>
          <w:u w:val="single"/>
        </w:rPr>
        <w:t xml:space="preserve">the differences among species were subtle, </w:t>
      </w:r>
      <w:r w:rsidRPr="00301B9E">
        <w:rPr>
          <w:rFonts w:asciiTheme="majorHAnsi" w:hAnsiTheme="majorHAnsi" w:cstheme="majorHAnsi"/>
          <w:b/>
          <w:bCs/>
          <w:u w:val="single"/>
        </w:rPr>
        <w:t>there was</w:t>
      </w:r>
      <w:r w:rsidRPr="0059326B">
        <w:rPr>
          <w:rFonts w:asciiTheme="majorHAnsi" w:hAnsiTheme="majorHAnsi" w:cstheme="majorHAnsi"/>
          <w:u w:val="single"/>
        </w:rPr>
        <w:t xml:space="preserve"> a </w:t>
      </w:r>
      <w:r w:rsidRPr="00301B9E">
        <w:rPr>
          <w:rFonts w:asciiTheme="majorHAnsi" w:hAnsiTheme="majorHAnsi" w:cstheme="majorHAnsi"/>
          <w:b/>
          <w:bCs/>
          <w:u w:val="single"/>
        </w:rPr>
        <w:t>remarkable contrast in</w:t>
      </w:r>
      <w:r w:rsidRPr="0059326B">
        <w:rPr>
          <w:rFonts w:asciiTheme="majorHAnsi" w:hAnsiTheme="majorHAnsi" w:cstheme="majorHAnsi"/>
          <w:u w:val="single"/>
        </w:rPr>
        <w:t xml:space="preserve"> the</w:t>
      </w:r>
      <w:r w:rsidRPr="0059326B">
        <w:rPr>
          <w:rFonts w:asciiTheme="majorHAnsi" w:hAnsiTheme="majorHAnsi" w:cstheme="majorHAnsi"/>
          <w:b/>
          <w:bCs/>
          <w:u w:val="single"/>
        </w:rPr>
        <w:t xml:space="preserve"> </w:t>
      </w:r>
      <w:r w:rsidRPr="00211240">
        <w:rPr>
          <w:rFonts w:asciiTheme="majorHAnsi" w:hAnsiTheme="majorHAnsi" w:cstheme="majorHAnsi"/>
          <w:b/>
          <w:bCs/>
          <w:highlight w:val="green"/>
          <w:u w:val="single"/>
        </w:rPr>
        <w:t>neocortices</w:t>
      </w:r>
      <w:r w:rsidRPr="0059326B">
        <w:rPr>
          <w:rFonts w:asciiTheme="majorHAnsi" w:hAnsiTheme="majorHAnsi" w:cstheme="majorHAnsi"/>
          <w:sz w:val="8"/>
        </w:rPr>
        <w:t xml:space="preserve">, specifically </w:t>
      </w:r>
      <w:r w:rsidRPr="0059326B">
        <w:rPr>
          <w:rFonts w:asciiTheme="majorHAnsi" w:hAnsiTheme="majorHAnsi" w:cstheme="majorHAnsi"/>
          <w:u w:val="single"/>
        </w:rPr>
        <w:t xml:space="preserve">in an </w:t>
      </w:r>
      <w:r w:rsidRPr="00301B9E">
        <w:rPr>
          <w:rFonts w:asciiTheme="majorHAnsi" w:hAnsiTheme="majorHAnsi" w:cstheme="majorHAnsi"/>
          <w:u w:val="single"/>
        </w:rPr>
        <w:t>area of the brain</w:t>
      </w:r>
      <w:r w:rsidRPr="0059326B">
        <w:rPr>
          <w:rFonts w:asciiTheme="majorHAnsi" w:hAnsiTheme="majorHAnsi" w:cstheme="majorHAnsi"/>
          <w:u w:val="single"/>
        </w:rPr>
        <w:t xml:space="preserve"> that is much </w:t>
      </w:r>
      <w:r w:rsidRPr="00211240">
        <w:rPr>
          <w:rFonts w:asciiTheme="majorHAnsi" w:hAnsiTheme="majorHAnsi" w:cstheme="majorHAnsi"/>
          <w:highlight w:val="green"/>
          <w:u w:val="single"/>
        </w:rPr>
        <w:t>more developed in humans</w:t>
      </w:r>
      <w:r w:rsidRPr="0059326B">
        <w:rPr>
          <w:rFonts w:asciiTheme="majorHAnsi" w:hAnsiTheme="majorHAnsi" w:cstheme="majorHAnsi"/>
          <w:u w:val="single"/>
        </w:rPr>
        <w:t xml:space="preserve"> than in chimpanzees.</w:t>
      </w:r>
      <w:r w:rsidRPr="0059326B">
        <w:rPr>
          <w:rFonts w:asciiTheme="majorHAnsi" w:hAnsiTheme="majorHAnsi" w:cstheme="majorHAnsi"/>
          <w:sz w:val="8"/>
        </w:rPr>
        <w:t xml:space="preserve"> In fact, </w:t>
      </w:r>
      <w:r w:rsidRPr="0059326B">
        <w:rPr>
          <w:rFonts w:asciiTheme="majorHAnsi" w:hAnsiTheme="majorHAnsi" w:cstheme="majorHAnsi"/>
          <w:sz w:val="8"/>
        </w:rPr>
        <w:lastRenderedPageBreak/>
        <w:t xml:space="preserve">these researchers found that a gene called </w:t>
      </w:r>
      <w:r w:rsidRPr="0059326B">
        <w:rPr>
          <w:rFonts w:asciiTheme="majorHAnsi" w:hAnsiTheme="majorHAnsi" w:cstheme="majorHAnsi"/>
          <w:u w:val="single"/>
        </w:rPr>
        <w:t>tyrosine hydroxylase (</w:t>
      </w:r>
      <w:r w:rsidRPr="00301B9E">
        <w:rPr>
          <w:rFonts w:asciiTheme="majorHAnsi" w:hAnsiTheme="majorHAnsi" w:cstheme="majorHAnsi"/>
          <w:u w:val="single"/>
        </w:rPr>
        <w:t>TH</w:t>
      </w:r>
      <w:r w:rsidRPr="0059326B">
        <w:rPr>
          <w:rFonts w:asciiTheme="majorHAnsi" w:hAnsiTheme="majorHAnsi" w:cstheme="majorHAnsi"/>
          <w:u w:val="single"/>
        </w:rPr>
        <w:t xml:space="preserve">) for the enzyme, </w:t>
      </w:r>
      <w:r w:rsidRPr="00301B9E">
        <w:rPr>
          <w:rFonts w:asciiTheme="majorHAnsi" w:hAnsiTheme="majorHAnsi" w:cstheme="majorHAnsi"/>
          <w:u w:val="single"/>
        </w:rPr>
        <w:t xml:space="preserve">responsible </w:t>
      </w:r>
      <w:proofErr w:type="gramStart"/>
      <w:r w:rsidRPr="00301B9E">
        <w:rPr>
          <w:rFonts w:asciiTheme="majorHAnsi" w:hAnsiTheme="majorHAnsi" w:cstheme="majorHAnsi"/>
          <w:u w:val="single"/>
        </w:rPr>
        <w:t>for</w:t>
      </w:r>
      <w:r w:rsidRPr="0059326B">
        <w:rPr>
          <w:rFonts w:asciiTheme="majorHAnsi" w:hAnsiTheme="majorHAnsi" w:cstheme="majorHAnsi"/>
          <w:u w:val="single"/>
        </w:rPr>
        <w:t xml:space="preserve"> the </w:t>
      </w:r>
      <w:r w:rsidRPr="00301B9E">
        <w:rPr>
          <w:rFonts w:asciiTheme="majorHAnsi" w:hAnsiTheme="majorHAnsi" w:cstheme="majorHAnsi"/>
          <w:u w:val="single"/>
        </w:rPr>
        <w:t>production of</w:t>
      </w:r>
      <w:proofErr w:type="gramEnd"/>
      <w:r w:rsidRPr="00301B9E">
        <w:rPr>
          <w:rFonts w:asciiTheme="majorHAnsi" w:hAnsiTheme="majorHAnsi" w:cstheme="majorHAnsi"/>
          <w:u w:val="single"/>
        </w:rPr>
        <w:t xml:space="preserve"> dopamine</w:t>
      </w:r>
      <w:r w:rsidRPr="0059326B">
        <w:rPr>
          <w:rFonts w:asciiTheme="majorHAnsi" w:hAnsiTheme="majorHAnsi" w:cstheme="majorHAnsi"/>
          <w:sz w:val="8"/>
        </w:rPr>
        <w:t xml:space="preserve">, was </w:t>
      </w:r>
      <w:r w:rsidRPr="0059326B">
        <w:rPr>
          <w:rFonts w:asciiTheme="majorHAnsi" w:hAnsiTheme="majorHAnsi" w:cstheme="majorHAnsi"/>
          <w:u w:val="single"/>
        </w:rPr>
        <w:t>expressed in the neocortex of humans, but not chimpanzees.</w:t>
      </w:r>
      <w:r w:rsidRPr="0059326B">
        <w:rPr>
          <w:rFonts w:asciiTheme="majorHAnsi" w:hAnsiTheme="majorHAnsi" w:cstheme="majorHAnsi"/>
          <w:sz w:val="8"/>
        </w:rPr>
        <w:t xml:space="preserve"> As discussed earlier, </w:t>
      </w:r>
      <w:r w:rsidRPr="0059326B">
        <w:rPr>
          <w:rFonts w:asciiTheme="majorHAnsi" w:hAnsiTheme="majorHAnsi" w:cstheme="majorHAnsi"/>
          <w:u w:val="single"/>
        </w:rPr>
        <w:t>dopamine is</w:t>
      </w:r>
      <w:r w:rsidRPr="0059326B">
        <w:rPr>
          <w:rFonts w:asciiTheme="majorHAnsi" w:hAnsiTheme="majorHAnsi" w:cstheme="majorHAnsi"/>
          <w:sz w:val="8"/>
        </w:rPr>
        <w:t xml:space="preserve"> best </w:t>
      </w:r>
      <w:r w:rsidRPr="0059326B">
        <w:rPr>
          <w:rFonts w:asciiTheme="majorHAnsi" w:hAnsiTheme="majorHAnsi" w:cstheme="majorHAnsi"/>
          <w:u w:val="single"/>
        </w:rPr>
        <w:t>known for its</w:t>
      </w:r>
      <w:r w:rsidRPr="0059326B">
        <w:rPr>
          <w:rFonts w:asciiTheme="majorHAnsi" w:hAnsiTheme="majorHAnsi" w:cstheme="majorHAnsi"/>
          <w:sz w:val="8"/>
        </w:rPr>
        <w:t xml:space="preserve"> essential </w:t>
      </w:r>
      <w:r w:rsidRPr="0059326B">
        <w:rPr>
          <w:rFonts w:asciiTheme="majorHAnsi" w:hAnsiTheme="majorHAnsi" w:cstheme="majorHAnsi"/>
          <w:u w:val="single"/>
        </w:rPr>
        <w:t>role within the brain’s reward system; the</w:t>
      </w:r>
      <w:r w:rsidRPr="0059326B">
        <w:rPr>
          <w:rFonts w:asciiTheme="majorHAnsi" w:hAnsiTheme="majorHAnsi" w:cstheme="majorHAnsi"/>
          <w:sz w:val="8"/>
        </w:rPr>
        <w:t xml:space="preserve"> very </w:t>
      </w:r>
      <w:r w:rsidRPr="0059326B">
        <w:rPr>
          <w:rFonts w:asciiTheme="majorHAnsi" w:hAnsiTheme="majorHAnsi" w:cstheme="majorHAnsi"/>
          <w:u w:val="single"/>
        </w:rPr>
        <w:t>system that responds to everything from sex, to gambling, to food, and to addictive drugs.</w:t>
      </w:r>
      <w:r w:rsidRPr="0059326B">
        <w:rPr>
          <w:rFonts w:asciiTheme="majorHAnsi" w:hAnsiTheme="majorHAnsi" w:cstheme="majorHAnsi"/>
          <w:sz w:val="8"/>
        </w:rPr>
        <w:t xml:space="preserve"> However, dopamine also assists in regulating emotional responses, memory, and movement. Notably, abnormal dopamine levels have been linked to disorders including Parkinson’s, </w:t>
      </w:r>
      <w:proofErr w:type="gramStart"/>
      <w:r w:rsidRPr="0059326B">
        <w:rPr>
          <w:rFonts w:asciiTheme="majorHAnsi" w:hAnsiTheme="majorHAnsi" w:cstheme="majorHAnsi"/>
          <w:sz w:val="8"/>
        </w:rPr>
        <w:t>schizophrenia</w:t>
      </w:r>
      <w:proofErr w:type="gramEnd"/>
      <w:r w:rsidRPr="0059326B">
        <w:rPr>
          <w:rFonts w:asciiTheme="majorHAnsi" w:hAnsiTheme="majorHAnsi" w:cstheme="majorHAnsi"/>
          <w:sz w:val="8"/>
        </w:rPr>
        <w:t xml:space="preserve"> and spectrum disorders such as autism and addiction or RDS. Nora Volkow, the director of NIDA, pointed out that one alluring possibility is that the neurotransmitter </w:t>
      </w:r>
      <w:r w:rsidRPr="00211240">
        <w:rPr>
          <w:rFonts w:asciiTheme="majorHAnsi" w:hAnsiTheme="majorHAnsi" w:cstheme="majorHAnsi"/>
          <w:highlight w:val="green"/>
          <w:u w:val="single"/>
        </w:rPr>
        <w:t xml:space="preserve">dopamine </w:t>
      </w:r>
      <w:r w:rsidRPr="00301B9E">
        <w:rPr>
          <w:rFonts w:asciiTheme="majorHAnsi" w:hAnsiTheme="majorHAnsi" w:cstheme="majorHAnsi"/>
          <w:u w:val="single"/>
        </w:rPr>
        <w:t>plays</w:t>
      </w:r>
      <w:r w:rsidRPr="0059326B">
        <w:rPr>
          <w:rFonts w:asciiTheme="majorHAnsi" w:hAnsiTheme="majorHAnsi" w:cstheme="majorHAnsi"/>
          <w:u w:val="single"/>
        </w:rPr>
        <w:t xml:space="preserve"> a substantial </w:t>
      </w:r>
      <w:r w:rsidRPr="00301B9E">
        <w:rPr>
          <w:rFonts w:asciiTheme="majorHAnsi" w:hAnsiTheme="majorHAnsi" w:cstheme="majorHAnsi"/>
          <w:u w:val="single"/>
        </w:rPr>
        <w:t>role in</w:t>
      </w:r>
      <w:r w:rsidRPr="0059326B">
        <w:rPr>
          <w:rFonts w:asciiTheme="majorHAnsi" w:hAnsiTheme="majorHAnsi" w:cstheme="majorHAnsi"/>
          <w:u w:val="single"/>
        </w:rPr>
        <w:t xml:space="preserve"> humans’ </w:t>
      </w:r>
      <w:r w:rsidRPr="00301B9E">
        <w:rPr>
          <w:rFonts w:asciiTheme="majorHAnsi" w:hAnsiTheme="majorHAnsi" w:cstheme="majorHAnsi"/>
          <w:u w:val="single"/>
        </w:rPr>
        <w:t xml:space="preserve">ability to </w:t>
      </w:r>
      <w:r w:rsidRPr="00211240">
        <w:rPr>
          <w:rFonts w:asciiTheme="majorHAnsi" w:hAnsiTheme="majorHAnsi" w:cstheme="majorHAnsi"/>
          <w:highlight w:val="green"/>
          <w:u w:val="single"/>
        </w:rPr>
        <w:t>pursue</w:t>
      </w:r>
      <w:r w:rsidRPr="0059326B">
        <w:rPr>
          <w:rFonts w:asciiTheme="majorHAnsi" w:hAnsiTheme="majorHAnsi" w:cstheme="majorHAnsi"/>
          <w:u w:val="single"/>
        </w:rPr>
        <w:t xml:space="preserve"> various </w:t>
      </w:r>
      <w:r w:rsidRPr="00211240">
        <w:rPr>
          <w:rFonts w:asciiTheme="majorHAnsi" w:hAnsiTheme="majorHAnsi" w:cstheme="majorHAnsi"/>
          <w:highlight w:val="green"/>
          <w:u w:val="single"/>
        </w:rPr>
        <w:t xml:space="preserve">rewards </w:t>
      </w:r>
      <w:r w:rsidRPr="00301B9E">
        <w:rPr>
          <w:rFonts w:asciiTheme="majorHAnsi" w:hAnsiTheme="majorHAnsi" w:cstheme="majorHAnsi"/>
          <w:u w:val="single"/>
        </w:rPr>
        <w:t>that are</w:t>
      </w:r>
      <w:r w:rsidRPr="0059326B">
        <w:rPr>
          <w:rFonts w:asciiTheme="majorHAnsi" w:hAnsiTheme="majorHAnsi" w:cstheme="majorHAnsi"/>
          <w:u w:val="single"/>
        </w:rPr>
        <w:t xml:space="preserve"> perhaps months or even </w:t>
      </w:r>
      <w:r w:rsidRPr="00211240">
        <w:rPr>
          <w:rFonts w:asciiTheme="majorHAnsi" w:hAnsiTheme="majorHAnsi" w:cstheme="majorHAnsi"/>
          <w:highlight w:val="green"/>
          <w:u w:val="single"/>
        </w:rPr>
        <w:t>years away</w:t>
      </w:r>
      <w:r w:rsidRPr="0059326B">
        <w:rPr>
          <w:rFonts w:asciiTheme="majorHAnsi" w:hAnsiTheme="majorHAnsi" w:cstheme="maj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59326B">
        <w:rPr>
          <w:rFonts w:asciiTheme="majorHAnsi" w:hAnsiTheme="majorHAnsi" w:cstheme="majorHAnsi"/>
          <w:sz w:val="8"/>
        </w:rPr>
        <w:t>alterlife</w:t>
      </w:r>
      <w:proofErr w:type="spellEnd"/>
      <w:r w:rsidRPr="0059326B">
        <w:rPr>
          <w:rFonts w:asciiTheme="majorHAnsi" w:hAnsiTheme="majorHAnsi" w:cstheme="majorHAnsi"/>
          <w:sz w:val="8"/>
        </w:rPr>
        <w:t xml:space="preserve">. </w:t>
      </w:r>
      <w:r w:rsidRPr="0059326B">
        <w:rPr>
          <w:rFonts w:asciiTheme="majorHAnsi" w:hAnsiTheme="majorHAnsi" w:cstheme="majorHAnsi"/>
          <w:u w:val="single"/>
        </w:rPr>
        <w:t>This may explain what often motivates people to work for things that have no apparent short-term benefit</w:t>
      </w:r>
      <w:r w:rsidRPr="0059326B">
        <w:rPr>
          <w:rFonts w:asciiTheme="majorHAnsi" w:hAnsiTheme="majorHAnsi" w:cstheme="maj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59326B">
        <w:rPr>
          <w:rFonts w:asciiTheme="majorHAnsi" w:hAnsiTheme="majorHAnsi" w:cstheme="majorHAnsi"/>
          <w:sz w:val="8"/>
        </w:rPr>
        <w:t>shilting</w:t>
      </w:r>
      <w:proofErr w:type="spellEnd"/>
      <w:r w:rsidRPr="0059326B">
        <w:rPr>
          <w:rFonts w:asciiTheme="majorHAnsi" w:hAnsiTheme="majorHAnsi" w:cstheme="maj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7506BAE" w14:textId="77777777" w:rsidR="00A672A9" w:rsidRDefault="00A672A9" w:rsidP="00A672A9">
      <w:pPr>
        <w:pStyle w:val="Heading4"/>
      </w:pPr>
      <w:r>
        <w:t>Extinction first –</w:t>
      </w:r>
    </w:p>
    <w:p w14:paraId="633FE047" w14:textId="77777777" w:rsidR="00A672A9" w:rsidRDefault="00A672A9" w:rsidP="00A672A9">
      <w:pPr>
        <w:pStyle w:val="Heading4"/>
      </w:pPr>
      <w:r>
        <w:t>1 – Forecloses future improvement – we can never improve society because our impact is irreversible</w:t>
      </w:r>
    </w:p>
    <w:p w14:paraId="248BFD8E" w14:textId="77777777" w:rsidR="00A672A9" w:rsidRDefault="00A672A9" w:rsidP="00A672A9">
      <w:pPr>
        <w:pStyle w:val="Heading4"/>
      </w:pPr>
      <w:r>
        <w:t xml:space="preserve">2 – Turns suffering – mass death causes suffering because people can’t get access to resources and </w:t>
      </w:r>
      <w:proofErr w:type="gramStart"/>
      <w:r>
        <w:t>basic necessities</w:t>
      </w:r>
      <w:proofErr w:type="gramEnd"/>
    </w:p>
    <w:p w14:paraId="298AEA6F" w14:textId="77777777" w:rsidR="00A672A9" w:rsidRDefault="00A672A9" w:rsidP="00A672A9">
      <w:pPr>
        <w:pStyle w:val="Heading4"/>
      </w:pPr>
      <w:r>
        <w:t>3 – Moral obligation – allowing people to die is unethical and should be prevented because it creates ethics towards other people</w:t>
      </w:r>
    </w:p>
    <w:p w14:paraId="5150607E" w14:textId="77777777" w:rsidR="00A672A9" w:rsidRDefault="00A672A9" w:rsidP="00A672A9">
      <w:pPr>
        <w:pStyle w:val="Heading4"/>
      </w:pPr>
      <w:r>
        <w:t>4 – Objectivity – body count is the most objective way to calculate impacts because comparing suffering is unethical</w:t>
      </w:r>
    </w:p>
    <w:p w14:paraId="2F539262" w14:textId="13929625" w:rsidR="00A672A9" w:rsidRPr="00A672A9" w:rsidRDefault="00A672A9" w:rsidP="00A672A9">
      <w:pPr>
        <w:pStyle w:val="Heading4"/>
      </w:pPr>
      <w:r>
        <w:t>5 – Moral uncertainty – if we’re unsure about which interpretation of the world is true – we ought to preserve the world to keep debating about it</w:t>
      </w:r>
    </w:p>
    <w:sectPr w:rsidR="00A672A9" w:rsidRPr="00A672A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672A9"/>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13A"/>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A9"/>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2063AD"/>
  <w14:defaultImageDpi w14:val="300"/>
  <w15:docId w15:val="{AC8DA139-1608-8342-BBAC-50C9D83EE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6"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72A9"/>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A672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A672A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A672A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
    <w:basedOn w:val="Normal"/>
    <w:next w:val="Normal"/>
    <w:link w:val="Heading4Char"/>
    <w:uiPriority w:val="9"/>
    <w:unhideWhenUsed/>
    <w:qFormat/>
    <w:rsid w:val="00A672A9"/>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A672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72A9"/>
  </w:style>
  <w:style w:type="character" w:customStyle="1" w:styleId="Heading1Char">
    <w:name w:val="Heading 1 Char"/>
    <w:aliases w:val="Pocket Char"/>
    <w:basedOn w:val="DefaultParagraphFont"/>
    <w:link w:val="Heading1"/>
    <w:uiPriority w:val="9"/>
    <w:rsid w:val="00A672A9"/>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A672A9"/>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Citation Char Char Char,Heading 3 Char1 Char Char Char,Citation Char Char Char Char Char,Text 7 Char"/>
    <w:basedOn w:val="DefaultParagraphFont"/>
    <w:link w:val="Heading3"/>
    <w:uiPriority w:val="9"/>
    <w:rsid w:val="00A672A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A672A9"/>
    <w:rPr>
      <w:rFonts w:ascii="Calibri" w:eastAsiaTheme="majorEastAsia" w:hAnsi="Calibri" w:cstheme="majorBidi"/>
      <w:b/>
      <w:bCs/>
      <w:sz w:val="3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672A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A672A9"/>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672A9"/>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A672A9"/>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No Underline Char1,Tags v 2 Char1,C,T"/>
    <w:basedOn w:val="DefaultParagraphFont"/>
    <w:link w:val="Card"/>
    <w:uiPriority w:val="6"/>
    <w:unhideWhenUsed/>
    <w:qFormat/>
    <w:rsid w:val="00A672A9"/>
    <w:rPr>
      <w:color w:val="auto"/>
      <w:u w:val="none"/>
    </w:rPr>
  </w:style>
  <w:style w:type="paragraph" w:styleId="DocumentMap">
    <w:name w:val="Document Map"/>
    <w:basedOn w:val="Normal"/>
    <w:link w:val="DocumentMapChar"/>
    <w:uiPriority w:val="99"/>
    <w:semiHidden/>
    <w:unhideWhenUsed/>
    <w:rsid w:val="00A672A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72A9"/>
    <w:rPr>
      <w:rFonts w:ascii="Lucida Grande" w:hAnsi="Lucida Grande" w:cs="Lucida Grande"/>
    </w:rPr>
  </w:style>
  <w:style w:type="paragraph" w:customStyle="1" w:styleId="Emphasis1">
    <w:name w:val="Emphasis1"/>
    <w:basedOn w:val="Normal"/>
    <w:link w:val="Emphasis"/>
    <w:autoRedefine/>
    <w:uiPriority w:val="20"/>
    <w:qFormat/>
    <w:rsid w:val="00A672A9"/>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Small Text"/>
    <w:basedOn w:val="Heading1"/>
    <w:link w:val="Hyperlink"/>
    <w:autoRedefine/>
    <w:uiPriority w:val="6"/>
    <w:qFormat/>
    <w:rsid w:val="00A672A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table" w:styleId="TableGrid">
    <w:name w:val="Table Grid"/>
    <w:basedOn w:val="TableNormal"/>
    <w:rsid w:val="00A672A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csusa.org/sites/default/files/attach/2016/05/Nuclear-War-with-China.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5751654.2021.1942681" TargetMode="External"/><Relationship Id="rId17" Type="http://schemas.openxmlformats.org/officeDocument/2006/relationships/hyperlink" Target="https://www.washingtonpost.com/outlook/ufo-report-aliens-seti/2021/06/09/1402f6a8-c899-11eb-81b1-34796c7393af_story.html" TargetMode="External"/><Relationship Id="rId2" Type="http://schemas.openxmlformats.org/officeDocument/2006/relationships/customXml" Target="../customXml/item2.xml"/><Relationship Id="rId16" Type="http://schemas.openxmlformats.org/officeDocument/2006/relationships/hyperlink" Target="https://qz.com/704687/there-have-probably-been-trillions-of-alien-civilizations-and-yet-we-may-still-never-see-o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republic.com/article/162096/spacex-starlink-satellite-internet-profit-space" TargetMode="External"/><Relationship Id="rId5" Type="http://schemas.openxmlformats.org/officeDocument/2006/relationships/numbering" Target="numbering.xml"/><Relationship Id="rId15" Type="http://schemas.openxmlformats.org/officeDocument/2006/relationships/hyperlink" Target="https://arxiv.org/pdf/2103.07227.pdf"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nature.com/articles/s41598-021-89909-7.pdf" TargetMode="External"/><Relationship Id="rId14" Type="http://schemas.openxmlformats.org/officeDocument/2006/relationships/hyperlink" Target="https://www.science.org/content/article/no-asteroids-or-volcanoes-needed-ancient-mass-extinction-tied-ozone-loss-war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24</Pages>
  <Words>15077</Words>
  <Characters>85944</Characters>
  <Application>Microsoft Office Word</Application>
  <DocSecurity>0</DocSecurity>
  <Lines>716</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100820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2022-01-08T15:51:00Z</dcterms:created>
  <dcterms:modified xsi:type="dcterms:W3CDTF">2022-01-08T15:51:00Z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