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28377" w14:textId="77777777" w:rsidR="00105894" w:rsidRDefault="00105894" w:rsidP="00105894">
      <w:pPr>
        <w:pStyle w:val="Heading1"/>
      </w:pPr>
      <w:r>
        <w:t xml:space="preserve">1ac </w:t>
      </w:r>
      <w:proofErr w:type="spellStart"/>
      <w:r>
        <w:t>Badgerland</w:t>
      </w:r>
      <w:proofErr w:type="spellEnd"/>
    </w:p>
    <w:p w14:paraId="4CCA5A73" w14:textId="77777777" w:rsidR="00105894" w:rsidRDefault="00105894" w:rsidP="00105894">
      <w:pPr>
        <w:pStyle w:val="Heading2"/>
      </w:pPr>
      <w:r>
        <w:lastRenderedPageBreak/>
        <w:t>1ac – Shell</w:t>
      </w:r>
    </w:p>
    <w:p w14:paraId="09FCCF0A" w14:textId="77777777" w:rsidR="00105894" w:rsidRDefault="00105894" w:rsidP="00105894">
      <w:pPr>
        <w:pStyle w:val="Heading3"/>
      </w:pPr>
      <w:r>
        <w:lastRenderedPageBreak/>
        <w:t>1AC – Advantage</w:t>
      </w:r>
    </w:p>
    <w:p w14:paraId="429F5D44" w14:textId="77777777" w:rsidR="00105894" w:rsidRPr="009C7A92" w:rsidRDefault="00105894" w:rsidP="00105894">
      <w:pPr>
        <w:pStyle w:val="Heading4"/>
      </w:pPr>
      <w:r>
        <w:t xml:space="preserve">The member nations of the European Union ought to recognize and unconditional right of workers to strike. </w:t>
      </w:r>
    </w:p>
    <w:p w14:paraId="76C9E11A" w14:textId="77777777" w:rsidR="00105894" w:rsidRPr="00C06347" w:rsidRDefault="00105894" w:rsidP="00105894"/>
    <w:p w14:paraId="39CD95C3" w14:textId="77777777" w:rsidR="00105894" w:rsidRPr="00DE376C" w:rsidRDefault="00105894" w:rsidP="00105894">
      <w:pPr>
        <w:pStyle w:val="Heading4"/>
      </w:pPr>
      <w:r>
        <w:t xml:space="preserve">Strike rights are </w:t>
      </w:r>
      <w:r>
        <w:rPr>
          <w:u w:val="single"/>
        </w:rPr>
        <w:t>backsliding</w:t>
      </w:r>
      <w:r>
        <w:t xml:space="preserve"> in Eastern Europe – </w:t>
      </w:r>
      <w:r>
        <w:rPr>
          <w:u w:val="single"/>
        </w:rPr>
        <w:t>especially</w:t>
      </w:r>
      <w:r>
        <w:t xml:space="preserve"> after COVID</w:t>
      </w:r>
    </w:p>
    <w:p w14:paraId="1EF7224C" w14:textId="77777777" w:rsidR="00105894" w:rsidRPr="00267FDE" w:rsidRDefault="00105894" w:rsidP="00105894">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09EB89E4" w14:textId="77777777" w:rsidR="00105894" w:rsidRPr="00DE376C" w:rsidRDefault="00105894" w:rsidP="00105894">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2C159FDC" w14:textId="77777777" w:rsidR="00105894" w:rsidRPr="00DE376C" w:rsidRDefault="00105894" w:rsidP="00105894">
      <w:pPr>
        <w:rPr>
          <w:sz w:val="16"/>
        </w:rPr>
      </w:pPr>
      <w:r w:rsidRPr="00DE376C">
        <w:rPr>
          <w:sz w:val="16"/>
        </w:rPr>
        <w:t xml:space="preserve">Over the last year, the European Trade Union Confederation has been receiving alarming reports of union rights violations—of obstacles, </w:t>
      </w:r>
      <w:proofErr w:type="spellStart"/>
      <w:r w:rsidRPr="00DE376C">
        <w:rPr>
          <w:sz w:val="16"/>
        </w:rPr>
        <w:t>victimisation</w:t>
      </w:r>
      <w:proofErr w:type="spellEnd"/>
      <w:r w:rsidRPr="00DE376C">
        <w:rPr>
          <w:sz w:val="16"/>
        </w:rPr>
        <w:t xml:space="preserve"> and discrimination in </w:t>
      </w:r>
      <w:proofErr w:type="gramStart"/>
      <w:r w:rsidRPr="00DE376C">
        <w:rPr>
          <w:sz w:val="16"/>
        </w:rPr>
        <w:t>a number of</w:t>
      </w:r>
      <w:proofErr w:type="gramEnd"/>
      <w:r w:rsidRPr="00DE376C">
        <w:rPr>
          <w:sz w:val="16"/>
        </w:rPr>
        <w:t xml:space="preserve">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54A27EF5" w14:textId="77777777" w:rsidR="00105894" w:rsidRPr="00DE376C" w:rsidRDefault="00105894" w:rsidP="00105894">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8ED5424" w14:textId="77777777" w:rsidR="00105894" w:rsidRPr="00DE376C" w:rsidRDefault="00105894" w:rsidP="00105894">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43C1F2CC" w14:textId="77777777" w:rsidR="00105894" w:rsidRPr="00DE376C" w:rsidRDefault="00105894" w:rsidP="00105894">
      <w:pPr>
        <w:rPr>
          <w:sz w:val="16"/>
        </w:rPr>
      </w:pPr>
      <w:r w:rsidRPr="00DE376C">
        <w:rPr>
          <w:sz w:val="16"/>
        </w:rPr>
        <w:t>Legally binding</w:t>
      </w:r>
    </w:p>
    <w:p w14:paraId="028C508F" w14:textId="77777777" w:rsidR="00105894" w:rsidRPr="00DE376C" w:rsidRDefault="00105894" w:rsidP="00105894">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5BFB2642" w14:textId="77777777" w:rsidR="00105894" w:rsidRPr="00DE376C" w:rsidRDefault="00105894" w:rsidP="00105894">
      <w:pPr>
        <w:rPr>
          <w:sz w:val="16"/>
        </w:rPr>
      </w:pPr>
      <w:r w:rsidRPr="00DE376C">
        <w:rPr>
          <w:sz w:val="16"/>
        </w:rPr>
        <w:t>The ILO Committee on Freedom of Association Digest of Case Law affirms:</w:t>
      </w:r>
    </w:p>
    <w:p w14:paraId="4CF7A78A" w14:textId="77777777" w:rsidR="00105894" w:rsidRPr="00DE376C" w:rsidRDefault="00105894" w:rsidP="00105894">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53E349C0" w14:textId="77777777" w:rsidR="00105894" w:rsidRPr="00DE376C" w:rsidRDefault="00105894" w:rsidP="00105894">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detained or denied the right to communicate with the workers they represent.</w:t>
      </w:r>
    </w:p>
    <w:p w14:paraId="519124D0" w14:textId="77777777" w:rsidR="00105894" w:rsidRPr="00DE376C" w:rsidRDefault="00105894" w:rsidP="00105894">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483E2624" w14:textId="77777777" w:rsidR="00105894" w:rsidRPr="00DE376C" w:rsidRDefault="00105894" w:rsidP="00105894">
      <w:pPr>
        <w:rPr>
          <w:sz w:val="16"/>
        </w:rPr>
      </w:pPr>
      <w:r w:rsidRPr="00DE376C">
        <w:rPr>
          <w:sz w:val="16"/>
        </w:rPr>
        <w:lastRenderedPageBreak/>
        <w:t>Growing evidence</w:t>
      </w:r>
    </w:p>
    <w:p w14:paraId="134A001C" w14:textId="77777777" w:rsidR="00105894" w:rsidRPr="00DE376C" w:rsidRDefault="00105894" w:rsidP="00105894">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18F2DB29" w14:textId="77777777" w:rsidR="00105894" w:rsidRPr="00DE376C" w:rsidRDefault="00105894" w:rsidP="00105894">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7CE7515" w14:textId="77777777" w:rsidR="00105894" w:rsidRPr="00DE376C" w:rsidRDefault="00105894" w:rsidP="00105894">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066E8185" w14:textId="77777777" w:rsidR="00105894" w:rsidRPr="00DE376C" w:rsidRDefault="00105894" w:rsidP="00105894">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586B8B74" w14:textId="77777777" w:rsidR="00105894" w:rsidRPr="00DE376C" w:rsidRDefault="00105894" w:rsidP="00105894">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30D1CD90" w14:textId="77777777" w:rsidR="00105894" w:rsidRPr="001D4DEF" w:rsidRDefault="00105894" w:rsidP="00105894">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7BC7E0C7" w14:textId="77777777" w:rsidR="00105894" w:rsidRPr="006861E1" w:rsidRDefault="00105894" w:rsidP="00105894">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E073FD5" w14:textId="77777777" w:rsidR="00105894" w:rsidRPr="006861E1" w:rsidRDefault="00105894" w:rsidP="00105894">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3728ACDD" w14:textId="77777777" w:rsidR="00105894" w:rsidRPr="001D4DEF" w:rsidRDefault="00105894" w:rsidP="00105894">
      <w:pPr>
        <w:rPr>
          <w:sz w:val="16"/>
        </w:rPr>
      </w:pPr>
      <w:r w:rsidRPr="001D4DEF">
        <w:rPr>
          <w:sz w:val="16"/>
        </w:rPr>
        <w:lastRenderedPageBreak/>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2E7C7600" w14:textId="77777777" w:rsidR="00105894" w:rsidRPr="001D4DEF" w:rsidRDefault="00105894" w:rsidP="00105894">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7C79E10" w14:textId="77777777" w:rsidR="00105894" w:rsidRPr="00FB670C" w:rsidRDefault="00105894" w:rsidP="00105894">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4007B144" w14:textId="77777777" w:rsidR="00105894" w:rsidRPr="00FB670C" w:rsidRDefault="00105894" w:rsidP="00105894">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02285573" w14:textId="77777777" w:rsidR="00105894" w:rsidRPr="001D4DEF" w:rsidRDefault="00105894" w:rsidP="00105894">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6062C4CA" w14:textId="77777777" w:rsidR="00105894" w:rsidRPr="00E77215" w:rsidRDefault="00105894" w:rsidP="00105894">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w:t>
      </w:r>
      <w:r w:rsidRPr="00E77215">
        <w:rPr>
          <w:rStyle w:val="StyleUnderline"/>
        </w:rPr>
        <w:lastRenderedPageBreak/>
        <w:t xml:space="preserve">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48245313" w14:textId="77777777" w:rsidR="00105894" w:rsidRPr="001D4DEF" w:rsidRDefault="00105894" w:rsidP="00105894">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3493DAA4" w14:textId="77777777" w:rsidR="00105894" w:rsidRPr="001D4DEF" w:rsidRDefault="00105894" w:rsidP="00105894">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7379E25" w14:textId="77777777" w:rsidR="00105894" w:rsidRPr="001D4DEF" w:rsidRDefault="00105894" w:rsidP="00105894">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1BBABFBE" w14:textId="77777777" w:rsidR="00105894" w:rsidRPr="001D4DEF" w:rsidRDefault="00105894" w:rsidP="00105894">
      <w:pPr>
        <w:rPr>
          <w:sz w:val="16"/>
        </w:rPr>
      </w:pPr>
      <w:r w:rsidRPr="001D4DEF">
        <w:rPr>
          <w:sz w:val="16"/>
        </w:rPr>
        <w:t xml:space="preserve">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w:t>
      </w:r>
      <w:r w:rsidRPr="001D4DEF">
        <w:rPr>
          <w:sz w:val="16"/>
        </w:rPr>
        <w:lastRenderedPageBreak/>
        <w:t>and conduct strikes and other forms of workplace protest, these rights have been circumscribed in practice over the past three decades through a combination of court decisions, political initiatives, and government policies.</w:t>
      </w:r>
    </w:p>
    <w:p w14:paraId="665AAEBE" w14:textId="77777777" w:rsidR="00105894" w:rsidRDefault="00105894" w:rsidP="00105894">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FEE9D3E" w14:textId="77777777" w:rsidR="00105894" w:rsidRPr="006109DE" w:rsidRDefault="00105894" w:rsidP="00105894">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401334C8" w14:textId="77777777" w:rsidR="00105894" w:rsidRPr="00471777" w:rsidRDefault="00105894" w:rsidP="00105894">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3BDCADA8" w14:textId="77777777" w:rsidR="00105894" w:rsidRPr="00E03BEC" w:rsidRDefault="00105894" w:rsidP="00105894">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1BFEC712" w14:textId="77777777" w:rsidR="00105894" w:rsidRPr="00E03BEC" w:rsidRDefault="00105894" w:rsidP="00105894">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827CA7E" w14:textId="77777777" w:rsidR="00105894" w:rsidRPr="00E03BEC" w:rsidRDefault="00105894" w:rsidP="00105894">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49900C27" w14:textId="77777777" w:rsidR="00105894" w:rsidRPr="00E03BEC" w:rsidRDefault="00105894" w:rsidP="00105894">
      <w:pPr>
        <w:rPr>
          <w:sz w:val="16"/>
        </w:rPr>
      </w:pPr>
      <w:r w:rsidRPr="00E03BEC">
        <w:rPr>
          <w:sz w:val="16"/>
        </w:rPr>
        <w:lastRenderedPageBreak/>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362F1FD7" w14:textId="77777777" w:rsidR="00105894" w:rsidRPr="00E03BEC" w:rsidRDefault="00105894" w:rsidP="00105894">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48E5559E" w14:textId="77777777" w:rsidR="00105894" w:rsidRPr="004214F7" w:rsidRDefault="00105894" w:rsidP="00105894">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2112786D" w14:textId="77777777" w:rsidR="00105894" w:rsidRPr="004214F7" w:rsidRDefault="00105894" w:rsidP="00105894">
      <w:pPr>
        <w:rPr>
          <w:sz w:val="16"/>
          <w:szCs w:val="16"/>
        </w:rPr>
      </w:pPr>
      <w:r w:rsidRPr="004214F7">
        <w:rPr>
          <w:sz w:val="16"/>
          <w:szCs w:val="16"/>
        </w:rPr>
        <w:t>A WAY FORWARD</w:t>
      </w:r>
    </w:p>
    <w:p w14:paraId="5CA2A1E5" w14:textId="77777777" w:rsidR="00105894" w:rsidRDefault="00105894" w:rsidP="00105894">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6629C626" w14:textId="77777777" w:rsidR="00105894" w:rsidRPr="009174B5" w:rsidRDefault="00105894" w:rsidP="00105894">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6BA39896" w14:textId="77777777" w:rsidR="00105894" w:rsidRPr="00A06588" w:rsidRDefault="00105894" w:rsidP="00105894">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7E21AB33" w14:textId="77777777" w:rsidR="00105894" w:rsidRPr="00A06588" w:rsidRDefault="00105894" w:rsidP="00105894">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CB1B557" w14:textId="77777777" w:rsidR="00105894" w:rsidRPr="009174B5" w:rsidRDefault="00105894" w:rsidP="00105894">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7886C782" w14:textId="77777777" w:rsidR="00105894" w:rsidRPr="009174B5" w:rsidRDefault="00105894" w:rsidP="00105894">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65A0BEA2" w14:textId="77777777" w:rsidR="00105894" w:rsidRPr="00A06588" w:rsidRDefault="00105894" w:rsidP="00105894">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62BE4928" w14:textId="77777777" w:rsidR="00105894" w:rsidRPr="00A06588" w:rsidRDefault="00105894" w:rsidP="00105894">
      <w:pPr>
        <w:rPr>
          <w:rStyle w:val="StyleUnderline"/>
        </w:rPr>
      </w:pPr>
      <w:r w:rsidRPr="009174B5">
        <w:rPr>
          <w:sz w:val="16"/>
        </w:rPr>
        <w:lastRenderedPageBreak/>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39096A7C" w14:textId="77777777" w:rsidR="00105894" w:rsidRPr="009174B5" w:rsidRDefault="00105894" w:rsidP="00105894">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3946E08D" w14:textId="77777777" w:rsidR="00105894" w:rsidRPr="009174B5" w:rsidRDefault="00105894" w:rsidP="00105894">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6F216254" w14:textId="77777777" w:rsidR="00105894" w:rsidRPr="009174B5" w:rsidRDefault="00105894" w:rsidP="00105894">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6EC619F0" w14:textId="77777777" w:rsidR="00105894" w:rsidRPr="009174B5" w:rsidRDefault="00105894" w:rsidP="00105894">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40DDFBE8" w14:textId="77777777" w:rsidR="00105894" w:rsidRDefault="00105894" w:rsidP="00105894">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1F15C687" w14:textId="2C56B581" w:rsidR="00105894" w:rsidRPr="00534508" w:rsidRDefault="006C72FF" w:rsidP="00105894">
      <w:pPr>
        <w:pStyle w:val="Heading4"/>
      </w:pPr>
      <w:r>
        <w:t>3</w:t>
      </w:r>
      <w:r w:rsidR="00105894">
        <w:t xml:space="preserve"> distinct scenarios from winning the </w:t>
      </w:r>
      <w:proofErr w:type="spellStart"/>
      <w:r w:rsidR="00105894">
        <w:t>aff</w:t>
      </w:r>
      <w:proofErr w:type="spellEnd"/>
      <w:r w:rsidR="00105894">
        <w:t xml:space="preserve"> solves democracy – </w:t>
      </w:r>
    </w:p>
    <w:p w14:paraId="216DFB51" w14:textId="77777777" w:rsidR="00105894" w:rsidRPr="00534508" w:rsidRDefault="00105894" w:rsidP="00105894">
      <w:pPr>
        <w:pStyle w:val="Heading4"/>
        <w:rPr>
          <w:sz w:val="22"/>
          <w:u w:val="single"/>
        </w:rPr>
      </w:pPr>
      <w:r>
        <w:rPr>
          <w:rStyle w:val="StyleUnderline"/>
        </w:rPr>
        <w:t xml:space="preserve">Scenario 1 is democracy – </w:t>
      </w:r>
    </w:p>
    <w:p w14:paraId="134F16D7" w14:textId="77777777" w:rsidR="00105894" w:rsidRPr="00A06588" w:rsidRDefault="00105894" w:rsidP="00105894">
      <w:pPr>
        <w:pStyle w:val="Heading4"/>
        <w:rPr>
          <w:rFonts w:cs="Arial"/>
        </w:rPr>
      </w:pPr>
      <w:r>
        <w:rPr>
          <w:rFonts w:cs="Arial"/>
        </w:rPr>
        <w:t xml:space="preserve">Democracy </w:t>
      </w:r>
      <w:r w:rsidRPr="00A06588">
        <w:rPr>
          <w:rFonts w:cs="Arial"/>
        </w:rPr>
        <w:t xml:space="preserve">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r>
        <w:rPr>
          <w:rFonts w:cs="Arial"/>
        </w:rPr>
        <w:t>, which authoritarianism would spur</w:t>
      </w:r>
    </w:p>
    <w:p w14:paraId="5C2BE35C" w14:textId="77777777" w:rsidR="00105894" w:rsidRPr="00A06588" w:rsidRDefault="00105894" w:rsidP="00105894">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1ABE358A" w14:textId="77777777" w:rsidR="00105894" w:rsidRPr="009174B5" w:rsidRDefault="00105894" w:rsidP="00105894">
      <w:pPr>
        <w:rPr>
          <w:sz w:val="16"/>
        </w:rPr>
      </w:pPr>
      <w:r w:rsidRPr="009174B5">
        <w:rPr>
          <w:sz w:val="16"/>
        </w:rPr>
        <w:lastRenderedPageBreak/>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0E189EF1" w14:textId="77777777" w:rsidR="00105894" w:rsidRPr="00A06588" w:rsidRDefault="00105894" w:rsidP="00105894">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619632AE" w14:textId="77777777" w:rsidR="00105894" w:rsidRPr="00A06588" w:rsidRDefault="00105894" w:rsidP="00105894">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5A2320B7" w14:textId="77777777" w:rsidR="00105894" w:rsidRPr="009174B5" w:rsidRDefault="00105894" w:rsidP="00105894">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10AAEEB7" w14:textId="77777777" w:rsidR="00105894" w:rsidRPr="009174B5" w:rsidRDefault="00105894" w:rsidP="00105894">
      <w:pPr>
        <w:rPr>
          <w:sz w:val="16"/>
        </w:rPr>
      </w:pPr>
      <w:r w:rsidRPr="00A06588">
        <w:rPr>
          <w:rStyle w:val="StyleUnderline"/>
          <w:highlight w:val="cyan"/>
        </w:rPr>
        <w:lastRenderedPageBreak/>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08949AFB" w14:textId="77777777" w:rsidR="00105894" w:rsidRPr="00E03BEC" w:rsidRDefault="00105894" w:rsidP="00105894">
      <w:pPr>
        <w:rPr>
          <w:rStyle w:val="StyleUnderline"/>
        </w:rPr>
      </w:pPr>
    </w:p>
    <w:p w14:paraId="480A4103" w14:textId="77777777" w:rsidR="00105894" w:rsidRPr="00534508" w:rsidRDefault="00105894" w:rsidP="00105894">
      <w:pPr>
        <w:pStyle w:val="Heading4"/>
      </w:pPr>
      <w:r>
        <w:t xml:space="preserve">Scenario 2 is European Populism – </w:t>
      </w:r>
    </w:p>
    <w:p w14:paraId="4C6CE1E9" w14:textId="77777777" w:rsidR="00105894" w:rsidRPr="0054373B" w:rsidRDefault="00105894" w:rsidP="00105894">
      <w:pPr>
        <w:pStyle w:val="Heading4"/>
      </w:pPr>
      <w:r>
        <w:t xml:space="preserve">The RTS spills over – democratized </w:t>
      </w:r>
      <w:r>
        <w:rPr>
          <w:u w:val="single"/>
        </w:rPr>
        <w:t>labor</w:t>
      </w:r>
      <w:r>
        <w:t xml:space="preserve"> creates a culture of participation that offsets </w:t>
      </w:r>
      <w:r>
        <w:rPr>
          <w:u w:val="single"/>
        </w:rPr>
        <w:t>authoritarian</w:t>
      </w:r>
      <w:r>
        <w:t xml:space="preserve"> populism</w:t>
      </w:r>
    </w:p>
    <w:p w14:paraId="08238EF9" w14:textId="77777777" w:rsidR="00105894" w:rsidRPr="0054373B" w:rsidRDefault="00105894" w:rsidP="00105894">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5730AC70" w14:textId="77777777" w:rsidR="00105894" w:rsidRPr="0054373B" w:rsidRDefault="00105894" w:rsidP="00105894">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0154378F" w14:textId="77777777" w:rsidR="00105894" w:rsidRPr="0054373B" w:rsidRDefault="00105894" w:rsidP="00105894">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16E40786" w14:textId="77777777" w:rsidR="00105894" w:rsidRPr="0054373B" w:rsidRDefault="00105894" w:rsidP="00105894">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4501575A" w14:textId="77777777" w:rsidR="00105894" w:rsidRPr="0054373B" w:rsidRDefault="00105894" w:rsidP="00105894">
      <w:pPr>
        <w:rPr>
          <w:rStyle w:val="Emphasis"/>
        </w:rPr>
      </w:pPr>
      <w:r w:rsidRPr="00D267C2">
        <w:rPr>
          <w:rStyle w:val="Emphasis"/>
          <w:highlight w:val="cyan"/>
        </w:rPr>
        <w:t>Democracy starts at work</w:t>
      </w:r>
    </w:p>
    <w:p w14:paraId="5F80FB76" w14:textId="77777777" w:rsidR="00105894" w:rsidRPr="0054373B" w:rsidRDefault="00105894" w:rsidP="00105894">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23BC544" w14:textId="77777777" w:rsidR="00105894" w:rsidRPr="0054373B" w:rsidRDefault="00105894" w:rsidP="00105894">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 xml:space="preserve">to our rather autocratic </w:t>
      </w:r>
      <w:r w:rsidRPr="0054373B">
        <w:rPr>
          <w:rStyle w:val="StyleUnderline"/>
        </w:rPr>
        <w:lastRenderedPageBreak/>
        <w:t>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7A0BB504" w14:textId="77777777" w:rsidR="00105894" w:rsidRPr="00E77215" w:rsidRDefault="00105894" w:rsidP="00105894">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2E2C4946" w14:textId="77777777" w:rsidR="00105894" w:rsidRPr="0054373B" w:rsidRDefault="00105894" w:rsidP="00105894">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7403CEC7" w14:textId="77777777" w:rsidR="00105894" w:rsidRPr="0054373B" w:rsidRDefault="00105894" w:rsidP="00105894">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5120AC04" w14:textId="77777777" w:rsidR="00105894" w:rsidRPr="0054373B" w:rsidRDefault="00105894" w:rsidP="00105894">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6D73FBE1" w14:textId="77777777" w:rsidR="00105894" w:rsidRPr="0054373B" w:rsidRDefault="00105894" w:rsidP="00105894">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1592CC32" w14:textId="77777777" w:rsidR="00105894" w:rsidRPr="00A06588" w:rsidRDefault="00105894" w:rsidP="00105894">
      <w:pPr>
        <w:pStyle w:val="Heading4"/>
        <w:rPr>
          <w:rFonts w:cs="Arial"/>
          <w:u w:val="single"/>
        </w:rPr>
      </w:pPr>
      <w:r w:rsidRPr="00A06588">
        <w:rPr>
          <w:rFonts w:cs="Arial"/>
        </w:rPr>
        <w:t xml:space="preserve">European populism causes </w:t>
      </w:r>
      <w:r w:rsidRPr="00A06588">
        <w:rPr>
          <w:rFonts w:cs="Arial"/>
          <w:u w:val="single"/>
        </w:rPr>
        <w:t>nuke war</w:t>
      </w:r>
    </w:p>
    <w:p w14:paraId="3BB04B8B" w14:textId="77777777" w:rsidR="00105894" w:rsidRPr="00A06588" w:rsidRDefault="00105894" w:rsidP="00105894">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754EE1DE" w14:textId="77777777" w:rsidR="00105894" w:rsidRPr="00A06588" w:rsidRDefault="00105894" w:rsidP="00105894">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6E3C01B3" w14:textId="77777777" w:rsidR="00105894" w:rsidRPr="00362596" w:rsidRDefault="00105894" w:rsidP="00105894">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lastRenderedPageBreak/>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0F1A1A34" w14:textId="77777777" w:rsidR="00105894" w:rsidRPr="00362596" w:rsidRDefault="00105894" w:rsidP="00105894">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776BFF33" w14:textId="77777777" w:rsidR="00105894" w:rsidRPr="00362596" w:rsidRDefault="00105894" w:rsidP="00105894">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052A3E38" w14:textId="77777777" w:rsidR="00105894" w:rsidRPr="00A06588" w:rsidRDefault="00105894" w:rsidP="00105894">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40A19308" w14:textId="77777777" w:rsidR="00105894" w:rsidRPr="00362596" w:rsidRDefault="00105894" w:rsidP="00105894">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11926596" w14:textId="77777777" w:rsidR="00105894" w:rsidRDefault="00105894" w:rsidP="00105894">
      <w:pPr>
        <w:rPr>
          <w:rStyle w:val="Emphasis"/>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384FF080" w14:textId="77777777" w:rsidR="00105894" w:rsidRPr="002C1B31" w:rsidRDefault="00105894" w:rsidP="00105894">
      <w:pPr>
        <w:pStyle w:val="Heading4"/>
        <w:rPr>
          <w:rFonts w:eastAsiaTheme="minorHAnsi" w:cs="Calibri"/>
          <w:b w:val="0"/>
          <w:iCs/>
          <w:sz w:val="22"/>
        </w:rPr>
      </w:pPr>
      <w:r>
        <w:t xml:space="preserve">Nuclear war ends </w:t>
      </w:r>
      <w:proofErr w:type="gramStart"/>
      <w:r>
        <w:t>the human race</w:t>
      </w:r>
      <w:proofErr w:type="gramEnd"/>
      <w:r>
        <w:t xml:space="preserve"> through winter, firestorms, EMP blasts, ozone damage, and meltdowns </w:t>
      </w:r>
    </w:p>
    <w:p w14:paraId="6DCA4380" w14:textId="77777777" w:rsidR="00105894" w:rsidRPr="000E2DF6" w:rsidRDefault="00105894" w:rsidP="00105894">
      <w:pPr>
        <w:rPr>
          <w:rStyle w:val="Style13ptBold"/>
        </w:rPr>
      </w:pPr>
      <w:r>
        <w:rPr>
          <w:rStyle w:val="Style13ptBold"/>
        </w:rPr>
        <w:t xml:space="preserve">Starr 14 </w:t>
      </w:r>
      <w:r w:rsidRPr="00252018">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Pr>
          <w:rStyle w:val="Style13ptBold"/>
        </w:rPr>
        <w:tab/>
      </w:r>
    </w:p>
    <w:p w14:paraId="038C8003" w14:textId="77777777" w:rsidR="00105894" w:rsidRDefault="00105894" w:rsidP="00105894">
      <w:pPr>
        <w:rPr>
          <w:rStyle w:val="StyleUnderline"/>
          <w:bCs/>
          <w:iCs/>
          <w:u w:val="none"/>
          <w:bdr w:val="single" w:sz="8" w:space="0" w:color="auto"/>
          <w:shd w:val="pct15" w:color="auto" w:fill="FFFFFF"/>
        </w:rPr>
      </w:pPr>
      <w:r w:rsidRPr="00252018">
        <w:rPr>
          <w:rStyle w:val="StyleUnderline"/>
          <w:rFonts w:eastAsiaTheme="minorHAnsi"/>
        </w:rPr>
        <w:t xml:space="preserve">Nuclear war </w:t>
      </w:r>
      <w:r w:rsidRPr="00E05CBD">
        <w:rPr>
          <w:rStyle w:val="Emphasis"/>
        </w:rPr>
        <w:t>has no winner</w:t>
      </w:r>
      <w:r w:rsidRPr="00E05CBD">
        <w:rPr>
          <w:sz w:val="16"/>
        </w:rPr>
        <w:t xml:space="preserve">. Beginning in 2006, several of </w:t>
      </w:r>
      <w:r w:rsidRPr="00252018">
        <w:rPr>
          <w:rStyle w:val="StyleUnderline"/>
          <w:rFonts w:eastAsiaTheme="minorHAnsi"/>
        </w:rPr>
        <w:t xml:space="preserve">the world’s </w:t>
      </w:r>
      <w:r w:rsidRPr="00470A53">
        <w:rPr>
          <w:rStyle w:val="Emphasis"/>
          <w:highlight w:val="yellow"/>
        </w:rPr>
        <w:t>leading climatologists</w:t>
      </w:r>
      <w:r w:rsidRPr="00E05CBD">
        <w:rPr>
          <w:sz w:val="16"/>
        </w:rPr>
        <w:t xml:space="preserve"> (at Rutgers, UCLA, John Hopkins University, and the University of Colorado-Boulder) </w:t>
      </w:r>
      <w:r w:rsidRPr="00252018">
        <w:rPr>
          <w:rStyle w:val="StyleUnderline"/>
          <w:rFonts w:eastAsiaTheme="minorHAnsi"/>
        </w:rPr>
        <w:t>published</w:t>
      </w:r>
      <w:r w:rsidRPr="00E05CBD">
        <w:rPr>
          <w:sz w:val="16"/>
        </w:rPr>
        <w:t xml:space="preserve"> a series of </w:t>
      </w:r>
      <w:r w:rsidRPr="00252018">
        <w:rPr>
          <w:rStyle w:val="StyleUnderline"/>
          <w:rFonts w:eastAsiaTheme="minorHAnsi"/>
        </w:rPr>
        <w:t xml:space="preserve">studies that </w:t>
      </w:r>
      <w:r w:rsidRPr="00470A53">
        <w:rPr>
          <w:rStyle w:val="StyleUnderline"/>
          <w:rFonts w:eastAsiaTheme="minorHAnsi"/>
          <w:highlight w:val="yellow"/>
        </w:rPr>
        <w:t>evaluated</w:t>
      </w:r>
      <w:r w:rsidRPr="00E05CBD">
        <w:rPr>
          <w:sz w:val="16"/>
        </w:rPr>
        <w:t xml:space="preserve"> the long-term environmental consequences of </w:t>
      </w:r>
      <w:r w:rsidRPr="00252018">
        <w:rPr>
          <w:rStyle w:val="StyleUnderline"/>
          <w:rFonts w:eastAsiaTheme="minorHAnsi"/>
        </w:rPr>
        <w:t xml:space="preserve">a </w:t>
      </w:r>
      <w:r w:rsidRPr="00470A53">
        <w:rPr>
          <w:rStyle w:val="StyleUnderline"/>
          <w:rFonts w:eastAsiaTheme="minorHAnsi"/>
          <w:highlight w:val="yellow"/>
        </w:rPr>
        <w:t>nuclear war</w:t>
      </w:r>
      <w:r w:rsidRPr="00470A53">
        <w:rPr>
          <w:sz w:val="16"/>
          <w:highlight w:val="yellow"/>
        </w:rPr>
        <w:t xml:space="preserve">, </w:t>
      </w:r>
      <w:r w:rsidRPr="00470A53">
        <w:rPr>
          <w:rStyle w:val="StyleUnderline"/>
          <w:rFonts w:eastAsiaTheme="minorHAnsi"/>
          <w:highlight w:val="yellow"/>
        </w:rPr>
        <w:t>including</w:t>
      </w:r>
      <w:r w:rsidRPr="00E05CBD">
        <w:rPr>
          <w:sz w:val="16"/>
        </w:rPr>
        <w:t xml:space="preserve"> baseline scenarios fought with </w:t>
      </w:r>
      <w:r w:rsidRPr="00E05CBD">
        <w:rPr>
          <w:rStyle w:val="Emphasis"/>
        </w:rPr>
        <w:t xml:space="preserve">merely </w:t>
      </w:r>
      <w:r w:rsidRPr="00470A53">
        <w:rPr>
          <w:rStyle w:val="Emphasis"/>
          <w:highlight w:val="yellow"/>
        </w:rPr>
        <w:t>1%</w:t>
      </w:r>
      <w:r w:rsidRPr="00470A53">
        <w:rPr>
          <w:rStyle w:val="StyleUnderline"/>
          <w:rFonts w:eastAsiaTheme="minorHAnsi"/>
          <w:highlight w:val="yellow"/>
        </w:rPr>
        <w:t xml:space="preserve"> of</w:t>
      </w:r>
      <w:r w:rsidRPr="00252018">
        <w:rPr>
          <w:rStyle w:val="StyleUnderline"/>
          <w:rFonts w:eastAsiaTheme="minorHAnsi"/>
        </w:rPr>
        <w:t xml:space="preserve"> the explosive power in the US </w:t>
      </w:r>
      <w:r w:rsidRPr="00E05CBD">
        <w:rPr>
          <w:sz w:val="16"/>
        </w:rPr>
        <w:t>and/</w:t>
      </w:r>
      <w:r w:rsidRPr="00252018">
        <w:rPr>
          <w:rStyle w:val="StyleUnderline"/>
          <w:rFonts w:eastAsiaTheme="minorHAnsi"/>
        </w:rPr>
        <w:t>or</w:t>
      </w:r>
      <w:r w:rsidRPr="00E05CBD">
        <w:rPr>
          <w:sz w:val="16"/>
        </w:rPr>
        <w:t xml:space="preserve"> </w:t>
      </w:r>
      <w:r w:rsidRPr="00252018">
        <w:rPr>
          <w:rStyle w:val="StyleUnderline"/>
          <w:rFonts w:eastAsiaTheme="minorHAnsi"/>
        </w:rPr>
        <w:t>Russian</w:t>
      </w:r>
      <w:r w:rsidRPr="00E05CBD">
        <w:rPr>
          <w:sz w:val="16"/>
        </w:rPr>
        <w:t xml:space="preserve"> launch-ready nuclear </w:t>
      </w:r>
      <w:r w:rsidRPr="00470A53">
        <w:rPr>
          <w:rStyle w:val="StyleUnderline"/>
          <w:rFonts w:eastAsiaTheme="minorHAnsi"/>
          <w:highlight w:val="yellow"/>
        </w:rPr>
        <w:t>arsenals</w:t>
      </w:r>
      <w:r w:rsidRPr="00252018">
        <w:rPr>
          <w:rStyle w:val="StyleUnderline"/>
          <w:rFonts w:eastAsiaTheme="minorHAnsi"/>
        </w:rPr>
        <w:t>. They concluded</w:t>
      </w:r>
      <w:r w:rsidRPr="00E05CBD">
        <w:rPr>
          <w:sz w:val="16"/>
        </w:rPr>
        <w:t xml:space="preserve"> that </w:t>
      </w:r>
      <w:r w:rsidRPr="00252018">
        <w:rPr>
          <w:rStyle w:val="StyleUnderline"/>
          <w:rFonts w:eastAsiaTheme="minorHAnsi"/>
        </w:rPr>
        <w:t xml:space="preserve">the </w:t>
      </w:r>
      <w:r w:rsidRPr="00470A53">
        <w:rPr>
          <w:rStyle w:val="StyleUnderline"/>
          <w:rFonts w:eastAsiaTheme="minorHAnsi"/>
          <w:highlight w:val="yellow"/>
        </w:rPr>
        <w:t>consequences</w:t>
      </w:r>
      <w:r w:rsidRPr="00252018">
        <w:rPr>
          <w:rStyle w:val="StyleUnderline"/>
          <w:rFonts w:eastAsiaTheme="minorHAnsi"/>
        </w:rPr>
        <w:t xml:space="preserve"> of</w:t>
      </w:r>
      <w:r w:rsidRPr="00E05CBD">
        <w:rPr>
          <w:sz w:val="16"/>
        </w:rPr>
        <w:t xml:space="preserve"> </w:t>
      </w:r>
      <w:r w:rsidRPr="00252018">
        <w:rPr>
          <w:rStyle w:val="StyleUnderline"/>
          <w:rFonts w:eastAsiaTheme="minorHAnsi"/>
        </w:rPr>
        <w:t xml:space="preserve">even a “small” nuclear war would </w:t>
      </w:r>
      <w:r w:rsidRPr="00470A53">
        <w:rPr>
          <w:rStyle w:val="StyleUnderline"/>
          <w:rFonts w:eastAsiaTheme="minorHAnsi"/>
          <w:highlight w:val="yellow"/>
        </w:rPr>
        <w:t xml:space="preserve">include </w:t>
      </w:r>
      <w:r w:rsidRPr="00470A53">
        <w:rPr>
          <w:rStyle w:val="Emphasis"/>
          <w:highlight w:val="yellow"/>
        </w:rPr>
        <w:t>catastrophic disruptions</w:t>
      </w:r>
      <w:r w:rsidRPr="00470A53">
        <w:rPr>
          <w:rStyle w:val="StyleUnderline"/>
          <w:rFonts w:eastAsiaTheme="minorHAnsi"/>
          <w:highlight w:val="yellow"/>
        </w:rPr>
        <w:t xml:space="preserve"> of global climate</w:t>
      </w:r>
      <w:r w:rsidRPr="00470A53">
        <w:rPr>
          <w:sz w:val="16"/>
        </w:rPr>
        <w:t>[</w:t>
      </w:r>
      <w:proofErr w:type="spellStart"/>
      <w:r w:rsidRPr="00470A53">
        <w:rPr>
          <w:sz w:val="16"/>
        </w:rPr>
        <w:t>i</w:t>
      </w:r>
      <w:proofErr w:type="spellEnd"/>
      <w:r w:rsidRPr="00470A53">
        <w:rPr>
          <w:sz w:val="16"/>
        </w:rPr>
        <w:t xml:space="preserve">] </w:t>
      </w:r>
      <w:r w:rsidRPr="00470A53">
        <w:rPr>
          <w:rStyle w:val="StyleUnderline"/>
          <w:rFonts w:eastAsiaTheme="minorHAnsi"/>
          <w:highlight w:val="yellow"/>
        </w:rPr>
        <w:t>and</w:t>
      </w:r>
      <w:r w:rsidRPr="00252018">
        <w:rPr>
          <w:rStyle w:val="StyleUnderline"/>
          <w:rFonts w:eastAsiaTheme="minorHAnsi"/>
        </w:rPr>
        <w:t xml:space="preserve"> </w:t>
      </w:r>
      <w:r w:rsidRPr="00E05CBD">
        <w:rPr>
          <w:rStyle w:val="Emphasis"/>
        </w:rPr>
        <w:t>massive destruction</w:t>
      </w:r>
      <w:r w:rsidRPr="00252018">
        <w:rPr>
          <w:rStyle w:val="StyleUnderline"/>
          <w:rFonts w:eastAsiaTheme="minorHAnsi"/>
        </w:rPr>
        <w:t xml:space="preserve"> of Earth’s protective </w:t>
      </w:r>
      <w:r w:rsidRPr="00470A53">
        <w:rPr>
          <w:rStyle w:val="StyleUnderline"/>
          <w:rFonts w:eastAsiaTheme="minorHAnsi"/>
          <w:highlight w:val="yellow"/>
        </w:rPr>
        <w:t>ozone</w:t>
      </w:r>
      <w:r w:rsidRPr="00252018">
        <w:rPr>
          <w:rStyle w:val="StyleUnderline"/>
          <w:rFonts w:eastAsiaTheme="minorHAnsi"/>
        </w:rPr>
        <w:t xml:space="preserve"> </w:t>
      </w:r>
      <w:r w:rsidRPr="00252018">
        <w:rPr>
          <w:rStyle w:val="StyleUnderline"/>
          <w:rFonts w:eastAsiaTheme="minorHAnsi"/>
        </w:rPr>
        <w:lastRenderedPageBreak/>
        <w:t>layer[</w:t>
      </w:r>
      <w:r w:rsidRPr="00E05CBD">
        <w:rPr>
          <w:sz w:val="16"/>
        </w:rPr>
        <w:t xml:space="preserve">ii]. </w:t>
      </w:r>
      <w:r w:rsidRPr="00252018">
        <w:rPr>
          <w:rStyle w:val="StyleUnderline"/>
          <w:rFonts w:eastAsiaTheme="minorHAnsi"/>
        </w:rPr>
        <w:t xml:space="preserve">These </w:t>
      </w:r>
      <w:r w:rsidRPr="00E05CBD">
        <w:rPr>
          <w:rStyle w:val="Emphasis"/>
        </w:rPr>
        <w:t xml:space="preserve">and more recent studies </w:t>
      </w:r>
      <w:r w:rsidRPr="00252018">
        <w:rPr>
          <w:rStyle w:val="StyleUnderline"/>
          <w:rFonts w:eastAsiaTheme="minorHAnsi"/>
        </w:rPr>
        <w:t>predict</w:t>
      </w:r>
      <w:r w:rsidRPr="00E05CBD">
        <w:rPr>
          <w:sz w:val="16"/>
        </w:rPr>
        <w:t xml:space="preserve"> that global </w:t>
      </w:r>
      <w:r w:rsidRPr="00470A53">
        <w:rPr>
          <w:rStyle w:val="StyleUnderline"/>
          <w:rFonts w:eastAsiaTheme="minorHAnsi"/>
          <w:highlight w:val="yellow"/>
        </w:rPr>
        <w:t xml:space="preserve">agriculture would be </w:t>
      </w:r>
      <w:r w:rsidRPr="00C23440">
        <w:rPr>
          <w:rStyle w:val="StyleUnderline"/>
          <w:rFonts w:eastAsiaTheme="minorHAnsi"/>
        </w:rPr>
        <w:t>so</w:t>
      </w:r>
      <w:r w:rsidRPr="00252018">
        <w:rPr>
          <w:rStyle w:val="StyleUnderline"/>
          <w:rFonts w:eastAsiaTheme="minorHAnsi"/>
        </w:rPr>
        <w:t xml:space="preserve"> negatively </w:t>
      </w:r>
      <w:r w:rsidRPr="00470A53">
        <w:rPr>
          <w:rStyle w:val="StyleUnderline"/>
          <w:rFonts w:eastAsiaTheme="minorHAnsi"/>
          <w:highlight w:val="yellow"/>
        </w:rPr>
        <w:t>affected</w:t>
      </w:r>
      <w:r w:rsidRPr="00E05CBD">
        <w:rPr>
          <w:sz w:val="16"/>
        </w:rPr>
        <w:t xml:space="preserve"> by such a war, </w:t>
      </w:r>
      <w:r w:rsidRPr="00252018">
        <w:rPr>
          <w:rStyle w:val="StyleUnderline"/>
          <w:rFonts w:eastAsiaTheme="minorHAnsi"/>
        </w:rPr>
        <w:t xml:space="preserve">a global famine would result, which would cause </w:t>
      </w:r>
      <w:r w:rsidRPr="00E05CBD">
        <w:rPr>
          <w:sz w:val="16"/>
        </w:rPr>
        <w:t xml:space="preserve">up to </w:t>
      </w:r>
      <w:r w:rsidRPr="00470A53">
        <w:rPr>
          <w:rStyle w:val="Emphasis"/>
          <w:highlight w:val="yellow"/>
        </w:rPr>
        <w:t>2 billion</w:t>
      </w:r>
      <w:r w:rsidRPr="00E05CBD">
        <w:rPr>
          <w:rStyle w:val="Emphasis"/>
        </w:rPr>
        <w:t xml:space="preserve"> people to </w:t>
      </w:r>
      <w:r w:rsidRPr="00C23440">
        <w:rPr>
          <w:rStyle w:val="Emphasis"/>
        </w:rPr>
        <w:t>starve to death</w:t>
      </w:r>
      <w:r w:rsidRPr="00C23440">
        <w:rPr>
          <w:sz w:val="16"/>
        </w:rPr>
        <w:t>. [iii</w:t>
      </w:r>
      <w:r w:rsidRPr="00E05CBD">
        <w:rPr>
          <w:sz w:val="16"/>
        </w:rPr>
        <w:t>]</w:t>
      </w:r>
      <w:r w:rsidRPr="00F10D61">
        <w:rPr>
          <w:sz w:val="12"/>
        </w:rPr>
        <w:t>¶</w:t>
      </w:r>
      <w:r w:rsidRPr="00E05CBD">
        <w:rPr>
          <w:sz w:val="16"/>
        </w:rPr>
        <w:t xml:space="preserve"> </w:t>
      </w:r>
      <w:r w:rsidRPr="00C23440">
        <w:rPr>
          <w:rStyle w:val="StyleUnderline"/>
          <w:rFonts w:eastAsiaTheme="minorHAnsi"/>
        </w:rPr>
        <w:t xml:space="preserve">These </w:t>
      </w:r>
      <w:r w:rsidRPr="00470A53">
        <w:rPr>
          <w:rStyle w:val="Emphasis"/>
          <w:highlight w:val="yellow"/>
        </w:rPr>
        <w:t xml:space="preserve">peer-reviewed </w:t>
      </w:r>
      <w:r w:rsidRPr="00470A53">
        <w:rPr>
          <w:rStyle w:val="StyleUnderline"/>
          <w:rFonts w:eastAsiaTheme="minorHAnsi"/>
          <w:highlight w:val="yellow"/>
        </w:rPr>
        <w:t>studies</w:t>
      </w:r>
      <w:r w:rsidRPr="00E05CBD">
        <w:rPr>
          <w:sz w:val="16"/>
        </w:rPr>
        <w:t xml:space="preserve"> – which were </w:t>
      </w:r>
      <w:r w:rsidRPr="00252018">
        <w:rPr>
          <w:rStyle w:val="StyleUnderline"/>
          <w:rFonts w:eastAsiaTheme="minorHAnsi"/>
        </w:rPr>
        <w:t xml:space="preserve">analyzed by the </w:t>
      </w:r>
      <w:r w:rsidRPr="00E05CBD">
        <w:rPr>
          <w:rStyle w:val="Emphasis"/>
        </w:rPr>
        <w:t>best scientists in the world</w:t>
      </w:r>
      <w:r w:rsidRPr="00E05CBD">
        <w:rPr>
          <w:sz w:val="16"/>
        </w:rPr>
        <w:t xml:space="preserve"> and found to be without error – </w:t>
      </w:r>
      <w:r w:rsidRPr="00252018">
        <w:rPr>
          <w:rStyle w:val="StyleUnderline"/>
          <w:rFonts w:eastAsiaTheme="minorHAnsi"/>
        </w:rPr>
        <w:t xml:space="preserve">also </w:t>
      </w:r>
      <w:r w:rsidRPr="00470A53">
        <w:rPr>
          <w:rStyle w:val="StyleUnderline"/>
          <w:rFonts w:eastAsiaTheme="minorHAnsi"/>
          <w:highlight w:val="yellow"/>
        </w:rPr>
        <w:t>predict</w:t>
      </w:r>
      <w:r w:rsidRPr="00E05CBD">
        <w:rPr>
          <w:sz w:val="16"/>
        </w:rPr>
        <w:t xml:space="preserve"> that </w:t>
      </w:r>
      <w:r w:rsidRPr="00252018">
        <w:rPr>
          <w:rStyle w:val="StyleUnderline"/>
          <w:rFonts w:eastAsiaTheme="minorHAnsi"/>
        </w:rPr>
        <w:t xml:space="preserve">a </w:t>
      </w:r>
      <w:r w:rsidRPr="00470A53">
        <w:rPr>
          <w:rStyle w:val="StyleUnderline"/>
          <w:rFonts w:eastAsiaTheme="minorHAnsi"/>
          <w:highlight w:val="yellow"/>
        </w:rPr>
        <w:t>war</w:t>
      </w:r>
      <w:r w:rsidRPr="00E05CBD">
        <w:rPr>
          <w:sz w:val="16"/>
        </w:rPr>
        <w:t xml:space="preserve"> fought </w:t>
      </w:r>
      <w:r w:rsidRPr="00252018">
        <w:rPr>
          <w:rStyle w:val="StyleUnderline"/>
          <w:rFonts w:eastAsiaTheme="minorHAnsi"/>
        </w:rPr>
        <w:t>with less than half of US or Russian</w:t>
      </w:r>
      <w:r w:rsidRPr="00E05CBD">
        <w:rPr>
          <w:sz w:val="16"/>
        </w:rPr>
        <w:t xml:space="preserve"> strategic nuclear </w:t>
      </w:r>
      <w:r w:rsidRPr="00252018">
        <w:rPr>
          <w:rStyle w:val="StyleUnderline"/>
          <w:rFonts w:eastAsiaTheme="minorHAnsi"/>
        </w:rPr>
        <w:t xml:space="preserve">weapons </w:t>
      </w:r>
      <w:r w:rsidRPr="00470A53">
        <w:rPr>
          <w:rStyle w:val="StyleUnderline"/>
          <w:rFonts w:eastAsiaTheme="minorHAnsi"/>
          <w:highlight w:val="yellow"/>
        </w:rPr>
        <w:t xml:space="preserve">would </w:t>
      </w:r>
      <w:r w:rsidRPr="00470A53">
        <w:rPr>
          <w:rStyle w:val="Emphasis"/>
          <w:highlight w:val="yellow"/>
        </w:rPr>
        <w:t>destroy the human race</w:t>
      </w:r>
      <w:r w:rsidRPr="00470A53">
        <w:rPr>
          <w:sz w:val="16"/>
          <w:highlight w:val="yellow"/>
        </w:rPr>
        <w:t>.</w:t>
      </w:r>
      <w:r w:rsidRPr="00E05CBD">
        <w:rPr>
          <w:sz w:val="16"/>
        </w:rPr>
        <w:t xml:space="preserve">[iv] In other words, </w:t>
      </w:r>
      <w:r w:rsidRPr="00252018">
        <w:rPr>
          <w:rStyle w:val="StyleUnderline"/>
          <w:rFonts w:eastAsiaTheme="minorHAnsi"/>
        </w:rPr>
        <w:t>a US-Russian nuclear war would</w:t>
      </w:r>
      <w:r w:rsidRPr="00E05CBD">
        <w:rPr>
          <w:sz w:val="16"/>
        </w:rPr>
        <w:t xml:space="preserve"> create such extreme long-term damage to the global environment that it would </w:t>
      </w:r>
      <w:r w:rsidRPr="00252018">
        <w:rPr>
          <w:rStyle w:val="StyleUnderline"/>
          <w:rFonts w:eastAsiaTheme="minorHAnsi"/>
        </w:rPr>
        <w:t xml:space="preserve">leave the Earth </w:t>
      </w:r>
      <w:r w:rsidRPr="00E05CBD">
        <w:rPr>
          <w:rStyle w:val="Emphasis"/>
        </w:rPr>
        <w:t>uninhabitable</w:t>
      </w:r>
      <w:r w:rsidRPr="00E05CBD">
        <w:rPr>
          <w:rStyle w:val="StyleUnderline"/>
          <w:rFonts w:eastAsiaTheme="minorHAnsi"/>
        </w:rPr>
        <w:t xml:space="preserve"> </w:t>
      </w:r>
      <w:r w:rsidRPr="00252018">
        <w:rPr>
          <w:rStyle w:val="StyleUnderline"/>
          <w:rFonts w:eastAsiaTheme="minorHAnsi"/>
        </w:rPr>
        <w:t>for humans and most animal forms of life</w:t>
      </w:r>
      <w:r w:rsidRPr="00E05CBD">
        <w:rPr>
          <w:sz w:val="16"/>
        </w:rPr>
        <w:t>.</w:t>
      </w:r>
      <w:r w:rsidRPr="00F10D61">
        <w:rPr>
          <w:sz w:val="12"/>
        </w:rPr>
        <w:t>¶</w:t>
      </w:r>
      <w:r w:rsidRPr="00E05CBD">
        <w:rPr>
          <w:sz w:val="16"/>
        </w:rPr>
        <w:t xml:space="preserve"> A recent article in the Bulletin of the Atomic Scientists, “Self-assured destruction: The climate impacts of nuclear war”,[v] begins by stating:</w:t>
      </w:r>
      <w:r w:rsidRPr="00F10D61">
        <w:rPr>
          <w:sz w:val="12"/>
        </w:rPr>
        <w:t>¶</w:t>
      </w:r>
      <w:r w:rsidRPr="00E05CBD">
        <w:rPr>
          <w:sz w:val="16"/>
        </w:rPr>
        <w:t xml:space="preserve"> “A </w:t>
      </w:r>
      <w:r w:rsidRPr="00252018">
        <w:rPr>
          <w:rStyle w:val="StyleUnderline"/>
          <w:rFonts w:eastAsiaTheme="minorHAnsi"/>
        </w:rPr>
        <w:t xml:space="preserve">nuclear </w:t>
      </w:r>
      <w:r w:rsidRPr="00470A53">
        <w:rPr>
          <w:rStyle w:val="StyleUnderline"/>
          <w:rFonts w:eastAsiaTheme="minorHAnsi"/>
          <w:highlight w:val="yellow"/>
        </w:rPr>
        <w:t>war</w:t>
      </w:r>
      <w:r w:rsidRPr="00252018">
        <w:rPr>
          <w:rStyle w:val="StyleUnderline"/>
          <w:rFonts w:eastAsiaTheme="minorHAnsi"/>
        </w:rPr>
        <w:t xml:space="preserve"> between Russia and the United States, </w:t>
      </w:r>
      <w:r w:rsidRPr="00C23440">
        <w:rPr>
          <w:rStyle w:val="Emphasis"/>
          <w:highlight w:val="yellow"/>
        </w:rPr>
        <w:t>even after</w:t>
      </w:r>
      <w:r w:rsidRPr="00C23440">
        <w:rPr>
          <w:rStyle w:val="Emphasis"/>
        </w:rPr>
        <w:t xml:space="preserve"> the </w:t>
      </w:r>
      <w:r w:rsidRPr="00C23440">
        <w:rPr>
          <w:rStyle w:val="Emphasis"/>
          <w:highlight w:val="yellow"/>
        </w:rPr>
        <w:t>arsenal reductions</w:t>
      </w:r>
      <w:r w:rsidRPr="00E05CBD">
        <w:rPr>
          <w:sz w:val="16"/>
        </w:rPr>
        <w:t xml:space="preserve"> planned under New START, </w:t>
      </w:r>
      <w:r w:rsidRPr="00470A53">
        <w:rPr>
          <w:rStyle w:val="StyleUnderline"/>
          <w:rFonts w:eastAsiaTheme="minorHAnsi"/>
          <w:highlight w:val="yellow"/>
        </w:rPr>
        <w:t>could produce</w:t>
      </w:r>
      <w:r w:rsidRPr="00252018">
        <w:rPr>
          <w:rStyle w:val="StyleUnderline"/>
          <w:rFonts w:eastAsiaTheme="minorHAnsi"/>
        </w:rPr>
        <w:t xml:space="preserve"> a </w:t>
      </w:r>
      <w:r w:rsidRPr="00C23440">
        <w:rPr>
          <w:rStyle w:val="StyleUnderline"/>
          <w:rFonts w:eastAsiaTheme="minorHAnsi"/>
        </w:rPr>
        <w:t xml:space="preserve">nuclear </w:t>
      </w:r>
      <w:r w:rsidRPr="00470A53">
        <w:rPr>
          <w:rStyle w:val="StyleUnderline"/>
          <w:rFonts w:eastAsiaTheme="minorHAnsi"/>
          <w:highlight w:val="yellow"/>
        </w:rPr>
        <w:t>winter</w:t>
      </w:r>
      <w:r w:rsidRPr="00E05CBD">
        <w:rPr>
          <w:sz w:val="16"/>
        </w:rPr>
        <w:t xml:space="preserve">. Hence, </w:t>
      </w:r>
      <w:r w:rsidRPr="00252018">
        <w:rPr>
          <w:rStyle w:val="StyleUnderline"/>
          <w:rFonts w:eastAsiaTheme="minorHAnsi"/>
        </w:rPr>
        <w:t xml:space="preserve">an attack by either side could be </w:t>
      </w:r>
      <w:r w:rsidRPr="00E05CBD">
        <w:rPr>
          <w:rStyle w:val="Emphasis"/>
        </w:rPr>
        <w:t>suicidal</w:t>
      </w:r>
      <w:r w:rsidRPr="00252018">
        <w:rPr>
          <w:rStyle w:val="StyleUnderline"/>
          <w:rFonts w:eastAsiaTheme="minorHAnsi"/>
        </w:rPr>
        <w:t xml:space="preserve">, </w:t>
      </w:r>
      <w:r w:rsidRPr="00470A53">
        <w:rPr>
          <w:rStyle w:val="StyleUnderline"/>
          <w:rFonts w:eastAsiaTheme="minorHAnsi"/>
          <w:highlight w:val="yellow"/>
        </w:rPr>
        <w:t xml:space="preserve">resulting in </w:t>
      </w:r>
      <w:r w:rsidRPr="00C23440">
        <w:rPr>
          <w:rStyle w:val="StyleUnderline"/>
          <w:rFonts w:eastAsiaTheme="minorHAnsi"/>
        </w:rPr>
        <w:t>self</w:t>
      </w:r>
      <w:r w:rsidRPr="00252018">
        <w:rPr>
          <w:rStyle w:val="StyleUnderline"/>
          <w:rFonts w:eastAsiaTheme="minorHAnsi"/>
        </w:rPr>
        <w:t xml:space="preserve">-assured </w:t>
      </w:r>
      <w:r w:rsidRPr="00C23440">
        <w:rPr>
          <w:rStyle w:val="Emphasis"/>
          <w:highlight w:val="yellow"/>
        </w:rPr>
        <w:t>destruction</w:t>
      </w:r>
      <w:proofErr w:type="gramStart"/>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In 2009, I wrote an article[vi] for the International Commission on Nuclear Non-proliferation and Disarmament that summarizes the findings of these studies. It explains that </w:t>
      </w:r>
      <w:r w:rsidRPr="00C23440">
        <w:rPr>
          <w:rStyle w:val="StyleUnderline"/>
          <w:rFonts w:eastAsiaTheme="minorHAnsi"/>
        </w:rPr>
        <w:t xml:space="preserve">nuclear </w:t>
      </w:r>
      <w:r w:rsidRPr="00470A53">
        <w:rPr>
          <w:rStyle w:val="StyleUnderline"/>
          <w:rFonts w:eastAsiaTheme="minorHAnsi"/>
          <w:highlight w:val="yellow"/>
        </w:rPr>
        <w:t>firestorms</w:t>
      </w:r>
      <w:r w:rsidRPr="00252018">
        <w:rPr>
          <w:rStyle w:val="StyleUnderline"/>
          <w:rFonts w:eastAsiaTheme="minorHAnsi"/>
        </w:rPr>
        <w:t xml:space="preserve"> would </w:t>
      </w:r>
      <w:r w:rsidRPr="00470A53">
        <w:rPr>
          <w:rStyle w:val="StyleUnderline"/>
          <w:rFonts w:eastAsiaTheme="minorHAnsi"/>
          <w:highlight w:val="yellow"/>
        </w:rPr>
        <w:t>produce millions</w:t>
      </w:r>
      <w:r w:rsidRPr="00252018">
        <w:rPr>
          <w:rStyle w:val="StyleUnderline"/>
          <w:rFonts w:eastAsiaTheme="minorHAnsi"/>
        </w:rPr>
        <w:t xml:space="preserve"> of </w:t>
      </w:r>
      <w:r w:rsidRPr="00470A53">
        <w:rPr>
          <w:rStyle w:val="StyleUnderline"/>
          <w:rFonts w:eastAsiaTheme="minorHAnsi"/>
          <w:highlight w:val="yellow"/>
        </w:rPr>
        <w:t>tons of smoke,</w:t>
      </w:r>
      <w:r w:rsidRPr="00470A53">
        <w:rPr>
          <w:sz w:val="16"/>
          <w:highlight w:val="yellow"/>
        </w:rPr>
        <w:t xml:space="preserve"> </w:t>
      </w:r>
      <w:r w:rsidRPr="00470A53">
        <w:rPr>
          <w:rStyle w:val="StyleUnderline"/>
          <w:rFonts w:eastAsiaTheme="minorHAnsi"/>
          <w:highlight w:val="yellow"/>
        </w:rPr>
        <w:t>which would</w:t>
      </w:r>
      <w:r w:rsidRPr="00E05CBD">
        <w:rPr>
          <w:sz w:val="16"/>
        </w:rPr>
        <w:t xml:space="preserve"> rise above cloud level and </w:t>
      </w:r>
      <w:r w:rsidRPr="00252018">
        <w:rPr>
          <w:rStyle w:val="StyleUnderline"/>
          <w:rFonts w:eastAsiaTheme="minorHAnsi"/>
        </w:rPr>
        <w:t xml:space="preserve">form a global stratospheric smoke layer that would </w:t>
      </w:r>
      <w:r w:rsidRPr="00470A53">
        <w:rPr>
          <w:rStyle w:val="Emphasis"/>
          <w:highlight w:val="yellow"/>
        </w:rPr>
        <w:t>rapidly encircle the Earth</w:t>
      </w:r>
      <w:r w:rsidRPr="00252018">
        <w:rPr>
          <w:rStyle w:val="StyleUnderline"/>
          <w:rFonts w:eastAsiaTheme="minorHAnsi"/>
        </w:rPr>
        <w:t>. The smoke</w:t>
      </w:r>
      <w:r w:rsidRPr="00E05CBD">
        <w:rPr>
          <w:sz w:val="16"/>
        </w:rPr>
        <w:t xml:space="preserve"> layer </w:t>
      </w:r>
      <w:r w:rsidRPr="00252018">
        <w:rPr>
          <w:rStyle w:val="StyleUnderline"/>
          <w:rFonts w:eastAsiaTheme="minorHAnsi"/>
        </w:rPr>
        <w:t xml:space="preserve">would remain </w:t>
      </w:r>
      <w:r w:rsidRPr="00470A53">
        <w:rPr>
          <w:rStyle w:val="StyleUnderline"/>
          <w:rFonts w:eastAsiaTheme="minorHAnsi"/>
          <w:highlight w:val="yellow"/>
        </w:rPr>
        <w:t>for</w:t>
      </w:r>
      <w:r w:rsidRPr="00E05CBD">
        <w:rPr>
          <w:sz w:val="16"/>
        </w:rPr>
        <w:t xml:space="preserve"> at least </w:t>
      </w:r>
      <w:r w:rsidRPr="00470A53">
        <w:rPr>
          <w:rStyle w:val="StyleUnderline"/>
          <w:rFonts w:eastAsiaTheme="minorHAnsi"/>
          <w:highlight w:val="yellow"/>
        </w:rPr>
        <w:t xml:space="preserve">a </w:t>
      </w:r>
      <w:r w:rsidRPr="00470A53">
        <w:rPr>
          <w:rStyle w:val="Emphasis"/>
          <w:highlight w:val="yellow"/>
        </w:rPr>
        <w:t>decade</w:t>
      </w:r>
      <w:r w:rsidRPr="00252018">
        <w:rPr>
          <w:rStyle w:val="StyleUnderline"/>
          <w:rFonts w:eastAsiaTheme="minorHAnsi"/>
        </w:rPr>
        <w:t xml:space="preserve">, </w:t>
      </w:r>
      <w:r w:rsidRPr="00C23440">
        <w:rPr>
          <w:rStyle w:val="StyleUnderline"/>
          <w:rFonts w:eastAsiaTheme="minorHAnsi"/>
        </w:rPr>
        <w:t>and it would</w:t>
      </w:r>
      <w:r w:rsidRPr="00C23440">
        <w:rPr>
          <w:sz w:val="16"/>
        </w:rPr>
        <w:t xml:space="preserve"> act to </w:t>
      </w:r>
      <w:r w:rsidRPr="00C23440">
        <w:rPr>
          <w:rStyle w:val="StyleUnderline"/>
          <w:rFonts w:eastAsiaTheme="minorHAnsi"/>
        </w:rPr>
        <w:t>destroy the protective</w:t>
      </w:r>
      <w:r w:rsidRPr="00470A53">
        <w:rPr>
          <w:rStyle w:val="StyleUnderline"/>
          <w:rFonts w:eastAsiaTheme="minorHAnsi"/>
        </w:rPr>
        <w:t xml:space="preserve"> ozone layer</w:t>
      </w:r>
      <w:r w:rsidRPr="00470A53">
        <w:rPr>
          <w:sz w:val="16"/>
        </w:rPr>
        <w:t xml:space="preserve"> (vastly </w:t>
      </w:r>
      <w:r w:rsidRPr="00470A53">
        <w:rPr>
          <w:rStyle w:val="StyleUnderline"/>
          <w:rFonts w:eastAsiaTheme="minorHAnsi"/>
        </w:rPr>
        <w:t>increasing the UV-B reaching Earth</w:t>
      </w:r>
      <w:r w:rsidRPr="00470A53">
        <w:rPr>
          <w:sz w:val="16"/>
        </w:rPr>
        <w:t xml:space="preserve">[vii]) </w:t>
      </w:r>
      <w:r w:rsidRPr="00470A53">
        <w:rPr>
          <w:rStyle w:val="StyleUnderline"/>
          <w:rFonts w:eastAsiaTheme="minorHAnsi"/>
        </w:rPr>
        <w:t xml:space="preserve">as </w:t>
      </w:r>
      <w:r w:rsidRPr="00C23440">
        <w:rPr>
          <w:rStyle w:val="StyleUnderline"/>
          <w:rFonts w:eastAsiaTheme="minorHAnsi"/>
        </w:rPr>
        <w:t>well as block warming sunlight,</w:t>
      </w:r>
      <w:r w:rsidRPr="00252018">
        <w:rPr>
          <w:rStyle w:val="StyleUnderline"/>
          <w:rFonts w:eastAsiaTheme="minorHAnsi"/>
        </w:rPr>
        <w:t xml:space="preserve"> thus </w:t>
      </w:r>
      <w:r w:rsidRPr="00470A53">
        <w:rPr>
          <w:rStyle w:val="StyleUnderline"/>
          <w:rFonts w:eastAsiaTheme="minorHAnsi"/>
          <w:highlight w:val="yellow"/>
        </w:rPr>
        <w:t>creating Ice Age</w:t>
      </w:r>
      <w:r w:rsidRPr="00E05CBD">
        <w:rPr>
          <w:sz w:val="16"/>
        </w:rPr>
        <w:t xml:space="preserve"> weather </w:t>
      </w:r>
      <w:r w:rsidRPr="00C23440">
        <w:rPr>
          <w:rStyle w:val="StyleUnderline"/>
          <w:rFonts w:eastAsiaTheme="minorHAnsi"/>
          <w:highlight w:val="yellow"/>
        </w:rPr>
        <w:t>conditions</w:t>
      </w:r>
      <w:r w:rsidRPr="00252018">
        <w:rPr>
          <w:rStyle w:val="StyleUnderline"/>
          <w:rFonts w:eastAsiaTheme="minorHAnsi"/>
        </w:rPr>
        <w:t xml:space="preserve"> that would last </w:t>
      </w:r>
      <w:r w:rsidRPr="00E05CBD">
        <w:rPr>
          <w:rStyle w:val="Emphasis"/>
        </w:rPr>
        <w:t>10 years</w:t>
      </w:r>
      <w:r w:rsidRPr="00E05CBD">
        <w:rPr>
          <w:sz w:val="16"/>
        </w:rPr>
        <w:t xml:space="preserve"> or longer.</w:t>
      </w:r>
      <w:r w:rsidRPr="00F10D61">
        <w:rPr>
          <w:sz w:val="12"/>
        </w:rPr>
        <w:t>¶</w:t>
      </w:r>
      <w:r w:rsidRPr="00E05CBD">
        <w:rPr>
          <w:sz w:val="16"/>
        </w:rPr>
        <w:t xml:space="preserve"> </w:t>
      </w:r>
      <w:r w:rsidRPr="00252018">
        <w:rPr>
          <w:rStyle w:val="StyleUnderline"/>
          <w:rFonts w:eastAsiaTheme="minorHAnsi"/>
        </w:rPr>
        <w:t>Following</w:t>
      </w:r>
      <w:r w:rsidRPr="00E05CBD">
        <w:rPr>
          <w:sz w:val="16"/>
        </w:rPr>
        <w:t xml:space="preserve"> a US-Russian nuclear </w:t>
      </w:r>
      <w:r w:rsidRPr="00252018">
        <w:rPr>
          <w:rStyle w:val="StyleUnderline"/>
          <w:rFonts w:eastAsiaTheme="minorHAnsi"/>
        </w:rPr>
        <w:t>war, temperatures in the</w:t>
      </w:r>
      <w:r w:rsidRPr="00E05CBD">
        <w:rPr>
          <w:sz w:val="16"/>
        </w:rPr>
        <w:t xml:space="preserve"> central </w:t>
      </w:r>
      <w:r w:rsidRPr="00252018">
        <w:rPr>
          <w:rStyle w:val="StyleUnderline"/>
          <w:rFonts w:eastAsiaTheme="minorHAnsi"/>
        </w:rPr>
        <w:t>US and Eurasia would fall below freezing every day for</w:t>
      </w:r>
      <w:r w:rsidRPr="00E05CBD">
        <w:rPr>
          <w:sz w:val="16"/>
        </w:rPr>
        <w:t xml:space="preserve"> one to </w:t>
      </w:r>
      <w:r w:rsidRPr="00252018">
        <w:rPr>
          <w:rStyle w:val="StyleUnderline"/>
          <w:rFonts w:eastAsiaTheme="minorHAnsi"/>
        </w:rPr>
        <w:t xml:space="preserve">three years; the intense </w:t>
      </w:r>
      <w:r w:rsidRPr="00470A53">
        <w:rPr>
          <w:rStyle w:val="StyleUnderline"/>
          <w:rFonts w:eastAsiaTheme="minorHAnsi"/>
          <w:highlight w:val="yellow"/>
        </w:rPr>
        <w:t>cold would</w:t>
      </w:r>
      <w:r w:rsidRPr="00252018">
        <w:rPr>
          <w:rStyle w:val="StyleUnderline"/>
          <w:rFonts w:eastAsiaTheme="minorHAnsi"/>
        </w:rPr>
        <w:t xml:space="preserve"> </w:t>
      </w:r>
      <w:r w:rsidRPr="00E05CBD">
        <w:rPr>
          <w:rStyle w:val="Emphasis"/>
        </w:rPr>
        <w:t xml:space="preserve">completely </w:t>
      </w:r>
      <w:r w:rsidRPr="00470A53">
        <w:rPr>
          <w:rStyle w:val="Emphasis"/>
          <w:highlight w:val="yellow"/>
        </w:rPr>
        <w:t>eliminate growing seasons for a decade</w:t>
      </w:r>
      <w:r w:rsidRPr="00E05CBD">
        <w:rPr>
          <w:sz w:val="16"/>
        </w:rPr>
        <w:t xml:space="preserve"> or longer. </w:t>
      </w:r>
      <w:r w:rsidRPr="00252018">
        <w:rPr>
          <w:rStyle w:val="StyleUnderline"/>
          <w:rFonts w:eastAsiaTheme="minorHAnsi"/>
        </w:rPr>
        <w:t xml:space="preserve">No crops could be grown, leading to a famine that would </w:t>
      </w:r>
      <w:r w:rsidRPr="00E05CBD">
        <w:rPr>
          <w:rStyle w:val="Emphasis"/>
        </w:rPr>
        <w:t xml:space="preserve">kill most humans and large animal </w:t>
      </w:r>
      <w:proofErr w:type="gramStart"/>
      <w:r w:rsidRPr="00E05CBD">
        <w:rPr>
          <w:rStyle w:val="Emphasis"/>
        </w:rPr>
        <w:t>populations</w:t>
      </w:r>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w:t>
      </w:r>
      <w:r w:rsidRPr="00470A53">
        <w:rPr>
          <w:rStyle w:val="StyleUnderline"/>
          <w:rFonts w:eastAsiaTheme="minorHAnsi"/>
          <w:highlight w:val="yellow"/>
        </w:rPr>
        <w:t>Electromagnetic pulse</w:t>
      </w:r>
      <w:r w:rsidRPr="00E05CBD">
        <w:rPr>
          <w:sz w:val="16"/>
        </w:rPr>
        <w:t xml:space="preserve"> from high-altitude nuclear detonations </w:t>
      </w:r>
      <w:r w:rsidRPr="00252018">
        <w:rPr>
          <w:rStyle w:val="StyleUnderline"/>
          <w:rFonts w:eastAsiaTheme="minorHAnsi"/>
        </w:rPr>
        <w:t xml:space="preserve">would </w:t>
      </w:r>
      <w:r w:rsidRPr="00470A53">
        <w:rPr>
          <w:rStyle w:val="StyleUnderline"/>
          <w:rFonts w:eastAsiaTheme="minorHAnsi"/>
          <w:highlight w:val="yellow"/>
        </w:rPr>
        <w:t>destroy</w:t>
      </w:r>
      <w:r w:rsidRPr="00E05CBD">
        <w:rPr>
          <w:sz w:val="16"/>
        </w:rPr>
        <w:t xml:space="preserve"> the integrated circuits in </w:t>
      </w:r>
      <w:r w:rsidRPr="00252018">
        <w:rPr>
          <w:rStyle w:val="StyleUnderline"/>
          <w:rFonts w:eastAsiaTheme="minorHAnsi"/>
        </w:rPr>
        <w:t>all</w:t>
      </w:r>
      <w:r w:rsidRPr="00E05CBD">
        <w:rPr>
          <w:sz w:val="16"/>
        </w:rPr>
        <w:t xml:space="preserve"> modern </w:t>
      </w:r>
      <w:r w:rsidRPr="00C23440">
        <w:rPr>
          <w:rStyle w:val="StyleUnderline"/>
          <w:rFonts w:eastAsiaTheme="minorHAnsi"/>
          <w:highlight w:val="yellow"/>
        </w:rPr>
        <w:t>electronic</w:t>
      </w:r>
      <w:r w:rsidRPr="00252018">
        <w:rPr>
          <w:rStyle w:val="StyleUnderline"/>
          <w:rFonts w:eastAsiaTheme="minorHAnsi"/>
        </w:rPr>
        <w:t xml:space="preserve"> </w:t>
      </w:r>
      <w:r w:rsidRPr="00470A53">
        <w:rPr>
          <w:rStyle w:val="StyleUnderline"/>
          <w:rFonts w:eastAsiaTheme="minorHAnsi"/>
          <w:highlight w:val="yellow"/>
        </w:rPr>
        <w:t>devices</w:t>
      </w:r>
      <w:r w:rsidRPr="00E05CBD">
        <w:rPr>
          <w:sz w:val="16"/>
        </w:rPr>
        <w:t xml:space="preserve">[viii], including those in commercial nuclear power plants. </w:t>
      </w:r>
      <w:r w:rsidRPr="00470A53">
        <w:rPr>
          <w:rStyle w:val="StyleUnderline"/>
          <w:rFonts w:eastAsiaTheme="minorHAnsi"/>
          <w:highlight w:val="yellow"/>
        </w:rPr>
        <w:t>Every</w:t>
      </w:r>
      <w:r w:rsidRPr="00252018">
        <w:rPr>
          <w:rStyle w:val="StyleUnderline"/>
          <w:rFonts w:eastAsiaTheme="minorHAnsi"/>
        </w:rPr>
        <w:t xml:space="preserve"> nuclear </w:t>
      </w:r>
      <w:r w:rsidRPr="00470A53">
        <w:rPr>
          <w:rStyle w:val="StyleUnderline"/>
          <w:rFonts w:eastAsiaTheme="minorHAnsi"/>
          <w:highlight w:val="yellow"/>
        </w:rPr>
        <w:t>reactor would</w:t>
      </w:r>
      <w:r w:rsidRPr="00E05CBD">
        <w:rPr>
          <w:sz w:val="16"/>
        </w:rPr>
        <w:t xml:space="preserve"> almost </w:t>
      </w:r>
      <w:r w:rsidRPr="00470A53">
        <w:rPr>
          <w:rStyle w:val="Emphasis"/>
          <w:highlight w:val="yellow"/>
        </w:rPr>
        <w:t>instantly</w:t>
      </w:r>
      <w:r w:rsidRPr="00470A53">
        <w:rPr>
          <w:rStyle w:val="StyleUnderline"/>
          <w:rFonts w:eastAsiaTheme="minorHAnsi"/>
          <w:highlight w:val="yellow"/>
        </w:rPr>
        <w:t xml:space="preserve"> meltdown</w:t>
      </w:r>
      <w:r w:rsidRPr="00E05CBD">
        <w:rPr>
          <w:sz w:val="16"/>
        </w:rPr>
        <w:t xml:space="preserve">; every nuclear spent fuel pool (which contain many times more radioactivity than found in the reactors) would boil-off, </w:t>
      </w:r>
      <w:r w:rsidRPr="00252018">
        <w:rPr>
          <w:rStyle w:val="StyleUnderline"/>
          <w:rFonts w:eastAsiaTheme="minorHAnsi"/>
        </w:rPr>
        <w:t xml:space="preserve">releasing vast </w:t>
      </w:r>
      <w:r w:rsidRPr="00E05CBD">
        <w:rPr>
          <w:sz w:val="16"/>
        </w:rPr>
        <w:t xml:space="preserve">amounts of </w:t>
      </w:r>
      <w:r w:rsidRPr="00470A53">
        <w:rPr>
          <w:rStyle w:val="Emphasis"/>
          <w:highlight w:val="yellow"/>
        </w:rPr>
        <w:t>long-lived</w:t>
      </w:r>
      <w:r w:rsidRPr="00470A53">
        <w:rPr>
          <w:rStyle w:val="StyleUnderline"/>
          <w:rFonts w:eastAsiaTheme="minorHAnsi"/>
          <w:highlight w:val="yellow"/>
        </w:rPr>
        <w:t xml:space="preserve"> </w:t>
      </w:r>
      <w:r w:rsidRPr="00470A53">
        <w:rPr>
          <w:rStyle w:val="StyleUnderline"/>
          <w:rFonts w:eastAsiaTheme="minorHAnsi"/>
        </w:rPr>
        <w:t>radioactivity</w:t>
      </w:r>
      <w:r w:rsidRPr="00E05CBD">
        <w:rPr>
          <w:sz w:val="16"/>
        </w:rPr>
        <w:t xml:space="preserve">. The </w:t>
      </w:r>
      <w:r w:rsidRPr="00470A53">
        <w:rPr>
          <w:rStyle w:val="StyleUnderline"/>
          <w:rFonts w:eastAsiaTheme="minorHAnsi"/>
          <w:highlight w:val="yellow"/>
        </w:rPr>
        <w:t>fallout would make</w:t>
      </w:r>
      <w:r w:rsidRPr="00E05CBD">
        <w:rPr>
          <w:sz w:val="16"/>
        </w:rPr>
        <w:t xml:space="preserve"> most of the </w:t>
      </w:r>
      <w:r w:rsidRPr="00470A53">
        <w:rPr>
          <w:rStyle w:val="StyleUnderline"/>
          <w:rFonts w:eastAsiaTheme="minorHAnsi"/>
          <w:highlight w:val="yellow"/>
        </w:rPr>
        <w:t xml:space="preserve">US and Europe </w:t>
      </w:r>
      <w:r w:rsidRPr="00470A53">
        <w:rPr>
          <w:rStyle w:val="Emphasis"/>
          <w:highlight w:val="yellow"/>
        </w:rPr>
        <w:t>uninhabitable</w:t>
      </w:r>
      <w:r w:rsidRPr="00252018">
        <w:rPr>
          <w:rStyle w:val="StyleUnderline"/>
          <w:rFonts w:eastAsiaTheme="minorHAnsi"/>
        </w:rPr>
        <w:t>.</w:t>
      </w:r>
      <w:r w:rsidRPr="00E05CBD">
        <w:rPr>
          <w:sz w:val="16"/>
        </w:rPr>
        <w:t xml:space="preserve"> </w:t>
      </w:r>
      <w:r w:rsidRPr="00C23440">
        <w:rPr>
          <w:sz w:val="16"/>
        </w:rPr>
        <w:t xml:space="preserve">Of course, the </w:t>
      </w:r>
      <w:r w:rsidRPr="00C23440">
        <w:rPr>
          <w:rStyle w:val="StyleUnderline"/>
          <w:rFonts w:eastAsiaTheme="minorHAnsi"/>
        </w:rPr>
        <w:t xml:space="preserve">survivors of the nuclear war would be </w:t>
      </w:r>
      <w:r w:rsidRPr="00C23440">
        <w:rPr>
          <w:rStyle w:val="Emphasis"/>
        </w:rPr>
        <w:t>starving to death anyway</w:t>
      </w:r>
      <w:r w:rsidRPr="00E05CBD">
        <w:rPr>
          <w:rStyle w:val="Emphasis"/>
        </w:rPr>
        <w:t>.</w:t>
      </w:r>
      <w:r>
        <w:t xml:space="preserve"> </w:t>
      </w:r>
      <w:r w:rsidRPr="00252018">
        <w:rPr>
          <w:rStyle w:val="StyleUnderline"/>
          <w:rFonts w:eastAsiaTheme="minorHAnsi"/>
        </w:rPr>
        <w:t>Once nuclear weapons were introduced into a</w:t>
      </w:r>
      <w:r w:rsidRPr="00E05CBD">
        <w:rPr>
          <w:sz w:val="16"/>
        </w:rPr>
        <w:t xml:space="preserve"> US-Russian </w:t>
      </w:r>
      <w:r w:rsidRPr="00C23440">
        <w:rPr>
          <w:rStyle w:val="StyleUnderline"/>
          <w:rFonts w:eastAsiaTheme="minorHAnsi"/>
        </w:rPr>
        <w:t>conflict, there would be little chance</w:t>
      </w:r>
      <w:r w:rsidRPr="00C23440">
        <w:rPr>
          <w:sz w:val="16"/>
        </w:rPr>
        <w:t xml:space="preserve"> that a </w:t>
      </w:r>
      <w:r w:rsidRPr="00C23440">
        <w:rPr>
          <w:rStyle w:val="Emphasis"/>
        </w:rPr>
        <w:t>nuclear holocaust</w:t>
      </w:r>
      <w:r w:rsidRPr="00C23440">
        <w:rPr>
          <w:rStyle w:val="StyleUnderline"/>
          <w:rFonts w:eastAsiaTheme="minorHAnsi"/>
        </w:rPr>
        <w:t xml:space="preserve"> could be avoided. Theories of</w:t>
      </w:r>
      <w:r w:rsidRPr="00C23440">
        <w:rPr>
          <w:sz w:val="16"/>
        </w:rPr>
        <w:t xml:space="preserve"> “limited nuclear war” and “nuclear </w:t>
      </w:r>
      <w:r w:rsidRPr="00C23440">
        <w:rPr>
          <w:rStyle w:val="StyleUnderline"/>
          <w:rFonts w:eastAsiaTheme="minorHAnsi"/>
        </w:rPr>
        <w:t xml:space="preserve">de-escalation” are </w:t>
      </w:r>
      <w:proofErr w:type="gramStart"/>
      <w:r w:rsidRPr="00C23440">
        <w:rPr>
          <w:rStyle w:val="Emphasis"/>
        </w:rPr>
        <w:t>unrealistic</w:t>
      </w:r>
      <w:r w:rsidRPr="00C23440">
        <w:rPr>
          <w:sz w:val="16"/>
        </w:rPr>
        <w:t>.[</w:t>
      </w:r>
      <w:proofErr w:type="gramEnd"/>
      <w:r w:rsidRPr="00C23440">
        <w:rPr>
          <w:sz w:val="16"/>
        </w:rPr>
        <w:t xml:space="preserve">ix] In 2002 the </w:t>
      </w:r>
      <w:r w:rsidRPr="00C23440">
        <w:rPr>
          <w:rStyle w:val="StyleUnderline"/>
          <w:rFonts w:eastAsiaTheme="minorHAnsi"/>
        </w:rPr>
        <w:t>Bush</w:t>
      </w:r>
      <w:r w:rsidRPr="00C23440">
        <w:rPr>
          <w:sz w:val="16"/>
        </w:rPr>
        <w:t xml:space="preserve"> administration </w:t>
      </w:r>
      <w:r w:rsidRPr="00C23440">
        <w:rPr>
          <w:rStyle w:val="StyleUnderline"/>
          <w:rFonts w:eastAsiaTheme="minorHAnsi"/>
        </w:rPr>
        <w:t>modified US strategic doctrine</w:t>
      </w:r>
      <w:r w:rsidRPr="00C23440">
        <w:rPr>
          <w:sz w:val="16"/>
        </w:rPr>
        <w:t xml:space="preserve"> from a retaliatory role </w:t>
      </w:r>
      <w:r w:rsidRPr="00C23440">
        <w:rPr>
          <w:rStyle w:val="StyleUnderline"/>
          <w:rFonts w:eastAsiaTheme="minorHAnsi"/>
        </w:rPr>
        <w:t>to permit preemptive nuclear attack</w:t>
      </w:r>
      <w:r w:rsidRPr="00C23440">
        <w:rPr>
          <w:sz w:val="16"/>
        </w:rPr>
        <w:t xml:space="preserve">; in 2010, the </w:t>
      </w:r>
      <w:r w:rsidRPr="00C23440">
        <w:rPr>
          <w:rStyle w:val="StyleUnderline"/>
          <w:rFonts w:eastAsiaTheme="minorHAnsi"/>
        </w:rPr>
        <w:t>Obama</w:t>
      </w:r>
      <w:r w:rsidRPr="00C23440">
        <w:rPr>
          <w:sz w:val="16"/>
        </w:rPr>
        <w:t xml:space="preserve"> administration </w:t>
      </w:r>
      <w:r w:rsidRPr="00C23440">
        <w:rPr>
          <w:rStyle w:val="StyleUnderline"/>
          <w:rFonts w:eastAsiaTheme="minorHAnsi"/>
        </w:rPr>
        <w:t>made only</w:t>
      </w:r>
      <w:r w:rsidRPr="00C23440">
        <w:rPr>
          <w:sz w:val="16"/>
        </w:rPr>
        <w:t xml:space="preserve"> incremental and </w:t>
      </w:r>
      <w:r w:rsidRPr="00C23440">
        <w:rPr>
          <w:rStyle w:val="StyleUnderline"/>
          <w:rFonts w:eastAsiaTheme="minorHAnsi"/>
        </w:rPr>
        <w:t>miniscule changes</w:t>
      </w:r>
      <w:r w:rsidRPr="00C23440">
        <w:rPr>
          <w:sz w:val="16"/>
        </w:rPr>
        <w:t xml:space="preserve"> to this doctrine, leaving it essentially unchanged. </w:t>
      </w:r>
      <w:r w:rsidRPr="00C23440">
        <w:rPr>
          <w:rStyle w:val="StyleUnderline"/>
          <w:rFonts w:eastAsiaTheme="minorHAnsi"/>
        </w:rPr>
        <w:t xml:space="preserve">Furthermore, Counterforce </w:t>
      </w:r>
      <w:r w:rsidRPr="00C23440">
        <w:rPr>
          <w:sz w:val="16"/>
        </w:rPr>
        <w:t xml:space="preserve">doctrine – used by both the US and Russian military – </w:t>
      </w:r>
      <w:r w:rsidRPr="00C23440">
        <w:rPr>
          <w:rStyle w:val="StyleUnderline"/>
          <w:rFonts w:eastAsiaTheme="minorHAnsi"/>
        </w:rPr>
        <w:t>emphasizes the need for preemptive strikes</w:t>
      </w:r>
      <w:r w:rsidRPr="00C23440">
        <w:rPr>
          <w:sz w:val="16"/>
        </w:rPr>
        <w:t xml:space="preserve"> once nuclear war begins. </w:t>
      </w:r>
      <w:r w:rsidRPr="00C23440">
        <w:rPr>
          <w:rStyle w:val="StyleUnderline"/>
          <w:rFonts w:eastAsiaTheme="minorHAnsi"/>
        </w:rPr>
        <w:t>Both sides would be under immense pressure to launch a</w:t>
      </w:r>
      <w:r w:rsidRPr="00C23440">
        <w:rPr>
          <w:sz w:val="16"/>
        </w:rPr>
        <w:t xml:space="preserve"> preemptive nuclear </w:t>
      </w:r>
      <w:proofErr w:type="gramStart"/>
      <w:r w:rsidRPr="00C23440">
        <w:rPr>
          <w:rStyle w:val="StyleUnderline"/>
          <w:rFonts w:eastAsiaTheme="minorHAnsi"/>
        </w:rPr>
        <w:t>first-strike</w:t>
      </w:r>
      <w:proofErr w:type="gramEnd"/>
      <w:r w:rsidRPr="00C23440">
        <w:rPr>
          <w:sz w:val="16"/>
        </w:rPr>
        <w:t xml:space="preserve"> once military hostilities had commenced, especially if nuclear weapons had already been used on the battlefield.</w:t>
      </w:r>
    </w:p>
    <w:p w14:paraId="4017A5F7" w14:textId="77777777" w:rsidR="00105894" w:rsidRPr="00534508" w:rsidRDefault="00105894" w:rsidP="00105894">
      <w:pPr>
        <w:pStyle w:val="Heading4"/>
        <w:rPr>
          <w:rFonts w:cs="Arial"/>
        </w:rPr>
      </w:pPr>
      <w:r>
        <w:rPr>
          <w:rFonts w:cs="Arial"/>
        </w:rPr>
        <w:lastRenderedPageBreak/>
        <w:t xml:space="preserve">Scenario 3 is NATO – </w:t>
      </w:r>
    </w:p>
    <w:p w14:paraId="6646DB61" w14:textId="77777777" w:rsidR="00105894" w:rsidRPr="00835B9A" w:rsidRDefault="00105894" w:rsidP="00105894">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w:t>
      </w:r>
      <w:r>
        <w:rPr>
          <w:rFonts w:cs="Arial"/>
        </w:rPr>
        <w:t xml:space="preserve">authoritarianism </w:t>
      </w:r>
      <w:r w:rsidRPr="00A06588">
        <w:rPr>
          <w:rFonts w:cs="Arial"/>
        </w:rPr>
        <w:t xml:space="preserve">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475B1299" w14:textId="77777777" w:rsidR="00105894" w:rsidRPr="00A06588" w:rsidRDefault="00105894" w:rsidP="00105894">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0BE542D0" w14:textId="77777777" w:rsidR="00105894" w:rsidRPr="00A06588" w:rsidRDefault="00105894" w:rsidP="00105894">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7540E71F" w14:textId="77777777" w:rsidR="00105894" w:rsidRPr="00732C44" w:rsidRDefault="00105894" w:rsidP="00105894">
      <w:pPr>
        <w:rPr>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w:t>
      </w:r>
      <w:r w:rsidRPr="00732C44">
        <w:rPr>
          <w:sz w:val="16"/>
        </w:rPr>
        <w:t xml:space="preserve">shadow of its former self. The </w:t>
      </w:r>
      <w:r w:rsidRPr="00732C44">
        <w:rPr>
          <w:rStyle w:val="StyleUnderline"/>
        </w:rPr>
        <w:t>possibility</w:t>
      </w:r>
      <w:r w:rsidRPr="00732C44">
        <w:rPr>
          <w:sz w:val="16"/>
        </w:rPr>
        <w:t xml:space="preserve"> that </w:t>
      </w:r>
      <w:r w:rsidRPr="00732C44">
        <w:rPr>
          <w:rStyle w:val="StyleUnderline"/>
        </w:rPr>
        <w:t xml:space="preserve">Europe could return to its dark past is </w:t>
      </w:r>
      <w:r w:rsidRPr="00732C44">
        <w:rPr>
          <w:rStyle w:val="Emphasis"/>
          <w:sz w:val="24"/>
          <w:szCs w:val="28"/>
        </w:rPr>
        <w:t>greater today than at any time during the Cold War</w:t>
      </w:r>
      <w:r w:rsidRPr="00732C44">
        <w:rPr>
          <w:rStyle w:val="StyleUnderline"/>
        </w:rPr>
        <w:t>.</w:t>
      </w:r>
    </w:p>
    <w:p w14:paraId="55EF8DFE" w14:textId="77777777" w:rsidR="00105894" w:rsidRPr="009174B5" w:rsidRDefault="00105894" w:rsidP="00105894">
      <w:pPr>
        <w:rPr>
          <w:sz w:val="16"/>
        </w:rPr>
      </w:pPr>
      <w:r w:rsidRPr="00732C44">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w:t>
      </w:r>
      <w:r w:rsidRPr="009174B5">
        <w:rPr>
          <w:sz w:val="16"/>
        </w:rPr>
        <w:t xml:space="preserve">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62271B51" w14:textId="77777777" w:rsidR="00105894" w:rsidRPr="009174B5" w:rsidRDefault="00105894" w:rsidP="00105894">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114FEEA9" w14:textId="77777777" w:rsidR="00105894" w:rsidRPr="009174B5" w:rsidRDefault="00105894" w:rsidP="00105894">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lastRenderedPageBreak/>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42838304" w14:textId="77777777" w:rsidR="00105894" w:rsidRPr="009174B5" w:rsidRDefault="00105894" w:rsidP="00105894">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4A45FE14" w14:textId="77777777" w:rsidR="00105894" w:rsidRPr="009174B5" w:rsidRDefault="00105894" w:rsidP="00105894">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7A3125FF" w14:textId="77777777" w:rsidR="00105894" w:rsidRPr="009174B5" w:rsidRDefault="00105894" w:rsidP="00105894">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4A8B9495" w14:textId="77777777" w:rsidR="00105894" w:rsidRPr="009174B5" w:rsidRDefault="00105894" w:rsidP="00105894">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67CFF629" w14:textId="77777777" w:rsidR="00105894" w:rsidRPr="009174B5" w:rsidRDefault="00105894" w:rsidP="00105894">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32ED8B07" w14:textId="56353339" w:rsidR="00105894" w:rsidRDefault="00105894" w:rsidP="00105894">
      <w:pPr>
        <w:rPr>
          <w:sz w:val="16"/>
        </w:rPr>
      </w:pPr>
    </w:p>
    <w:p w14:paraId="0E59258C" w14:textId="77777777" w:rsidR="007A782D" w:rsidRDefault="007A782D" w:rsidP="007A782D">
      <w:pPr>
        <w:pStyle w:val="Heading2"/>
      </w:pPr>
      <w:r>
        <w:lastRenderedPageBreak/>
        <w:t>1AC – Framework</w:t>
      </w:r>
    </w:p>
    <w:p w14:paraId="0D0224CF" w14:textId="77777777" w:rsidR="007A782D" w:rsidRPr="00423F73" w:rsidRDefault="007A782D" w:rsidP="007A782D">
      <w:pPr>
        <w:pStyle w:val="Heading4"/>
        <w:rPr>
          <w:rFonts w:asciiTheme="minorHAnsi" w:hAnsiTheme="minorHAnsi" w:cstheme="minorHAnsi"/>
        </w:rPr>
      </w:pPr>
      <w:r w:rsidRPr="00423F73">
        <w:rPr>
          <w:rFonts w:asciiTheme="minorHAnsi" w:hAnsiTheme="minorHAnsi" w:cstheme="minorHAnsi"/>
        </w:rPr>
        <w:t xml:space="preserve">The standard is maximizing expected </w:t>
      </w:r>
      <w:proofErr w:type="spellStart"/>
      <w:r w:rsidRPr="00423F73">
        <w:rPr>
          <w:rFonts w:asciiTheme="minorHAnsi" w:hAnsiTheme="minorHAnsi" w:cstheme="minorHAnsi"/>
        </w:rPr>
        <w:t>well being</w:t>
      </w:r>
      <w:proofErr w:type="spellEnd"/>
      <w:r w:rsidRPr="00423F73">
        <w:rPr>
          <w:rFonts w:asciiTheme="minorHAnsi" w:hAnsiTheme="minorHAnsi" w:cstheme="minorHAnsi"/>
        </w:rPr>
        <w:t>.</w:t>
      </w:r>
    </w:p>
    <w:p w14:paraId="264ACE7A" w14:textId="77777777" w:rsidR="007A782D" w:rsidRPr="00423F73" w:rsidRDefault="007A782D" w:rsidP="007A782D">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 xml:space="preserve">pleasure and pain are intrinsically valuable. People consistently regard pleasure and pain as good reasons for action, </w:t>
      </w:r>
      <w:proofErr w:type="gramStart"/>
      <w:r w:rsidRPr="00423F73">
        <w:rPr>
          <w:rFonts w:asciiTheme="minorHAnsi" w:hAnsiTheme="minorHAnsi" w:cstheme="minorHAnsi"/>
          <w:b/>
          <w:bCs/>
          <w:szCs w:val="26"/>
        </w:rPr>
        <w:t>despite the fact that</w:t>
      </w:r>
      <w:proofErr w:type="gramEnd"/>
      <w:r w:rsidRPr="00423F73">
        <w:rPr>
          <w:rFonts w:asciiTheme="minorHAnsi" w:hAnsiTheme="minorHAnsi" w:cstheme="minorHAnsi"/>
          <w:b/>
          <w:bCs/>
          <w:szCs w:val="26"/>
        </w:rPr>
        <w:t xml:space="preserve"> pleasure doesn’t seem to be instrumentally valuable for anything.</w:t>
      </w:r>
    </w:p>
    <w:p w14:paraId="1EDFD76B" w14:textId="77777777" w:rsidR="007A782D" w:rsidRPr="00423F73" w:rsidRDefault="007A782D" w:rsidP="007A782D">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0C57E716" w14:textId="77777777" w:rsidR="007A782D" w:rsidRPr="00423F73" w:rsidRDefault="007A782D" w:rsidP="007A782D">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 xml:space="preserve">pleasure is intrinsically </w:t>
      </w:r>
      <w:proofErr w:type="gramStart"/>
      <w:r w:rsidRPr="00423F73">
        <w:rPr>
          <w:rFonts w:asciiTheme="minorHAnsi" w:eastAsia="Calibri" w:hAnsiTheme="minorHAnsi" w:cstheme="minorHAnsi"/>
          <w:b/>
          <w:highlight w:val="green"/>
          <w:u w:val="single"/>
        </w:rPr>
        <w:t>valuable</w:t>
      </w:r>
      <w:proofErr w:type="gramEnd"/>
      <w:r w:rsidRPr="00423F73">
        <w:rPr>
          <w:rFonts w:asciiTheme="minorHAnsi" w:eastAsia="Calibri" w:hAnsiTheme="minorHAnsi" w:cstheme="minorHAnsi"/>
          <w:b/>
          <w:highlight w:val="green"/>
          <w:u w:val="single"/>
        </w:rPr>
        <w:t xml:space="preserve"> and pain is intrinsically </w:t>
      </w:r>
      <w:proofErr w:type="spellStart"/>
      <w:r w:rsidRPr="00423F73">
        <w:rPr>
          <w:rFonts w:asciiTheme="minorHAnsi" w:eastAsia="Calibri" w:hAnsiTheme="minorHAnsi" w:cstheme="minorHAnsi"/>
          <w:b/>
          <w:highlight w:val="green"/>
          <w:u w:val="single"/>
        </w:rPr>
        <w:t>disvaluable</w:t>
      </w:r>
      <w:proofErr w:type="spellEnd"/>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w:t>
      </w:r>
      <w:proofErr w:type="gramStart"/>
      <w:r w:rsidRPr="00423F73">
        <w:rPr>
          <w:rFonts w:asciiTheme="minorHAnsi" w:eastAsia="Calibri" w:hAnsiTheme="minorHAnsi" w:cstheme="minorHAnsi"/>
          <w:b/>
          <w:u w:val="single"/>
        </w:rPr>
        <w:t>I</w:t>
      </w:r>
      <w:proofErr w:type="gramEnd"/>
      <w:r w:rsidRPr="00423F73">
        <w:rPr>
          <w:rFonts w:asciiTheme="minorHAnsi" w:eastAsia="Calibri" w:hAnsiTheme="minorHAnsi" w:cstheme="minorHAnsi"/>
          <w:b/>
          <w:u w:val="single"/>
        </w:rPr>
        <w:t xml:space="preserve">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2348E7D9" w14:textId="77777777" w:rsidR="007A782D" w:rsidRDefault="007A782D" w:rsidP="007A782D">
      <w:pPr>
        <w:keepNext/>
        <w:keepLines/>
        <w:spacing w:before="40"/>
        <w:outlineLvl w:val="3"/>
        <w:rPr>
          <w:rFonts w:asciiTheme="minorHAnsi" w:eastAsia="Yu Mincho" w:hAnsiTheme="minorHAnsi" w:cstheme="minorHAnsi"/>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3EF333CB" w14:textId="77777777" w:rsidR="007A782D" w:rsidRDefault="007A782D" w:rsidP="007A782D">
      <w:pPr>
        <w:pStyle w:val="Heading2"/>
      </w:pPr>
      <w:proofErr w:type="spellStart"/>
      <w:r>
        <w:lastRenderedPageBreak/>
        <w:t>Underview</w:t>
      </w:r>
      <w:proofErr w:type="spellEnd"/>
    </w:p>
    <w:p w14:paraId="1316C2EC" w14:textId="77777777" w:rsidR="007A782D" w:rsidRPr="00480C5E" w:rsidRDefault="007A782D" w:rsidP="007A782D">
      <w:pPr>
        <w:pStyle w:val="Heading3"/>
      </w:pPr>
      <w:r>
        <w:lastRenderedPageBreak/>
        <w:t>I Get 1ar theory</w:t>
      </w:r>
    </w:p>
    <w:p w14:paraId="6B4098D8" w14:textId="77777777" w:rsidR="007A782D" w:rsidRDefault="007A782D" w:rsidP="007A782D">
      <w:pPr>
        <w:pStyle w:val="Heading4"/>
      </w:pPr>
      <w:proofErr w:type="spellStart"/>
      <w:r w:rsidRPr="008E4C26">
        <w:t>Aff</w:t>
      </w:r>
      <w:proofErr w:type="spellEnd"/>
      <w:r w:rsidRPr="008E4C26">
        <w:t xml:space="preserve"> gets 1AR</w:t>
      </w:r>
      <w:r>
        <w:t>/1AC</w:t>
      </w:r>
      <w:r w:rsidRPr="008E4C26">
        <w:t xml:space="preserve"> theory and RVIs – </w:t>
      </w:r>
      <w:r w:rsidRPr="00691BB4">
        <w:t>A] else neg can be infinitely abusive and no way to check</w:t>
      </w:r>
      <w:r>
        <w:t xml:space="preserve"> back</w:t>
      </w:r>
      <w:r w:rsidRPr="00691BB4">
        <w:t>.</w:t>
      </w:r>
      <w:r>
        <w:t xml:space="preserve"> </w:t>
      </w:r>
      <w:r w:rsidRPr="00691BB4">
        <w:t xml:space="preserve">B] </w:t>
      </w:r>
      <w:proofErr w:type="spellStart"/>
      <w:r>
        <w:t>Aff</w:t>
      </w:r>
      <w:proofErr w:type="spellEnd"/>
      <w:r w:rsidRPr="00691BB4">
        <w:t xml:space="preserve"> theory is drop the debater to deter abuse, no </w:t>
      </w:r>
      <w:proofErr w:type="spellStart"/>
      <w:r w:rsidRPr="00691BB4">
        <w:t>rvis</w:t>
      </w:r>
      <w:proofErr w:type="spellEnd"/>
      <w:r w:rsidRPr="00691BB4">
        <w:t xml:space="preserve"> because they could brute force us in the 2n with double our </w:t>
      </w:r>
      <w:proofErr w:type="gramStart"/>
      <w:r w:rsidRPr="00691BB4">
        <w:t>time, and</w:t>
      </w:r>
      <w:proofErr w:type="gramEnd"/>
      <w:r w:rsidRPr="00691BB4">
        <w:t xml:space="preserve"> competing </w:t>
      </w:r>
      <w:proofErr w:type="spellStart"/>
      <w:r w:rsidRPr="00691BB4">
        <w:t>interps</w:t>
      </w:r>
      <w:proofErr w:type="spellEnd"/>
      <w:r w:rsidRPr="00691BB4">
        <w:t xml:space="preserve"> because reasonability is arbitrary and invites judge intervention even with a </w:t>
      </w:r>
      <w:proofErr w:type="spellStart"/>
      <w:r w:rsidRPr="00691BB4">
        <w:t>brightline</w:t>
      </w:r>
      <w:proofErr w:type="spellEnd"/>
      <w:r w:rsidRPr="00691BB4">
        <w:t xml:space="preserve"> and the highest layer of the round – the 1ARs too short to be able to rectify abuse and cover substance. C] no 2NR paradigm issues, theory, RVIs, </w:t>
      </w:r>
      <w:proofErr w:type="spellStart"/>
      <w:r>
        <w:t>imeets</w:t>
      </w:r>
      <w:proofErr w:type="spellEnd"/>
      <w:r>
        <w:t xml:space="preserve"> </w:t>
      </w:r>
      <w:r w:rsidRPr="00691BB4">
        <w:t xml:space="preserve">or recontextualizations because you can make whole new arguments in the 2n with 6 minutes forcing me to respond in only half the time. </w:t>
      </w:r>
      <w:r>
        <w:t xml:space="preserve">D] Education is a voter because it controls the internal link to debate existing the first place – schools don’t fund </w:t>
      </w:r>
      <w:proofErr w:type="spellStart"/>
      <w:r>
        <w:t>uneducational</w:t>
      </w:r>
      <w:proofErr w:type="spellEnd"/>
      <w:r>
        <w:t xml:space="preserve"> games E] Fairness is a voter because Debate is a game with a winner and a loser – we all have different motives for winning and fairness is the means for that fulfilling motive</w:t>
      </w:r>
    </w:p>
    <w:p w14:paraId="283490C1" w14:textId="77777777" w:rsidR="007A782D" w:rsidRDefault="007A782D" w:rsidP="007A782D">
      <w:pPr>
        <w:pStyle w:val="Heading3"/>
      </w:pPr>
      <w:r>
        <w:lastRenderedPageBreak/>
        <w:t>CX does Check</w:t>
      </w:r>
    </w:p>
    <w:p w14:paraId="03A20061" w14:textId="77777777" w:rsidR="007A782D" w:rsidRDefault="007A782D" w:rsidP="007A782D">
      <w:pPr>
        <w:pStyle w:val="Heading4"/>
        <w:numPr>
          <w:ilvl w:val="0"/>
          <w:numId w:val="44"/>
        </w:numPr>
      </w:pPr>
      <w:r w:rsidRPr="006D213A">
        <w:rPr>
          <w:u w:val="single"/>
        </w:rPr>
        <w:t xml:space="preserve">Deters </w:t>
      </w:r>
      <w:proofErr w:type="spellStart"/>
      <w:r w:rsidRPr="006D213A">
        <w:rPr>
          <w:u w:val="single"/>
        </w:rPr>
        <w:t>friv</w:t>
      </w:r>
      <w:proofErr w:type="spellEnd"/>
      <w:r w:rsidRPr="006D213A">
        <w:rPr>
          <w:u w:val="single"/>
        </w:rPr>
        <w:t xml:space="preserve"> theory</w:t>
      </w:r>
      <w:r>
        <w:t xml:space="preserve"> – They will always read a shell that has no abuse story just to dodge clash and substance. Clash outweighs because its intrinsic to debate – anything else makes this a speech event. </w:t>
      </w:r>
    </w:p>
    <w:p w14:paraId="78F5288E" w14:textId="77777777" w:rsidR="007A782D" w:rsidRDefault="007A782D" w:rsidP="007A782D">
      <w:pPr>
        <w:pStyle w:val="Heading4"/>
        <w:numPr>
          <w:ilvl w:val="0"/>
          <w:numId w:val="44"/>
        </w:numPr>
      </w:pPr>
      <w:r w:rsidRPr="006D213A">
        <w:rPr>
          <w:u w:val="single"/>
        </w:rPr>
        <w:t>Better strategy</w:t>
      </w:r>
      <w:r>
        <w:t xml:space="preserve"> – If I do not understand the </w:t>
      </w:r>
      <w:proofErr w:type="spellStart"/>
      <w:r>
        <w:t>aff</w:t>
      </w:r>
      <w:proofErr w:type="spellEnd"/>
      <w:r>
        <w:t xml:space="preserve"> before the 1N, they can say I misunderstood and no link out of everything. That outweighs because to have a cohesive debate you need a cohesive strategy. </w:t>
      </w:r>
    </w:p>
    <w:p w14:paraId="7021CCF0" w14:textId="77777777" w:rsidR="007A782D" w:rsidRDefault="007A782D" w:rsidP="007A782D">
      <w:pPr>
        <w:pStyle w:val="Heading3"/>
      </w:pPr>
      <w:r>
        <w:lastRenderedPageBreak/>
        <w:t>Presumption/Permissibility Hedge</w:t>
      </w:r>
    </w:p>
    <w:p w14:paraId="5BC00F0B" w14:textId="77777777" w:rsidR="007A782D" w:rsidRPr="00E27B0D" w:rsidRDefault="007A782D" w:rsidP="007A782D">
      <w:pPr>
        <w:pStyle w:val="Heading4"/>
        <w:ind w:left="360"/>
        <w:rPr>
          <w:rFonts w:cs="Calibri"/>
        </w:rPr>
      </w:pPr>
      <w:r w:rsidRPr="00E27B0D">
        <w:rPr>
          <w:rFonts w:cs="Calibri"/>
        </w:rPr>
        <w:t xml:space="preserve">Nothing in the </w:t>
      </w:r>
      <w:proofErr w:type="spellStart"/>
      <w:r w:rsidRPr="00E27B0D">
        <w:rPr>
          <w:rFonts w:cs="Calibri"/>
        </w:rPr>
        <w:t>aff</w:t>
      </w:r>
      <w:proofErr w:type="spellEnd"/>
      <w:r w:rsidRPr="00E27B0D">
        <w:rPr>
          <w:rFonts w:cs="Calibri"/>
        </w:rPr>
        <w:t xml:space="preserve"> triggers presumption or permissibility, but they affirm:</w:t>
      </w:r>
    </w:p>
    <w:p w14:paraId="720DFC93" w14:textId="77777777" w:rsidR="007A782D" w:rsidRPr="00E27B0D" w:rsidRDefault="007A782D" w:rsidP="007A782D">
      <w:pPr>
        <w:pStyle w:val="Heading4"/>
        <w:numPr>
          <w:ilvl w:val="0"/>
          <w:numId w:val="45"/>
        </w:numPr>
        <w:rPr>
          <w:rFonts w:cs="Calibri"/>
        </w:rPr>
      </w:pPr>
      <w:r w:rsidRPr="00E27B0D">
        <w:rPr>
          <w:rFonts w:cs="Calibri"/>
        </w:rPr>
        <w:t xml:space="preserve">The skewed 4min 1AR </w:t>
      </w:r>
      <w:proofErr w:type="gramStart"/>
      <w:r w:rsidRPr="00E27B0D">
        <w:rPr>
          <w:rFonts w:cs="Calibri"/>
        </w:rPr>
        <w:t>has to</w:t>
      </w:r>
      <w:proofErr w:type="gramEnd"/>
      <w:r w:rsidRPr="00E27B0D">
        <w:rPr>
          <w:rFonts w:cs="Calibri"/>
        </w:rPr>
        <w:t xml:space="preserve"> answer 7min of offense and hedge against a 6min 2nr collapse, if the neg can’t prove the </w:t>
      </w:r>
      <w:proofErr w:type="spellStart"/>
      <w:r w:rsidRPr="00E27B0D">
        <w:rPr>
          <w:rFonts w:cs="Calibri"/>
        </w:rPr>
        <w:t>aff</w:t>
      </w:r>
      <w:proofErr w:type="spellEnd"/>
      <w:r w:rsidRPr="00E27B0D">
        <w:rPr>
          <w:rFonts w:cs="Calibri"/>
        </w:rPr>
        <w:t xml:space="preserve"> false you should presume its true</w:t>
      </w:r>
    </w:p>
    <w:p w14:paraId="1D9F7C9B" w14:textId="77777777" w:rsidR="007A782D" w:rsidRPr="00E27B0D" w:rsidRDefault="007A782D" w:rsidP="007A782D">
      <w:pPr>
        <w:pStyle w:val="Heading4"/>
        <w:numPr>
          <w:ilvl w:val="0"/>
          <w:numId w:val="45"/>
        </w:numPr>
        <w:rPr>
          <w:rFonts w:cs="Calibri"/>
        </w:rPr>
      </w:pPr>
      <w:r w:rsidRPr="00E27B0D">
        <w:rPr>
          <w:rFonts w:cs="Calibri"/>
        </w:rPr>
        <w:t xml:space="preserve">You presume statements true unless proven false – If I tell you my name is </w:t>
      </w:r>
      <w:proofErr w:type="gramStart"/>
      <w:r w:rsidRPr="00E27B0D">
        <w:rPr>
          <w:rFonts w:cs="Calibri"/>
        </w:rPr>
        <w:t>Truman</w:t>
      </w:r>
      <w:proofErr w:type="gramEnd"/>
      <w:r w:rsidRPr="00E27B0D">
        <w:rPr>
          <w:rFonts w:cs="Calibri"/>
        </w:rPr>
        <w:t xml:space="preserve"> you believe me unless you have evidence to the contrary</w:t>
      </w:r>
    </w:p>
    <w:p w14:paraId="0A7BFAB0" w14:textId="77777777" w:rsidR="007A782D" w:rsidRPr="00E27B0D" w:rsidRDefault="007A782D" w:rsidP="007A782D">
      <w:pPr>
        <w:pStyle w:val="Heading4"/>
        <w:numPr>
          <w:ilvl w:val="0"/>
          <w:numId w:val="45"/>
        </w:numPr>
        <w:rPr>
          <w:rFonts w:cs="Calibri"/>
        </w:rPr>
      </w:pPr>
      <w:r w:rsidRPr="00E27B0D">
        <w:rPr>
          <w:rFonts w:cs="Calibri"/>
        </w:rPr>
        <w:t>Presuming statements are false is impossible – we can’t operate in the world if we can’t trust anything we hear</w:t>
      </w:r>
    </w:p>
    <w:p w14:paraId="514CE424" w14:textId="77777777" w:rsidR="007A782D" w:rsidRPr="00E27B0D" w:rsidRDefault="007A782D" w:rsidP="007A782D">
      <w:pPr>
        <w:pStyle w:val="Heading4"/>
        <w:numPr>
          <w:ilvl w:val="0"/>
          <w:numId w:val="45"/>
        </w:numPr>
        <w:rPr>
          <w:rFonts w:cs="Calibri"/>
        </w:rPr>
      </w:pPr>
      <w:r w:rsidRPr="00E27B0D">
        <w:rPr>
          <w:rFonts w:cs="Calibri"/>
        </w:rPr>
        <w:t>Triggers kill substantive education and force a 1ar restart so you should punish them for doing so</w:t>
      </w:r>
    </w:p>
    <w:p w14:paraId="0DD90762" w14:textId="77777777" w:rsidR="007A782D" w:rsidRDefault="007A782D" w:rsidP="007A782D">
      <w:pPr>
        <w:pStyle w:val="Heading4"/>
        <w:numPr>
          <w:ilvl w:val="0"/>
          <w:numId w:val="45"/>
        </w:numPr>
        <w:rPr>
          <w:rFonts w:cs="Calibri"/>
        </w:rPr>
      </w:pPr>
      <w:r w:rsidRPr="00E27B0D">
        <w:rPr>
          <w:rFonts w:cs="Calibri"/>
        </w:rPr>
        <w:t xml:space="preserve">Allow 2ar responses to </w:t>
      </w:r>
      <w:proofErr w:type="spellStart"/>
      <w:r w:rsidRPr="00E27B0D">
        <w:rPr>
          <w:rFonts w:cs="Calibri"/>
        </w:rPr>
        <w:t>blippy</w:t>
      </w:r>
      <w:proofErr w:type="spellEnd"/>
      <w:r w:rsidRPr="00E27B0D">
        <w:rPr>
          <w:rFonts w:cs="Calibri"/>
        </w:rPr>
        <w:t xml:space="preserve"> 1nc tricks—key to protect time-crunched 1ars and disincentivize blip-storms that aren’t complete arguments. Evaluate every speech in the debate—key to assessing the better debater otherwise the neg always will</w:t>
      </w:r>
    </w:p>
    <w:p w14:paraId="59FCE6F5" w14:textId="77777777" w:rsidR="007A782D" w:rsidRPr="004D659E" w:rsidRDefault="007A782D" w:rsidP="007A782D"/>
    <w:p w14:paraId="1A64212B" w14:textId="77777777" w:rsidR="007A782D" w:rsidRDefault="007A782D" w:rsidP="00105894">
      <w:pPr>
        <w:rPr>
          <w:sz w:val="16"/>
        </w:rPr>
      </w:pPr>
    </w:p>
    <w:p w14:paraId="5C1EDBFB" w14:textId="48F5B213" w:rsidR="00E42E4C" w:rsidRDefault="007A782D" w:rsidP="007A782D">
      <w:pPr>
        <w:pStyle w:val="Heading1"/>
      </w:pPr>
      <w:r>
        <w:lastRenderedPageBreak/>
        <w:t>Accessibility</w:t>
      </w:r>
    </w:p>
    <w:p w14:paraId="418D0052" w14:textId="77777777" w:rsidR="007A782D" w:rsidRPr="00DE376C" w:rsidRDefault="007A782D" w:rsidP="007A782D">
      <w:pPr>
        <w:pStyle w:val="Heading4"/>
      </w:pPr>
      <w:r>
        <w:t xml:space="preserve">Strike rights are </w:t>
      </w:r>
      <w:r>
        <w:rPr>
          <w:u w:val="single"/>
        </w:rPr>
        <w:t>backsliding</w:t>
      </w:r>
      <w:r>
        <w:t xml:space="preserve"> in Eastern Europe – </w:t>
      </w:r>
      <w:r>
        <w:rPr>
          <w:u w:val="single"/>
        </w:rPr>
        <w:t>especially</w:t>
      </w:r>
      <w:r>
        <w:t xml:space="preserve"> after COVID</w:t>
      </w:r>
    </w:p>
    <w:p w14:paraId="50F54DE0" w14:textId="25016E9D" w:rsidR="007A782D" w:rsidRDefault="007A782D" w:rsidP="007A782D">
      <w:pPr>
        <w:rPr>
          <w:rStyle w:val="Emphasis"/>
        </w:rPr>
      </w:pPr>
      <w:r w:rsidRPr="007A782D">
        <w:rPr>
          <w:rStyle w:val="StyleUnderline"/>
        </w:rPr>
        <w:t>The right to</w:t>
      </w:r>
      <w:r w:rsidRPr="007A782D">
        <w:t xml:space="preserve"> </w:t>
      </w:r>
      <w:r w:rsidRPr="007A782D">
        <w:rPr>
          <w:rStyle w:val="StyleUnderline"/>
        </w:rPr>
        <w:t>bargain</w:t>
      </w:r>
      <w:r w:rsidRPr="007A782D">
        <w:t xml:space="preserve"> </w:t>
      </w:r>
      <w:r w:rsidRPr="007A782D">
        <w:rPr>
          <w:rStyle w:val="StyleUnderline"/>
        </w:rPr>
        <w:t xml:space="preserve">is </w:t>
      </w:r>
      <w:proofErr w:type="spellStart"/>
      <w:r w:rsidRPr="007A782D">
        <w:rPr>
          <w:rStyle w:val="StyleUnderline"/>
        </w:rPr>
        <w:t>recognised</w:t>
      </w:r>
      <w:proofErr w:type="spellEnd"/>
      <w:r w:rsidRPr="007A782D">
        <w:rPr>
          <w:rStyle w:val="StyleUnderline"/>
        </w:rPr>
        <w:t xml:space="preserve"> as</w:t>
      </w:r>
      <w:r w:rsidRPr="007A782D">
        <w:t xml:space="preserve"> </w:t>
      </w:r>
      <w:r w:rsidRPr="007A782D">
        <w:rPr>
          <w:rStyle w:val="StyleUnderline"/>
        </w:rPr>
        <w:t>fundamental</w:t>
      </w:r>
      <w:r w:rsidRPr="007A782D">
        <w:t xml:space="preserve"> </w:t>
      </w:r>
      <w:r w:rsidRPr="007A782D">
        <w:rPr>
          <w:rStyle w:val="StyleUnderline"/>
        </w:rPr>
        <w:t xml:space="preserve">union-busting is </w:t>
      </w:r>
      <w:r w:rsidRPr="007A782D">
        <w:rPr>
          <w:rStyle w:val="Emphasis"/>
        </w:rPr>
        <w:t>on the rise</w:t>
      </w:r>
      <w:r w:rsidRPr="007A782D">
        <w:t xml:space="preserve"> </w:t>
      </w:r>
      <w:r w:rsidRPr="007A782D">
        <w:rPr>
          <w:rStyle w:val="StyleUnderline"/>
        </w:rPr>
        <w:t>this</w:t>
      </w:r>
      <w:r w:rsidRPr="007A782D">
        <w:t xml:space="preserve"> </w:t>
      </w:r>
      <w:r w:rsidRPr="007A782D">
        <w:rPr>
          <w:rStyle w:val="StyleUnderline"/>
        </w:rPr>
        <w:t>fails to require</w:t>
      </w:r>
      <w:r w:rsidRPr="007A782D">
        <w:t xml:space="preserve"> </w:t>
      </w:r>
      <w:r w:rsidRPr="007A782D">
        <w:rPr>
          <w:rStyle w:val="StyleUnderline"/>
        </w:rPr>
        <w:t>states</w:t>
      </w:r>
      <w:r w:rsidRPr="007A782D">
        <w:t xml:space="preserve"> </w:t>
      </w:r>
      <w:r w:rsidRPr="007A782D">
        <w:rPr>
          <w:rStyle w:val="StyleUnderline"/>
        </w:rPr>
        <w:t>tackle employers’</w:t>
      </w:r>
      <w:r w:rsidRPr="007A782D">
        <w:t xml:space="preserve"> </w:t>
      </w:r>
      <w:r w:rsidRPr="007A782D">
        <w:rPr>
          <w:rStyle w:val="StyleUnderline"/>
        </w:rPr>
        <w:t xml:space="preserve">ability to </w:t>
      </w:r>
      <w:proofErr w:type="spellStart"/>
      <w:r w:rsidRPr="007A782D">
        <w:rPr>
          <w:rStyle w:val="Emphasis"/>
        </w:rPr>
        <w:t>organise</w:t>
      </w:r>
      <w:proofErr w:type="spellEnd"/>
      <w:r w:rsidRPr="007A782D">
        <w:rPr>
          <w:rStyle w:val="StyleUnderline"/>
        </w:rPr>
        <w:t xml:space="preserve"> and </w:t>
      </w:r>
      <w:r w:rsidRPr="007A782D">
        <w:rPr>
          <w:rStyle w:val="Emphasis"/>
        </w:rPr>
        <w:t>act</w:t>
      </w:r>
      <w:r w:rsidRPr="007A782D">
        <w:t xml:space="preserve"> </w:t>
      </w:r>
      <w:r w:rsidRPr="007A782D">
        <w:rPr>
          <w:rStyle w:val="StyleUnderline"/>
        </w:rPr>
        <w:t xml:space="preserve">through </w:t>
      </w:r>
      <w:r w:rsidRPr="007A782D">
        <w:rPr>
          <w:rStyle w:val="Emphasis"/>
        </w:rPr>
        <w:t>strike action</w:t>
      </w:r>
      <w:r w:rsidRPr="007A782D">
        <w:t xml:space="preserve"> </w:t>
      </w:r>
      <w:r w:rsidRPr="007A782D">
        <w:rPr>
          <w:rStyle w:val="StyleUnderline"/>
        </w:rPr>
        <w:t>without risk of reprisals</w:t>
      </w:r>
      <w:r w:rsidRPr="007A782D">
        <w:t xml:space="preserve"> </w:t>
      </w:r>
      <w:r w:rsidRPr="007A782D">
        <w:rPr>
          <w:rStyle w:val="Emphasis"/>
        </w:rPr>
        <w:t>dismissal</w:t>
      </w:r>
      <w:r w:rsidRPr="007A782D">
        <w:rPr>
          <w:rStyle w:val="StyleUnderline"/>
        </w:rPr>
        <w:t xml:space="preserve"> or discrimination</w:t>
      </w:r>
      <w:r w:rsidRPr="007A782D">
        <w:t xml:space="preserve"> </w:t>
      </w:r>
      <w:r w:rsidRPr="007A782D">
        <w:rPr>
          <w:rStyle w:val="StyleUnderline"/>
        </w:rPr>
        <w:t>The</w:t>
      </w:r>
      <w:r w:rsidRPr="007A782D">
        <w:rPr>
          <w:sz w:val="16"/>
        </w:rPr>
        <w:t xml:space="preserve"> </w:t>
      </w:r>
      <w:r w:rsidRPr="007A782D">
        <w:rPr>
          <w:rStyle w:val="Emphasis"/>
        </w:rPr>
        <w:t>ETUC</w:t>
      </w:r>
      <w:r w:rsidRPr="007A782D">
        <w:rPr>
          <w:sz w:val="16"/>
        </w:rPr>
        <w:t xml:space="preserve"> </w:t>
      </w:r>
      <w:r w:rsidRPr="007A782D">
        <w:rPr>
          <w:rStyle w:val="StyleUnderline"/>
        </w:rPr>
        <w:t>has</w:t>
      </w:r>
      <w:r w:rsidRPr="007A782D">
        <w:t xml:space="preserve"> </w:t>
      </w:r>
      <w:r w:rsidRPr="007A782D">
        <w:rPr>
          <w:rStyle w:val="StyleUnderline"/>
        </w:rPr>
        <w:t xml:space="preserve">evidence of </w:t>
      </w:r>
      <w:r w:rsidRPr="007A782D">
        <w:rPr>
          <w:rStyle w:val="Emphasis"/>
        </w:rPr>
        <w:t>anti-union activities</w:t>
      </w:r>
      <w:r w:rsidRPr="007A782D">
        <w:t xml:space="preserve"> </w:t>
      </w:r>
      <w:r w:rsidRPr="007A782D">
        <w:rPr>
          <w:rStyle w:val="StyleUnderline"/>
        </w:rPr>
        <w:t>In Latvia</w:t>
      </w:r>
      <w:r w:rsidRPr="007A782D">
        <w:t xml:space="preserve"> </w:t>
      </w:r>
      <w:r w:rsidRPr="007A782D">
        <w:rPr>
          <w:rStyle w:val="Emphasis"/>
        </w:rPr>
        <w:t>yellow’ unions</w:t>
      </w:r>
      <w:r w:rsidRPr="007A782D">
        <w:t xml:space="preserve"> </w:t>
      </w:r>
      <w:r w:rsidRPr="007A782D">
        <w:rPr>
          <w:rStyle w:val="StyleUnderline"/>
        </w:rPr>
        <w:t>prevent</w:t>
      </w:r>
      <w:r w:rsidRPr="007A782D">
        <w:t xml:space="preserve"> </w:t>
      </w:r>
      <w:r w:rsidRPr="007A782D">
        <w:rPr>
          <w:rStyle w:val="StyleUnderline"/>
        </w:rPr>
        <w:t>trade unions from reaching</w:t>
      </w:r>
      <w:r w:rsidRPr="007A782D">
        <w:t xml:space="preserve"> </w:t>
      </w:r>
      <w:r w:rsidRPr="007A782D">
        <w:rPr>
          <w:rStyle w:val="Emphasis"/>
        </w:rPr>
        <w:t>agreements</w:t>
      </w:r>
      <w:r w:rsidRPr="007A782D">
        <w:t xml:space="preserve"> </w:t>
      </w:r>
      <w:r w:rsidRPr="007A782D">
        <w:rPr>
          <w:rStyle w:val="StyleUnderline"/>
        </w:rPr>
        <w:t xml:space="preserve">Governments are </w:t>
      </w:r>
      <w:r w:rsidRPr="007A782D">
        <w:rPr>
          <w:rStyle w:val="Emphasis"/>
        </w:rPr>
        <w:t>complicit</w:t>
      </w:r>
      <w:r w:rsidRPr="007A782D">
        <w:t xml:space="preserve"> </w:t>
      </w:r>
      <w:r w:rsidRPr="007A782D">
        <w:rPr>
          <w:rStyle w:val="StyleUnderline"/>
        </w:rPr>
        <w:t xml:space="preserve">unionists are still </w:t>
      </w:r>
      <w:r w:rsidRPr="007A782D">
        <w:rPr>
          <w:rStyle w:val="Emphasis"/>
        </w:rPr>
        <w:t>arrested</w:t>
      </w:r>
      <w:r w:rsidRPr="007A782D">
        <w:rPr>
          <w:rStyle w:val="StyleUnderline"/>
        </w:rPr>
        <w:t xml:space="preserve"> and </w:t>
      </w:r>
      <w:r w:rsidRPr="007A782D">
        <w:rPr>
          <w:rStyle w:val="Emphasis"/>
        </w:rPr>
        <w:t>prosecuted</w:t>
      </w:r>
      <w:r w:rsidRPr="007A782D">
        <w:t xml:space="preserve"> </w:t>
      </w:r>
      <w:r w:rsidRPr="007A782D">
        <w:rPr>
          <w:rStyle w:val="StyleUnderline"/>
        </w:rPr>
        <w:t>in Turkey and Belgium</w:t>
      </w:r>
      <w:r w:rsidRPr="007A782D">
        <w:t xml:space="preserve"> </w:t>
      </w:r>
      <w:r w:rsidRPr="007A782D">
        <w:rPr>
          <w:rStyle w:val="StyleUnderline"/>
        </w:rPr>
        <w:t>countries fail to protect</w:t>
      </w:r>
      <w:r w:rsidRPr="007A782D">
        <w:t xml:space="preserve"> </w:t>
      </w:r>
      <w:r w:rsidRPr="007A782D">
        <w:rPr>
          <w:rStyle w:val="StyleUnderline"/>
        </w:rPr>
        <w:t xml:space="preserve">members from </w:t>
      </w:r>
      <w:r w:rsidRPr="007A782D">
        <w:rPr>
          <w:rStyle w:val="Emphasis"/>
        </w:rPr>
        <w:t>discrimination</w:t>
      </w:r>
      <w:r w:rsidRPr="007A782D">
        <w:rPr>
          <w:rStyle w:val="StyleUnderline"/>
        </w:rPr>
        <w:t xml:space="preserve"> or </w:t>
      </w:r>
      <w:proofErr w:type="spellStart"/>
      <w:r w:rsidRPr="007A782D">
        <w:rPr>
          <w:rStyle w:val="Emphasis"/>
        </w:rPr>
        <w:t>victimisation</w:t>
      </w:r>
      <w:proofErr w:type="spellEnd"/>
      <w:r w:rsidRPr="007A782D">
        <w:t xml:space="preserve"> </w:t>
      </w:r>
      <w:r w:rsidRPr="007A782D">
        <w:rPr>
          <w:rStyle w:val="Emphasis"/>
        </w:rPr>
        <w:t>Bulgaria</w:t>
      </w:r>
      <w:r w:rsidRPr="007A782D">
        <w:rPr>
          <w:sz w:val="16"/>
        </w:rPr>
        <w:t xml:space="preserve">, </w:t>
      </w:r>
      <w:r w:rsidRPr="007A782D">
        <w:rPr>
          <w:rStyle w:val="Emphasis"/>
        </w:rPr>
        <w:t>Romania</w:t>
      </w:r>
      <w:r w:rsidRPr="007A782D">
        <w:t xml:space="preserve"> </w:t>
      </w:r>
      <w:r w:rsidRPr="007A782D">
        <w:rPr>
          <w:rStyle w:val="Emphasis"/>
        </w:rPr>
        <w:t>Poland</w:t>
      </w:r>
      <w:r w:rsidRPr="007A782D">
        <w:t xml:space="preserve"> </w:t>
      </w:r>
      <w:r w:rsidRPr="007A782D">
        <w:rPr>
          <w:rStyle w:val="StyleUnderline"/>
        </w:rPr>
        <w:t xml:space="preserve">In </w:t>
      </w:r>
      <w:r w:rsidRPr="007A782D">
        <w:rPr>
          <w:rStyle w:val="Emphasis"/>
        </w:rPr>
        <w:t>Hungary</w:t>
      </w:r>
      <w:r w:rsidRPr="007A782D">
        <w:rPr>
          <w:sz w:val="16"/>
        </w:rPr>
        <w:t xml:space="preserve">, </w:t>
      </w:r>
      <w:r w:rsidRPr="007A782D">
        <w:rPr>
          <w:rStyle w:val="StyleUnderline"/>
        </w:rPr>
        <w:t>a new law</w:t>
      </w:r>
      <w:r w:rsidRPr="007A782D">
        <w:t xml:space="preserve"> </w:t>
      </w:r>
      <w:r w:rsidRPr="007A782D">
        <w:rPr>
          <w:rStyle w:val="Emphasis"/>
        </w:rPr>
        <w:t>outlaws strikes</w:t>
      </w:r>
    </w:p>
    <w:p w14:paraId="4D84C29D" w14:textId="26A6FD33" w:rsidR="007A782D" w:rsidRDefault="007A782D" w:rsidP="007A782D">
      <w:pPr>
        <w:rPr>
          <w:rStyle w:val="Emphasis"/>
        </w:rPr>
      </w:pPr>
    </w:p>
    <w:p w14:paraId="6F4C4366" w14:textId="1D4B71E1" w:rsidR="007A782D" w:rsidRPr="007A782D" w:rsidRDefault="007A782D" w:rsidP="007A782D">
      <w:pPr>
        <w:rPr>
          <w:rStyle w:val="Emphasis"/>
          <w:sz w:val="36"/>
          <w:szCs w:val="36"/>
        </w:rPr>
      </w:pPr>
      <w:r>
        <w:rPr>
          <w:rStyle w:val="Emphasis"/>
          <w:sz w:val="36"/>
          <w:szCs w:val="36"/>
        </w:rPr>
        <w:t>HAVING TECH ISSUES AND IT WON’T LET ME WORK AROUND IT WORD POPS UP SOME ERROR BOX + FREEZES ME OUT</w:t>
      </w:r>
    </w:p>
    <w:p w14:paraId="4F705F36" w14:textId="77777777" w:rsidR="007A782D" w:rsidRDefault="007A782D" w:rsidP="007A782D"/>
    <w:p w14:paraId="24B0D899" w14:textId="77777777" w:rsidR="007A782D" w:rsidRPr="007A782D" w:rsidRDefault="007A782D" w:rsidP="007A782D"/>
    <w:sectPr w:rsidR="007A782D" w:rsidRPr="007A78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4D"/>
    <w:family w:val="roman"/>
    <w:notTrueType/>
    <w:pitch w:val="default"/>
    <w:sig w:usb0="03000000" w:usb1="00000000" w:usb2="00000000" w:usb3="00000000" w:csb0="00000001" w:csb1="00000000"/>
  </w:font>
  <w:font w:name="Frutiger LT Std 55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F41FF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6C6816"/>
    <w:multiLevelType w:val="hybridMultilevel"/>
    <w:tmpl w:val="66B6AB98"/>
    <w:lvl w:ilvl="0" w:tplc="0F14E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A52254"/>
    <w:multiLevelType w:val="hybridMultilevel"/>
    <w:tmpl w:val="5D9A49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3FF6D32"/>
    <w:multiLevelType w:val="hybridMultilevel"/>
    <w:tmpl w:val="0B645B7A"/>
    <w:lvl w:ilvl="0" w:tplc="5E66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C9730D"/>
    <w:multiLevelType w:val="hybridMultilevel"/>
    <w:tmpl w:val="8C54D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8" w15:restartNumberingAfterBreak="0">
    <w:nsid w:val="0E1F6747"/>
    <w:multiLevelType w:val="hybridMultilevel"/>
    <w:tmpl w:val="C292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5C6B07"/>
    <w:multiLevelType w:val="hybridMultilevel"/>
    <w:tmpl w:val="6734CB1E"/>
    <w:lvl w:ilvl="0" w:tplc="F4EA375A">
      <w:start w:val="1"/>
      <w:numFmt w:val="bullet"/>
      <w:lvlText w:val="-"/>
      <w:lvlJc w:val="left"/>
      <w:pPr>
        <w:ind w:left="1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1" w:tplc="F0D6070C">
      <w:start w:val="1"/>
      <w:numFmt w:val="bullet"/>
      <w:lvlText w:val="o"/>
      <w:lvlJc w:val="left"/>
      <w:pPr>
        <w:ind w:left="10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2" w:tplc="D0A031FA">
      <w:start w:val="1"/>
      <w:numFmt w:val="bullet"/>
      <w:lvlText w:val="▪"/>
      <w:lvlJc w:val="left"/>
      <w:pPr>
        <w:ind w:left="18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3" w:tplc="AD7C1DD2">
      <w:start w:val="1"/>
      <w:numFmt w:val="bullet"/>
      <w:lvlText w:val="•"/>
      <w:lvlJc w:val="left"/>
      <w:pPr>
        <w:ind w:left="25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4" w:tplc="8872279E">
      <w:start w:val="1"/>
      <w:numFmt w:val="bullet"/>
      <w:lvlText w:val="o"/>
      <w:lvlJc w:val="left"/>
      <w:pPr>
        <w:ind w:left="324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5" w:tplc="257E988A">
      <w:start w:val="1"/>
      <w:numFmt w:val="bullet"/>
      <w:lvlText w:val="▪"/>
      <w:lvlJc w:val="left"/>
      <w:pPr>
        <w:ind w:left="396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6" w:tplc="61C09CD6">
      <w:start w:val="1"/>
      <w:numFmt w:val="bullet"/>
      <w:lvlText w:val="•"/>
      <w:lvlJc w:val="left"/>
      <w:pPr>
        <w:ind w:left="46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7" w:tplc="63A4E208">
      <w:start w:val="1"/>
      <w:numFmt w:val="bullet"/>
      <w:lvlText w:val="o"/>
      <w:lvlJc w:val="left"/>
      <w:pPr>
        <w:ind w:left="54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8" w:tplc="FF3EB6D8">
      <w:start w:val="1"/>
      <w:numFmt w:val="bullet"/>
      <w:lvlText w:val="▪"/>
      <w:lvlJc w:val="left"/>
      <w:pPr>
        <w:ind w:left="61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11739"/>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0D3A1B"/>
    <w:multiLevelType w:val="hybridMultilevel"/>
    <w:tmpl w:val="C95C7BBE"/>
    <w:lvl w:ilvl="0" w:tplc="8B6C29CA">
      <w:start w:val="1"/>
      <w:numFmt w:val="bullet"/>
      <w:lvlText w:val="-"/>
      <w:lvlJc w:val="left"/>
      <w:pPr>
        <w:ind w:left="1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1" w:tplc="7BB07718">
      <w:start w:val="1"/>
      <w:numFmt w:val="bullet"/>
      <w:lvlText w:val="o"/>
      <w:lvlJc w:val="left"/>
      <w:pPr>
        <w:ind w:left="10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2" w:tplc="52669806">
      <w:start w:val="1"/>
      <w:numFmt w:val="bullet"/>
      <w:lvlText w:val="▪"/>
      <w:lvlJc w:val="left"/>
      <w:pPr>
        <w:ind w:left="18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3" w:tplc="C4D49B26">
      <w:start w:val="1"/>
      <w:numFmt w:val="bullet"/>
      <w:lvlText w:val="•"/>
      <w:lvlJc w:val="left"/>
      <w:pPr>
        <w:ind w:left="25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4" w:tplc="9FEEFE9E">
      <w:start w:val="1"/>
      <w:numFmt w:val="bullet"/>
      <w:lvlText w:val="o"/>
      <w:lvlJc w:val="left"/>
      <w:pPr>
        <w:ind w:left="324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5" w:tplc="A6E2B40A">
      <w:start w:val="1"/>
      <w:numFmt w:val="bullet"/>
      <w:lvlText w:val="▪"/>
      <w:lvlJc w:val="left"/>
      <w:pPr>
        <w:ind w:left="396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6" w:tplc="9828DD3E">
      <w:start w:val="1"/>
      <w:numFmt w:val="bullet"/>
      <w:lvlText w:val="•"/>
      <w:lvlJc w:val="left"/>
      <w:pPr>
        <w:ind w:left="46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7" w:tplc="21BA302A">
      <w:start w:val="1"/>
      <w:numFmt w:val="bullet"/>
      <w:lvlText w:val="o"/>
      <w:lvlJc w:val="left"/>
      <w:pPr>
        <w:ind w:left="54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8" w:tplc="2CD4286C">
      <w:start w:val="1"/>
      <w:numFmt w:val="bullet"/>
      <w:lvlText w:val="▪"/>
      <w:lvlJc w:val="left"/>
      <w:pPr>
        <w:ind w:left="61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C538A9"/>
    <w:multiLevelType w:val="hybridMultilevel"/>
    <w:tmpl w:val="7D7A2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676B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3E6837"/>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2F68AB"/>
    <w:multiLevelType w:val="hybridMultilevel"/>
    <w:tmpl w:val="B49A2A0C"/>
    <w:lvl w:ilvl="0" w:tplc="F5789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E62A8D"/>
    <w:multiLevelType w:val="hybridMultilevel"/>
    <w:tmpl w:val="982C74BC"/>
    <w:lvl w:ilvl="0" w:tplc="D0027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DE76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876417"/>
    <w:multiLevelType w:val="hybridMultilevel"/>
    <w:tmpl w:val="29D05716"/>
    <w:lvl w:ilvl="0" w:tplc="7AC6612A">
      <w:start w:val="1"/>
      <w:numFmt w:val="bullet"/>
      <w:lvlText w:val="•"/>
      <w:lvlJc w:val="left"/>
      <w:pPr>
        <w:ind w:left="1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FEE62BA">
      <w:start w:val="1"/>
      <w:numFmt w:val="bullet"/>
      <w:lvlText w:val="o"/>
      <w:lvlJc w:val="left"/>
      <w:pPr>
        <w:ind w:left="10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07EC3048">
      <w:start w:val="1"/>
      <w:numFmt w:val="bullet"/>
      <w:lvlText w:val="▪"/>
      <w:lvlJc w:val="left"/>
      <w:pPr>
        <w:ind w:left="18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B38ED742">
      <w:start w:val="1"/>
      <w:numFmt w:val="bullet"/>
      <w:lvlText w:val="•"/>
      <w:lvlJc w:val="left"/>
      <w:pPr>
        <w:ind w:left="25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9766B8A2">
      <w:start w:val="1"/>
      <w:numFmt w:val="bullet"/>
      <w:lvlText w:val="o"/>
      <w:lvlJc w:val="left"/>
      <w:pPr>
        <w:ind w:left="324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952418D0">
      <w:start w:val="1"/>
      <w:numFmt w:val="bullet"/>
      <w:lvlText w:val="▪"/>
      <w:lvlJc w:val="left"/>
      <w:pPr>
        <w:ind w:left="396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5CE6778A">
      <w:start w:val="1"/>
      <w:numFmt w:val="bullet"/>
      <w:lvlText w:val="•"/>
      <w:lvlJc w:val="left"/>
      <w:pPr>
        <w:ind w:left="46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8F40FE46">
      <w:start w:val="1"/>
      <w:numFmt w:val="bullet"/>
      <w:lvlText w:val="o"/>
      <w:lvlJc w:val="left"/>
      <w:pPr>
        <w:ind w:left="54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6E726768">
      <w:start w:val="1"/>
      <w:numFmt w:val="bullet"/>
      <w:lvlText w:val="▪"/>
      <w:lvlJc w:val="left"/>
      <w:pPr>
        <w:ind w:left="61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40" w15:restartNumberingAfterBreak="0">
    <w:nsid w:val="748312E1"/>
    <w:multiLevelType w:val="hybridMultilevel"/>
    <w:tmpl w:val="0E508D4C"/>
    <w:lvl w:ilvl="0" w:tplc="8338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275804"/>
    <w:multiLevelType w:val="hybridMultilevel"/>
    <w:tmpl w:val="4CFCCCB8"/>
    <w:lvl w:ilvl="0" w:tplc="DAD4B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623C68"/>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F51D7B"/>
    <w:multiLevelType w:val="hybridMultilevel"/>
    <w:tmpl w:val="EA8472EA"/>
    <w:lvl w:ilvl="0" w:tplc="A6C67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2"/>
  </w:num>
  <w:num w:numId="14">
    <w:abstractNumId w:val="19"/>
  </w:num>
  <w:num w:numId="15">
    <w:abstractNumId w:val="28"/>
  </w:num>
  <w:num w:numId="16">
    <w:abstractNumId w:val="38"/>
  </w:num>
  <w:num w:numId="17">
    <w:abstractNumId w:val="31"/>
  </w:num>
  <w:num w:numId="18">
    <w:abstractNumId w:val="21"/>
  </w:num>
  <w:num w:numId="19">
    <w:abstractNumId w:val="17"/>
  </w:num>
  <w:num w:numId="20">
    <w:abstractNumId w:val="44"/>
  </w:num>
  <w:num w:numId="21">
    <w:abstractNumId w:val="35"/>
  </w:num>
  <w:num w:numId="22">
    <w:abstractNumId w:val="39"/>
  </w:num>
  <w:num w:numId="23">
    <w:abstractNumId w:val="23"/>
  </w:num>
  <w:num w:numId="24">
    <w:abstractNumId w:val="20"/>
  </w:num>
  <w:num w:numId="25">
    <w:abstractNumId w:val="29"/>
  </w:num>
  <w:num w:numId="26">
    <w:abstractNumId w:val="26"/>
  </w:num>
  <w:num w:numId="27">
    <w:abstractNumId w:val="14"/>
  </w:num>
  <w:num w:numId="28">
    <w:abstractNumId w:val="41"/>
  </w:num>
  <w:num w:numId="29">
    <w:abstractNumId w:val="33"/>
  </w:num>
  <w:num w:numId="30">
    <w:abstractNumId w:val="42"/>
  </w:num>
  <w:num w:numId="31">
    <w:abstractNumId w:val="40"/>
  </w:num>
  <w:num w:numId="32">
    <w:abstractNumId w:val="43"/>
  </w:num>
  <w:num w:numId="33">
    <w:abstractNumId w:val="32"/>
  </w:num>
  <w:num w:numId="34">
    <w:abstractNumId w:val="36"/>
  </w:num>
  <w:num w:numId="35">
    <w:abstractNumId w:val="11"/>
  </w:num>
  <w:num w:numId="36">
    <w:abstractNumId w:val="30"/>
  </w:num>
  <w:num w:numId="37">
    <w:abstractNumId w:val="15"/>
  </w:num>
  <w:num w:numId="38">
    <w:abstractNumId w:val="34"/>
  </w:num>
  <w:num w:numId="39">
    <w:abstractNumId w:val="22"/>
  </w:num>
  <w:num w:numId="40">
    <w:abstractNumId w:val="27"/>
  </w:num>
  <w:num w:numId="41">
    <w:abstractNumId w:val="18"/>
  </w:num>
  <w:num w:numId="42">
    <w:abstractNumId w:val="37"/>
  </w:num>
  <w:num w:numId="43">
    <w:abstractNumId w:val="13"/>
  </w:num>
  <w:num w:numId="44">
    <w:abstractNumId w:val="16"/>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5894"/>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89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2FF"/>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82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F5E5D9"/>
  <w14:defaultImageDpi w14:val="300"/>
  <w15:docId w15:val="{0A59DA61-E44D-0642-85A4-22366E95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5894"/>
    <w:pPr>
      <w:spacing w:after="160" w:line="259" w:lineRule="auto"/>
    </w:pPr>
    <w:rPr>
      <w:rFonts w:ascii="Calibri" w:hAnsi="Calibri" w:cs="Calibri"/>
      <w:sz w:val="20"/>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058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058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no"/>
    <w:basedOn w:val="Normal"/>
    <w:next w:val="Normal"/>
    <w:link w:val="Heading3Char"/>
    <w:uiPriority w:val="9"/>
    <w:unhideWhenUsed/>
    <w:qFormat/>
    <w:rsid w:val="001058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105894"/>
    <w:pPr>
      <w:keepNext/>
      <w:keepLines/>
      <w:spacing w:before="40" w:after="0"/>
      <w:outlineLvl w:val="3"/>
    </w:pPr>
    <w:rPr>
      <w:rFonts w:eastAsiaTheme="majorEastAsia" w:cstheme="majorBidi"/>
      <w:b/>
      <w:bCs/>
      <w:sz w:val="32"/>
      <w:szCs w:val="26"/>
    </w:rPr>
  </w:style>
  <w:style w:type="paragraph" w:styleId="Heading5">
    <w:name w:val="heading 5"/>
    <w:aliases w:val="Text"/>
    <w:basedOn w:val="Normal"/>
    <w:next w:val="Normal"/>
    <w:link w:val="Heading5Char"/>
    <w:uiPriority w:val="99"/>
    <w:qFormat/>
    <w:rsid w:val="00105894"/>
    <w:pPr>
      <w:spacing w:before="280" w:line="360" w:lineRule="auto"/>
      <w:outlineLvl w:val="4"/>
    </w:pPr>
    <w:rPr>
      <w:rFonts w:ascii="Cambria" w:eastAsia="Times New Roman" w:hAnsi="Cambria"/>
      <w:b/>
      <w:bCs/>
      <w:i/>
      <w:iCs/>
      <w:lang w:bidi="en-US"/>
    </w:rPr>
  </w:style>
  <w:style w:type="paragraph" w:styleId="Heading6">
    <w:name w:val="heading 6"/>
    <w:basedOn w:val="Normal"/>
    <w:next w:val="Normal"/>
    <w:link w:val="Heading6Char"/>
    <w:qFormat/>
    <w:rsid w:val="00105894"/>
    <w:pPr>
      <w:spacing w:before="280" w:after="80" w:line="360" w:lineRule="auto"/>
      <w:outlineLvl w:val="5"/>
    </w:pPr>
    <w:rPr>
      <w:rFonts w:ascii="Cambria" w:eastAsia="Times New Roman" w:hAnsi="Cambria"/>
      <w:b/>
      <w:bCs/>
      <w:i/>
      <w:iCs/>
      <w:lang w:bidi="en-US"/>
    </w:rPr>
  </w:style>
  <w:style w:type="paragraph" w:styleId="Heading7">
    <w:name w:val="heading 7"/>
    <w:basedOn w:val="Normal"/>
    <w:next w:val="Normal"/>
    <w:link w:val="Heading7Char"/>
    <w:qFormat/>
    <w:rsid w:val="00105894"/>
    <w:pPr>
      <w:spacing w:before="280" w:line="360" w:lineRule="auto"/>
      <w:outlineLvl w:val="6"/>
    </w:pPr>
    <w:rPr>
      <w:rFonts w:ascii="Cambria" w:eastAsia="Times New Roman" w:hAnsi="Cambria"/>
      <w:b/>
      <w:bCs/>
      <w:i/>
      <w:iCs/>
      <w:szCs w:val="20"/>
      <w:lang w:bidi="en-US"/>
    </w:rPr>
  </w:style>
  <w:style w:type="paragraph" w:styleId="Heading8">
    <w:name w:val="heading 8"/>
    <w:basedOn w:val="Normal"/>
    <w:next w:val="Normal"/>
    <w:link w:val="Heading8Char"/>
    <w:qFormat/>
    <w:rsid w:val="0010589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0589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058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894"/>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05894"/>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05894"/>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1058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105894"/>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589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8"/>
    <w:basedOn w:val="DefaultParagraphFont"/>
    <w:uiPriority w:val="1"/>
    <w:qFormat/>
    <w:rsid w:val="0010589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105894"/>
    <w:rPr>
      <w:rFonts w:ascii="Calibri" w:hAnsi="Calibri" w:cs="Calibri"/>
      <w:b/>
      <w:i w:val="0"/>
      <w:iCs/>
      <w:sz w:val="28"/>
      <w:u w:val="single"/>
      <w:bdr w:val="none" w:sz="0" w:space="0" w:color="auto"/>
    </w:rPr>
  </w:style>
  <w:style w:type="character" w:styleId="FollowedHyperlink">
    <w:name w:val="FollowedHyperlink"/>
    <w:basedOn w:val="DefaultParagraphFont"/>
    <w:uiPriority w:val="99"/>
    <w:unhideWhenUsed/>
    <w:rsid w:val="00105894"/>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Read"/>
    <w:basedOn w:val="DefaultParagraphFont"/>
    <w:link w:val="NoSpacing"/>
    <w:uiPriority w:val="99"/>
    <w:unhideWhenUsed/>
    <w:rsid w:val="00105894"/>
    <w:rPr>
      <w:color w:val="auto"/>
      <w:u w:val="none"/>
    </w:rPr>
  </w:style>
  <w:style w:type="paragraph" w:styleId="DocumentMap">
    <w:name w:val="Document Map"/>
    <w:basedOn w:val="Normal"/>
    <w:link w:val="DocumentMapChar"/>
    <w:uiPriority w:val="99"/>
    <w:unhideWhenUsed/>
    <w:rsid w:val="001058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05894"/>
    <w:rPr>
      <w:rFonts w:ascii="Lucida Grande" w:hAnsi="Lucida Grande" w:cs="Lucida Grande"/>
    </w:rPr>
  </w:style>
  <w:style w:type="character" w:customStyle="1" w:styleId="Heading5Char">
    <w:name w:val="Heading 5 Char"/>
    <w:aliases w:val="Text Char"/>
    <w:basedOn w:val="DefaultParagraphFont"/>
    <w:link w:val="Heading5"/>
    <w:uiPriority w:val="99"/>
    <w:rsid w:val="00105894"/>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05894"/>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05894"/>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05894"/>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05894"/>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105894"/>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10589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05894"/>
    <w:rPr>
      <w:color w:val="605E5C"/>
      <w:shd w:val="clear" w:color="auto" w:fill="E1DFDD"/>
    </w:rPr>
  </w:style>
  <w:style w:type="paragraph" w:customStyle="1" w:styleId="textbold">
    <w:name w:val="text bold"/>
    <w:basedOn w:val="Normal"/>
    <w:uiPriority w:val="20"/>
    <w:qFormat/>
    <w:rsid w:val="0010589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05894"/>
    <w:rPr>
      <w:u w:val="single"/>
    </w:rPr>
  </w:style>
  <w:style w:type="paragraph" w:styleId="ListParagraph">
    <w:name w:val="List Paragraph"/>
    <w:aliases w:val="6 font,Colorful List - Accent 11"/>
    <w:basedOn w:val="Normal"/>
    <w:uiPriority w:val="34"/>
    <w:unhideWhenUsed/>
    <w:qFormat/>
    <w:rsid w:val="00105894"/>
    <w:pPr>
      <w:ind w:left="720"/>
      <w:contextualSpacing/>
    </w:pPr>
  </w:style>
  <w:style w:type="paragraph" w:customStyle="1" w:styleId="Emphasize">
    <w:name w:val="Emphasize"/>
    <w:basedOn w:val="Normal"/>
    <w:uiPriority w:val="7"/>
    <w:qFormat/>
    <w:rsid w:val="0010589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105894"/>
    <w:pPr>
      <w:spacing w:before="60" w:after="60"/>
      <w:contextualSpacing/>
    </w:pPr>
    <w:rPr>
      <w:rFonts w:ascii="Arial Narrow" w:hAnsi="Arial Narrow"/>
    </w:rPr>
  </w:style>
  <w:style w:type="character" w:styleId="PlaceholderText">
    <w:name w:val="Placeholder Text"/>
    <w:basedOn w:val="DefaultParagraphFont"/>
    <w:uiPriority w:val="99"/>
    <w:unhideWhenUsed/>
    <w:rsid w:val="00105894"/>
    <w:rPr>
      <w:color w:val="808080"/>
    </w:rPr>
  </w:style>
  <w:style w:type="paragraph" w:styleId="BalloonText">
    <w:name w:val="Balloon Text"/>
    <w:basedOn w:val="Normal"/>
    <w:link w:val="BalloonTextChar"/>
    <w:uiPriority w:val="99"/>
    <w:unhideWhenUsed/>
    <w:rsid w:val="00105894"/>
    <w:rPr>
      <w:rFonts w:ascii="Segoe UI" w:hAnsi="Segoe UI" w:cs="Segoe UI"/>
      <w:sz w:val="18"/>
      <w:szCs w:val="18"/>
    </w:rPr>
  </w:style>
  <w:style w:type="character" w:customStyle="1" w:styleId="BalloonTextChar">
    <w:name w:val="Balloon Text Char"/>
    <w:basedOn w:val="DefaultParagraphFont"/>
    <w:link w:val="BalloonText"/>
    <w:uiPriority w:val="99"/>
    <w:rsid w:val="00105894"/>
    <w:rPr>
      <w:rFonts w:ascii="Segoe UI" w:hAnsi="Segoe UI" w:cs="Segoe UI"/>
      <w:sz w:val="18"/>
      <w:szCs w:val="18"/>
    </w:rPr>
  </w:style>
  <w:style w:type="character" w:styleId="CommentReference">
    <w:name w:val="annotation reference"/>
    <w:basedOn w:val="DefaultParagraphFont"/>
    <w:uiPriority w:val="99"/>
    <w:unhideWhenUsed/>
    <w:rsid w:val="00105894"/>
    <w:rPr>
      <w:sz w:val="16"/>
      <w:szCs w:val="16"/>
    </w:rPr>
  </w:style>
  <w:style w:type="paragraph" w:styleId="CommentText">
    <w:name w:val="annotation text"/>
    <w:basedOn w:val="Normal"/>
    <w:link w:val="CommentTextChar"/>
    <w:uiPriority w:val="99"/>
    <w:unhideWhenUsed/>
    <w:rsid w:val="00105894"/>
    <w:rPr>
      <w:szCs w:val="20"/>
    </w:rPr>
  </w:style>
  <w:style w:type="character" w:customStyle="1" w:styleId="CommentTextChar">
    <w:name w:val="Comment Text Char"/>
    <w:basedOn w:val="DefaultParagraphFont"/>
    <w:link w:val="CommentText"/>
    <w:uiPriority w:val="99"/>
    <w:rsid w:val="00105894"/>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105894"/>
    <w:rPr>
      <w:b/>
      <w:bCs/>
    </w:rPr>
  </w:style>
  <w:style w:type="character" w:customStyle="1" w:styleId="CommentSubjectChar">
    <w:name w:val="Comment Subject Char"/>
    <w:basedOn w:val="CommentTextChar"/>
    <w:link w:val="CommentSubject"/>
    <w:uiPriority w:val="99"/>
    <w:rsid w:val="00105894"/>
    <w:rPr>
      <w:rFonts w:ascii="Calibri" w:hAnsi="Calibri" w:cs="Calibri"/>
      <w:b/>
      <w:bCs/>
      <w:sz w:val="20"/>
      <w:szCs w:val="20"/>
    </w:rPr>
  </w:style>
  <w:style w:type="character" w:customStyle="1" w:styleId="Style11pt">
    <w:name w:val="Style 11 pt"/>
    <w:rsid w:val="00105894"/>
    <w:rPr>
      <w:sz w:val="20"/>
    </w:rPr>
  </w:style>
  <w:style w:type="character" w:customStyle="1" w:styleId="Style11ptUnderline">
    <w:name w:val="Style 11 pt Underline"/>
    <w:rsid w:val="00105894"/>
    <w:rPr>
      <w:sz w:val="20"/>
      <w:u w:val="single"/>
    </w:rPr>
  </w:style>
  <w:style w:type="paragraph" w:customStyle="1" w:styleId="StyleStyle411pt">
    <w:name w:val="Style Style4 + 11 pt"/>
    <w:basedOn w:val="Normal"/>
    <w:link w:val="StyleStyle411ptChar"/>
    <w:qFormat/>
    <w:rsid w:val="00105894"/>
    <w:rPr>
      <w:rFonts w:eastAsia="Times New Roman" w:cs="Times New Roman"/>
      <w:u w:val="single"/>
    </w:rPr>
  </w:style>
  <w:style w:type="character" w:customStyle="1" w:styleId="StyleStyle411ptChar">
    <w:name w:val="Style Style4 + 11 pt Char"/>
    <w:link w:val="StyleStyle411pt"/>
    <w:rsid w:val="00105894"/>
    <w:rPr>
      <w:rFonts w:ascii="Calibri" w:eastAsia="Times New Roman" w:hAnsi="Calibri" w:cs="Times New Roman"/>
      <w:sz w:val="20"/>
      <w:u w:val="single"/>
    </w:rPr>
  </w:style>
  <w:style w:type="character" w:customStyle="1" w:styleId="Style11ptItalicUnderline">
    <w:name w:val="Style 11 pt Italic Underline"/>
    <w:rsid w:val="00105894"/>
    <w:rPr>
      <w:i/>
      <w:iCs/>
      <w:sz w:val="20"/>
      <w:u w:val="single"/>
    </w:rPr>
  </w:style>
  <w:style w:type="character" w:customStyle="1" w:styleId="Style11ptItalic">
    <w:name w:val="Style 11 pt Italic"/>
    <w:rsid w:val="00105894"/>
    <w:rPr>
      <w:rFonts w:ascii="Times New Roman" w:hAnsi="Times New Roman" w:cs="Times New Roman" w:hint="default"/>
      <w:i/>
      <w:iCs/>
      <w:sz w:val="20"/>
    </w:rPr>
  </w:style>
  <w:style w:type="paragraph" w:customStyle="1" w:styleId="UnderlinePara">
    <w:name w:val="Underline Para"/>
    <w:basedOn w:val="Normal"/>
    <w:uiPriority w:val="1"/>
    <w:qFormat/>
    <w:rsid w:val="00105894"/>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105894"/>
    <w:pPr>
      <w:ind w:left="288" w:right="288"/>
    </w:pPr>
  </w:style>
  <w:style w:type="character" w:customStyle="1" w:styleId="cardtextChar">
    <w:name w:val="card text Char"/>
    <w:basedOn w:val="DefaultParagraphFont"/>
    <w:link w:val="cardtext"/>
    <w:uiPriority w:val="99"/>
    <w:rsid w:val="00105894"/>
    <w:rPr>
      <w:rFonts w:ascii="Calibri" w:hAnsi="Calibri" w:cs="Calibri"/>
      <w:sz w:val="20"/>
    </w:rPr>
  </w:style>
  <w:style w:type="character" w:customStyle="1" w:styleId="m4841727538114946087gmail-styleunderline">
    <w:name w:val="m_4841727538114946087gmail-styleunderline"/>
    <w:basedOn w:val="DefaultParagraphFont"/>
    <w:rsid w:val="00105894"/>
  </w:style>
  <w:style w:type="paragraph" w:customStyle="1" w:styleId="BreakTag">
    <w:name w:val="Break Tag"/>
    <w:basedOn w:val="Normal"/>
    <w:autoRedefine/>
    <w:uiPriority w:val="4"/>
    <w:qFormat/>
    <w:rsid w:val="00105894"/>
    <w:pPr>
      <w:spacing w:before="240"/>
    </w:pPr>
    <w:rPr>
      <w:b/>
      <w:sz w:val="26"/>
    </w:rPr>
  </w:style>
  <w:style w:type="paragraph" w:customStyle="1" w:styleId="BreakBlock">
    <w:name w:val="Break Block"/>
    <w:basedOn w:val="Normal"/>
    <w:link w:val="BreakBlockChar"/>
    <w:autoRedefine/>
    <w:qFormat/>
    <w:rsid w:val="0010589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05894"/>
    <w:rPr>
      <w:rFonts w:ascii="Arial Bold" w:hAnsi="Arial Bold" w:cs="Calibri"/>
      <w:b/>
      <w:caps/>
      <w:sz w:val="32"/>
      <w:u w:val="single"/>
    </w:rPr>
  </w:style>
  <w:style w:type="character" w:customStyle="1" w:styleId="Mention1">
    <w:name w:val="Mention1"/>
    <w:basedOn w:val="DefaultParagraphFont"/>
    <w:uiPriority w:val="99"/>
    <w:semiHidden/>
    <w:unhideWhenUsed/>
    <w:rsid w:val="00105894"/>
    <w:rPr>
      <w:color w:val="2B579A"/>
      <w:shd w:val="clear" w:color="auto" w:fill="E6E6E6"/>
    </w:rPr>
  </w:style>
  <w:style w:type="character" w:customStyle="1" w:styleId="UnresolvedMention1">
    <w:name w:val="Unresolved Mention1"/>
    <w:basedOn w:val="DefaultParagraphFont"/>
    <w:uiPriority w:val="99"/>
    <w:unhideWhenUsed/>
    <w:rsid w:val="00105894"/>
    <w:rPr>
      <w:color w:val="808080"/>
      <w:shd w:val="clear" w:color="auto" w:fill="E6E6E6"/>
    </w:rPr>
  </w:style>
  <w:style w:type="paragraph" w:customStyle="1" w:styleId="evidencetext">
    <w:name w:val="evidence text"/>
    <w:basedOn w:val="Normal"/>
    <w:link w:val="evidencetextChar1"/>
    <w:qFormat/>
    <w:rsid w:val="00105894"/>
    <w:pPr>
      <w:ind w:left="432" w:right="432"/>
    </w:pPr>
    <w:rPr>
      <w:color w:val="000000"/>
      <w:lang w:val="x-none" w:eastAsia="x-none"/>
    </w:rPr>
  </w:style>
  <w:style w:type="character" w:customStyle="1" w:styleId="evidencetextChar1">
    <w:name w:val="evidence text Char1"/>
    <w:link w:val="evidencetext"/>
    <w:rsid w:val="00105894"/>
    <w:rPr>
      <w:rFonts w:ascii="Calibri" w:hAnsi="Calibri" w:cs="Calibri"/>
      <w:color w:val="000000"/>
      <w:sz w:val="20"/>
      <w:lang w:val="x-none" w:eastAsia="x-none"/>
    </w:rPr>
  </w:style>
  <w:style w:type="character" w:customStyle="1" w:styleId="Author-Date">
    <w:name w:val="Author-Date"/>
    <w:qFormat/>
    <w:rsid w:val="00105894"/>
    <w:rPr>
      <w:b/>
      <w:sz w:val="24"/>
    </w:rPr>
  </w:style>
  <w:style w:type="paragraph" w:customStyle="1" w:styleId="Nothing">
    <w:name w:val="Nothing"/>
    <w:link w:val="NothingChar"/>
    <w:qFormat/>
    <w:rsid w:val="00105894"/>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uiPriority w:val="5"/>
    <w:qFormat/>
    <w:rsid w:val="00105894"/>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5"/>
    <w:qFormat/>
    <w:rsid w:val="00105894"/>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5"/>
    <w:rsid w:val="00105894"/>
    <w:rPr>
      <w:rFonts w:ascii="Calibri" w:hAnsi="Calibri" w:cs="Calibri"/>
      <w:u w:val="single"/>
    </w:rPr>
  </w:style>
  <w:style w:type="paragraph" w:customStyle="1" w:styleId="Style4">
    <w:name w:val="Style4"/>
    <w:basedOn w:val="Normal"/>
    <w:link w:val="Style4Char"/>
    <w:qFormat/>
    <w:rsid w:val="00105894"/>
    <w:rPr>
      <w:rFonts w:eastAsia="Times New Roman"/>
      <w:u w:val="single"/>
    </w:rPr>
  </w:style>
  <w:style w:type="character" w:customStyle="1" w:styleId="Style4Char">
    <w:name w:val="Style4 Char"/>
    <w:link w:val="Style4"/>
    <w:rsid w:val="00105894"/>
    <w:rPr>
      <w:rFonts w:ascii="Calibri" w:eastAsia="Times New Roman" w:hAnsi="Calibri" w:cs="Calibri"/>
      <w:sz w:val="20"/>
      <w:u w:val="single"/>
    </w:rPr>
  </w:style>
  <w:style w:type="character" w:customStyle="1" w:styleId="cardChar">
    <w:name w:val="card Char"/>
    <w:aliases w:val="Bold Cite Char Char,Speed Cite Char"/>
    <w:basedOn w:val="DefaultParagraphFont"/>
    <w:rsid w:val="00105894"/>
    <w:rPr>
      <w:rFonts w:ascii="Georgia" w:hAnsi="Georgia" w:cs="Calibri"/>
    </w:rPr>
  </w:style>
  <w:style w:type="character" w:customStyle="1" w:styleId="term">
    <w:name w:val="term"/>
    <w:basedOn w:val="DefaultParagraphFont"/>
    <w:rsid w:val="00105894"/>
  </w:style>
  <w:style w:type="character" w:customStyle="1" w:styleId="Style1Char">
    <w:name w:val="Style1 Char"/>
    <w:rsid w:val="00105894"/>
    <w:rPr>
      <w:rFonts w:ascii="Times New Roman" w:eastAsia="SimSun" w:hAnsi="Times New Roman" w:cs="Times New Roman"/>
      <w:sz w:val="20"/>
      <w:szCs w:val="24"/>
      <w:u w:val="single"/>
      <w:lang w:eastAsia="zh-CN"/>
    </w:rPr>
  </w:style>
  <w:style w:type="character" w:customStyle="1" w:styleId="Styleunderline11pt">
    <w:name w:val="Style underline + 11 pt"/>
    <w:rsid w:val="00105894"/>
    <w:rPr>
      <w:rFonts w:ascii="Times New Roman" w:hAnsi="Times New Roman"/>
      <w:sz w:val="20"/>
      <w:u w:val="single"/>
    </w:rPr>
  </w:style>
  <w:style w:type="paragraph" w:customStyle="1" w:styleId="Stylecard11pt">
    <w:name w:val="Style card + 11 pt"/>
    <w:basedOn w:val="Normal"/>
    <w:link w:val="Stylecard11ptChar"/>
    <w:qFormat/>
    <w:rsid w:val="00105894"/>
    <w:pPr>
      <w:ind w:left="288" w:right="288"/>
    </w:pPr>
    <w:rPr>
      <w:rFonts w:ascii="Georgia" w:eastAsia="SimSun" w:hAnsi="Georgia"/>
      <w:lang w:eastAsia="zh-CN"/>
    </w:rPr>
  </w:style>
  <w:style w:type="character" w:customStyle="1" w:styleId="Stylecard11ptChar">
    <w:name w:val="Style card + 11 pt Char"/>
    <w:link w:val="Stylecard11pt"/>
    <w:rsid w:val="00105894"/>
    <w:rPr>
      <w:rFonts w:ascii="Georgia" w:eastAsia="SimSun" w:hAnsi="Georgia" w:cs="Calibri"/>
      <w:sz w:val="20"/>
      <w:lang w:eastAsia="zh-CN"/>
    </w:rPr>
  </w:style>
  <w:style w:type="paragraph" w:customStyle="1" w:styleId="Minimize">
    <w:name w:val="Minimize"/>
    <w:basedOn w:val="Normal"/>
    <w:next w:val="Normal"/>
    <w:link w:val="MinimizeChar"/>
    <w:qFormat/>
    <w:rsid w:val="00105894"/>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05894"/>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05894"/>
    <w:rPr>
      <w:rFonts w:ascii="Arial" w:eastAsiaTheme="minorHAnsi" w:hAnsi="Arial" w:cs="Arial"/>
      <w:sz w:val="22"/>
      <w:szCs w:val="22"/>
      <w:u w:val="single"/>
    </w:rPr>
  </w:style>
  <w:style w:type="character" w:customStyle="1" w:styleId="byline">
    <w:name w:val="byline"/>
    <w:basedOn w:val="DefaultParagraphFont"/>
    <w:rsid w:val="0010589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05894"/>
    <w:rPr>
      <w:rFonts w:ascii="Arial" w:hAnsi="Arial"/>
      <w:b/>
      <w:sz w:val="24"/>
      <w:szCs w:val="22"/>
      <w:u w:val="single"/>
    </w:rPr>
  </w:style>
  <w:style w:type="character" w:customStyle="1" w:styleId="Style11ptBoldUnderline">
    <w:name w:val="Style 11 pt Bold Underline"/>
    <w:rsid w:val="00105894"/>
    <w:rPr>
      <w:b/>
      <w:bCs/>
      <w:sz w:val="20"/>
      <w:u w:val="single"/>
    </w:rPr>
  </w:style>
  <w:style w:type="paragraph" w:customStyle="1" w:styleId="StyleStyle411ptBold">
    <w:name w:val="Style Style4 + 11 pt Bold"/>
    <w:basedOn w:val="Normal"/>
    <w:link w:val="StyleStyle411ptBoldChar"/>
    <w:qFormat/>
    <w:rsid w:val="00105894"/>
    <w:rPr>
      <w:rFonts w:eastAsia="Times New Roman"/>
      <w:b/>
      <w:bCs/>
      <w:u w:val="single"/>
    </w:rPr>
  </w:style>
  <w:style w:type="character" w:customStyle="1" w:styleId="StyleStyle411ptBoldChar">
    <w:name w:val="Style Style4 + 11 pt Bold Char"/>
    <w:basedOn w:val="DefaultParagraphFont"/>
    <w:link w:val="StyleStyle411ptBold"/>
    <w:rsid w:val="00105894"/>
    <w:rPr>
      <w:rFonts w:ascii="Calibri" w:eastAsia="Times New Roman" w:hAnsi="Calibri" w:cs="Calibri"/>
      <w:b/>
      <w:bCs/>
      <w:sz w:val="20"/>
      <w:u w:val="single"/>
    </w:rPr>
  </w:style>
  <w:style w:type="paragraph" w:customStyle="1" w:styleId="BlockTitle">
    <w:name w:val="Block Title"/>
    <w:basedOn w:val="Normal"/>
    <w:next w:val="Normal"/>
    <w:link w:val="BlockTitleChar"/>
    <w:uiPriority w:val="99"/>
    <w:qFormat/>
    <w:rsid w:val="0010589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05894"/>
    <w:rPr>
      <w:rFonts w:ascii="Calibri" w:eastAsia="Times New Roman" w:hAnsi="Calibri" w:cs="Calibri"/>
      <w:b/>
      <w:sz w:val="32"/>
      <w:szCs w:val="20"/>
      <w:u w:val="single"/>
    </w:rPr>
  </w:style>
  <w:style w:type="character" w:customStyle="1" w:styleId="Emphasis2">
    <w:name w:val="Emphasis2"/>
    <w:basedOn w:val="DefaultParagraphFont"/>
    <w:rsid w:val="00105894"/>
    <w:rPr>
      <w:rFonts w:ascii="Franklin Gothic Heavy" w:hAnsi="Franklin Gothic Heavy"/>
      <w:iCs/>
      <w:u w:val="single"/>
    </w:rPr>
  </w:style>
  <w:style w:type="paragraph" w:customStyle="1" w:styleId="Cards">
    <w:name w:val="Cards"/>
    <w:basedOn w:val="Normal"/>
    <w:link w:val="CardsChar1"/>
    <w:qFormat/>
    <w:rsid w:val="00105894"/>
    <w:pPr>
      <w:autoSpaceDE w:val="0"/>
      <w:autoSpaceDN w:val="0"/>
      <w:adjustRightInd w:val="0"/>
      <w:ind w:left="432" w:right="432"/>
      <w:jc w:val="both"/>
    </w:pPr>
    <w:rPr>
      <w:rFonts w:eastAsia="Times New Roman" w:cs="Times New Roman"/>
      <w:szCs w:val="20"/>
    </w:rPr>
  </w:style>
  <w:style w:type="character" w:customStyle="1" w:styleId="CardsChar">
    <w:name w:val="Cards Char"/>
    <w:locked/>
    <w:rsid w:val="00105894"/>
    <w:rPr>
      <w:rFonts w:ascii="Times New Roman" w:eastAsia="Times New Roman" w:hAnsi="Times New Roman" w:cs="Times New Roman"/>
      <w:sz w:val="20"/>
      <w:szCs w:val="24"/>
    </w:rPr>
  </w:style>
  <w:style w:type="paragraph" w:styleId="Header">
    <w:name w:val="header"/>
    <w:basedOn w:val="Normal"/>
    <w:link w:val="HeaderChar"/>
    <w:uiPriority w:val="99"/>
    <w:qFormat/>
    <w:rsid w:val="00105894"/>
    <w:pPr>
      <w:tabs>
        <w:tab w:val="center" w:pos="4680"/>
        <w:tab w:val="right" w:pos="9360"/>
      </w:tabs>
    </w:pPr>
  </w:style>
  <w:style w:type="character" w:customStyle="1" w:styleId="HeaderChar">
    <w:name w:val="Header Char"/>
    <w:basedOn w:val="DefaultParagraphFont"/>
    <w:link w:val="Header"/>
    <w:uiPriority w:val="99"/>
    <w:rsid w:val="00105894"/>
    <w:rPr>
      <w:rFonts w:ascii="Calibri" w:hAnsi="Calibri" w:cs="Calibri"/>
      <w:sz w:val="20"/>
    </w:rPr>
  </w:style>
  <w:style w:type="character" w:customStyle="1" w:styleId="pmterms1">
    <w:name w:val="pmterms1"/>
    <w:basedOn w:val="DefaultParagraphFont"/>
    <w:rsid w:val="00105894"/>
  </w:style>
  <w:style w:type="character" w:customStyle="1" w:styleId="hilite1">
    <w:name w:val="hilite1"/>
    <w:basedOn w:val="DefaultParagraphFont"/>
    <w:rsid w:val="0010589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05894"/>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05894"/>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05894"/>
    <w:rPr>
      <w:rFonts w:eastAsia="Times New Roman"/>
      <w:b/>
      <w:szCs w:val="20"/>
    </w:rPr>
  </w:style>
  <w:style w:type="character" w:customStyle="1" w:styleId="NormaltagChar">
    <w:name w:val="Normal tag Char"/>
    <w:basedOn w:val="DefaultParagraphFont"/>
    <w:link w:val="Normaltag"/>
    <w:uiPriority w:val="99"/>
    <w:locked/>
    <w:rsid w:val="00105894"/>
    <w:rPr>
      <w:rFonts w:ascii="Calibri" w:eastAsia="Times New Roman" w:hAnsi="Calibri" w:cs="Calibri"/>
      <w:b/>
      <w:sz w:val="20"/>
      <w:szCs w:val="20"/>
    </w:rPr>
  </w:style>
  <w:style w:type="character" w:customStyle="1" w:styleId="DebateUnderline">
    <w:name w:val="Debate Underline"/>
    <w:qFormat/>
    <w:rsid w:val="00105894"/>
    <w:rPr>
      <w:rFonts w:ascii="Times New Roman" w:hAnsi="Times New Roman"/>
      <w:sz w:val="20"/>
      <w:szCs w:val="24"/>
      <w:u w:val="thick"/>
    </w:rPr>
  </w:style>
  <w:style w:type="character" w:customStyle="1" w:styleId="blue">
    <w:name w:val="blue"/>
    <w:basedOn w:val="DefaultParagraphFont"/>
    <w:rsid w:val="00105894"/>
    <w:rPr>
      <w:rFonts w:cs="Times New Roman"/>
    </w:rPr>
  </w:style>
  <w:style w:type="paragraph" w:customStyle="1" w:styleId="cites">
    <w:name w:val="cites"/>
    <w:link w:val="Heading1Char3"/>
    <w:autoRedefine/>
    <w:qFormat/>
    <w:rsid w:val="00105894"/>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05894"/>
    <w:rPr>
      <w:rFonts w:ascii="Times New Roman" w:eastAsia="Malgun Gothic" w:hAnsi="Times New Roman" w:cs="Times New Roman"/>
      <w:b/>
      <w:u w:val="single"/>
    </w:rPr>
  </w:style>
  <w:style w:type="paragraph" w:customStyle="1" w:styleId="tiny">
    <w:name w:val="tiny"/>
    <w:next w:val="Normal"/>
    <w:link w:val="tinyChar"/>
    <w:autoRedefine/>
    <w:qFormat/>
    <w:rsid w:val="00105894"/>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05894"/>
    <w:rPr>
      <w:rFonts w:ascii="Times New Roman" w:eastAsia="Malgun Gothic" w:hAnsi="Times New Roman" w:cs="Times New Roman"/>
      <w:sz w:val="12"/>
    </w:rPr>
  </w:style>
  <w:style w:type="character" w:customStyle="1" w:styleId="CitesChar2">
    <w:name w:val="Cites Char2"/>
    <w:link w:val="Cites0"/>
    <w:rsid w:val="00105894"/>
    <w:rPr>
      <w:rFonts w:eastAsia="Times New Roman" w:cs="Times New Roman"/>
      <w:b/>
      <w:bCs/>
      <w:sz w:val="20"/>
      <w:szCs w:val="20"/>
    </w:rPr>
  </w:style>
  <w:style w:type="paragraph" w:styleId="Footer">
    <w:name w:val="footer"/>
    <w:basedOn w:val="Normal"/>
    <w:link w:val="FooterChar"/>
    <w:uiPriority w:val="99"/>
    <w:rsid w:val="00105894"/>
    <w:pPr>
      <w:tabs>
        <w:tab w:val="center" w:pos="4680"/>
        <w:tab w:val="right" w:pos="9360"/>
      </w:tabs>
    </w:pPr>
  </w:style>
  <w:style w:type="character" w:customStyle="1" w:styleId="FooterChar">
    <w:name w:val="Footer Char"/>
    <w:basedOn w:val="DefaultParagraphFont"/>
    <w:link w:val="Footer"/>
    <w:uiPriority w:val="99"/>
    <w:rsid w:val="00105894"/>
    <w:rPr>
      <w:rFonts w:ascii="Calibri" w:hAnsi="Calibri" w:cs="Calibri"/>
      <w:sz w:val="20"/>
    </w:rPr>
  </w:style>
  <w:style w:type="character" w:styleId="PageNumber">
    <w:name w:val="page number"/>
    <w:aliases w:val="card ununderlined"/>
    <w:basedOn w:val="DefaultParagraphFont"/>
    <w:uiPriority w:val="99"/>
    <w:rsid w:val="00105894"/>
  </w:style>
  <w:style w:type="paragraph" w:customStyle="1" w:styleId="BlockTitle2">
    <w:name w:val="Block Title2"/>
    <w:basedOn w:val="Normal"/>
    <w:next w:val="Normal"/>
    <w:qFormat/>
    <w:rsid w:val="00105894"/>
    <w:pPr>
      <w:spacing w:after="240"/>
      <w:jc w:val="center"/>
    </w:pPr>
    <w:rPr>
      <w:rFonts w:eastAsia="Times New Roman"/>
      <w:b/>
      <w:sz w:val="32"/>
      <w:u w:val="single"/>
      <w:lang w:bidi="en-US"/>
    </w:rPr>
  </w:style>
  <w:style w:type="paragraph" w:styleId="TOC1">
    <w:name w:val="toc 1"/>
    <w:basedOn w:val="Normal"/>
    <w:next w:val="Normal"/>
    <w:autoRedefine/>
    <w:uiPriority w:val="39"/>
    <w:rsid w:val="00105894"/>
    <w:pPr>
      <w:spacing w:before="120" w:after="120"/>
    </w:pPr>
    <w:rPr>
      <w:rFonts w:eastAsia="Times New Roman"/>
      <w:b/>
      <w:u w:val="single"/>
      <w:lang w:bidi="en-US"/>
    </w:rPr>
  </w:style>
  <w:style w:type="paragraph" w:styleId="TOC9">
    <w:name w:val="toc 9"/>
    <w:basedOn w:val="Normal"/>
    <w:next w:val="Normal"/>
    <w:autoRedefine/>
    <w:rsid w:val="00105894"/>
    <w:pPr>
      <w:ind w:left="1600"/>
    </w:pPr>
    <w:rPr>
      <w:rFonts w:eastAsia="Times New Roman"/>
      <w:lang w:bidi="en-US"/>
    </w:rPr>
  </w:style>
  <w:style w:type="paragraph" w:customStyle="1" w:styleId="TxBrp1">
    <w:name w:val="TxBr_p1"/>
    <w:basedOn w:val="Normal"/>
    <w:qFormat/>
    <w:rsid w:val="00105894"/>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05894"/>
    <w:pPr>
      <w:spacing w:before="100" w:beforeAutospacing="1" w:after="100" w:afterAutospacing="1"/>
    </w:pPr>
    <w:rPr>
      <w:rFonts w:eastAsia="Times New Roman"/>
      <w:lang w:bidi="en-US"/>
    </w:rPr>
  </w:style>
  <w:style w:type="paragraph" w:customStyle="1" w:styleId="fullstory">
    <w:name w:val="fullstory"/>
    <w:basedOn w:val="Normal"/>
    <w:qFormat/>
    <w:rsid w:val="00105894"/>
    <w:pPr>
      <w:spacing w:before="100" w:beforeAutospacing="1" w:after="100" w:afterAutospacing="1"/>
    </w:pPr>
    <w:rPr>
      <w:rFonts w:eastAsia="Times New Roman"/>
      <w:lang w:bidi="en-US"/>
    </w:rPr>
  </w:style>
  <w:style w:type="character" w:customStyle="1" w:styleId="standardcontent">
    <w:name w:val="standardcontent"/>
    <w:basedOn w:val="DefaultParagraphFont"/>
    <w:rsid w:val="00105894"/>
  </w:style>
  <w:style w:type="paragraph" w:customStyle="1" w:styleId="hat">
    <w:name w:val="hat"/>
    <w:basedOn w:val="Normal"/>
    <w:next w:val="Normal"/>
    <w:link w:val="hatChar"/>
    <w:qFormat/>
    <w:rsid w:val="0010589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05894"/>
  </w:style>
  <w:style w:type="paragraph" w:customStyle="1" w:styleId="HotRouteChar">
    <w:name w:val="Hot Route! Char"/>
    <w:basedOn w:val="Normal"/>
    <w:qFormat/>
    <w:rsid w:val="00105894"/>
    <w:pPr>
      <w:ind w:left="144"/>
    </w:pPr>
    <w:rPr>
      <w:rFonts w:eastAsia="Times New Roman"/>
      <w:lang w:bidi="en-US"/>
    </w:rPr>
  </w:style>
  <w:style w:type="character" w:styleId="Strong">
    <w:name w:val="Strong"/>
    <w:aliases w:val="8 pt font,Citation Char Char1 Char Char Char Char Char,Cut,Small 1"/>
    <w:basedOn w:val="DefaultParagraphFont"/>
    <w:qFormat/>
    <w:rsid w:val="00105894"/>
    <w:rPr>
      <w:rFonts w:cs="Times New Roman"/>
      <w:b/>
      <w:bCs/>
    </w:rPr>
  </w:style>
  <w:style w:type="paragraph" w:customStyle="1" w:styleId="Default">
    <w:name w:val="Default"/>
    <w:qFormat/>
    <w:rsid w:val="0010589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05894"/>
    <w:rPr>
      <w:rFonts w:ascii="Cambria" w:hAnsi="Cambria" w:cs="Times New Roman"/>
      <w:b/>
      <w:bCs/>
      <w:sz w:val="26"/>
      <w:szCs w:val="26"/>
    </w:rPr>
  </w:style>
  <w:style w:type="character" w:customStyle="1" w:styleId="UnderliningChar">
    <w:name w:val="Underlining Char"/>
    <w:basedOn w:val="DefaultParagraphFont"/>
    <w:link w:val="Underlining"/>
    <w:rsid w:val="00105894"/>
    <w:rPr>
      <w:rFonts w:ascii="Arial Narrow" w:hAnsi="Arial Narrow" w:cs="Times New Roman"/>
      <w:u w:val="single"/>
    </w:rPr>
  </w:style>
  <w:style w:type="character" w:customStyle="1" w:styleId="CardCharChar1">
    <w:name w:val="Card Char Char1"/>
    <w:basedOn w:val="DefaultParagraphFont"/>
    <w:rsid w:val="00105894"/>
    <w:rPr>
      <w:rFonts w:cs="Times New Roman"/>
      <w:b/>
      <w:bCs/>
      <w:sz w:val="28"/>
      <w:szCs w:val="28"/>
    </w:rPr>
  </w:style>
  <w:style w:type="paragraph" w:customStyle="1" w:styleId="Cites0">
    <w:name w:val="Cites"/>
    <w:basedOn w:val="Normal"/>
    <w:link w:val="CitesChar2"/>
    <w:qFormat/>
    <w:rsid w:val="00105894"/>
    <w:pPr>
      <w:widowControl w:val="0"/>
      <w:autoSpaceDE w:val="0"/>
      <w:autoSpaceDN w:val="0"/>
      <w:adjustRightInd w:val="0"/>
      <w:jc w:val="both"/>
      <w:outlineLvl w:val="2"/>
    </w:pPr>
    <w:rPr>
      <w:rFonts w:asciiTheme="minorHAnsi" w:eastAsia="Times New Roman" w:hAnsiTheme="minorHAnsi" w:cs="Times New Roman"/>
      <w:b/>
      <w:bCs/>
      <w:szCs w:val="20"/>
    </w:rPr>
  </w:style>
  <w:style w:type="character" w:customStyle="1" w:styleId="CitesChar">
    <w:name w:val="Cites Char"/>
    <w:locked/>
    <w:rsid w:val="00105894"/>
    <w:rPr>
      <w:rFonts w:ascii="Times New Roman" w:eastAsia="Calibri" w:hAnsi="Times New Roman" w:cs="Times New Roman"/>
      <w:sz w:val="24"/>
      <w:szCs w:val="24"/>
    </w:rPr>
  </w:style>
  <w:style w:type="character" w:customStyle="1" w:styleId="apple-converted-space">
    <w:name w:val="apple-converted-space"/>
    <w:basedOn w:val="DefaultParagraphFont"/>
    <w:rsid w:val="00105894"/>
  </w:style>
  <w:style w:type="character" w:customStyle="1" w:styleId="hit">
    <w:name w:val="hit"/>
    <w:basedOn w:val="DefaultParagraphFont"/>
    <w:rsid w:val="00105894"/>
    <w:rPr>
      <w:rFonts w:cs="Times New Roman"/>
    </w:rPr>
  </w:style>
  <w:style w:type="paragraph" w:customStyle="1" w:styleId="SmallFont">
    <w:name w:val="Small Font"/>
    <w:basedOn w:val="Normal"/>
    <w:link w:val="SmallFontChar"/>
    <w:qFormat/>
    <w:rsid w:val="00105894"/>
    <w:pPr>
      <w:spacing w:after="200"/>
      <w:jc w:val="both"/>
    </w:pPr>
    <w:rPr>
      <w:rFonts w:eastAsia="Calibri"/>
      <w:szCs w:val="18"/>
    </w:rPr>
  </w:style>
  <w:style w:type="character" w:customStyle="1" w:styleId="SmallFontChar">
    <w:name w:val="Small Font Char"/>
    <w:basedOn w:val="DefaultParagraphFont"/>
    <w:link w:val="SmallFont"/>
    <w:locked/>
    <w:rsid w:val="00105894"/>
    <w:rPr>
      <w:rFonts w:ascii="Calibri" w:eastAsia="Calibri" w:hAnsi="Calibri" w:cs="Calibri"/>
      <w:sz w:val="20"/>
      <w:szCs w:val="18"/>
    </w:rPr>
  </w:style>
  <w:style w:type="character" w:customStyle="1" w:styleId="CircleChar1">
    <w:name w:val="Circle Char1"/>
    <w:basedOn w:val="DefaultParagraphFont"/>
    <w:rsid w:val="00105894"/>
    <w:rPr>
      <w:rFonts w:cs="Times New Roman"/>
      <w:b/>
      <w:i/>
      <w:sz w:val="18"/>
      <w:szCs w:val="18"/>
      <w:u w:val="single"/>
      <w:lang w:val="en-US" w:eastAsia="en-US" w:bidi="ar-SA"/>
    </w:rPr>
  </w:style>
  <w:style w:type="paragraph" w:styleId="BodyText">
    <w:name w:val="Body Text"/>
    <w:basedOn w:val="Normal"/>
    <w:link w:val="BodyTextChar"/>
    <w:qFormat/>
    <w:rsid w:val="00105894"/>
    <w:pPr>
      <w:widowControl w:val="0"/>
      <w:suppressAutoHyphens/>
      <w:spacing w:after="120"/>
    </w:pPr>
    <w:rPr>
      <w:rFonts w:eastAsia="Times New Roman"/>
      <w:szCs w:val="20"/>
      <w:lang w:eastAsia="ar-SA"/>
    </w:rPr>
  </w:style>
  <w:style w:type="character" w:customStyle="1" w:styleId="BodyTextChar">
    <w:name w:val="Body Text Char"/>
    <w:basedOn w:val="DefaultParagraphFont"/>
    <w:link w:val="BodyText"/>
    <w:rsid w:val="00105894"/>
    <w:rPr>
      <w:rFonts w:ascii="Calibri" w:eastAsia="Times New Roman" w:hAnsi="Calibri" w:cs="Calibri"/>
      <w:sz w:val="20"/>
      <w:szCs w:val="20"/>
      <w:lang w:eastAsia="ar-SA"/>
    </w:rPr>
  </w:style>
  <w:style w:type="character" w:customStyle="1" w:styleId="verdana">
    <w:name w:val="verdana"/>
    <w:basedOn w:val="DefaultParagraphFont"/>
    <w:rsid w:val="00105894"/>
  </w:style>
  <w:style w:type="character" w:customStyle="1" w:styleId="CardsChar1">
    <w:name w:val="Cards Char1"/>
    <w:link w:val="Cards"/>
    <w:rsid w:val="00105894"/>
    <w:rPr>
      <w:rFonts w:ascii="Calibri" w:eastAsia="Times New Roman" w:hAnsi="Calibri" w:cs="Times New Roman"/>
      <w:sz w:val="20"/>
      <w:szCs w:val="20"/>
    </w:rPr>
  </w:style>
  <w:style w:type="paragraph" w:customStyle="1" w:styleId="BlockHeadings">
    <w:name w:val="Block Headings"/>
    <w:basedOn w:val="Normal"/>
    <w:link w:val="BlockHeadingsChar"/>
    <w:qFormat/>
    <w:rsid w:val="00105894"/>
    <w:pPr>
      <w:autoSpaceDE w:val="0"/>
      <w:autoSpaceDN w:val="0"/>
      <w:adjustRightInd w:val="0"/>
      <w:jc w:val="center"/>
      <w:outlineLvl w:val="0"/>
    </w:pPr>
    <w:rPr>
      <w:rFonts w:eastAsia="Times New Roman" w:cs="Times New Roman"/>
      <w:b/>
      <w:szCs w:val="20"/>
    </w:rPr>
  </w:style>
  <w:style w:type="character" w:customStyle="1" w:styleId="BlockHeadingsChar">
    <w:name w:val="Block Headings Char"/>
    <w:link w:val="BlockHeadings"/>
    <w:rsid w:val="00105894"/>
    <w:rPr>
      <w:rFonts w:ascii="Calibri" w:eastAsia="Times New Roman" w:hAnsi="Calibri" w:cs="Times New Roman"/>
      <w:b/>
      <w:sz w:val="20"/>
      <w:szCs w:val="20"/>
    </w:rPr>
  </w:style>
  <w:style w:type="paragraph" w:customStyle="1" w:styleId="loose">
    <w:name w:val="loose"/>
    <w:basedOn w:val="Normal"/>
    <w:qFormat/>
    <w:rsid w:val="00105894"/>
    <w:pPr>
      <w:spacing w:before="210"/>
    </w:pPr>
    <w:rPr>
      <w:rFonts w:eastAsia="Times New Roman"/>
      <w:lang w:eastAsia="zh-CN" w:bidi="he-IL"/>
    </w:rPr>
  </w:style>
  <w:style w:type="character" w:customStyle="1" w:styleId="hit1">
    <w:name w:val="hit1"/>
    <w:basedOn w:val="DefaultParagraphFont"/>
    <w:rsid w:val="00105894"/>
    <w:rPr>
      <w:b/>
      <w:bCs/>
      <w:color w:val="CC0033"/>
    </w:rPr>
  </w:style>
  <w:style w:type="character" w:customStyle="1" w:styleId="upper">
    <w:name w:val="upper"/>
    <w:basedOn w:val="DefaultParagraphFont"/>
    <w:rsid w:val="00105894"/>
  </w:style>
  <w:style w:type="character" w:customStyle="1" w:styleId="Author">
    <w:name w:val="Author"/>
    <w:aliases w:val="Style Date"/>
    <w:basedOn w:val="DefaultParagraphFont"/>
    <w:qFormat/>
    <w:rsid w:val="00105894"/>
    <w:rPr>
      <w:b/>
      <w:sz w:val="24"/>
    </w:rPr>
  </w:style>
  <w:style w:type="character" w:customStyle="1" w:styleId="SmallFont7pt">
    <w:name w:val="Small Font (7 pt)"/>
    <w:basedOn w:val="DefaultParagraphFont"/>
    <w:rsid w:val="00105894"/>
    <w:rPr>
      <w:sz w:val="14"/>
    </w:rPr>
  </w:style>
  <w:style w:type="paragraph" w:customStyle="1" w:styleId="UnderlinedText">
    <w:name w:val="Underlined Text"/>
    <w:basedOn w:val="Normal"/>
    <w:qFormat/>
    <w:rsid w:val="00105894"/>
    <w:rPr>
      <w:rFonts w:eastAsia="Times New Roman"/>
      <w:b/>
      <w:szCs w:val="20"/>
    </w:rPr>
  </w:style>
  <w:style w:type="character" w:customStyle="1" w:styleId="SmallText-New">
    <w:name w:val="Small Text - New"/>
    <w:basedOn w:val="DefaultParagraphFont"/>
    <w:rsid w:val="00105894"/>
    <w:rPr>
      <w:rFonts w:ascii="Arial Narrow" w:hAnsi="Arial Narrow"/>
      <w:sz w:val="14"/>
    </w:rPr>
  </w:style>
  <w:style w:type="paragraph" w:customStyle="1" w:styleId="Smalltext">
    <w:name w:val="Small text"/>
    <w:aliases w:val="Quote1,Quote11"/>
    <w:basedOn w:val="Normal"/>
    <w:link w:val="SmalltextChar"/>
    <w:qFormat/>
    <w:rsid w:val="00105894"/>
    <w:rPr>
      <w:rFonts w:ascii="Arial Narrow" w:eastAsia="Times New Roman" w:hAnsi="Arial Narrow"/>
    </w:rPr>
  </w:style>
  <w:style w:type="character" w:customStyle="1" w:styleId="Underlined-New">
    <w:name w:val="Underlined - New"/>
    <w:basedOn w:val="DefaultParagraphFont"/>
    <w:rsid w:val="00105894"/>
    <w:rPr>
      <w:rFonts w:ascii="Arial Narrow" w:hAnsi="Arial Narrow"/>
      <w:sz w:val="16"/>
      <w:u w:val="single"/>
    </w:rPr>
  </w:style>
  <w:style w:type="paragraph" w:styleId="TOC2">
    <w:name w:val="toc 2"/>
    <w:basedOn w:val="Normal"/>
    <w:next w:val="Normal"/>
    <w:autoRedefine/>
    <w:uiPriority w:val="39"/>
    <w:rsid w:val="00105894"/>
    <w:pPr>
      <w:ind w:left="200"/>
    </w:pPr>
    <w:rPr>
      <w:rFonts w:eastAsia="Times New Roman"/>
      <w:lang w:bidi="en-US"/>
    </w:rPr>
  </w:style>
  <w:style w:type="paragraph" w:styleId="Caption">
    <w:name w:val="caption"/>
    <w:basedOn w:val="Normal"/>
    <w:next w:val="Normal"/>
    <w:qFormat/>
    <w:rsid w:val="00105894"/>
    <w:rPr>
      <w:rFonts w:eastAsia="Times New Roman"/>
      <w:b/>
      <w:bCs/>
      <w:sz w:val="18"/>
      <w:szCs w:val="18"/>
      <w:lang w:bidi="en-US"/>
    </w:rPr>
  </w:style>
  <w:style w:type="paragraph" w:styleId="TOCHeading">
    <w:name w:val="TOC Heading"/>
    <w:basedOn w:val="Heading1"/>
    <w:next w:val="Normal"/>
    <w:uiPriority w:val="39"/>
    <w:qFormat/>
    <w:rsid w:val="0010589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05894"/>
    <w:rPr>
      <w:rFonts w:ascii="Arial Narrow" w:hAnsi="Arial Narrow"/>
      <w:dstrike w:val="0"/>
      <w:sz w:val="20"/>
      <w:bdr w:val="single" w:sz="2" w:space="0" w:color="auto"/>
      <w:vertAlign w:val="baseline"/>
    </w:rPr>
  </w:style>
  <w:style w:type="character" w:customStyle="1" w:styleId="style65">
    <w:name w:val="style65"/>
    <w:basedOn w:val="DefaultParagraphFont"/>
    <w:rsid w:val="0010589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05894"/>
    <w:rPr>
      <w:rFonts w:cs="Arial"/>
      <w:bCs/>
      <w:szCs w:val="26"/>
      <w:u w:val="single"/>
      <w:lang w:val="en-US" w:eastAsia="en-US" w:bidi="ar-SA"/>
    </w:rPr>
  </w:style>
  <w:style w:type="character" w:customStyle="1" w:styleId="qlabel">
    <w:name w:val="q_label"/>
    <w:basedOn w:val="DefaultParagraphFont"/>
    <w:rsid w:val="00105894"/>
  </w:style>
  <w:style w:type="character" w:customStyle="1" w:styleId="alabel">
    <w:name w:val="a_label"/>
    <w:basedOn w:val="DefaultParagraphFont"/>
    <w:rsid w:val="00105894"/>
  </w:style>
  <w:style w:type="character" w:customStyle="1" w:styleId="Style1Char1">
    <w:name w:val="Style1 Char1"/>
    <w:basedOn w:val="DefaultParagraphFont"/>
    <w:rsid w:val="00105894"/>
    <w:rPr>
      <w:rFonts w:eastAsia="SimSun"/>
      <w:sz w:val="20"/>
      <w:szCs w:val="24"/>
      <w:u w:val="single"/>
      <w:lang w:val="en-US" w:eastAsia="zh-CN" w:bidi="ar-SA"/>
    </w:rPr>
  </w:style>
  <w:style w:type="character" w:customStyle="1" w:styleId="UnderlineCharChar">
    <w:name w:val="Underline Char Char"/>
    <w:basedOn w:val="DefaultParagraphFont"/>
    <w:rsid w:val="0010589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05894"/>
    <w:rPr>
      <w:rFonts w:eastAsia="MS Mincho"/>
      <w:b/>
      <w:u w:val="single"/>
      <w:lang w:val="en-US" w:eastAsia="en-US" w:bidi="ar-SA"/>
    </w:rPr>
  </w:style>
  <w:style w:type="character" w:customStyle="1" w:styleId="CardTextChar0">
    <w:name w:val="Card Text Char"/>
    <w:basedOn w:val="DefaultParagraphFont"/>
    <w:rsid w:val="00105894"/>
    <w:rPr>
      <w:rFonts w:ascii="Times New Roman" w:eastAsia="Times New Roman" w:hAnsi="Times New Roman" w:cs="Times New Roman"/>
      <w:szCs w:val="24"/>
    </w:rPr>
  </w:style>
  <w:style w:type="character" w:customStyle="1" w:styleId="reduce2">
    <w:name w:val="reduce2"/>
    <w:basedOn w:val="DefaultParagraphFont"/>
    <w:rsid w:val="00105894"/>
    <w:rPr>
      <w:rFonts w:ascii="Arial" w:hAnsi="Arial" w:cs="Arial"/>
      <w:color w:val="000000"/>
      <w:sz w:val="10"/>
      <w:szCs w:val="22"/>
    </w:rPr>
  </w:style>
  <w:style w:type="paragraph" w:customStyle="1" w:styleId="BoldUnderline">
    <w:name w:val="BoldUnderline"/>
    <w:link w:val="BoldUnderlineChar"/>
    <w:uiPriority w:val="99"/>
    <w:qFormat/>
    <w:rsid w:val="00105894"/>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0589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05894"/>
    <w:rPr>
      <w:rFonts w:cs="Arial"/>
      <w:bCs/>
      <w:szCs w:val="26"/>
      <w:u w:val="single"/>
      <w:lang w:val="en-US" w:eastAsia="en-US" w:bidi="ar-SA"/>
    </w:rPr>
  </w:style>
  <w:style w:type="paragraph" w:customStyle="1" w:styleId="evidencetextChar">
    <w:name w:val="evidence text Char"/>
    <w:basedOn w:val="Normal"/>
    <w:qFormat/>
    <w:rsid w:val="00105894"/>
    <w:pPr>
      <w:ind w:left="1728" w:right="1008"/>
    </w:pPr>
    <w:rPr>
      <w:rFonts w:eastAsia="Times New Roman"/>
      <w:color w:val="000000"/>
      <w:sz w:val="18"/>
    </w:rPr>
  </w:style>
  <w:style w:type="character" w:customStyle="1" w:styleId="underline2">
    <w:name w:val="underline2"/>
    <w:basedOn w:val="DefaultParagraphFont"/>
    <w:rsid w:val="00105894"/>
    <w:rPr>
      <w:u w:val="single"/>
    </w:rPr>
  </w:style>
  <w:style w:type="character" w:customStyle="1" w:styleId="Style11ptUnderlineBorderSinglesolidlineAuto05pt">
    <w:name w:val="Style 11 pt Underline Border: : (Single solid line Auto  0.5 pt..."/>
    <w:rsid w:val="0010589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0589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05894"/>
    <w:rPr>
      <w:rFonts w:ascii="Calibri" w:eastAsia="Times New Roman" w:hAnsi="Calibri" w:cs="Times New Roman"/>
      <w:sz w:val="20"/>
      <w:u w:val="single"/>
      <w:bdr w:val="single" w:sz="4" w:space="0" w:color="auto"/>
    </w:rPr>
  </w:style>
  <w:style w:type="character" w:customStyle="1" w:styleId="UnderlineChar4Char">
    <w:name w:val="Underline Char4 Char"/>
    <w:basedOn w:val="DefaultParagraphFont"/>
    <w:link w:val="UnderlineChar4"/>
    <w:rsid w:val="00105894"/>
    <w:rPr>
      <w:u w:val="single"/>
    </w:rPr>
  </w:style>
  <w:style w:type="paragraph" w:customStyle="1" w:styleId="UnderlineChar4">
    <w:name w:val="Underline Char4"/>
    <w:basedOn w:val="Normal"/>
    <w:link w:val="UnderlineChar4Char"/>
    <w:qFormat/>
    <w:rsid w:val="00105894"/>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05894"/>
    <w:rPr>
      <w:b/>
      <w:u w:val="single"/>
    </w:rPr>
  </w:style>
  <w:style w:type="paragraph" w:customStyle="1" w:styleId="BoldandUnderlineChar3">
    <w:name w:val="Bold and Underline Char3"/>
    <w:basedOn w:val="Normal"/>
    <w:link w:val="BoldandUnderlineChar3Char2"/>
    <w:qFormat/>
    <w:rsid w:val="00105894"/>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05894"/>
    <w:rPr>
      <w:rFonts w:eastAsia="Times New Roman"/>
      <w:u w:val="single"/>
    </w:rPr>
  </w:style>
  <w:style w:type="character" w:customStyle="1" w:styleId="StyleUnderlineChar11ptChar">
    <w:name w:val="Style Underline Char + 11 pt Char"/>
    <w:basedOn w:val="DefaultParagraphFont"/>
    <w:link w:val="StyleUnderlineChar11pt"/>
    <w:rsid w:val="00105894"/>
    <w:rPr>
      <w:rFonts w:ascii="Calibri" w:eastAsia="Times New Roman" w:hAnsi="Calibri" w:cs="Calibri"/>
      <w:sz w:val="20"/>
      <w:u w:val="single"/>
    </w:rPr>
  </w:style>
  <w:style w:type="paragraph" w:customStyle="1" w:styleId="StyleUnderlineChar11ptBold">
    <w:name w:val="Style Underline Char + 11 pt Bold"/>
    <w:basedOn w:val="Normal"/>
    <w:link w:val="StyleUnderlineChar11ptBoldChar"/>
    <w:qFormat/>
    <w:rsid w:val="0010589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05894"/>
    <w:rPr>
      <w:rFonts w:ascii="Calibri" w:eastAsia="Times New Roman" w:hAnsi="Calibri" w:cs="Calibri"/>
      <w:b/>
      <w:bCs/>
      <w:sz w:val="20"/>
      <w:u w:val="single"/>
    </w:rPr>
  </w:style>
  <w:style w:type="character" w:customStyle="1" w:styleId="inside-head">
    <w:name w:val="inside-head"/>
    <w:basedOn w:val="DefaultParagraphFont"/>
    <w:rsid w:val="00105894"/>
  </w:style>
  <w:style w:type="paragraph" w:customStyle="1" w:styleId="Style3">
    <w:name w:val="Style3"/>
    <w:basedOn w:val="Normal"/>
    <w:link w:val="Style3Char"/>
    <w:qFormat/>
    <w:rsid w:val="00105894"/>
    <w:rPr>
      <w:rFonts w:ascii="Arial Narrow" w:eastAsia="Times New Roman" w:hAnsi="Arial Narrow"/>
      <w:b/>
    </w:rPr>
  </w:style>
  <w:style w:type="character" w:customStyle="1" w:styleId="Style3Char">
    <w:name w:val="Style3 Char"/>
    <w:basedOn w:val="DefaultParagraphFont"/>
    <w:link w:val="Style3"/>
    <w:rsid w:val="00105894"/>
    <w:rPr>
      <w:rFonts w:ascii="Arial Narrow" w:eastAsia="Times New Roman" w:hAnsi="Arial Narrow" w:cs="Calibri"/>
      <w:b/>
      <w:sz w:val="20"/>
    </w:rPr>
  </w:style>
  <w:style w:type="character" w:customStyle="1" w:styleId="7TimesNewRoman">
    <w:name w:val="7 Times New Roman"/>
    <w:rsid w:val="0010589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05894"/>
  </w:style>
  <w:style w:type="character" w:customStyle="1" w:styleId="officialsbureau">
    <w:name w:val="official_s_bureau"/>
    <w:basedOn w:val="DefaultParagraphFont"/>
    <w:rsid w:val="00105894"/>
  </w:style>
  <w:style w:type="paragraph" w:customStyle="1" w:styleId="Stylecard11ptUnderline">
    <w:name w:val="Style card + 11 pt Underline"/>
    <w:basedOn w:val="Normal"/>
    <w:link w:val="Stylecard11ptUnderlineChar"/>
    <w:qFormat/>
    <w:rsid w:val="00105894"/>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05894"/>
    <w:rPr>
      <w:rFonts w:ascii="Georgia" w:eastAsia="SimSun" w:hAnsi="Georgia" w:cs="Calibri"/>
      <w:sz w:val="20"/>
      <w:u w:val="single"/>
      <w:lang w:eastAsia="zh-CN"/>
    </w:rPr>
  </w:style>
  <w:style w:type="paragraph" w:customStyle="1" w:styleId="Stylecard11ptBoldUnderline">
    <w:name w:val="Style card + 11 pt Bold Underline"/>
    <w:basedOn w:val="Normal"/>
    <w:link w:val="Stylecard11ptBoldUnderlineChar"/>
    <w:qFormat/>
    <w:rsid w:val="00105894"/>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05894"/>
    <w:rPr>
      <w:rFonts w:ascii="Georgia" w:eastAsia="SimSun" w:hAnsi="Georgia" w:cs="Calibri"/>
      <w:b/>
      <w:bCs/>
      <w:sz w:val="20"/>
      <w:u w:val="single"/>
      <w:lang w:eastAsia="zh-CN"/>
    </w:rPr>
  </w:style>
  <w:style w:type="character" w:customStyle="1" w:styleId="StyleStyle11ptBoldUnderlineBorderSinglesolidlineAuto">
    <w:name w:val="Style Style 11 pt Bold Underline Border: : (Single solid line Auto ..."/>
    <w:basedOn w:val="DefaultParagraphFont"/>
    <w:rsid w:val="0010589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05894"/>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05894"/>
    <w:rPr>
      <w:rFonts w:ascii="Georgia" w:eastAsia="SimSun" w:hAnsi="Georgia" w:cs="Calibri"/>
      <w:sz w:val="20"/>
      <w:u w:val="single"/>
      <w:lang w:eastAsia="zh-CN"/>
    </w:rPr>
  </w:style>
  <w:style w:type="paragraph" w:styleId="HTMLPreformatted">
    <w:name w:val="HTML Preformatted"/>
    <w:basedOn w:val="Normal"/>
    <w:link w:val="HTMLPreformattedChar"/>
    <w:rsid w:val="00105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05894"/>
    <w:rPr>
      <w:rFonts w:ascii="Courier New" w:eastAsia="Times New Roman" w:hAnsi="Courier New" w:cs="Courier New"/>
      <w:sz w:val="20"/>
      <w:szCs w:val="20"/>
    </w:rPr>
  </w:style>
  <w:style w:type="paragraph" w:customStyle="1" w:styleId="StyleUnderlining11pt">
    <w:name w:val="Style Underlining + 11 pt"/>
    <w:basedOn w:val="Normal"/>
    <w:link w:val="StyleUnderlining11ptChar"/>
    <w:qFormat/>
    <w:rsid w:val="00105894"/>
    <w:rPr>
      <w:u w:val="single"/>
    </w:rPr>
  </w:style>
  <w:style w:type="character" w:customStyle="1" w:styleId="StyleUnderlining11ptChar">
    <w:name w:val="Style Underlining + 11 pt Char"/>
    <w:basedOn w:val="DefaultParagraphFont"/>
    <w:link w:val="StyleUnderlining11pt"/>
    <w:rsid w:val="00105894"/>
    <w:rPr>
      <w:rFonts w:ascii="Calibri" w:hAnsi="Calibri" w:cs="Calibri"/>
      <w:sz w:val="20"/>
      <w:u w:val="single"/>
    </w:rPr>
  </w:style>
  <w:style w:type="paragraph" w:customStyle="1" w:styleId="StyleCardText9pt">
    <w:name w:val="Style Card Text + 9 pt"/>
    <w:basedOn w:val="Normal"/>
    <w:link w:val="StyleCardText9ptChar"/>
    <w:qFormat/>
    <w:rsid w:val="00105894"/>
    <w:pPr>
      <w:spacing w:after="200"/>
      <w:contextualSpacing/>
    </w:pPr>
    <w:rPr>
      <w:rFonts w:eastAsia="Calibri"/>
    </w:rPr>
  </w:style>
  <w:style w:type="character" w:customStyle="1" w:styleId="StyleCardText9ptChar">
    <w:name w:val="Style Card Text + 9 pt Char"/>
    <w:basedOn w:val="DefaultParagraphFont"/>
    <w:link w:val="StyleCardText9pt"/>
    <w:rsid w:val="00105894"/>
    <w:rPr>
      <w:rFonts w:ascii="Calibri" w:eastAsia="Calibri" w:hAnsi="Calibri" w:cs="Calibri"/>
      <w:sz w:val="20"/>
    </w:rPr>
  </w:style>
  <w:style w:type="paragraph" w:styleId="Quote">
    <w:name w:val="Quote"/>
    <w:basedOn w:val="Normal"/>
    <w:next w:val="Normal"/>
    <w:link w:val="QuoteChar"/>
    <w:uiPriority w:val="29"/>
    <w:qFormat/>
    <w:rsid w:val="00105894"/>
    <w:pPr>
      <w:widowControl w:val="0"/>
    </w:pPr>
    <w:rPr>
      <w:rFonts w:eastAsia="Times New Roman"/>
      <w:iCs/>
      <w:color w:val="000000"/>
      <w:lang w:bidi="en-US"/>
    </w:rPr>
  </w:style>
  <w:style w:type="character" w:customStyle="1" w:styleId="QuoteChar">
    <w:name w:val="Quote Char"/>
    <w:basedOn w:val="DefaultParagraphFont"/>
    <w:link w:val="Quote"/>
    <w:uiPriority w:val="29"/>
    <w:rsid w:val="00105894"/>
    <w:rPr>
      <w:rFonts w:ascii="Calibri" w:eastAsia="Times New Roman" w:hAnsi="Calibri" w:cs="Calibri"/>
      <w:iCs/>
      <w:color w:val="000000"/>
      <w:sz w:val="20"/>
      <w:lang w:bidi="en-US"/>
    </w:rPr>
  </w:style>
  <w:style w:type="paragraph" w:customStyle="1" w:styleId="Underlining">
    <w:name w:val="Underlining"/>
    <w:basedOn w:val="Normal"/>
    <w:link w:val="UnderliningChar"/>
    <w:qFormat/>
    <w:rsid w:val="00105894"/>
    <w:rPr>
      <w:rFonts w:ascii="Arial Narrow" w:hAnsi="Arial Narrow" w:cs="Times New Roman"/>
      <w:sz w:val="24"/>
      <w:u w:val="single"/>
    </w:rPr>
  </w:style>
  <w:style w:type="character" w:customStyle="1" w:styleId="ital-inline">
    <w:name w:val="ital-inline"/>
    <w:basedOn w:val="DefaultParagraphFont"/>
    <w:rsid w:val="00105894"/>
  </w:style>
  <w:style w:type="character" w:customStyle="1" w:styleId="underlineChar">
    <w:name w:val="underline Char"/>
    <w:basedOn w:val="DefaultParagraphFont"/>
    <w:rsid w:val="0010589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0589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05894"/>
    <w:rPr>
      <w:sz w:val="20"/>
      <w:u w:val="single"/>
    </w:rPr>
  </w:style>
  <w:style w:type="paragraph" w:styleId="BodyTextIndent2">
    <w:name w:val="Body Text Indent 2"/>
    <w:basedOn w:val="Normal"/>
    <w:link w:val="BodyTextIndent2Char"/>
    <w:unhideWhenUsed/>
    <w:rsid w:val="00105894"/>
    <w:pPr>
      <w:spacing w:after="120" w:line="480" w:lineRule="auto"/>
      <w:ind w:left="360"/>
    </w:pPr>
  </w:style>
  <w:style w:type="character" w:customStyle="1" w:styleId="BodyTextIndent2Char">
    <w:name w:val="Body Text Indent 2 Char"/>
    <w:basedOn w:val="DefaultParagraphFont"/>
    <w:link w:val="BodyTextIndent2"/>
    <w:rsid w:val="00105894"/>
    <w:rPr>
      <w:rFonts w:ascii="Calibri" w:hAnsi="Calibri" w:cs="Calibri"/>
      <w:sz w:val="20"/>
    </w:rPr>
  </w:style>
  <w:style w:type="paragraph" w:styleId="BodyTextIndent3">
    <w:name w:val="Body Text Indent 3"/>
    <w:basedOn w:val="Normal"/>
    <w:link w:val="BodyTextIndent3Char"/>
    <w:uiPriority w:val="99"/>
    <w:semiHidden/>
    <w:unhideWhenUsed/>
    <w:rsid w:val="00105894"/>
    <w:pPr>
      <w:spacing w:after="120"/>
      <w:ind w:left="360"/>
    </w:pPr>
    <w:rPr>
      <w:szCs w:val="16"/>
    </w:rPr>
  </w:style>
  <w:style w:type="character" w:customStyle="1" w:styleId="BodyTextIndent3Char">
    <w:name w:val="Body Text Indent 3 Char"/>
    <w:basedOn w:val="DefaultParagraphFont"/>
    <w:link w:val="BodyTextIndent3"/>
    <w:uiPriority w:val="99"/>
    <w:semiHidden/>
    <w:rsid w:val="00105894"/>
    <w:rPr>
      <w:rFonts w:ascii="Calibri" w:hAnsi="Calibri" w:cs="Calibri"/>
      <w:sz w:val="20"/>
      <w:szCs w:val="16"/>
    </w:rPr>
  </w:style>
  <w:style w:type="paragraph" w:styleId="BodyText2">
    <w:name w:val="Body Text 2"/>
    <w:basedOn w:val="Normal"/>
    <w:link w:val="BodyText2Char"/>
    <w:unhideWhenUsed/>
    <w:rsid w:val="00105894"/>
    <w:pPr>
      <w:spacing w:after="120" w:line="480" w:lineRule="auto"/>
    </w:pPr>
  </w:style>
  <w:style w:type="character" w:customStyle="1" w:styleId="BodyText2Char">
    <w:name w:val="Body Text 2 Char"/>
    <w:basedOn w:val="DefaultParagraphFont"/>
    <w:link w:val="BodyText2"/>
    <w:rsid w:val="00105894"/>
    <w:rPr>
      <w:rFonts w:ascii="Calibri" w:hAnsi="Calibri" w:cs="Calibri"/>
      <w:sz w:val="20"/>
    </w:rPr>
  </w:style>
  <w:style w:type="paragraph" w:styleId="BodyTextIndent">
    <w:name w:val="Body Text Indent"/>
    <w:basedOn w:val="Normal"/>
    <w:link w:val="BodyTextIndentChar"/>
    <w:uiPriority w:val="99"/>
    <w:unhideWhenUsed/>
    <w:rsid w:val="00105894"/>
    <w:pPr>
      <w:spacing w:after="120"/>
      <w:ind w:left="360"/>
    </w:pPr>
  </w:style>
  <w:style w:type="character" w:customStyle="1" w:styleId="BodyTextIndentChar">
    <w:name w:val="Body Text Indent Char"/>
    <w:basedOn w:val="DefaultParagraphFont"/>
    <w:link w:val="BodyTextIndent"/>
    <w:uiPriority w:val="99"/>
    <w:rsid w:val="00105894"/>
    <w:rPr>
      <w:rFonts w:ascii="Calibri" w:hAnsi="Calibri" w:cs="Calibri"/>
      <w:sz w:val="20"/>
    </w:rPr>
  </w:style>
  <w:style w:type="paragraph" w:styleId="BodyText3">
    <w:name w:val="Body Text 3"/>
    <w:basedOn w:val="Normal"/>
    <w:link w:val="BodyText3Char"/>
    <w:unhideWhenUsed/>
    <w:rsid w:val="00105894"/>
    <w:pPr>
      <w:spacing w:after="120"/>
    </w:pPr>
    <w:rPr>
      <w:szCs w:val="16"/>
    </w:rPr>
  </w:style>
  <w:style w:type="character" w:customStyle="1" w:styleId="BodyText3Char">
    <w:name w:val="Body Text 3 Char"/>
    <w:basedOn w:val="DefaultParagraphFont"/>
    <w:link w:val="BodyText3"/>
    <w:rsid w:val="00105894"/>
    <w:rPr>
      <w:rFonts w:ascii="Calibri" w:hAnsi="Calibri" w:cs="Calibri"/>
      <w:sz w:val="20"/>
      <w:szCs w:val="16"/>
    </w:rPr>
  </w:style>
  <w:style w:type="character" w:customStyle="1" w:styleId="StyleBold">
    <w:name w:val="Style Bold"/>
    <w:basedOn w:val="DefaultParagraphFont"/>
    <w:uiPriority w:val="9"/>
    <w:semiHidden/>
    <w:rsid w:val="00105894"/>
    <w:rPr>
      <w:b/>
      <w:bCs/>
    </w:rPr>
  </w:style>
  <w:style w:type="character" w:customStyle="1" w:styleId="body-text">
    <w:name w:val="body-text"/>
    <w:basedOn w:val="DefaultParagraphFont"/>
    <w:rsid w:val="00105894"/>
  </w:style>
  <w:style w:type="paragraph" w:customStyle="1" w:styleId="StyleStyle411ptBoldBorderSinglesolidlineAuto0">
    <w:name w:val="Style Style4 + 11 pt Bold Border: : (Single solid line Auto  0...."/>
    <w:basedOn w:val="Normal"/>
    <w:link w:val="StyleStyle411ptBoldBorderSinglesolidlineAuto0Char"/>
    <w:qFormat/>
    <w:rsid w:val="0010589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5894"/>
    <w:rPr>
      <w:rFonts w:ascii="Calibri" w:eastAsia="Times New Roman" w:hAnsi="Calibri" w:cs="Calibri"/>
      <w:b/>
      <w:bCs/>
      <w:sz w:val="20"/>
      <w:u w:val="single"/>
      <w:bdr w:val="single" w:sz="4" w:space="0" w:color="auto"/>
    </w:rPr>
  </w:style>
  <w:style w:type="character" w:customStyle="1" w:styleId="BalloonTextChar1">
    <w:name w:val="Balloon Text Char1"/>
    <w:basedOn w:val="DefaultParagraphFont"/>
    <w:uiPriority w:val="99"/>
    <w:rsid w:val="00105894"/>
    <w:rPr>
      <w:rFonts w:ascii="Segoe UI" w:eastAsiaTheme="minorHAnsi" w:hAnsi="Segoe UI" w:cs="Segoe UI"/>
      <w:sz w:val="18"/>
      <w:szCs w:val="18"/>
    </w:rPr>
  </w:style>
  <w:style w:type="character" w:customStyle="1" w:styleId="globalcontentbody">
    <w:name w:val="globalcontentbody"/>
    <w:basedOn w:val="DefaultParagraphFont"/>
    <w:rsid w:val="00105894"/>
  </w:style>
  <w:style w:type="paragraph" w:customStyle="1" w:styleId="StyleStyle112pt">
    <w:name w:val="Style Style1 + 12 pt"/>
    <w:basedOn w:val="Normal"/>
    <w:link w:val="StyleStyle112ptChar"/>
    <w:qFormat/>
    <w:rsid w:val="00105894"/>
    <w:rPr>
      <w:rFonts w:eastAsia="SimSun"/>
      <w:u w:val="single"/>
      <w:lang w:eastAsia="zh-CN"/>
    </w:rPr>
  </w:style>
  <w:style w:type="character" w:customStyle="1" w:styleId="StyleStyle112ptChar">
    <w:name w:val="Style Style1 + 12 pt Char"/>
    <w:basedOn w:val="DefaultParagraphFont"/>
    <w:link w:val="StyleStyle112pt"/>
    <w:rsid w:val="00105894"/>
    <w:rPr>
      <w:rFonts w:ascii="Calibri" w:eastAsia="SimSun" w:hAnsi="Calibri" w:cs="Calibri"/>
      <w:sz w:val="20"/>
      <w:u w:val="single"/>
      <w:lang w:eastAsia="zh-CN"/>
    </w:rPr>
  </w:style>
  <w:style w:type="paragraph" w:customStyle="1" w:styleId="MinimizedText">
    <w:name w:val="Minimized Text"/>
    <w:basedOn w:val="Normal"/>
    <w:link w:val="MinimizedTextChar"/>
    <w:qFormat/>
    <w:rsid w:val="00105894"/>
    <w:rPr>
      <w:rFonts w:eastAsia="Times New Roman"/>
    </w:rPr>
  </w:style>
  <w:style w:type="character" w:customStyle="1" w:styleId="MinimizedTextChar">
    <w:name w:val="Minimized Text Char"/>
    <w:basedOn w:val="DefaultParagraphFont"/>
    <w:link w:val="MinimizedText"/>
    <w:rsid w:val="00105894"/>
    <w:rPr>
      <w:rFonts w:ascii="Calibri" w:eastAsia="Times New Roman" w:hAnsi="Calibri" w:cs="Calibri"/>
      <w:sz w:val="20"/>
    </w:rPr>
  </w:style>
  <w:style w:type="character" w:customStyle="1" w:styleId="term1">
    <w:name w:val="term1"/>
    <w:basedOn w:val="DefaultParagraphFont"/>
    <w:rsid w:val="00105894"/>
    <w:rPr>
      <w:b/>
      <w:bCs/>
    </w:rPr>
  </w:style>
  <w:style w:type="character" w:customStyle="1" w:styleId="Styleterm111ptUnderline">
    <w:name w:val="Style term1 + 11 pt Underline"/>
    <w:basedOn w:val="term1"/>
    <w:rsid w:val="00105894"/>
    <w:rPr>
      <w:b/>
      <w:bCs/>
      <w:sz w:val="20"/>
      <w:u w:val="single"/>
    </w:rPr>
  </w:style>
  <w:style w:type="paragraph" w:customStyle="1" w:styleId="StyleMinimizedTextArialNarrow10pt">
    <w:name w:val="Style Minimized Text + Arial Narrow 10 pt"/>
    <w:basedOn w:val="MinimizedText"/>
    <w:link w:val="StyleMinimizedTextArialNarrow10ptChar"/>
    <w:qFormat/>
    <w:rsid w:val="00105894"/>
  </w:style>
  <w:style w:type="character" w:customStyle="1" w:styleId="StyleMinimizedTextArialNarrow10ptChar">
    <w:name w:val="Style Minimized Text + Arial Narrow 10 pt Char"/>
    <w:basedOn w:val="MinimizedTextChar"/>
    <w:link w:val="StyleMinimizedTextArialNarrow10pt"/>
    <w:rsid w:val="00105894"/>
    <w:rPr>
      <w:rFonts w:ascii="Calibri" w:eastAsia="Times New Roman" w:hAnsi="Calibri" w:cs="Calibri"/>
      <w:sz w:val="20"/>
    </w:rPr>
  </w:style>
  <w:style w:type="character" w:customStyle="1" w:styleId="Styleunderline11ptBold">
    <w:name w:val="Style underline + 11 pt Bold"/>
    <w:basedOn w:val="underline"/>
    <w:rsid w:val="0010589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589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05894"/>
    <w:rPr>
      <w:rFonts w:ascii="Calibri" w:eastAsia="Times New Roman" w:hAnsi="Calibri" w:cs="Calibri"/>
      <w:sz w:val="20"/>
      <w:u w:val="single"/>
      <w:bdr w:val="single" w:sz="4" w:space="0" w:color="auto"/>
    </w:rPr>
  </w:style>
  <w:style w:type="character" w:customStyle="1" w:styleId="Style9pt">
    <w:name w:val="Style 9 pt"/>
    <w:basedOn w:val="DefaultParagraphFont"/>
    <w:rsid w:val="00105894"/>
    <w:rPr>
      <w:rFonts w:ascii="Times New Roman" w:hAnsi="Times New Roman"/>
      <w:sz w:val="20"/>
    </w:rPr>
  </w:style>
  <w:style w:type="paragraph" w:customStyle="1" w:styleId="StyleStyle49pt3">
    <w:name w:val="Style Style4 + 9 pt3"/>
    <w:basedOn w:val="Style4"/>
    <w:link w:val="StyleStyle49pt3Char"/>
    <w:qFormat/>
    <w:rsid w:val="00105894"/>
    <w:rPr>
      <w:rFonts w:cs="Times New Roman"/>
    </w:rPr>
  </w:style>
  <w:style w:type="character" w:customStyle="1" w:styleId="StyleStyle49pt3Char">
    <w:name w:val="Style Style4 + 9 pt3 Char"/>
    <w:basedOn w:val="Style4Char"/>
    <w:link w:val="StyleStyle49pt3"/>
    <w:rsid w:val="00105894"/>
    <w:rPr>
      <w:rFonts w:ascii="Calibri" w:eastAsia="Times New Roman" w:hAnsi="Calibri" w:cs="Times New Roman"/>
      <w:sz w:val="20"/>
      <w:u w:val="single"/>
    </w:rPr>
  </w:style>
  <w:style w:type="paragraph" w:customStyle="1" w:styleId="StyleStyle4Bold">
    <w:name w:val="Style Style4 + Bold"/>
    <w:basedOn w:val="Style4"/>
    <w:link w:val="StyleStyle4BoldChar"/>
    <w:qFormat/>
    <w:rsid w:val="00105894"/>
    <w:rPr>
      <w:rFonts w:cs="Times New Roman"/>
      <w:b/>
      <w:bCs/>
    </w:rPr>
  </w:style>
  <w:style w:type="character" w:customStyle="1" w:styleId="StyleStyle4BoldChar">
    <w:name w:val="Style Style4 + Bold Char"/>
    <w:basedOn w:val="Style4Char"/>
    <w:link w:val="StyleStyle4Bold"/>
    <w:rsid w:val="00105894"/>
    <w:rPr>
      <w:rFonts w:ascii="Calibri" w:eastAsia="Times New Roman" w:hAnsi="Calibri" w:cs="Times New Roman"/>
      <w:b/>
      <w:bCs/>
      <w:sz w:val="20"/>
      <w:u w:val="single"/>
    </w:rPr>
  </w:style>
  <w:style w:type="character" w:customStyle="1" w:styleId="CharChar11">
    <w:name w:val="Char Char11"/>
    <w:basedOn w:val="DefaultParagraphFont"/>
    <w:rsid w:val="00105894"/>
    <w:rPr>
      <w:rFonts w:cs="Arial"/>
      <w:bCs/>
      <w:szCs w:val="26"/>
      <w:u w:val="single"/>
      <w:lang w:val="en-US" w:eastAsia="en-US" w:bidi="ar-SA"/>
    </w:rPr>
  </w:style>
  <w:style w:type="character" w:customStyle="1" w:styleId="authorbio">
    <w:name w:val="authorbio"/>
    <w:basedOn w:val="DefaultParagraphFont"/>
    <w:rsid w:val="00105894"/>
  </w:style>
  <w:style w:type="character" w:customStyle="1" w:styleId="a">
    <w:name w:val="a"/>
    <w:basedOn w:val="DefaultParagraphFont"/>
    <w:rsid w:val="00105894"/>
  </w:style>
  <w:style w:type="character" w:customStyle="1" w:styleId="StyleStyleUnderline411pt">
    <w:name w:val="Style Style Underline4 + 11 pt"/>
    <w:basedOn w:val="DefaultParagraphFont"/>
    <w:rsid w:val="00105894"/>
    <w:rPr>
      <w:sz w:val="20"/>
      <w:u w:val="single"/>
    </w:rPr>
  </w:style>
  <w:style w:type="character" w:customStyle="1" w:styleId="StyleStyleUnderline411ptBold">
    <w:name w:val="Style Style Underline4 + 11 pt Bold"/>
    <w:basedOn w:val="DefaultParagraphFont"/>
    <w:rsid w:val="00105894"/>
    <w:rPr>
      <w:b/>
      <w:bCs/>
      <w:sz w:val="20"/>
      <w:u w:val="single"/>
    </w:rPr>
  </w:style>
  <w:style w:type="character" w:customStyle="1" w:styleId="StyleStyleUnderline311pt">
    <w:name w:val="Style Style Underline3 + 11 pt"/>
    <w:basedOn w:val="DefaultParagraphFont"/>
    <w:rsid w:val="00105894"/>
    <w:rPr>
      <w:sz w:val="20"/>
      <w:u w:val="single"/>
    </w:rPr>
  </w:style>
  <w:style w:type="character" w:customStyle="1" w:styleId="StyleStyleUnderline311ptBold">
    <w:name w:val="Style Style Underline3 + 11 pt Bold"/>
    <w:basedOn w:val="DefaultParagraphFont"/>
    <w:rsid w:val="00105894"/>
    <w:rPr>
      <w:b/>
      <w:bCs/>
      <w:sz w:val="20"/>
      <w:u w:val="single"/>
    </w:rPr>
  </w:style>
  <w:style w:type="character" w:customStyle="1" w:styleId="StyleUnderline3">
    <w:name w:val="Style Underline3"/>
    <w:basedOn w:val="DefaultParagraphFont"/>
    <w:rsid w:val="00105894"/>
    <w:rPr>
      <w:u w:val="single"/>
    </w:rPr>
  </w:style>
  <w:style w:type="paragraph" w:customStyle="1" w:styleId="StyleStyle111ptBorderSinglesolidlineAuto05ptL">
    <w:name w:val="Style Style1 + 11 pt Border: : (Single solid line Auto  0.5 pt L..."/>
    <w:link w:val="StyleStyle111ptBorderSinglesolidlineAuto05ptLChar"/>
    <w:qFormat/>
    <w:rsid w:val="0010589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0589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05894"/>
    <w:rPr>
      <w:u w:val="single"/>
    </w:rPr>
  </w:style>
  <w:style w:type="character" w:customStyle="1" w:styleId="NothingChar">
    <w:name w:val="Nothing Char"/>
    <w:basedOn w:val="DefaultParagraphFont"/>
    <w:link w:val="Nothing"/>
    <w:rsid w:val="00105894"/>
    <w:rPr>
      <w:rFonts w:ascii="Times New Roman" w:eastAsia="Times New Roman" w:hAnsi="Times New Roman" w:cs="Times New Roman"/>
      <w:sz w:val="20"/>
    </w:rPr>
  </w:style>
  <w:style w:type="character" w:customStyle="1" w:styleId="CardsFont12pt0">
    <w:name w:val="Cards + Font 12pt"/>
    <w:basedOn w:val="DefaultParagraphFont"/>
    <w:uiPriority w:val="1"/>
    <w:rsid w:val="00105894"/>
    <w:rPr>
      <w:rFonts w:ascii="Times New Roman" w:eastAsia="Calibri" w:hAnsi="Times New Roman" w:cs="Times New Roman"/>
      <w:sz w:val="24"/>
      <w:szCs w:val="20"/>
      <w:u w:val="single"/>
    </w:rPr>
  </w:style>
  <w:style w:type="character" w:customStyle="1" w:styleId="SmallTextChar0">
    <w:name w:val="Small Text Char"/>
    <w:basedOn w:val="CardTextChar0"/>
    <w:rsid w:val="00105894"/>
    <w:rPr>
      <w:rFonts w:ascii="Times New Roman" w:eastAsia="MS Mincho" w:hAnsi="Times New Roman" w:cs="Times New Roman"/>
      <w:sz w:val="15"/>
      <w:szCs w:val="24"/>
      <w:lang w:eastAsia="ja-JP"/>
    </w:rPr>
  </w:style>
  <w:style w:type="paragraph" w:customStyle="1" w:styleId="Circled">
    <w:name w:val="Circled"/>
    <w:link w:val="CircledChar"/>
    <w:qFormat/>
    <w:rsid w:val="0010589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05894"/>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0589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05894"/>
  </w:style>
  <w:style w:type="character" w:customStyle="1" w:styleId="part-of-speech">
    <w:name w:val="part-of-speech"/>
    <w:basedOn w:val="DefaultParagraphFont"/>
    <w:rsid w:val="00105894"/>
  </w:style>
  <w:style w:type="character" w:customStyle="1" w:styleId="sep">
    <w:name w:val="sep"/>
    <w:basedOn w:val="DefaultParagraphFont"/>
    <w:rsid w:val="00105894"/>
  </w:style>
  <w:style w:type="character" w:customStyle="1" w:styleId="pron">
    <w:name w:val="pron"/>
    <w:basedOn w:val="DefaultParagraphFont"/>
    <w:rsid w:val="00105894"/>
  </w:style>
  <w:style w:type="paragraph" w:customStyle="1" w:styleId="StyleStyle4LatinTimesNewRomanAsianSimSun">
    <w:name w:val="Style Style4 + (Latin) Times New Roman (Asian) SimSun"/>
    <w:basedOn w:val="Normal"/>
    <w:link w:val="StyleStyle4LatinTimesNewRomanAsianSimSunChar"/>
    <w:qFormat/>
    <w:rsid w:val="0010589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05894"/>
    <w:rPr>
      <w:rFonts w:ascii="Calibri" w:eastAsia="SimSun" w:hAnsi="Calibri" w:cs="Calibri"/>
      <w:sz w:val="20"/>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589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05894"/>
    <w:rPr>
      <w:rFonts w:ascii="Calibri" w:eastAsia="SimSun" w:hAnsi="Calibri" w:cs="Calibri"/>
      <w:b/>
      <w:bCs/>
      <w:sz w:val="20"/>
      <w:u w:val="single"/>
    </w:rPr>
  </w:style>
  <w:style w:type="character" w:customStyle="1" w:styleId="CharChar3">
    <w:name w:val="Char Char3"/>
    <w:basedOn w:val="DefaultParagraphFont"/>
    <w:rsid w:val="0010589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05894"/>
    <w:rPr>
      <w:bCs/>
      <w:szCs w:val="26"/>
      <w:u w:val="single"/>
    </w:rPr>
  </w:style>
  <w:style w:type="paragraph" w:styleId="Subtitle">
    <w:name w:val="Subtitle"/>
    <w:aliases w:val="Underlined card text"/>
    <w:basedOn w:val="Normal"/>
    <w:next w:val="Normal"/>
    <w:link w:val="SubtitleChar"/>
    <w:uiPriority w:val="99"/>
    <w:qFormat/>
    <w:rsid w:val="00105894"/>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105894"/>
    <w:rPr>
      <w:color w:val="5A5A5A" w:themeColor="text1" w:themeTint="A5"/>
      <w:spacing w:val="15"/>
      <w:sz w:val="22"/>
      <w:szCs w:val="22"/>
    </w:rPr>
  </w:style>
  <w:style w:type="paragraph" w:customStyle="1" w:styleId="StyleStyle411pt1">
    <w:name w:val="Style Style4 + 11 pt1"/>
    <w:basedOn w:val="Style4"/>
    <w:link w:val="StyleStyle411pt1Char"/>
    <w:qFormat/>
    <w:rsid w:val="00105894"/>
    <w:rPr>
      <w:rFonts w:cs="Times New Roman"/>
    </w:rPr>
  </w:style>
  <w:style w:type="character" w:customStyle="1" w:styleId="StyleStyle411pt1Char">
    <w:name w:val="Style Style4 + 11 pt1 Char"/>
    <w:basedOn w:val="Style4Char"/>
    <w:link w:val="StyleStyle411pt1"/>
    <w:rsid w:val="00105894"/>
    <w:rPr>
      <w:rFonts w:ascii="Calibri" w:eastAsia="Times New Roman" w:hAnsi="Calibri" w:cs="Times New Roman"/>
      <w:sz w:val="20"/>
      <w:u w:val="single"/>
    </w:rPr>
  </w:style>
  <w:style w:type="character" w:customStyle="1" w:styleId="BoldandUnderlineCharChar2">
    <w:name w:val="Bold and Underline Char Char2"/>
    <w:basedOn w:val="DefaultParagraphFont"/>
    <w:rsid w:val="00105894"/>
    <w:rPr>
      <w:b/>
      <w:u w:val="single"/>
      <w:lang w:val="en-US" w:eastAsia="en-US" w:bidi="ar-SA"/>
    </w:rPr>
  </w:style>
  <w:style w:type="character" w:customStyle="1" w:styleId="StyleUnderlineCharChar111pt">
    <w:name w:val="Style Underline Char Char1 + 11 pt"/>
    <w:basedOn w:val="DefaultParagraphFont"/>
    <w:rsid w:val="0010589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0589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0589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05894"/>
    <w:rPr>
      <w:sz w:val="22"/>
      <w:u w:val="single"/>
    </w:rPr>
  </w:style>
  <w:style w:type="paragraph" w:customStyle="1" w:styleId="StyleMinimizedTextArialNarrow9pt">
    <w:name w:val="Style Minimized Text + Arial Narrow 9 pt"/>
    <w:basedOn w:val="Normal"/>
    <w:link w:val="StyleMinimizedTextArialNarrow9ptChar"/>
    <w:qFormat/>
    <w:rsid w:val="00105894"/>
    <w:rPr>
      <w:rFonts w:eastAsia="Times New Roman"/>
    </w:rPr>
  </w:style>
  <w:style w:type="character" w:customStyle="1" w:styleId="StyleMinimizedTextArialNarrow9ptChar">
    <w:name w:val="Style Minimized Text + Arial Narrow 9 pt Char"/>
    <w:basedOn w:val="DefaultParagraphFont"/>
    <w:link w:val="StyleMinimizedTextArialNarrow9pt"/>
    <w:rsid w:val="00105894"/>
    <w:rPr>
      <w:rFonts w:ascii="Calibri" w:eastAsia="Times New Roman" w:hAnsi="Calibri" w:cs="Calibri"/>
      <w:sz w:val="20"/>
    </w:rPr>
  </w:style>
  <w:style w:type="paragraph" w:customStyle="1" w:styleId="StyleBoldandUnderlineChar11ptNotBold">
    <w:name w:val="Style Bold and Underline Char + 11 pt Not Bold"/>
    <w:link w:val="StyleBoldandUnderlineChar11ptNotBoldChar"/>
    <w:qFormat/>
    <w:rsid w:val="0010589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0589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0589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0589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0589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05894"/>
    <w:rPr>
      <w:b w:val="0"/>
      <w:bCs/>
      <w:sz w:val="20"/>
      <w:u w:val="single"/>
      <w:lang w:val="en-US" w:eastAsia="en-US" w:bidi="ar-SA"/>
    </w:rPr>
  </w:style>
  <w:style w:type="character" w:customStyle="1" w:styleId="Styleunderline9pt">
    <w:name w:val="Style underline + 9 pt"/>
    <w:basedOn w:val="underline"/>
    <w:rsid w:val="00105894"/>
    <w:rPr>
      <w:rFonts w:ascii="Times New Roman" w:hAnsi="Times New Roman" w:cs="Times New Roman"/>
      <w:b/>
      <w:sz w:val="20"/>
      <w:u w:val="single"/>
    </w:rPr>
  </w:style>
  <w:style w:type="character" w:customStyle="1" w:styleId="StyleTimesNewRoman9pt">
    <w:name w:val="Style Times New Roman 9 pt"/>
    <w:basedOn w:val="DefaultParagraphFont"/>
    <w:rsid w:val="00105894"/>
    <w:rPr>
      <w:rFonts w:ascii="Times New Roman" w:hAnsi="Times New Roman"/>
      <w:sz w:val="20"/>
    </w:rPr>
  </w:style>
  <w:style w:type="character" w:customStyle="1" w:styleId="Styleunderline9pt1">
    <w:name w:val="Style underline + 9 pt1"/>
    <w:basedOn w:val="underline"/>
    <w:rsid w:val="0010589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0589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0589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05894"/>
    <w:rPr>
      <w:b/>
      <w:bCs/>
      <w:noProof w:val="0"/>
      <w:sz w:val="20"/>
      <w:u w:val="single"/>
      <w:lang w:val="en-US" w:eastAsia="en-US" w:bidi="ar-SA"/>
    </w:rPr>
  </w:style>
  <w:style w:type="character" w:customStyle="1" w:styleId="Hyperlink23">
    <w:name w:val="Hyperlink23"/>
    <w:basedOn w:val="DefaultParagraphFont"/>
    <w:rsid w:val="00105894"/>
    <w:rPr>
      <w:color w:val="3300CC"/>
      <w:u w:val="single"/>
    </w:rPr>
  </w:style>
  <w:style w:type="paragraph" w:customStyle="1" w:styleId="cardCharChar">
    <w:name w:val="card Char Char"/>
    <w:basedOn w:val="Normal"/>
    <w:link w:val="cardCharCharChar"/>
    <w:qFormat/>
    <w:rsid w:val="00105894"/>
    <w:pPr>
      <w:ind w:left="288" w:right="288"/>
    </w:pPr>
    <w:rPr>
      <w:rFonts w:eastAsia="Times New Roman"/>
      <w:szCs w:val="20"/>
    </w:rPr>
  </w:style>
  <w:style w:type="character" w:customStyle="1" w:styleId="cardCharCharChar">
    <w:name w:val="card Char Char Char"/>
    <w:basedOn w:val="DefaultParagraphFont"/>
    <w:link w:val="cardCharChar"/>
    <w:rsid w:val="00105894"/>
    <w:rPr>
      <w:rFonts w:ascii="Calibri" w:eastAsia="Times New Roman" w:hAnsi="Calibri" w:cs="Calibri"/>
      <w:sz w:val="20"/>
      <w:szCs w:val="20"/>
    </w:rPr>
  </w:style>
  <w:style w:type="character" w:customStyle="1" w:styleId="StyleunderlineArialNarrow9ptBold">
    <w:name w:val="Style underline + Arial Narrow 9 pt Bold"/>
    <w:basedOn w:val="underline"/>
    <w:rsid w:val="0010589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05894"/>
  </w:style>
  <w:style w:type="character" w:customStyle="1" w:styleId="StylecardCharCharArialNarrow9ptChar">
    <w:name w:val="Style card Char Char + Arial Narrow 9 pt Char"/>
    <w:basedOn w:val="cardCharCharChar"/>
    <w:link w:val="StylecardCharCharArialNarrow9pt"/>
    <w:rsid w:val="00105894"/>
    <w:rPr>
      <w:rFonts w:ascii="Calibri" w:eastAsia="Times New Roman" w:hAnsi="Calibri" w:cs="Calibri"/>
      <w:sz w:val="20"/>
      <w:szCs w:val="20"/>
    </w:rPr>
  </w:style>
  <w:style w:type="character" w:customStyle="1" w:styleId="UnderlineCharCharChar">
    <w:name w:val="Underline Char Char Char"/>
    <w:basedOn w:val="DefaultParagraphFont"/>
    <w:rsid w:val="00105894"/>
    <w:rPr>
      <w:noProof w:val="0"/>
      <w:u w:val="single"/>
      <w:lang w:val="en-US" w:eastAsia="en-US" w:bidi="ar-SA"/>
    </w:rPr>
  </w:style>
  <w:style w:type="character" w:customStyle="1" w:styleId="CardTextChar1">
    <w:name w:val="Card Text Char1"/>
    <w:basedOn w:val="DefaultParagraphFont"/>
    <w:rsid w:val="0010589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0589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0589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0589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0589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0589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0589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0589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05894"/>
    <w:rPr>
      <w:rFonts w:eastAsia="Times New Roman"/>
    </w:rPr>
  </w:style>
  <w:style w:type="character" w:customStyle="1" w:styleId="TextsmallChar">
    <w:name w:val="Textsmall Char"/>
    <w:basedOn w:val="DefaultParagraphFont"/>
    <w:link w:val="Textsmall"/>
    <w:rsid w:val="00105894"/>
    <w:rPr>
      <w:rFonts w:ascii="Calibri" w:eastAsia="Times New Roman" w:hAnsi="Calibri" w:cs="Calibri"/>
      <w:sz w:val="20"/>
    </w:rPr>
  </w:style>
  <w:style w:type="character" w:customStyle="1" w:styleId="CharChar111">
    <w:name w:val="Char Char111"/>
    <w:basedOn w:val="DefaultParagraphFont"/>
    <w:rsid w:val="00105894"/>
    <w:rPr>
      <w:rFonts w:cs="Arial"/>
      <w:bCs/>
      <w:szCs w:val="26"/>
      <w:u w:val="single"/>
      <w:lang w:val="en-US" w:eastAsia="en-US" w:bidi="ar-SA"/>
    </w:rPr>
  </w:style>
  <w:style w:type="character" w:customStyle="1" w:styleId="UnderlineBold">
    <w:name w:val="Underline + Bold"/>
    <w:uiPriority w:val="1"/>
    <w:qFormat/>
    <w:rsid w:val="00105894"/>
    <w:rPr>
      <w:b/>
      <w:sz w:val="20"/>
      <w:u w:val="single"/>
    </w:rPr>
  </w:style>
  <w:style w:type="paragraph" w:customStyle="1" w:styleId="cardtextsmall">
    <w:name w:val="card text small"/>
    <w:basedOn w:val="Normal"/>
    <w:qFormat/>
    <w:rsid w:val="00105894"/>
    <w:rPr>
      <w:rFonts w:ascii="Arial Narrow" w:eastAsia="Times New Roman" w:hAnsi="Arial Narrow"/>
    </w:rPr>
  </w:style>
  <w:style w:type="character" w:customStyle="1" w:styleId="AUnterdline">
    <w:name w:val="AUnterdline"/>
    <w:qFormat/>
    <w:rsid w:val="0010589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05894"/>
    <w:rPr>
      <w:rFonts w:ascii="Times New Roman" w:hAnsi="Times New Roman"/>
      <w:b/>
      <w:bCs/>
      <w:sz w:val="20"/>
      <w:u w:val="single"/>
      <w:bdr w:val="single" w:sz="4" w:space="0" w:color="auto"/>
    </w:rPr>
  </w:style>
  <w:style w:type="character" w:customStyle="1" w:styleId="highlightedsearchterm">
    <w:name w:val="highlightedsearchterm"/>
    <w:rsid w:val="00105894"/>
  </w:style>
  <w:style w:type="character" w:customStyle="1" w:styleId="StyleUnderline1">
    <w:name w:val="Style Underline1"/>
    <w:basedOn w:val="DefaultParagraphFont"/>
    <w:rsid w:val="00105894"/>
    <w:rPr>
      <w:rFonts w:ascii="Times New Roman" w:hAnsi="Times New Roman"/>
      <w:sz w:val="20"/>
      <w:u w:val="single"/>
    </w:rPr>
  </w:style>
  <w:style w:type="paragraph" w:customStyle="1" w:styleId="CardIndented">
    <w:name w:val="Card (Indented)"/>
    <w:basedOn w:val="Normal"/>
    <w:link w:val="CardIndentedChar"/>
    <w:qFormat/>
    <w:rsid w:val="00105894"/>
    <w:pPr>
      <w:ind w:left="288"/>
    </w:pPr>
  </w:style>
  <w:style w:type="paragraph" w:customStyle="1" w:styleId="StyleStyle49pt10">
    <w:name w:val="Style Style4 + 9 pt10"/>
    <w:basedOn w:val="Style4"/>
    <w:link w:val="StyleStyle49pt10Char"/>
    <w:qFormat/>
    <w:rsid w:val="00105894"/>
    <w:rPr>
      <w:rFonts w:cs="Times New Roman"/>
    </w:rPr>
  </w:style>
  <w:style w:type="character" w:customStyle="1" w:styleId="StyleStyle49pt10Char">
    <w:name w:val="Style Style4 + 9 pt10 Char"/>
    <w:basedOn w:val="Style4Char"/>
    <w:link w:val="StyleStyle49pt10"/>
    <w:rsid w:val="00105894"/>
    <w:rPr>
      <w:rFonts w:ascii="Calibri" w:eastAsia="Times New Roman" w:hAnsi="Calibri" w:cs="Times New Roman"/>
      <w:sz w:val="20"/>
      <w:u w:val="single"/>
    </w:rPr>
  </w:style>
  <w:style w:type="paragraph" w:customStyle="1" w:styleId="StyleStyle49ptBold7">
    <w:name w:val="Style Style4 + 9 pt Bold7"/>
    <w:basedOn w:val="Style4"/>
    <w:link w:val="StyleStyle49ptBold7Char"/>
    <w:qFormat/>
    <w:rsid w:val="00105894"/>
    <w:rPr>
      <w:rFonts w:cs="Times New Roman"/>
      <w:b/>
      <w:bCs/>
    </w:rPr>
  </w:style>
  <w:style w:type="character" w:customStyle="1" w:styleId="StyleStyle49ptBold7Char">
    <w:name w:val="Style Style4 + 9 pt Bold7 Char"/>
    <w:link w:val="StyleStyle49ptBold7"/>
    <w:rsid w:val="00105894"/>
    <w:rPr>
      <w:rFonts w:ascii="Calibri" w:eastAsia="Times New Roman" w:hAnsi="Calibri" w:cs="Times New Roman"/>
      <w:b/>
      <w:bCs/>
      <w:sz w:val="20"/>
      <w:u w:val="single"/>
    </w:rPr>
  </w:style>
  <w:style w:type="paragraph" w:customStyle="1" w:styleId="NormalUnderline">
    <w:name w:val="Normal Underline"/>
    <w:basedOn w:val="Normal"/>
    <w:link w:val="NormalUnderlineChar"/>
    <w:qFormat/>
    <w:rsid w:val="00105894"/>
    <w:pPr>
      <w:ind w:left="288"/>
    </w:pPr>
    <w:rPr>
      <w:rFonts w:eastAsia="Times New Roman"/>
      <w:u w:val="single"/>
    </w:rPr>
  </w:style>
  <w:style w:type="character" w:customStyle="1" w:styleId="NormalUnderlineChar">
    <w:name w:val="Normal Underline Char"/>
    <w:link w:val="NormalUnderline"/>
    <w:rsid w:val="00105894"/>
    <w:rPr>
      <w:rFonts w:ascii="Calibri" w:eastAsia="Times New Roman" w:hAnsi="Calibri" w:cs="Calibri"/>
      <w:sz w:val="20"/>
      <w:u w:val="single"/>
    </w:rPr>
  </w:style>
  <w:style w:type="character" w:customStyle="1" w:styleId="DontRead">
    <w:name w:val="Don't Read"/>
    <w:qFormat/>
    <w:rsid w:val="00105894"/>
    <w:rPr>
      <w:rFonts w:ascii="Times New Roman" w:hAnsi="Times New Roman"/>
      <w:sz w:val="16"/>
    </w:rPr>
  </w:style>
  <w:style w:type="paragraph" w:customStyle="1" w:styleId="Underlinestyle">
    <w:name w:val="Underline style"/>
    <w:basedOn w:val="Normal"/>
    <w:qFormat/>
    <w:rsid w:val="00105894"/>
    <w:rPr>
      <w:rFonts w:eastAsia="Times New Roman"/>
      <w:u w:val="single"/>
    </w:rPr>
  </w:style>
  <w:style w:type="character" w:customStyle="1" w:styleId="Style11ptUnderline3">
    <w:name w:val="Style 11 pt Underline3"/>
    <w:rsid w:val="00105894"/>
    <w:rPr>
      <w:sz w:val="20"/>
      <w:u w:val="single"/>
    </w:rPr>
  </w:style>
  <w:style w:type="character" w:customStyle="1" w:styleId="27">
    <w:name w:val="27"/>
    <w:rsid w:val="00105894"/>
    <w:rPr>
      <w:rFonts w:cs="Arial"/>
      <w:bCs/>
      <w:sz w:val="20"/>
      <w:u w:val="single"/>
      <w:lang w:val="en-US" w:eastAsia="en-US" w:bidi="ar-SA"/>
    </w:rPr>
  </w:style>
  <w:style w:type="character" w:customStyle="1" w:styleId="2">
    <w:name w:val="2"/>
    <w:rsid w:val="00105894"/>
    <w:rPr>
      <w:rFonts w:cs="Arial"/>
      <w:bCs/>
      <w:sz w:val="20"/>
      <w:u w:val="single"/>
      <w:lang w:val="en-US" w:eastAsia="en-US" w:bidi="ar-SA"/>
    </w:rPr>
  </w:style>
  <w:style w:type="character" w:customStyle="1" w:styleId="Style9ptUnderline11">
    <w:name w:val="Style 9 pt Underline11"/>
    <w:basedOn w:val="DefaultParagraphFont"/>
    <w:rsid w:val="00105894"/>
    <w:rPr>
      <w:sz w:val="20"/>
      <w:u w:val="single"/>
    </w:rPr>
  </w:style>
  <w:style w:type="character" w:customStyle="1" w:styleId="Style9ptBoldUnderline5">
    <w:name w:val="Style 9 pt Bold Underline5"/>
    <w:basedOn w:val="DefaultParagraphFont"/>
    <w:rsid w:val="00105894"/>
    <w:rPr>
      <w:b/>
      <w:bCs/>
      <w:sz w:val="20"/>
      <w:u w:val="single"/>
    </w:rPr>
  </w:style>
  <w:style w:type="character" w:customStyle="1" w:styleId="CharChar114">
    <w:name w:val="Char Char114"/>
    <w:basedOn w:val="DefaultParagraphFont"/>
    <w:rsid w:val="00105894"/>
    <w:rPr>
      <w:rFonts w:cs="Arial"/>
      <w:bCs/>
      <w:szCs w:val="26"/>
      <w:u w:val="single"/>
      <w:lang w:val="en-US" w:eastAsia="en-US" w:bidi="ar-SA"/>
    </w:rPr>
  </w:style>
  <w:style w:type="character" w:customStyle="1" w:styleId="CharChar113">
    <w:name w:val="Char Char113"/>
    <w:basedOn w:val="DefaultParagraphFont"/>
    <w:rsid w:val="00105894"/>
    <w:rPr>
      <w:rFonts w:cs="Arial"/>
      <w:bCs/>
      <w:szCs w:val="26"/>
      <w:u w:val="single"/>
      <w:lang w:val="en-US" w:eastAsia="en-US" w:bidi="ar-SA"/>
    </w:rPr>
  </w:style>
  <w:style w:type="character" w:customStyle="1" w:styleId="CharChar112">
    <w:name w:val="Char Char112"/>
    <w:basedOn w:val="DefaultParagraphFont"/>
    <w:rsid w:val="00105894"/>
    <w:rPr>
      <w:rFonts w:cs="Arial"/>
      <w:bCs/>
      <w:szCs w:val="26"/>
      <w:u w:val="single"/>
      <w:lang w:val="en-US" w:eastAsia="en-US" w:bidi="ar-SA"/>
    </w:rPr>
  </w:style>
  <w:style w:type="character" w:customStyle="1" w:styleId="ssl0">
    <w:name w:val="ss_l0"/>
    <w:basedOn w:val="DefaultParagraphFont"/>
    <w:rsid w:val="00105894"/>
  </w:style>
  <w:style w:type="character" w:customStyle="1" w:styleId="CommentSubjectChar1">
    <w:name w:val="Comment Subject Char1"/>
    <w:basedOn w:val="CommentTextChar"/>
    <w:uiPriority w:val="99"/>
    <w:semiHidden/>
    <w:rsid w:val="00105894"/>
    <w:rPr>
      <w:rFonts w:ascii="Calibri" w:eastAsiaTheme="minorHAnsi" w:hAnsi="Calibri" w:cs="Calibri"/>
      <w:b/>
      <w:bCs/>
      <w:sz w:val="22"/>
      <w:szCs w:val="20"/>
    </w:rPr>
  </w:style>
  <w:style w:type="paragraph" w:customStyle="1" w:styleId="WW-Default1">
    <w:name w:val="WW-Default1"/>
    <w:basedOn w:val="Normal"/>
    <w:qFormat/>
    <w:rsid w:val="00105894"/>
    <w:pPr>
      <w:suppressAutoHyphens/>
    </w:pPr>
    <w:rPr>
      <w:rFonts w:eastAsia="Times New Roman"/>
      <w:b/>
      <w:bCs/>
      <w:szCs w:val="20"/>
      <w:lang w:eastAsia="ar-SA"/>
    </w:rPr>
  </w:style>
  <w:style w:type="paragraph" w:customStyle="1" w:styleId="Normal1">
    <w:name w:val="Normal1"/>
    <w:basedOn w:val="BodyText"/>
    <w:qFormat/>
    <w:rsid w:val="00105894"/>
    <w:pPr>
      <w:widowControl/>
    </w:pPr>
    <w:rPr>
      <w:sz w:val="22"/>
    </w:rPr>
  </w:style>
  <w:style w:type="character" w:customStyle="1" w:styleId="zoomme">
    <w:name w:val="zoomme"/>
    <w:basedOn w:val="DefaultParagraphFont"/>
    <w:rsid w:val="00105894"/>
  </w:style>
  <w:style w:type="character" w:customStyle="1" w:styleId="Date1">
    <w:name w:val="Date1"/>
    <w:basedOn w:val="DefaultParagraphFont"/>
    <w:rsid w:val="00105894"/>
  </w:style>
  <w:style w:type="character" w:customStyle="1" w:styleId="classauthor">
    <w:name w:val="class=&quot;author&quot;"/>
    <w:basedOn w:val="DefaultParagraphFont"/>
    <w:rsid w:val="00105894"/>
  </w:style>
  <w:style w:type="paragraph" w:customStyle="1" w:styleId="CardStyle">
    <w:name w:val="Card Style"/>
    <w:basedOn w:val="Normal"/>
    <w:link w:val="CardStyleChar"/>
    <w:qFormat/>
    <w:rsid w:val="00105894"/>
    <w:rPr>
      <w:rFonts w:eastAsia="Times New Roman"/>
    </w:rPr>
  </w:style>
  <w:style w:type="character" w:customStyle="1" w:styleId="CharCharChar">
    <w:name w:val="Char Char Char"/>
    <w:basedOn w:val="DefaultParagraphFont"/>
    <w:rsid w:val="00105894"/>
    <w:rPr>
      <w:rFonts w:cs="Arial"/>
      <w:bCs/>
      <w:szCs w:val="26"/>
      <w:u w:val="single"/>
      <w:lang w:val="en-US" w:eastAsia="en-US" w:bidi="ar-SA"/>
    </w:rPr>
  </w:style>
  <w:style w:type="character" w:customStyle="1" w:styleId="BoldUnderlineChar0">
    <w:name w:val="Bold Underline Char"/>
    <w:rsid w:val="00105894"/>
    <w:rPr>
      <w:rFonts w:ascii="Times New Roman" w:eastAsia="Times New Roman" w:hAnsi="Times New Roman"/>
      <w:b/>
      <w:bCs/>
      <w:szCs w:val="24"/>
      <w:u w:val="single"/>
    </w:rPr>
  </w:style>
  <w:style w:type="character" w:customStyle="1" w:styleId="texto1">
    <w:name w:val="texto1"/>
    <w:rsid w:val="00105894"/>
  </w:style>
  <w:style w:type="character" w:customStyle="1" w:styleId="apple-style-span">
    <w:name w:val="apple-style-span"/>
    <w:rsid w:val="00105894"/>
  </w:style>
  <w:style w:type="paragraph" w:customStyle="1" w:styleId="citenon-bold">
    <w:name w:val="cite non-bold"/>
    <w:basedOn w:val="Normal"/>
    <w:link w:val="citenon-boldChar"/>
    <w:qFormat/>
    <w:rsid w:val="0010589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0589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05894"/>
    <w:rPr>
      <w:rFonts w:ascii="Calibri" w:eastAsia="Times New Roman" w:hAnsi="Calibri" w:cs="Arial"/>
      <w:b/>
      <w:szCs w:val="28"/>
    </w:rPr>
  </w:style>
  <w:style w:type="paragraph" w:customStyle="1" w:styleId="Style23">
    <w:name w:val="Style23"/>
    <w:basedOn w:val="Normal"/>
    <w:uiPriority w:val="99"/>
    <w:qFormat/>
    <w:rsid w:val="00105894"/>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05894"/>
    <w:rPr>
      <w:rFonts w:ascii="Calibri" w:eastAsia="Times New Roman" w:hAnsi="Calibri" w:cs="Calibri"/>
      <w:sz w:val="20"/>
      <w:lang w:bidi="en-US"/>
    </w:rPr>
  </w:style>
  <w:style w:type="character" w:customStyle="1" w:styleId="gray">
    <w:name w:val="gray"/>
    <w:basedOn w:val="DefaultParagraphFont"/>
    <w:rsid w:val="00105894"/>
  </w:style>
  <w:style w:type="paragraph" w:customStyle="1" w:styleId="Tagtemplate">
    <w:name w:val="Tagtemplate"/>
    <w:basedOn w:val="Normal"/>
    <w:link w:val="TagtemplateChar"/>
    <w:autoRedefine/>
    <w:qFormat/>
    <w:rsid w:val="00105894"/>
    <w:pPr>
      <w:keepNext/>
      <w:keepLines/>
    </w:pPr>
    <w:rPr>
      <w:rFonts w:eastAsia="Calibri"/>
      <w:b/>
    </w:rPr>
  </w:style>
  <w:style w:type="character" w:customStyle="1" w:styleId="TagtemplateChar">
    <w:name w:val="Tagtemplate Char"/>
    <w:basedOn w:val="DefaultParagraphFont"/>
    <w:link w:val="Tagtemplate"/>
    <w:rsid w:val="00105894"/>
    <w:rPr>
      <w:rFonts w:ascii="Calibri" w:eastAsia="Calibri" w:hAnsi="Calibri" w:cs="Calibri"/>
      <w:b/>
      <w:sz w:val="20"/>
    </w:rPr>
  </w:style>
  <w:style w:type="character" w:customStyle="1" w:styleId="Styleunderline11ptBorderSinglesolidlineAuto05p">
    <w:name w:val="Style underline + 11 pt Border: : (Single solid line Auto  0.5 p..."/>
    <w:rsid w:val="00105894"/>
    <w:rPr>
      <w:sz w:val="20"/>
      <w:u w:val="single"/>
      <w:bdr w:val="single" w:sz="4" w:space="0" w:color="auto"/>
    </w:rPr>
  </w:style>
  <w:style w:type="paragraph" w:customStyle="1" w:styleId="Citation-FirstLine">
    <w:name w:val="Citation - First Line"/>
    <w:basedOn w:val="Normal"/>
    <w:next w:val="Normal"/>
    <w:autoRedefine/>
    <w:qFormat/>
    <w:rsid w:val="00105894"/>
    <w:pPr>
      <w:spacing w:line="240" w:lineRule="atLeast"/>
      <w:jc w:val="both"/>
    </w:pPr>
    <w:rPr>
      <w:rFonts w:ascii="Book Antiqua" w:eastAsia="Times New Roman" w:hAnsi="Book Antiqua"/>
    </w:rPr>
  </w:style>
  <w:style w:type="character" w:customStyle="1" w:styleId="CardText-Underlined">
    <w:name w:val="Card Text - Underlined"/>
    <w:rsid w:val="00105894"/>
    <w:rPr>
      <w:b/>
      <w:sz w:val="20"/>
      <w:u w:val="single"/>
    </w:rPr>
  </w:style>
  <w:style w:type="paragraph" w:customStyle="1" w:styleId="Citation-Complete">
    <w:name w:val="Citation - Complete"/>
    <w:basedOn w:val="Normal"/>
    <w:next w:val="Normal"/>
    <w:link w:val="Citation-CompleteChar"/>
    <w:autoRedefine/>
    <w:qFormat/>
    <w:rsid w:val="0010589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05894"/>
    <w:rPr>
      <w:rFonts w:ascii="Book Antiqua" w:eastAsia="Times New Roman" w:hAnsi="Book Antiqua" w:cs="Calibri"/>
      <w:sz w:val="20"/>
    </w:rPr>
  </w:style>
  <w:style w:type="character" w:customStyle="1" w:styleId="MicroTextChar">
    <w:name w:val="MicroText Char"/>
    <w:link w:val="MicroText"/>
    <w:rsid w:val="00105894"/>
    <w:rPr>
      <w:rFonts w:ascii="Arial Narrow" w:hAnsi="Arial Narrow"/>
      <w:sz w:val="12"/>
    </w:rPr>
  </w:style>
  <w:style w:type="paragraph" w:customStyle="1" w:styleId="TagCite">
    <w:name w:val="Tag/Cite"/>
    <w:basedOn w:val="Normal"/>
    <w:qFormat/>
    <w:rsid w:val="00105894"/>
    <w:rPr>
      <w:rFonts w:eastAsia="Times New Roman"/>
      <w:b/>
    </w:rPr>
  </w:style>
  <w:style w:type="character" w:customStyle="1" w:styleId="BoldandUnderlineChar">
    <w:name w:val="Bold and Underline Char"/>
    <w:basedOn w:val="DefaultParagraphFont"/>
    <w:link w:val="BoldandUnderline"/>
    <w:locked/>
    <w:rsid w:val="00105894"/>
    <w:rPr>
      <w:b/>
      <w:u w:val="single"/>
    </w:rPr>
  </w:style>
  <w:style w:type="paragraph" w:customStyle="1" w:styleId="BoldandUnderline">
    <w:name w:val="Bold and Underline"/>
    <w:basedOn w:val="Normal"/>
    <w:link w:val="BoldandUnderlineChar"/>
    <w:qFormat/>
    <w:rsid w:val="00105894"/>
    <w:rPr>
      <w:rFonts w:asciiTheme="minorHAnsi" w:hAnsiTheme="minorHAnsi" w:cstheme="minorBidi"/>
      <w:b/>
      <w:sz w:val="24"/>
      <w:u w:val="single"/>
    </w:rPr>
  </w:style>
  <w:style w:type="character" w:customStyle="1" w:styleId="hdr">
    <w:name w:val="hdr"/>
    <w:basedOn w:val="DefaultParagraphFont"/>
    <w:rsid w:val="00105894"/>
  </w:style>
  <w:style w:type="paragraph" w:customStyle="1" w:styleId="StyleStyle49ptBold3">
    <w:name w:val="Style Style4 + 9 pt Bold3"/>
    <w:basedOn w:val="Style4"/>
    <w:link w:val="StyleStyle49ptBold3Char"/>
    <w:qFormat/>
    <w:rsid w:val="00105894"/>
    <w:rPr>
      <w:rFonts w:cs="Times New Roman"/>
      <w:b/>
      <w:bCs/>
    </w:rPr>
  </w:style>
  <w:style w:type="character" w:customStyle="1" w:styleId="StyleStyle49ptBold3Char">
    <w:name w:val="Style Style4 + 9 pt Bold3 Char"/>
    <w:basedOn w:val="Style4Char"/>
    <w:link w:val="StyleStyle49ptBold3"/>
    <w:rsid w:val="00105894"/>
    <w:rPr>
      <w:rFonts w:ascii="Calibri" w:eastAsia="Times New Roman" w:hAnsi="Calibri" w:cs="Times New Roman"/>
      <w:b/>
      <w:bCs/>
      <w:sz w:val="20"/>
      <w:u w:val="single"/>
    </w:rPr>
  </w:style>
  <w:style w:type="character" w:customStyle="1" w:styleId="Style9ptUnderline6">
    <w:name w:val="Style 9 pt Underline6"/>
    <w:basedOn w:val="DefaultParagraphFont"/>
    <w:rsid w:val="00105894"/>
    <w:rPr>
      <w:sz w:val="20"/>
      <w:u w:val="single"/>
    </w:rPr>
  </w:style>
  <w:style w:type="character" w:customStyle="1" w:styleId="ct-with-fmlt">
    <w:name w:val="ct-with-fmlt"/>
    <w:basedOn w:val="DefaultParagraphFont"/>
    <w:rsid w:val="00105894"/>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qFormat/>
    <w:rsid w:val="00105894"/>
    <w:rPr>
      <w:rFonts w:ascii="Arial" w:hAnsi="Arial" w:cs="Arial" w:hint="default"/>
      <w:b w:val="0"/>
      <w:bCs w:val="0"/>
      <w:sz w:val="20"/>
      <w:u w:val="single"/>
    </w:rPr>
  </w:style>
  <w:style w:type="paragraph" w:customStyle="1" w:styleId="TagText">
    <w:name w:val="TagText"/>
    <w:basedOn w:val="Normal"/>
    <w:uiPriority w:val="99"/>
    <w:qFormat/>
    <w:rsid w:val="00105894"/>
    <w:rPr>
      <w:b/>
    </w:rPr>
  </w:style>
  <w:style w:type="paragraph" w:customStyle="1" w:styleId="StyleStyle49pt">
    <w:name w:val="Style Style4 + 9 pt"/>
    <w:basedOn w:val="Normal"/>
    <w:link w:val="StyleStyle49ptChar"/>
    <w:qFormat/>
    <w:rsid w:val="00105894"/>
    <w:rPr>
      <w:rFonts w:eastAsia="Times New Roman"/>
      <w:u w:val="single"/>
    </w:rPr>
  </w:style>
  <w:style w:type="character" w:customStyle="1" w:styleId="StyleStyle49ptChar">
    <w:name w:val="Style Style4 + 9 pt Char"/>
    <w:basedOn w:val="DefaultParagraphFont"/>
    <w:link w:val="StyleStyle49pt"/>
    <w:rsid w:val="00105894"/>
    <w:rPr>
      <w:rFonts w:ascii="Calibri" w:eastAsia="Times New Roman" w:hAnsi="Calibri" w:cs="Calibri"/>
      <w:sz w:val="20"/>
      <w:u w:val="single"/>
    </w:rPr>
  </w:style>
  <w:style w:type="paragraph" w:customStyle="1" w:styleId="StyleStyle49ptBold">
    <w:name w:val="Style Style4 + 9 pt Bold"/>
    <w:basedOn w:val="Normal"/>
    <w:link w:val="StyleStyle49ptBoldChar"/>
    <w:qFormat/>
    <w:rsid w:val="00105894"/>
    <w:rPr>
      <w:rFonts w:eastAsia="Times New Roman"/>
      <w:b/>
      <w:bCs/>
      <w:u w:val="single"/>
    </w:rPr>
  </w:style>
  <w:style w:type="character" w:customStyle="1" w:styleId="StyleStyle49ptBoldChar">
    <w:name w:val="Style Style4 + 9 pt Bold Char"/>
    <w:basedOn w:val="DefaultParagraphFont"/>
    <w:link w:val="StyleStyle49ptBold"/>
    <w:rsid w:val="00105894"/>
    <w:rPr>
      <w:rFonts w:ascii="Calibri" w:eastAsia="Times New Roman" w:hAnsi="Calibri" w:cs="Calibri"/>
      <w:b/>
      <w:bCs/>
      <w:sz w:val="20"/>
      <w:u w:val="single"/>
    </w:rPr>
  </w:style>
  <w:style w:type="paragraph" w:customStyle="1" w:styleId="StyleStyle49ptBoldItalic">
    <w:name w:val="Style Style4 + 9 pt Bold Italic"/>
    <w:basedOn w:val="Normal"/>
    <w:link w:val="StyleStyle49ptBoldItalicChar"/>
    <w:qFormat/>
    <w:rsid w:val="0010589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5894"/>
    <w:rPr>
      <w:rFonts w:ascii="Calibri" w:eastAsia="Times New Roman" w:hAnsi="Calibri" w:cs="Calibri"/>
      <w:b/>
      <w:bCs/>
      <w:i/>
      <w:iCs/>
      <w:sz w:val="20"/>
      <w:u w:val="single"/>
    </w:rPr>
  </w:style>
  <w:style w:type="paragraph" w:customStyle="1" w:styleId="StyleUnderlined11ptBold">
    <w:name w:val="Style Underlined + 11 pt Bold"/>
    <w:link w:val="StyleUnderlined11ptBoldChar"/>
    <w:qFormat/>
    <w:rsid w:val="0010589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05894"/>
    <w:rPr>
      <w:rFonts w:ascii="Arial" w:eastAsia="Times New Roman" w:hAnsi="Arial" w:cs="Arial"/>
      <w:b/>
      <w:bCs/>
      <w:sz w:val="22"/>
      <w:u w:val="single"/>
    </w:rPr>
  </w:style>
  <w:style w:type="paragraph" w:customStyle="1" w:styleId="StyleUnderlined11pt">
    <w:name w:val="Style Underlined + 11 pt"/>
    <w:link w:val="StyleUnderlined11ptChar"/>
    <w:qFormat/>
    <w:rsid w:val="0010589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05894"/>
    <w:rPr>
      <w:rFonts w:ascii="Arial" w:eastAsia="Times New Roman" w:hAnsi="Arial" w:cs="Arial"/>
      <w:sz w:val="22"/>
      <w:u w:val="single"/>
    </w:rPr>
  </w:style>
  <w:style w:type="character" w:customStyle="1" w:styleId="newscontent">
    <w:name w:val="newscontent"/>
    <w:rsid w:val="00105894"/>
  </w:style>
  <w:style w:type="character" w:customStyle="1" w:styleId="StyleUnderlinePatternClearYellow">
    <w:name w:val="Style Underline Pattern: Clear (Yellow)"/>
    <w:basedOn w:val="DefaultParagraphFont"/>
    <w:rsid w:val="00105894"/>
    <w:rPr>
      <w:u w:val="single"/>
      <w:shd w:val="clear" w:color="auto" w:fill="00FF00"/>
    </w:rPr>
  </w:style>
  <w:style w:type="paragraph" w:customStyle="1" w:styleId="StyleUnderlineChar11pt3">
    <w:name w:val="Style Underline Char + 11 pt3"/>
    <w:link w:val="StyleUnderlineChar11pt3Char"/>
    <w:qFormat/>
    <w:rsid w:val="0010589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05894"/>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05894"/>
    <w:rPr>
      <w:b w:val="0"/>
      <w:bCs/>
      <w:u w:val="single"/>
    </w:rPr>
  </w:style>
  <w:style w:type="character" w:customStyle="1" w:styleId="date-display-single">
    <w:name w:val="date-display-single"/>
    <w:basedOn w:val="DefaultParagraphFont"/>
    <w:rsid w:val="00105894"/>
  </w:style>
  <w:style w:type="character" w:customStyle="1" w:styleId="CommentTextChar1">
    <w:name w:val="Comment Text Char1"/>
    <w:basedOn w:val="DefaultParagraphFont"/>
    <w:uiPriority w:val="99"/>
    <w:rsid w:val="0010589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05894"/>
    <w:rPr>
      <w:rFonts w:ascii="Times New Roman" w:hAnsi="Times New Roman" w:cs="Times New Roman"/>
      <w:sz w:val="20"/>
    </w:rPr>
  </w:style>
  <w:style w:type="paragraph" w:customStyle="1" w:styleId="Cite2">
    <w:name w:val="Cite 2"/>
    <w:basedOn w:val="Normal"/>
    <w:qFormat/>
    <w:rsid w:val="00105894"/>
    <w:rPr>
      <w:rFonts w:eastAsia="MS Mincho"/>
      <w:b/>
      <w:u w:val="single"/>
    </w:rPr>
  </w:style>
  <w:style w:type="character" w:customStyle="1" w:styleId="StyleunderlineBold">
    <w:name w:val="Style underline + Bold"/>
    <w:basedOn w:val="underline"/>
    <w:rsid w:val="00105894"/>
    <w:rPr>
      <w:rFonts w:ascii="Times New Roman" w:hAnsi="Times New Roman" w:cs="Times New Roman"/>
      <w:bCs/>
      <w:sz w:val="20"/>
      <w:u w:val="single"/>
    </w:rPr>
  </w:style>
  <w:style w:type="paragraph" w:customStyle="1" w:styleId="cards0">
    <w:name w:val="cards"/>
    <w:basedOn w:val="Cites0"/>
    <w:qFormat/>
    <w:rsid w:val="00105894"/>
    <w:pPr>
      <w:widowControl/>
      <w:jc w:val="left"/>
    </w:pPr>
    <w:rPr>
      <w:szCs w:val="22"/>
    </w:rPr>
  </w:style>
  <w:style w:type="character" w:customStyle="1" w:styleId="Style10ptUnderline">
    <w:name w:val="Style 10 pt Underline"/>
    <w:basedOn w:val="DefaultParagraphFont"/>
    <w:rsid w:val="00105894"/>
    <w:rPr>
      <w:sz w:val="20"/>
      <w:u w:val="single"/>
    </w:rPr>
  </w:style>
  <w:style w:type="character" w:styleId="HTMLCite">
    <w:name w:val="HTML Cite"/>
    <w:uiPriority w:val="99"/>
    <w:rsid w:val="00105894"/>
    <w:rPr>
      <w:i/>
      <w:iCs/>
    </w:rPr>
  </w:style>
  <w:style w:type="character" w:customStyle="1" w:styleId="slug-pub-date">
    <w:name w:val="slug-pub-date"/>
    <w:basedOn w:val="DefaultParagraphFont"/>
    <w:rsid w:val="00105894"/>
  </w:style>
  <w:style w:type="character" w:customStyle="1" w:styleId="slug-vol">
    <w:name w:val="slug-vol"/>
    <w:basedOn w:val="DefaultParagraphFont"/>
    <w:rsid w:val="00105894"/>
  </w:style>
  <w:style w:type="character" w:customStyle="1" w:styleId="slug-issue">
    <w:name w:val="slug-issue"/>
    <w:basedOn w:val="DefaultParagraphFont"/>
    <w:rsid w:val="00105894"/>
  </w:style>
  <w:style w:type="character" w:customStyle="1" w:styleId="slug-pages">
    <w:name w:val="slug-pages"/>
    <w:basedOn w:val="DefaultParagraphFont"/>
    <w:rsid w:val="0010589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05894"/>
    <w:rPr>
      <w:b/>
      <w:bCs/>
      <w:strike w:val="0"/>
      <w:dstrike w:val="0"/>
      <w:sz w:val="24"/>
      <w:u w:val="none"/>
      <w:effect w:val="none"/>
    </w:rPr>
  </w:style>
  <w:style w:type="paragraph" w:customStyle="1" w:styleId="Tag2">
    <w:name w:val="Tag2"/>
    <w:basedOn w:val="Normal"/>
    <w:autoRedefine/>
    <w:qFormat/>
    <w:rsid w:val="00105894"/>
    <w:pPr>
      <w:spacing w:before="120"/>
    </w:pPr>
    <w:rPr>
      <w:b/>
      <w:sz w:val="26"/>
    </w:rPr>
  </w:style>
  <w:style w:type="character" w:customStyle="1" w:styleId="tagchar">
    <w:name w:val="tagchar"/>
    <w:basedOn w:val="DefaultParagraphFont"/>
    <w:rsid w:val="00105894"/>
  </w:style>
  <w:style w:type="paragraph" w:customStyle="1" w:styleId="NormalText">
    <w:name w:val="Normal Text"/>
    <w:basedOn w:val="Normal"/>
    <w:link w:val="NormalTextChar"/>
    <w:autoRedefine/>
    <w:qFormat/>
    <w:rsid w:val="00105894"/>
    <w:pPr>
      <w:jc w:val="both"/>
    </w:pPr>
    <w:rPr>
      <w:rFonts w:eastAsia="Times New Roman"/>
      <w:szCs w:val="26"/>
    </w:rPr>
  </w:style>
  <w:style w:type="character" w:customStyle="1" w:styleId="pmterms11">
    <w:name w:val="pmterms11"/>
    <w:basedOn w:val="DefaultParagraphFont"/>
    <w:rsid w:val="00105894"/>
    <w:rPr>
      <w:b/>
      <w:bCs/>
      <w:i w:val="0"/>
      <w:iCs w:val="0"/>
      <w:color w:val="000000"/>
    </w:rPr>
  </w:style>
  <w:style w:type="character" w:customStyle="1" w:styleId="StyleUnderlineChar9ptBold">
    <w:name w:val="Style Underline Char + 9 pt Bold"/>
    <w:basedOn w:val="DefaultParagraphFont"/>
    <w:rsid w:val="00105894"/>
    <w:rPr>
      <w:rFonts w:ascii="Times New Roman" w:hAnsi="Times New Roman"/>
      <w:b/>
      <w:bCs/>
      <w:sz w:val="20"/>
      <w:u w:val="single"/>
      <w:lang w:val="en-US" w:eastAsia="en-US" w:bidi="ar-SA"/>
    </w:rPr>
  </w:style>
  <w:style w:type="character" w:customStyle="1" w:styleId="Style8pt">
    <w:name w:val="Style 8 pt"/>
    <w:basedOn w:val="DefaultParagraphFont"/>
    <w:rsid w:val="00105894"/>
    <w:rPr>
      <w:sz w:val="20"/>
    </w:rPr>
  </w:style>
  <w:style w:type="character" w:customStyle="1" w:styleId="UnderlineChar5Char">
    <w:name w:val="Underline Char5 Char"/>
    <w:basedOn w:val="DefaultParagraphFont"/>
    <w:rsid w:val="00105894"/>
    <w:rPr>
      <w:szCs w:val="24"/>
      <w:u w:val="single"/>
      <w:lang w:val="en-US" w:eastAsia="en-US" w:bidi="ar-SA"/>
    </w:rPr>
  </w:style>
  <w:style w:type="character" w:customStyle="1" w:styleId="BoldandUnderlineChar2Char1">
    <w:name w:val="Bold and Underline Char2 Char1"/>
    <w:basedOn w:val="DefaultParagraphFont"/>
    <w:rsid w:val="0010589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0589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05894"/>
    <w:rPr>
      <w:szCs w:val="24"/>
      <w:u w:val="single"/>
      <w:lang w:val="en-US" w:eastAsia="en-US" w:bidi="ar-SA"/>
    </w:rPr>
  </w:style>
  <w:style w:type="paragraph" w:customStyle="1" w:styleId="Language">
    <w:name w:val="Language"/>
    <w:basedOn w:val="Normal"/>
    <w:link w:val="LanguageChar"/>
    <w:qFormat/>
    <w:rsid w:val="00105894"/>
    <w:rPr>
      <w:rFonts w:eastAsia="Times New Roman"/>
      <w:strike/>
      <w:szCs w:val="20"/>
    </w:rPr>
  </w:style>
  <w:style w:type="character" w:customStyle="1" w:styleId="LanguageChar">
    <w:name w:val="Language Char"/>
    <w:basedOn w:val="DefaultParagraphFont"/>
    <w:link w:val="Language"/>
    <w:rsid w:val="00105894"/>
    <w:rPr>
      <w:rFonts w:ascii="Calibri" w:eastAsia="Times New Roman" w:hAnsi="Calibri" w:cs="Calibri"/>
      <w:strike/>
      <w:sz w:val="20"/>
      <w:szCs w:val="20"/>
    </w:rPr>
  </w:style>
  <w:style w:type="paragraph" w:customStyle="1" w:styleId="UnderlineChar3">
    <w:name w:val="Underline Char3"/>
    <w:basedOn w:val="Normal"/>
    <w:link w:val="UnderlineChar3Char"/>
    <w:qFormat/>
    <w:rsid w:val="00105894"/>
    <w:rPr>
      <w:rFonts w:eastAsia="Times New Roman"/>
      <w:u w:val="single"/>
    </w:rPr>
  </w:style>
  <w:style w:type="character" w:customStyle="1" w:styleId="UnderlineChar3Char">
    <w:name w:val="Underline Char3 Char"/>
    <w:basedOn w:val="DefaultParagraphFont"/>
    <w:link w:val="UnderlineChar3"/>
    <w:rsid w:val="00105894"/>
    <w:rPr>
      <w:rFonts w:ascii="Calibri" w:eastAsia="Times New Roman" w:hAnsi="Calibri" w:cs="Calibri"/>
      <w:sz w:val="20"/>
      <w:u w:val="single"/>
    </w:rPr>
  </w:style>
  <w:style w:type="paragraph" w:customStyle="1" w:styleId="BoldandUnderlineChar3Char">
    <w:name w:val="Bold and Underline Char3 Char"/>
    <w:basedOn w:val="Normal"/>
    <w:link w:val="BoldandUnderlineChar3CharChar"/>
    <w:qFormat/>
    <w:rsid w:val="00105894"/>
    <w:rPr>
      <w:rFonts w:eastAsia="Times New Roman"/>
      <w:b/>
      <w:u w:val="single"/>
    </w:rPr>
  </w:style>
  <w:style w:type="character" w:customStyle="1" w:styleId="BoldandUnderlineChar3CharChar">
    <w:name w:val="Bold and Underline Char3 Char Char"/>
    <w:basedOn w:val="DefaultParagraphFont"/>
    <w:link w:val="BoldandUnderlineChar3Char"/>
    <w:rsid w:val="00105894"/>
    <w:rPr>
      <w:rFonts w:ascii="Calibri" w:eastAsia="Times New Roman" w:hAnsi="Calibri" w:cs="Calibri"/>
      <w:b/>
      <w:sz w:val="20"/>
      <w:u w:val="single"/>
    </w:rPr>
  </w:style>
  <w:style w:type="character" w:customStyle="1" w:styleId="UnderlineChar1">
    <w:name w:val="Underline Char1"/>
    <w:basedOn w:val="DefaultParagraphFont"/>
    <w:rsid w:val="00105894"/>
    <w:rPr>
      <w:szCs w:val="24"/>
      <w:u w:val="single"/>
      <w:lang w:val="en-US" w:eastAsia="en-US" w:bidi="ar-SA"/>
    </w:rPr>
  </w:style>
  <w:style w:type="character" w:customStyle="1" w:styleId="BoldandUnderlineChar1Char2Char">
    <w:name w:val="Bold and Underline Char1 Char2 Char"/>
    <w:basedOn w:val="DefaultParagraphFont"/>
    <w:rsid w:val="00105894"/>
    <w:rPr>
      <w:b/>
      <w:szCs w:val="24"/>
      <w:u w:val="single"/>
      <w:lang w:val="en-US" w:eastAsia="en-US" w:bidi="ar-SA"/>
    </w:rPr>
  </w:style>
  <w:style w:type="character" w:customStyle="1" w:styleId="SmalltextChar">
    <w:name w:val="Small text Char"/>
    <w:aliases w:val="Quote1 Char1"/>
    <w:link w:val="Smalltext"/>
    <w:rsid w:val="00105894"/>
    <w:rPr>
      <w:rFonts w:ascii="Arial Narrow" w:eastAsia="Times New Roman" w:hAnsi="Arial Narrow" w:cs="Calibri"/>
      <w:sz w:val="20"/>
    </w:rPr>
  </w:style>
  <w:style w:type="paragraph" w:customStyle="1" w:styleId="HotRoute">
    <w:name w:val="Hot Route"/>
    <w:basedOn w:val="Normal"/>
    <w:link w:val="HotRouteChar0"/>
    <w:qFormat/>
    <w:rsid w:val="00105894"/>
    <w:pPr>
      <w:ind w:left="144"/>
    </w:pPr>
    <w:rPr>
      <w:rFonts w:eastAsia="Times New Roman"/>
    </w:rPr>
  </w:style>
  <w:style w:type="paragraph" w:customStyle="1" w:styleId="Cardstyle0">
    <w:name w:val="Cardstyle"/>
    <w:basedOn w:val="Normal"/>
    <w:next w:val="Normal"/>
    <w:qFormat/>
    <w:rsid w:val="00105894"/>
    <w:rPr>
      <w:rFonts w:eastAsia="Times New Roman"/>
    </w:rPr>
  </w:style>
  <w:style w:type="character" w:customStyle="1" w:styleId="Style12ptBoldUnderline1">
    <w:name w:val="Style 12 pt Bold Underline1"/>
    <w:basedOn w:val="DefaultParagraphFont"/>
    <w:rsid w:val="00105894"/>
    <w:rPr>
      <w:b/>
      <w:bCs/>
      <w:sz w:val="24"/>
      <w:u w:val="single"/>
    </w:rPr>
  </w:style>
  <w:style w:type="character" w:customStyle="1" w:styleId="StyleEmphasisArial12ptBoldNotItalic">
    <w:name w:val="Style Emphasis + Arial 12 pt Bold Not Italic"/>
    <w:basedOn w:val="Emphasis"/>
    <w:rsid w:val="00105894"/>
    <w:rPr>
      <w:rFonts w:ascii="Arial" w:hAnsi="Arial" w:cs="Times New Roman"/>
      <w:b w:val="0"/>
      <w:bCs/>
      <w:i/>
      <w:iCs/>
      <w:sz w:val="24"/>
      <w:u w:val="single"/>
      <w:bdr w:val="single" w:sz="8" w:space="0" w:color="auto"/>
    </w:rPr>
  </w:style>
  <w:style w:type="character" w:customStyle="1" w:styleId="DebateHighlighted">
    <w:name w:val="Debate Highlighted"/>
    <w:qFormat/>
    <w:rsid w:val="0010589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05894"/>
    <w:rPr>
      <w:rFonts w:ascii="SimSun" w:eastAsia="SimSun" w:hAnsi="SimSun"/>
      <w:sz w:val="15"/>
      <w:lang w:eastAsia="zh-CN"/>
    </w:rPr>
  </w:style>
  <w:style w:type="paragraph" w:customStyle="1" w:styleId="UnreadText">
    <w:name w:val="Unread Text"/>
    <w:basedOn w:val="Normal"/>
    <w:next w:val="Normal"/>
    <w:link w:val="UnreadTextChar"/>
    <w:autoRedefine/>
    <w:qFormat/>
    <w:rsid w:val="00105894"/>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0589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0589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0589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05894"/>
    <w:rPr>
      <w:rFonts w:ascii="Times New Roman" w:hAnsi="Times New Roman"/>
      <w:sz w:val="20"/>
      <w:u w:val="single"/>
      <w:bdr w:val="none" w:sz="0" w:space="0" w:color="auto"/>
      <w:shd w:val="clear" w:color="auto" w:fill="C0C0C0"/>
    </w:rPr>
  </w:style>
  <w:style w:type="character" w:customStyle="1" w:styleId="smallChar">
    <w:name w:val="small Char"/>
    <w:rsid w:val="00105894"/>
    <w:rPr>
      <w:rFonts w:ascii="Calibri" w:eastAsia="Calibri" w:hAnsi="Calibri" w:cs="Calibri"/>
      <w:sz w:val="16"/>
      <w:szCs w:val="20"/>
      <w:lang w:val="x-none" w:eastAsia="x-none"/>
    </w:rPr>
  </w:style>
  <w:style w:type="paragraph" w:customStyle="1" w:styleId="HotRoute0">
    <w:name w:val="Hot Route!"/>
    <w:basedOn w:val="Normal"/>
    <w:qFormat/>
    <w:rsid w:val="0010589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05894"/>
    <w:rPr>
      <w:rFonts w:ascii="Times New Roman" w:hAnsi="Times New Roman" w:cs="Times New Roman"/>
      <w:sz w:val="16"/>
      <w:szCs w:val="16"/>
    </w:rPr>
  </w:style>
  <w:style w:type="character" w:customStyle="1" w:styleId="BodyText2Char1">
    <w:name w:val="Body Text 2 Char1"/>
    <w:basedOn w:val="DefaultParagraphFont"/>
    <w:semiHidden/>
    <w:rsid w:val="00105894"/>
    <w:rPr>
      <w:rFonts w:ascii="Times New Roman" w:hAnsi="Times New Roman" w:cs="Times New Roman"/>
      <w:sz w:val="20"/>
    </w:rPr>
  </w:style>
  <w:style w:type="character" w:customStyle="1" w:styleId="Heading2Char1CharCharCharCharCharC">
    <w:name w:val="Heading 2 Char1 Char Char Char Char Char C"/>
    <w:rsid w:val="00105894"/>
    <w:rPr>
      <w:rFonts w:cs="Arial"/>
      <w:b/>
      <w:bCs/>
      <w:iCs/>
      <w:sz w:val="24"/>
      <w:szCs w:val="28"/>
      <w:lang w:val="en-US" w:eastAsia="en-US" w:bidi="ar-SA"/>
    </w:rPr>
  </w:style>
  <w:style w:type="character" w:customStyle="1" w:styleId="underline1">
    <w:name w:val="underline1"/>
    <w:basedOn w:val="DefaultParagraphFont"/>
    <w:rsid w:val="00105894"/>
    <w:rPr>
      <w:u w:val="single"/>
    </w:rPr>
  </w:style>
  <w:style w:type="character" w:customStyle="1" w:styleId="author0">
    <w:name w:val="author"/>
    <w:basedOn w:val="DefaultParagraphFont"/>
    <w:rsid w:val="00105894"/>
    <w:rPr>
      <w:rFonts w:ascii="Times New Roman" w:hAnsi="Times New Roman"/>
      <w:b/>
      <w:sz w:val="24"/>
    </w:rPr>
  </w:style>
  <w:style w:type="character" w:customStyle="1" w:styleId="FontStyle291">
    <w:name w:val="Font Style291"/>
    <w:basedOn w:val="DefaultParagraphFont"/>
    <w:uiPriority w:val="99"/>
    <w:rsid w:val="0010589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0589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0589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05894"/>
    <w:rPr>
      <w:rFonts w:ascii="Calibri" w:eastAsia="Times New Roman" w:hAnsi="Calibri" w:cs="Calibri"/>
      <w:sz w:val="20"/>
    </w:rPr>
  </w:style>
  <w:style w:type="paragraph" w:customStyle="1" w:styleId="Cards1">
    <w:name w:val="Cards1"/>
    <w:basedOn w:val="Normal"/>
    <w:link w:val="Cards1Char"/>
    <w:qFormat/>
    <w:rsid w:val="00105894"/>
    <w:pPr>
      <w:ind w:left="288"/>
    </w:pPr>
    <w:rPr>
      <w:rFonts w:eastAsia="Times New Roman"/>
      <w:u w:val="single"/>
    </w:rPr>
  </w:style>
  <w:style w:type="character" w:customStyle="1" w:styleId="Cards1Char">
    <w:name w:val="Cards1 Char"/>
    <w:basedOn w:val="DefaultParagraphFont"/>
    <w:link w:val="Cards1"/>
    <w:rsid w:val="00105894"/>
    <w:rPr>
      <w:rFonts w:ascii="Calibri" w:eastAsia="Times New Roman" w:hAnsi="Calibri" w:cs="Calibri"/>
      <w:sz w:val="20"/>
      <w:u w:val="single"/>
    </w:rPr>
  </w:style>
  <w:style w:type="paragraph" w:customStyle="1" w:styleId="StyleCardTextTimesNewRoman11ptUnderline">
    <w:name w:val="Style Card Text + Times New Roman 11 pt Underline"/>
    <w:link w:val="StyleCardTextTimesNewRoman11ptUnderlineChar"/>
    <w:qFormat/>
    <w:rsid w:val="0010589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05894"/>
    <w:rPr>
      <w:rFonts w:ascii="Arial" w:eastAsia="Calibri" w:hAnsi="Arial" w:cs="Arial"/>
      <w:sz w:val="22"/>
      <w:szCs w:val="22"/>
      <w:u w:val="single"/>
    </w:rPr>
  </w:style>
  <w:style w:type="character" w:customStyle="1" w:styleId="EmphasizeThis">
    <w:name w:val="EmphasizeThis"/>
    <w:rsid w:val="00105894"/>
    <w:rPr>
      <w:rFonts w:ascii="Georgia" w:hAnsi="Georgia"/>
      <w:b/>
      <w:iCs/>
      <w:sz w:val="24"/>
      <w:u w:val="thick"/>
    </w:rPr>
  </w:style>
  <w:style w:type="paragraph" w:customStyle="1" w:styleId="Stylecard8pt">
    <w:name w:val="Style card + 8 pt"/>
    <w:basedOn w:val="Normal"/>
    <w:link w:val="Stylecard8ptChar"/>
    <w:qFormat/>
    <w:rsid w:val="00105894"/>
    <w:pPr>
      <w:ind w:left="288" w:right="288"/>
    </w:pPr>
    <w:rPr>
      <w:rFonts w:ascii="Georgia" w:hAnsi="Georgia"/>
      <w:color w:val="000000"/>
      <w:lang w:eastAsia="ar-SA"/>
    </w:rPr>
  </w:style>
  <w:style w:type="character" w:customStyle="1" w:styleId="Stylecard8ptChar">
    <w:name w:val="Style card + 8 pt Char"/>
    <w:basedOn w:val="cardChar"/>
    <w:link w:val="Stylecard8pt"/>
    <w:rsid w:val="00105894"/>
    <w:rPr>
      <w:rFonts w:ascii="Georgia" w:hAnsi="Georgia" w:cs="Calibri"/>
      <w:color w:val="000000"/>
      <w:sz w:val="20"/>
      <w:lang w:eastAsia="ar-SA"/>
    </w:rPr>
  </w:style>
  <w:style w:type="character" w:customStyle="1" w:styleId="bhl">
    <w:name w:val="bhl"/>
    <w:basedOn w:val="DefaultParagraphFont"/>
    <w:rsid w:val="00105894"/>
  </w:style>
  <w:style w:type="paragraph" w:customStyle="1" w:styleId="TagGA11">
    <w:name w:val="Tag GA 11"/>
    <w:basedOn w:val="TOC1"/>
    <w:qFormat/>
    <w:rsid w:val="00105894"/>
    <w:pPr>
      <w:spacing w:before="0" w:after="160"/>
    </w:pPr>
    <w:rPr>
      <w:rFonts w:ascii="Georgia" w:eastAsia="Calibri" w:hAnsi="Georgia"/>
      <w:u w:val="none"/>
      <w:lang w:bidi="ar-SA"/>
    </w:rPr>
  </w:style>
  <w:style w:type="paragraph" w:customStyle="1" w:styleId="CiteCard">
    <w:name w:val="Cite/Card"/>
    <w:basedOn w:val="TOC2"/>
    <w:qFormat/>
    <w:rsid w:val="0010589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05894"/>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05894"/>
    <w:rPr>
      <w:rFonts w:ascii="Tahoma" w:hAnsi="Tahoma" w:cs="Tahoma"/>
      <w:sz w:val="16"/>
      <w:szCs w:val="16"/>
    </w:rPr>
  </w:style>
  <w:style w:type="character" w:customStyle="1" w:styleId="addmd">
    <w:name w:val="addmd"/>
    <w:basedOn w:val="DefaultParagraphFont"/>
    <w:rsid w:val="0010589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05894"/>
    <w:rPr>
      <w:rFonts w:ascii="Arial" w:hAnsi="Arial"/>
      <w:b/>
      <w:sz w:val="26"/>
    </w:rPr>
  </w:style>
  <w:style w:type="paragraph" w:styleId="FootnoteText">
    <w:name w:val="footnote text"/>
    <w:basedOn w:val="Normal"/>
    <w:link w:val="FootnoteTextChar"/>
    <w:unhideWhenUsed/>
    <w:rsid w:val="00105894"/>
    <w:rPr>
      <w:rFonts w:ascii="Georgia" w:eastAsia="Calibri" w:hAnsi="Georgia"/>
      <w:szCs w:val="20"/>
      <w:lang w:eastAsia="zh-CN"/>
    </w:rPr>
  </w:style>
  <w:style w:type="character" w:customStyle="1" w:styleId="FootnoteTextChar">
    <w:name w:val="Footnote Text Char"/>
    <w:basedOn w:val="DefaultParagraphFont"/>
    <w:link w:val="FootnoteText"/>
    <w:rsid w:val="00105894"/>
    <w:rPr>
      <w:rFonts w:ascii="Georgia" w:eastAsia="Calibri" w:hAnsi="Georgia" w:cs="Calibri"/>
      <w:sz w:val="20"/>
      <w:szCs w:val="20"/>
      <w:lang w:eastAsia="zh-CN"/>
    </w:rPr>
  </w:style>
  <w:style w:type="character" w:customStyle="1" w:styleId="UnderlinedTextCharChar">
    <w:name w:val="Underlined Text Char Char"/>
    <w:basedOn w:val="DefaultParagraphFont"/>
    <w:rsid w:val="00105894"/>
    <w:rPr>
      <w:rFonts w:cs="Arial"/>
      <w:bCs/>
      <w:noProof w:val="0"/>
      <w:szCs w:val="26"/>
      <w:u w:val="single"/>
      <w:lang w:val="en-US" w:eastAsia="en-US" w:bidi="ar-SA"/>
    </w:rPr>
  </w:style>
  <w:style w:type="character" w:customStyle="1" w:styleId="StyleTimesNewRoman12ptBold">
    <w:name w:val="Style Times New Roman 12 pt Bold"/>
    <w:rsid w:val="00105894"/>
    <w:rPr>
      <w:b/>
      <w:bCs/>
      <w:sz w:val="24"/>
    </w:rPr>
  </w:style>
  <w:style w:type="character" w:customStyle="1" w:styleId="CardText1Char">
    <w:name w:val="Card Text 1 Char"/>
    <w:rsid w:val="00105894"/>
    <w:rPr>
      <w:rFonts w:ascii="Georgia" w:hAnsi="Georgia"/>
      <w:color w:val="000000"/>
      <w:sz w:val="22"/>
      <w:szCs w:val="22"/>
      <w:u w:val="single"/>
    </w:rPr>
  </w:style>
  <w:style w:type="character" w:customStyle="1" w:styleId="BoldUnderlining">
    <w:name w:val="Bold Underlining"/>
    <w:rsid w:val="00105894"/>
    <w:rPr>
      <w:u w:val="single"/>
    </w:rPr>
  </w:style>
  <w:style w:type="character" w:customStyle="1" w:styleId="Intemphasis">
    <w:name w:val="Intemphasis"/>
    <w:uiPriority w:val="1"/>
    <w:qFormat/>
    <w:rsid w:val="0010589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05894"/>
    <w:pPr>
      <w:ind w:left="288" w:right="288"/>
    </w:pPr>
    <w:rPr>
      <w:szCs w:val="16"/>
    </w:rPr>
  </w:style>
  <w:style w:type="character" w:customStyle="1" w:styleId="cardtextChar2">
    <w:name w:val="cardtext Char"/>
    <w:basedOn w:val="DefaultParagraphFont"/>
    <w:link w:val="cardtext0"/>
    <w:rsid w:val="00105894"/>
    <w:rPr>
      <w:rFonts w:ascii="Calibri" w:hAnsi="Calibri" w:cs="Calibri"/>
      <w:sz w:val="20"/>
      <w:szCs w:val="16"/>
    </w:rPr>
  </w:style>
  <w:style w:type="character" w:customStyle="1" w:styleId="BoldUnderlineChar1">
    <w:name w:val="BoldUnderline Char1"/>
    <w:rsid w:val="0010589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05894"/>
    <w:pPr>
      <w:spacing w:after="200"/>
      <w:contextualSpacing/>
    </w:pPr>
    <w:rPr>
      <w:rFonts w:eastAsia="Calibri"/>
      <w:u w:val="single"/>
    </w:rPr>
  </w:style>
  <w:style w:type="character" w:customStyle="1" w:styleId="UnderlinedCardTextChar">
    <w:name w:val="Underlined Card Text Char"/>
    <w:link w:val="UnderlinedCardText"/>
    <w:rsid w:val="00105894"/>
    <w:rPr>
      <w:rFonts w:ascii="Calibri" w:eastAsia="Calibri" w:hAnsi="Calibri" w:cs="Calibri"/>
      <w:sz w:val="20"/>
      <w:u w:val="single"/>
    </w:rPr>
  </w:style>
  <w:style w:type="character" w:customStyle="1" w:styleId="Hyperlink6">
    <w:name w:val="Hyperlink6"/>
    <w:basedOn w:val="DefaultParagraphFont"/>
    <w:rsid w:val="00105894"/>
    <w:rPr>
      <w:color w:val="3300CC"/>
      <w:u w:val="single"/>
    </w:rPr>
  </w:style>
  <w:style w:type="paragraph" w:customStyle="1" w:styleId="Tag12">
    <w:name w:val="Tag12"/>
    <w:basedOn w:val="Normal"/>
    <w:qFormat/>
    <w:rsid w:val="00105894"/>
    <w:pPr>
      <w:contextualSpacing/>
    </w:pPr>
    <w:rPr>
      <w:rFonts w:eastAsia="Cambria"/>
      <w:b/>
    </w:rPr>
  </w:style>
  <w:style w:type="paragraph" w:customStyle="1" w:styleId="Shrink8">
    <w:name w:val="Shrink8"/>
    <w:basedOn w:val="Normal"/>
    <w:qFormat/>
    <w:rsid w:val="00105894"/>
    <w:rPr>
      <w:rFonts w:eastAsia="Cambria"/>
    </w:rPr>
  </w:style>
  <w:style w:type="character" w:customStyle="1" w:styleId="highlight2">
    <w:name w:val="highlight2"/>
    <w:rsid w:val="00105894"/>
    <w:rPr>
      <w:rFonts w:ascii="Arial" w:hAnsi="Arial"/>
      <w:b/>
      <w:sz w:val="19"/>
      <w:u w:val="thick"/>
      <w:bdr w:val="none" w:sz="0" w:space="0" w:color="auto"/>
      <w:shd w:val="clear" w:color="auto" w:fill="auto"/>
    </w:rPr>
  </w:style>
  <w:style w:type="character" w:customStyle="1" w:styleId="citation">
    <w:name w:val="citation"/>
    <w:basedOn w:val="DefaultParagraphFont"/>
    <w:rsid w:val="00105894"/>
  </w:style>
  <w:style w:type="paragraph" w:customStyle="1" w:styleId="UnderlineText">
    <w:name w:val="Underline Text"/>
    <w:basedOn w:val="Normal"/>
    <w:link w:val="UnderlineTextChar"/>
    <w:qFormat/>
    <w:rsid w:val="00105894"/>
    <w:pPr>
      <w:ind w:left="288"/>
    </w:pPr>
    <w:rPr>
      <w:rFonts w:eastAsia="Times New Roman"/>
      <w:u w:val="single"/>
    </w:rPr>
  </w:style>
  <w:style w:type="character" w:customStyle="1" w:styleId="UnderlineTextChar">
    <w:name w:val="Underline Text Char"/>
    <w:basedOn w:val="DefaultParagraphFont"/>
    <w:link w:val="UnderlineText"/>
    <w:rsid w:val="00105894"/>
    <w:rPr>
      <w:rFonts w:ascii="Calibri" w:eastAsia="Times New Roman" w:hAnsi="Calibri" w:cs="Calibri"/>
      <w:sz w:val="20"/>
      <w:u w:val="single"/>
    </w:rPr>
  </w:style>
  <w:style w:type="character" w:customStyle="1" w:styleId="il">
    <w:name w:val="il"/>
    <w:basedOn w:val="DefaultParagraphFont"/>
    <w:rsid w:val="00105894"/>
  </w:style>
  <w:style w:type="character" w:customStyle="1" w:styleId="commentstext">
    <w:name w:val="comments_text"/>
    <w:uiPriority w:val="99"/>
    <w:rsid w:val="00105894"/>
    <w:rPr>
      <w:rFonts w:cs="Times New Roman"/>
    </w:rPr>
  </w:style>
  <w:style w:type="paragraph" w:customStyle="1" w:styleId="Heading42">
    <w:name w:val="Heading 42"/>
    <w:basedOn w:val="Normal"/>
    <w:qFormat/>
    <w:rsid w:val="00105894"/>
    <w:rPr>
      <w:rFonts w:eastAsia="Times New Roman"/>
    </w:rPr>
  </w:style>
  <w:style w:type="paragraph" w:customStyle="1" w:styleId="DebateNormal">
    <w:name w:val="DebateNormal"/>
    <w:basedOn w:val="Normal"/>
    <w:link w:val="DebateNormalChar"/>
    <w:qFormat/>
    <w:rsid w:val="00105894"/>
    <w:pPr>
      <w:spacing w:line="276" w:lineRule="auto"/>
    </w:pPr>
    <w:rPr>
      <w:rFonts w:eastAsia="Calibri"/>
      <w:szCs w:val="20"/>
    </w:rPr>
  </w:style>
  <w:style w:type="character" w:customStyle="1" w:styleId="DebateNormalChar">
    <w:name w:val="DebateNormal Char"/>
    <w:basedOn w:val="DefaultParagraphFont"/>
    <w:link w:val="DebateNormal"/>
    <w:rsid w:val="00105894"/>
    <w:rPr>
      <w:rFonts w:ascii="Calibri" w:eastAsia="Calibri" w:hAnsi="Calibri" w:cs="Calibri"/>
      <w:sz w:val="20"/>
      <w:szCs w:val="20"/>
    </w:rPr>
  </w:style>
  <w:style w:type="paragraph" w:customStyle="1" w:styleId="DebateEmphasis">
    <w:name w:val="DebateEmphasis"/>
    <w:basedOn w:val="Normal"/>
    <w:link w:val="DebateEmphasisChar"/>
    <w:qFormat/>
    <w:rsid w:val="0010589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05894"/>
    <w:rPr>
      <w:rFonts w:ascii="Calibri" w:eastAsia="Calibri" w:hAnsi="Calibri" w:cs="Calibri"/>
      <w:b/>
      <w:sz w:val="20"/>
      <w:szCs w:val="20"/>
      <w:u w:val="single"/>
    </w:rPr>
  </w:style>
  <w:style w:type="paragraph" w:customStyle="1" w:styleId="NormalCite">
    <w:name w:val="NormalCite"/>
    <w:link w:val="NormalCiteChar"/>
    <w:qFormat/>
    <w:rsid w:val="0010589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05894"/>
    <w:rPr>
      <w:rFonts w:ascii="Times New Roman" w:eastAsiaTheme="minorHAnsi" w:hAnsi="Times New Roman" w:cs="Times New Roman"/>
      <w:sz w:val="18"/>
      <w:szCs w:val="22"/>
    </w:rPr>
  </w:style>
  <w:style w:type="character" w:customStyle="1" w:styleId="articletext">
    <w:name w:val="articletext"/>
    <w:basedOn w:val="DefaultParagraphFont"/>
    <w:rsid w:val="00105894"/>
  </w:style>
  <w:style w:type="character" w:customStyle="1" w:styleId="grey10">
    <w:name w:val="grey10"/>
    <w:basedOn w:val="DefaultParagraphFont"/>
    <w:rsid w:val="00105894"/>
  </w:style>
  <w:style w:type="character" w:customStyle="1" w:styleId="navy13bd">
    <w:name w:val="navy13bd"/>
    <w:basedOn w:val="DefaultParagraphFont"/>
    <w:rsid w:val="00105894"/>
  </w:style>
  <w:style w:type="character" w:customStyle="1" w:styleId="Style9ptUnderline2">
    <w:name w:val="Style 9 pt Underline2"/>
    <w:basedOn w:val="DefaultParagraphFont"/>
    <w:rsid w:val="00105894"/>
    <w:rPr>
      <w:sz w:val="20"/>
      <w:u w:val="single"/>
    </w:rPr>
  </w:style>
  <w:style w:type="character" w:customStyle="1" w:styleId="Style9ptBoldUnderline1">
    <w:name w:val="Style 9 pt Bold Underline1"/>
    <w:basedOn w:val="DefaultParagraphFont"/>
    <w:rsid w:val="00105894"/>
    <w:rPr>
      <w:b/>
      <w:bCs/>
      <w:sz w:val="20"/>
      <w:u w:val="single"/>
    </w:rPr>
  </w:style>
  <w:style w:type="character" w:customStyle="1" w:styleId="TagsCharChar">
    <w:name w:val="Tags Char Char"/>
    <w:basedOn w:val="DefaultParagraphFont"/>
    <w:rsid w:val="00105894"/>
    <w:rPr>
      <w:rFonts w:eastAsia="SimSun"/>
      <w:b/>
      <w:sz w:val="24"/>
      <w:lang w:val="en-US" w:eastAsia="zh-CN" w:bidi="ar-SA"/>
    </w:rPr>
  </w:style>
  <w:style w:type="paragraph" w:customStyle="1" w:styleId="cardCharCharCharChar">
    <w:name w:val="card Char Char Char Char"/>
    <w:basedOn w:val="Normal"/>
    <w:qFormat/>
    <w:rsid w:val="0010589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05894"/>
    <w:rPr>
      <w:rFonts w:ascii="Times" w:eastAsia="Times New Roman" w:hAnsi="Times"/>
    </w:rPr>
  </w:style>
  <w:style w:type="paragraph" w:customStyle="1" w:styleId="CARD">
    <w:name w:val="CARD"/>
    <w:basedOn w:val="Normal"/>
    <w:link w:val="CARDChar0"/>
    <w:qFormat/>
    <w:rsid w:val="00105894"/>
    <w:rPr>
      <w:rFonts w:eastAsia="Times New Roman"/>
      <w:u w:val="single"/>
    </w:rPr>
  </w:style>
  <w:style w:type="character" w:customStyle="1" w:styleId="CARDChar0">
    <w:name w:val="CARD Char"/>
    <w:basedOn w:val="DefaultParagraphFont"/>
    <w:link w:val="CARD"/>
    <w:rsid w:val="00105894"/>
    <w:rPr>
      <w:rFonts w:ascii="Calibri" w:eastAsia="Times New Roman" w:hAnsi="Calibri" w:cs="Calibri"/>
      <w:sz w:val="20"/>
      <w:u w:val="single"/>
    </w:rPr>
  </w:style>
  <w:style w:type="paragraph" w:customStyle="1" w:styleId="Normal2">
    <w:name w:val="Normal2"/>
    <w:basedOn w:val="Normal"/>
    <w:qFormat/>
    <w:rsid w:val="00105894"/>
    <w:rPr>
      <w:rFonts w:eastAsia="Times New Roman"/>
    </w:rPr>
  </w:style>
  <w:style w:type="character" w:customStyle="1" w:styleId="Style11ptThickunderline">
    <w:name w:val="Style 11 pt Thick underline"/>
    <w:rsid w:val="00105894"/>
    <w:rPr>
      <w:rFonts w:ascii="Times New Roman" w:hAnsi="Times New Roman"/>
      <w:sz w:val="20"/>
      <w:u w:val="single"/>
    </w:rPr>
  </w:style>
  <w:style w:type="character" w:customStyle="1" w:styleId="Style11ptBoldThickunderline">
    <w:name w:val="Style 11 pt Bold Thick underline"/>
    <w:rsid w:val="00105894"/>
    <w:rPr>
      <w:rFonts w:ascii="Times New Roman" w:hAnsi="Times New Roman"/>
      <w:b/>
      <w:bCs/>
      <w:sz w:val="20"/>
      <w:u w:val="single"/>
    </w:rPr>
  </w:style>
  <w:style w:type="character" w:styleId="FootnoteReference">
    <w:name w:val="footnote reference"/>
    <w:unhideWhenUsed/>
    <w:rsid w:val="00105894"/>
    <w:rPr>
      <w:vertAlign w:val="superscript"/>
    </w:rPr>
  </w:style>
  <w:style w:type="character" w:customStyle="1" w:styleId="CharChar5">
    <w:name w:val="Char Char5"/>
    <w:rsid w:val="0010589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0589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05894"/>
    <w:rPr>
      <w:rFonts w:ascii="Calibri" w:eastAsia="Times New Roman" w:hAnsi="Calibri" w:cs="Calibri"/>
      <w:sz w:val="20"/>
      <w:szCs w:val="20"/>
      <w:u w:val="thick"/>
    </w:rPr>
  </w:style>
  <w:style w:type="paragraph" w:customStyle="1" w:styleId="StyleUnderlineBoldIndent11pt">
    <w:name w:val="Style Underline + Bold Indent + 11 pt"/>
    <w:basedOn w:val="UnderlineBoldIndent"/>
    <w:link w:val="StyleUnderlineBoldIndent11ptChar"/>
    <w:qFormat/>
    <w:rsid w:val="00105894"/>
    <w:rPr>
      <w:u w:val="single"/>
    </w:rPr>
  </w:style>
  <w:style w:type="character" w:customStyle="1" w:styleId="StyleUnderlineBoldIndent11ptChar">
    <w:name w:val="Style Underline + Bold Indent + 11 pt Char"/>
    <w:link w:val="StyleUnderlineBoldIndent11pt"/>
    <w:rsid w:val="00105894"/>
    <w:rPr>
      <w:rFonts w:ascii="Calibri" w:eastAsia="Times New Roman" w:hAnsi="Calibri" w:cs="Calibri"/>
      <w:sz w:val="20"/>
      <w:szCs w:val="20"/>
      <w:u w:val="single"/>
    </w:rPr>
  </w:style>
  <w:style w:type="paragraph" w:customStyle="1" w:styleId="StyleUnderlineBoldIndent11ptBold">
    <w:name w:val="Style Underline + Bold Indent + 11 pt Bold"/>
    <w:basedOn w:val="UnderlineBoldIndent"/>
    <w:link w:val="StyleUnderlineBoldIndent11ptBoldChar"/>
    <w:qFormat/>
    <w:rsid w:val="00105894"/>
    <w:rPr>
      <w:b/>
      <w:bCs/>
      <w:u w:val="single"/>
    </w:rPr>
  </w:style>
  <w:style w:type="character" w:customStyle="1" w:styleId="StyleUnderlineBoldIndent11ptBoldChar">
    <w:name w:val="Style Underline + Bold Indent + 11 pt Bold Char"/>
    <w:link w:val="StyleUnderlineBoldIndent11ptBold"/>
    <w:rsid w:val="00105894"/>
    <w:rPr>
      <w:rFonts w:ascii="Calibri" w:eastAsia="Times New Roman" w:hAnsi="Calibri" w:cs="Calibri"/>
      <w:b/>
      <w:bCs/>
      <w:sz w:val="20"/>
      <w:szCs w:val="20"/>
      <w:u w:val="single"/>
    </w:rPr>
  </w:style>
  <w:style w:type="paragraph" w:customStyle="1" w:styleId="Normal20pt">
    <w:name w:val="Normal  + 20 pt"/>
    <w:basedOn w:val="Normal"/>
    <w:uiPriority w:val="6"/>
    <w:qFormat/>
    <w:rsid w:val="00105894"/>
    <w:rPr>
      <w:bCs/>
      <w:u w:val="single"/>
    </w:rPr>
  </w:style>
  <w:style w:type="character" w:customStyle="1" w:styleId="StyleStyle4CharTimesNewRoman11pt">
    <w:name w:val="Style Style4 Char + Times New Roman 11 pt"/>
    <w:basedOn w:val="DefaultParagraphFont"/>
    <w:rsid w:val="00105894"/>
    <w:rPr>
      <w:rFonts w:ascii="Times New Roman" w:hAnsi="Times New Roman"/>
      <w:sz w:val="20"/>
      <w:szCs w:val="24"/>
      <w:u w:val="single"/>
      <w:lang w:val="en-US" w:eastAsia="en-US" w:bidi="ar-SA"/>
    </w:rPr>
  </w:style>
  <w:style w:type="paragraph" w:customStyle="1" w:styleId="author-name">
    <w:name w:val="author-name"/>
    <w:basedOn w:val="Normal"/>
    <w:qFormat/>
    <w:rsid w:val="00105894"/>
    <w:pPr>
      <w:spacing w:before="100" w:beforeAutospacing="1" w:after="100" w:afterAutospacing="1"/>
    </w:pPr>
    <w:rPr>
      <w:rFonts w:eastAsia="Times New Roman"/>
    </w:rPr>
  </w:style>
  <w:style w:type="paragraph" w:customStyle="1" w:styleId="author-credentials">
    <w:name w:val="author-credentials"/>
    <w:basedOn w:val="Normal"/>
    <w:qFormat/>
    <w:rsid w:val="0010589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05894"/>
    <w:rPr>
      <w:rFonts w:ascii="Consolas" w:hAnsi="Consolas" w:cs="Consolas"/>
      <w:sz w:val="20"/>
      <w:szCs w:val="20"/>
    </w:rPr>
  </w:style>
  <w:style w:type="character" w:customStyle="1" w:styleId="StyleStyle4CharTimesNewRoman11ptBold">
    <w:name w:val="Style Style4 Char + Times New Roman 11 pt Bold"/>
    <w:basedOn w:val="DefaultParagraphFont"/>
    <w:rsid w:val="0010589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05894"/>
    <w:rPr>
      <w:rFonts w:ascii="Times New Roman" w:hAnsi="Times New Roman"/>
      <w:i/>
      <w:iCs/>
      <w:sz w:val="20"/>
      <w:szCs w:val="24"/>
      <w:u w:val="single"/>
      <w:lang w:val="en-US" w:eastAsia="en-US" w:bidi="ar-SA"/>
    </w:rPr>
  </w:style>
  <w:style w:type="character" w:customStyle="1" w:styleId="headline">
    <w:name w:val="headline"/>
    <w:basedOn w:val="DefaultParagraphFont"/>
    <w:rsid w:val="00105894"/>
  </w:style>
  <w:style w:type="character" w:customStyle="1" w:styleId="CharChar4">
    <w:name w:val="Char Char4"/>
    <w:basedOn w:val="DefaultParagraphFont"/>
    <w:rsid w:val="00105894"/>
    <w:rPr>
      <w:rFonts w:cs="Arial"/>
      <w:b/>
      <w:bCs/>
      <w:iCs/>
      <w:szCs w:val="28"/>
      <w:lang w:val="en-US" w:eastAsia="en-US" w:bidi="ar-SA"/>
    </w:rPr>
  </w:style>
  <w:style w:type="character" w:customStyle="1" w:styleId="yshortcuts">
    <w:name w:val="yshortcuts"/>
    <w:basedOn w:val="DefaultParagraphFont"/>
    <w:rsid w:val="00105894"/>
  </w:style>
  <w:style w:type="character" w:customStyle="1" w:styleId="HotRouteChar0">
    <w:name w:val="Hot Route Char"/>
    <w:link w:val="HotRoute"/>
    <w:rsid w:val="00105894"/>
    <w:rPr>
      <w:rFonts w:ascii="Calibri" w:eastAsia="Times New Roman" w:hAnsi="Calibri" w:cs="Calibri"/>
      <w:sz w:val="20"/>
    </w:rPr>
  </w:style>
  <w:style w:type="paragraph" w:styleId="PlainText">
    <w:name w:val="Plain Text"/>
    <w:basedOn w:val="Normal"/>
    <w:link w:val="PlainTextChar"/>
    <w:rsid w:val="00105894"/>
    <w:rPr>
      <w:rFonts w:ascii="Courier New" w:eastAsia="Times New Roman" w:hAnsi="Courier New" w:cs="Courier New"/>
      <w:szCs w:val="20"/>
    </w:rPr>
  </w:style>
  <w:style w:type="character" w:customStyle="1" w:styleId="PlainTextChar">
    <w:name w:val="Plain Text Char"/>
    <w:basedOn w:val="DefaultParagraphFont"/>
    <w:link w:val="PlainText"/>
    <w:rsid w:val="00105894"/>
    <w:rPr>
      <w:rFonts w:ascii="Courier New" w:eastAsia="Times New Roman" w:hAnsi="Courier New" w:cs="Courier New"/>
      <w:sz w:val="20"/>
      <w:szCs w:val="20"/>
    </w:rPr>
  </w:style>
  <w:style w:type="character" w:customStyle="1" w:styleId="senselabelstart">
    <w:name w:val="sense_label start"/>
    <w:basedOn w:val="DefaultParagraphFont"/>
    <w:rsid w:val="00105894"/>
  </w:style>
  <w:style w:type="character" w:customStyle="1" w:styleId="sensecontent">
    <w:name w:val="sense_content"/>
    <w:basedOn w:val="DefaultParagraphFont"/>
    <w:rsid w:val="00105894"/>
  </w:style>
  <w:style w:type="character" w:customStyle="1" w:styleId="vi">
    <w:name w:val="vi"/>
    <w:basedOn w:val="DefaultParagraphFont"/>
    <w:rsid w:val="00105894"/>
  </w:style>
  <w:style w:type="character" w:customStyle="1" w:styleId="italic">
    <w:name w:val="italic"/>
    <w:basedOn w:val="DefaultParagraphFont"/>
    <w:rsid w:val="00105894"/>
  </w:style>
  <w:style w:type="paragraph" w:customStyle="1" w:styleId="Microtext0">
    <w:name w:val="Microtext"/>
    <w:basedOn w:val="Normal"/>
    <w:next w:val="Normal"/>
    <w:link w:val="MicrotextChar0"/>
    <w:qFormat/>
    <w:rsid w:val="00105894"/>
    <w:rPr>
      <w:sz w:val="12"/>
    </w:rPr>
  </w:style>
  <w:style w:type="character" w:customStyle="1" w:styleId="MicrotextChar0">
    <w:name w:val="Microtext Char"/>
    <w:link w:val="Microtext0"/>
    <w:rsid w:val="00105894"/>
    <w:rPr>
      <w:rFonts w:ascii="Calibri" w:hAnsi="Calibri" w:cs="Calibri"/>
      <w:sz w:val="12"/>
    </w:rPr>
  </w:style>
  <w:style w:type="character" w:customStyle="1" w:styleId="st">
    <w:name w:val="st"/>
    <w:basedOn w:val="DefaultParagraphFont"/>
    <w:rsid w:val="00105894"/>
  </w:style>
  <w:style w:type="paragraph" w:customStyle="1" w:styleId="Style6">
    <w:name w:val="Style6"/>
    <w:basedOn w:val="Normal"/>
    <w:link w:val="Style6Char"/>
    <w:autoRedefine/>
    <w:qFormat/>
    <w:rsid w:val="00105894"/>
    <w:rPr>
      <w:b/>
    </w:rPr>
  </w:style>
  <w:style w:type="character" w:customStyle="1" w:styleId="Style6Char">
    <w:name w:val="Style6 Char"/>
    <w:basedOn w:val="DefaultParagraphFont"/>
    <w:link w:val="Style6"/>
    <w:rsid w:val="00105894"/>
    <w:rPr>
      <w:rFonts w:ascii="Calibri" w:hAnsi="Calibri" w:cs="Calibri"/>
      <w:b/>
      <w:sz w:val="20"/>
    </w:rPr>
  </w:style>
  <w:style w:type="paragraph" w:customStyle="1" w:styleId="Style11">
    <w:name w:val="Style11"/>
    <w:basedOn w:val="Normal"/>
    <w:link w:val="Style11Char"/>
    <w:qFormat/>
    <w:rsid w:val="00105894"/>
    <w:rPr>
      <w:rFonts w:eastAsia="Times New Roman"/>
      <w:b/>
      <w:szCs w:val="20"/>
      <w:u w:val="thick"/>
    </w:rPr>
  </w:style>
  <w:style w:type="paragraph" w:customStyle="1" w:styleId="Style12">
    <w:name w:val="Style12"/>
    <w:basedOn w:val="Normal"/>
    <w:link w:val="Style12Char"/>
    <w:qFormat/>
    <w:rsid w:val="00105894"/>
    <w:rPr>
      <w:rFonts w:eastAsia="Times New Roman"/>
      <w:b/>
      <w:u w:val="thick"/>
    </w:rPr>
  </w:style>
  <w:style w:type="character" w:customStyle="1" w:styleId="Style11Char">
    <w:name w:val="Style11 Char"/>
    <w:basedOn w:val="DefaultParagraphFont"/>
    <w:link w:val="Style11"/>
    <w:rsid w:val="00105894"/>
    <w:rPr>
      <w:rFonts w:ascii="Calibri" w:eastAsia="Times New Roman" w:hAnsi="Calibri" w:cs="Calibri"/>
      <w:b/>
      <w:sz w:val="20"/>
      <w:szCs w:val="20"/>
      <w:u w:val="thick"/>
    </w:rPr>
  </w:style>
  <w:style w:type="character" w:customStyle="1" w:styleId="Style12Char">
    <w:name w:val="Style12 Char"/>
    <w:basedOn w:val="DefaultParagraphFont"/>
    <w:link w:val="Style12"/>
    <w:rsid w:val="00105894"/>
    <w:rPr>
      <w:rFonts w:ascii="Calibri" w:eastAsia="Times New Roman" w:hAnsi="Calibri" w:cs="Calibri"/>
      <w:b/>
      <w:sz w:val="20"/>
      <w:u w:val="thick"/>
    </w:rPr>
  </w:style>
  <w:style w:type="character" w:customStyle="1" w:styleId="caps-label">
    <w:name w:val="caps-label"/>
    <w:basedOn w:val="DefaultParagraphFont"/>
    <w:rsid w:val="00105894"/>
  </w:style>
  <w:style w:type="character" w:customStyle="1" w:styleId="wikiexternallink">
    <w:name w:val="wikiexternallink"/>
    <w:basedOn w:val="DefaultParagraphFont"/>
    <w:rsid w:val="00105894"/>
  </w:style>
  <w:style w:type="character" w:customStyle="1" w:styleId="wikigeneratedlinkcontent">
    <w:name w:val="wikigeneratedlinkcontent"/>
    <w:basedOn w:val="DefaultParagraphFont"/>
    <w:rsid w:val="00105894"/>
  </w:style>
  <w:style w:type="character" w:customStyle="1" w:styleId="ShrinkChar">
    <w:name w:val="Shrink Char"/>
    <w:link w:val="Shrink"/>
    <w:locked/>
    <w:rsid w:val="00105894"/>
    <w:rPr>
      <w:rFonts w:ascii="Garamond" w:eastAsia="Times New Roman" w:hAnsi="Garamond"/>
      <w:sz w:val="12"/>
    </w:rPr>
  </w:style>
  <w:style w:type="paragraph" w:customStyle="1" w:styleId="Shrink">
    <w:name w:val="Shrink"/>
    <w:link w:val="ShrinkChar"/>
    <w:qFormat/>
    <w:rsid w:val="00105894"/>
    <w:pPr>
      <w:ind w:left="288" w:right="288"/>
    </w:pPr>
    <w:rPr>
      <w:rFonts w:ascii="Garamond" w:eastAsia="Times New Roman" w:hAnsi="Garamond"/>
      <w:sz w:val="12"/>
    </w:rPr>
  </w:style>
  <w:style w:type="character" w:customStyle="1" w:styleId="aqj">
    <w:name w:val="aqj"/>
    <w:basedOn w:val="DefaultParagraphFont"/>
    <w:rsid w:val="00105894"/>
  </w:style>
  <w:style w:type="character" w:customStyle="1" w:styleId="StyleStyleBoldUnderlineIntenseEmphasisUnderlineapple-style-s">
    <w:name w:val="Style Style Bold UnderlineIntense EmphasisUnderlineapple-style-s..."/>
    <w:basedOn w:val="DefaultParagraphFont"/>
    <w:rsid w:val="00105894"/>
    <w:rPr>
      <w:b w:val="0"/>
      <w:bCs w:val="0"/>
      <w:sz w:val="22"/>
      <w:u w:val="single"/>
      <w:bdr w:val="none" w:sz="0" w:space="0" w:color="auto"/>
    </w:rPr>
  </w:style>
  <w:style w:type="paragraph" w:customStyle="1" w:styleId="blocktitle0">
    <w:name w:val="block title"/>
    <w:basedOn w:val="Normal"/>
    <w:link w:val="blocktitleChar0"/>
    <w:autoRedefine/>
    <w:qFormat/>
    <w:rsid w:val="00105894"/>
    <w:pPr>
      <w:spacing w:after="240"/>
      <w:jc w:val="center"/>
      <w:outlineLvl w:val="0"/>
    </w:pPr>
    <w:rPr>
      <w:rFonts w:eastAsia="Calibri"/>
      <w:b/>
      <w:caps/>
      <w:sz w:val="28"/>
      <w:szCs w:val="28"/>
      <w:lang w:val="es-ES"/>
    </w:rPr>
  </w:style>
  <w:style w:type="character" w:customStyle="1" w:styleId="Boxed">
    <w:name w:val="Boxed"/>
    <w:qFormat/>
    <w:rsid w:val="00105894"/>
    <w:rPr>
      <w:rFonts w:ascii="Times New Roman" w:hAnsi="Times New Roman"/>
      <w:sz w:val="20"/>
      <w:bdr w:val="single" w:sz="6" w:space="0" w:color="auto"/>
    </w:rPr>
  </w:style>
  <w:style w:type="character" w:customStyle="1" w:styleId="UnderlineCard">
    <w:name w:val="Underline Card"/>
    <w:uiPriority w:val="6"/>
    <w:qFormat/>
    <w:rsid w:val="00105894"/>
    <w:rPr>
      <w:rFonts w:ascii="Arial" w:hAnsi="Arial"/>
      <w:b w:val="0"/>
      <w:bCs/>
      <w:sz w:val="20"/>
      <w:u w:val="single"/>
    </w:rPr>
  </w:style>
  <w:style w:type="character" w:customStyle="1" w:styleId="story-author">
    <w:name w:val="story-author"/>
    <w:basedOn w:val="DefaultParagraphFont"/>
    <w:rsid w:val="00105894"/>
  </w:style>
  <w:style w:type="paragraph" w:customStyle="1" w:styleId="type">
    <w:name w:val="type"/>
    <w:basedOn w:val="Normal"/>
    <w:qFormat/>
    <w:rsid w:val="00105894"/>
    <w:pPr>
      <w:spacing w:before="100" w:beforeAutospacing="1" w:after="100" w:afterAutospacing="1"/>
    </w:pPr>
    <w:rPr>
      <w:rFonts w:eastAsia="Times New Roman"/>
    </w:rPr>
  </w:style>
  <w:style w:type="character" w:customStyle="1" w:styleId="institution">
    <w:name w:val="institution"/>
    <w:basedOn w:val="DefaultParagraphFont"/>
    <w:rsid w:val="00105894"/>
  </w:style>
  <w:style w:type="character" w:customStyle="1" w:styleId="abodyblack3">
    <w:name w:val="abodyblack3"/>
    <w:basedOn w:val="DefaultParagraphFont"/>
    <w:rsid w:val="00105894"/>
  </w:style>
  <w:style w:type="paragraph" w:customStyle="1" w:styleId="UnderlineChar2CharChar">
    <w:name w:val="Underline Char2 Char Char"/>
    <w:basedOn w:val="Normal"/>
    <w:link w:val="UnderlineChar2CharCharChar"/>
    <w:qFormat/>
    <w:rsid w:val="00105894"/>
    <w:rPr>
      <w:rFonts w:eastAsia="MS Mincho"/>
      <w:szCs w:val="20"/>
      <w:u w:val="single"/>
    </w:rPr>
  </w:style>
  <w:style w:type="character" w:customStyle="1" w:styleId="UnderlineChar2CharCharChar">
    <w:name w:val="Underline Char2 Char Char Char"/>
    <w:link w:val="UnderlineChar2CharChar"/>
    <w:rsid w:val="00105894"/>
    <w:rPr>
      <w:rFonts w:ascii="Calibri" w:eastAsia="MS Mincho" w:hAnsi="Calibri" w:cs="Calibri"/>
      <w:sz w:val="20"/>
      <w:szCs w:val="20"/>
      <w:u w:val="single"/>
    </w:rPr>
  </w:style>
  <w:style w:type="character" w:customStyle="1" w:styleId="CharacterStyle1">
    <w:name w:val="Character Style 1"/>
    <w:rsid w:val="00105894"/>
    <w:rPr>
      <w:sz w:val="20"/>
      <w:szCs w:val="20"/>
    </w:rPr>
  </w:style>
  <w:style w:type="character" w:customStyle="1" w:styleId="FontStyle177">
    <w:name w:val="Font Style177"/>
    <w:basedOn w:val="DefaultParagraphFont"/>
    <w:uiPriority w:val="99"/>
    <w:rsid w:val="00105894"/>
    <w:rPr>
      <w:rFonts w:ascii="Times New Roman" w:hAnsi="Times New Roman" w:cs="Times New Roman"/>
      <w:sz w:val="20"/>
      <w:szCs w:val="20"/>
    </w:rPr>
  </w:style>
  <w:style w:type="character" w:customStyle="1" w:styleId="FontStyle173">
    <w:name w:val="Font Style173"/>
    <w:basedOn w:val="DefaultParagraphFont"/>
    <w:uiPriority w:val="99"/>
    <w:rsid w:val="00105894"/>
    <w:rPr>
      <w:rFonts w:ascii="Times New Roman" w:hAnsi="Times New Roman" w:cs="Times New Roman"/>
      <w:sz w:val="14"/>
      <w:szCs w:val="14"/>
    </w:rPr>
  </w:style>
  <w:style w:type="character" w:customStyle="1" w:styleId="FontStyle151">
    <w:name w:val="Font Style151"/>
    <w:basedOn w:val="DefaultParagraphFont"/>
    <w:uiPriority w:val="99"/>
    <w:rsid w:val="00105894"/>
    <w:rPr>
      <w:rFonts w:ascii="Arial Narrow" w:hAnsi="Arial Narrow" w:cs="Arial Narrow"/>
      <w:b/>
      <w:bCs/>
      <w:sz w:val="12"/>
      <w:szCs w:val="12"/>
    </w:rPr>
  </w:style>
  <w:style w:type="character" w:customStyle="1" w:styleId="FontStyle156">
    <w:name w:val="Font Style156"/>
    <w:basedOn w:val="DefaultParagraphFont"/>
    <w:uiPriority w:val="99"/>
    <w:rsid w:val="00105894"/>
    <w:rPr>
      <w:rFonts w:ascii="Arial Narrow" w:hAnsi="Arial Narrow" w:cs="Arial Narrow"/>
      <w:sz w:val="8"/>
      <w:szCs w:val="8"/>
    </w:rPr>
  </w:style>
  <w:style w:type="character" w:customStyle="1" w:styleId="FontStyle160">
    <w:name w:val="Font Style160"/>
    <w:basedOn w:val="DefaultParagraphFont"/>
    <w:uiPriority w:val="99"/>
    <w:rsid w:val="00105894"/>
    <w:rPr>
      <w:rFonts w:ascii="Times New Roman" w:hAnsi="Times New Roman" w:cs="Times New Roman"/>
      <w:b/>
      <w:bCs/>
      <w:sz w:val="20"/>
      <w:szCs w:val="20"/>
    </w:rPr>
  </w:style>
  <w:style w:type="character" w:customStyle="1" w:styleId="FontStyle178">
    <w:name w:val="Font Style178"/>
    <w:basedOn w:val="DefaultParagraphFont"/>
    <w:uiPriority w:val="99"/>
    <w:rsid w:val="00105894"/>
    <w:rPr>
      <w:rFonts w:ascii="Times New Roman" w:hAnsi="Times New Roman" w:cs="Times New Roman"/>
      <w:sz w:val="18"/>
      <w:szCs w:val="18"/>
    </w:rPr>
  </w:style>
  <w:style w:type="paragraph" w:customStyle="1" w:styleId="Style14">
    <w:name w:val="Style14"/>
    <w:basedOn w:val="Normal"/>
    <w:uiPriority w:val="99"/>
    <w:qFormat/>
    <w:rsid w:val="0010589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0589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05894"/>
    <w:rPr>
      <w:rFonts w:ascii="Times New Roman" w:hAnsi="Times New Roman" w:cs="Times New Roman"/>
      <w:sz w:val="12"/>
      <w:szCs w:val="12"/>
    </w:rPr>
  </w:style>
  <w:style w:type="paragraph" w:customStyle="1" w:styleId="Style9">
    <w:name w:val="Style9"/>
    <w:basedOn w:val="Normal"/>
    <w:uiPriority w:val="99"/>
    <w:qFormat/>
    <w:rsid w:val="0010589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0589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0589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05894"/>
    <w:rPr>
      <w:rFonts w:ascii="Times New Roman" w:hAnsi="Times New Roman" w:cs="Times New Roman"/>
      <w:sz w:val="16"/>
      <w:szCs w:val="16"/>
    </w:rPr>
  </w:style>
  <w:style w:type="character" w:customStyle="1" w:styleId="f">
    <w:name w:val="f"/>
    <w:basedOn w:val="DefaultParagraphFont"/>
    <w:rsid w:val="00105894"/>
  </w:style>
  <w:style w:type="character" w:customStyle="1" w:styleId="TagsChar2">
    <w:name w:val="Tags Char2"/>
    <w:rsid w:val="00105894"/>
    <w:rPr>
      <w:b/>
      <w:sz w:val="24"/>
    </w:rPr>
  </w:style>
  <w:style w:type="paragraph" w:customStyle="1" w:styleId="CardsFont6ptChar">
    <w:name w:val="Cards + Font: 6 pt Char"/>
    <w:basedOn w:val="Normal"/>
    <w:link w:val="CardsFont6ptCharChar"/>
    <w:qFormat/>
    <w:rsid w:val="0010589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05894"/>
    <w:rPr>
      <w:rFonts w:ascii="Calibri" w:eastAsia="Times New Roman" w:hAnsi="Calibri" w:cs="Calibri"/>
      <w:sz w:val="12"/>
    </w:rPr>
  </w:style>
  <w:style w:type="character" w:customStyle="1" w:styleId="FontStyle172">
    <w:name w:val="Font Style172"/>
    <w:basedOn w:val="DefaultParagraphFont"/>
    <w:uiPriority w:val="99"/>
    <w:rsid w:val="00105894"/>
    <w:rPr>
      <w:rFonts w:ascii="Times New Roman" w:hAnsi="Times New Roman" w:cs="Times New Roman"/>
      <w:b/>
      <w:bCs/>
      <w:sz w:val="16"/>
      <w:szCs w:val="16"/>
    </w:rPr>
  </w:style>
  <w:style w:type="paragraph" w:customStyle="1" w:styleId="Style18">
    <w:name w:val="Style18"/>
    <w:basedOn w:val="Normal"/>
    <w:uiPriority w:val="99"/>
    <w:qFormat/>
    <w:rsid w:val="0010589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05894"/>
    <w:rPr>
      <w:rFonts w:ascii="Times New Roman" w:hAnsi="Times New Roman" w:cs="Times New Roman"/>
      <w:i/>
      <w:iCs/>
      <w:sz w:val="16"/>
      <w:szCs w:val="16"/>
    </w:rPr>
  </w:style>
  <w:style w:type="character" w:customStyle="1" w:styleId="FontStyle162">
    <w:name w:val="Font Style162"/>
    <w:basedOn w:val="DefaultParagraphFont"/>
    <w:uiPriority w:val="99"/>
    <w:rsid w:val="00105894"/>
    <w:rPr>
      <w:rFonts w:ascii="Times New Roman" w:hAnsi="Times New Roman" w:cs="Times New Roman"/>
      <w:b/>
      <w:bCs/>
      <w:sz w:val="18"/>
      <w:szCs w:val="18"/>
    </w:rPr>
  </w:style>
  <w:style w:type="character" w:customStyle="1" w:styleId="FontStyle167">
    <w:name w:val="Font Style167"/>
    <w:basedOn w:val="DefaultParagraphFont"/>
    <w:uiPriority w:val="99"/>
    <w:rsid w:val="00105894"/>
    <w:rPr>
      <w:rFonts w:ascii="Times New Roman" w:hAnsi="Times New Roman" w:cs="Times New Roman"/>
      <w:sz w:val="10"/>
      <w:szCs w:val="10"/>
    </w:rPr>
  </w:style>
  <w:style w:type="character" w:customStyle="1" w:styleId="FontStyle174">
    <w:name w:val="Font Style174"/>
    <w:basedOn w:val="DefaultParagraphFont"/>
    <w:uiPriority w:val="99"/>
    <w:rsid w:val="00105894"/>
    <w:rPr>
      <w:rFonts w:ascii="Arial Narrow" w:hAnsi="Arial Narrow" w:cs="Arial Narrow"/>
      <w:b/>
      <w:bCs/>
      <w:sz w:val="18"/>
      <w:szCs w:val="18"/>
    </w:rPr>
  </w:style>
  <w:style w:type="paragraph" w:customStyle="1" w:styleId="Style47">
    <w:name w:val="Style47"/>
    <w:basedOn w:val="Normal"/>
    <w:uiPriority w:val="99"/>
    <w:qFormat/>
    <w:rsid w:val="0010589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05894"/>
    <w:rPr>
      <w:rFonts w:ascii="Times New Roman" w:hAnsi="Times New Roman" w:cs="Times New Roman"/>
      <w:sz w:val="12"/>
      <w:szCs w:val="12"/>
    </w:rPr>
  </w:style>
  <w:style w:type="paragraph" w:customStyle="1" w:styleId="Style24">
    <w:name w:val="Style24"/>
    <w:basedOn w:val="Normal"/>
    <w:uiPriority w:val="99"/>
    <w:qFormat/>
    <w:rsid w:val="0010589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0589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0589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05894"/>
    <w:rPr>
      <w:rFonts w:ascii="Times New Roman" w:hAnsi="Times New Roman" w:cs="Times New Roman"/>
      <w:b/>
      <w:bCs/>
      <w:sz w:val="18"/>
      <w:szCs w:val="18"/>
    </w:rPr>
  </w:style>
  <w:style w:type="paragraph" w:customStyle="1" w:styleId="Style21">
    <w:name w:val="Style21"/>
    <w:basedOn w:val="Normal"/>
    <w:uiPriority w:val="99"/>
    <w:qFormat/>
    <w:rsid w:val="0010589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0589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05894"/>
    <w:rPr>
      <w:rFonts w:ascii="Calibri" w:hAnsi="Calibri"/>
      <w:sz w:val="20"/>
      <w:szCs w:val="20"/>
    </w:rPr>
  </w:style>
  <w:style w:type="paragraph" w:customStyle="1" w:styleId="Standard">
    <w:name w:val="Standard"/>
    <w:qFormat/>
    <w:rsid w:val="0010589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05894"/>
    <w:rPr>
      <w:color w:val="000000"/>
      <w:sz w:val="32"/>
      <w:szCs w:val="32"/>
    </w:rPr>
  </w:style>
  <w:style w:type="paragraph" w:customStyle="1" w:styleId="Cardnon-underlined">
    <w:name w:val="Card non-underlined"/>
    <w:basedOn w:val="Normal"/>
    <w:link w:val="Cardnon-underlinedChar"/>
    <w:autoRedefine/>
    <w:uiPriority w:val="99"/>
    <w:qFormat/>
    <w:rsid w:val="00105894"/>
    <w:rPr>
      <w:rFonts w:eastAsia="Times New Roman"/>
      <w:szCs w:val="20"/>
    </w:rPr>
  </w:style>
  <w:style w:type="character" w:customStyle="1" w:styleId="Cardnon-underlinedChar">
    <w:name w:val="Card non-underlined Char"/>
    <w:basedOn w:val="DefaultParagraphFont"/>
    <w:link w:val="Cardnon-underlined"/>
    <w:uiPriority w:val="99"/>
    <w:rsid w:val="00105894"/>
    <w:rPr>
      <w:rFonts w:ascii="Calibri" w:eastAsia="Times New Roman" w:hAnsi="Calibri" w:cs="Calibri"/>
      <w:sz w:val="20"/>
      <w:szCs w:val="20"/>
    </w:rPr>
  </w:style>
  <w:style w:type="numbering" w:customStyle="1" w:styleId="NoList1">
    <w:name w:val="No List1"/>
    <w:next w:val="NoList"/>
    <w:uiPriority w:val="99"/>
    <w:semiHidden/>
    <w:unhideWhenUsed/>
    <w:rsid w:val="00105894"/>
  </w:style>
  <w:style w:type="character" w:customStyle="1" w:styleId="TitleChar2">
    <w:name w:val="Title Char2"/>
    <w:basedOn w:val="DefaultParagraphFont"/>
    <w:uiPriority w:val="10"/>
    <w:qFormat/>
    <w:locked/>
    <w:rsid w:val="00105894"/>
    <w:rPr>
      <w:b/>
      <w:bCs/>
      <w:u w:val="single"/>
    </w:rPr>
  </w:style>
  <w:style w:type="paragraph" w:styleId="TOC3">
    <w:name w:val="toc 3"/>
    <w:basedOn w:val="Normal"/>
    <w:next w:val="Normal"/>
    <w:autoRedefine/>
    <w:rsid w:val="00105894"/>
    <w:pPr>
      <w:ind w:left="400"/>
    </w:pPr>
    <w:rPr>
      <w:rFonts w:eastAsia="Times New Roman"/>
      <w:szCs w:val="20"/>
    </w:rPr>
  </w:style>
  <w:style w:type="paragraph" w:styleId="TOC4">
    <w:name w:val="toc 4"/>
    <w:basedOn w:val="Normal"/>
    <w:next w:val="Normal"/>
    <w:autoRedefine/>
    <w:rsid w:val="00105894"/>
    <w:pPr>
      <w:ind w:left="600"/>
    </w:pPr>
    <w:rPr>
      <w:rFonts w:eastAsia="Times New Roman"/>
      <w:szCs w:val="20"/>
    </w:rPr>
  </w:style>
  <w:style w:type="paragraph" w:styleId="TOC5">
    <w:name w:val="toc 5"/>
    <w:basedOn w:val="Normal"/>
    <w:next w:val="Normal"/>
    <w:autoRedefine/>
    <w:rsid w:val="00105894"/>
    <w:pPr>
      <w:ind w:left="800"/>
    </w:pPr>
    <w:rPr>
      <w:rFonts w:eastAsia="Times New Roman"/>
      <w:szCs w:val="20"/>
    </w:rPr>
  </w:style>
  <w:style w:type="paragraph" w:styleId="TOC6">
    <w:name w:val="toc 6"/>
    <w:basedOn w:val="Normal"/>
    <w:next w:val="Normal"/>
    <w:autoRedefine/>
    <w:rsid w:val="00105894"/>
    <w:pPr>
      <w:ind w:left="1000"/>
    </w:pPr>
    <w:rPr>
      <w:rFonts w:eastAsia="Times New Roman"/>
      <w:szCs w:val="20"/>
    </w:rPr>
  </w:style>
  <w:style w:type="paragraph" w:styleId="TOC7">
    <w:name w:val="toc 7"/>
    <w:basedOn w:val="Normal"/>
    <w:next w:val="Normal"/>
    <w:autoRedefine/>
    <w:rsid w:val="00105894"/>
    <w:pPr>
      <w:ind w:left="1200"/>
    </w:pPr>
    <w:rPr>
      <w:rFonts w:eastAsia="Times New Roman"/>
      <w:szCs w:val="20"/>
    </w:rPr>
  </w:style>
  <w:style w:type="paragraph" w:styleId="TOC8">
    <w:name w:val="toc 8"/>
    <w:basedOn w:val="Normal"/>
    <w:next w:val="Normal"/>
    <w:autoRedefine/>
    <w:rsid w:val="00105894"/>
    <w:pPr>
      <w:ind w:left="1400"/>
    </w:pPr>
    <w:rPr>
      <w:rFonts w:eastAsia="Times New Roman"/>
      <w:szCs w:val="20"/>
    </w:rPr>
  </w:style>
  <w:style w:type="character" w:customStyle="1" w:styleId="allocatoragentsleft">
    <w:name w:val="al_locatoragentsleft"/>
    <w:basedOn w:val="DefaultParagraphFont"/>
    <w:rsid w:val="00105894"/>
  </w:style>
  <w:style w:type="character" w:styleId="HTMLTypewriter">
    <w:name w:val="HTML Typewriter"/>
    <w:basedOn w:val="DefaultParagraphFont"/>
    <w:unhideWhenUsed/>
    <w:rsid w:val="00105894"/>
    <w:rPr>
      <w:rFonts w:ascii="Courier New" w:eastAsia="Times New Roman" w:hAnsi="Courier New" w:cs="Courier New"/>
      <w:sz w:val="20"/>
      <w:szCs w:val="20"/>
    </w:rPr>
  </w:style>
  <w:style w:type="character" w:customStyle="1" w:styleId="caps">
    <w:name w:val="caps"/>
    <w:basedOn w:val="DefaultParagraphFont"/>
    <w:rsid w:val="00105894"/>
  </w:style>
  <w:style w:type="character" w:customStyle="1" w:styleId="UnderlinesCharChar">
    <w:name w:val="Underlines Char Char"/>
    <w:basedOn w:val="DefaultParagraphFont"/>
    <w:rsid w:val="00105894"/>
    <w:rPr>
      <w:rFonts w:cs="Arial"/>
      <w:b/>
      <w:bCs/>
      <w:noProof w:val="0"/>
      <w:sz w:val="22"/>
      <w:szCs w:val="26"/>
      <w:u w:val="single"/>
      <w:lang w:val="en-US" w:eastAsia="en-US" w:bidi="ar-SA"/>
    </w:rPr>
  </w:style>
  <w:style w:type="paragraph" w:customStyle="1" w:styleId="Carding">
    <w:name w:val="Carding"/>
    <w:basedOn w:val="Normal"/>
    <w:uiPriority w:val="99"/>
    <w:qFormat/>
    <w:rsid w:val="00105894"/>
    <w:rPr>
      <w:rFonts w:eastAsia="Times New Roman"/>
      <w:sz w:val="18"/>
    </w:rPr>
  </w:style>
  <w:style w:type="character" w:customStyle="1" w:styleId="TagsChar1">
    <w:name w:val="Tags Char1"/>
    <w:aliases w:val="Super Script Char1,TagStyle Char1"/>
    <w:basedOn w:val="DefaultParagraphFont"/>
    <w:rsid w:val="00105894"/>
    <w:rPr>
      <w:rFonts w:ascii="Arial Narrow" w:hAnsi="Arial Narrow"/>
      <w:b/>
      <w:noProof w:val="0"/>
      <w:sz w:val="22"/>
      <w:szCs w:val="60"/>
      <w:lang w:val="en-US" w:eastAsia="en-US" w:bidi="ar-SA"/>
    </w:rPr>
  </w:style>
  <w:style w:type="character" w:customStyle="1" w:styleId="aunderline">
    <w:name w:val="aunderline"/>
    <w:basedOn w:val="DefaultParagraphFont"/>
    <w:qFormat/>
    <w:rsid w:val="00105894"/>
    <w:rPr>
      <w:rFonts w:ascii="Times New Roman" w:hAnsi="Times New Roman"/>
      <w:sz w:val="20"/>
      <w:szCs w:val="24"/>
      <w:u w:val="thick"/>
    </w:rPr>
  </w:style>
  <w:style w:type="character" w:customStyle="1" w:styleId="tagChar1">
    <w:name w:val="tag Char1"/>
    <w:basedOn w:val="DefaultParagraphFont"/>
    <w:rsid w:val="00105894"/>
    <w:rPr>
      <w:b/>
      <w:noProof w:val="0"/>
      <w:sz w:val="24"/>
      <w:lang w:val="en-US" w:eastAsia="en-US" w:bidi="ar-SA"/>
    </w:rPr>
  </w:style>
  <w:style w:type="character" w:customStyle="1" w:styleId="tagChar2">
    <w:name w:val="tag Char2"/>
    <w:basedOn w:val="DefaultParagraphFont"/>
    <w:qFormat/>
    <w:rsid w:val="00105894"/>
    <w:rPr>
      <w:b/>
      <w:noProof w:val="0"/>
      <w:sz w:val="24"/>
      <w:lang w:val="en-US" w:eastAsia="en-US" w:bidi="ar-SA"/>
    </w:rPr>
  </w:style>
  <w:style w:type="character" w:customStyle="1" w:styleId="Taggin-New">
    <w:name w:val="Taggin - New"/>
    <w:basedOn w:val="DefaultParagraphFont"/>
    <w:rsid w:val="00105894"/>
    <w:rPr>
      <w:rFonts w:ascii="Arial Narrow" w:hAnsi="Arial Narrow"/>
      <w:b/>
      <w:sz w:val="22"/>
    </w:rPr>
  </w:style>
  <w:style w:type="character" w:customStyle="1" w:styleId="Boxing-New">
    <w:name w:val="Boxing - New"/>
    <w:basedOn w:val="DefaultParagraphFont"/>
    <w:rsid w:val="00105894"/>
    <w:rPr>
      <w:rFonts w:ascii="Arial Narrow" w:hAnsi="Arial Narrow"/>
      <w:sz w:val="16"/>
      <w:u w:val="none"/>
      <w:bdr w:val="single" w:sz="4" w:space="0" w:color="auto"/>
    </w:rPr>
  </w:style>
  <w:style w:type="character" w:customStyle="1" w:styleId="ilad">
    <w:name w:val="il_ad"/>
    <w:rsid w:val="00105894"/>
  </w:style>
  <w:style w:type="paragraph" w:customStyle="1" w:styleId="CardsHighlighted">
    <w:name w:val="Cards Highlighted"/>
    <w:next w:val="Normal"/>
    <w:link w:val="CardsHighlightedChar"/>
    <w:qFormat/>
    <w:rsid w:val="0010589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0589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05894"/>
    <w:rPr>
      <w:rFonts w:ascii="Garamond" w:hAnsi="Garamond"/>
      <w:sz w:val="22"/>
      <w:szCs w:val="24"/>
      <w:u w:val="single"/>
      <w:lang w:val="en-US" w:eastAsia="en-US" w:bidi="ar-SA"/>
    </w:rPr>
  </w:style>
  <w:style w:type="paragraph" w:customStyle="1" w:styleId="Style2">
    <w:name w:val="Style2"/>
    <w:basedOn w:val="Heading4"/>
    <w:qFormat/>
    <w:rsid w:val="00105894"/>
    <w:pPr>
      <w:spacing w:before="0"/>
    </w:pPr>
    <w:rPr>
      <w:rFonts w:eastAsia="Times New Roman" w:cs="Times New Roman"/>
      <w:iCs/>
      <w:caps/>
      <w:szCs w:val="20"/>
    </w:rPr>
  </w:style>
  <w:style w:type="character" w:customStyle="1" w:styleId="pagetitle">
    <w:name w:val="pagetitle"/>
    <w:basedOn w:val="DefaultParagraphFont"/>
    <w:rsid w:val="00105894"/>
  </w:style>
  <w:style w:type="paragraph" w:customStyle="1" w:styleId="text">
    <w:name w:val="text"/>
    <w:basedOn w:val="Normal"/>
    <w:uiPriority w:val="99"/>
    <w:qFormat/>
    <w:rsid w:val="00105894"/>
    <w:pPr>
      <w:spacing w:before="100" w:beforeAutospacing="1" w:after="100" w:afterAutospacing="1"/>
    </w:pPr>
    <w:rPr>
      <w:rFonts w:eastAsia="Times New Roman"/>
    </w:rPr>
  </w:style>
  <w:style w:type="character" w:customStyle="1" w:styleId="StyleUnderlineCharChar9ptBold1">
    <w:name w:val="Style Underline Char Char + 9 pt Bold1"/>
    <w:rsid w:val="0010589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5894"/>
    <w:rPr>
      <w:rFonts w:ascii="Times New Roman" w:hAnsi="Times New Roman"/>
      <w:sz w:val="20"/>
      <w:szCs w:val="24"/>
      <w:u w:val="single"/>
      <w:lang w:val="en-US" w:eastAsia="en-US" w:bidi="ar-SA"/>
    </w:rPr>
  </w:style>
  <w:style w:type="character" w:customStyle="1" w:styleId="Style9ptBoldUnderline">
    <w:name w:val="Style 9 pt Bold Underline"/>
    <w:rsid w:val="00105894"/>
    <w:rPr>
      <w:b/>
      <w:bCs/>
      <w:sz w:val="20"/>
      <w:u w:val="single"/>
    </w:rPr>
  </w:style>
  <w:style w:type="paragraph" w:customStyle="1" w:styleId="StyleUnderline9pt0">
    <w:name w:val="Style Underline + 9 pt"/>
    <w:link w:val="StyleUnderline9ptChar"/>
    <w:qFormat/>
    <w:rsid w:val="0010589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05894"/>
    <w:rPr>
      <w:rFonts w:ascii="Arial" w:eastAsia="Times New Roman" w:hAnsi="Arial" w:cs="Times New Roman"/>
      <w:sz w:val="22"/>
      <w:szCs w:val="20"/>
      <w:u w:val="single"/>
    </w:rPr>
  </w:style>
  <w:style w:type="character" w:customStyle="1" w:styleId="StyleUnderlineChar1Bold">
    <w:name w:val="Style Underline Char1 + Bold"/>
    <w:rsid w:val="0010589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05894"/>
    <w:pPr>
      <w:widowControl w:val="0"/>
      <w:ind w:left="288" w:right="288"/>
    </w:pPr>
    <w:rPr>
      <w:kern w:val="32"/>
      <w:szCs w:val="20"/>
      <w:lang w:eastAsia="ar-SA"/>
    </w:rPr>
  </w:style>
  <w:style w:type="character" w:customStyle="1" w:styleId="Stylecard9ptChar">
    <w:name w:val="Style card + 9 pt Char"/>
    <w:basedOn w:val="cardChar"/>
    <w:link w:val="Stylecard9pt"/>
    <w:rsid w:val="00105894"/>
    <w:rPr>
      <w:rFonts w:ascii="Calibri" w:hAnsi="Calibri" w:cs="Calibri"/>
      <w:kern w:val="32"/>
      <w:sz w:val="20"/>
      <w:szCs w:val="20"/>
      <w:lang w:eastAsia="ar-SA"/>
    </w:rPr>
  </w:style>
  <w:style w:type="character" w:customStyle="1" w:styleId="TagsCharCharChar">
    <w:name w:val="Tags Char Char Char"/>
    <w:basedOn w:val="DefaultParagraphFont"/>
    <w:rsid w:val="0010589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0589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05894"/>
    <w:rPr>
      <w:color w:val="000000"/>
      <w:sz w:val="20"/>
      <w:u w:val="single"/>
    </w:rPr>
  </w:style>
  <w:style w:type="character" w:customStyle="1" w:styleId="Style11ptBlack">
    <w:name w:val="Style 11 pt Black"/>
    <w:basedOn w:val="DefaultParagraphFont"/>
    <w:rsid w:val="00105894"/>
    <w:rPr>
      <w:color w:val="000000"/>
      <w:sz w:val="20"/>
    </w:rPr>
  </w:style>
  <w:style w:type="character" w:customStyle="1" w:styleId="StyleUnderlineCharTimesBold">
    <w:name w:val="Style Underline Char + Times Bold"/>
    <w:basedOn w:val="DefaultParagraphFont"/>
    <w:rsid w:val="00105894"/>
    <w:rPr>
      <w:rFonts w:ascii="Times" w:hAnsi="Times"/>
      <w:b w:val="0"/>
      <w:bCs/>
      <w:sz w:val="20"/>
      <w:u w:val="single"/>
    </w:rPr>
  </w:style>
  <w:style w:type="character" w:customStyle="1" w:styleId="blubigktbiz">
    <w:name w:val="blubigktbiz"/>
    <w:rsid w:val="0010589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5894"/>
  </w:style>
  <w:style w:type="character" w:customStyle="1" w:styleId="StyleevidencetextBorderSinglesolidlineAuto05ptLChar">
    <w:name w:val="Style evidence text + Border: : (Single solid line Auto  0.5 pt L... Char"/>
    <w:link w:val="StyleevidencetextBorderSinglesolidlineAuto05ptL"/>
    <w:rsid w:val="00105894"/>
    <w:rPr>
      <w:rFonts w:ascii="Calibri" w:hAnsi="Calibri" w:cs="Calibri"/>
      <w:color w:val="000000"/>
      <w:sz w:val="20"/>
      <w:lang w:val="x-none" w:eastAsia="x-none"/>
    </w:rPr>
  </w:style>
  <w:style w:type="character" w:customStyle="1" w:styleId="Style4CharChar">
    <w:name w:val="Style4 Char Char"/>
    <w:basedOn w:val="DefaultParagraphFont"/>
    <w:rsid w:val="0010589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05894"/>
    <w:rPr>
      <w:rFonts w:ascii="Times New Roman" w:hAnsi="Times New Roman" w:cs="Times New Roman"/>
      <w:sz w:val="16"/>
      <w:szCs w:val="16"/>
    </w:rPr>
  </w:style>
  <w:style w:type="character" w:customStyle="1" w:styleId="StyleEmphasisArial12ptBold">
    <w:name w:val="Style Emphasis + Arial 12 pt Bold"/>
    <w:rsid w:val="00105894"/>
    <w:rPr>
      <w:rFonts w:ascii="Arial" w:hAnsi="Arial"/>
      <w:b/>
      <w:bCs/>
      <w:i/>
      <w:iCs/>
      <w:sz w:val="24"/>
    </w:rPr>
  </w:style>
  <w:style w:type="character" w:customStyle="1" w:styleId="super">
    <w:name w:val="super"/>
    <w:rsid w:val="00105894"/>
  </w:style>
  <w:style w:type="character" w:customStyle="1" w:styleId="text30">
    <w:name w:val="text30"/>
    <w:rsid w:val="00105894"/>
  </w:style>
  <w:style w:type="character" w:customStyle="1" w:styleId="uppercase">
    <w:name w:val="uppercase"/>
    <w:rsid w:val="00105894"/>
  </w:style>
  <w:style w:type="character" w:customStyle="1" w:styleId="bodytext0">
    <w:name w:val="bodytext"/>
    <w:rsid w:val="00105894"/>
  </w:style>
  <w:style w:type="character" w:customStyle="1" w:styleId="entry-title">
    <w:name w:val="entry-title"/>
    <w:rsid w:val="00105894"/>
  </w:style>
  <w:style w:type="character" w:customStyle="1" w:styleId="BodyTextIndentChar1">
    <w:name w:val="Body Text Indent Char1"/>
    <w:basedOn w:val="DefaultParagraphFont"/>
    <w:uiPriority w:val="99"/>
    <w:semiHidden/>
    <w:rsid w:val="00105894"/>
    <w:rPr>
      <w:rFonts w:ascii="Times New Roman" w:hAnsi="Times New Roman" w:cs="Times New Roman"/>
      <w:sz w:val="20"/>
    </w:rPr>
  </w:style>
  <w:style w:type="character" w:customStyle="1" w:styleId="Style6pt">
    <w:name w:val="Style 6 pt"/>
    <w:basedOn w:val="DefaultParagraphFont"/>
    <w:qFormat/>
    <w:rsid w:val="00105894"/>
    <w:rPr>
      <w:sz w:val="12"/>
    </w:rPr>
  </w:style>
  <w:style w:type="character" w:customStyle="1" w:styleId="CiteCharCharCharCharCharChar">
    <w:name w:val="Cite Char Char Char Char Char Char"/>
    <w:basedOn w:val="DefaultParagraphFont"/>
    <w:rsid w:val="00105894"/>
    <w:rPr>
      <w:b/>
      <w:noProof w:val="0"/>
      <w:sz w:val="22"/>
      <w:szCs w:val="24"/>
      <w:u w:val="single"/>
      <w:lang w:val="en-US" w:eastAsia="en-US" w:bidi="ar-SA"/>
    </w:rPr>
  </w:style>
  <w:style w:type="character" w:customStyle="1" w:styleId="mainbody1">
    <w:name w:val="mainbody1"/>
    <w:basedOn w:val="DefaultParagraphFont"/>
    <w:rsid w:val="00105894"/>
    <w:rPr>
      <w:rFonts w:ascii="Verdana" w:hAnsi="Verdana" w:hint="default"/>
      <w:color w:val="000000"/>
      <w:sz w:val="22"/>
      <w:szCs w:val="22"/>
    </w:rPr>
  </w:style>
  <w:style w:type="character" w:customStyle="1" w:styleId="ssl4">
    <w:name w:val="ss_l4"/>
    <w:basedOn w:val="DefaultParagraphFont"/>
    <w:rsid w:val="00105894"/>
  </w:style>
  <w:style w:type="paragraph" w:customStyle="1" w:styleId="StyleNormalWeb11ptUnderline">
    <w:name w:val="Style Normal (Web) + 11 pt Underline"/>
    <w:basedOn w:val="NormalWeb"/>
    <w:link w:val="StyleNormalWeb11ptUnderlineChar"/>
    <w:qFormat/>
    <w:rsid w:val="0010589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05894"/>
    <w:rPr>
      <w:rFonts w:ascii="Calibri" w:eastAsia="Calibri" w:hAnsi="Calibri" w:cs="Calibri"/>
      <w:sz w:val="20"/>
      <w:u w:val="single"/>
    </w:rPr>
  </w:style>
  <w:style w:type="character" w:customStyle="1" w:styleId="cit-first-element">
    <w:name w:val="cit-first-element"/>
    <w:basedOn w:val="DefaultParagraphFont"/>
    <w:rsid w:val="00105894"/>
  </w:style>
  <w:style w:type="character" w:customStyle="1" w:styleId="title1">
    <w:name w:val="title1"/>
    <w:basedOn w:val="DefaultParagraphFont"/>
    <w:rsid w:val="00105894"/>
  </w:style>
  <w:style w:type="character" w:customStyle="1" w:styleId="StyleThickunderline1">
    <w:name w:val="Style Thick underline1"/>
    <w:basedOn w:val="DefaultParagraphFont"/>
    <w:rsid w:val="0010589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05894"/>
    <w:rPr>
      <w:rFonts w:ascii="Georgia" w:hAnsi="Georgia"/>
    </w:rPr>
  </w:style>
  <w:style w:type="character" w:customStyle="1" w:styleId="FooterChar1">
    <w:name w:val="Footer Char1"/>
    <w:basedOn w:val="DefaultParagraphFont"/>
    <w:uiPriority w:val="99"/>
    <w:semiHidden/>
    <w:rsid w:val="00105894"/>
    <w:rPr>
      <w:rFonts w:ascii="Georgia" w:hAnsi="Georgia"/>
    </w:rPr>
  </w:style>
  <w:style w:type="character" w:customStyle="1" w:styleId="UnderlineBold0">
    <w:name w:val="Underline Bold"/>
    <w:uiPriority w:val="6"/>
    <w:qFormat/>
    <w:rsid w:val="00105894"/>
    <w:rPr>
      <w:b/>
      <w:sz w:val="20"/>
      <w:u w:val="single"/>
    </w:rPr>
  </w:style>
  <w:style w:type="paragraph" w:customStyle="1" w:styleId="Underline20">
    <w:name w:val="Underline2"/>
    <w:basedOn w:val="Normal"/>
    <w:link w:val="Underline2Char"/>
    <w:autoRedefine/>
    <w:uiPriority w:val="4"/>
    <w:qFormat/>
    <w:rsid w:val="00105894"/>
    <w:rPr>
      <w:b/>
      <w:u w:val="single"/>
    </w:rPr>
  </w:style>
  <w:style w:type="character" w:customStyle="1" w:styleId="Underline2Char">
    <w:name w:val="Underline2 Char"/>
    <w:basedOn w:val="DefaultParagraphFont"/>
    <w:link w:val="Underline20"/>
    <w:uiPriority w:val="4"/>
    <w:rsid w:val="00105894"/>
    <w:rPr>
      <w:rFonts w:ascii="Calibri" w:hAnsi="Calibri" w:cs="Calibri"/>
      <w:b/>
      <w:sz w:val="20"/>
      <w:u w:val="single"/>
    </w:rPr>
  </w:style>
  <w:style w:type="character" w:customStyle="1" w:styleId="NormalTextChar">
    <w:name w:val="Normal Text Char"/>
    <w:link w:val="NormalText"/>
    <w:rsid w:val="00105894"/>
    <w:rPr>
      <w:rFonts w:ascii="Calibri" w:eastAsia="Times New Roman" w:hAnsi="Calibri" w:cs="Calibri"/>
      <w:sz w:val="20"/>
      <w:szCs w:val="26"/>
    </w:rPr>
  </w:style>
  <w:style w:type="paragraph" w:customStyle="1" w:styleId="TableParagraph">
    <w:name w:val="Table Paragraph"/>
    <w:basedOn w:val="Normal"/>
    <w:uiPriority w:val="1"/>
    <w:qFormat/>
    <w:rsid w:val="00105894"/>
    <w:pPr>
      <w:widowControl w:val="0"/>
    </w:pPr>
  </w:style>
  <w:style w:type="character" w:customStyle="1" w:styleId="UnderlineChar0">
    <w:name w:val="UnderlineChar"/>
    <w:rsid w:val="00105894"/>
    <w:rPr>
      <w:sz w:val="24"/>
      <w:u w:val="single"/>
      <w:shd w:val="clear" w:color="auto" w:fill="auto"/>
    </w:rPr>
  </w:style>
  <w:style w:type="character" w:customStyle="1" w:styleId="foreground">
    <w:name w:val="foreground"/>
    <w:basedOn w:val="DefaultParagraphFont"/>
    <w:rsid w:val="00105894"/>
  </w:style>
  <w:style w:type="paragraph" w:customStyle="1" w:styleId="StyleCircled11pt">
    <w:name w:val="Style Circled + 11 pt"/>
    <w:basedOn w:val="Normal"/>
    <w:link w:val="StyleCircled11ptChar"/>
    <w:qFormat/>
    <w:rsid w:val="00105894"/>
    <w:rPr>
      <w:rFonts w:eastAsia="Times New Roman"/>
      <w:b/>
      <w:bCs/>
      <w:u w:val="single"/>
    </w:rPr>
  </w:style>
  <w:style w:type="character" w:customStyle="1" w:styleId="StyleCircled11ptChar">
    <w:name w:val="Style Circled + 11 pt Char"/>
    <w:link w:val="StyleCircled11pt"/>
    <w:rsid w:val="00105894"/>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05894"/>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105894"/>
    <w:rPr>
      <w:rFonts w:ascii="Times" w:eastAsia="Times New Roman" w:hAnsi="Times" w:cs="Calibri"/>
      <w:sz w:val="20"/>
      <w:szCs w:val="28"/>
      <w:u w:val="single"/>
    </w:rPr>
  </w:style>
  <w:style w:type="paragraph" w:customStyle="1" w:styleId="cite20">
    <w:name w:val="cite2"/>
    <w:basedOn w:val="Normal"/>
    <w:uiPriority w:val="99"/>
    <w:qFormat/>
    <w:rsid w:val="00105894"/>
    <w:rPr>
      <w:rFonts w:eastAsia="Times New Roman"/>
      <w:color w:val="000000"/>
      <w:szCs w:val="20"/>
    </w:rPr>
  </w:style>
  <w:style w:type="character" w:customStyle="1" w:styleId="postby">
    <w:name w:val="post_by"/>
    <w:basedOn w:val="DefaultParagraphFont"/>
    <w:rsid w:val="00105894"/>
  </w:style>
  <w:style w:type="character" w:customStyle="1" w:styleId="Style11ptBorderSinglesolidlineAuto05ptLinewidth">
    <w:name w:val="Style 11 pt Border: : (Single solid line Auto  0.5 pt Line width)"/>
    <w:rsid w:val="00105894"/>
    <w:rPr>
      <w:sz w:val="20"/>
      <w:bdr w:val="single" w:sz="4" w:space="0" w:color="auto" w:frame="1"/>
    </w:rPr>
  </w:style>
  <w:style w:type="character" w:customStyle="1" w:styleId="StyleUnderlineChar9ptBorderSinglesolidlineAuto0">
    <w:name w:val="Style Underline Char + 9 pt Border: : (Single solid line Auto  0..."/>
    <w:rsid w:val="0010589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0589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589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589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5894"/>
    <w:rPr>
      <w:sz w:val="20"/>
      <w:szCs w:val="24"/>
      <w:u w:val="single"/>
      <w:bdr w:val="single" w:sz="4" w:space="0" w:color="auto"/>
      <w:lang w:val="en-US" w:eastAsia="en-US" w:bidi="ar-SA"/>
    </w:rPr>
  </w:style>
  <w:style w:type="character" w:customStyle="1" w:styleId="StyleLatinGaramondUnderline">
    <w:name w:val="Style (Latin) Garamond Underline"/>
    <w:rsid w:val="00105894"/>
    <w:rPr>
      <w:rFonts w:ascii="Times New Roman" w:hAnsi="Times New Roman"/>
      <w:sz w:val="20"/>
      <w:u w:val="single"/>
    </w:rPr>
  </w:style>
  <w:style w:type="character" w:customStyle="1" w:styleId="StyleLatinGaramond">
    <w:name w:val="Style (Latin) Garamond"/>
    <w:rsid w:val="00105894"/>
    <w:rPr>
      <w:rFonts w:ascii="Times New Roman" w:hAnsi="Times New Roman"/>
      <w:sz w:val="20"/>
    </w:rPr>
  </w:style>
  <w:style w:type="character" w:customStyle="1" w:styleId="styletimesnewroman12ptbold0">
    <w:name w:val="styletimesnewroman12ptbold"/>
    <w:basedOn w:val="DefaultParagraphFont"/>
    <w:rsid w:val="00105894"/>
  </w:style>
  <w:style w:type="character" w:customStyle="1" w:styleId="CharCharCharCharChar">
    <w:name w:val="Char Char Char Char Char"/>
    <w:aliases w:val="Char Char Char Char,Char Char Char Char Char Char Char1,Heading 2 Char1 Char Char Char Char Char Char"/>
    <w:basedOn w:val="DefaultParagraphFont"/>
    <w:rsid w:val="00105894"/>
    <w:rPr>
      <w:rFonts w:cs="Arial"/>
      <w:b/>
      <w:bCs/>
      <w:iCs/>
      <w:sz w:val="24"/>
      <w:szCs w:val="28"/>
      <w:lang w:val="en-US" w:eastAsia="en-US" w:bidi="ar-SA"/>
    </w:rPr>
  </w:style>
  <w:style w:type="character" w:customStyle="1" w:styleId="mainheading">
    <w:name w:val="mainheading"/>
    <w:basedOn w:val="DefaultParagraphFont"/>
    <w:rsid w:val="00105894"/>
  </w:style>
  <w:style w:type="paragraph" w:customStyle="1" w:styleId="BoldandUnderlineChar2CharChar">
    <w:name w:val="Bold and Underline Char2 Char Char"/>
    <w:basedOn w:val="Normal"/>
    <w:link w:val="BoldandUnderlineChar2CharCharChar"/>
    <w:qFormat/>
    <w:rsid w:val="0010589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05894"/>
    <w:rPr>
      <w:rFonts w:ascii="Calibri" w:eastAsia="Times New Roman" w:hAnsi="Calibri" w:cs="Calibri"/>
      <w:b/>
      <w:sz w:val="20"/>
      <w:u w:val="single"/>
    </w:rPr>
  </w:style>
  <w:style w:type="character" w:customStyle="1" w:styleId="StyleUnderlineChar9ptChar">
    <w:name w:val="Style Underline Char + 9 pt Char"/>
    <w:basedOn w:val="UnderlineCharChar"/>
    <w:rsid w:val="0010589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0589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05894"/>
    <w:rPr>
      <w:sz w:val="16"/>
    </w:rPr>
  </w:style>
  <w:style w:type="paragraph" w:customStyle="1" w:styleId="Reduce8pt">
    <w:name w:val="Reduce 8pt"/>
    <w:basedOn w:val="Normal"/>
    <w:link w:val="Reduce8ptCharChar"/>
    <w:qFormat/>
    <w:rsid w:val="0010589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05894"/>
    <w:pPr>
      <w:contextualSpacing/>
    </w:pPr>
    <w:rPr>
      <w:rFonts w:eastAsia="Calibri"/>
    </w:rPr>
  </w:style>
  <w:style w:type="character" w:customStyle="1" w:styleId="CardIndentedChar">
    <w:name w:val="Card (Indented) Char"/>
    <w:link w:val="CardIndented"/>
    <w:locked/>
    <w:rsid w:val="00105894"/>
    <w:rPr>
      <w:rFonts w:ascii="Calibri" w:hAnsi="Calibri" w:cs="Calibri"/>
      <w:sz w:val="20"/>
    </w:rPr>
  </w:style>
  <w:style w:type="character" w:customStyle="1" w:styleId="citenon-boldChar">
    <w:name w:val="cite non-bold Char"/>
    <w:basedOn w:val="DefaultParagraphFont"/>
    <w:link w:val="citenon-bold"/>
    <w:locked/>
    <w:rsid w:val="00105894"/>
    <w:rPr>
      <w:rFonts w:ascii="Garamond" w:eastAsia="Times New Roman" w:hAnsi="Garamond" w:cs="Calibri"/>
      <w:sz w:val="20"/>
      <w:szCs w:val="20"/>
    </w:rPr>
  </w:style>
  <w:style w:type="character" w:customStyle="1" w:styleId="boldciteChar4">
    <w:name w:val="bold cite Char4"/>
    <w:link w:val="boldcite"/>
    <w:locked/>
    <w:rsid w:val="00105894"/>
    <w:rPr>
      <w:rFonts w:eastAsia="Times New Roman" w:cs="Times New Roman"/>
      <w:b/>
      <w:color w:val="000000"/>
      <w:sz w:val="20"/>
      <w:u w:val="thick" w:color="000000"/>
    </w:rPr>
  </w:style>
  <w:style w:type="paragraph" w:customStyle="1" w:styleId="boldcite">
    <w:name w:val="bold cite"/>
    <w:basedOn w:val="Normal"/>
    <w:link w:val="boldciteChar4"/>
    <w:qFormat/>
    <w:rsid w:val="00105894"/>
    <w:rPr>
      <w:rFonts w:asciiTheme="minorHAnsi" w:eastAsia="Times New Roman" w:hAnsiTheme="minorHAnsi" w:cs="Times New Roman"/>
      <w:b/>
      <w:color w:val="000000"/>
      <w:u w:val="thick" w:color="000000"/>
    </w:rPr>
  </w:style>
  <w:style w:type="paragraph" w:customStyle="1" w:styleId="Style7">
    <w:name w:val="Style7"/>
    <w:basedOn w:val="Normal"/>
    <w:uiPriority w:val="99"/>
    <w:qFormat/>
    <w:rsid w:val="0010589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05894"/>
    <w:rPr>
      <w:rFonts w:eastAsia="Calibri"/>
      <w:b/>
    </w:rPr>
  </w:style>
  <w:style w:type="character" w:customStyle="1" w:styleId="HeadingsBaseChar">
    <w:name w:val="Headings Base Char"/>
    <w:basedOn w:val="DefaultParagraphFont"/>
    <w:link w:val="HeadingsBase"/>
    <w:locked/>
    <w:rsid w:val="00105894"/>
    <w:rPr>
      <w:rFonts w:ascii="Times New Roman" w:hAnsi="Times New Roman" w:cs="Times New Roman"/>
      <w:b/>
      <w:sz w:val="32"/>
    </w:rPr>
  </w:style>
  <w:style w:type="paragraph" w:customStyle="1" w:styleId="HeadingsBase">
    <w:name w:val="Headings Base"/>
    <w:basedOn w:val="Normal"/>
    <w:link w:val="HeadingsBaseChar"/>
    <w:qFormat/>
    <w:rsid w:val="0010589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0589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05894"/>
    <w:pPr>
      <w:spacing w:line="480" w:lineRule="auto"/>
      <w:ind w:firstLine="720"/>
    </w:pPr>
    <w:rPr>
      <w:rFonts w:eastAsia="Calibri"/>
    </w:rPr>
  </w:style>
  <w:style w:type="paragraph" w:customStyle="1" w:styleId="SchoolBlockQuote">
    <w:name w:val="School Block Quote"/>
    <w:basedOn w:val="SchoolPaper"/>
    <w:qFormat/>
    <w:rsid w:val="00105894"/>
  </w:style>
  <w:style w:type="paragraph" w:customStyle="1" w:styleId="SchoolWorksCited">
    <w:name w:val="School Works Cited"/>
    <w:basedOn w:val="SchoolPaper"/>
    <w:qFormat/>
    <w:rsid w:val="00105894"/>
  </w:style>
  <w:style w:type="paragraph" w:customStyle="1" w:styleId="BlockQuote">
    <w:name w:val="Block Quote"/>
    <w:basedOn w:val="Normal"/>
    <w:qFormat/>
    <w:rsid w:val="00105894"/>
    <w:pPr>
      <w:ind w:left="720" w:right="720"/>
    </w:pPr>
    <w:rPr>
      <w:rFonts w:eastAsia="Calibri"/>
    </w:rPr>
  </w:style>
  <w:style w:type="paragraph" w:customStyle="1" w:styleId="PaperBody">
    <w:name w:val="Paper Body"/>
    <w:basedOn w:val="Normal"/>
    <w:qFormat/>
    <w:rsid w:val="00105894"/>
    <w:pPr>
      <w:spacing w:line="480" w:lineRule="auto"/>
      <w:ind w:firstLine="720"/>
    </w:pPr>
    <w:rPr>
      <w:rFonts w:eastAsia="Calibri"/>
    </w:rPr>
  </w:style>
  <w:style w:type="paragraph" w:customStyle="1" w:styleId="PaperCitation">
    <w:name w:val="Paper Citation"/>
    <w:basedOn w:val="Normal"/>
    <w:qFormat/>
    <w:rsid w:val="00105894"/>
    <w:pPr>
      <w:spacing w:line="480" w:lineRule="auto"/>
      <w:ind w:left="720" w:hanging="720"/>
    </w:pPr>
    <w:rPr>
      <w:rFonts w:eastAsia="Calibri"/>
    </w:rPr>
  </w:style>
  <w:style w:type="character" w:customStyle="1" w:styleId="hatChar">
    <w:name w:val="hat Char"/>
    <w:basedOn w:val="DefaultParagraphFont"/>
    <w:link w:val="hat"/>
    <w:locked/>
    <w:rsid w:val="00105894"/>
    <w:rPr>
      <w:rFonts w:ascii="Calibri" w:eastAsia="Times New Roman" w:hAnsi="Calibri" w:cs="Calibri"/>
      <w:b/>
      <w:bCs/>
      <w:sz w:val="32"/>
      <w:u w:val="single"/>
      <w:lang w:bidi="en-US"/>
    </w:rPr>
  </w:style>
  <w:style w:type="paragraph" w:customStyle="1" w:styleId="WW-Default">
    <w:name w:val="WW-Default"/>
    <w:qFormat/>
    <w:rsid w:val="00105894"/>
    <w:pPr>
      <w:suppressAutoHyphens/>
    </w:pPr>
    <w:rPr>
      <w:rFonts w:ascii="Georgia" w:eastAsia="Calibri" w:hAnsi="Georgia" w:cs="Calibri"/>
      <w:sz w:val="22"/>
      <w:szCs w:val="22"/>
      <w:lang w:eastAsia="ar-SA"/>
    </w:rPr>
  </w:style>
  <w:style w:type="paragraph" w:customStyle="1" w:styleId="B-TagCite">
    <w:name w:val="B-TagCite"/>
    <w:qFormat/>
    <w:rsid w:val="0010589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05894"/>
    <w:rPr>
      <w:rFonts w:ascii="Times New Roman" w:hAnsi="Times New Roman" w:cs="Times New Roman"/>
      <w:b/>
      <w:sz w:val="20"/>
    </w:rPr>
  </w:style>
  <w:style w:type="paragraph" w:customStyle="1" w:styleId="MicroText">
    <w:name w:val="MicroText"/>
    <w:basedOn w:val="Normal"/>
    <w:next w:val="Normal"/>
    <w:link w:val="MicroTextChar"/>
    <w:qFormat/>
    <w:rsid w:val="00105894"/>
    <w:rPr>
      <w:rFonts w:ascii="Arial Narrow" w:hAnsi="Arial Narrow" w:cstheme="minorBidi"/>
      <w:sz w:val="12"/>
    </w:rPr>
  </w:style>
  <w:style w:type="character" w:customStyle="1" w:styleId="Footnote2Char">
    <w:name w:val="Footnote2 Char"/>
    <w:link w:val="Footnote2"/>
    <w:locked/>
    <w:rsid w:val="00105894"/>
  </w:style>
  <w:style w:type="paragraph" w:customStyle="1" w:styleId="Footnote2">
    <w:name w:val="Footnote2"/>
    <w:basedOn w:val="Normal"/>
    <w:next w:val="Normal"/>
    <w:link w:val="Footnote2Char"/>
    <w:autoRedefine/>
    <w:qFormat/>
    <w:rsid w:val="00105894"/>
    <w:pPr>
      <w:spacing w:after="120" w:line="480" w:lineRule="auto"/>
    </w:pPr>
    <w:rPr>
      <w:rFonts w:asciiTheme="minorHAnsi" w:hAnsiTheme="minorHAnsi" w:cstheme="minorBidi"/>
      <w:sz w:val="24"/>
    </w:rPr>
  </w:style>
  <w:style w:type="paragraph" w:customStyle="1" w:styleId="indent">
    <w:name w:val="indent"/>
    <w:basedOn w:val="Normal"/>
    <w:qFormat/>
    <w:rsid w:val="00105894"/>
    <w:pPr>
      <w:spacing w:before="100" w:beforeAutospacing="1" w:after="100" w:afterAutospacing="1"/>
    </w:pPr>
    <w:rPr>
      <w:rFonts w:eastAsia="Times New Roman"/>
    </w:rPr>
  </w:style>
  <w:style w:type="paragraph" w:customStyle="1" w:styleId="PageHeaderLine1">
    <w:name w:val="PageHeaderLine1"/>
    <w:basedOn w:val="Normal"/>
    <w:qFormat/>
    <w:rsid w:val="00105894"/>
    <w:pPr>
      <w:tabs>
        <w:tab w:val="right" w:pos="10800"/>
      </w:tabs>
    </w:pPr>
    <w:rPr>
      <w:rFonts w:eastAsia="Calibri"/>
      <w:b/>
    </w:rPr>
  </w:style>
  <w:style w:type="paragraph" w:customStyle="1" w:styleId="PageHeaderLine2">
    <w:name w:val="PageHeaderLine2"/>
    <w:basedOn w:val="Normal"/>
    <w:next w:val="Normal"/>
    <w:link w:val="PageHeaderLine2Char"/>
    <w:qFormat/>
    <w:rsid w:val="0010589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05894"/>
    <w:rPr>
      <w:rFonts w:ascii="Times New Roman" w:hAnsi="Times New Roman" w:cs="Times New Roman"/>
      <w:sz w:val="20"/>
    </w:rPr>
  </w:style>
  <w:style w:type="paragraph" w:customStyle="1" w:styleId="CardText1">
    <w:name w:val="CardText"/>
    <w:basedOn w:val="Normal"/>
    <w:link w:val="CardTextChar3"/>
    <w:qFormat/>
    <w:rsid w:val="00105894"/>
    <w:pPr>
      <w:ind w:left="288"/>
    </w:pPr>
    <w:rPr>
      <w:rFonts w:ascii="Times New Roman" w:hAnsi="Times New Roman" w:cs="Times New Roman"/>
    </w:rPr>
  </w:style>
  <w:style w:type="character" w:customStyle="1" w:styleId="stylestylebold12pt">
    <w:name w:val="stylestylebold12pt"/>
    <w:basedOn w:val="DefaultParagraphFont"/>
    <w:rsid w:val="00105894"/>
  </w:style>
  <w:style w:type="character" w:customStyle="1" w:styleId="styleboldunderline">
    <w:name w:val="styleboldunderline"/>
    <w:basedOn w:val="DefaultParagraphFont"/>
    <w:rsid w:val="00105894"/>
  </w:style>
  <w:style w:type="character" w:customStyle="1" w:styleId="box">
    <w:name w:val="box"/>
    <w:basedOn w:val="DefaultParagraphFont"/>
    <w:rsid w:val="0010589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05894"/>
    <w:rPr>
      <w:rFonts w:ascii="Arial Narrow" w:hAnsi="Arial Narrow" w:cs="Arial Narrow" w:hint="default"/>
      <w:sz w:val="18"/>
      <w:szCs w:val="18"/>
    </w:rPr>
  </w:style>
  <w:style w:type="character" w:customStyle="1" w:styleId="FontStyle14">
    <w:name w:val="Font Style14"/>
    <w:basedOn w:val="DefaultParagraphFont"/>
    <w:uiPriority w:val="99"/>
    <w:rsid w:val="0010589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05894"/>
    <w:rPr>
      <w:rFonts w:ascii="Arial Narrow" w:hAnsi="Arial Narrow" w:cs="Arial Narrow" w:hint="default"/>
      <w:b/>
      <w:bCs/>
      <w:sz w:val="10"/>
      <w:szCs w:val="10"/>
    </w:rPr>
  </w:style>
  <w:style w:type="character" w:customStyle="1" w:styleId="CardTagandCiteChar">
    <w:name w:val="Card Tag and Cite Char"/>
    <w:basedOn w:val="DefaultParagraphFont"/>
    <w:rsid w:val="0010589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05894"/>
    <w:rPr>
      <w:rFonts w:ascii="Arial Narrow" w:hAnsi="Arial Narrow"/>
      <w:b/>
      <w:color w:val="000000"/>
      <w:sz w:val="22"/>
      <w:szCs w:val="22"/>
      <w:u w:val="single"/>
    </w:rPr>
  </w:style>
  <w:style w:type="character" w:customStyle="1" w:styleId="SmallText0">
    <w:name w:val="SmallText"/>
    <w:rsid w:val="00105894"/>
    <w:rPr>
      <w:color w:val="000000"/>
    </w:rPr>
  </w:style>
  <w:style w:type="character" w:customStyle="1" w:styleId="CitesChar1">
    <w:name w:val="Cites Char1"/>
    <w:basedOn w:val="DefaultParagraphFont"/>
    <w:rsid w:val="00105894"/>
    <w:rPr>
      <w:b/>
      <w:bCs w:val="0"/>
      <w:szCs w:val="24"/>
      <w:u w:val="single"/>
      <w:lang w:val="en-US" w:eastAsia="en-US" w:bidi="ar-SA"/>
    </w:rPr>
  </w:style>
  <w:style w:type="character" w:customStyle="1" w:styleId="CardUnderlinedChar">
    <w:name w:val="Card Underlined Char"/>
    <w:basedOn w:val="DefaultParagraphFont"/>
    <w:rsid w:val="00105894"/>
    <w:rPr>
      <w:rFonts w:ascii="Arial Narrow" w:hAnsi="Arial Narrow" w:hint="default"/>
      <w:sz w:val="22"/>
      <w:szCs w:val="24"/>
      <w:u w:val="single"/>
      <w:lang w:val="en-US" w:eastAsia="en-US" w:bidi="ar-SA"/>
    </w:rPr>
  </w:style>
  <w:style w:type="character" w:customStyle="1" w:styleId="underline3">
    <w:name w:val="underline3"/>
    <w:basedOn w:val="underline2"/>
    <w:rsid w:val="00105894"/>
    <w:rPr>
      <w:rFonts w:ascii="Arial" w:hAnsi="Arial"/>
      <w:sz w:val="18"/>
      <w:u w:val="single"/>
      <w:bdr w:val="none" w:sz="0" w:space="0" w:color="auto" w:frame="1"/>
      <w:shd w:val="clear" w:color="auto" w:fill="FFFF00"/>
    </w:rPr>
  </w:style>
  <w:style w:type="character" w:customStyle="1" w:styleId="menu">
    <w:name w:val="menu"/>
    <w:basedOn w:val="DefaultParagraphFont"/>
    <w:rsid w:val="00105894"/>
  </w:style>
  <w:style w:type="character" w:customStyle="1" w:styleId="itxtrst">
    <w:name w:val="itxtrst"/>
    <w:rsid w:val="00105894"/>
  </w:style>
  <w:style w:type="character" w:customStyle="1" w:styleId="A-Underlining">
    <w:name w:val="A-Underlining"/>
    <w:basedOn w:val="DefaultParagraphFont"/>
    <w:rsid w:val="00105894"/>
    <w:rPr>
      <w:rFonts w:ascii="Garamond" w:hAnsi="Garamond" w:hint="default"/>
      <w:color w:val="auto"/>
      <w:sz w:val="24"/>
      <w:u w:val="single"/>
    </w:rPr>
  </w:style>
  <w:style w:type="character" w:customStyle="1" w:styleId="StyleUnderlineBold0">
    <w:name w:val="Style Underline + Bold"/>
    <w:rsid w:val="00105894"/>
    <w:rPr>
      <w:b/>
      <w:bCs/>
      <w:u w:val="single"/>
    </w:rPr>
  </w:style>
  <w:style w:type="character" w:customStyle="1" w:styleId="Underline-Highlighted">
    <w:name w:val="Underline-Highlighted"/>
    <w:uiPriority w:val="1"/>
    <w:qFormat/>
    <w:rsid w:val="0010589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05894"/>
  </w:style>
  <w:style w:type="character" w:customStyle="1" w:styleId="newsmain">
    <w:name w:val="news_main"/>
    <w:basedOn w:val="DefaultParagraphFont"/>
    <w:rsid w:val="00105894"/>
  </w:style>
  <w:style w:type="character" w:customStyle="1" w:styleId="vitstoryheadline">
    <w:name w:val="vitstoryheadline"/>
    <w:rsid w:val="00105894"/>
  </w:style>
  <w:style w:type="character" w:customStyle="1" w:styleId="AuthorDate0">
    <w:name w:val="Author Date"/>
    <w:rsid w:val="00105894"/>
    <w:rPr>
      <w:b/>
      <w:bCs w:val="0"/>
      <w:sz w:val="24"/>
      <w:u w:val="thick"/>
    </w:rPr>
  </w:style>
  <w:style w:type="character" w:customStyle="1" w:styleId="red">
    <w:name w:val="red"/>
    <w:basedOn w:val="DefaultParagraphFont"/>
    <w:rsid w:val="00105894"/>
  </w:style>
  <w:style w:type="character" w:customStyle="1" w:styleId="at">
    <w:name w:val="at"/>
    <w:rsid w:val="00105894"/>
  </w:style>
  <w:style w:type="character" w:customStyle="1" w:styleId="org">
    <w:name w:val="org"/>
    <w:rsid w:val="00105894"/>
  </w:style>
  <w:style w:type="character" w:customStyle="1" w:styleId="pnumber">
    <w:name w:val="pnumber"/>
    <w:rsid w:val="00105894"/>
  </w:style>
  <w:style w:type="character" w:customStyle="1" w:styleId="ital">
    <w:name w:val="ital"/>
    <w:rsid w:val="00105894"/>
  </w:style>
  <w:style w:type="character" w:customStyle="1" w:styleId="orgdiv">
    <w:name w:val="orgdiv"/>
    <w:rsid w:val="00105894"/>
  </w:style>
  <w:style w:type="character" w:customStyle="1" w:styleId="orgname">
    <w:name w:val="orgname"/>
    <w:rsid w:val="00105894"/>
  </w:style>
  <w:style w:type="character" w:customStyle="1" w:styleId="city">
    <w:name w:val="city"/>
    <w:rsid w:val="00105894"/>
  </w:style>
  <w:style w:type="character" w:customStyle="1" w:styleId="state">
    <w:name w:val="state"/>
    <w:rsid w:val="00105894"/>
  </w:style>
  <w:style w:type="character" w:customStyle="1" w:styleId="country">
    <w:name w:val="country"/>
    <w:rsid w:val="00105894"/>
  </w:style>
  <w:style w:type="character" w:customStyle="1" w:styleId="articletitle">
    <w:name w:val="articletitle"/>
    <w:rsid w:val="00105894"/>
    <w:rPr>
      <w:rFonts w:ascii="Times New Roman" w:hAnsi="Times New Roman" w:cs="Times New Roman" w:hint="default"/>
    </w:rPr>
  </w:style>
  <w:style w:type="character" w:customStyle="1" w:styleId="6pointChar">
    <w:name w:val="6 point Char"/>
    <w:rsid w:val="00105894"/>
    <w:rPr>
      <w:rFonts w:ascii="Times New Roman" w:hAnsi="Times New Roman" w:cs="Times New Roman" w:hint="default"/>
      <w:sz w:val="12"/>
      <w:lang w:val="en-US" w:eastAsia="en-US"/>
    </w:rPr>
  </w:style>
  <w:style w:type="character" w:customStyle="1" w:styleId="StyleThickunderline">
    <w:name w:val="Style Thick underline"/>
    <w:qFormat/>
    <w:rsid w:val="00105894"/>
    <w:rPr>
      <w:u w:val="thick"/>
    </w:rPr>
  </w:style>
  <w:style w:type="character" w:customStyle="1" w:styleId="Box0">
    <w:name w:val="Box!"/>
    <w:rsid w:val="00105894"/>
    <w:rPr>
      <w:rFonts w:ascii="Garamond" w:hAnsi="Garamond" w:hint="default"/>
      <w:sz w:val="24"/>
      <w:u w:val="single"/>
      <w:bdr w:val="single" w:sz="4" w:space="0" w:color="auto" w:frame="1"/>
    </w:rPr>
  </w:style>
  <w:style w:type="character" w:customStyle="1" w:styleId="citechar">
    <w:name w:val="citechar"/>
    <w:basedOn w:val="DefaultParagraphFont"/>
    <w:rsid w:val="00105894"/>
  </w:style>
  <w:style w:type="character" w:customStyle="1" w:styleId="underlinechar2">
    <w:name w:val="underlinechar"/>
    <w:basedOn w:val="DefaultParagraphFont"/>
    <w:rsid w:val="00105894"/>
  </w:style>
  <w:style w:type="character" w:customStyle="1" w:styleId="CardUnderlineChar">
    <w:name w:val="Card Underline Char"/>
    <w:rsid w:val="00105894"/>
    <w:rPr>
      <w:szCs w:val="24"/>
      <w:u w:val="single"/>
      <w:lang w:val="en-US" w:eastAsia="en-US" w:bidi="ar-SA"/>
    </w:rPr>
  </w:style>
  <w:style w:type="character" w:customStyle="1" w:styleId="tagciteChar">
    <w:name w:val="tag/cite Char"/>
    <w:basedOn w:val="DefaultParagraphFont"/>
    <w:rsid w:val="00105894"/>
    <w:rPr>
      <w:b/>
      <w:bCs w:val="0"/>
      <w:sz w:val="24"/>
      <w:lang w:val="en-US" w:eastAsia="en-US" w:bidi="ar-SA"/>
    </w:rPr>
  </w:style>
  <w:style w:type="character" w:customStyle="1" w:styleId="8pointChar">
    <w:name w:val="8 point Char"/>
    <w:basedOn w:val="DefaultParagraphFont"/>
    <w:rsid w:val="00105894"/>
    <w:rPr>
      <w:sz w:val="16"/>
      <w:lang w:val="en-US" w:eastAsia="en-US" w:bidi="ar-SA"/>
    </w:rPr>
  </w:style>
  <w:style w:type="character" w:customStyle="1" w:styleId="BoldText12pt">
    <w:name w:val="Bold Text 12 pt"/>
    <w:rsid w:val="0010589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05894"/>
  </w:style>
  <w:style w:type="table" w:styleId="TableGrid">
    <w:name w:val="Table Grid"/>
    <w:basedOn w:val="TableNormal"/>
    <w:rsid w:val="0010589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05894"/>
    <w:rPr>
      <w:b/>
      <w:bCs w:val="0"/>
      <w:sz w:val="24"/>
      <w:lang w:val="en-US" w:eastAsia="en-US" w:bidi="ar-SA"/>
    </w:rPr>
  </w:style>
  <w:style w:type="character" w:customStyle="1" w:styleId="Mention11">
    <w:name w:val="Mention11"/>
    <w:basedOn w:val="DefaultParagraphFont"/>
    <w:uiPriority w:val="99"/>
    <w:semiHidden/>
    <w:unhideWhenUsed/>
    <w:rsid w:val="00105894"/>
    <w:rPr>
      <w:color w:val="2B579A"/>
      <w:shd w:val="clear" w:color="auto" w:fill="E6E6E6"/>
    </w:rPr>
  </w:style>
  <w:style w:type="character" w:customStyle="1" w:styleId="Emph">
    <w:name w:val="Emph"/>
    <w:basedOn w:val="DefaultParagraphFont"/>
    <w:uiPriority w:val="1"/>
    <w:qFormat/>
    <w:rsid w:val="0010589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05894"/>
  </w:style>
  <w:style w:type="character" w:customStyle="1" w:styleId="Mention2">
    <w:name w:val="Mention2"/>
    <w:basedOn w:val="DefaultParagraphFont"/>
    <w:uiPriority w:val="99"/>
    <w:semiHidden/>
    <w:unhideWhenUsed/>
    <w:rsid w:val="00105894"/>
    <w:rPr>
      <w:color w:val="2B579A"/>
      <w:shd w:val="clear" w:color="auto" w:fill="E6E6E6"/>
    </w:rPr>
  </w:style>
  <w:style w:type="paragraph" w:customStyle="1" w:styleId="FlashTag">
    <w:name w:val="FlashTag"/>
    <w:basedOn w:val="Normal"/>
    <w:link w:val="FlashTagChar"/>
    <w:autoRedefine/>
    <w:uiPriority w:val="4"/>
    <w:qFormat/>
    <w:rsid w:val="00105894"/>
    <w:rPr>
      <w:rFonts w:asciiTheme="majorHAnsi" w:hAnsiTheme="majorHAnsi"/>
      <w:b/>
      <w:sz w:val="28"/>
    </w:rPr>
  </w:style>
  <w:style w:type="character" w:customStyle="1" w:styleId="FlashTagChar">
    <w:name w:val="FlashTag Char"/>
    <w:basedOn w:val="DefaultParagraphFont"/>
    <w:link w:val="FlashTag"/>
    <w:uiPriority w:val="4"/>
    <w:rsid w:val="00105894"/>
    <w:rPr>
      <w:rFonts w:asciiTheme="majorHAnsi" w:hAnsiTheme="majorHAnsi" w:cs="Calibri"/>
      <w:b/>
      <w:sz w:val="28"/>
    </w:rPr>
  </w:style>
  <w:style w:type="paragraph" w:customStyle="1" w:styleId="Warrant">
    <w:name w:val="Warrant"/>
    <w:autoRedefine/>
    <w:uiPriority w:val="4"/>
    <w:qFormat/>
    <w:rsid w:val="00105894"/>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05894"/>
  </w:style>
  <w:style w:type="character" w:customStyle="1" w:styleId="m3965771245576658108gmail-styleunderline">
    <w:name w:val="m_3965771245576658108gmail-styleunderline"/>
    <w:basedOn w:val="DefaultParagraphFont"/>
    <w:rsid w:val="00105894"/>
  </w:style>
  <w:style w:type="paragraph" w:customStyle="1" w:styleId="Header1">
    <w:name w:val="Header1"/>
    <w:aliases w:val="Header Char Char,Header Char Char Char Char Char Char Char Cha,Header Char2,Header Char1 Char,Char Char Char Cha"/>
    <w:basedOn w:val="Normal"/>
    <w:qFormat/>
    <w:rsid w:val="00105894"/>
    <w:pPr>
      <w:tabs>
        <w:tab w:val="center" w:pos="4680"/>
        <w:tab w:val="right" w:pos="9360"/>
      </w:tabs>
    </w:pPr>
  </w:style>
  <w:style w:type="character" w:customStyle="1" w:styleId="EndnoteTextChar">
    <w:name w:val="Endnote Text Char"/>
    <w:basedOn w:val="DefaultParagraphFont"/>
    <w:link w:val="EndnoteText"/>
    <w:locked/>
    <w:rsid w:val="00105894"/>
    <w:rPr>
      <w:rFonts w:ascii="Georgia" w:eastAsia="Times New Roman" w:hAnsi="Georgia"/>
      <w:szCs w:val="20"/>
    </w:rPr>
  </w:style>
  <w:style w:type="paragraph" w:styleId="EndnoteText">
    <w:name w:val="endnote text"/>
    <w:basedOn w:val="Normal"/>
    <w:link w:val="EndnoteTextChar"/>
    <w:unhideWhenUsed/>
    <w:rsid w:val="00105894"/>
    <w:rPr>
      <w:rFonts w:ascii="Georgia" w:eastAsia="Times New Roman" w:hAnsi="Georgia" w:cstheme="minorBidi"/>
      <w:sz w:val="24"/>
      <w:szCs w:val="20"/>
    </w:rPr>
  </w:style>
  <w:style w:type="character" w:customStyle="1" w:styleId="EndnoteTextChar1">
    <w:name w:val="Endnote Text Char1"/>
    <w:basedOn w:val="DefaultParagraphFont"/>
    <w:semiHidden/>
    <w:rsid w:val="00105894"/>
    <w:rPr>
      <w:rFonts w:ascii="Calibri" w:hAnsi="Calibri" w:cs="Calibri"/>
      <w:sz w:val="20"/>
      <w:szCs w:val="20"/>
    </w:rPr>
  </w:style>
  <w:style w:type="character" w:customStyle="1" w:styleId="DateChar">
    <w:name w:val="Date Char"/>
    <w:aliases w:val="date Char"/>
    <w:basedOn w:val="DefaultParagraphFont"/>
    <w:link w:val="Date"/>
    <w:uiPriority w:val="99"/>
    <w:locked/>
    <w:rsid w:val="00105894"/>
    <w:rPr>
      <w:rFonts w:ascii="Georgia" w:eastAsia="Times New Roman" w:hAnsi="Georgia"/>
    </w:rPr>
  </w:style>
  <w:style w:type="paragraph" w:styleId="Date">
    <w:name w:val="Date"/>
    <w:aliases w:val="date"/>
    <w:basedOn w:val="Normal"/>
    <w:next w:val="Normal"/>
    <w:link w:val="DateChar"/>
    <w:uiPriority w:val="99"/>
    <w:unhideWhenUsed/>
    <w:rsid w:val="00105894"/>
    <w:rPr>
      <w:rFonts w:ascii="Georgia" w:eastAsia="Times New Roman" w:hAnsi="Georgia" w:cstheme="minorBidi"/>
      <w:sz w:val="24"/>
    </w:rPr>
  </w:style>
  <w:style w:type="character" w:customStyle="1" w:styleId="DateChar1">
    <w:name w:val="Date Char1"/>
    <w:basedOn w:val="DefaultParagraphFont"/>
    <w:uiPriority w:val="99"/>
    <w:semiHidden/>
    <w:rsid w:val="00105894"/>
    <w:rPr>
      <w:rFonts w:ascii="Calibri" w:hAnsi="Calibri" w:cs="Calibri"/>
      <w:sz w:val="20"/>
    </w:rPr>
  </w:style>
  <w:style w:type="character" w:customStyle="1" w:styleId="BodyTextFirstIndentChar">
    <w:name w:val="Body Text First Indent Char"/>
    <w:basedOn w:val="BodyTextChar"/>
    <w:link w:val="BodyTextFirstIndent"/>
    <w:locked/>
    <w:rsid w:val="00105894"/>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05894"/>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05894"/>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05894"/>
    <w:rPr>
      <w:rFonts w:ascii="Calibri" w:hAnsi="Calibri" w:cs="Calibri"/>
    </w:rPr>
  </w:style>
  <w:style w:type="character" w:customStyle="1" w:styleId="PlainTextChar1">
    <w:name w:val="Plain Text Char1"/>
    <w:basedOn w:val="DefaultParagraphFont"/>
    <w:semiHidden/>
    <w:rsid w:val="00105894"/>
    <w:rPr>
      <w:rFonts w:ascii="Consolas" w:hAnsi="Consolas" w:cs="Calibri"/>
      <w:sz w:val="21"/>
      <w:szCs w:val="21"/>
    </w:rPr>
  </w:style>
  <w:style w:type="paragraph" w:customStyle="1" w:styleId="msolistparagraphcxspfirst">
    <w:name w:val="msolistparagraphcxspfirst"/>
    <w:basedOn w:val="Normal"/>
    <w:uiPriority w:val="99"/>
    <w:qFormat/>
    <w:rsid w:val="0010589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0589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05894"/>
    <w:rPr>
      <w:rFonts w:ascii="Calibri" w:hAnsi="Calibri" w:cs="Calibri"/>
      <w:i/>
      <w:iCs/>
      <w:color w:val="000000" w:themeColor="text1"/>
    </w:rPr>
  </w:style>
  <w:style w:type="paragraph" w:customStyle="1" w:styleId="Heading2-NotBold">
    <w:name w:val="Heading 2 - Not Bold"/>
    <w:basedOn w:val="Heading2"/>
    <w:autoRedefine/>
    <w:uiPriority w:val="99"/>
    <w:qFormat/>
    <w:rsid w:val="00105894"/>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05894"/>
    <w:rPr>
      <w:rFonts w:ascii="Calibri" w:eastAsia="Calibri" w:hAnsi="Calibri" w:cs="Calibri"/>
      <w:b/>
      <w:sz w:val="20"/>
    </w:rPr>
  </w:style>
  <w:style w:type="paragraph" w:customStyle="1" w:styleId="Heading2-Bold">
    <w:name w:val="Heading 2 - Bold"/>
    <w:basedOn w:val="Normal"/>
    <w:autoRedefine/>
    <w:uiPriority w:val="99"/>
    <w:qFormat/>
    <w:rsid w:val="00105894"/>
    <w:rPr>
      <w:rFonts w:ascii="Garamond" w:eastAsia="Calibri" w:hAnsi="Garamond"/>
      <w:b/>
    </w:rPr>
  </w:style>
  <w:style w:type="paragraph" w:customStyle="1" w:styleId="tag">
    <w:name w:val="%tag"/>
    <w:basedOn w:val="Normal"/>
    <w:next w:val="Normal"/>
    <w:uiPriority w:val="99"/>
    <w:qFormat/>
    <w:rsid w:val="00105894"/>
    <w:rPr>
      <w:rFonts w:ascii="Garamond" w:eastAsia="Calibri" w:hAnsi="Garamond"/>
      <w:bCs/>
      <w:sz w:val="18"/>
    </w:rPr>
  </w:style>
  <w:style w:type="character" w:customStyle="1" w:styleId="Style2Char">
    <w:name w:val="Style 2 Char"/>
    <w:link w:val="Style20"/>
    <w:uiPriority w:val="99"/>
    <w:locked/>
    <w:rsid w:val="0010589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05894"/>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0589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05894"/>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05894"/>
    <w:rPr>
      <w:rFonts w:ascii="Georgia" w:eastAsia="Times New Roman" w:hAnsi="Georgia"/>
      <w:sz w:val="18"/>
      <w:szCs w:val="20"/>
      <w:lang w:val="x-none" w:eastAsia="x-none"/>
    </w:rPr>
  </w:style>
  <w:style w:type="paragraph" w:customStyle="1" w:styleId="textsmall0">
    <w:name w:val="textsmall"/>
    <w:basedOn w:val="Normal"/>
    <w:link w:val="textsmallChar0"/>
    <w:qFormat/>
    <w:rsid w:val="0010589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0589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0589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05894"/>
    <w:rPr>
      <w:rFonts w:ascii="Arial" w:eastAsia="Times New Roman" w:hAnsi="Arial" w:cs="Arial"/>
      <w:sz w:val="12"/>
    </w:rPr>
  </w:style>
  <w:style w:type="paragraph" w:customStyle="1" w:styleId="Micro">
    <w:name w:val="Micro"/>
    <w:basedOn w:val="Normal"/>
    <w:next w:val="Normal"/>
    <w:link w:val="MicroChar"/>
    <w:qFormat/>
    <w:rsid w:val="00105894"/>
    <w:rPr>
      <w:rFonts w:ascii="Arial" w:eastAsia="Times New Roman" w:hAnsi="Arial" w:cs="Arial"/>
      <w:sz w:val="12"/>
    </w:rPr>
  </w:style>
  <w:style w:type="character" w:customStyle="1" w:styleId="CardNotUnderlinedChar1">
    <w:name w:val="Card Not Underlined Char1"/>
    <w:link w:val="CardNotUnderlined"/>
    <w:locked/>
    <w:rsid w:val="00105894"/>
    <w:rPr>
      <w:rFonts w:ascii="Bell MT" w:eastAsia="Calibri" w:hAnsi="Bell MT"/>
      <w:szCs w:val="20"/>
    </w:rPr>
  </w:style>
  <w:style w:type="paragraph" w:customStyle="1" w:styleId="CardNotUnderlined">
    <w:name w:val="Card Not Underlined"/>
    <w:basedOn w:val="Normal"/>
    <w:link w:val="CardNotUnderlinedChar1"/>
    <w:autoRedefine/>
    <w:qFormat/>
    <w:rsid w:val="00105894"/>
    <w:rPr>
      <w:rFonts w:ascii="Bell MT" w:eastAsia="Calibri" w:hAnsi="Bell MT" w:cstheme="minorBidi"/>
      <w:sz w:val="24"/>
      <w:szCs w:val="20"/>
    </w:rPr>
  </w:style>
  <w:style w:type="paragraph" w:customStyle="1" w:styleId="h-lead">
    <w:name w:val="h-lead"/>
    <w:basedOn w:val="Normal"/>
    <w:uiPriority w:val="99"/>
    <w:qFormat/>
    <w:rsid w:val="00105894"/>
    <w:pPr>
      <w:spacing w:before="100" w:beforeAutospacing="1" w:after="100" w:afterAutospacing="1"/>
    </w:pPr>
    <w:rPr>
      <w:rFonts w:eastAsia="Times New Roman"/>
      <w:sz w:val="24"/>
    </w:rPr>
  </w:style>
  <w:style w:type="paragraph" w:customStyle="1" w:styleId="intro">
    <w:name w:val="intro"/>
    <w:basedOn w:val="Normal"/>
    <w:uiPriority w:val="99"/>
    <w:qFormat/>
    <w:rsid w:val="0010589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0589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0589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0589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05894"/>
    <w:rPr>
      <w:rFonts w:eastAsia="Calibri"/>
    </w:rPr>
  </w:style>
  <w:style w:type="paragraph" w:customStyle="1" w:styleId="F3-TagAuthor">
    <w:name w:val="F3 - Tag/Author"/>
    <w:basedOn w:val="Normal"/>
    <w:uiPriority w:val="99"/>
    <w:qFormat/>
    <w:rsid w:val="00105894"/>
    <w:rPr>
      <w:rFonts w:eastAsia="Times New Roman"/>
      <w:b/>
    </w:rPr>
  </w:style>
  <w:style w:type="paragraph" w:customStyle="1" w:styleId="F5-UnderlineNormal">
    <w:name w:val="F5 - Underline Normal"/>
    <w:basedOn w:val="Normal"/>
    <w:uiPriority w:val="99"/>
    <w:qFormat/>
    <w:rsid w:val="00105894"/>
    <w:rPr>
      <w:rFonts w:eastAsia="Calibri"/>
      <w:u w:val="single"/>
    </w:rPr>
  </w:style>
  <w:style w:type="paragraph" w:customStyle="1" w:styleId="Brief-PrimarySource">
    <w:name w:val="Brief - Primary Source"/>
    <w:basedOn w:val="Normal"/>
    <w:uiPriority w:val="99"/>
    <w:qFormat/>
    <w:rsid w:val="00105894"/>
    <w:rPr>
      <w:rFonts w:eastAsia="Times New Roman"/>
      <w:b/>
      <w:sz w:val="24"/>
      <w:u w:val="single"/>
    </w:rPr>
  </w:style>
  <w:style w:type="paragraph" w:customStyle="1" w:styleId="Brief-Underline">
    <w:name w:val="Brief - Underline"/>
    <w:basedOn w:val="Normal"/>
    <w:uiPriority w:val="99"/>
    <w:qFormat/>
    <w:rsid w:val="00105894"/>
    <w:rPr>
      <w:rFonts w:eastAsia="Times New Roman"/>
      <w:u w:val="single"/>
    </w:rPr>
  </w:style>
  <w:style w:type="paragraph" w:customStyle="1" w:styleId="Brief">
    <w:name w:val="Brief"/>
    <w:basedOn w:val="Brief-PrimarySource"/>
    <w:uiPriority w:val="99"/>
    <w:qFormat/>
    <w:rsid w:val="00105894"/>
    <w:rPr>
      <w:b w:val="0"/>
    </w:rPr>
  </w:style>
  <w:style w:type="paragraph" w:customStyle="1" w:styleId="CM2">
    <w:name w:val="CM2"/>
    <w:basedOn w:val="Normal"/>
    <w:next w:val="Normal"/>
    <w:uiPriority w:val="99"/>
    <w:qFormat/>
    <w:rsid w:val="0010589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0589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0589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0589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0589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05894"/>
    <w:pPr>
      <w:widowControl w:val="0"/>
      <w:spacing w:line="276" w:lineRule="atLeast"/>
    </w:pPr>
    <w:rPr>
      <w:color w:val="auto"/>
    </w:rPr>
  </w:style>
  <w:style w:type="paragraph" w:customStyle="1" w:styleId="CM34">
    <w:name w:val="CM34"/>
    <w:basedOn w:val="Default"/>
    <w:next w:val="Default"/>
    <w:uiPriority w:val="99"/>
    <w:qFormat/>
    <w:rsid w:val="00105894"/>
    <w:pPr>
      <w:widowControl w:val="0"/>
    </w:pPr>
    <w:rPr>
      <w:color w:val="auto"/>
    </w:rPr>
  </w:style>
  <w:style w:type="paragraph" w:customStyle="1" w:styleId="CM56">
    <w:name w:val="CM56"/>
    <w:basedOn w:val="Default"/>
    <w:next w:val="Default"/>
    <w:uiPriority w:val="99"/>
    <w:qFormat/>
    <w:rsid w:val="00105894"/>
    <w:pPr>
      <w:widowControl w:val="0"/>
    </w:pPr>
    <w:rPr>
      <w:rFonts w:eastAsia="Calibri"/>
      <w:color w:val="auto"/>
    </w:rPr>
  </w:style>
  <w:style w:type="paragraph" w:customStyle="1" w:styleId="CM58">
    <w:name w:val="CM58"/>
    <w:basedOn w:val="Default"/>
    <w:next w:val="Default"/>
    <w:uiPriority w:val="99"/>
    <w:qFormat/>
    <w:rsid w:val="00105894"/>
    <w:pPr>
      <w:widowControl w:val="0"/>
    </w:pPr>
    <w:rPr>
      <w:rFonts w:eastAsia="Calibri"/>
      <w:color w:val="auto"/>
    </w:rPr>
  </w:style>
  <w:style w:type="paragraph" w:customStyle="1" w:styleId="CM57">
    <w:name w:val="CM57"/>
    <w:basedOn w:val="Default"/>
    <w:next w:val="Default"/>
    <w:uiPriority w:val="99"/>
    <w:qFormat/>
    <w:rsid w:val="00105894"/>
    <w:pPr>
      <w:widowControl w:val="0"/>
    </w:pPr>
    <w:rPr>
      <w:rFonts w:eastAsia="Calibri"/>
      <w:color w:val="auto"/>
    </w:rPr>
  </w:style>
  <w:style w:type="paragraph" w:customStyle="1" w:styleId="CM1">
    <w:name w:val="CM1"/>
    <w:basedOn w:val="Default"/>
    <w:next w:val="Default"/>
    <w:uiPriority w:val="99"/>
    <w:qFormat/>
    <w:rsid w:val="00105894"/>
    <w:pPr>
      <w:widowControl w:val="0"/>
    </w:pPr>
    <w:rPr>
      <w:rFonts w:eastAsia="Calibri"/>
      <w:color w:val="auto"/>
    </w:rPr>
  </w:style>
  <w:style w:type="paragraph" w:customStyle="1" w:styleId="CM49">
    <w:name w:val="CM49"/>
    <w:basedOn w:val="Default"/>
    <w:next w:val="Default"/>
    <w:uiPriority w:val="99"/>
    <w:qFormat/>
    <w:rsid w:val="00105894"/>
    <w:pPr>
      <w:widowControl w:val="0"/>
    </w:pPr>
    <w:rPr>
      <w:rFonts w:eastAsia="Calibri"/>
      <w:color w:val="auto"/>
    </w:rPr>
  </w:style>
  <w:style w:type="paragraph" w:customStyle="1" w:styleId="CM41">
    <w:name w:val="CM41"/>
    <w:basedOn w:val="Default"/>
    <w:next w:val="Default"/>
    <w:uiPriority w:val="99"/>
    <w:qFormat/>
    <w:rsid w:val="00105894"/>
    <w:pPr>
      <w:widowControl w:val="0"/>
    </w:pPr>
    <w:rPr>
      <w:rFonts w:eastAsia="Calibri"/>
      <w:color w:val="auto"/>
    </w:rPr>
  </w:style>
  <w:style w:type="paragraph" w:customStyle="1" w:styleId="3rdOrderPara">
    <w:name w:val="3rd Order Para"/>
    <w:basedOn w:val="Default"/>
    <w:next w:val="Default"/>
    <w:qFormat/>
    <w:rsid w:val="00105894"/>
    <w:pPr>
      <w:widowControl w:val="0"/>
    </w:pPr>
    <w:rPr>
      <w:rFonts w:eastAsia="Calibri"/>
      <w:color w:val="auto"/>
    </w:rPr>
  </w:style>
  <w:style w:type="paragraph" w:customStyle="1" w:styleId="2ndOrderPara">
    <w:name w:val="2nd Order Para"/>
    <w:basedOn w:val="Default"/>
    <w:next w:val="Default"/>
    <w:qFormat/>
    <w:rsid w:val="00105894"/>
    <w:pPr>
      <w:widowControl w:val="0"/>
    </w:pPr>
    <w:rPr>
      <w:rFonts w:eastAsia="Calibri"/>
      <w:color w:val="auto"/>
    </w:rPr>
  </w:style>
  <w:style w:type="paragraph" w:customStyle="1" w:styleId="Normal-SIGN2">
    <w:name w:val="Normal-SIGN2"/>
    <w:basedOn w:val="Default"/>
    <w:next w:val="Default"/>
    <w:qFormat/>
    <w:rsid w:val="00105894"/>
    <w:pPr>
      <w:widowControl w:val="0"/>
    </w:pPr>
    <w:rPr>
      <w:rFonts w:eastAsia="Calibri"/>
      <w:color w:val="auto"/>
    </w:rPr>
  </w:style>
  <w:style w:type="paragraph" w:customStyle="1" w:styleId="Normal-SIGN1">
    <w:name w:val="Normal-SIGN1"/>
    <w:basedOn w:val="Default"/>
    <w:next w:val="Default"/>
    <w:uiPriority w:val="99"/>
    <w:qFormat/>
    <w:rsid w:val="00105894"/>
    <w:pPr>
      <w:widowControl w:val="0"/>
    </w:pPr>
    <w:rPr>
      <w:rFonts w:eastAsia="Calibri"/>
      <w:color w:val="auto"/>
    </w:rPr>
  </w:style>
  <w:style w:type="paragraph" w:customStyle="1" w:styleId="CM3">
    <w:name w:val="CM3"/>
    <w:basedOn w:val="Default"/>
    <w:next w:val="Default"/>
    <w:uiPriority w:val="99"/>
    <w:qFormat/>
    <w:rsid w:val="00105894"/>
    <w:pPr>
      <w:widowControl w:val="0"/>
      <w:spacing w:line="553" w:lineRule="atLeast"/>
    </w:pPr>
    <w:rPr>
      <w:rFonts w:eastAsia="Calibri"/>
      <w:color w:val="auto"/>
    </w:rPr>
  </w:style>
  <w:style w:type="paragraph" w:customStyle="1" w:styleId="CM33">
    <w:name w:val="CM33"/>
    <w:basedOn w:val="Default"/>
    <w:next w:val="Default"/>
    <w:uiPriority w:val="99"/>
    <w:qFormat/>
    <w:rsid w:val="00105894"/>
    <w:pPr>
      <w:widowControl w:val="0"/>
    </w:pPr>
    <w:rPr>
      <w:rFonts w:eastAsia="Calibri"/>
      <w:color w:val="auto"/>
    </w:rPr>
  </w:style>
  <w:style w:type="paragraph" w:customStyle="1" w:styleId="CM37">
    <w:name w:val="CM37"/>
    <w:basedOn w:val="Default"/>
    <w:next w:val="Default"/>
    <w:uiPriority w:val="99"/>
    <w:qFormat/>
    <w:rsid w:val="00105894"/>
    <w:pPr>
      <w:widowControl w:val="0"/>
    </w:pPr>
    <w:rPr>
      <w:rFonts w:eastAsia="Calibri"/>
      <w:color w:val="auto"/>
    </w:rPr>
  </w:style>
  <w:style w:type="paragraph" w:customStyle="1" w:styleId="CM7">
    <w:name w:val="CM7"/>
    <w:basedOn w:val="Default"/>
    <w:next w:val="Default"/>
    <w:uiPriority w:val="99"/>
    <w:qFormat/>
    <w:rsid w:val="00105894"/>
    <w:pPr>
      <w:widowControl w:val="0"/>
      <w:spacing w:line="553" w:lineRule="atLeast"/>
    </w:pPr>
    <w:rPr>
      <w:rFonts w:eastAsia="Calibri"/>
      <w:color w:val="auto"/>
    </w:rPr>
  </w:style>
  <w:style w:type="paragraph" w:customStyle="1" w:styleId="Brief-SecondarySource">
    <w:name w:val="Brief - Secondary Source"/>
    <w:basedOn w:val="Normal"/>
    <w:qFormat/>
    <w:rsid w:val="00105894"/>
    <w:rPr>
      <w:rFonts w:eastAsia="Times New Roman"/>
      <w:sz w:val="14"/>
      <w:szCs w:val="20"/>
    </w:rPr>
  </w:style>
  <w:style w:type="paragraph" w:customStyle="1" w:styleId="Brief-Card">
    <w:name w:val="Brief - Card"/>
    <w:basedOn w:val="Normal"/>
    <w:uiPriority w:val="99"/>
    <w:qFormat/>
    <w:rsid w:val="00105894"/>
    <w:rPr>
      <w:rFonts w:eastAsia="Times New Roman"/>
    </w:rPr>
  </w:style>
  <w:style w:type="paragraph" w:customStyle="1" w:styleId="Pa2">
    <w:name w:val="Pa2"/>
    <w:basedOn w:val="Default"/>
    <w:next w:val="Default"/>
    <w:uiPriority w:val="99"/>
    <w:qFormat/>
    <w:rsid w:val="0010589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0589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0589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0589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05894"/>
    <w:pPr>
      <w:widowControl w:val="0"/>
    </w:pPr>
    <w:rPr>
      <w:rFonts w:ascii="Arial Black" w:hAnsi="Arial Black"/>
      <w:color w:val="auto"/>
    </w:rPr>
  </w:style>
  <w:style w:type="paragraph" w:customStyle="1" w:styleId="Cover1">
    <w:name w:val="Cover 1"/>
    <w:basedOn w:val="Normal"/>
    <w:next w:val="Normal"/>
    <w:uiPriority w:val="99"/>
    <w:qFormat/>
    <w:rsid w:val="0010589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0589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05894"/>
    <w:pPr>
      <w:widowControl w:val="0"/>
    </w:pPr>
    <w:rPr>
      <w:color w:val="auto"/>
    </w:rPr>
  </w:style>
  <w:style w:type="paragraph" w:customStyle="1" w:styleId="Pa11">
    <w:name w:val="Pa11"/>
    <w:basedOn w:val="Normal"/>
    <w:next w:val="Normal"/>
    <w:uiPriority w:val="99"/>
    <w:qFormat/>
    <w:rsid w:val="0010589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0589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0589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05894"/>
    <w:pPr>
      <w:widowControl w:val="0"/>
    </w:pPr>
    <w:rPr>
      <w:rFonts w:eastAsia="Calibri"/>
      <w:color w:val="auto"/>
    </w:rPr>
  </w:style>
  <w:style w:type="paragraph" w:customStyle="1" w:styleId="CM5">
    <w:name w:val="CM5"/>
    <w:basedOn w:val="Default"/>
    <w:next w:val="Default"/>
    <w:qFormat/>
    <w:rsid w:val="00105894"/>
    <w:pPr>
      <w:widowControl w:val="0"/>
      <w:spacing w:line="553" w:lineRule="atLeast"/>
    </w:pPr>
    <w:rPr>
      <w:rFonts w:eastAsia="Calibri"/>
      <w:color w:val="auto"/>
    </w:rPr>
  </w:style>
  <w:style w:type="paragraph" w:customStyle="1" w:styleId="CM28">
    <w:name w:val="CM28"/>
    <w:basedOn w:val="Default"/>
    <w:next w:val="Default"/>
    <w:uiPriority w:val="99"/>
    <w:qFormat/>
    <w:rsid w:val="00105894"/>
    <w:pPr>
      <w:widowControl w:val="0"/>
    </w:pPr>
    <w:rPr>
      <w:rFonts w:eastAsia="Calibri"/>
      <w:color w:val="auto"/>
    </w:rPr>
  </w:style>
  <w:style w:type="paragraph" w:customStyle="1" w:styleId="CM8">
    <w:name w:val="CM8"/>
    <w:basedOn w:val="Default"/>
    <w:next w:val="Default"/>
    <w:uiPriority w:val="99"/>
    <w:qFormat/>
    <w:rsid w:val="00105894"/>
    <w:pPr>
      <w:widowControl w:val="0"/>
    </w:pPr>
    <w:rPr>
      <w:rFonts w:eastAsia="Calibri"/>
      <w:color w:val="auto"/>
    </w:rPr>
  </w:style>
  <w:style w:type="paragraph" w:customStyle="1" w:styleId="CM6">
    <w:name w:val="CM6"/>
    <w:basedOn w:val="Default"/>
    <w:next w:val="Default"/>
    <w:uiPriority w:val="99"/>
    <w:qFormat/>
    <w:rsid w:val="00105894"/>
    <w:pPr>
      <w:widowControl w:val="0"/>
      <w:spacing w:line="553" w:lineRule="atLeast"/>
    </w:pPr>
    <w:rPr>
      <w:rFonts w:eastAsia="Calibri"/>
      <w:color w:val="auto"/>
    </w:rPr>
  </w:style>
  <w:style w:type="paragraph" w:customStyle="1" w:styleId="CM22">
    <w:name w:val="CM22"/>
    <w:basedOn w:val="Default"/>
    <w:next w:val="Default"/>
    <w:uiPriority w:val="99"/>
    <w:qFormat/>
    <w:rsid w:val="00105894"/>
    <w:pPr>
      <w:widowControl w:val="0"/>
    </w:pPr>
    <w:rPr>
      <w:rFonts w:eastAsia="Calibri"/>
      <w:color w:val="auto"/>
    </w:rPr>
  </w:style>
  <w:style w:type="paragraph" w:customStyle="1" w:styleId="DoubleUnderlined">
    <w:name w:val="Double Underlined"/>
    <w:basedOn w:val="Heading2"/>
    <w:autoRedefine/>
    <w:uiPriority w:val="99"/>
    <w:qFormat/>
    <w:rsid w:val="00105894"/>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0589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0589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0589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0589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0589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0589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0589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0589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05894"/>
  </w:style>
  <w:style w:type="paragraph" w:customStyle="1" w:styleId="StyleUnderliningTimesNewRomanBoldNounderlineKernat16">
    <w:name w:val="Style Underlining + Times New Roman Bold No underline Kern at 16..."/>
    <w:basedOn w:val="Normal"/>
    <w:uiPriority w:val="99"/>
    <w:qFormat/>
    <w:rsid w:val="0010589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05894"/>
    <w:rPr>
      <w:rFonts w:eastAsia="Times New Roman"/>
      <w:b/>
      <w:bCs/>
      <w:kern w:val="32"/>
      <w:sz w:val="32"/>
      <w:szCs w:val="32"/>
    </w:rPr>
  </w:style>
  <w:style w:type="paragraph" w:customStyle="1" w:styleId="StyleBoldUnderliningKernat16pt">
    <w:name w:val="Style Bold Underlining + Kern at 16 pt"/>
    <w:uiPriority w:val="99"/>
    <w:qFormat/>
    <w:rsid w:val="0010589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05894"/>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0589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0589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05894"/>
    <w:pPr>
      <w:ind w:left="400"/>
    </w:pPr>
    <w:rPr>
      <w:rFonts w:eastAsia="Times New Roman"/>
      <w:szCs w:val="20"/>
    </w:rPr>
  </w:style>
  <w:style w:type="paragraph" w:customStyle="1" w:styleId="Paste">
    <w:name w:val="Paste"/>
    <w:basedOn w:val="Normal"/>
    <w:qFormat/>
    <w:rsid w:val="00105894"/>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105894"/>
    <w:rPr>
      <w:rFonts w:ascii="Georgia" w:eastAsia="Times New Roman" w:hAnsi="Georgia"/>
      <w:b/>
      <w:u w:val="single"/>
    </w:rPr>
  </w:style>
  <w:style w:type="paragraph" w:customStyle="1" w:styleId="UnderlineStyle0">
    <w:name w:val="Underline Style"/>
    <w:basedOn w:val="Normal"/>
    <w:link w:val="UnderlineStyleChar"/>
    <w:qFormat/>
    <w:rsid w:val="00105894"/>
    <w:rPr>
      <w:rFonts w:ascii="Georgia" w:eastAsia="Times New Roman" w:hAnsi="Georgia" w:cstheme="minorBidi"/>
      <w:b/>
      <w:sz w:val="24"/>
      <w:u w:val="single"/>
    </w:rPr>
  </w:style>
  <w:style w:type="paragraph" w:customStyle="1" w:styleId="Normalization">
    <w:name w:val="Normalization"/>
    <w:basedOn w:val="Normal"/>
    <w:uiPriority w:val="99"/>
    <w:qFormat/>
    <w:rsid w:val="00105894"/>
    <w:rPr>
      <w:rFonts w:eastAsia="Times New Roman"/>
      <w:sz w:val="18"/>
    </w:rPr>
  </w:style>
  <w:style w:type="paragraph" w:customStyle="1" w:styleId="BreifTitle">
    <w:name w:val="Breif Title"/>
    <w:basedOn w:val="Normal"/>
    <w:autoRedefine/>
    <w:uiPriority w:val="99"/>
    <w:qFormat/>
    <w:rsid w:val="0010589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0589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0589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05894"/>
    <w:rPr>
      <w:rFonts w:eastAsia="Times New Roman"/>
      <w:color w:val="333333"/>
    </w:rPr>
  </w:style>
  <w:style w:type="paragraph" w:customStyle="1" w:styleId="StyleTagandCiteFranklinGothicDemi">
    <w:name w:val="Style Tag and Cite + Franklin Gothic Demi"/>
    <w:basedOn w:val="Normal"/>
    <w:autoRedefine/>
    <w:uiPriority w:val="99"/>
    <w:qFormat/>
    <w:rsid w:val="0010589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05894"/>
    <w:rPr>
      <w:bCs/>
    </w:rPr>
  </w:style>
  <w:style w:type="paragraph" w:customStyle="1" w:styleId="tagCharCharCharCharCharCharChar">
    <w:name w:val="tag Char Char Char Char Char Char Char"/>
    <w:basedOn w:val="Normal"/>
    <w:uiPriority w:val="99"/>
    <w:qFormat/>
    <w:rsid w:val="00105894"/>
    <w:rPr>
      <w:rFonts w:eastAsia="Times New Roman"/>
      <w:b/>
      <w:sz w:val="24"/>
      <w:szCs w:val="20"/>
    </w:rPr>
  </w:style>
  <w:style w:type="paragraph" w:customStyle="1" w:styleId="title-bold-medium">
    <w:name w:val="title-bold-medium"/>
    <w:basedOn w:val="Normal"/>
    <w:uiPriority w:val="99"/>
    <w:qFormat/>
    <w:rsid w:val="0010589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0589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05894"/>
    <w:rPr>
      <w:rFonts w:ascii="Arial Narrow" w:eastAsia="Times New Roman" w:hAnsi="Arial Narrow"/>
      <w:b/>
      <w:sz w:val="24"/>
    </w:rPr>
  </w:style>
  <w:style w:type="paragraph" w:customStyle="1" w:styleId="BLOCKTITLE1">
    <w:name w:val="BLOCK TITLE"/>
    <w:basedOn w:val="Heading1"/>
    <w:uiPriority w:val="99"/>
    <w:qFormat/>
    <w:rsid w:val="0010589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05894"/>
    <w:pPr>
      <w:widowControl w:val="0"/>
      <w:autoSpaceDE w:val="0"/>
      <w:autoSpaceDN w:val="0"/>
      <w:adjustRightInd w:val="0"/>
    </w:pPr>
    <w:rPr>
      <w:sz w:val="24"/>
      <w:szCs w:val="20"/>
    </w:rPr>
  </w:style>
  <w:style w:type="paragraph" w:customStyle="1" w:styleId="BriefTitle1">
    <w:name w:val="Brief Title 1"/>
    <w:basedOn w:val="Normal"/>
    <w:uiPriority w:val="99"/>
    <w:qFormat/>
    <w:rsid w:val="0010589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0589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0589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0589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05894"/>
    <w:pPr>
      <w:spacing w:before="100" w:beforeAutospacing="1" w:after="100" w:afterAutospacing="1"/>
    </w:pPr>
    <w:rPr>
      <w:rFonts w:eastAsia="Times New Roman"/>
    </w:rPr>
  </w:style>
  <w:style w:type="paragraph" w:customStyle="1" w:styleId="ToRead">
    <w:name w:val="To Read"/>
    <w:basedOn w:val="Normal"/>
    <w:uiPriority w:val="99"/>
    <w:qFormat/>
    <w:rsid w:val="00105894"/>
    <w:pPr>
      <w:ind w:left="720"/>
    </w:pPr>
    <w:rPr>
      <w:rFonts w:ascii="Verdana" w:eastAsia="Times New Roman" w:hAnsi="Verdana"/>
      <w:b/>
      <w:u w:val="single"/>
    </w:rPr>
  </w:style>
  <w:style w:type="paragraph" w:customStyle="1" w:styleId="Style1">
    <w:name w:val="Style 1"/>
    <w:basedOn w:val="Normal"/>
    <w:uiPriority w:val="99"/>
    <w:qFormat/>
    <w:rsid w:val="00105894"/>
    <w:pPr>
      <w:widowControl w:val="0"/>
      <w:ind w:firstLine="216"/>
    </w:pPr>
    <w:rPr>
      <w:rFonts w:eastAsia="Times New Roman"/>
      <w:noProof/>
      <w:color w:val="000000"/>
      <w:szCs w:val="20"/>
    </w:rPr>
  </w:style>
  <w:style w:type="paragraph" w:customStyle="1" w:styleId="Style40">
    <w:name w:val="Style 4"/>
    <w:basedOn w:val="Normal"/>
    <w:uiPriority w:val="99"/>
    <w:qFormat/>
    <w:rsid w:val="0010589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0589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0589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05894"/>
    <w:pPr>
      <w:ind w:left="1660"/>
    </w:pPr>
  </w:style>
  <w:style w:type="paragraph" w:customStyle="1" w:styleId="PageNumber1">
    <w:name w:val="Page Number1"/>
    <w:basedOn w:val="Normal"/>
    <w:next w:val="Normal"/>
    <w:uiPriority w:val="99"/>
    <w:qFormat/>
    <w:rsid w:val="00105894"/>
    <w:rPr>
      <w:rFonts w:eastAsia="Times New Roman"/>
    </w:rPr>
  </w:style>
  <w:style w:type="paragraph" w:customStyle="1" w:styleId="Card1">
    <w:name w:val="Card1"/>
    <w:uiPriority w:val="99"/>
    <w:qFormat/>
    <w:rsid w:val="0010589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0589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05894"/>
    <w:pPr>
      <w:ind w:left="288" w:right="288"/>
    </w:pPr>
    <w:rPr>
      <w:rFonts w:eastAsia="Times New Roman"/>
    </w:rPr>
  </w:style>
  <w:style w:type="paragraph" w:customStyle="1" w:styleId="CaseListNormal">
    <w:name w:val="Case List Normal"/>
    <w:basedOn w:val="Normal"/>
    <w:uiPriority w:val="99"/>
    <w:qFormat/>
    <w:rsid w:val="00105894"/>
    <w:rPr>
      <w:rFonts w:ascii="Times" w:eastAsia="Times New Roman" w:hAnsi="Times"/>
      <w:szCs w:val="26"/>
    </w:rPr>
  </w:style>
  <w:style w:type="paragraph" w:customStyle="1" w:styleId="Body">
    <w:name w:val="Body"/>
    <w:basedOn w:val="Normal"/>
    <w:uiPriority w:val="99"/>
    <w:qFormat/>
    <w:rsid w:val="00105894"/>
    <w:pPr>
      <w:outlineLvl w:val="3"/>
    </w:pPr>
    <w:rPr>
      <w:rFonts w:eastAsia="Times New Roman"/>
      <w:szCs w:val="20"/>
    </w:rPr>
  </w:style>
  <w:style w:type="paragraph" w:customStyle="1" w:styleId="3text">
    <w:name w:val="3text"/>
    <w:basedOn w:val="Normal"/>
    <w:uiPriority w:val="99"/>
    <w:qFormat/>
    <w:rsid w:val="00105894"/>
    <w:pPr>
      <w:spacing w:before="100" w:beforeAutospacing="1" w:after="100" w:afterAutospacing="1"/>
    </w:pPr>
    <w:rPr>
      <w:rFonts w:eastAsia="Times New Roman"/>
      <w:sz w:val="24"/>
    </w:rPr>
  </w:style>
  <w:style w:type="paragraph" w:customStyle="1" w:styleId="TimesNewRoman12">
    <w:name w:val="TimesNewRoman12"/>
    <w:uiPriority w:val="99"/>
    <w:qFormat/>
    <w:rsid w:val="0010589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0589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0589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05894"/>
    <w:rPr>
      <w:rFonts w:eastAsia="Times New Roman"/>
      <w:color w:val="000000"/>
      <w:sz w:val="18"/>
    </w:rPr>
  </w:style>
  <w:style w:type="paragraph" w:customStyle="1" w:styleId="text1">
    <w:name w:val="text1"/>
    <w:basedOn w:val="Normal"/>
    <w:autoRedefine/>
    <w:uiPriority w:val="99"/>
    <w:qFormat/>
    <w:rsid w:val="00105894"/>
    <w:rPr>
      <w:rFonts w:eastAsia="Times New Roman"/>
      <w:szCs w:val="20"/>
    </w:rPr>
  </w:style>
  <w:style w:type="paragraph" w:customStyle="1" w:styleId="RepeatBlockHeading">
    <w:name w:val="Repeat Block Heading"/>
    <w:basedOn w:val="Normal"/>
    <w:autoRedefine/>
    <w:uiPriority w:val="99"/>
    <w:qFormat/>
    <w:rsid w:val="00105894"/>
    <w:pPr>
      <w:jc w:val="center"/>
    </w:pPr>
    <w:rPr>
      <w:rFonts w:eastAsia="Times New Roman"/>
      <w:b/>
      <w:smallCaps/>
      <w:color w:val="000000"/>
      <w:sz w:val="24"/>
      <w:u w:val="thick"/>
    </w:rPr>
  </w:style>
  <w:style w:type="paragraph" w:customStyle="1" w:styleId="story-headline">
    <w:name w:val="story-headline"/>
    <w:basedOn w:val="Normal"/>
    <w:uiPriority w:val="99"/>
    <w:qFormat/>
    <w:rsid w:val="00105894"/>
    <w:pPr>
      <w:spacing w:before="72" w:after="72"/>
    </w:pPr>
    <w:rPr>
      <w:rFonts w:eastAsia="Times New Roman"/>
      <w:b/>
      <w:bCs/>
      <w:sz w:val="26"/>
      <w:szCs w:val="26"/>
    </w:rPr>
  </w:style>
  <w:style w:type="paragraph" w:customStyle="1" w:styleId="story-body">
    <w:name w:val="story-body"/>
    <w:basedOn w:val="Normal"/>
    <w:uiPriority w:val="99"/>
    <w:qFormat/>
    <w:rsid w:val="00105894"/>
    <w:pPr>
      <w:spacing w:before="100" w:beforeAutospacing="1" w:after="100" w:afterAutospacing="1"/>
    </w:pPr>
    <w:rPr>
      <w:rFonts w:eastAsia="Times New Roman"/>
    </w:rPr>
  </w:style>
  <w:style w:type="paragraph" w:customStyle="1" w:styleId="story-dateline">
    <w:name w:val="story-dateline"/>
    <w:basedOn w:val="Normal"/>
    <w:uiPriority w:val="99"/>
    <w:qFormat/>
    <w:rsid w:val="00105894"/>
    <w:rPr>
      <w:rFonts w:eastAsia="Times New Roman"/>
      <w:b/>
      <w:bCs/>
    </w:rPr>
  </w:style>
  <w:style w:type="paragraph" w:customStyle="1" w:styleId="TextofCards">
    <w:name w:val="Text of Cards"/>
    <w:basedOn w:val="Normal"/>
    <w:uiPriority w:val="99"/>
    <w:qFormat/>
    <w:rsid w:val="00105894"/>
    <w:rPr>
      <w:rFonts w:eastAsia="Times New Roman"/>
      <w:color w:val="000000"/>
      <w:spacing w:val="6"/>
      <w:szCs w:val="23"/>
    </w:rPr>
  </w:style>
  <w:style w:type="paragraph" w:customStyle="1" w:styleId="Corpotesto">
    <w:name w:val="Corpo testo"/>
    <w:basedOn w:val="Normal"/>
    <w:uiPriority w:val="99"/>
    <w:qFormat/>
    <w:rsid w:val="0010589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05894"/>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05894"/>
    <w:rPr>
      <w:rFonts w:eastAsia="Times New Roman" w:cs="Calibri"/>
      <w:b/>
      <w:bCs/>
    </w:rPr>
  </w:style>
  <w:style w:type="paragraph" w:customStyle="1" w:styleId="inside-copy">
    <w:name w:val="inside-copy"/>
    <w:basedOn w:val="Normal"/>
    <w:uiPriority w:val="99"/>
    <w:qFormat/>
    <w:rsid w:val="0010589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0589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0589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05894"/>
    <w:rPr>
      <w:rFonts w:ascii="Arial" w:hAnsi="Arial"/>
      <w:b w:val="0"/>
      <w:caps w:val="0"/>
      <w:sz w:val="20"/>
    </w:rPr>
  </w:style>
  <w:style w:type="paragraph" w:customStyle="1" w:styleId="ProjectTitleLine">
    <w:name w:val="Project Title Line"/>
    <w:basedOn w:val="Normal"/>
    <w:next w:val="Normal"/>
    <w:autoRedefine/>
    <w:uiPriority w:val="99"/>
    <w:qFormat/>
    <w:rsid w:val="00105894"/>
    <w:pPr>
      <w:jc w:val="center"/>
    </w:pPr>
    <w:rPr>
      <w:rFonts w:eastAsia="Times New Roman"/>
      <w:caps/>
      <w:szCs w:val="20"/>
    </w:rPr>
  </w:style>
  <w:style w:type="paragraph" w:customStyle="1" w:styleId="LanguageStrike">
    <w:name w:val="Language Strike"/>
    <w:basedOn w:val="Normal"/>
    <w:next w:val="Normal"/>
    <w:uiPriority w:val="99"/>
    <w:qFormat/>
    <w:rsid w:val="00105894"/>
    <w:rPr>
      <w:rFonts w:ascii="Arial Narrow" w:eastAsia="Times New Roman" w:hAnsi="Arial Narrow"/>
      <w:strike/>
    </w:rPr>
  </w:style>
  <w:style w:type="paragraph" w:customStyle="1" w:styleId="NormalVerdana">
    <w:name w:val="Normal + Verdana"/>
    <w:aliases w:val="10 pt,White,Normal + Arial"/>
    <w:basedOn w:val="Normal"/>
    <w:uiPriority w:val="99"/>
    <w:qFormat/>
    <w:rsid w:val="00105894"/>
    <w:rPr>
      <w:rFonts w:eastAsia="Times New Roman"/>
      <w:szCs w:val="20"/>
      <w:u w:val="single"/>
    </w:rPr>
  </w:style>
  <w:style w:type="paragraph" w:customStyle="1" w:styleId="Normal10pt">
    <w:name w:val="Normal + 10 pt"/>
    <w:basedOn w:val="Normal"/>
    <w:uiPriority w:val="99"/>
    <w:qFormat/>
    <w:rsid w:val="00105894"/>
    <w:rPr>
      <w:rFonts w:eastAsia="Times New Roman"/>
      <w:szCs w:val="20"/>
    </w:rPr>
  </w:style>
  <w:style w:type="paragraph" w:customStyle="1" w:styleId="cardChar1Char">
    <w:name w:val="card Char1 Char"/>
    <w:basedOn w:val="Normal"/>
    <w:uiPriority w:val="99"/>
    <w:qFormat/>
    <w:rsid w:val="00105894"/>
    <w:pPr>
      <w:ind w:left="288" w:right="288"/>
    </w:pPr>
    <w:rPr>
      <w:rFonts w:eastAsia="Times New Roman"/>
      <w:szCs w:val="20"/>
    </w:rPr>
  </w:style>
  <w:style w:type="paragraph" w:customStyle="1" w:styleId="CM12">
    <w:name w:val="CM12"/>
    <w:basedOn w:val="Default"/>
    <w:next w:val="Default"/>
    <w:uiPriority w:val="99"/>
    <w:qFormat/>
    <w:rsid w:val="0010589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05894"/>
    <w:pPr>
      <w:widowControl w:val="0"/>
      <w:spacing w:after="480"/>
    </w:pPr>
    <w:rPr>
      <w:rFonts w:ascii="Granjon LT Std" w:hAnsi="Granjon LT Std"/>
      <w:color w:val="auto"/>
    </w:rPr>
  </w:style>
  <w:style w:type="paragraph" w:customStyle="1" w:styleId="CM10">
    <w:name w:val="CM10"/>
    <w:basedOn w:val="Default"/>
    <w:next w:val="Default"/>
    <w:uiPriority w:val="99"/>
    <w:qFormat/>
    <w:rsid w:val="00105894"/>
    <w:pPr>
      <w:widowControl w:val="0"/>
      <w:spacing w:line="320" w:lineRule="atLeast"/>
    </w:pPr>
    <w:rPr>
      <w:rFonts w:ascii="Granjon LT Std" w:hAnsi="Granjon LT Std"/>
      <w:color w:val="auto"/>
    </w:rPr>
  </w:style>
  <w:style w:type="paragraph" w:customStyle="1" w:styleId="bold">
    <w:name w:val="bold"/>
    <w:basedOn w:val="Normal"/>
    <w:uiPriority w:val="99"/>
    <w:qFormat/>
    <w:rsid w:val="0010589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05894"/>
    <w:rPr>
      <w:rFonts w:ascii="Arial Narrow" w:eastAsia="Times New Roman" w:hAnsi="Arial Narrow"/>
      <w:strike/>
      <w:szCs w:val="20"/>
    </w:rPr>
  </w:style>
  <w:style w:type="paragraph" w:customStyle="1" w:styleId="textbodyblack">
    <w:name w:val="textbodyblack"/>
    <w:basedOn w:val="Normal"/>
    <w:uiPriority w:val="99"/>
    <w:qFormat/>
    <w:rsid w:val="0010589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0589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058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058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0589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05894"/>
    <w:rPr>
      <w:rFonts w:ascii="Georgia" w:eastAsia="Times New Roman" w:hAnsi="Georgia"/>
      <w:b/>
      <w:bCs/>
      <w:szCs w:val="16"/>
      <w:u w:val="single"/>
    </w:rPr>
  </w:style>
  <w:style w:type="paragraph" w:customStyle="1" w:styleId="CiteCorrected">
    <w:name w:val="Cite Corrected"/>
    <w:basedOn w:val="Normal"/>
    <w:link w:val="CiteCorrectedChar"/>
    <w:qFormat/>
    <w:rsid w:val="00105894"/>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0589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05894"/>
    <w:pPr>
      <w:ind w:left="288"/>
    </w:pPr>
    <w:rPr>
      <w:rFonts w:eastAsia="SimSun"/>
      <w:szCs w:val="20"/>
      <w:lang w:eastAsia="zh-CN"/>
    </w:rPr>
  </w:style>
  <w:style w:type="paragraph" w:customStyle="1" w:styleId="story-body-text">
    <w:name w:val="story-body-text"/>
    <w:basedOn w:val="Normal"/>
    <w:uiPriority w:val="99"/>
    <w:qFormat/>
    <w:rsid w:val="0010589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0589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05894"/>
    <w:rPr>
      <w:u w:val="single"/>
    </w:rPr>
  </w:style>
  <w:style w:type="paragraph" w:customStyle="1" w:styleId="StyleCardText11ptUnderline">
    <w:name w:val="Style Card Text + 11 pt Underline"/>
    <w:link w:val="StyleCardText11ptUnderlineChar"/>
    <w:qFormat/>
    <w:rsid w:val="0010589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05894"/>
    <w:rPr>
      <w:rFonts w:ascii="Georgia" w:hAnsi="Georgia"/>
      <w:sz w:val="16"/>
    </w:rPr>
  </w:style>
  <w:style w:type="paragraph" w:customStyle="1" w:styleId="StyleMinimizedText11pt">
    <w:name w:val="Style Minimized Text + 11 pt"/>
    <w:basedOn w:val="Normal"/>
    <w:link w:val="StyleMinimizedText11ptChar"/>
    <w:qFormat/>
    <w:rsid w:val="0010589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05894"/>
    <w:rPr>
      <w:rFonts w:ascii="Georgia" w:hAnsi="Georgia"/>
      <w:sz w:val="16"/>
    </w:rPr>
  </w:style>
  <w:style w:type="paragraph" w:customStyle="1" w:styleId="StyleMinimizedText11pt1">
    <w:name w:val="Style Minimized Text + 11 pt1"/>
    <w:basedOn w:val="Normal"/>
    <w:link w:val="StyleMinimizedText11pt1Char"/>
    <w:qFormat/>
    <w:rsid w:val="00105894"/>
    <w:rPr>
      <w:rFonts w:ascii="Georgia" w:hAnsi="Georgia" w:cstheme="minorBidi"/>
      <w:sz w:val="16"/>
    </w:rPr>
  </w:style>
  <w:style w:type="character" w:customStyle="1" w:styleId="Debate-CardSmalltextF2Char">
    <w:name w:val="Debate- Card Small text F2 Char"/>
    <w:link w:val="Debate-CardSmalltextF2"/>
    <w:locked/>
    <w:rsid w:val="00105894"/>
    <w:rPr>
      <w:rFonts w:ascii="Arial Narrow" w:hAnsi="Arial Narrow"/>
      <w:sz w:val="16"/>
    </w:rPr>
  </w:style>
  <w:style w:type="paragraph" w:customStyle="1" w:styleId="Debate-CardSmalltextF2">
    <w:name w:val="Debate- Card Small text F2"/>
    <w:basedOn w:val="Normal"/>
    <w:next w:val="Normal"/>
    <w:link w:val="Debate-CardSmalltextF2Char"/>
    <w:qFormat/>
    <w:rsid w:val="0010589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05894"/>
    <w:rPr>
      <w:rFonts w:ascii="Arial Narrow" w:hAnsi="Arial Narrow"/>
      <w:b/>
      <w:sz w:val="18"/>
      <w:u w:val="single"/>
    </w:rPr>
  </w:style>
  <w:style w:type="paragraph" w:customStyle="1" w:styleId="Debate-EmphasizedText-F5">
    <w:name w:val="Debate- Emphasized Text- F5"/>
    <w:basedOn w:val="Normal"/>
    <w:link w:val="Debate-EmphasizedText-F5Char"/>
    <w:qFormat/>
    <w:rsid w:val="0010589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0589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0589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0589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05894"/>
    <w:rPr>
      <w:rFonts w:ascii="Times New Roman" w:eastAsia="Times New Roman" w:hAnsi="Times New Roman"/>
      <w:sz w:val="16"/>
    </w:rPr>
  </w:style>
  <w:style w:type="character" w:customStyle="1" w:styleId="CardStyleChar">
    <w:name w:val="Card Style Char"/>
    <w:link w:val="CardStyle"/>
    <w:locked/>
    <w:rsid w:val="00105894"/>
    <w:rPr>
      <w:rFonts w:ascii="Calibri" w:eastAsia="Times New Roman" w:hAnsi="Calibri" w:cs="Calibri"/>
      <w:sz w:val="20"/>
    </w:rPr>
  </w:style>
  <w:style w:type="paragraph" w:customStyle="1" w:styleId="emactive">
    <w:name w:val="emactive"/>
    <w:basedOn w:val="Normal"/>
    <w:uiPriority w:val="99"/>
    <w:qFormat/>
    <w:rsid w:val="00105894"/>
    <w:pPr>
      <w:spacing w:before="100" w:beforeAutospacing="1" w:after="100" w:afterAutospacing="1"/>
    </w:pPr>
    <w:rPr>
      <w:rFonts w:eastAsia="Times New Roman"/>
      <w:sz w:val="24"/>
    </w:rPr>
  </w:style>
  <w:style w:type="paragraph" w:customStyle="1" w:styleId="emready">
    <w:name w:val="emready"/>
    <w:basedOn w:val="Normal"/>
    <w:uiPriority w:val="99"/>
    <w:qFormat/>
    <w:rsid w:val="0010589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0589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5894"/>
    <w:rPr>
      <w:rFonts w:ascii="Georgia" w:eastAsia="Times New Roman" w:hAnsi="Georgia" w:cs="Times New Roman"/>
      <w:b/>
      <w:sz w:val="24"/>
      <w:u w:val="single"/>
    </w:rPr>
  </w:style>
  <w:style w:type="character" w:customStyle="1" w:styleId="CardHighlightChar">
    <w:name w:val="Card Highlight Char"/>
    <w:link w:val="CardHighlight"/>
    <w:locked/>
    <w:rsid w:val="0010589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05894"/>
    <w:pPr>
      <w:shd w:val="clear" w:color="auto" w:fill="66FFFF"/>
    </w:pPr>
    <w:rPr>
      <w:rFonts w:eastAsia="Calibri"/>
      <w:sz w:val="24"/>
      <w:u w:val="single"/>
    </w:rPr>
  </w:style>
  <w:style w:type="character" w:customStyle="1" w:styleId="BlockHeaderHiddenChar">
    <w:name w:val="Block Header Hidden Char"/>
    <w:link w:val="BlockHeaderHidden"/>
    <w:locked/>
    <w:rsid w:val="0010589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0589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05894"/>
    <w:pPr>
      <w:spacing w:before="100" w:beforeAutospacing="1" w:after="100" w:afterAutospacing="1"/>
    </w:pPr>
    <w:rPr>
      <w:rFonts w:eastAsia="Times New Roman"/>
      <w:sz w:val="24"/>
    </w:rPr>
  </w:style>
  <w:style w:type="paragraph" w:customStyle="1" w:styleId="norma">
    <w:name w:val="norma"/>
    <w:basedOn w:val="Heading3"/>
    <w:uiPriority w:val="99"/>
    <w:qFormat/>
    <w:rsid w:val="00105894"/>
    <w:rPr>
      <w:rFonts w:eastAsia="MS Gothic" w:cs="Arial"/>
      <w:sz w:val="24"/>
    </w:rPr>
  </w:style>
  <w:style w:type="paragraph" w:customStyle="1" w:styleId="nromal">
    <w:name w:val="nromal"/>
    <w:basedOn w:val="Normal"/>
    <w:uiPriority w:val="99"/>
    <w:qFormat/>
    <w:rsid w:val="00105894"/>
    <w:pPr>
      <w:keepNext/>
      <w:keepLines/>
      <w:spacing w:before="200"/>
      <w:outlineLvl w:val="3"/>
    </w:pPr>
    <w:rPr>
      <w:rFonts w:eastAsia="Times New Roman" w:cs="Cambria"/>
      <w:b/>
      <w:iCs/>
    </w:rPr>
  </w:style>
  <w:style w:type="paragraph" w:customStyle="1" w:styleId="natural">
    <w:name w:val="natural"/>
    <w:basedOn w:val="Normal"/>
    <w:uiPriority w:val="99"/>
    <w:qFormat/>
    <w:rsid w:val="00105894"/>
    <w:pPr>
      <w:keepNext/>
      <w:keepLines/>
      <w:spacing w:before="200"/>
      <w:outlineLvl w:val="3"/>
    </w:pPr>
    <w:rPr>
      <w:rFonts w:eastAsia="Times New Roman"/>
      <w:b/>
      <w:iCs/>
    </w:rPr>
  </w:style>
  <w:style w:type="paragraph" w:customStyle="1" w:styleId="nroaml">
    <w:name w:val="nroaml"/>
    <w:basedOn w:val="Normal"/>
    <w:uiPriority w:val="99"/>
    <w:qFormat/>
    <w:rsid w:val="00105894"/>
    <w:pPr>
      <w:keepNext/>
      <w:keepLines/>
      <w:spacing w:before="200"/>
      <w:outlineLvl w:val="3"/>
    </w:pPr>
    <w:rPr>
      <w:rFonts w:eastAsia="Times New Roman"/>
      <w:b/>
      <w:iCs/>
    </w:rPr>
  </w:style>
  <w:style w:type="paragraph" w:customStyle="1" w:styleId="noraml">
    <w:name w:val="noraml"/>
    <w:basedOn w:val="Normal"/>
    <w:uiPriority w:val="99"/>
    <w:qFormat/>
    <w:rsid w:val="0010589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05894"/>
    <w:rPr>
      <w:rFonts w:ascii="Georgia" w:eastAsia="Calibri" w:hAnsi="Georgia"/>
      <w:sz w:val="16"/>
      <w:szCs w:val="16"/>
    </w:rPr>
  </w:style>
  <w:style w:type="paragraph" w:customStyle="1" w:styleId="SmallSizeParagraph">
    <w:name w:val="Small Size Paragraph"/>
    <w:basedOn w:val="Normal"/>
    <w:link w:val="SmallSizeParagraphChar"/>
    <w:qFormat/>
    <w:rsid w:val="0010589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0589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05894"/>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0589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5894"/>
    <w:rPr>
      <w:rFonts w:ascii="Times New Roman" w:eastAsia="Times New Roman" w:hAnsi="Times New Roman" w:cs="Times New Roman"/>
      <w:strike/>
    </w:rPr>
  </w:style>
  <w:style w:type="character" w:customStyle="1" w:styleId="CardT1Char">
    <w:name w:val="CardT1 Char"/>
    <w:link w:val="CardT1"/>
    <w:locked/>
    <w:rsid w:val="00105894"/>
    <w:rPr>
      <w:rFonts w:ascii="Arial" w:eastAsia="Calibri" w:hAnsi="Arial" w:cs="Arial"/>
      <w:kern w:val="2"/>
      <w:sz w:val="14"/>
      <w:szCs w:val="14"/>
      <w:lang w:eastAsia="zh-TW"/>
    </w:rPr>
  </w:style>
  <w:style w:type="paragraph" w:customStyle="1" w:styleId="CardT1">
    <w:name w:val="CardT1"/>
    <w:basedOn w:val="Normal"/>
    <w:link w:val="CardT1Char"/>
    <w:qFormat/>
    <w:rsid w:val="0010589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0589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0589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05894"/>
    <w:pPr>
      <w:spacing w:before="100" w:beforeAutospacing="1" w:after="100" w:afterAutospacing="1"/>
    </w:pPr>
    <w:rPr>
      <w:rFonts w:eastAsia="Times New Roman"/>
      <w:sz w:val="24"/>
    </w:rPr>
  </w:style>
  <w:style w:type="paragraph" w:customStyle="1" w:styleId="CiteReal">
    <w:name w:val="Cite Real"/>
    <w:basedOn w:val="Normal"/>
    <w:next w:val="Normal"/>
    <w:qFormat/>
    <w:rsid w:val="00105894"/>
    <w:rPr>
      <w:rFonts w:eastAsia="MS Mincho"/>
      <w:b/>
      <w:sz w:val="24"/>
      <w:u w:val="single"/>
    </w:rPr>
  </w:style>
  <w:style w:type="paragraph" w:customStyle="1" w:styleId="2909F619802848F09E01365C32F34654">
    <w:name w:val="2909F619802848F09E01365C32F34654"/>
    <w:uiPriority w:val="99"/>
    <w:qFormat/>
    <w:rsid w:val="0010589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05894"/>
    <w:rPr>
      <w:rFonts w:ascii="Georgia" w:eastAsia="Calibri" w:hAnsi="Georgia"/>
      <w:u w:val="single"/>
      <w:lang w:val="x-none" w:eastAsia="zh-CN"/>
    </w:rPr>
  </w:style>
  <w:style w:type="paragraph" w:customStyle="1" w:styleId="UnderlineS">
    <w:name w:val="Underline S"/>
    <w:basedOn w:val="Normal"/>
    <w:link w:val="UnderlineSChar"/>
    <w:qFormat/>
    <w:rsid w:val="00105894"/>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05894"/>
    <w:rPr>
      <w:rFonts w:ascii="Georgia" w:eastAsia="SimSun" w:hAnsi="Georgia"/>
      <w:sz w:val="12"/>
    </w:rPr>
  </w:style>
  <w:style w:type="paragraph" w:customStyle="1" w:styleId="Ununderlined">
    <w:name w:val="Ununderlined"/>
    <w:basedOn w:val="Normal"/>
    <w:link w:val="UnunderlinedChar"/>
    <w:qFormat/>
    <w:rsid w:val="00105894"/>
    <w:rPr>
      <w:rFonts w:ascii="Georgia" w:eastAsia="SimSun" w:hAnsi="Georgia" w:cstheme="minorBidi"/>
      <w:sz w:val="12"/>
    </w:rPr>
  </w:style>
  <w:style w:type="character" w:customStyle="1" w:styleId="HighlightingChar">
    <w:name w:val="Highlighting Char"/>
    <w:link w:val="Highlighting"/>
    <w:locked/>
    <w:rsid w:val="00105894"/>
    <w:rPr>
      <w:rFonts w:ascii="Georgia" w:eastAsia="SimSun" w:hAnsi="Georgia"/>
      <w:u w:val="thick"/>
    </w:rPr>
  </w:style>
  <w:style w:type="paragraph" w:customStyle="1" w:styleId="Highlighting">
    <w:name w:val="Highlighting"/>
    <w:basedOn w:val="Normal"/>
    <w:link w:val="HighlightingChar"/>
    <w:autoRedefine/>
    <w:qFormat/>
    <w:rsid w:val="00105894"/>
    <w:rPr>
      <w:rFonts w:ascii="Georgia" w:eastAsia="SimSun" w:hAnsi="Georgia" w:cstheme="minorBidi"/>
      <w:sz w:val="24"/>
      <w:u w:val="thick"/>
    </w:rPr>
  </w:style>
  <w:style w:type="character" w:customStyle="1" w:styleId="CITEChar0">
    <w:name w:val="CITE Char"/>
    <w:link w:val="CITE"/>
    <w:locked/>
    <w:rsid w:val="0010589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0589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05894"/>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105894"/>
    <w:rPr>
      <w:rFonts w:eastAsia="Calibri"/>
      <w:b/>
      <w:sz w:val="24"/>
    </w:rPr>
  </w:style>
  <w:style w:type="paragraph" w:customStyle="1" w:styleId="D345FF3D873148C5AE3FBF3267827368">
    <w:name w:val="D345FF3D873148C5AE3FBF3267827368"/>
    <w:uiPriority w:val="99"/>
    <w:qFormat/>
    <w:rsid w:val="0010589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0589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0589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0589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05894"/>
    <w:rPr>
      <w:b/>
      <w:sz w:val="28"/>
    </w:rPr>
  </w:style>
  <w:style w:type="character" w:customStyle="1" w:styleId="SourcenameChar">
    <w:name w:val="Source name Char"/>
    <w:link w:val="Sourcename"/>
    <w:locked/>
    <w:rsid w:val="0010589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05894"/>
    <w:rPr>
      <w:b/>
      <w:bCs/>
      <w:sz w:val="20"/>
    </w:rPr>
  </w:style>
  <w:style w:type="character" w:customStyle="1" w:styleId="underlinedcardChar">
    <w:name w:val="underlined card Char"/>
    <w:link w:val="underlinedcard0"/>
    <w:locked/>
    <w:rsid w:val="0010589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05894"/>
    <w:rPr>
      <w:sz w:val="24"/>
      <w:u w:val="single"/>
    </w:rPr>
  </w:style>
  <w:style w:type="paragraph" w:customStyle="1" w:styleId="FullText">
    <w:name w:val="Full Text"/>
    <w:basedOn w:val="Normal"/>
    <w:uiPriority w:val="99"/>
    <w:qFormat/>
    <w:rsid w:val="00105894"/>
    <w:rPr>
      <w:rFonts w:eastAsia="Times New Roman"/>
      <w:sz w:val="16"/>
    </w:rPr>
  </w:style>
  <w:style w:type="character" w:customStyle="1" w:styleId="TextUnderlineChar">
    <w:name w:val="Text Underline Char"/>
    <w:link w:val="TextUnderline"/>
    <w:locked/>
    <w:rsid w:val="0010589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05894"/>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0589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0589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0589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05894"/>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05894"/>
    <w:pPr>
      <w:spacing w:before="240"/>
      <w:outlineLvl w:val="2"/>
    </w:pPr>
    <w:rPr>
      <w:rFonts w:eastAsia="Times New Roman"/>
      <w:b/>
    </w:rPr>
  </w:style>
  <w:style w:type="character" w:customStyle="1" w:styleId="CiteCardChar">
    <w:name w:val="Cite_Card Char"/>
    <w:link w:val="CiteCard0"/>
    <w:locked/>
    <w:rsid w:val="00105894"/>
    <w:rPr>
      <w:rFonts w:ascii="Times New Roman" w:eastAsia="Times New Roman" w:hAnsi="Times New Roman" w:cs="Arial"/>
      <w:bCs/>
      <w:sz w:val="20"/>
      <w:szCs w:val="20"/>
    </w:rPr>
  </w:style>
  <w:style w:type="paragraph" w:customStyle="1" w:styleId="CiteCard0">
    <w:name w:val="Cite_Card"/>
    <w:link w:val="CiteCardChar"/>
    <w:qFormat/>
    <w:rsid w:val="0010589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05894"/>
    <w:pPr>
      <w:widowControl w:val="0"/>
    </w:pPr>
    <w:rPr>
      <w:rFonts w:eastAsia="MS Mincho"/>
      <w:color w:val="auto"/>
    </w:rPr>
  </w:style>
  <w:style w:type="paragraph" w:customStyle="1" w:styleId="dropcap">
    <w:name w:val="dropcap"/>
    <w:basedOn w:val="Normal"/>
    <w:uiPriority w:val="99"/>
    <w:qFormat/>
    <w:rsid w:val="0010589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05894"/>
    <w:rPr>
      <w:rFonts w:ascii="Georgia" w:eastAsia="Times New Roman" w:hAnsi="Georgia" w:cs="Calibri"/>
      <w:sz w:val="20"/>
      <w:u w:val="single"/>
    </w:rPr>
  </w:style>
  <w:style w:type="paragraph" w:customStyle="1" w:styleId="StyleStyle49pt6">
    <w:name w:val="Style Style4 + 9 pt6"/>
    <w:basedOn w:val="Style4"/>
    <w:link w:val="StyleStyle49pt6Char"/>
    <w:qFormat/>
    <w:rsid w:val="00105894"/>
    <w:rPr>
      <w:rFonts w:ascii="Georgia" w:hAnsi="Georgia"/>
    </w:rPr>
  </w:style>
  <w:style w:type="character" w:customStyle="1" w:styleId="UnderlineCharCharCharCharChar">
    <w:name w:val="Underline Char Char Char Char Char"/>
    <w:link w:val="UnderlineCharCharCharChar"/>
    <w:locked/>
    <w:rsid w:val="0010589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0589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0589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05894"/>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0589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05894"/>
    <w:rPr>
      <w:rFonts w:ascii="Georgia" w:hAnsi="Georgia"/>
      <w:b/>
      <w:bCs/>
      <w:sz w:val="24"/>
      <w:u w:val="single"/>
    </w:rPr>
  </w:style>
  <w:style w:type="character" w:customStyle="1" w:styleId="DebatenoramlChar">
    <w:name w:val="Debatenoraml Char"/>
    <w:link w:val="Debatenoraml"/>
    <w:locked/>
    <w:rsid w:val="00105894"/>
    <w:rPr>
      <w:rFonts w:ascii="Times New Roman" w:hAnsi="Times New Roman" w:cs="Times New Roman"/>
    </w:rPr>
  </w:style>
  <w:style w:type="paragraph" w:customStyle="1" w:styleId="Debatenoraml">
    <w:name w:val="Debatenoraml"/>
    <w:basedOn w:val="NoSpacing"/>
    <w:link w:val="DebatenoramlChar"/>
    <w:qFormat/>
    <w:rsid w:val="00105894"/>
    <w:pPr>
      <w:spacing w:before="0" w:line="240" w:lineRule="auto"/>
    </w:pPr>
    <w:rPr>
      <w:rFonts w:ascii="Times New Roman" w:hAnsi="Times New Roman" w:cs="Times New Roman"/>
    </w:rPr>
  </w:style>
  <w:style w:type="paragraph" w:customStyle="1" w:styleId="SynergyTag">
    <w:name w:val="SynergyTag"/>
    <w:basedOn w:val="Normal"/>
    <w:uiPriority w:val="99"/>
    <w:qFormat/>
    <w:rsid w:val="00105894"/>
    <w:rPr>
      <w:rFonts w:eastAsia="Calibri"/>
      <w:b/>
    </w:rPr>
  </w:style>
  <w:style w:type="character" w:customStyle="1" w:styleId="QualsChar">
    <w:name w:val="Quals Char"/>
    <w:link w:val="Quals"/>
    <w:locked/>
    <w:rsid w:val="00105894"/>
    <w:rPr>
      <w:rFonts w:ascii="Georgia" w:eastAsia="Calibri" w:hAnsi="Georgia"/>
      <w:sz w:val="18"/>
    </w:rPr>
  </w:style>
  <w:style w:type="paragraph" w:customStyle="1" w:styleId="Quals">
    <w:name w:val="Quals"/>
    <w:basedOn w:val="Normal"/>
    <w:link w:val="QualsChar"/>
    <w:qFormat/>
    <w:rsid w:val="00105894"/>
    <w:rPr>
      <w:rFonts w:ascii="Georgia" w:eastAsia="Calibri" w:hAnsi="Georgia" w:cstheme="minorBidi"/>
      <w:sz w:val="18"/>
    </w:rPr>
  </w:style>
  <w:style w:type="paragraph" w:customStyle="1" w:styleId="times">
    <w:name w:val="times"/>
    <w:basedOn w:val="Normal"/>
    <w:qFormat/>
    <w:rsid w:val="00105894"/>
    <w:pPr>
      <w:spacing w:before="100" w:beforeAutospacing="1" w:after="100" w:afterAutospacing="1"/>
    </w:pPr>
    <w:rPr>
      <w:rFonts w:eastAsia="Times New Roman"/>
      <w:sz w:val="24"/>
    </w:rPr>
  </w:style>
  <w:style w:type="paragraph" w:customStyle="1" w:styleId="BodyA">
    <w:name w:val="Body A"/>
    <w:uiPriority w:val="99"/>
    <w:qFormat/>
    <w:rsid w:val="00105894"/>
    <w:rPr>
      <w:rFonts w:ascii="Helvetica" w:eastAsia="ヒラギノ角ゴ Pro W3" w:hAnsi="Helvetica" w:cs="Times New Roman"/>
      <w:color w:val="000000"/>
      <w:szCs w:val="20"/>
    </w:rPr>
  </w:style>
  <w:style w:type="character" w:customStyle="1" w:styleId="StarredChar">
    <w:name w:val="Starred Char"/>
    <w:link w:val="Starred"/>
    <w:locked/>
    <w:rsid w:val="00105894"/>
    <w:rPr>
      <w:rFonts w:ascii="Georgia" w:eastAsia="Times New Roman" w:hAnsi="Georgia"/>
      <w:b/>
      <w:caps/>
      <w:szCs w:val="28"/>
      <w:u w:val="single"/>
    </w:rPr>
  </w:style>
  <w:style w:type="paragraph" w:customStyle="1" w:styleId="Starred">
    <w:name w:val="Starred"/>
    <w:basedOn w:val="Normal"/>
    <w:link w:val="StarredChar"/>
    <w:qFormat/>
    <w:rsid w:val="00105894"/>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05894"/>
    <w:rPr>
      <w:rFonts w:ascii="Georgia" w:eastAsia="Times New Roman" w:hAnsi="Georgia"/>
      <w:b/>
      <w:caps/>
      <w:szCs w:val="28"/>
      <w:u w:val="single"/>
    </w:rPr>
  </w:style>
  <w:style w:type="paragraph" w:customStyle="1" w:styleId="NotStarred">
    <w:name w:val="NotStarred"/>
    <w:basedOn w:val="Normal"/>
    <w:link w:val="NotStarredChar"/>
    <w:qFormat/>
    <w:rsid w:val="00105894"/>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0589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0589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0589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05894"/>
    <w:rPr>
      <w:rFonts w:ascii="Georgia" w:eastAsia="Calibri" w:hAnsi="Georgia"/>
      <w:b/>
    </w:rPr>
  </w:style>
  <w:style w:type="paragraph" w:customStyle="1" w:styleId="H4Tag">
    <w:name w:val="H4 (Tag)"/>
    <w:basedOn w:val="Normal"/>
    <w:link w:val="H4TagChar1"/>
    <w:qFormat/>
    <w:rsid w:val="00105894"/>
    <w:rPr>
      <w:rFonts w:ascii="Georgia" w:eastAsia="Calibri" w:hAnsi="Georgia" w:cstheme="minorBidi"/>
      <w:b/>
      <w:sz w:val="24"/>
    </w:rPr>
  </w:style>
  <w:style w:type="paragraph" w:customStyle="1" w:styleId="CM25">
    <w:name w:val="CM25"/>
    <w:basedOn w:val="Default"/>
    <w:next w:val="Default"/>
    <w:qFormat/>
    <w:rsid w:val="0010589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05894"/>
    <w:rPr>
      <w:rFonts w:ascii="Georgia" w:hAnsi="Georgia"/>
      <w:b/>
    </w:rPr>
  </w:style>
  <w:style w:type="paragraph" w:customStyle="1" w:styleId="Debate-CardTagandCite-F6">
    <w:name w:val="Debate- Card Tag and Cite- F6"/>
    <w:basedOn w:val="Normal"/>
    <w:link w:val="Debate-CardTagandCite-F6Char"/>
    <w:qFormat/>
    <w:rsid w:val="00105894"/>
    <w:pPr>
      <w:contextualSpacing/>
    </w:pPr>
    <w:rPr>
      <w:rFonts w:ascii="Georgia" w:hAnsi="Georgia" w:cstheme="minorBidi"/>
      <w:b/>
      <w:sz w:val="24"/>
    </w:rPr>
  </w:style>
  <w:style w:type="character" w:customStyle="1" w:styleId="CardtextChar4">
    <w:name w:val="Card text Char"/>
    <w:link w:val="Cardtext3"/>
    <w:locked/>
    <w:rsid w:val="00105894"/>
    <w:rPr>
      <w:rFonts w:ascii="Arial Narrow" w:hAnsi="Arial Narrow"/>
      <w:u w:val="single"/>
    </w:rPr>
  </w:style>
  <w:style w:type="paragraph" w:customStyle="1" w:styleId="Cardtext3">
    <w:name w:val="Card text"/>
    <w:link w:val="CardtextChar4"/>
    <w:qFormat/>
    <w:rsid w:val="0010589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05894"/>
    <w:rPr>
      <w:rFonts w:ascii="Georgia" w:eastAsia="Times New Roman" w:hAnsi="Georgia"/>
      <w:b/>
      <w:szCs w:val="28"/>
      <w:u w:val="single"/>
    </w:rPr>
  </w:style>
  <w:style w:type="paragraph" w:customStyle="1" w:styleId="NewHeading2">
    <w:name w:val="NewHeading2"/>
    <w:basedOn w:val="Normal"/>
    <w:link w:val="NewHeading2Char"/>
    <w:qFormat/>
    <w:rsid w:val="00105894"/>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0589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05894"/>
    <w:rPr>
      <w:rFonts w:eastAsia="Calibri"/>
    </w:rPr>
  </w:style>
  <w:style w:type="paragraph" w:customStyle="1" w:styleId="TagLine">
    <w:name w:val="Tag Line"/>
    <w:basedOn w:val="Normal"/>
    <w:next w:val="FullText"/>
    <w:uiPriority w:val="99"/>
    <w:qFormat/>
    <w:rsid w:val="00105894"/>
    <w:rPr>
      <w:rFonts w:ascii="Arial Narrow" w:eastAsia="Times New Roman" w:hAnsi="Arial Narrow"/>
      <w:b/>
      <w:sz w:val="28"/>
    </w:rPr>
  </w:style>
  <w:style w:type="paragraph" w:customStyle="1" w:styleId="Card6pt">
    <w:name w:val="Card 6pt"/>
    <w:basedOn w:val="Normal"/>
    <w:uiPriority w:val="99"/>
    <w:qFormat/>
    <w:rsid w:val="00105894"/>
    <w:pPr>
      <w:ind w:left="288" w:right="288"/>
    </w:pPr>
    <w:rPr>
      <w:rFonts w:ascii="Georgia" w:eastAsia="Calibri" w:hAnsi="Georgia"/>
      <w:color w:val="000000"/>
      <w:sz w:val="12"/>
      <w:szCs w:val="20"/>
    </w:rPr>
  </w:style>
  <w:style w:type="character" w:customStyle="1" w:styleId="FullCiteChar">
    <w:name w:val="Full Cite Char"/>
    <w:link w:val="FullCite"/>
    <w:locked/>
    <w:rsid w:val="00105894"/>
    <w:rPr>
      <w:rFonts w:ascii="Garamond" w:eastAsia="Calibri" w:hAnsi="Garamond"/>
    </w:rPr>
  </w:style>
  <w:style w:type="paragraph" w:customStyle="1" w:styleId="FullCite">
    <w:name w:val="Full Cite"/>
    <w:basedOn w:val="Normal"/>
    <w:next w:val="Normal"/>
    <w:link w:val="FullCiteChar"/>
    <w:qFormat/>
    <w:rsid w:val="00105894"/>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0589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05894"/>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05894"/>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05894"/>
    <w:rPr>
      <w:rFonts w:ascii="Century Gothic" w:eastAsia="Times New Roman" w:hAnsi="Century Gothic"/>
      <w:sz w:val="16"/>
    </w:rPr>
  </w:style>
  <w:style w:type="character" w:customStyle="1" w:styleId="StylecardThickunderlineChar">
    <w:name w:val="Style card + Thick underline Char"/>
    <w:link w:val="StylecardThickunderline"/>
    <w:locked/>
    <w:rsid w:val="0010589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05894"/>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0589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05894"/>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05894"/>
    <w:pPr>
      <w:spacing w:after="200" w:line="276" w:lineRule="auto"/>
    </w:pPr>
    <w:rPr>
      <w:rFonts w:eastAsia="Calibri"/>
      <w:color w:val="auto"/>
      <w:sz w:val="22"/>
    </w:rPr>
  </w:style>
  <w:style w:type="paragraph" w:customStyle="1" w:styleId="font-null">
    <w:name w:val="font-null"/>
    <w:basedOn w:val="Normal"/>
    <w:uiPriority w:val="99"/>
    <w:qFormat/>
    <w:rsid w:val="00105894"/>
    <w:pPr>
      <w:spacing w:before="100" w:beforeAutospacing="1" w:after="100" w:afterAutospacing="1"/>
    </w:pPr>
    <w:rPr>
      <w:rFonts w:eastAsia="Times New Roman"/>
      <w:sz w:val="24"/>
    </w:rPr>
  </w:style>
  <w:style w:type="paragraph" w:customStyle="1" w:styleId="rteindent1">
    <w:name w:val="rteindent1"/>
    <w:basedOn w:val="Normal"/>
    <w:uiPriority w:val="99"/>
    <w:qFormat/>
    <w:rsid w:val="0010589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0589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0589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0589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589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5894"/>
    <w:pPr>
      <w:spacing w:before="100" w:beforeAutospacing="1" w:after="100" w:afterAutospacing="1"/>
    </w:pPr>
    <w:rPr>
      <w:rFonts w:eastAsia="Times New Roman"/>
      <w:sz w:val="24"/>
    </w:rPr>
  </w:style>
  <w:style w:type="paragraph" w:customStyle="1" w:styleId="class">
    <w:name w:val="class"/>
    <w:basedOn w:val="Normal"/>
    <w:uiPriority w:val="99"/>
    <w:qFormat/>
    <w:rsid w:val="00105894"/>
    <w:pPr>
      <w:spacing w:before="100" w:beforeAutospacing="1" w:after="100" w:afterAutospacing="1"/>
    </w:pPr>
    <w:rPr>
      <w:rFonts w:eastAsia="Times New Roman"/>
      <w:sz w:val="24"/>
    </w:rPr>
  </w:style>
  <w:style w:type="character" w:customStyle="1" w:styleId="blocktitleChar0">
    <w:name w:val="block title Char"/>
    <w:link w:val="blocktitle0"/>
    <w:locked/>
    <w:rsid w:val="00105894"/>
    <w:rPr>
      <w:rFonts w:ascii="Calibri" w:eastAsia="Calibri" w:hAnsi="Calibri" w:cs="Calibri"/>
      <w:b/>
      <w:caps/>
      <w:sz w:val="28"/>
      <w:szCs w:val="28"/>
      <w:lang w:val="es-ES"/>
    </w:rPr>
  </w:style>
  <w:style w:type="paragraph" w:customStyle="1" w:styleId="Pa6">
    <w:name w:val="Pa6"/>
    <w:basedOn w:val="Normal"/>
    <w:next w:val="Normal"/>
    <w:uiPriority w:val="99"/>
    <w:qFormat/>
    <w:rsid w:val="0010589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0589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0589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0589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0589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0589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0589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5894"/>
    <w:rPr>
      <w:rFonts w:ascii="Georgia" w:eastAsia="SimSun" w:hAnsi="Georgia" w:cstheme="minorBidi"/>
      <w:b/>
      <w:bCs/>
      <w:sz w:val="24"/>
    </w:rPr>
  </w:style>
  <w:style w:type="paragraph" w:customStyle="1" w:styleId="summary">
    <w:name w:val="summary"/>
    <w:basedOn w:val="Normal"/>
    <w:uiPriority w:val="99"/>
    <w:qFormat/>
    <w:rsid w:val="00105894"/>
    <w:pPr>
      <w:spacing w:before="100" w:beforeAutospacing="1" w:after="100" w:afterAutospacing="1"/>
    </w:pPr>
    <w:rPr>
      <w:rFonts w:eastAsia="Times New Roman"/>
      <w:sz w:val="24"/>
    </w:rPr>
  </w:style>
  <w:style w:type="paragraph" w:customStyle="1" w:styleId="Caption2">
    <w:name w:val="Caption2"/>
    <w:basedOn w:val="Normal"/>
    <w:uiPriority w:val="99"/>
    <w:qFormat/>
    <w:rsid w:val="0010589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0589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05894"/>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05894"/>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105894"/>
    <w:pPr>
      <w:keepNext/>
      <w:ind w:left="288" w:right="288"/>
    </w:pPr>
    <w:rPr>
      <w:rFonts w:ascii="Georgia" w:eastAsia="MS Gothic" w:hAnsi="Georgia"/>
      <w:szCs w:val="20"/>
    </w:rPr>
  </w:style>
  <w:style w:type="paragraph" w:customStyle="1" w:styleId="Little">
    <w:name w:val="Little"/>
    <w:basedOn w:val="Normal"/>
    <w:next w:val="Normal"/>
    <w:link w:val="LittleChar"/>
    <w:qFormat/>
    <w:rsid w:val="00105894"/>
    <w:pPr>
      <w:ind w:left="288"/>
    </w:pPr>
    <w:rPr>
      <w:rFonts w:ascii="Garamond" w:eastAsia="Times New Roman" w:hAnsi="Garamond"/>
      <w:sz w:val="16"/>
    </w:rPr>
  </w:style>
  <w:style w:type="paragraph" w:customStyle="1" w:styleId="AAAcard">
    <w:name w:val="AAAcard"/>
    <w:basedOn w:val="Normal"/>
    <w:uiPriority w:val="99"/>
    <w:qFormat/>
    <w:rsid w:val="00105894"/>
    <w:pPr>
      <w:ind w:left="288" w:right="288"/>
    </w:pPr>
    <w:rPr>
      <w:rFonts w:eastAsia="Times New Roman"/>
    </w:rPr>
  </w:style>
  <w:style w:type="paragraph" w:customStyle="1" w:styleId="Caption3">
    <w:name w:val="Caption3"/>
    <w:basedOn w:val="Normal"/>
    <w:uiPriority w:val="99"/>
    <w:qFormat/>
    <w:rsid w:val="00105894"/>
    <w:pPr>
      <w:spacing w:before="100" w:beforeAutospacing="1" w:after="100" w:afterAutospacing="1"/>
    </w:pPr>
    <w:rPr>
      <w:rFonts w:eastAsia="Times New Roman"/>
      <w:sz w:val="24"/>
    </w:rPr>
  </w:style>
  <w:style w:type="paragraph" w:customStyle="1" w:styleId="body-12-5">
    <w:name w:val="body-12-5"/>
    <w:basedOn w:val="Normal"/>
    <w:uiPriority w:val="99"/>
    <w:qFormat/>
    <w:rsid w:val="00105894"/>
    <w:pPr>
      <w:spacing w:before="100" w:beforeAutospacing="1" w:after="100" w:afterAutospacing="1"/>
    </w:pPr>
    <w:rPr>
      <w:rFonts w:eastAsia="Times New Roman"/>
      <w:sz w:val="24"/>
    </w:rPr>
  </w:style>
  <w:style w:type="paragraph" w:customStyle="1" w:styleId="infuse">
    <w:name w:val="infuse"/>
    <w:basedOn w:val="Normal"/>
    <w:uiPriority w:val="99"/>
    <w:qFormat/>
    <w:rsid w:val="00105894"/>
    <w:pPr>
      <w:spacing w:before="100" w:beforeAutospacing="1" w:after="100" w:afterAutospacing="1"/>
    </w:pPr>
    <w:rPr>
      <w:rFonts w:eastAsia="Times New Roman"/>
      <w:sz w:val="24"/>
    </w:rPr>
  </w:style>
  <w:style w:type="paragraph" w:customStyle="1" w:styleId="fontreg">
    <w:name w:val="font_reg"/>
    <w:basedOn w:val="Normal"/>
    <w:uiPriority w:val="99"/>
    <w:qFormat/>
    <w:rsid w:val="00105894"/>
    <w:pPr>
      <w:spacing w:before="100" w:beforeAutospacing="1" w:after="100" w:afterAutospacing="1"/>
    </w:pPr>
    <w:rPr>
      <w:rFonts w:eastAsia="Times New Roman"/>
      <w:sz w:val="24"/>
    </w:rPr>
  </w:style>
  <w:style w:type="paragraph" w:customStyle="1" w:styleId="CITEF3">
    <w:name w:val="CITE F3"/>
    <w:uiPriority w:val="99"/>
    <w:qFormat/>
    <w:rsid w:val="0010589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0589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0589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0589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05894"/>
    <w:pPr>
      <w:spacing w:after="200"/>
    </w:pPr>
    <w:rPr>
      <w:rFonts w:ascii="Calibri" w:eastAsia="Calibri" w:hAnsi="Calibri" w:cs="Times New Roman"/>
      <w:sz w:val="20"/>
      <w:szCs w:val="20"/>
      <w:u w:val="single"/>
    </w:rPr>
  </w:style>
  <w:style w:type="paragraph" w:customStyle="1" w:styleId="hotroute1">
    <w:name w:val="hot route!"/>
    <w:basedOn w:val="Normal"/>
    <w:qFormat/>
    <w:rsid w:val="00105894"/>
    <w:pPr>
      <w:ind w:left="144"/>
    </w:pPr>
    <w:rPr>
      <w:rFonts w:ascii="Cambria" w:eastAsia="Calibri" w:hAnsi="Cambria"/>
      <w:sz w:val="24"/>
    </w:rPr>
  </w:style>
  <w:style w:type="paragraph" w:customStyle="1" w:styleId="FreeFormA">
    <w:name w:val="Free Form A"/>
    <w:autoRedefine/>
    <w:uiPriority w:val="99"/>
    <w:qFormat/>
    <w:rsid w:val="0010589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0589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0589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05894"/>
    <w:rPr>
      <w:rFonts w:ascii="Times New Roman" w:eastAsia="Times New Roman" w:hAnsi="Times New Roman" w:cs="Times New Roman"/>
      <w:sz w:val="10"/>
    </w:rPr>
  </w:style>
  <w:style w:type="paragraph" w:customStyle="1" w:styleId="subheader">
    <w:name w:val="subheader"/>
    <w:basedOn w:val="Normal"/>
    <w:uiPriority w:val="99"/>
    <w:qFormat/>
    <w:rsid w:val="0010589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05894"/>
    <w:pPr>
      <w:spacing w:before="100" w:beforeAutospacing="1" w:after="100" w:afterAutospacing="1"/>
    </w:pPr>
    <w:rPr>
      <w:rFonts w:eastAsia="Times New Roman"/>
      <w:sz w:val="24"/>
    </w:rPr>
  </w:style>
  <w:style w:type="paragraph" w:customStyle="1" w:styleId="more">
    <w:name w:val="more"/>
    <w:basedOn w:val="Normal"/>
    <w:uiPriority w:val="99"/>
    <w:qFormat/>
    <w:rsid w:val="00105894"/>
    <w:pPr>
      <w:spacing w:before="100" w:beforeAutospacing="1" w:after="100" w:afterAutospacing="1"/>
    </w:pPr>
    <w:rPr>
      <w:rFonts w:eastAsia="Times New Roman"/>
      <w:sz w:val="24"/>
    </w:rPr>
  </w:style>
  <w:style w:type="paragraph" w:customStyle="1" w:styleId="story">
    <w:name w:val="story"/>
    <w:basedOn w:val="Normal"/>
    <w:uiPriority w:val="99"/>
    <w:qFormat/>
    <w:rsid w:val="00105894"/>
    <w:pPr>
      <w:spacing w:before="100" w:beforeAutospacing="1" w:after="100" w:afterAutospacing="1"/>
    </w:pPr>
    <w:rPr>
      <w:rFonts w:eastAsia="Times New Roman"/>
      <w:sz w:val="24"/>
    </w:rPr>
  </w:style>
  <w:style w:type="paragraph" w:customStyle="1" w:styleId="H1numbered">
    <w:name w:val="H1 numbered"/>
    <w:basedOn w:val="Normal"/>
    <w:uiPriority w:val="99"/>
    <w:qFormat/>
    <w:rsid w:val="00105894"/>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05894"/>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0589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0589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0589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0589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0589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05894"/>
    <w:pPr>
      <w:widowControl w:val="0"/>
      <w:spacing w:after="63"/>
    </w:pPr>
    <w:rPr>
      <w:rFonts w:ascii="Arial" w:hAnsi="Arial"/>
      <w:color w:val="auto"/>
    </w:rPr>
  </w:style>
  <w:style w:type="paragraph" w:customStyle="1" w:styleId="CM35">
    <w:name w:val="CM35"/>
    <w:basedOn w:val="Default"/>
    <w:next w:val="Default"/>
    <w:uiPriority w:val="99"/>
    <w:qFormat/>
    <w:rsid w:val="0010589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0589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0589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0589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0589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05894"/>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0589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05894"/>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0589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05894"/>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0589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5894"/>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0589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05894"/>
    <w:rPr>
      <w:rFonts w:ascii="Georgia" w:hAnsi="Georgia" w:cstheme="minorBidi"/>
      <w:sz w:val="24"/>
      <w:lang w:val="x-none" w:eastAsia="x-none"/>
    </w:rPr>
  </w:style>
  <w:style w:type="character" w:customStyle="1" w:styleId="NormalFontChar">
    <w:name w:val="Normal Font Char"/>
    <w:link w:val="NormalFont"/>
    <w:locked/>
    <w:rsid w:val="00105894"/>
    <w:rPr>
      <w:rFonts w:ascii="Times New Roman" w:eastAsia="Times New Roman" w:hAnsi="Times New Roman" w:cs="Times New Roman"/>
      <w:sz w:val="20"/>
      <w:szCs w:val="20"/>
    </w:rPr>
  </w:style>
  <w:style w:type="paragraph" w:customStyle="1" w:styleId="NormalFont">
    <w:name w:val="Normal Font"/>
    <w:link w:val="NormalFontChar"/>
    <w:qFormat/>
    <w:rsid w:val="00105894"/>
    <w:rPr>
      <w:rFonts w:ascii="Times New Roman" w:eastAsia="Times New Roman" w:hAnsi="Times New Roman" w:cs="Times New Roman"/>
      <w:sz w:val="20"/>
      <w:szCs w:val="20"/>
    </w:rPr>
  </w:style>
  <w:style w:type="paragraph" w:customStyle="1" w:styleId="StyleSmall11pt">
    <w:name w:val="Style Small + 11 pt"/>
    <w:uiPriority w:val="99"/>
    <w:qFormat/>
    <w:rsid w:val="0010589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0589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05894"/>
    <w:rPr>
      <w:u w:val="single"/>
      <w:lang w:val="x-none" w:eastAsia="x-none"/>
    </w:rPr>
  </w:style>
  <w:style w:type="character" w:customStyle="1" w:styleId="StyleNormalFont11ptBoldUnderlineChar">
    <w:name w:val="Style Normal Font + 11 pt Bold Underline Char"/>
    <w:link w:val="StyleNormalFont11ptBoldUnderline"/>
    <w:locked/>
    <w:rsid w:val="0010589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5894"/>
    <w:rPr>
      <w:b/>
      <w:bCs/>
      <w:u w:val="single"/>
      <w:lang w:val="x-none" w:eastAsia="x-none"/>
    </w:rPr>
  </w:style>
  <w:style w:type="paragraph" w:customStyle="1" w:styleId="Smallfont0">
    <w:name w:val="Smallfont"/>
    <w:basedOn w:val="Normal"/>
    <w:uiPriority w:val="99"/>
    <w:qFormat/>
    <w:rsid w:val="00105894"/>
    <w:rPr>
      <w:rFonts w:eastAsia="Times New Roman"/>
      <w:sz w:val="15"/>
    </w:rPr>
  </w:style>
  <w:style w:type="paragraph" w:customStyle="1" w:styleId="formatvorlage2">
    <w:name w:val="formatvorlage2"/>
    <w:basedOn w:val="Normal"/>
    <w:uiPriority w:val="99"/>
    <w:qFormat/>
    <w:rsid w:val="0010589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0589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05894"/>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0589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5894"/>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0589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05894"/>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05894"/>
    <w:pPr>
      <w:spacing w:before="100" w:beforeAutospacing="1" w:after="100" w:afterAutospacing="1"/>
    </w:pPr>
    <w:rPr>
      <w:rFonts w:eastAsia="Times New Roman"/>
      <w:sz w:val="24"/>
    </w:rPr>
  </w:style>
  <w:style w:type="paragraph" w:customStyle="1" w:styleId="i1">
    <w:name w:val="i1"/>
    <w:basedOn w:val="Normal"/>
    <w:uiPriority w:val="99"/>
    <w:qFormat/>
    <w:rsid w:val="00105894"/>
    <w:pPr>
      <w:spacing w:before="100" w:beforeAutospacing="1" w:after="100" w:afterAutospacing="1"/>
    </w:pPr>
    <w:rPr>
      <w:rFonts w:eastAsia="Times New Roman"/>
      <w:sz w:val="24"/>
    </w:rPr>
  </w:style>
  <w:style w:type="paragraph" w:customStyle="1" w:styleId="question">
    <w:name w:val="question"/>
    <w:basedOn w:val="Normal"/>
    <w:uiPriority w:val="99"/>
    <w:qFormat/>
    <w:rsid w:val="00105894"/>
    <w:pPr>
      <w:spacing w:before="100" w:beforeAutospacing="1" w:after="100" w:afterAutospacing="1"/>
    </w:pPr>
    <w:rPr>
      <w:rFonts w:eastAsia="Times New Roman"/>
      <w:sz w:val="24"/>
    </w:rPr>
  </w:style>
  <w:style w:type="paragraph" w:customStyle="1" w:styleId="bodycopy">
    <w:name w:val="bodycopy"/>
    <w:basedOn w:val="Normal"/>
    <w:uiPriority w:val="99"/>
    <w:qFormat/>
    <w:rsid w:val="00105894"/>
    <w:pPr>
      <w:spacing w:before="100" w:beforeAutospacing="1" w:after="100" w:afterAutospacing="1"/>
    </w:pPr>
    <w:rPr>
      <w:rFonts w:eastAsia="Times New Roman"/>
      <w:sz w:val="24"/>
    </w:rPr>
  </w:style>
  <w:style w:type="paragraph" w:customStyle="1" w:styleId="Fifth">
    <w:name w:val="Fifth"/>
    <w:basedOn w:val="Normal"/>
    <w:link w:val="FifthChar"/>
    <w:qFormat/>
    <w:rsid w:val="00105894"/>
    <w:rPr>
      <w:rFonts w:eastAsia="Calibri"/>
    </w:rPr>
  </w:style>
  <w:style w:type="paragraph" w:customStyle="1" w:styleId="NoteLevel22">
    <w:name w:val="Note Level 22"/>
    <w:basedOn w:val="Normal"/>
    <w:next w:val="Normal"/>
    <w:uiPriority w:val="99"/>
    <w:qFormat/>
    <w:rsid w:val="00105894"/>
    <w:pPr>
      <w:keepNext/>
      <w:ind w:left="288" w:right="288"/>
    </w:pPr>
    <w:rPr>
      <w:rFonts w:ascii="Georgia" w:eastAsia="MS Gothic" w:hAnsi="Georgia"/>
      <w:szCs w:val="20"/>
    </w:rPr>
  </w:style>
  <w:style w:type="paragraph" w:customStyle="1" w:styleId="wp-caption-text">
    <w:name w:val="wp-caption-text"/>
    <w:basedOn w:val="Normal"/>
    <w:qFormat/>
    <w:rsid w:val="00105894"/>
    <w:pPr>
      <w:spacing w:before="100" w:beforeAutospacing="1" w:after="100" w:afterAutospacing="1"/>
    </w:pPr>
    <w:rPr>
      <w:rFonts w:eastAsia="Times New Roman"/>
      <w:sz w:val="24"/>
    </w:rPr>
  </w:style>
  <w:style w:type="paragraph" w:customStyle="1" w:styleId="svarticle">
    <w:name w:val="svarticle"/>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0589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05894"/>
    <w:pPr>
      <w:spacing w:before="100" w:beforeAutospacing="1" w:after="100" w:afterAutospacing="1"/>
    </w:pPr>
  </w:style>
  <w:style w:type="paragraph" w:customStyle="1" w:styleId="description">
    <w:name w:val="description"/>
    <w:basedOn w:val="Normal"/>
    <w:uiPriority w:val="99"/>
    <w:qFormat/>
    <w:rsid w:val="00105894"/>
    <w:pPr>
      <w:spacing w:before="100" w:beforeAutospacing="1" w:after="100" w:afterAutospacing="1"/>
    </w:pPr>
  </w:style>
  <w:style w:type="paragraph" w:customStyle="1" w:styleId="graf">
    <w:name w:val="graf"/>
    <w:basedOn w:val="Normal"/>
    <w:uiPriority w:val="99"/>
    <w:qFormat/>
    <w:rsid w:val="00105894"/>
    <w:pPr>
      <w:spacing w:before="100" w:beforeAutospacing="1" w:after="100" w:afterAutospacing="1"/>
    </w:pPr>
  </w:style>
  <w:style w:type="paragraph" w:customStyle="1" w:styleId="column">
    <w:name w:val="column"/>
    <w:basedOn w:val="Normal"/>
    <w:uiPriority w:val="99"/>
    <w:qFormat/>
    <w:rsid w:val="00105894"/>
    <w:pPr>
      <w:spacing w:before="100" w:beforeAutospacing="1" w:after="100" w:afterAutospacing="1"/>
    </w:pPr>
  </w:style>
  <w:style w:type="paragraph" w:customStyle="1" w:styleId="recirc-container">
    <w:name w:val="recirc-container"/>
    <w:basedOn w:val="Normal"/>
    <w:uiPriority w:val="99"/>
    <w:qFormat/>
    <w:rsid w:val="0010589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0589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0589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0589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05894"/>
    <w:rPr>
      <w:rFonts w:ascii="Georgia" w:hAnsi="Georgia" w:hint="default"/>
      <w:i/>
      <w:iCs/>
      <w:color w:val="808080"/>
    </w:rPr>
  </w:style>
  <w:style w:type="character" w:customStyle="1" w:styleId="cardchar00">
    <w:name w:val="cardchar0"/>
    <w:basedOn w:val="DefaultParagraphFont"/>
    <w:rsid w:val="00105894"/>
  </w:style>
  <w:style w:type="character" w:customStyle="1" w:styleId="UnderlineNon-bold">
    <w:name w:val="Underline Non - bold"/>
    <w:rsid w:val="0010589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05894"/>
  </w:style>
  <w:style w:type="character" w:customStyle="1" w:styleId="StyleHeading4UnderlinedsmalltextGaramondChar">
    <w:name w:val="Style Heading 4Underlinedsmall text + Garamond Char"/>
    <w:link w:val="StyleHeading4UnderlinedsmalltextGaramond"/>
    <w:locked/>
    <w:rsid w:val="00105894"/>
    <w:rPr>
      <w:rFonts w:ascii="Calibri" w:hAnsi="Calibri" w:cs="Calibri"/>
      <w:sz w:val="20"/>
    </w:rPr>
  </w:style>
  <w:style w:type="character" w:customStyle="1" w:styleId="Heading5Char2">
    <w:name w:val="Heading 5 Char2"/>
    <w:rsid w:val="0010589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05894"/>
    <w:rPr>
      <w:rFonts w:ascii="Arial" w:hAnsi="Arial" w:cs="Arial"/>
      <w:vanish/>
      <w:sz w:val="16"/>
      <w:szCs w:val="16"/>
    </w:rPr>
  </w:style>
  <w:style w:type="paragraph" w:styleId="z-TopofForm">
    <w:name w:val="HTML Top of Form"/>
    <w:basedOn w:val="Normal"/>
    <w:next w:val="Normal"/>
    <w:link w:val="z-TopofFormChar"/>
    <w:hidden/>
    <w:uiPriority w:val="99"/>
    <w:unhideWhenUsed/>
    <w:rsid w:val="0010589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05894"/>
    <w:rPr>
      <w:rFonts w:ascii="Arial" w:hAnsi="Arial" w:cs="Arial"/>
      <w:vanish/>
      <w:sz w:val="16"/>
      <w:szCs w:val="16"/>
    </w:rPr>
  </w:style>
  <w:style w:type="character" w:customStyle="1" w:styleId="z-BottomofFormChar">
    <w:name w:val="z-Bottom of Form Char"/>
    <w:basedOn w:val="DefaultParagraphFont"/>
    <w:link w:val="z-BottomofForm"/>
    <w:uiPriority w:val="99"/>
    <w:rsid w:val="0010589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0589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05894"/>
    <w:rPr>
      <w:rFonts w:ascii="Arial" w:hAnsi="Arial" w:cs="Arial"/>
      <w:vanish/>
      <w:sz w:val="16"/>
      <w:szCs w:val="16"/>
    </w:rPr>
  </w:style>
  <w:style w:type="character" w:customStyle="1" w:styleId="Style2CharChar">
    <w:name w:val="Style2 Char Char"/>
    <w:rsid w:val="00105894"/>
    <w:rPr>
      <w:u w:val="thick"/>
      <w:lang w:val="en-US" w:eastAsia="en-US" w:bidi="ar-SA"/>
    </w:rPr>
  </w:style>
  <w:style w:type="character" w:customStyle="1" w:styleId="authordate1">
    <w:name w:val="authordate"/>
    <w:rsid w:val="00105894"/>
  </w:style>
  <w:style w:type="character" w:customStyle="1" w:styleId="underline0">
    <w:name w:val="%underline"/>
    <w:qFormat/>
    <w:rsid w:val="00105894"/>
    <w:rPr>
      <w:rFonts w:ascii="Times New Roman" w:hAnsi="Times New Roman" w:cs="Times New Roman" w:hint="default"/>
      <w:strike w:val="0"/>
      <w:dstrike w:val="0"/>
      <w:sz w:val="16"/>
      <w:u w:val="none"/>
      <w:effect w:val="none"/>
    </w:rPr>
  </w:style>
  <w:style w:type="character" w:customStyle="1" w:styleId="AUNDERLINE0">
    <w:name w:val="AUNDERLINE"/>
    <w:qFormat/>
    <w:rsid w:val="00105894"/>
    <w:rPr>
      <w:rFonts w:ascii="Times New Roman" w:hAnsi="Times New Roman" w:cs="Times New Roman" w:hint="default"/>
      <w:sz w:val="20"/>
      <w:u w:val="single"/>
    </w:rPr>
  </w:style>
  <w:style w:type="character" w:customStyle="1" w:styleId="UnderlinedCharChar">
    <w:name w:val="Underlined Char Char"/>
    <w:rsid w:val="00105894"/>
    <w:rPr>
      <w:rFonts w:ascii="Garamond" w:hAnsi="Garamond" w:hint="default"/>
      <w:szCs w:val="28"/>
      <w:u w:val="single"/>
      <w:lang w:val="en-US" w:eastAsia="en-US" w:bidi="ar-SA"/>
    </w:rPr>
  </w:style>
  <w:style w:type="character" w:customStyle="1" w:styleId="slug-doi">
    <w:name w:val="slug-doi"/>
    <w:basedOn w:val="DefaultParagraphFont"/>
    <w:rsid w:val="00105894"/>
  </w:style>
  <w:style w:type="character" w:customStyle="1" w:styleId="af">
    <w:name w:val="af"/>
    <w:basedOn w:val="DefaultParagraphFont"/>
    <w:rsid w:val="00105894"/>
  </w:style>
  <w:style w:type="character" w:customStyle="1" w:styleId="ab">
    <w:name w:val="ab"/>
    <w:basedOn w:val="DefaultParagraphFont"/>
    <w:rsid w:val="00105894"/>
  </w:style>
  <w:style w:type="character" w:customStyle="1" w:styleId="em">
    <w:name w:val="em"/>
    <w:basedOn w:val="DefaultParagraphFont"/>
    <w:rsid w:val="00105894"/>
  </w:style>
  <w:style w:type="character" w:customStyle="1" w:styleId="au">
    <w:name w:val="au"/>
    <w:basedOn w:val="DefaultParagraphFont"/>
    <w:rsid w:val="00105894"/>
  </w:style>
  <w:style w:type="character" w:customStyle="1" w:styleId="ti">
    <w:name w:val="ti"/>
    <w:basedOn w:val="DefaultParagraphFont"/>
    <w:rsid w:val="00105894"/>
  </w:style>
  <w:style w:type="character" w:customStyle="1" w:styleId="subheadblue">
    <w:name w:val="subhead_blue"/>
    <w:basedOn w:val="DefaultParagraphFont"/>
    <w:rsid w:val="00105894"/>
  </w:style>
  <w:style w:type="character" w:customStyle="1" w:styleId="affiliation">
    <w:name w:val="affiliation"/>
    <w:basedOn w:val="DefaultParagraphFont"/>
    <w:rsid w:val="00105894"/>
  </w:style>
  <w:style w:type="character" w:customStyle="1" w:styleId="slug-doi-wrapper">
    <w:name w:val="slug-doi-wrapper"/>
    <w:basedOn w:val="DefaultParagraphFont"/>
    <w:rsid w:val="00105894"/>
  </w:style>
  <w:style w:type="character" w:customStyle="1" w:styleId="slug-metadata-noteahead-of-print">
    <w:name w:val="slug-metadata-note ahead-of-print"/>
    <w:basedOn w:val="DefaultParagraphFont"/>
    <w:rsid w:val="00105894"/>
  </w:style>
  <w:style w:type="character" w:customStyle="1" w:styleId="slug-ahead-of-print-date">
    <w:name w:val="slug-ahead-of-print-date"/>
    <w:basedOn w:val="DefaultParagraphFont"/>
    <w:rsid w:val="00105894"/>
  </w:style>
  <w:style w:type="character" w:customStyle="1" w:styleId="medium-bold">
    <w:name w:val="medium-bold"/>
    <w:basedOn w:val="DefaultParagraphFont"/>
    <w:rsid w:val="00105894"/>
  </w:style>
  <w:style w:type="character" w:customStyle="1" w:styleId="updated-short-citation">
    <w:name w:val="updated-short-citation"/>
    <w:basedOn w:val="DefaultParagraphFont"/>
    <w:rsid w:val="00105894"/>
  </w:style>
  <w:style w:type="character" w:customStyle="1" w:styleId="goohl0">
    <w:name w:val="goohl0"/>
    <w:basedOn w:val="DefaultParagraphFont"/>
    <w:rsid w:val="00105894"/>
  </w:style>
  <w:style w:type="character" w:customStyle="1" w:styleId="CharChar6">
    <w:name w:val="Char Char6"/>
    <w:rsid w:val="00105894"/>
    <w:rPr>
      <w:rFonts w:ascii="Arial" w:hAnsi="Arial" w:cs="Arial" w:hint="default"/>
      <w:bCs/>
      <w:sz w:val="16"/>
      <w:szCs w:val="26"/>
      <w:lang w:val="en-US" w:eastAsia="en-US" w:bidi="ar-SA"/>
    </w:rPr>
  </w:style>
  <w:style w:type="character" w:customStyle="1" w:styleId="TagCharChar1">
    <w:name w:val="Tag Char Char1"/>
    <w:rsid w:val="00105894"/>
    <w:rPr>
      <w:b/>
      <w:bCs w:val="0"/>
      <w:sz w:val="24"/>
      <w:szCs w:val="24"/>
      <w:lang w:val="en-US" w:eastAsia="en-US" w:bidi="ar-SA"/>
    </w:rPr>
  </w:style>
  <w:style w:type="character" w:customStyle="1" w:styleId="12TimesNewRoman">
    <w:name w:val="12 Times New Roman"/>
    <w:rsid w:val="0010589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0589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05894"/>
    <w:rPr>
      <w:rFonts w:ascii="Times New Roman" w:hAnsi="Times New Roman" w:cs="Times New Roman" w:hint="default"/>
      <w:strike w:val="0"/>
      <w:dstrike w:val="0"/>
      <w:sz w:val="14"/>
      <w:u w:val="none"/>
      <w:effect w:val="none"/>
    </w:rPr>
  </w:style>
  <w:style w:type="character" w:customStyle="1" w:styleId="F8-UnderlineBold">
    <w:name w:val="F8 - Underline/Bold"/>
    <w:rsid w:val="00105894"/>
    <w:rPr>
      <w:rFonts w:ascii="Times New Roman" w:hAnsi="Times New Roman" w:cs="Times New Roman" w:hint="default"/>
      <w:b/>
      <w:bCs w:val="0"/>
      <w:sz w:val="20"/>
      <w:u w:val="single"/>
    </w:rPr>
  </w:style>
  <w:style w:type="character" w:customStyle="1" w:styleId="F7-SmallFont">
    <w:name w:val="F7 - Small Font"/>
    <w:rsid w:val="00105894"/>
    <w:rPr>
      <w:rFonts w:ascii="Times New Roman" w:hAnsi="Times New Roman" w:cs="Times New Roman" w:hint="default"/>
      <w:sz w:val="14"/>
    </w:rPr>
  </w:style>
  <w:style w:type="character" w:customStyle="1" w:styleId="Brief-Bold">
    <w:name w:val="Brief - Bold"/>
    <w:rsid w:val="00105894"/>
    <w:rPr>
      <w:rFonts w:ascii="Times New Roman" w:hAnsi="Times New Roman" w:cs="Times New Roman" w:hint="default"/>
      <w:b/>
      <w:bCs w:val="0"/>
    </w:rPr>
  </w:style>
  <w:style w:type="character" w:customStyle="1" w:styleId="Card-Underline">
    <w:name w:val="Card - Underline"/>
    <w:rsid w:val="00105894"/>
    <w:rPr>
      <w:rFonts w:ascii="Times New Roman" w:hAnsi="Times New Roman" w:cs="Times New Roman" w:hint="default"/>
      <w:u w:val="single"/>
    </w:rPr>
  </w:style>
  <w:style w:type="character" w:customStyle="1" w:styleId="beriefunderline">
    <w:name w:val="berief = underline"/>
    <w:rsid w:val="00105894"/>
    <w:rPr>
      <w:rFonts w:ascii="Times New Roman" w:eastAsia="Times New Roman" w:hAnsi="Times New Roman" w:cs="Times New Roman" w:hint="default"/>
      <w:sz w:val="20"/>
      <w:u w:val="single"/>
    </w:rPr>
  </w:style>
  <w:style w:type="character" w:customStyle="1" w:styleId="BoldText10pt">
    <w:name w:val="Bold Text 10 pt"/>
    <w:rsid w:val="0010589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05894"/>
    <w:rPr>
      <w:i/>
      <w:iCs w:val="0"/>
    </w:rPr>
  </w:style>
  <w:style w:type="character" w:customStyle="1" w:styleId="eoeaheader">
    <w:name w:val="eoea_header"/>
    <w:basedOn w:val="DefaultParagraphFont"/>
    <w:rsid w:val="00105894"/>
  </w:style>
  <w:style w:type="character" w:customStyle="1" w:styleId="SC4208902">
    <w:name w:val="SC.4.208902"/>
    <w:rsid w:val="00105894"/>
    <w:rPr>
      <w:rFonts w:ascii="Century" w:hAnsi="Century" w:cs="Century" w:hint="default"/>
      <w:color w:val="000000"/>
      <w:sz w:val="22"/>
      <w:szCs w:val="22"/>
    </w:rPr>
  </w:style>
  <w:style w:type="character" w:customStyle="1" w:styleId="SC4208915">
    <w:name w:val="SC.4.208915"/>
    <w:rsid w:val="00105894"/>
    <w:rPr>
      <w:rFonts w:ascii="Century" w:hAnsi="Century" w:cs="Century" w:hint="default"/>
      <w:color w:val="000000"/>
      <w:sz w:val="13"/>
      <w:szCs w:val="13"/>
    </w:rPr>
  </w:style>
  <w:style w:type="character" w:customStyle="1" w:styleId="SC273764">
    <w:name w:val="SC.2.73764"/>
    <w:rsid w:val="00105894"/>
    <w:rPr>
      <w:rFonts w:ascii="Century" w:hAnsi="Century" w:cs="Century" w:hint="default"/>
      <w:color w:val="000000"/>
      <w:sz w:val="72"/>
      <w:szCs w:val="72"/>
    </w:rPr>
  </w:style>
  <w:style w:type="character" w:customStyle="1" w:styleId="SC273779">
    <w:name w:val="SC.2.73779"/>
    <w:rsid w:val="00105894"/>
    <w:rPr>
      <w:rFonts w:ascii="Century" w:hAnsi="Century" w:cs="Century" w:hint="default"/>
      <w:color w:val="000000"/>
      <w:sz w:val="40"/>
      <w:szCs w:val="40"/>
    </w:rPr>
  </w:style>
  <w:style w:type="character" w:customStyle="1" w:styleId="SC273763">
    <w:name w:val="SC.2.73763"/>
    <w:rsid w:val="00105894"/>
    <w:rPr>
      <w:rFonts w:ascii="Century" w:hAnsi="Century" w:cs="Century" w:hint="default"/>
      <w:b/>
      <w:bCs/>
      <w:color w:val="000000"/>
    </w:rPr>
  </w:style>
  <w:style w:type="character" w:customStyle="1" w:styleId="SC4208910">
    <w:name w:val="SC.4.208910"/>
    <w:rsid w:val="00105894"/>
    <w:rPr>
      <w:rFonts w:ascii="Century" w:hAnsi="Century" w:cs="Century" w:hint="default"/>
      <w:color w:val="000000"/>
      <w:sz w:val="28"/>
      <w:szCs w:val="28"/>
    </w:rPr>
  </w:style>
  <w:style w:type="character" w:customStyle="1" w:styleId="SC4208911">
    <w:name w:val="SC.4.208911"/>
    <w:rsid w:val="00105894"/>
    <w:rPr>
      <w:rFonts w:ascii="Century" w:hAnsi="Century" w:cs="Century" w:hint="default"/>
      <w:color w:val="000000"/>
    </w:rPr>
  </w:style>
  <w:style w:type="character" w:customStyle="1" w:styleId="articlesubtitle">
    <w:name w:val="article_sub_title"/>
    <w:basedOn w:val="DefaultParagraphFont"/>
    <w:rsid w:val="00105894"/>
  </w:style>
  <w:style w:type="character" w:customStyle="1" w:styleId="newsdate2">
    <w:name w:val="news_date2"/>
    <w:basedOn w:val="DefaultParagraphFont"/>
    <w:rsid w:val="00105894"/>
  </w:style>
  <w:style w:type="character" w:customStyle="1" w:styleId="readarticleheader">
    <w:name w:val="readarticleheader"/>
    <w:basedOn w:val="DefaultParagraphFont"/>
    <w:rsid w:val="00105894"/>
  </w:style>
  <w:style w:type="character" w:customStyle="1" w:styleId="UnderlineChar20">
    <w:name w:val="Underline Char2"/>
    <w:rsid w:val="00105894"/>
    <w:rPr>
      <w:rFonts w:ascii="Trebuchet MS" w:hAnsi="Trebuchet MS" w:hint="default"/>
      <w:u w:val="thick"/>
      <w:lang w:val="en-US" w:eastAsia="zh-CN" w:bidi="ar-SA"/>
    </w:rPr>
  </w:style>
  <w:style w:type="character" w:customStyle="1" w:styleId="BoldUnderliningChar">
    <w:name w:val="Bold Underlining Char"/>
    <w:rsid w:val="00105894"/>
    <w:rPr>
      <w:rFonts w:ascii="Arial Narrow" w:eastAsia="Times New Roman" w:hAnsi="Arial Narrow" w:hint="default"/>
      <w:b/>
      <w:bCs w:val="0"/>
      <w:szCs w:val="24"/>
      <w:u w:val="single"/>
      <w:lang w:val="en-GB" w:eastAsia="en-US" w:bidi="ar-SA"/>
    </w:rPr>
  </w:style>
  <w:style w:type="character" w:customStyle="1" w:styleId="medium-normal1">
    <w:name w:val="medium-normal1"/>
    <w:rsid w:val="00105894"/>
    <w:rPr>
      <w:rFonts w:ascii="Arial" w:hAnsi="Arial" w:cs="Arial" w:hint="default"/>
      <w:b w:val="0"/>
      <w:bCs w:val="0"/>
      <w:i w:val="0"/>
      <w:iCs w:val="0"/>
      <w:sz w:val="20"/>
      <w:szCs w:val="20"/>
    </w:rPr>
  </w:style>
  <w:style w:type="character" w:customStyle="1" w:styleId="UnderlinedCardChar0">
    <w:name w:val="Underlined Card Char"/>
    <w:rsid w:val="00105894"/>
    <w:rPr>
      <w:rFonts w:ascii="Palatino Linotype" w:hAnsi="Palatino Linotype" w:hint="default"/>
      <w:u w:val="single"/>
      <w:lang w:val="en-US" w:eastAsia="en-US" w:bidi="ar-SA"/>
    </w:rPr>
  </w:style>
  <w:style w:type="character" w:customStyle="1" w:styleId="char">
    <w:name w:val="char"/>
    <w:basedOn w:val="DefaultParagraphFont"/>
    <w:rsid w:val="00105894"/>
  </w:style>
  <w:style w:type="character" w:customStyle="1" w:styleId="UnderlineCharCharCharCharCharChar">
    <w:name w:val="Underline Char Char Char Char Char Char"/>
    <w:rsid w:val="00105894"/>
    <w:rPr>
      <w:rFonts w:ascii="Arial Narrow" w:hAnsi="Arial Narrow" w:hint="default"/>
      <w:szCs w:val="24"/>
      <w:u w:val="single"/>
      <w:lang w:val="en-US" w:eastAsia="en-US" w:bidi="ar-SA"/>
    </w:rPr>
  </w:style>
  <w:style w:type="character" w:customStyle="1" w:styleId="klink">
    <w:name w:val="klink"/>
    <w:basedOn w:val="DefaultParagraphFont"/>
    <w:rsid w:val="00105894"/>
  </w:style>
  <w:style w:type="character" w:customStyle="1" w:styleId="date10">
    <w:name w:val="date1"/>
    <w:basedOn w:val="DefaultParagraphFont"/>
    <w:rsid w:val="00105894"/>
  </w:style>
  <w:style w:type="character" w:customStyle="1" w:styleId="bolding1">
    <w:name w:val="bolding1"/>
    <w:rsid w:val="00105894"/>
    <w:rPr>
      <w:b/>
      <w:bCs/>
    </w:rPr>
  </w:style>
  <w:style w:type="character" w:customStyle="1" w:styleId="bookoptions1">
    <w:name w:val="book_options1"/>
    <w:rsid w:val="00105894"/>
    <w:rPr>
      <w:b/>
      <w:bCs/>
      <w:color w:val="333366"/>
    </w:rPr>
  </w:style>
  <w:style w:type="character" w:customStyle="1" w:styleId="descriptionblock">
    <w:name w:val="description block"/>
    <w:basedOn w:val="DefaultParagraphFont"/>
    <w:rsid w:val="00105894"/>
  </w:style>
  <w:style w:type="character" w:customStyle="1" w:styleId="detailsboxblock">
    <w:name w:val="detailsbox block"/>
    <w:basedOn w:val="DefaultParagraphFont"/>
    <w:rsid w:val="00105894"/>
  </w:style>
  <w:style w:type="character" w:customStyle="1" w:styleId="Char3">
    <w:name w:val="Char3"/>
    <w:rsid w:val="00105894"/>
    <w:rPr>
      <w:rFonts w:ascii="Arial" w:hAnsi="Arial" w:cs="Arial" w:hint="default"/>
      <w:bCs/>
      <w:u w:val="thick"/>
      <w:lang w:val="en-US" w:eastAsia="en-US" w:bidi="ar-SA"/>
    </w:rPr>
  </w:style>
  <w:style w:type="character" w:customStyle="1" w:styleId="texto11">
    <w:name w:val="texto11"/>
    <w:rsid w:val="00105894"/>
    <w:rPr>
      <w:rFonts w:ascii="Arial" w:hAnsi="Arial" w:cs="Arial" w:hint="default"/>
      <w:b w:val="0"/>
      <w:bCs w:val="0"/>
      <w:i w:val="0"/>
      <w:iCs w:val="0"/>
      <w:caps w:val="0"/>
      <w:color w:val="000000"/>
      <w:sz w:val="26"/>
      <w:szCs w:val="26"/>
    </w:rPr>
  </w:style>
  <w:style w:type="character" w:customStyle="1" w:styleId="CardTagChar">
    <w:name w:val="Card Tag Char"/>
    <w:rsid w:val="00105894"/>
    <w:rPr>
      <w:rFonts w:ascii="Arial Narrow" w:hAnsi="Arial Narrow" w:hint="default"/>
      <w:b/>
      <w:bCs w:val="0"/>
      <w:sz w:val="24"/>
      <w:szCs w:val="24"/>
      <w:lang w:val="en-US" w:eastAsia="en-US" w:bidi="ar-SA"/>
    </w:rPr>
  </w:style>
  <w:style w:type="character" w:customStyle="1" w:styleId="DebateCiteCharCharChar">
    <w:name w:val="Debate Cite Char Char Char"/>
    <w:rsid w:val="00105894"/>
    <w:rPr>
      <w:b/>
      <w:bCs w:val="0"/>
      <w:sz w:val="32"/>
      <w:szCs w:val="32"/>
      <w:lang w:val="en-US" w:eastAsia="en-US" w:bidi="ar-SA"/>
    </w:rPr>
  </w:style>
  <w:style w:type="character" w:customStyle="1" w:styleId="TagChar3">
    <w:name w:val="Tag Char3"/>
    <w:rsid w:val="00105894"/>
    <w:rPr>
      <w:rFonts w:ascii="Palatino Linotype" w:hAnsi="Palatino Linotype" w:hint="default"/>
      <w:b/>
      <w:bCs w:val="0"/>
      <w:sz w:val="24"/>
      <w:szCs w:val="24"/>
      <w:lang w:val="en-US" w:eastAsia="en-US" w:bidi="ar-SA"/>
    </w:rPr>
  </w:style>
  <w:style w:type="character" w:customStyle="1" w:styleId="TagandCiteChar">
    <w:name w:val="Tag and Cite Char"/>
    <w:rsid w:val="00105894"/>
    <w:rPr>
      <w:color w:val="333333"/>
      <w:sz w:val="22"/>
      <w:szCs w:val="22"/>
      <w:lang w:val="en-US" w:eastAsia="en-US" w:bidi="ar-SA"/>
    </w:rPr>
  </w:style>
  <w:style w:type="character" w:customStyle="1" w:styleId="Style10ptBold">
    <w:name w:val="Style 10 pt Bold"/>
    <w:rsid w:val="00105894"/>
    <w:rPr>
      <w:b/>
      <w:bCs/>
      <w:sz w:val="20"/>
    </w:rPr>
  </w:style>
  <w:style w:type="character" w:customStyle="1" w:styleId="text9">
    <w:name w:val="text9"/>
    <w:basedOn w:val="DefaultParagraphFont"/>
    <w:rsid w:val="00105894"/>
  </w:style>
  <w:style w:type="character" w:customStyle="1" w:styleId="text21">
    <w:name w:val="text21"/>
    <w:basedOn w:val="DefaultParagraphFont"/>
    <w:rsid w:val="00105894"/>
  </w:style>
  <w:style w:type="character" w:customStyle="1" w:styleId="text19">
    <w:name w:val="text19"/>
    <w:basedOn w:val="DefaultParagraphFont"/>
    <w:rsid w:val="00105894"/>
  </w:style>
  <w:style w:type="character" w:customStyle="1" w:styleId="term2">
    <w:name w:val="term2"/>
    <w:rsid w:val="00105894"/>
    <w:rPr>
      <w:b/>
      <w:bCs/>
    </w:rPr>
  </w:style>
  <w:style w:type="character" w:customStyle="1" w:styleId="pmterms12">
    <w:name w:val="pmterms12"/>
    <w:rsid w:val="00105894"/>
    <w:rPr>
      <w:b/>
      <w:bCs/>
      <w:i w:val="0"/>
      <w:iCs w:val="0"/>
      <w:color w:val="000000"/>
    </w:rPr>
  </w:style>
  <w:style w:type="character" w:customStyle="1" w:styleId="ToReadChar">
    <w:name w:val="To Read Char"/>
    <w:rsid w:val="00105894"/>
    <w:rPr>
      <w:rFonts w:ascii="Verdana" w:hAnsi="Verdana" w:hint="default"/>
      <w:b/>
      <w:bCs w:val="0"/>
      <w:szCs w:val="24"/>
      <w:u w:val="single"/>
      <w:lang w:val="en-US" w:eastAsia="en-US" w:bidi="ar-SA"/>
    </w:rPr>
  </w:style>
  <w:style w:type="character" w:customStyle="1" w:styleId="ToReadCharChar">
    <w:name w:val="To Read Char Char"/>
    <w:rsid w:val="00105894"/>
    <w:rPr>
      <w:rFonts w:ascii="Verdana" w:hAnsi="Verdana" w:hint="default"/>
      <w:b/>
      <w:bCs w:val="0"/>
      <w:szCs w:val="24"/>
      <w:u w:val="single"/>
      <w:lang w:val="en-US" w:eastAsia="en-US" w:bidi="ar-SA"/>
    </w:rPr>
  </w:style>
  <w:style w:type="character" w:customStyle="1" w:styleId="bio">
    <w:name w:val="bio"/>
    <w:basedOn w:val="DefaultParagraphFont"/>
    <w:rsid w:val="00105894"/>
  </w:style>
  <w:style w:type="character" w:customStyle="1" w:styleId="storytextstyle">
    <w:name w:val="storytextstyle"/>
    <w:basedOn w:val="DefaultParagraphFont"/>
    <w:rsid w:val="00105894"/>
  </w:style>
  <w:style w:type="character" w:customStyle="1" w:styleId="cardunderlinedCharChar">
    <w:name w:val="card underlined Char Char"/>
    <w:rsid w:val="00105894"/>
    <w:rPr>
      <w:rFonts w:ascii="Arial" w:hAnsi="Arial" w:cs="Arial" w:hint="default"/>
      <w:sz w:val="22"/>
      <w:szCs w:val="24"/>
      <w:u w:val="single"/>
      <w:lang w:val="en-US" w:eastAsia="en-US" w:bidi="ar-SA"/>
    </w:rPr>
  </w:style>
  <w:style w:type="character" w:customStyle="1" w:styleId="Style2Char0">
    <w:name w:val="Style2 Char"/>
    <w:rsid w:val="00105894"/>
    <w:rPr>
      <w:rFonts w:ascii="Book Antiqua" w:hAnsi="Book Antiqua" w:hint="default"/>
      <w:u w:val="thick"/>
      <w:lang w:val="en-US" w:eastAsia="en-US" w:bidi="ar-SA"/>
    </w:rPr>
  </w:style>
  <w:style w:type="character" w:customStyle="1" w:styleId="Style2Char1">
    <w:name w:val="Style2 Char1"/>
    <w:rsid w:val="00105894"/>
    <w:rPr>
      <w:rFonts w:ascii="Book Antiqua" w:hAnsi="Book Antiqua" w:hint="default"/>
      <w:szCs w:val="24"/>
      <w:u w:val="thick"/>
      <w:lang w:val="en-US" w:eastAsia="en-US" w:bidi="ar-SA"/>
    </w:rPr>
  </w:style>
  <w:style w:type="character" w:customStyle="1" w:styleId="articlehead21">
    <w:name w:val="articlehead21"/>
    <w:rsid w:val="00105894"/>
    <w:rPr>
      <w:rFonts w:ascii="Arial" w:hAnsi="Arial" w:cs="Arial" w:hint="default"/>
      <w:b/>
      <w:bCs/>
      <w:color w:val="660000"/>
      <w:sz w:val="20"/>
      <w:szCs w:val="20"/>
    </w:rPr>
  </w:style>
  <w:style w:type="character" w:customStyle="1" w:styleId="TagCiteChar1">
    <w:name w:val="Tag/Cite Char1"/>
    <w:rsid w:val="00105894"/>
    <w:rPr>
      <w:b/>
      <w:bCs w:val="0"/>
      <w:lang w:val="en-US" w:eastAsia="en-US" w:bidi="ar-SA"/>
    </w:rPr>
  </w:style>
  <w:style w:type="character" w:customStyle="1" w:styleId="goohl2">
    <w:name w:val="goohl2"/>
    <w:basedOn w:val="DefaultParagraphFont"/>
    <w:rsid w:val="00105894"/>
  </w:style>
  <w:style w:type="character" w:customStyle="1" w:styleId="CardCharChar0">
    <w:name w:val="Card Char Char"/>
    <w:rsid w:val="00105894"/>
    <w:rPr>
      <w:lang w:val="en-US" w:eastAsia="en-US" w:bidi="ar-SA"/>
    </w:rPr>
  </w:style>
  <w:style w:type="character" w:customStyle="1" w:styleId="BriefTitle1Char">
    <w:name w:val="Brief Title 1 Char"/>
    <w:rsid w:val="00105894"/>
    <w:rPr>
      <w:b/>
      <w:bCs w:val="0"/>
      <w:u w:val="single"/>
      <w:lang w:val="en-US" w:eastAsia="en-US" w:bidi="ar-SA"/>
    </w:rPr>
  </w:style>
  <w:style w:type="character" w:customStyle="1" w:styleId="TagCiteCharChar">
    <w:name w:val="Tag/Cite Char Char"/>
    <w:rsid w:val="00105894"/>
    <w:rPr>
      <w:b/>
      <w:bCs w:val="0"/>
      <w:lang w:val="en-US" w:eastAsia="en-US" w:bidi="ar-SA"/>
    </w:rPr>
  </w:style>
  <w:style w:type="character" w:customStyle="1" w:styleId="btx">
    <w:name w:val="btx"/>
    <w:basedOn w:val="DefaultParagraphFont"/>
    <w:rsid w:val="00105894"/>
  </w:style>
  <w:style w:type="character" w:customStyle="1" w:styleId="CardChar1">
    <w:name w:val="Card Char1"/>
    <w:rsid w:val="00105894"/>
    <w:rPr>
      <w:lang w:val="en-US" w:eastAsia="en-US" w:bidi="ar-SA"/>
    </w:rPr>
  </w:style>
  <w:style w:type="character" w:customStyle="1" w:styleId="prodgeneral1">
    <w:name w:val="prodgeneral1"/>
    <w:rsid w:val="00105894"/>
    <w:rPr>
      <w:rFonts w:ascii="Verdana" w:hAnsi="Verdana" w:hint="default"/>
      <w:b w:val="0"/>
      <w:bCs w:val="0"/>
      <w:caps w:val="0"/>
      <w:color w:val="000000"/>
      <w:spacing w:val="0"/>
      <w:sz w:val="16"/>
      <w:szCs w:val="16"/>
    </w:rPr>
  </w:style>
  <w:style w:type="character" w:customStyle="1" w:styleId="summary1">
    <w:name w:val="summary1"/>
    <w:rsid w:val="00105894"/>
    <w:rPr>
      <w:rFonts w:ascii="Arial" w:hAnsi="Arial" w:cs="Arial" w:hint="default"/>
      <w:sz w:val="18"/>
      <w:szCs w:val="18"/>
    </w:rPr>
  </w:style>
  <w:style w:type="character" w:customStyle="1" w:styleId="text3">
    <w:name w:val="text3"/>
    <w:basedOn w:val="DefaultParagraphFont"/>
    <w:rsid w:val="00105894"/>
  </w:style>
  <w:style w:type="character" w:customStyle="1" w:styleId="cardtextsmallChar">
    <w:name w:val="card text small Char"/>
    <w:rsid w:val="00105894"/>
    <w:rPr>
      <w:rFonts w:ascii="Arial Narrow" w:hAnsi="Arial Narrow" w:hint="default"/>
      <w:sz w:val="16"/>
      <w:szCs w:val="24"/>
      <w:lang w:val="en-US" w:eastAsia="en-US" w:bidi="ar-SA"/>
    </w:rPr>
  </w:style>
  <w:style w:type="character" w:customStyle="1" w:styleId="countrytitle1">
    <w:name w:val="countrytitle1"/>
    <w:rsid w:val="00105894"/>
    <w:rPr>
      <w:rFonts w:ascii="Verdana" w:hAnsi="Verdana" w:hint="default"/>
      <w:b/>
      <w:bCs/>
      <w:color w:val="293643"/>
      <w:sz w:val="24"/>
      <w:szCs w:val="24"/>
    </w:rPr>
  </w:style>
  <w:style w:type="character" w:customStyle="1" w:styleId="storyheader1">
    <w:name w:val="storyheader1"/>
    <w:rsid w:val="00105894"/>
    <w:rPr>
      <w:rFonts w:ascii="Verdana" w:hAnsi="Verdana" w:hint="default"/>
      <w:b/>
      <w:bCs/>
      <w:color w:val="000000"/>
      <w:sz w:val="21"/>
      <w:szCs w:val="21"/>
    </w:rPr>
  </w:style>
  <w:style w:type="character" w:customStyle="1" w:styleId="cardunderlinedChar0">
    <w:name w:val="card underlined Char"/>
    <w:rsid w:val="00105894"/>
    <w:rPr>
      <w:rFonts w:ascii="Arial" w:hAnsi="Arial" w:cs="Arial" w:hint="default"/>
      <w:sz w:val="22"/>
      <w:szCs w:val="24"/>
      <w:u w:val="single"/>
      <w:lang w:val="en-US" w:eastAsia="en-US" w:bidi="ar-SA"/>
    </w:rPr>
  </w:style>
  <w:style w:type="character" w:customStyle="1" w:styleId="article1">
    <w:name w:val="article1"/>
    <w:rsid w:val="00105894"/>
    <w:rPr>
      <w:rFonts w:ascii="Verdana" w:hAnsi="Verdana" w:hint="default"/>
      <w:color w:val="333333"/>
      <w:sz w:val="16"/>
      <w:szCs w:val="16"/>
    </w:rPr>
  </w:style>
  <w:style w:type="character" w:customStyle="1" w:styleId="story-posted-date1">
    <w:name w:val="story-posted-date1"/>
    <w:rsid w:val="0010589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0589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05894"/>
  </w:style>
  <w:style w:type="character" w:customStyle="1" w:styleId="textmedium">
    <w:name w:val="textmedium"/>
    <w:basedOn w:val="DefaultParagraphFont"/>
    <w:rsid w:val="00105894"/>
  </w:style>
  <w:style w:type="character" w:customStyle="1" w:styleId="citation1">
    <w:name w:val="citation1"/>
    <w:rsid w:val="00105894"/>
    <w:rPr>
      <w:rFonts w:ascii="Verdana" w:hAnsi="Verdana" w:hint="default"/>
      <w:sz w:val="17"/>
      <w:szCs w:val="17"/>
    </w:rPr>
  </w:style>
  <w:style w:type="character" w:customStyle="1" w:styleId="hithighlite">
    <w:name w:val="hithighlite"/>
    <w:basedOn w:val="DefaultParagraphFont"/>
    <w:rsid w:val="00105894"/>
  </w:style>
  <w:style w:type="character" w:customStyle="1" w:styleId="articlecontent">
    <w:name w:val="articlecontent"/>
    <w:basedOn w:val="DefaultParagraphFont"/>
    <w:rsid w:val="00105894"/>
  </w:style>
  <w:style w:type="character" w:customStyle="1" w:styleId="fource1">
    <w:name w:val="fource1"/>
    <w:rsid w:val="00105894"/>
    <w:rPr>
      <w:sz w:val="34"/>
      <w:szCs w:val="34"/>
    </w:rPr>
  </w:style>
  <w:style w:type="character" w:customStyle="1" w:styleId="LanguageStrikeChar">
    <w:name w:val="Language Strike Char"/>
    <w:rsid w:val="00105894"/>
    <w:rPr>
      <w:rFonts w:ascii="Arial Narrow" w:hAnsi="Arial Narrow" w:hint="default"/>
      <w:strike/>
      <w:szCs w:val="24"/>
      <w:lang w:val="en-US" w:eastAsia="en-US" w:bidi="ar-SA"/>
    </w:rPr>
  </w:style>
  <w:style w:type="character" w:customStyle="1" w:styleId="normal11">
    <w:name w:val="normal1"/>
    <w:basedOn w:val="DefaultParagraphFont"/>
    <w:rsid w:val="00105894"/>
  </w:style>
  <w:style w:type="character" w:customStyle="1" w:styleId="ds">
    <w:name w:val="ds"/>
    <w:basedOn w:val="DefaultParagraphFont"/>
    <w:rsid w:val="00105894"/>
  </w:style>
  <w:style w:type="character" w:customStyle="1" w:styleId="UnderliningChar1">
    <w:name w:val="Underlining Char1"/>
    <w:rsid w:val="00105894"/>
    <w:rPr>
      <w:rFonts w:ascii="Arial Narrow" w:hAnsi="Arial Narrow" w:hint="default"/>
      <w:szCs w:val="24"/>
      <w:u w:val="single"/>
      <w:lang w:val="en-US" w:eastAsia="en-US" w:bidi="ar-SA"/>
    </w:rPr>
  </w:style>
  <w:style w:type="character" w:customStyle="1" w:styleId="UnderliningChar2">
    <w:name w:val="Underlining Char2"/>
    <w:rsid w:val="00105894"/>
    <w:rPr>
      <w:rFonts w:ascii="Arial Narrow" w:hAnsi="Arial Narrow" w:hint="default"/>
      <w:szCs w:val="24"/>
      <w:u w:val="single"/>
      <w:lang w:val="en-US" w:eastAsia="en-US" w:bidi="ar-SA"/>
    </w:rPr>
  </w:style>
  <w:style w:type="character" w:customStyle="1" w:styleId="MicroTextChar1">
    <w:name w:val="MicroText Char1"/>
    <w:rsid w:val="00105894"/>
    <w:rPr>
      <w:rFonts w:ascii="Arial Narrow" w:hAnsi="Arial Narrow" w:hint="default"/>
      <w:sz w:val="12"/>
      <w:szCs w:val="24"/>
      <w:lang w:val="en-US" w:eastAsia="en-US" w:bidi="ar-SA"/>
    </w:rPr>
  </w:style>
  <w:style w:type="character" w:customStyle="1" w:styleId="DefaultPara">
    <w:name w:val="Default Para"/>
    <w:rsid w:val="00105894"/>
    <w:rPr>
      <w:sz w:val="20"/>
    </w:rPr>
  </w:style>
  <w:style w:type="character" w:customStyle="1" w:styleId="SYSHYPERTEXT">
    <w:name w:val="SYS_HYPERTEXT"/>
    <w:rsid w:val="00105894"/>
    <w:rPr>
      <w:color w:val="0000FF"/>
      <w:u w:val="single"/>
    </w:rPr>
  </w:style>
  <w:style w:type="character" w:customStyle="1" w:styleId="Hyperlink1">
    <w:name w:val="Hyperlink1"/>
    <w:rsid w:val="0010589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0589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05894"/>
    <w:rPr>
      <w:rFonts w:ascii="Arial Narrow" w:hAnsi="Arial Narrow" w:hint="default"/>
      <w:noProof w:val="0"/>
      <w:szCs w:val="24"/>
      <w:u w:val="single"/>
      <w:lang w:val="en-US" w:eastAsia="en-US" w:bidi="ar-SA"/>
    </w:rPr>
  </w:style>
  <w:style w:type="character" w:customStyle="1" w:styleId="BlockHeading1Char">
    <w:name w:val="Block Heading 1 Char"/>
    <w:rsid w:val="0010589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05894"/>
    <w:rPr>
      <w:b/>
      <w:bCs w:val="0"/>
      <w:sz w:val="24"/>
      <w:szCs w:val="24"/>
      <w:u w:val="single"/>
      <w:lang w:val="en-US" w:eastAsia="en-US" w:bidi="ar-SA"/>
    </w:rPr>
  </w:style>
  <w:style w:type="character" w:customStyle="1" w:styleId="StyleTagTimesNewRomanChar">
    <w:name w:val="Style Tag + Times New Roman Char"/>
    <w:rsid w:val="0010589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5894"/>
    <w:rPr>
      <w:rFonts w:ascii="Arial Narrow" w:hAnsi="Arial Narrow" w:cs="Arial" w:hint="default"/>
      <w:b/>
      <w:bCs/>
      <w:iCs/>
      <w:sz w:val="24"/>
      <w:szCs w:val="28"/>
      <w:lang w:val="en-US" w:eastAsia="en-US" w:bidi="ar-SA"/>
    </w:rPr>
  </w:style>
  <w:style w:type="character" w:customStyle="1" w:styleId="UnderliningCharChar">
    <w:name w:val="Underlining Char Char"/>
    <w:rsid w:val="00105894"/>
    <w:rPr>
      <w:rFonts w:ascii="Arial Narrow" w:hAnsi="Arial Narrow" w:hint="default"/>
      <w:szCs w:val="24"/>
      <w:u w:val="single"/>
      <w:lang w:val="en-US" w:eastAsia="en-US" w:bidi="ar-SA"/>
    </w:rPr>
  </w:style>
  <w:style w:type="character" w:customStyle="1" w:styleId="StyleArialNarrow12ptBold">
    <w:name w:val="Style Arial Narrow 12 pt Bold"/>
    <w:rsid w:val="00105894"/>
    <w:rPr>
      <w:rFonts w:ascii="Arial Narrow" w:hAnsi="Arial Narrow" w:hint="default"/>
      <w:b/>
      <w:bCs/>
      <w:sz w:val="24"/>
    </w:rPr>
  </w:style>
  <w:style w:type="character" w:customStyle="1" w:styleId="Style1CharChar">
    <w:name w:val="Style1 Char Char"/>
    <w:rsid w:val="0010589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0589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05894"/>
    <w:rPr>
      <w:noProof w:val="0"/>
      <w:u w:val="single"/>
      <w:lang w:val="en-US" w:eastAsia="en-US" w:bidi="ar-SA"/>
    </w:rPr>
  </w:style>
  <w:style w:type="character" w:customStyle="1" w:styleId="UnderlinedCharChar1">
    <w:name w:val="Underlined Char Char1"/>
    <w:rsid w:val="00105894"/>
    <w:rPr>
      <w:rFonts w:ascii="Bell MT" w:eastAsia="Times New Roman" w:hAnsi="Bell MT" w:hint="default"/>
      <w:bCs/>
      <w:iCs/>
      <w:sz w:val="22"/>
      <w:u w:val="single"/>
    </w:rPr>
  </w:style>
  <w:style w:type="character" w:customStyle="1" w:styleId="Heading2CharChar2">
    <w:name w:val="Heading 2 Char Char2"/>
    <w:rsid w:val="00105894"/>
    <w:rPr>
      <w:rFonts w:ascii="Arial" w:hAnsi="Arial" w:cs="Arial" w:hint="default"/>
      <w:b/>
      <w:bCs/>
      <w:iCs/>
      <w:sz w:val="22"/>
      <w:szCs w:val="28"/>
      <w:lang w:val="en-US" w:eastAsia="en-US" w:bidi="ar-SA"/>
    </w:rPr>
  </w:style>
  <w:style w:type="character" w:customStyle="1" w:styleId="doctitle">
    <w:name w:val="doctitle"/>
    <w:rsid w:val="00105894"/>
  </w:style>
  <w:style w:type="character" w:customStyle="1" w:styleId="cardtext-underlined0">
    <w:name w:val="card text- underlined"/>
    <w:rsid w:val="00105894"/>
    <w:rPr>
      <w:rFonts w:ascii="Garamond" w:hAnsi="Garamond" w:hint="default"/>
      <w:u w:val="single"/>
    </w:rPr>
  </w:style>
  <w:style w:type="character" w:customStyle="1" w:styleId="BodyText1">
    <w:name w:val="Body Text1"/>
    <w:basedOn w:val="DefaultParagraphFont"/>
    <w:rsid w:val="0010589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05894"/>
  </w:style>
  <w:style w:type="character" w:customStyle="1" w:styleId="BriefTitleChar">
    <w:name w:val="Brief Title Char"/>
    <w:basedOn w:val="DefaultParagraphFont"/>
    <w:rsid w:val="00105894"/>
    <w:rPr>
      <w:b/>
      <w:bCs w:val="0"/>
      <w:sz w:val="24"/>
      <w:szCs w:val="24"/>
      <w:u w:val="single"/>
      <w:lang w:val="en-US" w:eastAsia="en-US" w:bidi="ar-SA"/>
    </w:rPr>
  </w:style>
  <w:style w:type="character" w:customStyle="1" w:styleId="BriefTitle2Char">
    <w:name w:val="Brief Title 2 Char"/>
    <w:basedOn w:val="BriefTitleChar"/>
    <w:rsid w:val="0010589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0589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05894"/>
    <w:rPr>
      <w:rFonts w:ascii="Georgia" w:hAnsi="Georgia" w:hint="default"/>
      <w:b/>
      <w:bCs w:val="0"/>
      <w:sz w:val="24"/>
    </w:rPr>
  </w:style>
  <w:style w:type="character" w:customStyle="1" w:styleId="Emphasis20">
    <w:name w:val="Emphasis 2"/>
    <w:uiPriority w:val="1"/>
    <w:qFormat/>
    <w:rsid w:val="0010589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05894"/>
    <w:rPr>
      <w:rFonts w:ascii="AGaramond" w:hAnsi="AGaramond" w:cs="AGaramond" w:hint="default"/>
      <w:color w:val="211D1E"/>
      <w:sz w:val="14"/>
      <w:szCs w:val="14"/>
    </w:rPr>
  </w:style>
  <w:style w:type="character" w:customStyle="1" w:styleId="CharacterStyle2">
    <w:name w:val="Character Style 2"/>
    <w:uiPriority w:val="99"/>
    <w:rsid w:val="00105894"/>
    <w:rPr>
      <w:sz w:val="20"/>
      <w:szCs w:val="20"/>
    </w:rPr>
  </w:style>
  <w:style w:type="character" w:customStyle="1" w:styleId="cross-head">
    <w:name w:val="cross-head"/>
    <w:rsid w:val="00105894"/>
  </w:style>
  <w:style w:type="character" w:customStyle="1" w:styleId="dateline">
    <w:name w:val="dateline"/>
    <w:rsid w:val="00105894"/>
  </w:style>
  <w:style w:type="character" w:customStyle="1" w:styleId="Subtitle1">
    <w:name w:val="Subtitle1"/>
    <w:rsid w:val="00105894"/>
  </w:style>
  <w:style w:type="character" w:customStyle="1" w:styleId="metaorigin">
    <w:name w:val="meta_origin"/>
    <w:rsid w:val="00105894"/>
  </w:style>
  <w:style w:type="character" w:customStyle="1" w:styleId="mandelbrotrefrag">
    <w:name w:val="mandelbrot_refrag"/>
    <w:rsid w:val="00105894"/>
  </w:style>
  <w:style w:type="character" w:customStyle="1" w:styleId="eminfo">
    <w:name w:val="eminfo"/>
    <w:rsid w:val="00105894"/>
  </w:style>
  <w:style w:type="character" w:customStyle="1" w:styleId="emhighlight">
    <w:name w:val="emhighlight"/>
    <w:rsid w:val="00105894"/>
  </w:style>
  <w:style w:type="character" w:customStyle="1" w:styleId="name">
    <w:name w:val="name"/>
    <w:rsid w:val="00105894"/>
  </w:style>
  <w:style w:type="character" w:customStyle="1" w:styleId="tkrname">
    <w:name w:val="tkrname"/>
    <w:rsid w:val="00105894"/>
  </w:style>
  <w:style w:type="character" w:customStyle="1" w:styleId="tkrchange">
    <w:name w:val="tkrchange"/>
    <w:rsid w:val="00105894"/>
  </w:style>
  <w:style w:type="character" w:customStyle="1" w:styleId="source-org">
    <w:name w:val="source-org"/>
    <w:rsid w:val="00105894"/>
  </w:style>
  <w:style w:type="character" w:customStyle="1" w:styleId="updated">
    <w:name w:val="updated"/>
    <w:rsid w:val="00105894"/>
  </w:style>
  <w:style w:type="character" w:customStyle="1" w:styleId="last">
    <w:name w:val="last"/>
    <w:rsid w:val="00105894"/>
  </w:style>
  <w:style w:type="character" w:customStyle="1" w:styleId="Style11ptBoldUnderline1">
    <w:name w:val="Style 11 pt Bold Underline1"/>
    <w:rsid w:val="00105894"/>
    <w:rPr>
      <w:b/>
      <w:bCs/>
      <w:sz w:val="20"/>
      <w:u w:val="single"/>
    </w:rPr>
  </w:style>
  <w:style w:type="character" w:customStyle="1" w:styleId="StyleStyleunderlineBold11pt">
    <w:name w:val="Style Style underline + Bold + 11 pt"/>
    <w:rsid w:val="00105894"/>
    <w:rPr>
      <w:bCs/>
      <w:sz w:val="20"/>
      <w:u w:val="single"/>
    </w:rPr>
  </w:style>
  <w:style w:type="character" w:customStyle="1" w:styleId="StyleunderlineAsianTimesNewRomanBold">
    <w:name w:val="Style underline + (Asian) Times New Roman Bold"/>
    <w:rsid w:val="0010589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05894"/>
    <w:rPr>
      <w:b/>
      <w:bCs/>
      <w:sz w:val="20"/>
      <w:u w:val="single"/>
      <w:bdr w:val="single" w:sz="4" w:space="0" w:color="auto" w:frame="1"/>
    </w:rPr>
  </w:style>
  <w:style w:type="character" w:customStyle="1" w:styleId="A5">
    <w:name w:val="A5"/>
    <w:uiPriority w:val="99"/>
    <w:rsid w:val="00105894"/>
    <w:rPr>
      <w:rFonts w:ascii="Times New Roman" w:hAnsi="Times New Roman" w:cs="Times New Roman" w:hint="default"/>
      <w:color w:val="000000"/>
      <w:sz w:val="13"/>
      <w:szCs w:val="13"/>
    </w:rPr>
  </w:style>
  <w:style w:type="character" w:customStyle="1" w:styleId="quotepeekbase">
    <w:name w:val="quotepeekbase"/>
    <w:rsid w:val="00105894"/>
  </w:style>
  <w:style w:type="character" w:customStyle="1" w:styleId="cardChar10">
    <w:name w:val="card Char1"/>
    <w:rsid w:val="00105894"/>
    <w:rPr>
      <w:rFonts w:ascii="Calibri" w:eastAsia="Calibri" w:hAnsi="Calibri" w:cs="Calibri" w:hint="default"/>
      <w:sz w:val="24"/>
      <w:szCs w:val="22"/>
      <w:lang w:val="x-none" w:eastAsia="x-none"/>
    </w:rPr>
  </w:style>
  <w:style w:type="character" w:customStyle="1" w:styleId="NormalCard">
    <w:name w:val="Normal Card"/>
    <w:uiPriority w:val="1"/>
    <w:qFormat/>
    <w:rsid w:val="00105894"/>
    <w:rPr>
      <w:rFonts w:ascii="Times New Roman" w:hAnsi="Times New Roman" w:cs="Times New Roman" w:hint="default"/>
      <w:sz w:val="24"/>
    </w:rPr>
  </w:style>
  <w:style w:type="character" w:customStyle="1" w:styleId="HighlightedUnderline0">
    <w:name w:val="Highlighted Underline"/>
    <w:uiPriority w:val="1"/>
    <w:qFormat/>
    <w:rsid w:val="0010589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05894"/>
    <w:rPr>
      <w:rFonts w:ascii="Times New Roman" w:hAnsi="Times New Roman" w:cs="Times New Roman" w:hint="default"/>
      <w:sz w:val="16"/>
      <w:szCs w:val="16"/>
    </w:rPr>
  </w:style>
  <w:style w:type="character" w:customStyle="1" w:styleId="timebox">
    <w:name w:val="timebox"/>
    <w:rsid w:val="00105894"/>
  </w:style>
  <w:style w:type="character" w:customStyle="1" w:styleId="Heading2Subtext">
    <w:name w:val="Heading 2 Subtext"/>
    <w:rsid w:val="00105894"/>
    <w:rPr>
      <w:rFonts w:ascii="Times New Roman" w:hAnsi="Times New Roman" w:cs="Times New Roman" w:hint="default"/>
      <w:sz w:val="16"/>
    </w:rPr>
  </w:style>
  <w:style w:type="character" w:customStyle="1" w:styleId="-SmallText-">
    <w:name w:val="-Small Text-"/>
    <w:rsid w:val="00105894"/>
    <w:rPr>
      <w:rFonts w:ascii="Garamond" w:hAnsi="Garamond" w:hint="default"/>
      <w:sz w:val="16"/>
    </w:rPr>
  </w:style>
  <w:style w:type="character" w:customStyle="1" w:styleId="label">
    <w:name w:val="label"/>
    <w:rsid w:val="00105894"/>
  </w:style>
  <w:style w:type="character" w:customStyle="1" w:styleId="BoldUnderlineCharChar">
    <w:name w:val="BoldUnderline Char Char"/>
    <w:rsid w:val="0010589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05894"/>
  </w:style>
  <w:style w:type="character" w:customStyle="1" w:styleId="FontStyle477">
    <w:name w:val="Font Style477"/>
    <w:basedOn w:val="DefaultParagraphFont"/>
    <w:uiPriority w:val="99"/>
    <w:rsid w:val="00105894"/>
    <w:rPr>
      <w:rFonts w:ascii="Times New Roman" w:hAnsi="Times New Roman" w:cs="Times New Roman" w:hint="default"/>
      <w:sz w:val="18"/>
      <w:szCs w:val="18"/>
    </w:rPr>
  </w:style>
  <w:style w:type="character" w:customStyle="1" w:styleId="FontStyle505">
    <w:name w:val="Font Style505"/>
    <w:basedOn w:val="DefaultParagraphFont"/>
    <w:uiPriority w:val="99"/>
    <w:rsid w:val="00105894"/>
    <w:rPr>
      <w:rFonts w:ascii="Times New Roman" w:hAnsi="Times New Roman" w:cs="Times New Roman" w:hint="default"/>
      <w:sz w:val="18"/>
      <w:szCs w:val="18"/>
    </w:rPr>
  </w:style>
  <w:style w:type="character" w:customStyle="1" w:styleId="FontStyle514">
    <w:name w:val="Font Style514"/>
    <w:basedOn w:val="DefaultParagraphFont"/>
    <w:uiPriority w:val="99"/>
    <w:rsid w:val="00105894"/>
    <w:rPr>
      <w:rFonts w:ascii="Times New Roman" w:hAnsi="Times New Roman" w:cs="Times New Roman" w:hint="default"/>
      <w:sz w:val="14"/>
      <w:szCs w:val="14"/>
    </w:rPr>
  </w:style>
  <w:style w:type="character" w:customStyle="1" w:styleId="FontStyle500">
    <w:name w:val="Font Style500"/>
    <w:basedOn w:val="DefaultParagraphFont"/>
    <w:uiPriority w:val="99"/>
    <w:rsid w:val="00105894"/>
    <w:rPr>
      <w:rFonts w:ascii="Times New Roman" w:hAnsi="Times New Roman" w:cs="Times New Roman" w:hint="default"/>
      <w:b/>
      <w:bCs/>
      <w:sz w:val="16"/>
      <w:szCs w:val="16"/>
    </w:rPr>
  </w:style>
  <w:style w:type="character" w:customStyle="1" w:styleId="CardCite1">
    <w:name w:val="CardCite1"/>
    <w:qFormat/>
    <w:rsid w:val="0010589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0589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05894"/>
    <w:rPr>
      <w:rFonts w:ascii="Times New Roman" w:hAnsi="Times New Roman" w:cs="Times New Roman" w:hint="default"/>
      <w:b/>
      <w:bCs/>
      <w:sz w:val="22"/>
      <w:szCs w:val="22"/>
    </w:rPr>
  </w:style>
  <w:style w:type="character" w:customStyle="1" w:styleId="CharacterStyle3">
    <w:name w:val="Character Style 3"/>
    <w:uiPriority w:val="99"/>
    <w:rsid w:val="00105894"/>
    <w:rPr>
      <w:rFonts w:ascii="Bookman Old Style" w:hAnsi="Bookman Old Style" w:cs="Bookman Old Style" w:hint="default"/>
      <w:spacing w:val="-5"/>
      <w:sz w:val="18"/>
      <w:szCs w:val="18"/>
    </w:rPr>
  </w:style>
  <w:style w:type="character" w:customStyle="1" w:styleId="Style8pt1">
    <w:name w:val="Style 8 pt1"/>
    <w:rsid w:val="00105894"/>
    <w:rPr>
      <w:rFonts w:ascii="Georgia" w:hAnsi="Georgia" w:hint="default"/>
      <w:sz w:val="16"/>
    </w:rPr>
  </w:style>
  <w:style w:type="character" w:customStyle="1" w:styleId="UnderlineStyleChar7">
    <w:name w:val="Underline Style Char7"/>
    <w:rsid w:val="00105894"/>
    <w:rPr>
      <w:rFonts w:ascii="Garamond" w:hAnsi="Garamond" w:hint="default"/>
      <w:sz w:val="22"/>
      <w:szCs w:val="24"/>
      <w:u w:val="single"/>
      <w:lang w:val="en-US" w:eastAsia="en-US" w:bidi="ar-SA"/>
    </w:rPr>
  </w:style>
  <w:style w:type="character" w:customStyle="1" w:styleId="StyleArial6ptBold">
    <w:name w:val="Style Arial 6 pt Bold"/>
    <w:rsid w:val="00105894"/>
    <w:rPr>
      <w:rFonts w:ascii="Arial" w:hAnsi="Arial" w:cs="Arial" w:hint="default"/>
      <w:bCs/>
      <w:sz w:val="12"/>
    </w:rPr>
  </w:style>
  <w:style w:type="character" w:customStyle="1" w:styleId="Heading2Char5">
    <w:name w:val="Heading 2 Char5"/>
    <w:rsid w:val="00105894"/>
    <w:rPr>
      <w:rFonts w:ascii="Garamond" w:hAnsi="Garamond" w:cs="Arial" w:hint="default"/>
      <w:b/>
      <w:bCs/>
      <w:iCs/>
      <w:sz w:val="24"/>
      <w:szCs w:val="28"/>
      <w:lang w:val="en-US" w:eastAsia="en-US" w:bidi="ar-SA"/>
    </w:rPr>
  </w:style>
  <w:style w:type="character" w:customStyle="1" w:styleId="TagGreg">
    <w:name w:val="TagGreg"/>
    <w:uiPriority w:val="1"/>
    <w:qFormat/>
    <w:rsid w:val="00105894"/>
    <w:rPr>
      <w:b/>
      <w:bCs w:val="0"/>
      <w:sz w:val="24"/>
    </w:rPr>
  </w:style>
  <w:style w:type="character" w:customStyle="1" w:styleId="StyleDebateUnderline10pt">
    <w:name w:val="Style Debate Underline + 10 pt"/>
    <w:rsid w:val="00105894"/>
    <w:rPr>
      <w:rFonts w:ascii="Times New Roman" w:hAnsi="Times New Roman" w:cs="Times New Roman" w:hint="default"/>
      <w:sz w:val="20"/>
      <w:szCs w:val="20"/>
      <w:u w:val="single"/>
    </w:rPr>
  </w:style>
  <w:style w:type="character" w:customStyle="1" w:styleId="underlinedCharChar0">
    <w:name w:val="underlined Char Char"/>
    <w:locked/>
    <w:rsid w:val="00105894"/>
    <w:rPr>
      <w:u w:val="single"/>
    </w:rPr>
  </w:style>
  <w:style w:type="character" w:customStyle="1" w:styleId="SourceBold">
    <w:name w:val="Source Bold"/>
    <w:rsid w:val="00105894"/>
    <w:rPr>
      <w:rFonts w:ascii="Arial Narrow" w:hAnsi="Arial Narrow" w:hint="default"/>
      <w:b/>
      <w:bCs w:val="0"/>
      <w:strike w:val="0"/>
      <w:dstrike w:val="0"/>
      <w:sz w:val="24"/>
      <w:u w:val="none"/>
      <w:effect w:val="none"/>
    </w:rPr>
  </w:style>
  <w:style w:type="character" w:customStyle="1" w:styleId="2xBoldUnderline">
    <w:name w:val="2x_Bold_Underline"/>
    <w:rsid w:val="00105894"/>
    <w:rPr>
      <w:b/>
      <w:bCs/>
      <w:sz w:val="24"/>
      <w:u w:val="thick"/>
    </w:rPr>
  </w:style>
  <w:style w:type="character" w:customStyle="1" w:styleId="Dottedunderline">
    <w:name w:val="Dotted underline"/>
    <w:rsid w:val="00105894"/>
    <w:rPr>
      <w:u w:val="dotted"/>
    </w:rPr>
  </w:style>
  <w:style w:type="character" w:customStyle="1" w:styleId="readChar">
    <w:name w:val="read Char"/>
    <w:rsid w:val="00105894"/>
    <w:rPr>
      <w:szCs w:val="22"/>
      <w:u w:val="single"/>
      <w:lang w:val="en-US" w:eastAsia="en-US" w:bidi="ar-SA"/>
    </w:rPr>
  </w:style>
  <w:style w:type="character" w:customStyle="1" w:styleId="underlining0">
    <w:name w:val="underlining"/>
    <w:rsid w:val="00105894"/>
    <w:rPr>
      <w:u w:val="single"/>
    </w:rPr>
  </w:style>
  <w:style w:type="character" w:customStyle="1" w:styleId="btitle">
    <w:name w:val="btitle"/>
    <w:rsid w:val="00105894"/>
  </w:style>
  <w:style w:type="character" w:customStyle="1" w:styleId="green">
    <w:name w:val="green"/>
    <w:rsid w:val="00105894"/>
  </w:style>
  <w:style w:type="character" w:customStyle="1" w:styleId="BodyText20">
    <w:name w:val="Body Text2"/>
    <w:rsid w:val="0010589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0589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0589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0589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589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0589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0589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05894"/>
    <w:rPr>
      <w:rFonts w:ascii="Sylfaen" w:hAnsi="Sylfaen" w:cs="Sylfaen" w:hint="default"/>
      <w:i/>
      <w:iCs/>
      <w:strike w:val="0"/>
      <w:dstrike w:val="0"/>
      <w:sz w:val="19"/>
      <w:szCs w:val="19"/>
      <w:u w:val="none"/>
      <w:effect w:val="none"/>
      <w:shd w:val="clear" w:color="auto" w:fill="FFFFFF"/>
    </w:rPr>
  </w:style>
  <w:style w:type="character" w:customStyle="1" w:styleId="1">
    <w:name w:val="1"/>
    <w:rsid w:val="00105894"/>
    <w:rPr>
      <w:rFonts w:ascii="Arial" w:hAnsi="Arial" w:cs="Arial" w:hint="default"/>
      <w:bCs/>
      <w:sz w:val="20"/>
      <w:u w:val="single"/>
      <w:lang w:val="en-US" w:eastAsia="en-US" w:bidi="ar-SA"/>
    </w:rPr>
  </w:style>
  <w:style w:type="character" w:customStyle="1" w:styleId="CharChar31">
    <w:name w:val="Char Char31"/>
    <w:rsid w:val="00105894"/>
    <w:rPr>
      <w:rFonts w:ascii="Arial" w:hAnsi="Arial" w:cs="Arial" w:hint="default"/>
      <w:b/>
      <w:bCs/>
      <w:iCs/>
      <w:lang w:val="en-US" w:eastAsia="en-US" w:bidi="ar-SA"/>
    </w:rPr>
  </w:style>
  <w:style w:type="character" w:customStyle="1" w:styleId="Subtitle2">
    <w:name w:val="Subtitle2"/>
    <w:rsid w:val="00105894"/>
  </w:style>
  <w:style w:type="character" w:customStyle="1" w:styleId="drop">
    <w:name w:val="drop"/>
    <w:rsid w:val="00105894"/>
  </w:style>
  <w:style w:type="character" w:customStyle="1" w:styleId="bioline">
    <w:name w:val="bioline"/>
    <w:rsid w:val="00105894"/>
  </w:style>
  <w:style w:type="character" w:customStyle="1" w:styleId="articletitle0">
    <w:name w:val="article_title"/>
    <w:rsid w:val="00105894"/>
  </w:style>
  <w:style w:type="character" w:customStyle="1" w:styleId="A4">
    <w:name w:val="A4"/>
    <w:uiPriority w:val="99"/>
    <w:rsid w:val="00105894"/>
    <w:rPr>
      <w:color w:val="000000"/>
    </w:rPr>
  </w:style>
  <w:style w:type="character" w:customStyle="1" w:styleId="s2">
    <w:name w:val="s2"/>
    <w:rsid w:val="00105894"/>
  </w:style>
  <w:style w:type="character" w:customStyle="1" w:styleId="s4">
    <w:name w:val="s4"/>
    <w:rsid w:val="00105894"/>
  </w:style>
  <w:style w:type="character" w:customStyle="1" w:styleId="s5">
    <w:name w:val="s5"/>
    <w:rsid w:val="00105894"/>
  </w:style>
  <w:style w:type="character" w:customStyle="1" w:styleId="cap">
    <w:name w:val="cap"/>
    <w:rsid w:val="00105894"/>
  </w:style>
  <w:style w:type="character" w:customStyle="1" w:styleId="rightsnotice">
    <w:name w:val="rightsnotice"/>
    <w:rsid w:val="00105894"/>
  </w:style>
  <w:style w:type="character" w:customStyle="1" w:styleId="Caption1">
    <w:name w:val="Caption1"/>
    <w:rsid w:val="00105894"/>
  </w:style>
  <w:style w:type="character" w:customStyle="1" w:styleId="credit">
    <w:name w:val="credit"/>
    <w:rsid w:val="00105894"/>
  </w:style>
  <w:style w:type="character" w:customStyle="1" w:styleId="scaps">
    <w:name w:val="scaps"/>
    <w:rsid w:val="00105894"/>
  </w:style>
  <w:style w:type="character" w:customStyle="1" w:styleId="current-article">
    <w:name w:val="current-article"/>
    <w:rsid w:val="00105894"/>
  </w:style>
  <w:style w:type="character" w:customStyle="1" w:styleId="related-current-indicator">
    <w:name w:val="related-current-indicator"/>
    <w:rsid w:val="00105894"/>
  </w:style>
  <w:style w:type="character" w:customStyle="1" w:styleId="bylclear">
    <w:name w:val="bylclear"/>
    <w:rsid w:val="00105894"/>
  </w:style>
  <w:style w:type="character" w:customStyle="1" w:styleId="timestamp">
    <w:name w:val="timestamp"/>
    <w:rsid w:val="00105894"/>
  </w:style>
  <w:style w:type="character" w:customStyle="1" w:styleId="comments">
    <w:name w:val="comments"/>
    <w:rsid w:val="00105894"/>
  </w:style>
  <w:style w:type="character" w:customStyle="1" w:styleId="essaytext">
    <w:name w:val="essaytext"/>
    <w:rsid w:val="00105894"/>
  </w:style>
  <w:style w:type="character" w:customStyle="1" w:styleId="username">
    <w:name w:val="username"/>
    <w:rsid w:val="00105894"/>
  </w:style>
  <w:style w:type="character" w:customStyle="1" w:styleId="toplinks">
    <w:name w:val="toplinks"/>
    <w:rsid w:val="00105894"/>
  </w:style>
  <w:style w:type="character" w:customStyle="1" w:styleId="A3">
    <w:name w:val="A3"/>
    <w:uiPriority w:val="99"/>
    <w:rsid w:val="00105894"/>
    <w:rPr>
      <w:rFonts w:ascii="Perpetua" w:hAnsi="Perpetua" w:cs="Perpetua" w:hint="default"/>
      <w:color w:val="000000"/>
      <w:sz w:val="15"/>
      <w:szCs w:val="15"/>
    </w:rPr>
  </w:style>
  <w:style w:type="character" w:customStyle="1" w:styleId="see">
    <w:name w:val="see"/>
    <w:rsid w:val="00105894"/>
  </w:style>
  <w:style w:type="character" w:customStyle="1" w:styleId="first-letter">
    <w:name w:val="first-letter"/>
    <w:rsid w:val="00105894"/>
  </w:style>
  <w:style w:type="character" w:customStyle="1" w:styleId="focusparagraph">
    <w:name w:val="focusparagraph"/>
    <w:rsid w:val="00105894"/>
  </w:style>
  <w:style w:type="character" w:customStyle="1" w:styleId="lightblue">
    <w:name w:val="lightblue"/>
    <w:rsid w:val="00105894"/>
  </w:style>
  <w:style w:type="character" w:customStyle="1" w:styleId="StyleUnderlineCharChar9pt">
    <w:name w:val="Style Underline Char Char + 9 pt"/>
    <w:rsid w:val="0010589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05894"/>
  </w:style>
  <w:style w:type="character" w:customStyle="1" w:styleId="Title10">
    <w:name w:val="Title1"/>
    <w:rsid w:val="00105894"/>
  </w:style>
  <w:style w:type="character" w:customStyle="1" w:styleId="BoldandUnderlineCharCharCharChar">
    <w:name w:val="Bold and Underline Char Char Char Char"/>
    <w:rsid w:val="00105894"/>
    <w:rPr>
      <w:b/>
      <w:bCs w:val="0"/>
      <w:noProof w:val="0"/>
      <w:u w:val="single"/>
      <w:lang w:val="en-US" w:eastAsia="en-US" w:bidi="ar-SA"/>
    </w:rPr>
  </w:style>
  <w:style w:type="character" w:customStyle="1" w:styleId="FontStyle29">
    <w:name w:val="Font Style29"/>
    <w:uiPriority w:val="99"/>
    <w:rsid w:val="00105894"/>
    <w:rPr>
      <w:rFonts w:ascii="Arial" w:hAnsi="Arial" w:cs="Arial" w:hint="default"/>
      <w:sz w:val="14"/>
      <w:szCs w:val="14"/>
    </w:rPr>
  </w:style>
  <w:style w:type="character" w:customStyle="1" w:styleId="CardsUnderlined">
    <w:name w:val="Cards Underlined"/>
    <w:rsid w:val="00105894"/>
    <w:rPr>
      <w:rFonts w:ascii="Helvetica" w:hAnsi="Helvetica" w:cs="Helvetica" w:hint="default"/>
      <w:sz w:val="22"/>
      <w:szCs w:val="24"/>
      <w:u w:val="thick"/>
    </w:rPr>
  </w:style>
  <w:style w:type="character" w:customStyle="1" w:styleId="titles">
    <w:name w:val="titles"/>
    <w:rsid w:val="00105894"/>
  </w:style>
  <w:style w:type="character" w:customStyle="1" w:styleId="articletext0">
    <w:name w:val="article_text"/>
    <w:rsid w:val="00105894"/>
  </w:style>
  <w:style w:type="character" w:customStyle="1" w:styleId="contentauthor">
    <w:name w:val="contentauthor"/>
    <w:rsid w:val="00105894"/>
  </w:style>
  <w:style w:type="character" w:customStyle="1" w:styleId="subarticleheader">
    <w:name w:val="subarticleheader"/>
    <w:rsid w:val="00105894"/>
  </w:style>
  <w:style w:type="character" w:customStyle="1" w:styleId="spelle">
    <w:name w:val="spelle"/>
    <w:rsid w:val="00105894"/>
  </w:style>
  <w:style w:type="character" w:customStyle="1" w:styleId="grame">
    <w:name w:val="grame"/>
    <w:rsid w:val="00105894"/>
  </w:style>
  <w:style w:type="character" w:customStyle="1" w:styleId="newstitle1">
    <w:name w:val="newstitle1"/>
    <w:rsid w:val="00105894"/>
  </w:style>
  <w:style w:type="character" w:customStyle="1" w:styleId="copy">
    <w:name w:val="copy"/>
    <w:rsid w:val="00105894"/>
  </w:style>
  <w:style w:type="character" w:customStyle="1" w:styleId="topheadline">
    <w:name w:val="topheadline"/>
    <w:rsid w:val="00105894"/>
  </w:style>
  <w:style w:type="character" w:customStyle="1" w:styleId="Stylereduce27pt">
    <w:name w:val="Style reduce2 + 7 pt"/>
    <w:rsid w:val="00105894"/>
    <w:rPr>
      <w:rFonts w:ascii="Times New Roman" w:hAnsi="Times New Roman" w:cs="Arial" w:hint="default"/>
      <w:color w:val="000000"/>
      <w:sz w:val="14"/>
      <w:szCs w:val="22"/>
    </w:rPr>
  </w:style>
  <w:style w:type="character" w:customStyle="1" w:styleId="srtitle">
    <w:name w:val="srtitle"/>
    <w:rsid w:val="00105894"/>
  </w:style>
  <w:style w:type="character" w:customStyle="1" w:styleId="st1">
    <w:name w:val="st1"/>
    <w:rsid w:val="00105894"/>
  </w:style>
  <w:style w:type="character" w:customStyle="1" w:styleId="StyleStyleGaramond">
    <w:name w:val="Style Style Garamond +"/>
    <w:rsid w:val="00105894"/>
    <w:rPr>
      <w:rFonts w:ascii="Garamond" w:hAnsi="Garamond" w:cs="Times New Roman" w:hint="default"/>
      <w:sz w:val="20"/>
    </w:rPr>
  </w:style>
  <w:style w:type="character" w:customStyle="1" w:styleId="quotechar0">
    <w:name w:val="quotechar"/>
    <w:rsid w:val="00105894"/>
  </w:style>
  <w:style w:type="character" w:customStyle="1" w:styleId="boldunderline0">
    <w:name w:val="boldunderline"/>
    <w:rsid w:val="00105894"/>
  </w:style>
  <w:style w:type="character" w:customStyle="1" w:styleId="A8">
    <w:name w:val="A8"/>
    <w:rsid w:val="00105894"/>
    <w:rPr>
      <w:rFonts w:ascii="Scala" w:hAnsi="Scala" w:cs="Scala" w:hint="default"/>
      <w:color w:val="000000"/>
      <w:sz w:val="15"/>
      <w:szCs w:val="15"/>
    </w:rPr>
  </w:style>
  <w:style w:type="character" w:customStyle="1" w:styleId="A0">
    <w:name w:val="A0"/>
    <w:uiPriority w:val="99"/>
    <w:rsid w:val="00105894"/>
    <w:rPr>
      <w:rFonts w:ascii="Scala" w:hAnsi="Scala" w:cs="Scala" w:hint="default"/>
      <w:color w:val="000000"/>
      <w:sz w:val="16"/>
      <w:szCs w:val="16"/>
    </w:rPr>
  </w:style>
  <w:style w:type="character" w:customStyle="1" w:styleId="Date11">
    <w:name w:val="Date11"/>
    <w:rsid w:val="00105894"/>
  </w:style>
  <w:style w:type="character" w:customStyle="1" w:styleId="Boxout">
    <w:name w:val="Box out"/>
    <w:uiPriority w:val="1"/>
    <w:qFormat/>
    <w:rsid w:val="00105894"/>
    <w:rPr>
      <w:rFonts w:ascii="Tahoma" w:hAnsi="Tahoma" w:cs="Tahoma" w:hint="default"/>
      <w:b/>
      <w:bCs w:val="0"/>
      <w:sz w:val="20"/>
      <w:u w:val="single"/>
      <w:bdr w:val="none" w:sz="0" w:space="0" w:color="auto" w:frame="1"/>
      <w:shd w:val="clear" w:color="auto" w:fill="A9E8F5"/>
    </w:rPr>
  </w:style>
  <w:style w:type="character" w:customStyle="1" w:styleId="metad">
    <w:name w:val="metad"/>
    <w:rsid w:val="00105894"/>
  </w:style>
  <w:style w:type="character" w:customStyle="1" w:styleId="sifr-alternate">
    <w:name w:val="sifr-alternate"/>
    <w:rsid w:val="00105894"/>
  </w:style>
  <w:style w:type="character" w:customStyle="1" w:styleId="justify1">
    <w:name w:val="justify1"/>
    <w:rsid w:val="00105894"/>
  </w:style>
  <w:style w:type="character" w:customStyle="1" w:styleId="artbody1">
    <w:name w:val="art_body1"/>
    <w:rsid w:val="00105894"/>
    <w:rPr>
      <w:rFonts w:ascii="Arial" w:hAnsi="Arial" w:cs="Arial" w:hint="default"/>
    </w:rPr>
  </w:style>
  <w:style w:type="character" w:customStyle="1" w:styleId="A1">
    <w:name w:val="A1"/>
    <w:uiPriority w:val="99"/>
    <w:rsid w:val="00105894"/>
    <w:rPr>
      <w:rFonts w:ascii="Book Antiqua" w:hAnsi="Book Antiqua" w:cs="Book Antiqua" w:hint="default"/>
      <w:color w:val="221E1F"/>
      <w:sz w:val="22"/>
      <w:szCs w:val="22"/>
    </w:rPr>
  </w:style>
  <w:style w:type="character" w:customStyle="1" w:styleId="reality">
    <w:name w:val="reality"/>
    <w:rsid w:val="00105894"/>
  </w:style>
  <w:style w:type="character" w:customStyle="1" w:styleId="text2">
    <w:name w:val="text2"/>
    <w:rsid w:val="00105894"/>
  </w:style>
  <w:style w:type="character" w:customStyle="1" w:styleId="StyleUnderlineChar2CharChar11pt">
    <w:name w:val="Style Underline Char2 Char Char + 11 pt"/>
    <w:rsid w:val="00105894"/>
    <w:rPr>
      <w:rFonts w:ascii="Times New Roman" w:hAnsi="Times New Roman" w:cs="Times New Roman" w:hint="default"/>
      <w:sz w:val="20"/>
      <w:u w:val="single"/>
    </w:rPr>
  </w:style>
  <w:style w:type="character" w:customStyle="1" w:styleId="StyleStyleBoldUnderline11pt">
    <w:name w:val="Style Style Bold Underline + 11 pt"/>
    <w:rsid w:val="00105894"/>
    <w:rPr>
      <w:b/>
      <w:bCs/>
      <w:sz w:val="20"/>
      <w:u w:val="single"/>
    </w:rPr>
  </w:style>
  <w:style w:type="character" w:customStyle="1" w:styleId="articlehead2">
    <w:name w:val="articlehead2"/>
    <w:rsid w:val="00105894"/>
  </w:style>
  <w:style w:type="character" w:customStyle="1" w:styleId="pronset">
    <w:name w:val="pronset"/>
    <w:rsid w:val="00105894"/>
  </w:style>
  <w:style w:type="character" w:customStyle="1" w:styleId="prondelim">
    <w:name w:val="prondelim"/>
    <w:rsid w:val="00105894"/>
  </w:style>
  <w:style w:type="character" w:customStyle="1" w:styleId="prontoggle">
    <w:name w:val="pron_toggle"/>
    <w:rsid w:val="00105894"/>
  </w:style>
  <w:style w:type="character" w:customStyle="1" w:styleId="boldface">
    <w:name w:val="boldface"/>
    <w:rsid w:val="00105894"/>
  </w:style>
  <w:style w:type="character" w:customStyle="1" w:styleId="secondary-bf">
    <w:name w:val="secondary-bf"/>
    <w:rsid w:val="00105894"/>
  </w:style>
  <w:style w:type="table" w:styleId="ColorfulGrid-Accent1">
    <w:name w:val="Colorful Grid Accent 1"/>
    <w:basedOn w:val="TableNormal"/>
    <w:link w:val="ColorfulGrid-Accent1Char"/>
    <w:uiPriority w:val="29"/>
    <w:unhideWhenUsed/>
    <w:rsid w:val="0010589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05894"/>
    <w:rPr>
      <w:rFonts w:ascii="Times New Roman" w:hAnsi="Times New Roman" w:cs="Times New Roman" w:hint="default"/>
      <w:iCs/>
      <w:color w:val="000000"/>
      <w:sz w:val="16"/>
    </w:rPr>
  </w:style>
  <w:style w:type="character" w:customStyle="1" w:styleId="Boxout0">
    <w:name w:val="Boxout"/>
    <w:uiPriority w:val="1"/>
    <w:qFormat/>
    <w:rsid w:val="0010589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05894"/>
  </w:style>
  <w:style w:type="character" w:customStyle="1" w:styleId="pg">
    <w:name w:val="pg"/>
    <w:rsid w:val="00105894"/>
  </w:style>
  <w:style w:type="character" w:customStyle="1" w:styleId="detailtitle">
    <w:name w:val="detailtitle"/>
    <w:rsid w:val="00105894"/>
  </w:style>
  <w:style w:type="character" w:customStyle="1" w:styleId="storydate">
    <w:name w:val="storydate"/>
    <w:rsid w:val="00105894"/>
  </w:style>
  <w:style w:type="character" w:customStyle="1" w:styleId="preloadwrap">
    <w:name w:val="preloadwrap"/>
    <w:rsid w:val="00105894"/>
  </w:style>
  <w:style w:type="character" w:customStyle="1" w:styleId="creditwrap">
    <w:name w:val="creditwrap"/>
    <w:rsid w:val="00105894"/>
  </w:style>
  <w:style w:type="character" w:customStyle="1" w:styleId="DefaultChar1">
    <w:name w:val="Default Char1"/>
    <w:rsid w:val="00105894"/>
    <w:rPr>
      <w:noProof w:val="0"/>
      <w:color w:val="000000"/>
      <w:lang w:val="en-US" w:eastAsia="en-US" w:bidi="ar-SA"/>
    </w:rPr>
  </w:style>
  <w:style w:type="character" w:customStyle="1" w:styleId="textunderlineChar0">
    <w:name w:val="text underline Char"/>
    <w:rsid w:val="00105894"/>
    <w:rPr>
      <w:sz w:val="24"/>
      <w:szCs w:val="22"/>
      <w:u w:val="thick"/>
      <w:lang w:val="en-US" w:eastAsia="en-US" w:bidi="ar-SA"/>
    </w:rPr>
  </w:style>
  <w:style w:type="character" w:customStyle="1" w:styleId="BoldChar">
    <w:name w:val="Bold Char"/>
    <w:rsid w:val="00105894"/>
    <w:rPr>
      <w:rFonts w:ascii="Times New Roman" w:eastAsia="Times New Roman" w:hAnsi="Times New Roman" w:cs="Times New Roman" w:hint="default"/>
      <w:b/>
      <w:bCs w:val="0"/>
      <w:szCs w:val="24"/>
    </w:rPr>
  </w:style>
  <w:style w:type="character" w:customStyle="1" w:styleId="pmterms31">
    <w:name w:val="pmterms31"/>
    <w:rsid w:val="00105894"/>
    <w:rPr>
      <w:b/>
      <w:bCs/>
      <w:i w:val="0"/>
      <w:iCs w:val="0"/>
      <w:color w:val="000000"/>
    </w:rPr>
  </w:style>
  <w:style w:type="character" w:customStyle="1" w:styleId="copyrightdescription">
    <w:name w:val="copyrightdescription"/>
    <w:rsid w:val="00105894"/>
  </w:style>
  <w:style w:type="character" w:customStyle="1" w:styleId="ft01">
    <w:name w:val="ft01"/>
    <w:rsid w:val="00105894"/>
    <w:rPr>
      <w:rFonts w:ascii="Times" w:hAnsi="Times" w:cs="Times" w:hint="default"/>
      <w:color w:val="000000"/>
      <w:sz w:val="14"/>
      <w:szCs w:val="14"/>
    </w:rPr>
  </w:style>
  <w:style w:type="character" w:customStyle="1" w:styleId="ft11">
    <w:name w:val="ft11"/>
    <w:rsid w:val="00105894"/>
    <w:rPr>
      <w:rFonts w:ascii="Times" w:hAnsi="Times" w:cs="Times" w:hint="default"/>
      <w:color w:val="000000"/>
      <w:sz w:val="17"/>
      <w:szCs w:val="17"/>
    </w:rPr>
  </w:style>
  <w:style w:type="character" w:customStyle="1" w:styleId="ft21">
    <w:name w:val="ft21"/>
    <w:rsid w:val="00105894"/>
    <w:rPr>
      <w:rFonts w:ascii="Times" w:hAnsi="Times" w:cs="Times" w:hint="default"/>
      <w:color w:val="000000"/>
      <w:sz w:val="15"/>
      <w:szCs w:val="15"/>
    </w:rPr>
  </w:style>
  <w:style w:type="character" w:customStyle="1" w:styleId="ft31">
    <w:name w:val="ft31"/>
    <w:rsid w:val="00105894"/>
    <w:rPr>
      <w:rFonts w:ascii="Times" w:hAnsi="Times" w:cs="Times" w:hint="default"/>
      <w:color w:val="000000"/>
      <w:sz w:val="15"/>
      <w:szCs w:val="15"/>
    </w:rPr>
  </w:style>
  <w:style w:type="character" w:customStyle="1" w:styleId="dquo">
    <w:name w:val="dquo"/>
    <w:rsid w:val="00105894"/>
  </w:style>
  <w:style w:type="character" w:customStyle="1" w:styleId="caps2">
    <w:name w:val="caps2"/>
    <w:rsid w:val="00105894"/>
  </w:style>
  <w:style w:type="character" w:customStyle="1" w:styleId="CardsFont12ptCharCharCharChar">
    <w:name w:val="Cards + Font: 12 pt Char Char Char Char"/>
    <w:rsid w:val="00105894"/>
    <w:rPr>
      <w:sz w:val="24"/>
      <w:szCs w:val="24"/>
      <w:u w:val="thick"/>
      <w:lang w:val="en-US" w:eastAsia="en-US" w:bidi="ar-SA"/>
    </w:rPr>
  </w:style>
  <w:style w:type="character" w:customStyle="1" w:styleId="ccs">
    <w:name w:val="c cs"/>
    <w:rsid w:val="00105894"/>
  </w:style>
  <w:style w:type="character" w:customStyle="1" w:styleId="UnderlinedEvChar">
    <w:name w:val="Underlined Ev Char"/>
    <w:rsid w:val="00105894"/>
    <w:rPr>
      <w:rFonts w:ascii="Times New Roman" w:eastAsia="Times New Roman" w:hAnsi="Times New Roman" w:cs="Times New Roman" w:hint="default"/>
      <w:szCs w:val="24"/>
      <w:u w:val="single"/>
    </w:rPr>
  </w:style>
  <w:style w:type="character" w:customStyle="1" w:styleId="dropshadow">
    <w:name w:val="dropshadow"/>
    <w:rsid w:val="00105894"/>
  </w:style>
  <w:style w:type="character" w:customStyle="1" w:styleId="d05ws">
    <w:name w:val="d05ws"/>
    <w:rsid w:val="00105894"/>
  </w:style>
  <w:style w:type="character" w:customStyle="1" w:styleId="rzibod">
    <w:name w:val="rzibod"/>
    <w:rsid w:val="00105894"/>
  </w:style>
  <w:style w:type="character" w:customStyle="1" w:styleId="StyleBold1">
    <w:name w:val="Style Bold1"/>
    <w:rsid w:val="00105894"/>
    <w:rPr>
      <w:rFonts w:ascii="Georgia" w:hAnsi="Georgia" w:hint="default"/>
      <w:b/>
      <w:bCs/>
      <w:sz w:val="22"/>
    </w:rPr>
  </w:style>
  <w:style w:type="character" w:customStyle="1" w:styleId="headertext">
    <w:name w:val="headertext"/>
    <w:rsid w:val="00105894"/>
  </w:style>
  <w:style w:type="character" w:customStyle="1" w:styleId="endnote-reference">
    <w:name w:val="endnote-reference"/>
    <w:rsid w:val="00105894"/>
  </w:style>
  <w:style w:type="character" w:customStyle="1" w:styleId="officialsname">
    <w:name w:val="official_s_name"/>
    <w:rsid w:val="00105894"/>
  </w:style>
  <w:style w:type="character" w:customStyle="1" w:styleId="audience">
    <w:name w:val="audience"/>
    <w:rsid w:val="00105894"/>
  </w:style>
  <w:style w:type="character" w:customStyle="1" w:styleId="A7">
    <w:name w:val="A7"/>
    <w:uiPriority w:val="99"/>
    <w:rsid w:val="00105894"/>
    <w:rPr>
      <w:rFonts w:ascii="Myriad Pro" w:hAnsi="Myriad Pro" w:cs="Myriad Pro" w:hint="default"/>
      <w:color w:val="0066B1"/>
      <w:sz w:val="22"/>
      <w:szCs w:val="22"/>
    </w:rPr>
  </w:style>
  <w:style w:type="character" w:customStyle="1" w:styleId="normalchar">
    <w:name w:val="normal__char"/>
    <w:rsid w:val="00105894"/>
  </w:style>
  <w:style w:type="character" w:customStyle="1" w:styleId="hyperlink002cheading0020100200028block0020title0029char">
    <w:name w:val="hyperlink_002cheading_00201_0020_0028block_0020title_0029__char"/>
    <w:rsid w:val="00105894"/>
  </w:style>
  <w:style w:type="character" w:customStyle="1" w:styleId="underline002cstyle0020bold0020underlinechar">
    <w:name w:val="underline_002cstyle_0020bold_0020underline__char"/>
    <w:rsid w:val="00105894"/>
  </w:style>
  <w:style w:type="character" w:customStyle="1" w:styleId="copyboldblack">
    <w:name w:val="copyboldblack"/>
    <w:rsid w:val="00105894"/>
  </w:style>
  <w:style w:type="character" w:customStyle="1" w:styleId="copybold">
    <w:name w:val="copybold"/>
    <w:rsid w:val="00105894"/>
  </w:style>
  <w:style w:type="character" w:customStyle="1" w:styleId="author-date0">
    <w:name w:val="author-date"/>
    <w:rsid w:val="00105894"/>
  </w:style>
  <w:style w:type="character" w:customStyle="1" w:styleId="hidden">
    <w:name w:val="hidden"/>
    <w:rsid w:val="00105894"/>
  </w:style>
  <w:style w:type="character" w:customStyle="1" w:styleId="articlebegin">
    <w:name w:val="articlebegin"/>
    <w:rsid w:val="00105894"/>
  </w:style>
  <w:style w:type="character" w:customStyle="1" w:styleId="mediaoverlay">
    <w:name w:val="mediaoverlay"/>
    <w:rsid w:val="00105894"/>
  </w:style>
  <w:style w:type="character" w:customStyle="1" w:styleId="blogcaption">
    <w:name w:val="blog_caption"/>
    <w:rsid w:val="00105894"/>
  </w:style>
  <w:style w:type="character" w:customStyle="1" w:styleId="commnet-abuzz">
    <w:name w:val="commnet-abuzz"/>
    <w:rsid w:val="00105894"/>
  </w:style>
  <w:style w:type="character" w:customStyle="1" w:styleId="fbconnectbuttontext">
    <w:name w:val="fbconnectbutton_text"/>
    <w:rsid w:val="00105894"/>
  </w:style>
  <w:style w:type="character" w:customStyle="1" w:styleId="fbsharecountinner">
    <w:name w:val="fb_share_count_inner"/>
    <w:rsid w:val="00105894"/>
  </w:style>
  <w:style w:type="character" w:customStyle="1" w:styleId="stbuttontext">
    <w:name w:val="stbuttontext"/>
    <w:rsid w:val="00105894"/>
  </w:style>
  <w:style w:type="character" w:customStyle="1" w:styleId="source">
    <w:name w:val="source"/>
    <w:rsid w:val="00105894"/>
  </w:style>
  <w:style w:type="character" w:customStyle="1" w:styleId="pubdate">
    <w:name w:val="pubdate"/>
    <w:rsid w:val="00105894"/>
  </w:style>
  <w:style w:type="character" w:customStyle="1" w:styleId="grey">
    <w:name w:val="grey"/>
    <w:rsid w:val="00105894"/>
  </w:style>
  <w:style w:type="character" w:customStyle="1" w:styleId="postdate">
    <w:name w:val="post_date"/>
    <w:rsid w:val="00105894"/>
  </w:style>
  <w:style w:type="character" w:customStyle="1" w:styleId="bdx">
    <w:name w:val="bdx"/>
    <w:rsid w:val="00105894"/>
  </w:style>
  <w:style w:type="character" w:customStyle="1" w:styleId="bdl">
    <w:name w:val="bdl"/>
    <w:rsid w:val="00105894"/>
  </w:style>
  <w:style w:type="character" w:customStyle="1" w:styleId="breadcrumbitemcurrent">
    <w:name w:val="breadcrumbitemcurrent"/>
    <w:rsid w:val="00105894"/>
  </w:style>
  <w:style w:type="character" w:customStyle="1" w:styleId="bbl">
    <w:name w:val="bbl"/>
    <w:rsid w:val="00105894"/>
  </w:style>
  <w:style w:type="character" w:customStyle="1" w:styleId="Date2">
    <w:name w:val="Date2"/>
    <w:rsid w:val="00105894"/>
  </w:style>
  <w:style w:type="character" w:customStyle="1" w:styleId="company">
    <w:name w:val="company"/>
    <w:rsid w:val="00105894"/>
  </w:style>
  <w:style w:type="character" w:customStyle="1" w:styleId="itxtnewhookspan">
    <w:name w:val="itxtnewhookspan"/>
    <w:rsid w:val="00105894"/>
  </w:style>
  <w:style w:type="character" w:customStyle="1" w:styleId="gstxthlt">
    <w:name w:val="gstxt_hlt"/>
    <w:rsid w:val="00105894"/>
  </w:style>
  <w:style w:type="character" w:customStyle="1" w:styleId="SubtleEmphasis1">
    <w:name w:val="Subtle Emphasis1"/>
    <w:uiPriority w:val="19"/>
    <w:qFormat/>
    <w:rsid w:val="00105894"/>
    <w:rPr>
      <w:rFonts w:ascii="Times New Roman" w:hAnsi="Times New Roman" w:cs="Times New Roman" w:hint="default"/>
      <w:b/>
      <w:bCs w:val="0"/>
      <w:iCs/>
      <w:color w:val="auto"/>
      <w:sz w:val="22"/>
    </w:rPr>
  </w:style>
  <w:style w:type="character" w:customStyle="1" w:styleId="StyleBoldRed">
    <w:name w:val="Style Bold Red"/>
    <w:rsid w:val="00105894"/>
    <w:rPr>
      <w:b/>
      <w:bCs/>
      <w:color w:val="auto"/>
    </w:rPr>
  </w:style>
  <w:style w:type="character" w:customStyle="1" w:styleId="StyleTimesNewRoman8pt">
    <w:name w:val="Style Times New Roman 8 pt"/>
    <w:rsid w:val="00105894"/>
    <w:rPr>
      <w:rFonts w:ascii="Georgia" w:hAnsi="Georgia" w:hint="default"/>
      <w:sz w:val="16"/>
    </w:rPr>
  </w:style>
  <w:style w:type="character" w:customStyle="1" w:styleId="StyleStyle7pt8pt">
    <w:name w:val="Style Style 7 pt + 8 pt"/>
    <w:rsid w:val="00105894"/>
    <w:rPr>
      <w:sz w:val="16"/>
    </w:rPr>
  </w:style>
  <w:style w:type="character" w:customStyle="1" w:styleId="StyleStyleThickunderlineBold1">
    <w:name w:val="Style Style Thick underline + Bold1"/>
    <w:rsid w:val="00105894"/>
    <w:rPr>
      <w:b/>
      <w:bCs/>
      <w:u w:val="thick"/>
    </w:rPr>
  </w:style>
  <w:style w:type="character" w:customStyle="1" w:styleId="StyleUnderline2">
    <w:name w:val="Style Underline2"/>
    <w:rsid w:val="00105894"/>
    <w:rPr>
      <w:u w:val="single"/>
    </w:rPr>
  </w:style>
  <w:style w:type="character" w:customStyle="1" w:styleId="ShrinkText">
    <w:name w:val="Shrink Text"/>
    <w:rsid w:val="00105894"/>
    <w:rPr>
      <w:sz w:val="16"/>
    </w:rPr>
  </w:style>
  <w:style w:type="character" w:customStyle="1" w:styleId="smallcaps">
    <w:name w:val="smallcaps"/>
    <w:rsid w:val="00105894"/>
  </w:style>
  <w:style w:type="character" w:customStyle="1" w:styleId="goldbldtext">
    <w:name w:val="goldbldtext"/>
    <w:rsid w:val="00105894"/>
  </w:style>
  <w:style w:type="character" w:customStyle="1" w:styleId="cardshighlight0">
    <w:name w:val="cardshighlight"/>
    <w:rsid w:val="00105894"/>
  </w:style>
  <w:style w:type="character" w:customStyle="1" w:styleId="cardsfont12pt1">
    <w:name w:val="cardsfont12pt"/>
    <w:rsid w:val="00105894"/>
  </w:style>
  <w:style w:type="character" w:customStyle="1" w:styleId="ft1">
    <w:name w:val="ft1"/>
    <w:rsid w:val="00105894"/>
  </w:style>
  <w:style w:type="character" w:customStyle="1" w:styleId="ft6">
    <w:name w:val="ft6"/>
    <w:rsid w:val="00105894"/>
  </w:style>
  <w:style w:type="character" w:customStyle="1" w:styleId="kicker">
    <w:name w:val="kicker"/>
    <w:rsid w:val="00105894"/>
  </w:style>
  <w:style w:type="character" w:customStyle="1" w:styleId="backcontent">
    <w:name w:val="backcontent"/>
    <w:rsid w:val="00105894"/>
  </w:style>
  <w:style w:type="character" w:customStyle="1" w:styleId="daystmp">
    <w:name w:val="daystmp"/>
    <w:rsid w:val="00105894"/>
  </w:style>
  <w:style w:type="character" w:customStyle="1" w:styleId="cardsfont12ptchar">
    <w:name w:val="cardsfont12ptchar"/>
    <w:rsid w:val="00105894"/>
  </w:style>
  <w:style w:type="character" w:customStyle="1" w:styleId="gal">
    <w:name w:val="gal"/>
    <w:rsid w:val="00105894"/>
  </w:style>
  <w:style w:type="character" w:customStyle="1" w:styleId="submitted">
    <w:name w:val="submitted"/>
    <w:rsid w:val="00105894"/>
  </w:style>
  <w:style w:type="character" w:customStyle="1" w:styleId="imagedateline">
    <w:name w:val="image_dateline"/>
    <w:rsid w:val="00105894"/>
  </w:style>
  <w:style w:type="character" w:customStyle="1" w:styleId="authordatecharchar">
    <w:name w:val="authordatecharchar"/>
    <w:rsid w:val="00105894"/>
  </w:style>
  <w:style w:type="character" w:customStyle="1" w:styleId="style1char0">
    <w:name w:val="style1char"/>
    <w:rsid w:val="00105894"/>
  </w:style>
  <w:style w:type="character" w:customStyle="1" w:styleId="tagcharchar0">
    <w:name w:val="tagcharchar"/>
    <w:rsid w:val="00105894"/>
  </w:style>
  <w:style w:type="character" w:customStyle="1" w:styleId="underlinedcharchar2">
    <w:name w:val="underlinedcharchar"/>
    <w:rsid w:val="00105894"/>
  </w:style>
  <w:style w:type="character" w:customStyle="1" w:styleId="BoxedChar">
    <w:name w:val="Boxed Char"/>
    <w:rsid w:val="00105894"/>
    <w:rPr>
      <w:rFonts w:ascii="Arial Narrow" w:hAnsi="Arial Narrow" w:hint="default"/>
      <w:b/>
      <w:bCs w:val="0"/>
      <w:sz w:val="18"/>
      <w:bdr w:val="single" w:sz="6" w:space="0" w:color="auto" w:frame="1"/>
    </w:rPr>
  </w:style>
  <w:style w:type="character" w:customStyle="1" w:styleId="Style11ptUnderline2">
    <w:name w:val="Style 11 pt Underline2"/>
    <w:rsid w:val="00105894"/>
    <w:rPr>
      <w:sz w:val="20"/>
      <w:u w:val="single"/>
    </w:rPr>
  </w:style>
  <w:style w:type="character" w:customStyle="1" w:styleId="Style11ptBoldUnderline2">
    <w:name w:val="Style 11 pt Bold Underline2"/>
    <w:rsid w:val="00105894"/>
    <w:rPr>
      <w:b/>
      <w:bCs/>
      <w:sz w:val="20"/>
      <w:u w:val="single"/>
    </w:rPr>
  </w:style>
  <w:style w:type="character" w:customStyle="1" w:styleId="nw">
    <w:name w:val="nw"/>
    <w:rsid w:val="00105894"/>
  </w:style>
  <w:style w:type="character" w:customStyle="1" w:styleId="Styleunderline11ptBoldBorderSinglesolidlineAuto">
    <w:name w:val="Style underline + 11 pt Bold Border: : (Single solid line Auto ..."/>
    <w:rsid w:val="00105894"/>
    <w:rPr>
      <w:b/>
      <w:bCs/>
      <w:sz w:val="20"/>
      <w:u w:val="single"/>
      <w:bdr w:val="single" w:sz="4" w:space="0" w:color="auto" w:frame="1"/>
    </w:rPr>
  </w:style>
  <w:style w:type="character" w:customStyle="1" w:styleId="cardCharCharChar1">
    <w:name w:val="card Char Char Char1"/>
    <w:rsid w:val="00105894"/>
    <w:rPr>
      <w:lang w:val="en-US" w:eastAsia="en-US" w:bidi="ar-SA"/>
    </w:rPr>
  </w:style>
  <w:style w:type="character" w:customStyle="1" w:styleId="authors1">
    <w:name w:val="authors1"/>
    <w:rsid w:val="00105894"/>
    <w:rPr>
      <w:rFonts w:ascii="Verdana" w:hAnsi="Verdana" w:hint="default"/>
      <w:b/>
      <w:bCs/>
      <w:color w:val="006699"/>
      <w:sz w:val="20"/>
      <w:szCs w:val="20"/>
    </w:rPr>
  </w:style>
  <w:style w:type="character" w:customStyle="1" w:styleId="headlinesectionlarge">
    <w:name w:val="headline_section_large"/>
    <w:rsid w:val="00105894"/>
  </w:style>
  <w:style w:type="character" w:customStyle="1" w:styleId="Styleunderline11ptBlack">
    <w:name w:val="Style underline + 11 pt Black"/>
    <w:rsid w:val="00105894"/>
    <w:rPr>
      <w:color w:val="000000"/>
      <w:sz w:val="20"/>
      <w:u w:val="single"/>
    </w:rPr>
  </w:style>
  <w:style w:type="character" w:customStyle="1" w:styleId="Styleunderline11ptBoldBlack">
    <w:name w:val="Style underline + 11 pt Bold Black"/>
    <w:rsid w:val="00105894"/>
    <w:rPr>
      <w:b/>
      <w:bCs/>
      <w:color w:val="000000"/>
      <w:sz w:val="20"/>
      <w:u w:val="single"/>
    </w:rPr>
  </w:style>
  <w:style w:type="character" w:customStyle="1" w:styleId="Style11ptBoldBlackUnderline">
    <w:name w:val="Style 11 pt Bold Black Underline"/>
    <w:rsid w:val="00105894"/>
    <w:rPr>
      <w:b/>
      <w:bCs/>
      <w:color w:val="000000"/>
      <w:sz w:val="20"/>
      <w:u w:val="single"/>
    </w:rPr>
  </w:style>
  <w:style w:type="character" w:customStyle="1" w:styleId="Style11ptBoldBlackUnderlineBorderSinglesolidline">
    <w:name w:val="Style 11 pt Bold Black Underline Border: : (Single solid line ..."/>
    <w:rsid w:val="00105894"/>
    <w:rPr>
      <w:b/>
      <w:bCs/>
      <w:color w:val="000000"/>
      <w:sz w:val="20"/>
      <w:u w:val="single"/>
      <w:bdr w:val="single" w:sz="4" w:space="0" w:color="auto" w:frame="1"/>
    </w:rPr>
  </w:style>
  <w:style w:type="character" w:customStyle="1" w:styleId="StyleLatinMeridien-Italic11ptItalicUnderline">
    <w:name w:val="Style (Latin) Meridien-Italic 11 pt Italic Underline"/>
    <w:rsid w:val="00105894"/>
    <w:rPr>
      <w:rFonts w:ascii="Meridien-Italic" w:hAnsi="Meridien-Italic" w:hint="default"/>
      <w:i/>
      <w:iCs/>
      <w:sz w:val="20"/>
      <w:u w:val="single"/>
    </w:rPr>
  </w:style>
  <w:style w:type="character" w:customStyle="1" w:styleId="Citation-AuthorDate">
    <w:name w:val="Citation - Author/Date"/>
    <w:rsid w:val="00105894"/>
    <w:rPr>
      <w:b/>
      <w:bCs w:val="0"/>
      <w:smallCaps/>
      <w:sz w:val="24"/>
      <w:u w:val="single"/>
    </w:rPr>
  </w:style>
  <w:style w:type="character" w:customStyle="1" w:styleId="underlinestylechar0">
    <w:name w:val="underlinestylechar"/>
    <w:rsid w:val="00105894"/>
  </w:style>
  <w:style w:type="character" w:customStyle="1" w:styleId="highlight">
    <w:name w:val="highlight"/>
    <w:rsid w:val="00105894"/>
  </w:style>
  <w:style w:type="character" w:customStyle="1" w:styleId="DottedUnderline0">
    <w:name w:val="Dotted Underline"/>
    <w:rsid w:val="00105894"/>
    <w:rPr>
      <w:rFonts w:ascii="Times New Roman" w:hAnsi="Times New Roman" w:cs="Times New Roman" w:hint="default"/>
      <w:sz w:val="20"/>
      <w:u w:val="dottedHeavy"/>
    </w:rPr>
  </w:style>
  <w:style w:type="character" w:customStyle="1" w:styleId="titleauthoretc">
    <w:name w:val="titleauthoretc"/>
    <w:rsid w:val="00105894"/>
  </w:style>
  <w:style w:type="character" w:customStyle="1" w:styleId="labeltext">
    <w:name w:val="labeltext"/>
    <w:rsid w:val="00105894"/>
  </w:style>
  <w:style w:type="character" w:customStyle="1" w:styleId="viewlink">
    <w:name w:val="viewlink"/>
    <w:rsid w:val="00105894"/>
  </w:style>
  <w:style w:type="character" w:customStyle="1" w:styleId="share">
    <w:name w:val="share"/>
    <w:rsid w:val="00105894"/>
  </w:style>
  <w:style w:type="character" w:customStyle="1" w:styleId="inlinkchart">
    <w:name w:val="inlink_chart"/>
    <w:rsid w:val="00105894"/>
  </w:style>
  <w:style w:type="character" w:customStyle="1" w:styleId="underLight">
    <w:name w:val="underLight"/>
    <w:uiPriority w:val="1"/>
    <w:qFormat/>
    <w:rsid w:val="0010589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05894"/>
  </w:style>
  <w:style w:type="character" w:customStyle="1" w:styleId="author-rss">
    <w:name w:val="author-rss"/>
    <w:rsid w:val="00105894"/>
  </w:style>
  <w:style w:type="character" w:customStyle="1" w:styleId="fbsharecountwrapper">
    <w:name w:val="fb_share_count_wrapper"/>
    <w:rsid w:val="00105894"/>
  </w:style>
  <w:style w:type="character" w:customStyle="1" w:styleId="fbbuttontext">
    <w:name w:val="fb_button_text"/>
    <w:rsid w:val="00105894"/>
  </w:style>
  <w:style w:type="character" w:customStyle="1" w:styleId="hw">
    <w:name w:val="hw"/>
    <w:rsid w:val="00105894"/>
  </w:style>
  <w:style w:type="character" w:customStyle="1" w:styleId="linktotop">
    <w:name w:val="linktotop"/>
    <w:rsid w:val="00105894"/>
  </w:style>
  <w:style w:type="character" w:customStyle="1" w:styleId="maintextbldleft">
    <w:name w:val="maintextbldleft"/>
    <w:rsid w:val="00105894"/>
  </w:style>
  <w:style w:type="character" w:customStyle="1" w:styleId="maintextleft">
    <w:name w:val="maintextleft"/>
    <w:rsid w:val="00105894"/>
  </w:style>
  <w:style w:type="character" w:customStyle="1" w:styleId="descriptionstyle1block">
    <w:name w:val="description style1 block"/>
    <w:rsid w:val="00105894"/>
  </w:style>
  <w:style w:type="character" w:customStyle="1" w:styleId="gutter-right-1">
    <w:name w:val="gutter-right-1"/>
    <w:basedOn w:val="DefaultParagraphFont"/>
    <w:rsid w:val="00105894"/>
  </w:style>
  <w:style w:type="character" w:customStyle="1" w:styleId="ssl3">
    <w:name w:val="ss_l3"/>
    <w:rsid w:val="00105894"/>
  </w:style>
  <w:style w:type="character" w:customStyle="1" w:styleId="FontStyle39">
    <w:name w:val="Font Style39"/>
    <w:uiPriority w:val="99"/>
    <w:rsid w:val="00105894"/>
    <w:rPr>
      <w:rFonts w:ascii="Constantia" w:hAnsi="Constantia" w:cs="Constantia" w:hint="default"/>
      <w:b/>
      <w:bCs/>
      <w:sz w:val="18"/>
      <w:szCs w:val="18"/>
    </w:rPr>
  </w:style>
  <w:style w:type="character" w:customStyle="1" w:styleId="6">
    <w:name w:val="6"/>
    <w:rsid w:val="00105894"/>
    <w:rPr>
      <w:rFonts w:ascii="Arial" w:hAnsi="Arial" w:cs="Arial" w:hint="default"/>
      <w:bCs/>
      <w:sz w:val="20"/>
      <w:u w:val="single"/>
      <w:lang w:val="en-US" w:eastAsia="en-US" w:bidi="ar-SA"/>
    </w:rPr>
  </w:style>
  <w:style w:type="character" w:customStyle="1" w:styleId="Header11">
    <w:name w:val="Header11"/>
    <w:rsid w:val="00105894"/>
  </w:style>
  <w:style w:type="character" w:customStyle="1" w:styleId="posa">
    <w:name w:val="pos(a)"/>
    <w:basedOn w:val="DefaultParagraphFont"/>
    <w:rsid w:val="00105894"/>
  </w:style>
  <w:style w:type="character" w:customStyle="1" w:styleId="u-hiddeninnarrowenv">
    <w:name w:val="u-hiddeninnarrowenv"/>
    <w:basedOn w:val="DefaultParagraphFont"/>
    <w:rsid w:val="00105894"/>
  </w:style>
  <w:style w:type="character" w:customStyle="1" w:styleId="followbutton-bird">
    <w:name w:val="followbutton-bird"/>
    <w:basedOn w:val="DefaultParagraphFont"/>
    <w:rsid w:val="00105894"/>
  </w:style>
  <w:style w:type="character" w:customStyle="1" w:styleId="tweetauthor-name">
    <w:name w:val="tweetauthor-name"/>
    <w:basedOn w:val="DefaultParagraphFont"/>
    <w:rsid w:val="00105894"/>
  </w:style>
  <w:style w:type="character" w:customStyle="1" w:styleId="tweetauthor-verifiedbadge">
    <w:name w:val="tweetauthor-verifiedbadge"/>
    <w:basedOn w:val="DefaultParagraphFont"/>
    <w:rsid w:val="00105894"/>
  </w:style>
  <w:style w:type="character" w:customStyle="1" w:styleId="tweetauthor-screenname">
    <w:name w:val="tweetauthor-screenname"/>
    <w:basedOn w:val="DefaultParagraphFont"/>
    <w:rsid w:val="00105894"/>
  </w:style>
  <w:style w:type="character" w:customStyle="1" w:styleId="u-hiddenvisually">
    <w:name w:val="u-hiddenvisually"/>
    <w:basedOn w:val="DefaultParagraphFont"/>
    <w:rsid w:val="00105894"/>
  </w:style>
  <w:style w:type="character" w:customStyle="1" w:styleId="tweetaction-stat">
    <w:name w:val="tweetaction-stat"/>
    <w:basedOn w:val="DefaultParagraphFont"/>
    <w:rsid w:val="00105894"/>
  </w:style>
  <w:style w:type="character" w:customStyle="1" w:styleId="related">
    <w:name w:val="related"/>
    <w:basedOn w:val="DefaultParagraphFont"/>
    <w:rsid w:val="00105894"/>
  </w:style>
  <w:style w:type="character" w:customStyle="1" w:styleId="related-content">
    <w:name w:val="related-content"/>
    <w:basedOn w:val="DefaultParagraphFont"/>
    <w:rsid w:val="00105894"/>
  </w:style>
  <w:style w:type="character" w:customStyle="1" w:styleId="name-of-author">
    <w:name w:val="name-of-author"/>
    <w:basedOn w:val="DefaultParagraphFont"/>
    <w:rsid w:val="00105894"/>
  </w:style>
  <w:style w:type="character" w:customStyle="1" w:styleId="first-name">
    <w:name w:val="first-name"/>
    <w:basedOn w:val="DefaultParagraphFont"/>
    <w:rsid w:val="00105894"/>
  </w:style>
  <w:style w:type="character" w:customStyle="1" w:styleId="last-name">
    <w:name w:val="last-name"/>
    <w:basedOn w:val="DefaultParagraphFont"/>
    <w:rsid w:val="00105894"/>
  </w:style>
  <w:style w:type="character" w:customStyle="1" w:styleId="caption10">
    <w:name w:val="caption1"/>
    <w:basedOn w:val="DefaultParagraphFont"/>
    <w:rsid w:val="00105894"/>
  </w:style>
  <w:style w:type="character" w:customStyle="1" w:styleId="recirc-text">
    <w:name w:val="&quot;recirc-text”"/>
    <w:basedOn w:val="DefaultParagraphFont"/>
    <w:rsid w:val="00105894"/>
  </w:style>
  <w:style w:type="character" w:customStyle="1" w:styleId="video-icon">
    <w:name w:val="video-icon"/>
    <w:basedOn w:val="DefaultParagraphFont"/>
    <w:rsid w:val="00105894"/>
  </w:style>
  <w:style w:type="character" w:customStyle="1" w:styleId="powa-shot-play-btn-text">
    <w:name w:val="powa-shot-play-btn-text"/>
    <w:basedOn w:val="DefaultParagraphFont"/>
    <w:rsid w:val="00105894"/>
  </w:style>
  <w:style w:type="character" w:customStyle="1" w:styleId="powa-shot-click">
    <w:name w:val="powa-shot-click"/>
    <w:basedOn w:val="DefaultParagraphFont"/>
    <w:rsid w:val="00105894"/>
  </w:style>
  <w:style w:type="character" w:customStyle="1" w:styleId="wpv-blurb">
    <w:name w:val="wpv-blurb"/>
    <w:basedOn w:val="DefaultParagraphFont"/>
    <w:rsid w:val="00105894"/>
  </w:style>
  <w:style w:type="character" w:customStyle="1" w:styleId="pb-caption">
    <w:name w:val="pb-caption"/>
    <w:basedOn w:val="DefaultParagraphFont"/>
    <w:rsid w:val="00105894"/>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0589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05894"/>
    <w:rPr>
      <w:vertAlign w:val="baseline"/>
    </w:rPr>
  </w:style>
  <w:style w:type="character" w:customStyle="1" w:styleId="Heading7Char1">
    <w:name w:val="Heading 7 Char1"/>
    <w:basedOn w:val="DefaultParagraphFont"/>
    <w:semiHidden/>
    <w:rsid w:val="0010589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0589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0589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05894"/>
    <w:rPr>
      <w:rFonts w:ascii="Calibri" w:hAnsi="Calibri" w:cs="Calibri"/>
    </w:rPr>
  </w:style>
  <w:style w:type="numbering" w:customStyle="1" w:styleId="NoList2">
    <w:name w:val="No List2"/>
    <w:next w:val="NoList"/>
    <w:uiPriority w:val="99"/>
    <w:semiHidden/>
    <w:unhideWhenUsed/>
    <w:rsid w:val="00105894"/>
  </w:style>
  <w:style w:type="numbering" w:customStyle="1" w:styleId="NoList3">
    <w:name w:val="No List3"/>
    <w:next w:val="NoList"/>
    <w:uiPriority w:val="99"/>
    <w:semiHidden/>
    <w:unhideWhenUsed/>
    <w:rsid w:val="00105894"/>
  </w:style>
  <w:style w:type="numbering" w:customStyle="1" w:styleId="NoList4">
    <w:name w:val="No List4"/>
    <w:next w:val="NoList"/>
    <w:uiPriority w:val="99"/>
    <w:semiHidden/>
    <w:unhideWhenUsed/>
    <w:rsid w:val="00105894"/>
  </w:style>
  <w:style w:type="numbering" w:customStyle="1" w:styleId="NoList5">
    <w:name w:val="No List5"/>
    <w:next w:val="NoList"/>
    <w:semiHidden/>
    <w:unhideWhenUsed/>
    <w:rsid w:val="00105894"/>
  </w:style>
  <w:style w:type="paragraph" w:styleId="BlockText">
    <w:name w:val="Block Text"/>
    <w:basedOn w:val="Normal"/>
    <w:rsid w:val="00105894"/>
    <w:pPr>
      <w:ind w:left="229" w:right="229"/>
    </w:pPr>
    <w:rPr>
      <w:rFonts w:ascii="Verdana" w:eastAsia="Times New Roman" w:hAnsi="Verdana"/>
      <w:sz w:val="16"/>
      <w:szCs w:val="20"/>
    </w:rPr>
  </w:style>
  <w:style w:type="paragraph" w:styleId="NormalIndent">
    <w:name w:val="Normal Indent"/>
    <w:basedOn w:val="Normal"/>
    <w:rsid w:val="00105894"/>
    <w:pPr>
      <w:ind w:left="720"/>
    </w:pPr>
    <w:rPr>
      <w:rFonts w:eastAsia="Times New Roman"/>
      <w:szCs w:val="20"/>
    </w:rPr>
  </w:style>
  <w:style w:type="paragraph" w:styleId="EnvelopeReturn">
    <w:name w:val="envelope return"/>
    <w:basedOn w:val="Normal"/>
    <w:rsid w:val="00105894"/>
    <w:rPr>
      <w:rFonts w:eastAsia="Times New Roman"/>
      <w:sz w:val="24"/>
      <w:szCs w:val="20"/>
    </w:rPr>
  </w:style>
  <w:style w:type="paragraph" w:styleId="EnvelopeAddress">
    <w:name w:val="envelope address"/>
    <w:basedOn w:val="Normal"/>
    <w:rsid w:val="0010589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05894"/>
  </w:style>
  <w:style w:type="numbering" w:customStyle="1" w:styleId="NoList7">
    <w:name w:val="No List7"/>
    <w:next w:val="NoList"/>
    <w:semiHidden/>
    <w:unhideWhenUsed/>
    <w:rsid w:val="00105894"/>
  </w:style>
  <w:style w:type="paragraph" w:styleId="ListBullet">
    <w:name w:val="List Bullet"/>
    <w:basedOn w:val="Normal"/>
    <w:link w:val="ListBulletChar"/>
    <w:uiPriority w:val="99"/>
    <w:unhideWhenUsed/>
    <w:rsid w:val="00105894"/>
    <w:pPr>
      <w:tabs>
        <w:tab w:val="num" w:pos="360"/>
      </w:tabs>
      <w:ind w:left="360" w:hanging="360"/>
      <w:contextualSpacing/>
    </w:pPr>
    <w:rPr>
      <w:rFonts w:eastAsia="Calibri"/>
    </w:rPr>
  </w:style>
  <w:style w:type="table" w:styleId="MediumGrid1">
    <w:name w:val="Medium Grid 1"/>
    <w:basedOn w:val="TableNormal"/>
    <w:uiPriority w:val="67"/>
    <w:rsid w:val="0010589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05894"/>
    <w:rPr>
      <w:rFonts w:ascii="Arial Narrow" w:eastAsia="SimSun" w:hAnsi="Arial Narrow" w:cs="Calibri"/>
      <w:sz w:val="20"/>
      <w:szCs w:val="22"/>
    </w:rPr>
  </w:style>
  <w:style w:type="numbering" w:customStyle="1" w:styleId="NoList11">
    <w:name w:val="No List11"/>
    <w:next w:val="NoList"/>
    <w:uiPriority w:val="99"/>
    <w:semiHidden/>
    <w:unhideWhenUsed/>
    <w:rsid w:val="00105894"/>
  </w:style>
  <w:style w:type="numbering" w:customStyle="1" w:styleId="NoList111">
    <w:name w:val="No List111"/>
    <w:next w:val="NoList"/>
    <w:uiPriority w:val="99"/>
    <w:semiHidden/>
    <w:unhideWhenUsed/>
    <w:rsid w:val="00105894"/>
  </w:style>
  <w:style w:type="numbering" w:customStyle="1" w:styleId="NoList1111">
    <w:name w:val="No List1111"/>
    <w:next w:val="NoList"/>
    <w:uiPriority w:val="99"/>
    <w:semiHidden/>
    <w:unhideWhenUsed/>
    <w:rsid w:val="00105894"/>
  </w:style>
  <w:style w:type="numbering" w:customStyle="1" w:styleId="NoList11111">
    <w:name w:val="No List11111"/>
    <w:next w:val="NoList"/>
    <w:uiPriority w:val="99"/>
    <w:semiHidden/>
    <w:unhideWhenUsed/>
    <w:rsid w:val="00105894"/>
  </w:style>
  <w:style w:type="numbering" w:customStyle="1" w:styleId="NoList111111">
    <w:name w:val="No List111111"/>
    <w:next w:val="NoList"/>
    <w:uiPriority w:val="99"/>
    <w:semiHidden/>
    <w:unhideWhenUsed/>
    <w:rsid w:val="00105894"/>
  </w:style>
  <w:style w:type="numbering" w:customStyle="1" w:styleId="NoList1111111">
    <w:name w:val="No List1111111"/>
    <w:next w:val="NoList"/>
    <w:uiPriority w:val="99"/>
    <w:semiHidden/>
    <w:unhideWhenUsed/>
    <w:rsid w:val="00105894"/>
  </w:style>
  <w:style w:type="numbering" w:customStyle="1" w:styleId="NoList11111111">
    <w:name w:val="No List11111111"/>
    <w:next w:val="NoList"/>
    <w:uiPriority w:val="99"/>
    <w:semiHidden/>
    <w:unhideWhenUsed/>
    <w:rsid w:val="00105894"/>
  </w:style>
  <w:style w:type="numbering" w:customStyle="1" w:styleId="NoList111111111">
    <w:name w:val="No List111111111"/>
    <w:next w:val="NoList"/>
    <w:uiPriority w:val="99"/>
    <w:semiHidden/>
    <w:unhideWhenUsed/>
    <w:rsid w:val="00105894"/>
  </w:style>
  <w:style w:type="numbering" w:customStyle="1" w:styleId="NoList1111111111">
    <w:name w:val="No List1111111111"/>
    <w:next w:val="NoList"/>
    <w:uiPriority w:val="99"/>
    <w:semiHidden/>
    <w:unhideWhenUsed/>
    <w:rsid w:val="00105894"/>
  </w:style>
  <w:style w:type="numbering" w:customStyle="1" w:styleId="NoList11111111111">
    <w:name w:val="No List11111111111"/>
    <w:next w:val="NoList"/>
    <w:uiPriority w:val="99"/>
    <w:semiHidden/>
    <w:unhideWhenUsed/>
    <w:rsid w:val="00105894"/>
  </w:style>
  <w:style w:type="numbering" w:customStyle="1" w:styleId="NoList111111111111">
    <w:name w:val="No List111111111111"/>
    <w:next w:val="NoList"/>
    <w:uiPriority w:val="99"/>
    <w:semiHidden/>
    <w:unhideWhenUsed/>
    <w:rsid w:val="00105894"/>
  </w:style>
  <w:style w:type="numbering" w:customStyle="1" w:styleId="NoList1111111111111">
    <w:name w:val="No List1111111111111"/>
    <w:next w:val="NoList"/>
    <w:uiPriority w:val="99"/>
    <w:semiHidden/>
    <w:unhideWhenUsed/>
    <w:rsid w:val="00105894"/>
  </w:style>
  <w:style w:type="numbering" w:customStyle="1" w:styleId="NoList11111111111111">
    <w:name w:val="No List11111111111111"/>
    <w:next w:val="NoList"/>
    <w:uiPriority w:val="99"/>
    <w:semiHidden/>
    <w:unhideWhenUsed/>
    <w:rsid w:val="00105894"/>
  </w:style>
  <w:style w:type="numbering" w:customStyle="1" w:styleId="NoList111111111111111">
    <w:name w:val="No List111111111111111"/>
    <w:next w:val="NoList"/>
    <w:uiPriority w:val="99"/>
    <w:semiHidden/>
    <w:unhideWhenUsed/>
    <w:rsid w:val="00105894"/>
  </w:style>
  <w:style w:type="numbering" w:customStyle="1" w:styleId="NoList1111111111111111">
    <w:name w:val="No List1111111111111111"/>
    <w:next w:val="NoList"/>
    <w:uiPriority w:val="99"/>
    <w:semiHidden/>
    <w:unhideWhenUsed/>
    <w:rsid w:val="00105894"/>
  </w:style>
  <w:style w:type="numbering" w:customStyle="1" w:styleId="NoList11111111111111111">
    <w:name w:val="No List11111111111111111"/>
    <w:next w:val="NoList"/>
    <w:uiPriority w:val="99"/>
    <w:semiHidden/>
    <w:unhideWhenUsed/>
    <w:rsid w:val="00105894"/>
  </w:style>
  <w:style w:type="character" w:customStyle="1" w:styleId="FontStyle220">
    <w:name w:val="Font Style220"/>
    <w:basedOn w:val="DefaultParagraphFont"/>
    <w:uiPriority w:val="99"/>
    <w:rsid w:val="00105894"/>
    <w:rPr>
      <w:rFonts w:ascii="Candara" w:hAnsi="Candara" w:cs="Candara" w:hint="default"/>
      <w:i/>
      <w:iCs/>
      <w:sz w:val="18"/>
      <w:szCs w:val="18"/>
    </w:rPr>
  </w:style>
  <w:style w:type="character" w:customStyle="1" w:styleId="FontStyle290">
    <w:name w:val="Font Style290"/>
    <w:basedOn w:val="DefaultParagraphFont"/>
    <w:uiPriority w:val="99"/>
    <w:rsid w:val="0010589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05894"/>
    <w:rPr>
      <w:rFonts w:ascii="Arial" w:hAnsi="Arial" w:cs="Arial"/>
      <w:b/>
      <w:bCs/>
      <w:sz w:val="16"/>
      <w:szCs w:val="16"/>
    </w:rPr>
  </w:style>
  <w:style w:type="paragraph" w:customStyle="1" w:styleId="analytic">
    <w:name w:val="analytic"/>
    <w:basedOn w:val="Normal"/>
    <w:link w:val="analyticChar"/>
    <w:uiPriority w:val="4"/>
    <w:qFormat/>
    <w:rsid w:val="00105894"/>
    <w:pPr>
      <w:spacing w:before="120"/>
    </w:pPr>
    <w:rPr>
      <w:b/>
    </w:rPr>
  </w:style>
  <w:style w:type="character" w:customStyle="1" w:styleId="analyticChar">
    <w:name w:val="analytic Char"/>
    <w:basedOn w:val="DefaultParagraphFont"/>
    <w:link w:val="analytic"/>
    <w:uiPriority w:val="4"/>
    <w:rsid w:val="00105894"/>
    <w:rPr>
      <w:rFonts w:ascii="Calibri" w:hAnsi="Calibri" w:cs="Calibri"/>
      <w:b/>
      <w:sz w:val="20"/>
    </w:rPr>
  </w:style>
  <w:style w:type="character" w:customStyle="1" w:styleId="m-5498913268213319940gmail-styleunderline">
    <w:name w:val="m_-5498913268213319940gmail-styleunderline"/>
    <w:basedOn w:val="DefaultParagraphFont"/>
    <w:rsid w:val="00105894"/>
  </w:style>
  <w:style w:type="paragraph" w:customStyle="1" w:styleId="speakable">
    <w:name w:val="speakable"/>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05894"/>
  </w:style>
  <w:style w:type="character" w:customStyle="1" w:styleId="copyright">
    <w:name w:val="copyright"/>
    <w:basedOn w:val="DefaultParagraphFont"/>
    <w:rsid w:val="00105894"/>
  </w:style>
  <w:style w:type="character" w:customStyle="1" w:styleId="TagCharCharCharChar">
    <w:name w:val="Tag Char Char Char Char"/>
    <w:basedOn w:val="DefaultParagraphFont"/>
    <w:rsid w:val="00105894"/>
    <w:rPr>
      <w:rFonts w:ascii="Calibri" w:hAnsi="Calibri" w:cs="Calibri"/>
      <w:b/>
      <w:sz w:val="24"/>
    </w:rPr>
  </w:style>
  <w:style w:type="paragraph" w:customStyle="1" w:styleId="g-body">
    <w:name w:val="g-body"/>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0589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05894"/>
    <w:pPr>
      <w:spacing w:before="100" w:beforeAutospacing="1" w:after="100" w:afterAutospacing="1"/>
    </w:pPr>
    <w:rPr>
      <w:sz w:val="24"/>
    </w:rPr>
  </w:style>
  <w:style w:type="paragraph" w:customStyle="1" w:styleId="style41">
    <w:name w:val="style4"/>
    <w:basedOn w:val="Normal"/>
    <w:uiPriority w:val="99"/>
    <w:qFormat/>
    <w:rsid w:val="00105894"/>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05894"/>
    <w:pPr>
      <w:spacing w:before="100" w:beforeAutospacing="1" w:after="100" w:afterAutospacing="1"/>
    </w:pPr>
    <w:rPr>
      <w:rFonts w:ascii="Times New Roman" w:hAnsi="Times New Roman"/>
      <w:sz w:val="24"/>
    </w:rPr>
  </w:style>
  <w:style w:type="character" w:customStyle="1" w:styleId="adtext">
    <w:name w:val="adtext"/>
    <w:basedOn w:val="DefaultParagraphFont"/>
    <w:rsid w:val="00105894"/>
  </w:style>
  <w:style w:type="character" w:customStyle="1" w:styleId="UL-Bold">
    <w:name w:val="UL-Bold"/>
    <w:basedOn w:val="DefaultParagraphFont"/>
    <w:rsid w:val="00105894"/>
    <w:rPr>
      <w:u w:val="thick"/>
    </w:rPr>
  </w:style>
  <w:style w:type="character" w:customStyle="1" w:styleId="UL-None">
    <w:name w:val="UL-None"/>
    <w:basedOn w:val="DefaultParagraphFont"/>
    <w:rsid w:val="00105894"/>
    <w:rPr>
      <w:strike w:val="0"/>
      <w:dstrike w:val="0"/>
      <w:u w:val="none"/>
      <w:effect w:val="none"/>
    </w:rPr>
  </w:style>
  <w:style w:type="character" w:customStyle="1" w:styleId="gl">
    <w:name w:val="gl"/>
    <w:basedOn w:val="DefaultParagraphFont"/>
    <w:rsid w:val="00105894"/>
  </w:style>
  <w:style w:type="character" w:customStyle="1" w:styleId="qu730rj69h">
    <w:name w:val="qu730rj69h"/>
    <w:basedOn w:val="DefaultParagraphFont"/>
    <w:rsid w:val="00105894"/>
  </w:style>
  <w:style w:type="paragraph" w:customStyle="1" w:styleId="optext">
    <w:name w:val="optext"/>
    <w:basedOn w:val="Normal"/>
    <w:uiPriority w:val="99"/>
    <w:qFormat/>
    <w:rsid w:val="00105894"/>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05894"/>
  </w:style>
  <w:style w:type="character" w:customStyle="1" w:styleId="icr880">
    <w:name w:val="icr880"/>
    <w:basedOn w:val="DefaultParagraphFont"/>
    <w:rsid w:val="00105894"/>
  </w:style>
  <w:style w:type="character" w:customStyle="1" w:styleId="hx23q54">
    <w:name w:val="hx23q54"/>
    <w:basedOn w:val="DefaultParagraphFont"/>
    <w:rsid w:val="00105894"/>
  </w:style>
  <w:style w:type="character" w:customStyle="1" w:styleId="m-5348258726587825636gmail-style13ptbold">
    <w:name w:val="m_-5348258726587825636gmail-style13ptbold"/>
    <w:basedOn w:val="DefaultParagraphFont"/>
    <w:rsid w:val="00105894"/>
  </w:style>
  <w:style w:type="character" w:customStyle="1" w:styleId="m-5348258726587825636gmail-styleunderline">
    <w:name w:val="m_-5348258726587825636gmail-styleunderline"/>
    <w:basedOn w:val="DefaultParagraphFont"/>
    <w:rsid w:val="00105894"/>
  </w:style>
  <w:style w:type="character" w:customStyle="1" w:styleId="UnderlineCharChar1">
    <w:name w:val="Underline Char Char1"/>
    <w:basedOn w:val="DefaultParagraphFont"/>
    <w:rsid w:val="0010589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05894"/>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05894"/>
  </w:style>
  <w:style w:type="character" w:customStyle="1" w:styleId="CardsFont12ptCharChar">
    <w:name w:val="Cards + Font: 12 pt Char Char"/>
    <w:basedOn w:val="DefaultParagraphFont"/>
    <w:rsid w:val="00105894"/>
    <w:rPr>
      <w:sz w:val="24"/>
      <w:szCs w:val="24"/>
      <w:u w:val="thick"/>
      <w:lang w:val="en-US" w:eastAsia="en-US" w:bidi="ar-SA"/>
    </w:rPr>
  </w:style>
  <w:style w:type="character" w:customStyle="1" w:styleId="NothingChar1">
    <w:name w:val="Nothing Char1"/>
    <w:basedOn w:val="DefaultParagraphFont"/>
    <w:rsid w:val="00105894"/>
    <w:rPr>
      <w:lang w:val="en-US" w:eastAsia="en-US" w:bidi="ar-SA"/>
    </w:rPr>
  </w:style>
  <w:style w:type="paragraph" w:customStyle="1" w:styleId="useless">
    <w:name w:val="useless"/>
    <w:basedOn w:val="Normal"/>
    <w:uiPriority w:val="99"/>
    <w:qFormat/>
    <w:rsid w:val="00105894"/>
    <w:rPr>
      <w:rFonts w:ascii="Times New Roman" w:eastAsia="Times New Roman" w:hAnsi="Times New Roman"/>
      <w:sz w:val="12"/>
    </w:rPr>
  </w:style>
  <w:style w:type="character" w:customStyle="1" w:styleId="DDIUnderline">
    <w:name w:val="DDI Underline"/>
    <w:qFormat/>
    <w:rsid w:val="00105894"/>
    <w:rPr>
      <w:rFonts w:ascii="Times New Roman" w:hAnsi="Times New Roman"/>
      <w:sz w:val="24"/>
      <w:u w:val="single"/>
    </w:rPr>
  </w:style>
  <w:style w:type="character" w:customStyle="1" w:styleId="Char1">
    <w:name w:val="Char1"/>
    <w:basedOn w:val="DefaultParagraphFont"/>
    <w:rsid w:val="00105894"/>
    <w:rPr>
      <w:rFonts w:cs="Arial"/>
      <w:b/>
      <w:bCs/>
      <w:iCs/>
      <w:sz w:val="24"/>
      <w:szCs w:val="28"/>
      <w:lang w:val="en-US" w:eastAsia="en-US" w:bidi="ar-SA"/>
    </w:rPr>
  </w:style>
  <w:style w:type="paragraph" w:customStyle="1" w:styleId="ALLCAPS">
    <w:name w:val="ALL CAPS"/>
    <w:basedOn w:val="Normal"/>
    <w:link w:val="ALLCAPSChar"/>
    <w:qFormat/>
    <w:rsid w:val="00105894"/>
    <w:rPr>
      <w:rFonts w:ascii="Times New Roman" w:eastAsia="Times New Roman" w:hAnsi="Times New Roman"/>
      <w:b/>
      <w:caps/>
    </w:rPr>
  </w:style>
  <w:style w:type="character" w:customStyle="1" w:styleId="ALLCAPSChar">
    <w:name w:val="ALL CAPS Char"/>
    <w:basedOn w:val="DefaultParagraphFont"/>
    <w:link w:val="ALLCAPS"/>
    <w:rsid w:val="00105894"/>
    <w:rPr>
      <w:rFonts w:ascii="Times New Roman" w:eastAsia="Times New Roman" w:hAnsi="Times New Roman" w:cs="Calibri"/>
      <w:b/>
      <w:caps/>
      <w:sz w:val="20"/>
    </w:rPr>
  </w:style>
  <w:style w:type="paragraph" w:customStyle="1" w:styleId="TagCharCharCharCharCharCharChar0">
    <w:name w:val="Tag Char Char Char Char Char Char Char"/>
    <w:basedOn w:val="Normal"/>
    <w:link w:val="TagCharCharCharCharCharCharCharChar"/>
    <w:qFormat/>
    <w:rsid w:val="00105894"/>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05894"/>
    <w:rPr>
      <w:rFonts w:ascii="Times New Roman" w:eastAsia="Times New Roman" w:hAnsi="Times New Roman" w:cs="Calibri"/>
      <w:b/>
    </w:rPr>
  </w:style>
  <w:style w:type="character" w:customStyle="1" w:styleId="10ptnotbold">
    <w:name w:val="10ptnotbold"/>
    <w:basedOn w:val="DefaultParagraphFont"/>
    <w:rsid w:val="00105894"/>
    <w:rPr>
      <w:sz w:val="20"/>
    </w:rPr>
  </w:style>
  <w:style w:type="character" w:customStyle="1" w:styleId="Cites-AuthorDate">
    <w:name w:val="Cites-Author/Date"/>
    <w:rsid w:val="00105894"/>
    <w:rPr>
      <w:rFonts w:ascii="Helvetica" w:hAnsi="Helvetica"/>
      <w:b/>
      <w:sz w:val="22"/>
      <w:szCs w:val="24"/>
      <w:u w:val="thick"/>
    </w:rPr>
  </w:style>
  <w:style w:type="paragraph" w:customStyle="1" w:styleId="CiteTag">
    <w:name w:val="Cite/Tag"/>
    <w:basedOn w:val="Normal"/>
    <w:uiPriority w:val="99"/>
    <w:qFormat/>
    <w:rsid w:val="00105894"/>
    <w:rPr>
      <w:rFonts w:ascii="Times New Roman" w:eastAsia="Cambria" w:hAnsi="Times New Roman"/>
      <w:b/>
    </w:rPr>
  </w:style>
  <w:style w:type="character" w:customStyle="1" w:styleId="CardsFont6ptChar1">
    <w:name w:val="Cards + Font: 6 pt Char1"/>
    <w:basedOn w:val="CardsChar"/>
    <w:link w:val="CardsFont6pt"/>
    <w:rsid w:val="0010589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05894"/>
  </w:style>
  <w:style w:type="character" w:customStyle="1" w:styleId="m489902567989944824gmail-styleunderline">
    <w:name w:val="m_489902567989944824gmail-styleunderline"/>
    <w:basedOn w:val="DefaultParagraphFont"/>
    <w:rsid w:val="00105894"/>
  </w:style>
  <w:style w:type="paragraph" w:customStyle="1" w:styleId="Analytic0">
    <w:name w:val="Analytic"/>
    <w:basedOn w:val="Normal"/>
    <w:link w:val="AnalyticChar0"/>
    <w:autoRedefine/>
    <w:uiPriority w:val="4"/>
    <w:qFormat/>
    <w:rsid w:val="00105894"/>
    <w:rPr>
      <w:b/>
      <w:sz w:val="26"/>
    </w:rPr>
  </w:style>
  <w:style w:type="character" w:customStyle="1" w:styleId="AnalyticChar0">
    <w:name w:val="Analytic Char"/>
    <w:basedOn w:val="DefaultParagraphFont"/>
    <w:link w:val="Analytic0"/>
    <w:uiPriority w:val="4"/>
    <w:rsid w:val="00105894"/>
    <w:rPr>
      <w:rFonts w:ascii="Calibri" w:hAnsi="Calibri" w:cs="Calibri"/>
      <w:b/>
      <w:sz w:val="26"/>
    </w:rPr>
  </w:style>
  <w:style w:type="character" w:customStyle="1" w:styleId="UnresolvedMention2">
    <w:name w:val="Unresolved Mention2"/>
    <w:basedOn w:val="DefaultParagraphFont"/>
    <w:uiPriority w:val="99"/>
    <w:rsid w:val="00105894"/>
    <w:rPr>
      <w:color w:val="808080"/>
      <w:shd w:val="clear" w:color="auto" w:fill="E6E6E6"/>
    </w:rPr>
  </w:style>
  <w:style w:type="character" w:customStyle="1" w:styleId="swauthor">
    <w:name w:val="sw_author"/>
    <w:rsid w:val="00105894"/>
  </w:style>
  <w:style w:type="character" w:customStyle="1" w:styleId="UnderlineCharChar3">
    <w:name w:val="Underline Char Char3"/>
    <w:rsid w:val="00105894"/>
    <w:rPr>
      <w:szCs w:val="24"/>
      <w:u w:val="single"/>
      <w:lang w:val="en-US" w:eastAsia="en-US" w:bidi="ar-SA"/>
    </w:rPr>
  </w:style>
  <w:style w:type="character" w:customStyle="1" w:styleId="tl8wme">
    <w:name w:val="tl8wme"/>
    <w:basedOn w:val="DefaultParagraphFont"/>
    <w:rsid w:val="00105894"/>
  </w:style>
  <w:style w:type="character" w:customStyle="1" w:styleId="Mention3">
    <w:name w:val="Mention3"/>
    <w:basedOn w:val="DefaultParagraphFont"/>
    <w:uiPriority w:val="99"/>
    <w:semiHidden/>
    <w:unhideWhenUsed/>
    <w:rsid w:val="00105894"/>
    <w:rPr>
      <w:color w:val="2B579A"/>
      <w:shd w:val="clear" w:color="auto" w:fill="E6E6E6"/>
    </w:rPr>
  </w:style>
  <w:style w:type="character" w:customStyle="1" w:styleId="m-5251091010484660064gmail-style13ptbold">
    <w:name w:val="m_-5251091010484660064gmail-style13ptbold"/>
    <w:basedOn w:val="DefaultParagraphFont"/>
    <w:rsid w:val="00105894"/>
  </w:style>
  <w:style w:type="character" w:customStyle="1" w:styleId="m-5251091010484660064gmail-styleunderline">
    <w:name w:val="m_-5251091010484660064gmail-styleunderline"/>
    <w:basedOn w:val="DefaultParagraphFont"/>
    <w:rsid w:val="00105894"/>
  </w:style>
  <w:style w:type="character" w:customStyle="1" w:styleId="tablecaption">
    <w:name w:val="tablecaption"/>
    <w:basedOn w:val="DefaultParagraphFont"/>
    <w:rsid w:val="00105894"/>
  </w:style>
  <w:style w:type="character" w:customStyle="1" w:styleId="StyleLatinHelvetica105ptBlack">
    <w:name w:val="Style (Latin) Helvetica 10.5 pt Black"/>
    <w:basedOn w:val="DefaultParagraphFont"/>
    <w:rsid w:val="00105894"/>
    <w:rPr>
      <w:rFonts w:ascii="Times New Roman" w:hAnsi="Times New Roman"/>
      <w:color w:val="000000"/>
      <w:sz w:val="21"/>
    </w:rPr>
  </w:style>
  <w:style w:type="character" w:customStyle="1" w:styleId="m-413333960618644972gmail-style13ptbold">
    <w:name w:val="m_-413333960618644972gmail-style13ptbold"/>
    <w:basedOn w:val="DefaultParagraphFont"/>
    <w:rsid w:val="00105894"/>
  </w:style>
  <w:style w:type="character" w:customStyle="1" w:styleId="m-413333960618644972gmail-styleunderline">
    <w:name w:val="m_-413333960618644972gmail-styleunderline"/>
    <w:basedOn w:val="DefaultParagraphFont"/>
    <w:rsid w:val="00105894"/>
  </w:style>
  <w:style w:type="character" w:customStyle="1" w:styleId="m8314098763611656848gmail-stylestylebold12pt">
    <w:name w:val="m_8314098763611656848gmail-stylestylebold12pt"/>
    <w:basedOn w:val="DefaultParagraphFont"/>
    <w:rsid w:val="00105894"/>
  </w:style>
  <w:style w:type="character" w:customStyle="1" w:styleId="m8314098763611656848gmail-styleboldunderline">
    <w:name w:val="m_8314098763611656848gmail-styleboldunderline"/>
    <w:basedOn w:val="DefaultParagraphFont"/>
    <w:rsid w:val="00105894"/>
  </w:style>
  <w:style w:type="paragraph" w:customStyle="1" w:styleId="Spacer">
    <w:name w:val="Spacer"/>
    <w:basedOn w:val="Heading1"/>
    <w:link w:val="SpacerChar"/>
    <w:autoRedefine/>
    <w:uiPriority w:val="4"/>
    <w:qFormat/>
    <w:rsid w:val="0010589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05894"/>
    <w:rPr>
      <w:rFonts w:ascii="Georgia" w:eastAsiaTheme="majorEastAsia" w:hAnsi="Georgia" w:cstheme="majorBidi"/>
      <w:b/>
      <w:bCs/>
      <w:szCs w:val="32"/>
    </w:rPr>
  </w:style>
  <w:style w:type="paragraph" w:customStyle="1" w:styleId="msonormal0">
    <w:name w:val="msonormal"/>
    <w:basedOn w:val="Normal"/>
    <w:rsid w:val="0010589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05894"/>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05894"/>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05894"/>
    <w:rPr>
      <w:rFonts w:ascii="Arial Narrow" w:hAnsi="Arial Narrow" w:cs="Times New Roman"/>
      <w:color w:val="000000"/>
      <w:sz w:val="16"/>
    </w:rPr>
  </w:style>
  <w:style w:type="character" w:customStyle="1" w:styleId="CiteReal0">
    <w:name w:val="CiteReal"/>
    <w:uiPriority w:val="1"/>
    <w:qFormat/>
    <w:rsid w:val="00105894"/>
    <w:rPr>
      <w:rFonts w:ascii="Arial" w:hAnsi="Arial"/>
      <w:b/>
      <w:sz w:val="24"/>
      <w:u w:val="single"/>
    </w:rPr>
  </w:style>
  <w:style w:type="character" w:customStyle="1" w:styleId="dropcap1">
    <w:name w:val="dropcap1"/>
    <w:rsid w:val="00105894"/>
  </w:style>
  <w:style w:type="paragraph" w:customStyle="1" w:styleId="Style31">
    <w:name w:val="Style31"/>
    <w:basedOn w:val="Normal"/>
    <w:uiPriority w:val="99"/>
    <w:rsid w:val="00105894"/>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05894"/>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05894"/>
    <w:pPr>
      <w:spacing w:line="200" w:lineRule="exact"/>
      <w:jc w:val="both"/>
    </w:pPr>
    <w:rPr>
      <w:rFonts w:ascii="Palatino Linotype" w:hAnsi="Palatino Linotype" w:cs="Palatino Linotype"/>
      <w:sz w:val="16"/>
    </w:rPr>
  </w:style>
  <w:style w:type="character" w:customStyle="1" w:styleId="FontStyle72">
    <w:name w:val="Font Style72"/>
    <w:uiPriority w:val="99"/>
    <w:rsid w:val="00105894"/>
    <w:rPr>
      <w:rFonts w:ascii="Cambria" w:hAnsi="Cambria" w:cs="Cambria" w:hint="default"/>
      <w:sz w:val="16"/>
      <w:szCs w:val="16"/>
    </w:rPr>
  </w:style>
  <w:style w:type="character" w:customStyle="1" w:styleId="FontStyle73">
    <w:name w:val="Font Style73"/>
    <w:uiPriority w:val="99"/>
    <w:rsid w:val="00105894"/>
    <w:rPr>
      <w:rFonts w:ascii="Cambria" w:hAnsi="Cambria" w:cs="Cambria" w:hint="default"/>
      <w:i/>
      <w:iCs/>
      <w:sz w:val="16"/>
      <w:szCs w:val="16"/>
    </w:rPr>
  </w:style>
  <w:style w:type="character" w:customStyle="1" w:styleId="UnderlinestyleChar2">
    <w:name w:val="Underline style Char2"/>
    <w:rsid w:val="00105894"/>
    <w:rPr>
      <w:sz w:val="22"/>
      <w:szCs w:val="24"/>
      <w:u w:val="single"/>
      <w:lang w:val="en-US" w:eastAsia="en-US" w:bidi="ar-SA"/>
    </w:rPr>
  </w:style>
  <w:style w:type="character" w:customStyle="1" w:styleId="FontStyle49">
    <w:name w:val="Font Style49"/>
    <w:uiPriority w:val="99"/>
    <w:rsid w:val="00105894"/>
    <w:rPr>
      <w:rFonts w:ascii="Cambria" w:hAnsi="Cambria" w:cs="Cambria"/>
      <w:sz w:val="20"/>
      <w:szCs w:val="20"/>
    </w:rPr>
  </w:style>
  <w:style w:type="character" w:customStyle="1" w:styleId="FontStyle50">
    <w:name w:val="Font Style50"/>
    <w:uiPriority w:val="99"/>
    <w:rsid w:val="0010589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05894"/>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05894"/>
    <w:rPr>
      <w:rFonts w:ascii="Cambria" w:eastAsia="Cambria" w:hAnsi="Cambria" w:cs="Cambria"/>
      <w:spacing w:val="-3"/>
      <w:sz w:val="16"/>
      <w:szCs w:val="20"/>
    </w:rPr>
  </w:style>
  <w:style w:type="character" w:customStyle="1" w:styleId="kn">
    <w:name w:val="kn"/>
    <w:basedOn w:val="DefaultParagraphFont"/>
    <w:rsid w:val="00105894"/>
  </w:style>
  <w:style w:type="character" w:customStyle="1" w:styleId="StyleStyleUnderlineUnderlineStyleBoldUnderlineIntenseEmphas">
    <w:name w:val="Style Style UnderlineUnderlineStyle Bold UnderlineIntense Emphas..."/>
    <w:basedOn w:val="DefaultParagraphFont"/>
    <w:rsid w:val="00105894"/>
    <w:rPr>
      <w:b/>
      <w:bCs/>
      <w:sz w:val="26"/>
      <w:u w:val="single"/>
    </w:rPr>
  </w:style>
  <w:style w:type="character" w:customStyle="1" w:styleId="articoloinside">
    <w:name w:val="articolo_inside"/>
    <w:rsid w:val="00105894"/>
  </w:style>
  <w:style w:type="paragraph" w:customStyle="1" w:styleId="pagetools">
    <w:name w:val="pagetools"/>
    <w:basedOn w:val="Normal"/>
    <w:rsid w:val="00105894"/>
    <w:pPr>
      <w:spacing w:before="100" w:beforeAutospacing="1" w:after="100" w:afterAutospacing="1"/>
    </w:pPr>
    <w:rPr>
      <w:rFonts w:ascii="Cambria" w:eastAsia="Cambria" w:hAnsi="Cambria"/>
      <w:sz w:val="24"/>
    </w:rPr>
  </w:style>
  <w:style w:type="character" w:customStyle="1" w:styleId="desc">
    <w:name w:val="desc"/>
    <w:basedOn w:val="DefaultParagraphFont"/>
    <w:rsid w:val="00105894"/>
  </w:style>
  <w:style w:type="character" w:customStyle="1" w:styleId="job">
    <w:name w:val="job"/>
    <w:basedOn w:val="DefaultParagraphFont"/>
    <w:rsid w:val="00105894"/>
  </w:style>
  <w:style w:type="character" w:customStyle="1" w:styleId="publisher">
    <w:name w:val="publisher"/>
    <w:basedOn w:val="DefaultParagraphFont"/>
    <w:rsid w:val="00105894"/>
  </w:style>
  <w:style w:type="character" w:customStyle="1" w:styleId="pubyear">
    <w:name w:val="pubyear"/>
    <w:basedOn w:val="DefaultParagraphFont"/>
    <w:rsid w:val="00105894"/>
  </w:style>
  <w:style w:type="character" w:customStyle="1" w:styleId="pubcity">
    <w:name w:val="pubcity"/>
    <w:basedOn w:val="DefaultParagraphFont"/>
    <w:rsid w:val="00105894"/>
  </w:style>
  <w:style w:type="character" w:customStyle="1" w:styleId="bodycontentlink">
    <w:name w:val="bodycontentlink"/>
    <w:basedOn w:val="DefaultParagraphFont"/>
    <w:rsid w:val="00105894"/>
  </w:style>
  <w:style w:type="paragraph" w:customStyle="1" w:styleId="C-Text">
    <w:name w:val="C-Text"/>
    <w:basedOn w:val="Normal"/>
    <w:rsid w:val="00105894"/>
    <w:pPr>
      <w:tabs>
        <w:tab w:val="num" w:pos="720"/>
      </w:tabs>
      <w:ind w:left="720" w:hanging="360"/>
    </w:pPr>
    <w:rPr>
      <w:rFonts w:ascii="Book Antiqua" w:hAnsi="Book Antiqua"/>
      <w:sz w:val="24"/>
    </w:rPr>
  </w:style>
  <w:style w:type="character" w:customStyle="1" w:styleId="ecdate">
    <w:name w:val="ec_date"/>
    <w:basedOn w:val="DefaultParagraphFont"/>
    <w:rsid w:val="00105894"/>
    <w:rPr>
      <w:rFonts w:ascii="Symbol" w:hAnsi="Symbol" w:hint="default"/>
      <w:sz w:val="20"/>
      <w:szCs w:val="20"/>
      <w:shd w:val="clear" w:color="auto" w:fill="FFFFFF"/>
    </w:rPr>
  </w:style>
  <w:style w:type="paragraph" w:customStyle="1" w:styleId="ecmsonormal">
    <w:name w:val="ec_msonormal"/>
    <w:basedOn w:val="Normal"/>
    <w:rsid w:val="00105894"/>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105894"/>
  </w:style>
  <w:style w:type="character" w:customStyle="1" w:styleId="articleheadline">
    <w:name w:val="articleheadline"/>
    <w:basedOn w:val="DefaultParagraphFont"/>
    <w:rsid w:val="00105894"/>
  </w:style>
  <w:style w:type="paragraph" w:customStyle="1" w:styleId="u-intro">
    <w:name w:val="u-intro"/>
    <w:basedOn w:val="Normal"/>
    <w:rsid w:val="00105894"/>
    <w:pPr>
      <w:spacing w:before="100" w:beforeAutospacing="1" w:after="100" w:afterAutospacing="1"/>
    </w:pPr>
    <w:rPr>
      <w:rFonts w:ascii="Georgia" w:hAnsi="Georgia"/>
      <w:sz w:val="24"/>
    </w:rPr>
  </w:style>
  <w:style w:type="character" w:customStyle="1" w:styleId="u-byline">
    <w:name w:val="u-byline"/>
    <w:basedOn w:val="DefaultParagraphFont"/>
    <w:rsid w:val="00105894"/>
  </w:style>
  <w:style w:type="character" w:customStyle="1" w:styleId="articlebya">
    <w:name w:val="articleby_a"/>
    <w:basedOn w:val="DefaultParagraphFont"/>
    <w:rsid w:val="00105894"/>
  </w:style>
  <w:style w:type="character" w:customStyle="1" w:styleId="popupwinby">
    <w:name w:val="popupwinby"/>
    <w:basedOn w:val="DefaultParagraphFont"/>
    <w:rsid w:val="00105894"/>
  </w:style>
  <w:style w:type="character" w:customStyle="1" w:styleId="storyheader">
    <w:name w:val="storyheader"/>
    <w:basedOn w:val="DefaultParagraphFont"/>
    <w:rsid w:val="00105894"/>
  </w:style>
  <w:style w:type="character" w:customStyle="1" w:styleId="marron">
    <w:name w:val="marron"/>
    <w:basedOn w:val="DefaultParagraphFont"/>
    <w:rsid w:val="00105894"/>
  </w:style>
  <w:style w:type="paragraph" w:customStyle="1" w:styleId="StyleNormalWeb10pt">
    <w:name w:val="Style Normal (Web) + 10 pt"/>
    <w:basedOn w:val="NormalWeb"/>
    <w:next w:val="Normal"/>
    <w:rsid w:val="00105894"/>
    <w:rPr>
      <w:rFonts w:ascii="Bookman Old Style" w:eastAsiaTheme="minorHAnsi" w:hAnsi="Bookman Old Style" w:cstheme="minorBidi"/>
      <w:lang w:bidi="ar-SA"/>
    </w:rPr>
  </w:style>
  <w:style w:type="character" w:customStyle="1" w:styleId="StyleNormalWeb10ptChar">
    <w:name w:val="Style Normal (Web) + 10 pt Char"/>
    <w:basedOn w:val="DefaultParagraphFont"/>
    <w:rsid w:val="00105894"/>
    <w:rPr>
      <w:szCs w:val="24"/>
      <w:lang w:val="en-US" w:eastAsia="en-US" w:bidi="ar-SA"/>
    </w:rPr>
  </w:style>
  <w:style w:type="paragraph" w:customStyle="1" w:styleId="TagCiteShells">
    <w:name w:val="Tag/Cite/Shells"/>
    <w:basedOn w:val="Normal"/>
    <w:rsid w:val="00105894"/>
    <w:rPr>
      <w:rFonts w:ascii="Georgia" w:hAnsi="Georgia"/>
      <w:b/>
      <w:sz w:val="16"/>
    </w:rPr>
  </w:style>
  <w:style w:type="paragraph" w:customStyle="1" w:styleId="DefinitionTerm">
    <w:name w:val="Definition Term"/>
    <w:basedOn w:val="Normal"/>
    <w:next w:val="Normal"/>
    <w:rsid w:val="00105894"/>
    <w:rPr>
      <w:rFonts w:ascii="Georgia" w:hAnsi="Georgia"/>
      <w:snapToGrid w:val="0"/>
      <w:sz w:val="24"/>
    </w:rPr>
  </w:style>
  <w:style w:type="character" w:customStyle="1" w:styleId="Style3CharChar">
    <w:name w:val="Style3 Char Char"/>
    <w:basedOn w:val="DefaultParagraphFont"/>
    <w:rsid w:val="0010589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05894"/>
    <w:pPr>
      <w:spacing w:after="60"/>
    </w:pPr>
    <w:rPr>
      <w:rFonts w:ascii="Georgia" w:eastAsia="Segoe UI" w:hAnsi="Georgia" w:cs="Cambria"/>
      <w:caps/>
      <w:sz w:val="20"/>
      <w:lang w:eastAsia="zh-CN"/>
    </w:rPr>
  </w:style>
  <w:style w:type="character" w:customStyle="1" w:styleId="NormalChar0">
    <w:name w:val="Normal Char"/>
    <w:basedOn w:val="DefaultParagraphFont"/>
    <w:rsid w:val="00105894"/>
    <w:rPr>
      <w:lang w:eastAsia="en-US"/>
    </w:rPr>
  </w:style>
  <w:style w:type="character" w:customStyle="1" w:styleId="BoldUnderlineChar2">
    <w:name w:val="Bold + Underline Char"/>
    <w:basedOn w:val="DefaultParagraphFont"/>
    <w:rsid w:val="0010589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05894"/>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105894"/>
  </w:style>
  <w:style w:type="character" w:customStyle="1" w:styleId="CharacterStyle7">
    <w:name w:val="Character Style 7"/>
    <w:rsid w:val="00105894"/>
    <w:rPr>
      <w:rFonts w:ascii="Trebuchet MS" w:hAnsi="Trebuchet MS" w:cs="Trebuchet MS"/>
      <w:sz w:val="20"/>
      <w:szCs w:val="20"/>
      <w:u w:val="single"/>
    </w:rPr>
  </w:style>
  <w:style w:type="character" w:customStyle="1" w:styleId="StyleStyle4Char">
    <w:name w:val="Style Style4 + Char"/>
    <w:basedOn w:val="DefaultParagraphFont"/>
    <w:rsid w:val="0010589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0589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05894"/>
    <w:rPr>
      <w:rFonts w:ascii="Symbol" w:hAnsi="Symbol"/>
      <w:sz w:val="21"/>
      <w:szCs w:val="21"/>
      <w:u w:val="thick"/>
    </w:rPr>
  </w:style>
  <w:style w:type="character" w:customStyle="1" w:styleId="UnderlinedEvidenceCharChar">
    <w:name w:val="Underlined Evidence Char Char"/>
    <w:basedOn w:val="DefaultParagraphFont"/>
    <w:rsid w:val="00105894"/>
    <w:rPr>
      <w:rFonts w:ascii="Symbol" w:hAnsi="Symbol"/>
      <w:sz w:val="21"/>
      <w:szCs w:val="21"/>
      <w:u w:val="thick"/>
      <w:lang w:val="en-US" w:eastAsia="en-US" w:bidi="ar-SA"/>
    </w:rPr>
  </w:style>
  <w:style w:type="paragraph" w:customStyle="1" w:styleId="Cite8">
    <w:name w:val="Cite8"/>
    <w:basedOn w:val="Normal"/>
    <w:autoRedefine/>
    <w:qFormat/>
    <w:rsid w:val="00105894"/>
    <w:rPr>
      <w:rFonts w:ascii="Trebuchet MS" w:eastAsia="Verdana" w:hAnsi="Trebuchet MS" w:cs="Cambria"/>
      <w:sz w:val="16"/>
    </w:rPr>
  </w:style>
  <w:style w:type="paragraph" w:customStyle="1" w:styleId="8font">
    <w:name w:val="8font"/>
    <w:basedOn w:val="Normal"/>
    <w:next w:val="Normal"/>
    <w:autoRedefine/>
    <w:qFormat/>
    <w:rsid w:val="00105894"/>
    <w:rPr>
      <w:rFonts w:ascii="Georgia" w:eastAsia="Cambria Math" w:hAnsi="Georgia" w:cs="Cambria"/>
      <w:sz w:val="16"/>
      <w:szCs w:val="16"/>
    </w:rPr>
  </w:style>
  <w:style w:type="character" w:customStyle="1" w:styleId="NoterefInText">
    <w:name w:val="_NoterefInText"/>
    <w:uiPriority w:val="99"/>
    <w:rsid w:val="00105894"/>
    <w:rPr>
      <w:rFonts w:cs="AKDPE C+ Utopia"/>
      <w:color w:val="000000"/>
    </w:rPr>
  </w:style>
  <w:style w:type="character" w:customStyle="1" w:styleId="postauthor">
    <w:name w:val="postauthor"/>
    <w:basedOn w:val="DefaultParagraphFont"/>
    <w:rsid w:val="00105894"/>
  </w:style>
  <w:style w:type="paragraph" w:customStyle="1" w:styleId="notes-source-hasnotes">
    <w:name w:val="notes-source-hasnotes"/>
    <w:basedOn w:val="Normal"/>
    <w:rsid w:val="00105894"/>
    <w:pPr>
      <w:spacing w:before="100" w:beforeAutospacing="1" w:after="100" w:afterAutospacing="1"/>
    </w:pPr>
    <w:rPr>
      <w:sz w:val="16"/>
      <w:szCs w:val="20"/>
    </w:rPr>
  </w:style>
  <w:style w:type="character" w:customStyle="1" w:styleId="span">
    <w:name w:val="span"/>
    <w:basedOn w:val="DefaultParagraphFont"/>
    <w:rsid w:val="00105894"/>
  </w:style>
  <w:style w:type="character" w:customStyle="1" w:styleId="maintitle">
    <w:name w:val="maintitle"/>
    <w:basedOn w:val="DefaultParagraphFont"/>
    <w:rsid w:val="00105894"/>
  </w:style>
  <w:style w:type="character" w:customStyle="1" w:styleId="thirdparty-logo">
    <w:name w:val="thirdparty-logo"/>
    <w:basedOn w:val="DefaultParagraphFont"/>
    <w:rsid w:val="00105894"/>
  </w:style>
  <w:style w:type="character" w:customStyle="1" w:styleId="posted">
    <w:name w:val="posted"/>
    <w:basedOn w:val="DefaultParagraphFont"/>
    <w:rsid w:val="00105894"/>
  </w:style>
  <w:style w:type="character" w:customStyle="1" w:styleId="ticker">
    <w:name w:val="ticker"/>
    <w:basedOn w:val="DefaultParagraphFont"/>
    <w:rsid w:val="00105894"/>
  </w:style>
  <w:style w:type="paragraph" w:customStyle="1" w:styleId="articlemeta">
    <w:name w:val="articlemeta"/>
    <w:basedOn w:val="Normal"/>
    <w:rsid w:val="00105894"/>
    <w:pPr>
      <w:spacing w:before="100" w:beforeAutospacing="1" w:after="100" w:afterAutospacing="1"/>
    </w:pPr>
    <w:rPr>
      <w:sz w:val="16"/>
      <w:szCs w:val="20"/>
    </w:rPr>
  </w:style>
  <w:style w:type="character" w:customStyle="1" w:styleId="vcard">
    <w:name w:val="vcard"/>
    <w:basedOn w:val="DefaultParagraphFont"/>
    <w:rsid w:val="00105894"/>
  </w:style>
  <w:style w:type="character" w:customStyle="1" w:styleId="print-footnote">
    <w:name w:val="print-footnote"/>
    <w:basedOn w:val="DefaultParagraphFont"/>
    <w:rsid w:val="00105894"/>
  </w:style>
  <w:style w:type="character" w:customStyle="1" w:styleId="datestring">
    <w:name w:val="datestring"/>
    <w:basedOn w:val="DefaultParagraphFont"/>
    <w:rsid w:val="00105894"/>
  </w:style>
  <w:style w:type="paragraph" w:customStyle="1" w:styleId="noindent0">
    <w:name w:val="no_indent"/>
    <w:basedOn w:val="Normal"/>
    <w:rsid w:val="00105894"/>
    <w:pPr>
      <w:spacing w:before="100" w:beforeAutospacing="1" w:after="100" w:afterAutospacing="1"/>
    </w:pPr>
    <w:rPr>
      <w:sz w:val="16"/>
      <w:szCs w:val="20"/>
    </w:rPr>
  </w:style>
  <w:style w:type="character" w:customStyle="1" w:styleId="email">
    <w:name w:val="email"/>
    <w:basedOn w:val="DefaultParagraphFont"/>
    <w:rsid w:val="00105894"/>
  </w:style>
  <w:style w:type="paragraph" w:customStyle="1" w:styleId="left">
    <w:name w:val="left"/>
    <w:basedOn w:val="Normal"/>
    <w:rsid w:val="00105894"/>
    <w:pPr>
      <w:spacing w:before="100" w:beforeAutospacing="1" w:after="100" w:afterAutospacing="1"/>
    </w:pPr>
    <w:rPr>
      <w:sz w:val="16"/>
      <w:szCs w:val="20"/>
    </w:rPr>
  </w:style>
  <w:style w:type="paragraph" w:customStyle="1" w:styleId="right">
    <w:name w:val="right"/>
    <w:basedOn w:val="Normal"/>
    <w:rsid w:val="00105894"/>
    <w:pPr>
      <w:spacing w:before="100" w:beforeAutospacing="1" w:after="100" w:afterAutospacing="1"/>
    </w:pPr>
    <w:rPr>
      <w:sz w:val="16"/>
      <w:szCs w:val="20"/>
    </w:rPr>
  </w:style>
  <w:style w:type="character" w:customStyle="1" w:styleId="gptad">
    <w:name w:val="gptad"/>
    <w:basedOn w:val="DefaultParagraphFont"/>
    <w:rsid w:val="00105894"/>
  </w:style>
  <w:style w:type="paragraph" w:customStyle="1" w:styleId="creditpostedmodified">
    <w:name w:val="credit_posted_modified"/>
    <w:basedOn w:val="Normal"/>
    <w:rsid w:val="00105894"/>
    <w:pPr>
      <w:spacing w:before="100" w:beforeAutospacing="1" w:after="100" w:afterAutospacing="1"/>
    </w:pPr>
    <w:rPr>
      <w:sz w:val="16"/>
      <w:szCs w:val="20"/>
    </w:rPr>
  </w:style>
  <w:style w:type="character" w:customStyle="1" w:styleId="creditline">
    <w:name w:val="creditline"/>
    <w:basedOn w:val="DefaultParagraphFont"/>
    <w:rsid w:val="00105894"/>
  </w:style>
  <w:style w:type="character" w:customStyle="1" w:styleId="grd">
    <w:name w:val="grd"/>
    <w:basedOn w:val="DefaultParagraphFont"/>
    <w:rsid w:val="00105894"/>
  </w:style>
  <w:style w:type="paragraph" w:customStyle="1" w:styleId="hs-text-container">
    <w:name w:val="hs-text-container"/>
    <w:basedOn w:val="Normal"/>
    <w:rsid w:val="00105894"/>
    <w:pPr>
      <w:spacing w:before="100" w:beforeAutospacing="1" w:after="100" w:afterAutospacing="1"/>
    </w:pPr>
    <w:rPr>
      <w:sz w:val="16"/>
      <w:szCs w:val="20"/>
    </w:rPr>
  </w:style>
  <w:style w:type="character" w:customStyle="1" w:styleId="created">
    <w:name w:val="created"/>
    <w:basedOn w:val="DefaultParagraphFont"/>
    <w:rsid w:val="00105894"/>
  </w:style>
  <w:style w:type="character" w:customStyle="1" w:styleId="changed">
    <w:name w:val="changed"/>
    <w:basedOn w:val="DefaultParagraphFont"/>
    <w:rsid w:val="00105894"/>
  </w:style>
  <w:style w:type="character" w:customStyle="1" w:styleId="article-author-name">
    <w:name w:val="article-author-name"/>
    <w:basedOn w:val="DefaultParagraphFont"/>
    <w:rsid w:val="00105894"/>
  </w:style>
  <w:style w:type="character" w:customStyle="1" w:styleId="bioexcerpt">
    <w:name w:val="bio_excerpt"/>
    <w:basedOn w:val="DefaultParagraphFont"/>
    <w:rsid w:val="00105894"/>
  </w:style>
  <w:style w:type="character" w:customStyle="1" w:styleId="commentcount">
    <w:name w:val="comment_count"/>
    <w:basedOn w:val="DefaultParagraphFont"/>
    <w:rsid w:val="00105894"/>
  </w:style>
  <w:style w:type="character" w:customStyle="1" w:styleId="searchtermshighlighted">
    <w:name w:val="searchtermshighlighted"/>
    <w:basedOn w:val="DefaultParagraphFont"/>
    <w:rsid w:val="00105894"/>
  </w:style>
  <w:style w:type="character" w:customStyle="1" w:styleId="contributornametrigger">
    <w:name w:val="contributornametrigger"/>
    <w:basedOn w:val="DefaultParagraphFont"/>
    <w:rsid w:val="00105894"/>
  </w:style>
  <w:style w:type="character" w:customStyle="1" w:styleId="bylinepipe">
    <w:name w:val="bylinepipe"/>
    <w:basedOn w:val="DefaultParagraphFont"/>
    <w:rsid w:val="00105894"/>
  </w:style>
  <w:style w:type="character" w:customStyle="1" w:styleId="lucenesearchresulturlb">
    <w:name w:val="lucene_search_result_url_b"/>
    <w:basedOn w:val="DefaultParagraphFont"/>
    <w:rsid w:val="00105894"/>
  </w:style>
  <w:style w:type="character" w:customStyle="1" w:styleId="faculty-title">
    <w:name w:val="faculty-title"/>
    <w:basedOn w:val="DefaultParagraphFont"/>
    <w:rsid w:val="00105894"/>
  </w:style>
  <w:style w:type="character" w:customStyle="1" w:styleId="count">
    <w:name w:val="count"/>
    <w:basedOn w:val="DefaultParagraphFont"/>
    <w:rsid w:val="00105894"/>
  </w:style>
  <w:style w:type="character" w:customStyle="1" w:styleId="volume">
    <w:name w:val="volume"/>
    <w:basedOn w:val="DefaultParagraphFont"/>
    <w:rsid w:val="00105894"/>
  </w:style>
  <w:style w:type="character" w:customStyle="1" w:styleId="issue">
    <w:name w:val="issue"/>
    <w:basedOn w:val="DefaultParagraphFont"/>
    <w:rsid w:val="00105894"/>
  </w:style>
  <w:style w:type="character" w:customStyle="1" w:styleId="pages">
    <w:name w:val="pages"/>
    <w:basedOn w:val="DefaultParagraphFont"/>
    <w:rsid w:val="00105894"/>
  </w:style>
  <w:style w:type="character" w:customStyle="1" w:styleId="field-content">
    <w:name w:val="field-content"/>
    <w:basedOn w:val="DefaultParagraphFont"/>
    <w:rsid w:val="00105894"/>
  </w:style>
  <w:style w:type="character" w:customStyle="1" w:styleId="person">
    <w:name w:val="person"/>
    <w:basedOn w:val="DefaultParagraphFont"/>
    <w:rsid w:val="00105894"/>
  </w:style>
  <w:style w:type="character" w:customStyle="1" w:styleId="corresponding">
    <w:name w:val="corresponding"/>
    <w:basedOn w:val="DefaultParagraphFont"/>
    <w:rsid w:val="00105894"/>
  </w:style>
  <w:style w:type="character" w:customStyle="1" w:styleId="entry-date">
    <w:name w:val="entry-date"/>
    <w:basedOn w:val="DefaultParagraphFont"/>
    <w:rsid w:val="00105894"/>
  </w:style>
  <w:style w:type="paragraph" w:customStyle="1" w:styleId="entry-meta">
    <w:name w:val="entry-meta"/>
    <w:basedOn w:val="Normal"/>
    <w:rsid w:val="00105894"/>
    <w:pPr>
      <w:spacing w:before="100" w:beforeAutospacing="1" w:after="100" w:afterAutospacing="1"/>
    </w:pPr>
    <w:rPr>
      <w:sz w:val="16"/>
      <w:szCs w:val="20"/>
    </w:rPr>
  </w:style>
  <w:style w:type="character" w:customStyle="1" w:styleId="post-time">
    <w:name w:val="post-time"/>
    <w:basedOn w:val="DefaultParagraphFont"/>
    <w:rsid w:val="00105894"/>
  </w:style>
  <w:style w:type="character" w:customStyle="1" w:styleId="post-category">
    <w:name w:val="post-category"/>
    <w:basedOn w:val="DefaultParagraphFont"/>
    <w:rsid w:val="00105894"/>
  </w:style>
  <w:style w:type="character" w:customStyle="1" w:styleId="post-author">
    <w:name w:val="post-author"/>
    <w:basedOn w:val="DefaultParagraphFont"/>
    <w:rsid w:val="00105894"/>
  </w:style>
  <w:style w:type="character" w:customStyle="1" w:styleId="A10">
    <w:name w:val="A10"/>
    <w:uiPriority w:val="99"/>
    <w:rsid w:val="00105894"/>
    <w:rPr>
      <w:rFonts w:cs="MS Mincho"/>
      <w:color w:val="000000"/>
      <w:sz w:val="11"/>
      <w:szCs w:val="11"/>
    </w:rPr>
  </w:style>
  <w:style w:type="paragraph" w:customStyle="1" w:styleId="Pa10">
    <w:name w:val="Pa10"/>
    <w:basedOn w:val="Default"/>
    <w:next w:val="Default"/>
    <w:uiPriority w:val="99"/>
    <w:rsid w:val="0010589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05894"/>
    <w:pPr>
      <w:widowControl w:val="0"/>
      <w:spacing w:line="241" w:lineRule="atLeast"/>
    </w:pPr>
    <w:rPr>
      <w:rFonts w:ascii="Verdana" w:eastAsiaTheme="minorEastAsia" w:hAnsi="Verdana" w:cs="Cambria"/>
      <w:color w:val="auto"/>
    </w:rPr>
  </w:style>
  <w:style w:type="character" w:customStyle="1" w:styleId="A9">
    <w:name w:val="A9"/>
    <w:uiPriority w:val="99"/>
    <w:rsid w:val="00105894"/>
    <w:rPr>
      <w:rFonts w:cs="MS Mincho"/>
      <w:color w:val="000000"/>
      <w:sz w:val="14"/>
      <w:szCs w:val="14"/>
    </w:rPr>
  </w:style>
  <w:style w:type="paragraph" w:customStyle="1" w:styleId="articledetails">
    <w:name w:val="articledetails"/>
    <w:basedOn w:val="Normal"/>
    <w:rsid w:val="00105894"/>
    <w:pPr>
      <w:spacing w:before="100" w:beforeAutospacing="1" w:after="100" w:afterAutospacing="1"/>
    </w:pPr>
    <w:rPr>
      <w:sz w:val="16"/>
      <w:szCs w:val="20"/>
    </w:rPr>
  </w:style>
  <w:style w:type="character" w:customStyle="1" w:styleId="posted-and-updated">
    <w:name w:val="posted-and-updated"/>
    <w:basedOn w:val="DefaultParagraphFont"/>
    <w:rsid w:val="00105894"/>
  </w:style>
  <w:style w:type="paragraph" w:customStyle="1" w:styleId="aff">
    <w:name w:val="aff"/>
    <w:basedOn w:val="Normal"/>
    <w:rsid w:val="00105894"/>
    <w:pPr>
      <w:spacing w:before="100" w:beforeAutospacing="1" w:after="100" w:afterAutospacing="1"/>
    </w:pPr>
    <w:rPr>
      <w:sz w:val="16"/>
      <w:szCs w:val="20"/>
    </w:rPr>
  </w:style>
  <w:style w:type="character" w:customStyle="1" w:styleId="entry-author">
    <w:name w:val="entry-author"/>
    <w:basedOn w:val="DefaultParagraphFont"/>
    <w:rsid w:val="00105894"/>
  </w:style>
  <w:style w:type="character" w:customStyle="1" w:styleId="entry-author-name">
    <w:name w:val="entry-author-name"/>
    <w:basedOn w:val="DefaultParagraphFont"/>
    <w:rsid w:val="00105894"/>
  </w:style>
  <w:style w:type="character" w:customStyle="1" w:styleId="arial11">
    <w:name w:val="arial_11"/>
    <w:basedOn w:val="DefaultParagraphFont"/>
    <w:rsid w:val="00105894"/>
  </w:style>
  <w:style w:type="character" w:customStyle="1" w:styleId="contrib-degrees">
    <w:name w:val="contrib-degrees"/>
    <w:basedOn w:val="DefaultParagraphFont"/>
    <w:rsid w:val="00105894"/>
  </w:style>
  <w:style w:type="character" w:customStyle="1" w:styleId="contrib-on-behalf-of">
    <w:name w:val="contrib-on-behalf-of"/>
    <w:basedOn w:val="DefaultParagraphFont"/>
    <w:rsid w:val="00105894"/>
  </w:style>
  <w:style w:type="character" w:customStyle="1" w:styleId="pubtime">
    <w:name w:val="pubtime"/>
    <w:basedOn w:val="DefaultParagraphFont"/>
    <w:rsid w:val="00105894"/>
  </w:style>
  <w:style w:type="character" w:customStyle="1" w:styleId="time">
    <w:name w:val="time"/>
    <w:basedOn w:val="DefaultParagraphFont"/>
    <w:rsid w:val="00105894"/>
  </w:style>
  <w:style w:type="character" w:customStyle="1" w:styleId="fbcommentscount">
    <w:name w:val="fb_comments_count"/>
    <w:basedOn w:val="DefaultParagraphFont"/>
    <w:rsid w:val="00105894"/>
  </w:style>
  <w:style w:type="character" w:customStyle="1" w:styleId="stsharethiscustom">
    <w:name w:val="st_sharethis_custom"/>
    <w:basedOn w:val="DefaultParagraphFont"/>
    <w:rsid w:val="00105894"/>
  </w:style>
  <w:style w:type="paragraph" w:customStyle="1" w:styleId="permalinkable">
    <w:name w:val="permalinkable"/>
    <w:basedOn w:val="Normal"/>
    <w:rsid w:val="00105894"/>
    <w:pPr>
      <w:spacing w:before="100" w:beforeAutospacing="1" w:after="100" w:afterAutospacing="1"/>
    </w:pPr>
    <w:rPr>
      <w:sz w:val="16"/>
      <w:szCs w:val="20"/>
    </w:rPr>
  </w:style>
  <w:style w:type="character" w:customStyle="1" w:styleId="post-date">
    <w:name w:val="post-date"/>
    <w:basedOn w:val="DefaultParagraphFont"/>
    <w:rsid w:val="00105894"/>
  </w:style>
  <w:style w:type="character" w:customStyle="1" w:styleId="link-external">
    <w:name w:val="link-external"/>
    <w:basedOn w:val="DefaultParagraphFont"/>
    <w:rsid w:val="00105894"/>
  </w:style>
  <w:style w:type="character" w:customStyle="1" w:styleId="articleauthor">
    <w:name w:val="article_author"/>
    <w:basedOn w:val="DefaultParagraphFont"/>
    <w:rsid w:val="00105894"/>
  </w:style>
  <w:style w:type="character" w:customStyle="1" w:styleId="articleissue">
    <w:name w:val="article_issue"/>
    <w:basedOn w:val="DefaultParagraphFont"/>
    <w:rsid w:val="00105894"/>
  </w:style>
  <w:style w:type="character" w:customStyle="1" w:styleId="a-size-large">
    <w:name w:val="a-size-large"/>
    <w:basedOn w:val="DefaultParagraphFont"/>
    <w:rsid w:val="00105894"/>
  </w:style>
  <w:style w:type="character" w:customStyle="1" w:styleId="a-size-medium">
    <w:name w:val="a-size-medium"/>
    <w:basedOn w:val="DefaultParagraphFont"/>
    <w:rsid w:val="00105894"/>
  </w:style>
  <w:style w:type="character" w:customStyle="1" w:styleId="contribution">
    <w:name w:val="contribution"/>
    <w:basedOn w:val="DefaultParagraphFont"/>
    <w:rsid w:val="00105894"/>
  </w:style>
  <w:style w:type="character" w:customStyle="1" w:styleId="a-color-secondary">
    <w:name w:val="a-color-secondary"/>
    <w:basedOn w:val="DefaultParagraphFont"/>
    <w:rsid w:val="00105894"/>
  </w:style>
  <w:style w:type="paragraph" w:customStyle="1" w:styleId="sbyline">
    <w:name w:val="sbyline"/>
    <w:basedOn w:val="Normal"/>
    <w:rsid w:val="00105894"/>
    <w:pPr>
      <w:spacing w:before="100" w:beforeAutospacing="1" w:after="100" w:afterAutospacing="1"/>
    </w:pPr>
    <w:rPr>
      <w:sz w:val="16"/>
      <w:szCs w:val="20"/>
    </w:rPr>
  </w:style>
  <w:style w:type="character" w:customStyle="1" w:styleId="ui-author">
    <w:name w:val="ui-author"/>
    <w:basedOn w:val="DefaultParagraphFont"/>
    <w:rsid w:val="00105894"/>
  </w:style>
  <w:style w:type="character" w:customStyle="1" w:styleId="ui-staffline">
    <w:name w:val="ui-staffline"/>
    <w:basedOn w:val="DefaultParagraphFont"/>
    <w:rsid w:val="00105894"/>
  </w:style>
  <w:style w:type="paragraph" w:customStyle="1" w:styleId="promotion-tag-p">
    <w:name w:val="promotion-tag-p"/>
    <w:basedOn w:val="Normal"/>
    <w:rsid w:val="00105894"/>
    <w:pPr>
      <w:spacing w:before="100" w:beforeAutospacing="1" w:after="100" w:afterAutospacing="1"/>
    </w:pPr>
    <w:rPr>
      <w:sz w:val="16"/>
      <w:szCs w:val="20"/>
    </w:rPr>
  </w:style>
  <w:style w:type="paragraph" w:customStyle="1" w:styleId="heading">
    <w:name w:val="heading"/>
    <w:basedOn w:val="Normal"/>
    <w:rsid w:val="00105894"/>
    <w:pPr>
      <w:spacing w:before="100" w:beforeAutospacing="1" w:after="100" w:afterAutospacing="1"/>
    </w:pPr>
    <w:rPr>
      <w:sz w:val="16"/>
      <w:szCs w:val="20"/>
    </w:rPr>
  </w:style>
  <w:style w:type="character" w:customStyle="1" w:styleId="value">
    <w:name w:val="value"/>
    <w:basedOn w:val="DefaultParagraphFont"/>
    <w:rsid w:val="00105894"/>
  </w:style>
  <w:style w:type="character" w:customStyle="1" w:styleId="specialissuelabel">
    <w:name w:val="specialissuelabel"/>
    <w:basedOn w:val="DefaultParagraphFont"/>
    <w:rsid w:val="00105894"/>
  </w:style>
  <w:style w:type="character" w:customStyle="1" w:styleId="referencediv">
    <w:name w:val="referencediv"/>
    <w:basedOn w:val="DefaultParagraphFont"/>
    <w:rsid w:val="00105894"/>
  </w:style>
  <w:style w:type="character" w:customStyle="1" w:styleId="wp-smiley">
    <w:name w:val="wp-smiley"/>
    <w:basedOn w:val="DefaultParagraphFont"/>
    <w:rsid w:val="00105894"/>
  </w:style>
  <w:style w:type="character" w:customStyle="1" w:styleId="meta-prep">
    <w:name w:val="meta-prep"/>
    <w:basedOn w:val="DefaultParagraphFont"/>
    <w:rsid w:val="00105894"/>
  </w:style>
  <w:style w:type="character" w:customStyle="1" w:styleId="artjournal">
    <w:name w:val="art_journal"/>
    <w:basedOn w:val="DefaultParagraphFont"/>
    <w:rsid w:val="00105894"/>
  </w:style>
  <w:style w:type="character" w:customStyle="1" w:styleId="artdatevolumeissuepart">
    <w:name w:val="art_datevolumeissuepart"/>
    <w:basedOn w:val="DefaultParagraphFont"/>
    <w:rsid w:val="00105894"/>
  </w:style>
  <w:style w:type="character" w:customStyle="1" w:styleId="artpages">
    <w:name w:val="art_pages"/>
    <w:basedOn w:val="DefaultParagraphFont"/>
    <w:rsid w:val="00105894"/>
  </w:style>
  <w:style w:type="character" w:customStyle="1" w:styleId="singlehighlightclass">
    <w:name w:val="single_highlight_class"/>
    <w:basedOn w:val="DefaultParagraphFont"/>
    <w:rsid w:val="00105894"/>
  </w:style>
  <w:style w:type="character" w:customStyle="1" w:styleId="degree">
    <w:name w:val="degree"/>
    <w:basedOn w:val="DefaultParagraphFont"/>
    <w:rsid w:val="00105894"/>
  </w:style>
  <w:style w:type="character" w:customStyle="1" w:styleId="major">
    <w:name w:val="major"/>
    <w:basedOn w:val="DefaultParagraphFont"/>
    <w:rsid w:val="00105894"/>
  </w:style>
  <w:style w:type="character" w:customStyle="1" w:styleId="authors">
    <w:name w:val="authors"/>
    <w:basedOn w:val="DefaultParagraphFont"/>
    <w:rsid w:val="00105894"/>
  </w:style>
  <w:style w:type="character" w:customStyle="1" w:styleId="views">
    <w:name w:val="views"/>
    <w:basedOn w:val="DefaultParagraphFont"/>
    <w:rsid w:val="00105894"/>
  </w:style>
  <w:style w:type="character" w:customStyle="1" w:styleId="stmainservices">
    <w:name w:val="stmainservices"/>
    <w:basedOn w:val="DefaultParagraphFont"/>
    <w:rsid w:val="00105894"/>
  </w:style>
  <w:style w:type="character" w:customStyle="1" w:styleId="stbubblehcount">
    <w:name w:val="stbubble_hcount"/>
    <w:basedOn w:val="DefaultParagraphFont"/>
    <w:rsid w:val="00105894"/>
  </w:style>
  <w:style w:type="paragraph" w:customStyle="1" w:styleId="Document">
    <w:name w:val="_Document"/>
    <w:basedOn w:val="Default"/>
    <w:next w:val="Default"/>
    <w:uiPriority w:val="99"/>
    <w:rsid w:val="0010589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0589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05894"/>
    <w:pPr>
      <w:widowControl w:val="0"/>
    </w:pPr>
    <w:rPr>
      <w:rFonts w:ascii="AKDPE C+ Utopia" w:eastAsiaTheme="minorEastAsia" w:hAnsi="AKDPE C+ Utopia" w:cs="Cambria"/>
      <w:color w:val="auto"/>
    </w:rPr>
  </w:style>
  <w:style w:type="paragraph" w:customStyle="1" w:styleId="collapsed-hide">
    <w:name w:val="collapsed-hide"/>
    <w:basedOn w:val="Normal"/>
    <w:rsid w:val="00105894"/>
    <w:pPr>
      <w:spacing w:before="100" w:beforeAutospacing="1" w:after="100" w:afterAutospacing="1"/>
    </w:pPr>
    <w:rPr>
      <w:sz w:val="16"/>
      <w:szCs w:val="20"/>
    </w:rPr>
  </w:style>
  <w:style w:type="paragraph" w:customStyle="1" w:styleId="Pa7">
    <w:name w:val="Pa7"/>
    <w:basedOn w:val="Default"/>
    <w:next w:val="Default"/>
    <w:uiPriority w:val="99"/>
    <w:rsid w:val="00105894"/>
    <w:pPr>
      <w:widowControl w:val="0"/>
      <w:spacing w:line="211" w:lineRule="atLeast"/>
    </w:pPr>
    <w:rPr>
      <w:rFonts w:ascii="Courier New" w:eastAsiaTheme="minorEastAsia" w:hAnsi="Courier New" w:cs="Cambria"/>
      <w:color w:val="auto"/>
    </w:rPr>
  </w:style>
  <w:style w:type="paragraph" w:customStyle="1" w:styleId="odd">
    <w:name w:val="odd"/>
    <w:basedOn w:val="Normal"/>
    <w:rsid w:val="00105894"/>
    <w:pPr>
      <w:spacing w:before="100" w:beforeAutospacing="1" w:after="100" w:afterAutospacing="1"/>
    </w:pPr>
    <w:rPr>
      <w:sz w:val="16"/>
      <w:szCs w:val="20"/>
    </w:rPr>
  </w:style>
  <w:style w:type="character" w:customStyle="1" w:styleId="article-date">
    <w:name w:val="article-date"/>
    <w:basedOn w:val="DefaultParagraphFont"/>
    <w:rsid w:val="00105894"/>
  </w:style>
  <w:style w:type="character" w:customStyle="1" w:styleId="article-author">
    <w:name w:val="article-author"/>
    <w:basedOn w:val="DefaultParagraphFont"/>
    <w:rsid w:val="00105894"/>
  </w:style>
  <w:style w:type="character" w:customStyle="1" w:styleId="tolocaltime">
    <w:name w:val="tolocaltime"/>
    <w:basedOn w:val="DefaultParagraphFont"/>
    <w:rsid w:val="00105894"/>
  </w:style>
  <w:style w:type="character" w:customStyle="1" w:styleId="pb-byline">
    <w:name w:val="pb-byline"/>
    <w:basedOn w:val="DefaultParagraphFont"/>
    <w:rsid w:val="00105894"/>
  </w:style>
  <w:style w:type="character" w:customStyle="1" w:styleId="pb-timestamp">
    <w:name w:val="pb-timestamp"/>
    <w:basedOn w:val="DefaultParagraphFont"/>
    <w:rsid w:val="00105894"/>
  </w:style>
  <w:style w:type="paragraph" w:customStyle="1" w:styleId="Pa8">
    <w:name w:val="Pa8"/>
    <w:basedOn w:val="Default"/>
    <w:next w:val="Default"/>
    <w:uiPriority w:val="99"/>
    <w:rsid w:val="0010589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0589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05894"/>
  </w:style>
  <w:style w:type="character" w:customStyle="1" w:styleId="even">
    <w:name w:val="even"/>
    <w:basedOn w:val="DefaultParagraphFont"/>
    <w:rsid w:val="00105894"/>
  </w:style>
  <w:style w:type="paragraph" w:customStyle="1" w:styleId="volissue">
    <w:name w:val="volissue"/>
    <w:basedOn w:val="Normal"/>
    <w:rsid w:val="00105894"/>
    <w:pPr>
      <w:spacing w:before="100" w:beforeAutospacing="1" w:after="100" w:afterAutospacing="1"/>
    </w:pPr>
    <w:rPr>
      <w:sz w:val="16"/>
      <w:szCs w:val="20"/>
    </w:rPr>
  </w:style>
  <w:style w:type="character" w:customStyle="1" w:styleId="view-count">
    <w:name w:val="view-count"/>
    <w:basedOn w:val="DefaultParagraphFont"/>
    <w:rsid w:val="00105894"/>
  </w:style>
  <w:style w:type="character" w:customStyle="1" w:styleId="tChar">
    <w:name w:val="t Char"/>
    <w:rsid w:val="00105894"/>
    <w:rPr>
      <w:rFonts w:ascii="Georgia" w:eastAsia="Times New Roman" w:hAnsi="Georgia" w:cs="Calibri"/>
      <w:b/>
      <w:lang w:val="x-none" w:eastAsia="x-none"/>
    </w:rPr>
  </w:style>
  <w:style w:type="paragraph" w:customStyle="1" w:styleId="BoldUnderlineChar20">
    <w:name w:val="BoldUnderline Char2"/>
    <w:link w:val="BoldUnderlineChar2Char"/>
    <w:rsid w:val="0010589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05894"/>
    <w:rPr>
      <w:rFonts w:ascii="Times New Roman" w:eastAsia="Times New Roman" w:hAnsi="Times New Roman" w:cs="Times New Roman"/>
      <w:b/>
      <w:sz w:val="20"/>
      <w:u w:val="single"/>
    </w:rPr>
  </w:style>
  <w:style w:type="character" w:customStyle="1" w:styleId="UnderlineCharChar4">
    <w:name w:val="Underline Char Char4"/>
    <w:rsid w:val="00105894"/>
    <w:rPr>
      <w:szCs w:val="24"/>
      <w:u w:val="single"/>
      <w:lang w:val="en-US" w:eastAsia="en-US" w:bidi="ar-SA"/>
    </w:rPr>
  </w:style>
  <w:style w:type="character" w:customStyle="1" w:styleId="BoldUnderlineCharChar3">
    <w:name w:val="BoldUnderline Char Char3"/>
    <w:rsid w:val="00105894"/>
    <w:rPr>
      <w:b/>
      <w:szCs w:val="24"/>
      <w:u w:val="single"/>
      <w:lang w:val="en-US" w:eastAsia="en-US" w:bidi="ar-SA"/>
    </w:rPr>
  </w:style>
  <w:style w:type="character" w:customStyle="1" w:styleId="BoldUnderlineCharChar2">
    <w:name w:val="BoldUnderline Char Char2"/>
    <w:rsid w:val="00105894"/>
    <w:rPr>
      <w:b/>
      <w:szCs w:val="24"/>
      <w:u w:val="single"/>
      <w:lang w:val="en-US" w:eastAsia="en-US" w:bidi="ar-SA"/>
    </w:rPr>
  </w:style>
  <w:style w:type="paragraph" w:customStyle="1" w:styleId="UnderlineCard0">
    <w:name w:val="UnderlineCard"/>
    <w:basedOn w:val="Heading3"/>
    <w:link w:val="UnderlineCardChar"/>
    <w:qFormat/>
    <w:rsid w:val="00105894"/>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105894"/>
    <w:rPr>
      <w:rFonts w:ascii="Georgia" w:eastAsia="Calibri" w:hAnsi="Georgia" w:cs="Times New Roman"/>
      <w:sz w:val="20"/>
      <w:szCs w:val="20"/>
      <w:u w:val="single"/>
      <w:lang w:val="x-none" w:eastAsia="x-none"/>
    </w:rPr>
  </w:style>
  <w:style w:type="character" w:customStyle="1" w:styleId="5Notunderlined">
    <w:name w:val="5 Not underlined"/>
    <w:rsid w:val="00105894"/>
    <w:rPr>
      <w:rFonts w:ascii="Times New Roman" w:hAnsi="Times New Roman"/>
      <w:sz w:val="16"/>
    </w:rPr>
  </w:style>
  <w:style w:type="character" w:customStyle="1" w:styleId="volume-issue">
    <w:name w:val="volume-issue"/>
    <w:rsid w:val="00105894"/>
    <w:rPr>
      <w:rFonts w:cs="Times New Roman"/>
    </w:rPr>
  </w:style>
  <w:style w:type="character" w:customStyle="1" w:styleId="i">
    <w:name w:val="i"/>
    <w:basedOn w:val="DefaultParagraphFont"/>
    <w:uiPriority w:val="99"/>
    <w:rsid w:val="00105894"/>
  </w:style>
  <w:style w:type="character" w:customStyle="1" w:styleId="storytext">
    <w:name w:val="storytext"/>
    <w:basedOn w:val="DefaultParagraphFont"/>
    <w:rsid w:val="00105894"/>
  </w:style>
  <w:style w:type="character" w:customStyle="1" w:styleId="heading3char0">
    <w:name w:val="heading3char"/>
    <w:rsid w:val="00105894"/>
  </w:style>
  <w:style w:type="character" w:customStyle="1" w:styleId="boldness1">
    <w:name w:val="boldness1"/>
    <w:rsid w:val="00105894"/>
  </w:style>
  <w:style w:type="paragraph" w:customStyle="1" w:styleId="Cardd">
    <w:name w:val="Cardd"/>
    <w:basedOn w:val="Normal"/>
    <w:uiPriority w:val="4"/>
    <w:qFormat/>
    <w:rsid w:val="00105894"/>
    <w:pPr>
      <w:ind w:left="288" w:right="288"/>
    </w:pPr>
    <w:rPr>
      <w:rFonts w:ascii="Georgia" w:hAnsi="Georgia"/>
      <w:sz w:val="16"/>
    </w:rPr>
  </w:style>
  <w:style w:type="paragraph" w:customStyle="1" w:styleId="document0">
    <w:name w:val="document"/>
    <w:basedOn w:val="Normal"/>
    <w:rsid w:val="00105894"/>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105894"/>
  </w:style>
  <w:style w:type="character" w:customStyle="1" w:styleId="a2">
    <w:name w:val="_"/>
    <w:basedOn w:val="DefaultParagraphFont"/>
    <w:rsid w:val="00105894"/>
  </w:style>
  <w:style w:type="paragraph" w:customStyle="1" w:styleId="Shrink6">
    <w:name w:val="Shrink 6"/>
    <w:basedOn w:val="Normal"/>
    <w:qFormat/>
    <w:rsid w:val="00105894"/>
    <w:rPr>
      <w:rFonts w:ascii="Georgia" w:eastAsia="Calibri" w:hAnsi="Georgia" w:cs="Times New Roman"/>
      <w:sz w:val="12"/>
    </w:rPr>
  </w:style>
  <w:style w:type="character" w:customStyle="1" w:styleId="messagecontent">
    <w:name w:val="message_content"/>
    <w:rsid w:val="00105894"/>
  </w:style>
  <w:style w:type="character" w:customStyle="1" w:styleId="StyleUnderlineChar">
    <w:name w:val="Style Underline Char"/>
    <w:basedOn w:val="DefaultParagraphFont"/>
    <w:rsid w:val="0010589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0589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05894"/>
    <w:rPr>
      <w:rFonts w:ascii="Georgia" w:eastAsia="Times New Roman" w:hAnsi="Georgia" w:cs="Arial"/>
      <w:b/>
      <w:bCs/>
      <w:kern w:val="32"/>
      <w:szCs w:val="32"/>
      <w:u w:val="single"/>
    </w:rPr>
  </w:style>
  <w:style w:type="character" w:customStyle="1" w:styleId="twelptblackblack1">
    <w:name w:val="twelptblackblack1"/>
    <w:basedOn w:val="DefaultParagraphFont"/>
    <w:rsid w:val="00105894"/>
    <w:rPr>
      <w:rFonts w:ascii="Verdana" w:hAnsi="Verdana" w:hint="default"/>
      <w:color w:val="000000"/>
      <w:sz w:val="16"/>
      <w:szCs w:val="16"/>
    </w:rPr>
  </w:style>
  <w:style w:type="character" w:customStyle="1" w:styleId="Heading3CharCharCharChar1">
    <w:name w:val="Heading 3 Char Char Char Char1"/>
    <w:rsid w:val="00105894"/>
    <w:rPr>
      <w:rFonts w:cs="Arial"/>
      <w:bCs/>
      <w:szCs w:val="26"/>
      <w:u w:val="single"/>
      <w:lang w:val="en-US" w:eastAsia="en-US" w:bidi="ar-SA"/>
    </w:rPr>
  </w:style>
  <w:style w:type="paragraph" w:customStyle="1" w:styleId="conintrotext">
    <w:name w:val="conintrotext"/>
    <w:basedOn w:val="Normal"/>
    <w:uiPriority w:val="99"/>
    <w:rsid w:val="00105894"/>
    <w:pPr>
      <w:spacing w:before="100" w:beforeAutospacing="1" w:after="100" w:afterAutospacing="1"/>
    </w:pPr>
    <w:rPr>
      <w:rFonts w:ascii="Georgia" w:eastAsia="Times New Roman" w:hAnsi="Georgia"/>
      <w:sz w:val="24"/>
    </w:rPr>
  </w:style>
  <w:style w:type="character" w:customStyle="1" w:styleId="comment-body">
    <w:name w:val="comment-body"/>
    <w:rsid w:val="00105894"/>
  </w:style>
  <w:style w:type="character" w:customStyle="1" w:styleId="UnderlineCharCharChar1">
    <w:name w:val="Underline Char Char Char1"/>
    <w:rsid w:val="0010589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0589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05894"/>
    <w:rPr>
      <w:rFonts w:asciiTheme="minorHAnsi" w:eastAsia="MS Mincho" w:hAnsiTheme="minorHAnsi" w:cstheme="minorBidi"/>
      <w:b/>
      <w:sz w:val="24"/>
      <w:u w:val="single"/>
    </w:rPr>
  </w:style>
  <w:style w:type="character" w:customStyle="1" w:styleId="mw-headline">
    <w:name w:val="mw-headline"/>
    <w:rsid w:val="00105894"/>
  </w:style>
  <w:style w:type="character" w:customStyle="1" w:styleId="flagicon">
    <w:name w:val="flagicon"/>
    <w:rsid w:val="00105894"/>
  </w:style>
  <w:style w:type="paragraph" w:customStyle="1" w:styleId="assert">
    <w:name w:val="assert"/>
    <w:basedOn w:val="Normal"/>
    <w:uiPriority w:val="99"/>
    <w:rsid w:val="00105894"/>
    <w:pPr>
      <w:spacing w:before="100" w:beforeAutospacing="1" w:after="100" w:afterAutospacing="1"/>
    </w:pPr>
    <w:rPr>
      <w:rFonts w:ascii="Georgia" w:eastAsia="Times New Roman" w:hAnsi="Georgia"/>
      <w:sz w:val="24"/>
    </w:rPr>
  </w:style>
  <w:style w:type="character" w:customStyle="1" w:styleId="apturelink">
    <w:name w:val="apturelink"/>
    <w:rsid w:val="00105894"/>
  </w:style>
  <w:style w:type="character" w:customStyle="1" w:styleId="apturelinkicon">
    <w:name w:val="apturelinkicon"/>
    <w:rsid w:val="00105894"/>
  </w:style>
  <w:style w:type="paragraph" w:customStyle="1" w:styleId="Default1">
    <w:name w:val="Default1"/>
    <w:basedOn w:val="Default"/>
    <w:next w:val="Default"/>
    <w:uiPriority w:val="99"/>
    <w:rsid w:val="00105894"/>
    <w:rPr>
      <w:color w:val="auto"/>
    </w:rPr>
  </w:style>
  <w:style w:type="paragraph" w:customStyle="1" w:styleId="center">
    <w:name w:val="center"/>
    <w:basedOn w:val="Normal"/>
    <w:uiPriority w:val="99"/>
    <w:rsid w:val="00105894"/>
    <w:pPr>
      <w:spacing w:before="100" w:beforeAutospacing="1" w:after="100" w:afterAutospacing="1"/>
    </w:pPr>
    <w:rPr>
      <w:rFonts w:ascii="Georgia" w:eastAsia="Times New Roman" w:hAnsi="Georgia"/>
      <w:sz w:val="24"/>
    </w:rPr>
  </w:style>
  <w:style w:type="character" w:customStyle="1" w:styleId="LittleChar">
    <w:name w:val="Little Char"/>
    <w:link w:val="Little"/>
    <w:rsid w:val="00105894"/>
    <w:rPr>
      <w:rFonts w:ascii="Garamond" w:eastAsia="Times New Roman" w:hAnsi="Garamond" w:cs="Calibri"/>
      <w:sz w:val="16"/>
    </w:rPr>
  </w:style>
  <w:style w:type="character" w:customStyle="1" w:styleId="UnderlineChar1Char">
    <w:name w:val="Underline Char1 Char"/>
    <w:rsid w:val="0010589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0589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05894"/>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0589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05894"/>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0589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05894"/>
    <w:rPr>
      <w:rFonts w:asciiTheme="minorHAnsi" w:eastAsia="MS Mincho" w:hAnsiTheme="minorHAnsi" w:cstheme="minorBidi"/>
      <w:b/>
      <w:sz w:val="24"/>
      <w:u w:val="single"/>
    </w:rPr>
  </w:style>
  <w:style w:type="paragraph" w:customStyle="1" w:styleId="CardBody">
    <w:name w:val="Card Body"/>
    <w:basedOn w:val="Normal"/>
    <w:link w:val="CardBodyChar"/>
    <w:rsid w:val="00105894"/>
    <w:rPr>
      <w:rFonts w:ascii="Georgia" w:eastAsia="Times New Roman" w:hAnsi="Georgia"/>
      <w:sz w:val="16"/>
    </w:rPr>
  </w:style>
  <w:style w:type="character" w:customStyle="1" w:styleId="CardBodyChar">
    <w:name w:val="Card Body Char"/>
    <w:link w:val="CardBody"/>
    <w:rsid w:val="00105894"/>
    <w:rPr>
      <w:rFonts w:ascii="Georgia" w:eastAsia="Times New Roman" w:hAnsi="Georgia" w:cs="Calibri"/>
      <w:sz w:val="16"/>
    </w:rPr>
  </w:style>
  <w:style w:type="character" w:customStyle="1" w:styleId="ptitleinside">
    <w:name w:val="p_title_inside"/>
    <w:rsid w:val="00105894"/>
  </w:style>
  <w:style w:type="paragraph" w:customStyle="1" w:styleId="StyleBoldandUnderlineChar11ptBorderSinglesolidline">
    <w:name w:val="Style Bold and Underline Char + 11 pt Border: : (Single solid line..."/>
    <w:link w:val="StyleBoldandUnderlineChar11ptBorderSinglesolidlineChar"/>
    <w:rsid w:val="0010589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05894"/>
    <w:rPr>
      <w:rFonts w:eastAsia="Times New Roman"/>
      <w:b/>
      <w:bCs/>
      <w:sz w:val="22"/>
      <w:szCs w:val="20"/>
      <w:u w:val="single"/>
      <w:bdr w:val="single" w:sz="4" w:space="0" w:color="auto"/>
    </w:rPr>
  </w:style>
  <w:style w:type="character" w:customStyle="1" w:styleId="Heading1CharChar1">
    <w:name w:val="Heading 1 Char Char1"/>
    <w:rsid w:val="00105894"/>
    <w:rPr>
      <w:rFonts w:cs="Arial"/>
      <w:b/>
      <w:bCs/>
      <w:szCs w:val="32"/>
      <w:lang w:val="en-US" w:eastAsia="en-US" w:bidi="ar-SA"/>
    </w:rPr>
  </w:style>
  <w:style w:type="paragraph" w:customStyle="1" w:styleId="Indentation">
    <w:name w:val="Indentation"/>
    <w:basedOn w:val="Normal"/>
    <w:uiPriority w:val="99"/>
    <w:rsid w:val="00105894"/>
    <w:pPr>
      <w:ind w:left="288" w:right="288"/>
    </w:pPr>
    <w:rPr>
      <w:rFonts w:ascii="Georgia" w:hAnsi="Georgia"/>
      <w:sz w:val="16"/>
    </w:rPr>
  </w:style>
  <w:style w:type="character" w:customStyle="1" w:styleId="StyleUnderlineCharChar9ptBold">
    <w:name w:val="Style Underline Char Char + 9 pt Bold"/>
    <w:rsid w:val="0010589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05894"/>
    <w:rPr>
      <w:rFonts w:ascii="Georgia" w:eastAsia="Times New Roman" w:hAnsi="Georgia"/>
      <w:sz w:val="16"/>
      <w:u w:val="single"/>
    </w:rPr>
  </w:style>
  <w:style w:type="character" w:customStyle="1" w:styleId="StyleStyle4ArialNarrow9ptChar">
    <w:name w:val="Style Style4 + Arial Narrow 9 pt Char"/>
    <w:link w:val="StyleStyle4ArialNarrow9pt"/>
    <w:rsid w:val="00105894"/>
    <w:rPr>
      <w:rFonts w:ascii="Georgia" w:eastAsia="Times New Roman" w:hAnsi="Georgia" w:cs="Calibri"/>
      <w:sz w:val="16"/>
      <w:u w:val="single"/>
    </w:rPr>
  </w:style>
  <w:style w:type="paragraph" w:customStyle="1" w:styleId="StyleStyle4ArialNarrow9ptBold">
    <w:name w:val="Style Style4 + Arial Narrow 9 pt Bold"/>
    <w:basedOn w:val="Normal"/>
    <w:link w:val="StyleStyle4ArialNarrow9ptBoldChar"/>
    <w:rsid w:val="00105894"/>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105894"/>
    <w:rPr>
      <w:rFonts w:ascii="Georgia" w:eastAsia="Times New Roman" w:hAnsi="Georgia" w:cs="Calibri"/>
      <w:b/>
      <w:bCs/>
      <w:sz w:val="16"/>
      <w:u w:val="single"/>
    </w:rPr>
  </w:style>
  <w:style w:type="character" w:customStyle="1" w:styleId="StyleBoldandUnderlineCharChar29pt">
    <w:name w:val="Style Bold and Underline Char Char2 + 9 pt"/>
    <w:rsid w:val="00105894"/>
    <w:rPr>
      <w:rFonts w:ascii="Times New Roman" w:hAnsi="Times New Roman"/>
      <w:b/>
      <w:bCs/>
      <w:noProof w:val="0"/>
      <w:sz w:val="20"/>
      <w:u w:val="single"/>
    </w:rPr>
  </w:style>
  <w:style w:type="character" w:customStyle="1" w:styleId="StyleUnderlineCharChar19pt">
    <w:name w:val="Style Underline Char Char1 + 9 pt"/>
    <w:rsid w:val="0010589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0589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05894"/>
    <w:rPr>
      <w:rFonts w:ascii="Georgia" w:eastAsia="Times New Roman" w:hAnsi="Georgia"/>
      <w:b/>
      <w:smallCaps/>
      <w:sz w:val="24"/>
      <w:szCs w:val="24"/>
      <w:u w:val="single"/>
    </w:rPr>
  </w:style>
  <w:style w:type="character" w:customStyle="1" w:styleId="CardTextCharChar">
    <w:name w:val="Card Text Char Char"/>
    <w:rsid w:val="00105894"/>
    <w:rPr>
      <w:rFonts w:ascii="Times New Roman" w:eastAsia="Times New Roman" w:hAnsi="Times New Roman" w:cs="Times New Roman"/>
      <w:sz w:val="20"/>
      <w:szCs w:val="20"/>
    </w:rPr>
  </w:style>
  <w:style w:type="character" w:customStyle="1" w:styleId="citeChar1">
    <w:name w:val="cite Char"/>
    <w:locked/>
    <w:rsid w:val="0010589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0589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0589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05894"/>
    <w:rPr>
      <w:i/>
      <w:iCs/>
      <w:sz w:val="20"/>
      <w:u w:val="single"/>
    </w:rPr>
  </w:style>
  <w:style w:type="character" w:customStyle="1" w:styleId="HIGHLIGHT0">
    <w:name w:val="HIGHLIGHT"/>
    <w:uiPriority w:val="1"/>
    <w:rsid w:val="0010589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0589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05894"/>
    <w:rPr>
      <w:rFonts w:ascii="Times New Roman" w:eastAsia="Times New Roman" w:hAnsi="Times New Roman" w:cs="Times New Roman"/>
      <w:b/>
      <w:sz w:val="28"/>
    </w:rPr>
  </w:style>
  <w:style w:type="character" w:customStyle="1" w:styleId="FifthChar">
    <w:name w:val="Fifth Char"/>
    <w:link w:val="Fifth"/>
    <w:rsid w:val="00105894"/>
    <w:rPr>
      <w:rFonts w:ascii="Calibri" w:eastAsia="Calibri" w:hAnsi="Calibri" w:cs="Calibri"/>
      <w:sz w:val="20"/>
    </w:rPr>
  </w:style>
  <w:style w:type="paragraph" w:customStyle="1" w:styleId="Third">
    <w:name w:val="Third"/>
    <w:basedOn w:val="Normal"/>
    <w:link w:val="ThirdChar"/>
    <w:rsid w:val="00105894"/>
    <w:rPr>
      <w:rFonts w:ascii="Georgia" w:eastAsia="Times New Roman" w:hAnsi="Georgia"/>
      <w:b/>
      <w:sz w:val="16"/>
      <w:u w:val="single"/>
      <w:lang w:val="x-none" w:eastAsia="x-none"/>
    </w:rPr>
  </w:style>
  <w:style w:type="character" w:customStyle="1" w:styleId="ThirdChar">
    <w:name w:val="Third Char"/>
    <w:link w:val="Third"/>
    <w:rsid w:val="00105894"/>
    <w:rPr>
      <w:rFonts w:ascii="Georgia" w:eastAsia="Times New Roman" w:hAnsi="Georgia" w:cs="Calibri"/>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05894"/>
    <w:pPr>
      <w:widowControl w:val="0"/>
      <w:jc w:val="both"/>
      <w:outlineLvl w:val="1"/>
    </w:pPr>
    <w:rPr>
      <w:rFonts w:ascii="Times New Roman" w:eastAsia="Times New Roman" w:hAnsi="Times New Roman" w:cs="Times New Roman"/>
      <w:b/>
    </w:rPr>
  </w:style>
  <w:style w:type="character" w:customStyle="1" w:styleId="CardsCharChar">
    <w:name w:val="Cards Char Char"/>
    <w:rsid w:val="00105894"/>
    <w:rPr>
      <w:rFonts w:ascii="Times New Roman" w:eastAsia="Times New Roman" w:hAnsi="Times New Roman"/>
      <w:szCs w:val="24"/>
    </w:rPr>
  </w:style>
  <w:style w:type="character" w:customStyle="1" w:styleId="article-record-publication-volume-issue">
    <w:name w:val="article-record-publication-volume-issue"/>
    <w:rsid w:val="00105894"/>
  </w:style>
  <w:style w:type="character" w:customStyle="1" w:styleId="NothingCharChar">
    <w:name w:val="Nothing Char Char"/>
    <w:link w:val="NothingCharCharChar"/>
    <w:rsid w:val="00105894"/>
  </w:style>
  <w:style w:type="paragraph" w:customStyle="1" w:styleId="DebateUnderlineBoldChar">
    <w:name w:val="Debate Underline Bold Char"/>
    <w:basedOn w:val="Normal"/>
    <w:link w:val="DebateUnderlineBoldCharChar"/>
    <w:rsid w:val="00105894"/>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105894"/>
    <w:rPr>
      <w:rFonts w:ascii="Georgia" w:eastAsia="Times New Roman" w:hAnsi="Georgia" w:cs="Calibri"/>
      <w:b/>
      <w:sz w:val="16"/>
      <w:u w:val="thick"/>
    </w:rPr>
  </w:style>
  <w:style w:type="character" w:customStyle="1" w:styleId="resultbodyblack">
    <w:name w:val="resultbodyblack"/>
    <w:rsid w:val="00105894"/>
    <w:rPr>
      <w:rFonts w:cs="Times New Roman"/>
    </w:rPr>
  </w:style>
  <w:style w:type="paragraph" w:customStyle="1" w:styleId="bloctitles">
    <w:name w:val="bloc titles"/>
    <w:basedOn w:val="Heading1"/>
    <w:next w:val="Normal"/>
    <w:link w:val="bloctitlesChar"/>
    <w:autoRedefine/>
    <w:rsid w:val="0010589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05894"/>
    <w:rPr>
      <w:rFonts w:ascii="Georgia" w:eastAsia="Malgun Gothic" w:hAnsi="Georgia" w:cs="Arial"/>
      <w:b/>
      <w:bCs/>
      <w:sz w:val="28"/>
      <w:szCs w:val="32"/>
      <w:u w:val="single"/>
    </w:rPr>
  </w:style>
  <w:style w:type="paragraph" w:customStyle="1" w:styleId="CiteSmallText">
    <w:name w:val="Cite Small Text"/>
    <w:basedOn w:val="Normal"/>
    <w:uiPriority w:val="99"/>
    <w:rsid w:val="00105894"/>
    <w:pPr>
      <w:widowControl w:val="0"/>
      <w:spacing w:after="200"/>
    </w:pPr>
    <w:rPr>
      <w:rFonts w:ascii="Helvetica Neue" w:hAnsi="Helvetica Neue"/>
      <w:b/>
      <w:sz w:val="18"/>
    </w:rPr>
  </w:style>
  <w:style w:type="character" w:customStyle="1" w:styleId="3TagCite">
    <w:name w:val="3 Tag/Cite"/>
    <w:rsid w:val="00105894"/>
    <w:rPr>
      <w:rFonts w:ascii="Times New Roman" w:hAnsi="Times New Roman"/>
      <w:b/>
    </w:rPr>
  </w:style>
  <w:style w:type="character" w:customStyle="1" w:styleId="4Qualifications">
    <w:name w:val="4 Qualifications"/>
    <w:rsid w:val="00105894"/>
    <w:rPr>
      <w:rFonts w:ascii="Times New Roman" w:hAnsi="Times New Roman"/>
      <w:sz w:val="19"/>
    </w:rPr>
  </w:style>
  <w:style w:type="character" w:customStyle="1" w:styleId="6Underlined">
    <w:name w:val="6 Underlined"/>
    <w:rsid w:val="00105894"/>
    <w:rPr>
      <w:rFonts w:ascii="Times New Roman" w:hAnsi="Times New Roman"/>
      <w:b/>
      <w:sz w:val="21"/>
      <w:u w:val="single"/>
    </w:rPr>
  </w:style>
  <w:style w:type="paragraph" w:customStyle="1" w:styleId="Cards1CharChar">
    <w:name w:val="Cards1 Char Char"/>
    <w:basedOn w:val="Normal"/>
    <w:link w:val="Cards1CharCharChar"/>
    <w:rsid w:val="00105894"/>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105894"/>
    <w:rPr>
      <w:rFonts w:ascii="Georgia" w:hAnsi="Georgia" w:cs="Calibri"/>
      <w:sz w:val="16"/>
      <w:lang w:val="x-none"/>
    </w:rPr>
  </w:style>
  <w:style w:type="character" w:customStyle="1" w:styleId="UnderlineCharCharCharCharCharCharCharChar">
    <w:name w:val="Underline Char Char Char Char Char Char Char Char"/>
    <w:link w:val="UnderlineCharCharCharCharCharCharChar"/>
    <w:rsid w:val="00105894"/>
    <w:rPr>
      <w:u w:val="single"/>
    </w:rPr>
  </w:style>
  <w:style w:type="paragraph" w:customStyle="1" w:styleId="UnderlineCharCharCharCharCharCharChar">
    <w:name w:val="Underline Char Char Char Char Char Char Char"/>
    <w:basedOn w:val="Normal"/>
    <w:link w:val="UnderlineCharCharCharCharCharCharCharChar"/>
    <w:rsid w:val="00105894"/>
    <w:rPr>
      <w:rFonts w:asciiTheme="minorHAnsi" w:hAnsiTheme="minorHAnsi" w:cstheme="minorBidi"/>
      <w:sz w:val="24"/>
      <w:u w:val="single"/>
    </w:rPr>
  </w:style>
  <w:style w:type="paragraph" w:customStyle="1" w:styleId="CitesCharChar">
    <w:name w:val="Cites Char Char"/>
    <w:next w:val="Normal"/>
    <w:link w:val="CitesCharCharChar"/>
    <w:rsid w:val="00105894"/>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05894"/>
    <w:rPr>
      <w:rFonts w:ascii="Times New Roman" w:eastAsia="Times New Roman" w:hAnsi="Times New Roman" w:cs="Times New Roman"/>
      <w:sz w:val="20"/>
    </w:rPr>
  </w:style>
  <w:style w:type="character" w:customStyle="1" w:styleId="nohighlighting">
    <w:name w:val="no highlighting"/>
    <w:rsid w:val="0010589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05894"/>
    <w:rPr>
      <w:rFonts w:ascii="Cambria" w:hAnsi="Cambria" w:hint="default"/>
      <w:sz w:val="21"/>
      <w:u w:val="single"/>
    </w:rPr>
  </w:style>
  <w:style w:type="paragraph" w:customStyle="1" w:styleId="Swag">
    <w:name w:val="Swag"/>
    <w:basedOn w:val="Normal"/>
    <w:link w:val="SwagChar"/>
    <w:qFormat/>
    <w:rsid w:val="00105894"/>
    <w:rPr>
      <w:rFonts w:ascii="Georgia" w:hAnsi="Georgia"/>
      <w:color w:val="0000FF"/>
      <w:sz w:val="12"/>
      <w:u w:val="single"/>
    </w:rPr>
  </w:style>
  <w:style w:type="character" w:customStyle="1" w:styleId="SwagChar">
    <w:name w:val="Swag Char"/>
    <w:link w:val="Swag"/>
    <w:rsid w:val="00105894"/>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10589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0589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0589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0589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05894"/>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105894"/>
    <w:rPr>
      <w:rFonts w:ascii="Garamond" w:eastAsia="MS Mincho" w:hAnsi="Garamond" w:cs="Calibri"/>
      <w:sz w:val="16"/>
    </w:rPr>
  </w:style>
  <w:style w:type="character" w:customStyle="1" w:styleId="CharChar61">
    <w:name w:val="Char Char61"/>
    <w:rsid w:val="00105894"/>
    <w:rPr>
      <w:rFonts w:cs="Arial"/>
      <w:bCs/>
      <w:sz w:val="16"/>
      <w:szCs w:val="26"/>
      <w:lang w:val="en-US" w:eastAsia="en-US" w:bidi="ar-SA"/>
    </w:rPr>
  </w:style>
  <w:style w:type="character" w:customStyle="1" w:styleId="ListBulletChar">
    <w:name w:val="List Bullet Char"/>
    <w:link w:val="ListBullet"/>
    <w:uiPriority w:val="99"/>
    <w:rsid w:val="00105894"/>
    <w:rPr>
      <w:rFonts w:ascii="Calibri" w:eastAsia="Calibri" w:hAnsi="Calibri" w:cs="Calibri"/>
      <w:sz w:val="20"/>
    </w:rPr>
  </w:style>
  <w:style w:type="paragraph" w:customStyle="1" w:styleId="subhead10">
    <w:name w:val="subhead1"/>
    <w:basedOn w:val="Normal"/>
    <w:uiPriority w:val="99"/>
    <w:rsid w:val="00105894"/>
    <w:pPr>
      <w:spacing w:before="100" w:beforeAutospacing="1" w:after="100" w:afterAutospacing="1"/>
    </w:pPr>
    <w:rPr>
      <w:rFonts w:ascii="Georgia" w:eastAsia="Times New Roman" w:hAnsi="Georgia"/>
      <w:sz w:val="24"/>
    </w:rPr>
  </w:style>
  <w:style w:type="character" w:customStyle="1" w:styleId="styledate">
    <w:name w:val="styledate"/>
    <w:rsid w:val="00105894"/>
  </w:style>
  <w:style w:type="character" w:customStyle="1" w:styleId="BoldandUnderlineChar1">
    <w:name w:val="Bold and Underline Char1"/>
    <w:rsid w:val="00105894"/>
    <w:rPr>
      <w:b/>
      <w:szCs w:val="24"/>
      <w:u w:val="single"/>
      <w:lang w:val="en-US" w:eastAsia="en-US" w:bidi="ar-SA"/>
    </w:rPr>
  </w:style>
  <w:style w:type="character" w:customStyle="1" w:styleId="BoldandUnderlineChar1Char2">
    <w:name w:val="Bold and Underline Char1 Char2"/>
    <w:rsid w:val="00105894"/>
    <w:rPr>
      <w:b/>
      <w:szCs w:val="24"/>
      <w:u w:val="single"/>
      <w:lang w:val="en-US" w:eastAsia="en-US" w:bidi="ar-SA"/>
    </w:rPr>
  </w:style>
  <w:style w:type="character" w:customStyle="1" w:styleId="BoldandUnderlineCharChar1">
    <w:name w:val="Bold and Underline Char Char1"/>
    <w:rsid w:val="00105894"/>
    <w:rPr>
      <w:b/>
      <w:szCs w:val="24"/>
      <w:u w:val="single"/>
      <w:lang w:val="en-US" w:eastAsia="en-US" w:bidi="ar-SA"/>
    </w:rPr>
  </w:style>
  <w:style w:type="character" w:customStyle="1" w:styleId="BoldandUnderlineChar6">
    <w:name w:val="Bold and Underline Char6"/>
    <w:rsid w:val="00105894"/>
    <w:rPr>
      <w:b/>
      <w:szCs w:val="24"/>
      <w:u w:val="single"/>
      <w:lang w:val="en-US" w:eastAsia="en-US" w:bidi="ar-SA"/>
    </w:rPr>
  </w:style>
  <w:style w:type="character" w:customStyle="1" w:styleId="title-link-wrapper">
    <w:name w:val="title-link-wrapper"/>
    <w:rsid w:val="00105894"/>
  </w:style>
  <w:style w:type="character" w:customStyle="1" w:styleId="medium-font">
    <w:name w:val="medium-font"/>
    <w:rsid w:val="00105894"/>
  </w:style>
  <w:style w:type="paragraph" w:customStyle="1" w:styleId="abstract">
    <w:name w:val="abstract"/>
    <w:basedOn w:val="Normal"/>
    <w:uiPriority w:val="99"/>
    <w:rsid w:val="0010589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05894"/>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105894"/>
    <w:rPr>
      <w:rFonts w:ascii="Georgia" w:eastAsia="Times New Roman" w:hAnsi="Georgia" w:cs="Calibri"/>
      <w:b/>
      <w:bCs/>
      <w:sz w:val="16"/>
      <w:u w:val="single"/>
    </w:rPr>
  </w:style>
  <w:style w:type="character" w:customStyle="1" w:styleId="ReallySamllTextChar">
    <w:name w:val="ReallySamllText Char"/>
    <w:rsid w:val="0010589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05894"/>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105894"/>
    <w:rPr>
      <w:rFonts w:ascii="Georgia" w:eastAsia="Times New Roman" w:hAnsi="Georgia"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05894"/>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05894"/>
    <w:rPr>
      <w:rFonts w:ascii="Georgia" w:eastAsia="Times New Roman" w:hAnsi="Georgia" w:cs="Calibri"/>
      <w:sz w:val="16"/>
      <w:u w:val="single"/>
    </w:rPr>
  </w:style>
  <w:style w:type="character" w:customStyle="1" w:styleId="style10">
    <w:name w:val="style1"/>
    <w:rsid w:val="00105894"/>
  </w:style>
  <w:style w:type="character" w:customStyle="1" w:styleId="pmtermsel">
    <w:name w:val="pmtermsel"/>
    <w:rsid w:val="00105894"/>
  </w:style>
  <w:style w:type="character" w:customStyle="1" w:styleId="showipapr">
    <w:name w:val="show_ipapr"/>
    <w:rsid w:val="00105894"/>
  </w:style>
  <w:style w:type="character" w:customStyle="1" w:styleId="dnindex">
    <w:name w:val="dnindex"/>
    <w:rsid w:val="00105894"/>
  </w:style>
  <w:style w:type="character" w:customStyle="1" w:styleId="23">
    <w:name w:val="23"/>
    <w:rsid w:val="00105894"/>
    <w:rPr>
      <w:rFonts w:ascii="Times New Roman" w:hAnsi="Times New Roman" w:cs="Arial"/>
      <w:bCs/>
      <w:sz w:val="20"/>
      <w:u w:val="single"/>
      <w:lang w:val="en-US" w:eastAsia="en-US" w:bidi="ar-SA"/>
    </w:rPr>
  </w:style>
  <w:style w:type="character" w:customStyle="1" w:styleId="33">
    <w:name w:val="33"/>
    <w:rsid w:val="00105894"/>
    <w:rPr>
      <w:rFonts w:ascii="Times New Roman" w:hAnsi="Times New Roman" w:cs="Arial"/>
      <w:b/>
      <w:bCs/>
      <w:sz w:val="20"/>
      <w:u w:val="single"/>
      <w:lang w:val="en-US" w:eastAsia="en-US" w:bidi="ar-SA"/>
    </w:rPr>
  </w:style>
  <w:style w:type="character" w:customStyle="1" w:styleId="55">
    <w:name w:val="55"/>
    <w:rsid w:val="00105894"/>
    <w:rPr>
      <w:rFonts w:cs="Arial"/>
      <w:bCs/>
      <w:sz w:val="20"/>
      <w:u w:val="single"/>
      <w:lang w:val="en-US" w:eastAsia="en-US" w:bidi="ar-SA"/>
    </w:rPr>
  </w:style>
  <w:style w:type="character" w:customStyle="1" w:styleId="authoraffil">
    <w:name w:val="authoraffil"/>
    <w:rsid w:val="00105894"/>
  </w:style>
  <w:style w:type="character" w:customStyle="1" w:styleId="CharChar8">
    <w:name w:val="Char Char8"/>
    <w:rsid w:val="00105894"/>
    <w:rPr>
      <w:rFonts w:ascii="Georgia" w:eastAsia="Times New Roman" w:hAnsi="Georgia"/>
      <w:b/>
      <w:bCs/>
      <w:sz w:val="30"/>
      <w:szCs w:val="28"/>
      <w:u w:val="single"/>
    </w:rPr>
  </w:style>
  <w:style w:type="character" w:customStyle="1" w:styleId="FontStyle13">
    <w:name w:val="Font Style13"/>
    <w:uiPriority w:val="99"/>
    <w:rsid w:val="00105894"/>
    <w:rPr>
      <w:rFonts w:ascii="Constantia" w:hAnsi="Constantia" w:cs="Constantia"/>
      <w:sz w:val="18"/>
      <w:szCs w:val="18"/>
    </w:rPr>
  </w:style>
  <w:style w:type="character" w:customStyle="1" w:styleId="TagsCharCharCharChar">
    <w:name w:val="Tags Char Char Char Char"/>
    <w:rsid w:val="00105894"/>
    <w:rPr>
      <w:rFonts w:ascii="Times New Roman" w:eastAsia="Times New Roman" w:hAnsi="Times New Roman" w:cs="Times New Roman"/>
      <w:b/>
      <w:sz w:val="24"/>
      <w:szCs w:val="24"/>
    </w:rPr>
  </w:style>
  <w:style w:type="character" w:customStyle="1" w:styleId="Citation1Char">
    <w:name w:val="Citation1 Char"/>
    <w:link w:val="Citation10"/>
    <w:locked/>
    <w:rsid w:val="00105894"/>
    <w:rPr>
      <w:rFonts w:ascii="Georgia" w:hAnsi="Georgia"/>
      <w:b/>
      <w:u w:val="single"/>
    </w:rPr>
  </w:style>
  <w:style w:type="paragraph" w:customStyle="1" w:styleId="Citation10">
    <w:name w:val="Citation1"/>
    <w:basedOn w:val="Normal"/>
    <w:link w:val="Citation1Char"/>
    <w:qFormat/>
    <w:rsid w:val="00105894"/>
    <w:rPr>
      <w:rFonts w:ascii="Georgia" w:hAnsi="Georgia" w:cstheme="minorBidi"/>
      <w:b/>
      <w:sz w:val="24"/>
      <w:u w:val="single"/>
    </w:rPr>
  </w:style>
  <w:style w:type="character" w:customStyle="1" w:styleId="TaglineChar">
    <w:name w:val="Tagline Char"/>
    <w:link w:val="Tagline0"/>
    <w:locked/>
    <w:rsid w:val="00105894"/>
    <w:rPr>
      <w:rFonts w:ascii="Georgia" w:hAnsi="Georgia"/>
      <w:b/>
    </w:rPr>
  </w:style>
  <w:style w:type="paragraph" w:customStyle="1" w:styleId="Tagline0">
    <w:name w:val="Tagline"/>
    <w:basedOn w:val="Normal"/>
    <w:link w:val="TaglineChar"/>
    <w:qFormat/>
    <w:rsid w:val="00105894"/>
    <w:rPr>
      <w:rFonts w:ascii="Georgia" w:hAnsi="Georgia" w:cstheme="minorBidi"/>
      <w:b/>
      <w:sz w:val="24"/>
    </w:rPr>
  </w:style>
  <w:style w:type="paragraph" w:customStyle="1" w:styleId="NothingCharCharChar">
    <w:name w:val="Nothing Char Char Char"/>
    <w:link w:val="NothingCharChar"/>
    <w:rsid w:val="00105894"/>
    <w:pPr>
      <w:jc w:val="both"/>
    </w:pPr>
  </w:style>
  <w:style w:type="paragraph" w:customStyle="1" w:styleId="StyleLeft021">
    <w:name w:val="Style Left:  0.2&quot;1"/>
    <w:basedOn w:val="Normal"/>
    <w:uiPriority w:val="99"/>
    <w:rsid w:val="00105894"/>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05894"/>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05894"/>
    <w:rPr>
      <w:rFonts w:ascii="Georgia" w:eastAsia="Times New Roman" w:hAnsi="Georgia"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05894"/>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05894"/>
    <w:rPr>
      <w:rFonts w:ascii="Georgia" w:eastAsia="Times New Roman" w:hAnsi="Georgia" w:cs="Calibri"/>
      <w:sz w:val="16"/>
      <w:u w:val="single"/>
      <w:bdr w:val="single" w:sz="4" w:space="0" w:color="auto"/>
    </w:rPr>
  </w:style>
  <w:style w:type="character" w:customStyle="1" w:styleId="boldcitationChar">
    <w:name w:val="bold citation Char"/>
    <w:rsid w:val="00105894"/>
    <w:rPr>
      <w:rFonts w:ascii="Arial" w:hAnsi="Arial"/>
      <w:b/>
      <w:sz w:val="28"/>
      <w:szCs w:val="24"/>
      <w:u w:val="thick"/>
      <w:lang w:val="en-US" w:eastAsia="en-US" w:bidi="ar-SA"/>
    </w:rPr>
  </w:style>
  <w:style w:type="paragraph" w:customStyle="1" w:styleId="BlockTitle20">
    <w:name w:val="Block Title #2"/>
    <w:basedOn w:val="Normal"/>
    <w:uiPriority w:val="99"/>
    <w:rsid w:val="0010589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05894"/>
    <w:rPr>
      <w:rFonts w:ascii="Georgia" w:hAnsi="Georgia"/>
      <w:b/>
      <w:sz w:val="16"/>
    </w:rPr>
  </w:style>
  <w:style w:type="character" w:customStyle="1" w:styleId="BoldunderlineChar3">
    <w:name w:val="Bold/underline Char"/>
    <w:rsid w:val="00105894"/>
    <w:rPr>
      <w:rFonts w:eastAsia="SimSun"/>
      <w:b/>
      <w:noProof w:val="0"/>
      <w:sz w:val="24"/>
      <w:szCs w:val="24"/>
      <w:u w:val="single"/>
      <w:lang w:val="en-US" w:eastAsia="zh-CN" w:bidi="ar-SA"/>
    </w:rPr>
  </w:style>
  <w:style w:type="character" w:customStyle="1" w:styleId="underlinetextchar0">
    <w:name w:val="underlinetextchar"/>
    <w:rsid w:val="00105894"/>
  </w:style>
  <w:style w:type="character" w:customStyle="1" w:styleId="boldciteChar1">
    <w:name w:val="bold cite Char1"/>
    <w:rsid w:val="00105894"/>
    <w:rPr>
      <w:b/>
      <w:sz w:val="28"/>
      <w:u w:val="thick" w:color="000000"/>
    </w:rPr>
  </w:style>
  <w:style w:type="character" w:customStyle="1" w:styleId="tagCharCharChar1">
    <w:name w:val="tag Char Char Char1"/>
    <w:rsid w:val="00105894"/>
    <w:rPr>
      <w:b/>
      <w:sz w:val="24"/>
      <w:lang w:val="en-US" w:eastAsia="en-US" w:bidi="ar-SA"/>
    </w:rPr>
  </w:style>
  <w:style w:type="character" w:customStyle="1" w:styleId="underlinecardChar0">
    <w:name w:val="underline card Char"/>
    <w:rsid w:val="00105894"/>
    <w:rPr>
      <w:rFonts w:ascii="Arial" w:hAnsi="Arial"/>
      <w:sz w:val="18"/>
      <w:szCs w:val="24"/>
      <w:u w:val="single"/>
      <w:lang w:val="en-US" w:eastAsia="en-US" w:bidi="ar-SA"/>
    </w:rPr>
  </w:style>
  <w:style w:type="paragraph" w:customStyle="1" w:styleId="date-comments">
    <w:name w:val="date-comments"/>
    <w:basedOn w:val="Normal"/>
    <w:uiPriority w:val="99"/>
    <w:rsid w:val="00105894"/>
    <w:pPr>
      <w:spacing w:before="100" w:beforeAutospacing="1" w:after="100" w:afterAutospacing="1"/>
    </w:pPr>
    <w:rPr>
      <w:rFonts w:ascii="Times" w:hAnsi="Times"/>
      <w:sz w:val="16"/>
      <w:szCs w:val="20"/>
    </w:rPr>
  </w:style>
  <w:style w:type="character" w:customStyle="1" w:styleId="articleauthor0">
    <w:name w:val="articleauthor"/>
    <w:rsid w:val="00105894"/>
  </w:style>
  <w:style w:type="character" w:customStyle="1" w:styleId="bodysubtoc">
    <w:name w:val="bodysubtoc"/>
    <w:rsid w:val="00105894"/>
  </w:style>
  <w:style w:type="character" w:customStyle="1" w:styleId="lefttitlesmaller">
    <w:name w:val="lefttitlesmaller"/>
    <w:rsid w:val="00105894"/>
  </w:style>
  <w:style w:type="character" w:customStyle="1" w:styleId="mb">
    <w:name w:val="mb"/>
    <w:rsid w:val="00105894"/>
  </w:style>
  <w:style w:type="character" w:customStyle="1" w:styleId="submitted-date">
    <w:name w:val="submitted-date"/>
    <w:rsid w:val="00105894"/>
  </w:style>
  <w:style w:type="character" w:customStyle="1" w:styleId="submitted-time">
    <w:name w:val="submitted-time"/>
    <w:rsid w:val="00105894"/>
  </w:style>
  <w:style w:type="character" w:customStyle="1" w:styleId="A20">
    <w:name w:val="A2"/>
    <w:uiPriority w:val="99"/>
    <w:rsid w:val="00105894"/>
    <w:rPr>
      <w:rFonts w:ascii="Sabon LT Std" w:hAnsi="Sabon LT Std" w:cs="Sabon LT Std" w:hint="default"/>
      <w:color w:val="000000"/>
      <w:sz w:val="15"/>
      <w:szCs w:val="15"/>
    </w:rPr>
  </w:style>
  <w:style w:type="character" w:customStyle="1" w:styleId="searchword">
    <w:name w:val="searchword"/>
    <w:rsid w:val="00105894"/>
  </w:style>
  <w:style w:type="paragraph" w:customStyle="1" w:styleId="Heading2Char2CharChar12">
    <w:name w:val="Heading 2 Char2 Char Char12"/>
    <w:aliases w:val="Char Char Char Char Char Char1 Char Char Char Char Char1,Char Char22"/>
    <w:next w:val="Normal"/>
    <w:uiPriority w:val="99"/>
    <w:rsid w:val="0010589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05894"/>
    <w:rPr>
      <w:rFonts w:ascii="Times New Roman" w:hAnsi="Times New Roman" w:cs="Times New Roman"/>
      <w:sz w:val="18"/>
      <w:szCs w:val="18"/>
    </w:rPr>
  </w:style>
  <w:style w:type="character" w:customStyle="1" w:styleId="bylines">
    <w:name w:val="bylines"/>
    <w:basedOn w:val="DefaultParagraphFont"/>
    <w:rsid w:val="00105894"/>
  </w:style>
  <w:style w:type="character" w:customStyle="1" w:styleId="StyleStyleBoldUnderlineUnderlineIntenseEmphasis1apple-style-2">
    <w:name w:val="Style Style Bold UnderlineUnderlineIntense Emphasis1apple-style-...2"/>
    <w:basedOn w:val="DefaultParagraphFont"/>
    <w:rsid w:val="00105894"/>
    <w:rPr>
      <w:b w:val="0"/>
      <w:bCs/>
      <w:sz w:val="22"/>
      <w:u w:val="single"/>
    </w:rPr>
  </w:style>
  <w:style w:type="character" w:customStyle="1" w:styleId="FontStyle57">
    <w:name w:val="Font Style57"/>
    <w:rsid w:val="00105894"/>
    <w:rPr>
      <w:rFonts w:ascii="Georgia" w:hAnsi="Georgia" w:cs="Georgia"/>
      <w:b/>
      <w:bCs/>
      <w:sz w:val="14"/>
      <w:szCs w:val="14"/>
    </w:rPr>
  </w:style>
  <w:style w:type="character" w:customStyle="1" w:styleId="FontStyle89">
    <w:name w:val="Font Style89"/>
    <w:rsid w:val="00105894"/>
    <w:rPr>
      <w:rFonts w:ascii="Times New Roman" w:hAnsi="Times New Roman" w:cs="Times New Roman"/>
      <w:b/>
      <w:bCs/>
      <w:smallCaps/>
      <w:spacing w:val="40"/>
      <w:sz w:val="16"/>
      <w:szCs w:val="16"/>
    </w:rPr>
  </w:style>
  <w:style w:type="character" w:customStyle="1" w:styleId="style3Char0">
    <w:name w:val="style 3 Char"/>
    <w:rsid w:val="00105894"/>
    <w:rPr>
      <w:sz w:val="18"/>
      <w:szCs w:val="24"/>
      <w:lang w:val="en-US" w:eastAsia="en-US" w:bidi="ar-SA"/>
    </w:rPr>
  </w:style>
  <w:style w:type="paragraph" w:customStyle="1" w:styleId="003Cite">
    <w:name w:val="003Cite"/>
    <w:basedOn w:val="Normal"/>
    <w:qFormat/>
    <w:rsid w:val="00105894"/>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05894"/>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105894"/>
    <w:rPr>
      <w:rFonts w:ascii="Georgia" w:hAnsi="Georgia" w:cs="Calibri"/>
      <w:b/>
      <w:color w:val="000000"/>
      <w:sz w:val="16"/>
      <w:u w:val="single"/>
    </w:rPr>
  </w:style>
  <w:style w:type="paragraph" w:customStyle="1" w:styleId="StyleCards12ptThickunderline">
    <w:name w:val="Style Cards + 12 pt Thick underline"/>
    <w:basedOn w:val="Normal"/>
    <w:link w:val="StyleCards12ptThickunderlineChar2"/>
    <w:rsid w:val="0010589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05894"/>
    <w:rPr>
      <w:rFonts w:ascii="Times New Roman" w:eastAsia="Times New Roman" w:hAnsi="Times New Roman" w:cs="Times New Roman"/>
      <w:u w:val="thick"/>
      <w:lang w:val="x-none" w:eastAsia="x-none"/>
    </w:rPr>
  </w:style>
  <w:style w:type="character" w:customStyle="1" w:styleId="BlockHeadingsChar1">
    <w:name w:val="Block Headings Char1"/>
    <w:rsid w:val="00105894"/>
    <w:rPr>
      <w:b/>
      <w:caps/>
    </w:rPr>
  </w:style>
  <w:style w:type="character" w:customStyle="1" w:styleId="Longcite">
    <w:name w:val="Longcite"/>
    <w:rsid w:val="00105894"/>
    <w:rPr>
      <w:sz w:val="16"/>
    </w:rPr>
  </w:style>
  <w:style w:type="paragraph" w:customStyle="1" w:styleId="NormalUnderline0">
    <w:name w:val="Normal + Underline"/>
    <w:basedOn w:val="Normal"/>
    <w:link w:val="NormalUnderlineChar0"/>
    <w:rsid w:val="00105894"/>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05894"/>
    <w:rPr>
      <w:rFonts w:ascii="Times New Roman" w:eastAsia="Times New Roman" w:hAnsi="Times New Roman" w:cs="Times New Roman"/>
      <w:b/>
      <w:u w:val="single"/>
      <w:lang w:val="x-none" w:eastAsia="x-none"/>
    </w:rPr>
  </w:style>
  <w:style w:type="character" w:customStyle="1" w:styleId="FontStyle170">
    <w:name w:val="Font Style170"/>
    <w:uiPriority w:val="99"/>
    <w:rsid w:val="00105894"/>
    <w:rPr>
      <w:rFonts w:ascii="Bookman Old Style" w:hAnsi="Bookman Old Style" w:cs="Bookman Old Style"/>
      <w:sz w:val="16"/>
      <w:szCs w:val="16"/>
    </w:rPr>
  </w:style>
  <w:style w:type="character" w:customStyle="1" w:styleId="FontStyle17">
    <w:name w:val="Font Style17"/>
    <w:uiPriority w:val="99"/>
    <w:rsid w:val="00105894"/>
    <w:rPr>
      <w:rFonts w:ascii="Book Antiqua" w:hAnsi="Book Antiqua" w:cs="Book Antiqua"/>
      <w:i/>
      <w:iCs/>
      <w:spacing w:val="10"/>
      <w:sz w:val="22"/>
      <w:szCs w:val="22"/>
    </w:rPr>
  </w:style>
  <w:style w:type="character" w:customStyle="1" w:styleId="FontStyle329">
    <w:name w:val="Font Style329"/>
    <w:basedOn w:val="DefaultParagraphFont"/>
    <w:uiPriority w:val="99"/>
    <w:rsid w:val="00105894"/>
    <w:rPr>
      <w:rFonts w:ascii="Times New Roman" w:hAnsi="Times New Roman" w:cs="Times New Roman" w:hint="default"/>
      <w:b/>
      <w:bCs/>
      <w:spacing w:val="-10"/>
      <w:sz w:val="18"/>
      <w:szCs w:val="18"/>
    </w:rPr>
  </w:style>
  <w:style w:type="character" w:customStyle="1" w:styleId="ur">
    <w:name w:val="ur"/>
    <w:basedOn w:val="DefaultParagraphFont"/>
    <w:rsid w:val="00105894"/>
  </w:style>
  <w:style w:type="character" w:customStyle="1" w:styleId="vpqmgb">
    <w:name w:val="vpqmgb"/>
    <w:basedOn w:val="DefaultParagraphFont"/>
    <w:rsid w:val="00105894"/>
  </w:style>
  <w:style w:type="character" w:customStyle="1" w:styleId="sv">
    <w:name w:val="sv"/>
    <w:basedOn w:val="DefaultParagraphFont"/>
    <w:rsid w:val="00105894"/>
  </w:style>
  <w:style w:type="character" w:customStyle="1" w:styleId="m-501118745055256881gmail-style13ptbold">
    <w:name w:val="m_-501118745055256881gmail-style13ptbold"/>
    <w:basedOn w:val="DefaultParagraphFont"/>
    <w:rsid w:val="00105894"/>
  </w:style>
  <w:style w:type="character" w:customStyle="1" w:styleId="m8134770803914199681gmail-styleunderline">
    <w:name w:val="m_8134770803914199681gmail-styleunderline"/>
    <w:basedOn w:val="DefaultParagraphFont"/>
    <w:rsid w:val="00105894"/>
  </w:style>
  <w:style w:type="character" w:customStyle="1" w:styleId="hvr">
    <w:name w:val="hvr"/>
    <w:basedOn w:val="DefaultParagraphFont"/>
    <w:rsid w:val="00105894"/>
  </w:style>
  <w:style w:type="character" w:customStyle="1" w:styleId="AnalyticsChar">
    <w:name w:val="Analytics Char"/>
    <w:basedOn w:val="DefaultParagraphFont"/>
    <w:link w:val="Analytics"/>
    <w:rsid w:val="00105894"/>
    <w:rPr>
      <w:rFonts w:ascii="Calibri" w:eastAsia="Calibri" w:hAnsi="Calibri" w:cs="Calibri"/>
      <w:b/>
    </w:rPr>
  </w:style>
  <w:style w:type="character" w:customStyle="1" w:styleId="m-3350902899047358468gmail-styleunderline">
    <w:name w:val="m_-3350902899047358468gmail-styleunderline"/>
    <w:basedOn w:val="DefaultParagraphFont"/>
    <w:rsid w:val="00105894"/>
  </w:style>
  <w:style w:type="paragraph" w:customStyle="1" w:styleId="Style5pt">
    <w:name w:val="Style 5 pt"/>
    <w:basedOn w:val="Normal"/>
    <w:link w:val="Style5ptChar"/>
    <w:rsid w:val="00105894"/>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05894"/>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05894"/>
  </w:style>
  <w:style w:type="paragraph" w:customStyle="1" w:styleId="m462447500549623171gmail-msonormal">
    <w:name w:val="m_462447500549623171gmail-msonormal"/>
    <w:basedOn w:val="Normal"/>
    <w:uiPriority w:val="99"/>
    <w:rsid w:val="00105894"/>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05894"/>
  </w:style>
  <w:style w:type="character" w:customStyle="1" w:styleId="SmallerReal">
    <w:name w:val="SmallerReal"/>
    <w:basedOn w:val="DefaultParagraphFont"/>
    <w:uiPriority w:val="1"/>
    <w:qFormat/>
    <w:rsid w:val="00105894"/>
    <w:rPr>
      <w:rFonts w:ascii="Garamond" w:hAnsi="Garamond" w:hint="default"/>
      <w:sz w:val="16"/>
    </w:rPr>
  </w:style>
  <w:style w:type="paragraph" w:styleId="HTMLAddress">
    <w:name w:val="HTML Address"/>
    <w:basedOn w:val="Normal"/>
    <w:link w:val="HTMLAddressChar"/>
    <w:uiPriority w:val="99"/>
    <w:semiHidden/>
    <w:unhideWhenUsed/>
    <w:rsid w:val="00105894"/>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105894"/>
    <w:rPr>
      <w:rFonts w:ascii="Times New Roman" w:eastAsia="Times New Roman" w:hAnsi="Times New Roman" w:cs="Times New Roman"/>
      <w:i/>
      <w:iCs/>
    </w:rPr>
  </w:style>
  <w:style w:type="character" w:customStyle="1" w:styleId="separator">
    <w:name w:val="separator"/>
    <w:basedOn w:val="DefaultParagraphFont"/>
    <w:rsid w:val="00105894"/>
  </w:style>
  <w:style w:type="paragraph" w:customStyle="1" w:styleId="dek">
    <w:name w:val="dek"/>
    <w:basedOn w:val="Normal"/>
    <w:uiPriority w:val="99"/>
    <w:rsid w:val="00105894"/>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105894"/>
  </w:style>
  <w:style w:type="character" w:customStyle="1" w:styleId="serialtitle">
    <w:name w:val="serial_title"/>
    <w:basedOn w:val="DefaultParagraphFont"/>
    <w:rsid w:val="00105894"/>
  </w:style>
  <w:style w:type="character" w:customStyle="1" w:styleId="volumeissue">
    <w:name w:val="volume_issue"/>
    <w:basedOn w:val="DefaultParagraphFont"/>
    <w:rsid w:val="00105894"/>
  </w:style>
  <w:style w:type="character" w:customStyle="1" w:styleId="pagerange">
    <w:name w:val="page_range"/>
    <w:basedOn w:val="DefaultParagraphFont"/>
    <w:rsid w:val="00105894"/>
  </w:style>
  <w:style w:type="character" w:customStyle="1" w:styleId="doilink">
    <w:name w:val="doi_link"/>
    <w:basedOn w:val="DefaultParagraphFont"/>
    <w:rsid w:val="00105894"/>
  </w:style>
  <w:style w:type="paragraph" w:customStyle="1" w:styleId="para">
    <w:name w:val="para"/>
    <w:basedOn w:val="Normal"/>
    <w:rsid w:val="00105894"/>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105894"/>
  </w:style>
  <w:style w:type="character" w:customStyle="1" w:styleId="internalref">
    <w:name w:val="internalref"/>
    <w:basedOn w:val="DefaultParagraphFont"/>
    <w:rsid w:val="00105894"/>
  </w:style>
  <w:style w:type="paragraph" w:customStyle="1" w:styleId="Analyitc">
    <w:name w:val="Analyitc"/>
    <w:basedOn w:val="Normal"/>
    <w:uiPriority w:val="4"/>
    <w:qFormat/>
    <w:rsid w:val="00105894"/>
    <w:rPr>
      <w:b/>
      <w:color w:val="0070C0"/>
      <w:sz w:val="28"/>
    </w:rPr>
  </w:style>
  <w:style w:type="character" w:customStyle="1" w:styleId="StyleUnderliningChar9ptBold">
    <w:name w:val="Style Underlining Char + 9 pt Bold"/>
    <w:rsid w:val="00105894"/>
    <w:rPr>
      <w:rFonts w:ascii="Times New Roman" w:hAnsi="Times New Roman"/>
      <w:b/>
      <w:bCs/>
      <w:sz w:val="20"/>
      <w:szCs w:val="24"/>
      <w:u w:val="single"/>
    </w:rPr>
  </w:style>
  <w:style w:type="character" w:customStyle="1" w:styleId="StyleUnderliningChar9pt">
    <w:name w:val="Style Underlining Char + 9 pt"/>
    <w:rsid w:val="00105894"/>
    <w:rPr>
      <w:rFonts w:ascii="Times New Roman" w:hAnsi="Times New Roman"/>
      <w:sz w:val="20"/>
      <w:szCs w:val="24"/>
      <w:u w:val="single"/>
    </w:rPr>
  </w:style>
  <w:style w:type="paragraph" w:customStyle="1" w:styleId="font--body">
    <w:name w:val="font--body"/>
    <w:basedOn w:val="Normal"/>
    <w:rsid w:val="00105894"/>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105894"/>
  </w:style>
  <w:style w:type="character" w:customStyle="1" w:styleId="tweetinfo-heartstat">
    <w:name w:val="tweetinfo-heartstat"/>
    <w:basedOn w:val="DefaultParagraphFont"/>
    <w:rsid w:val="00105894"/>
  </w:style>
  <w:style w:type="character" w:customStyle="1" w:styleId="playbutton-flyout">
    <w:name w:val="playbutton-flyout"/>
    <w:basedOn w:val="DefaultParagraphFont"/>
    <w:rsid w:val="00105894"/>
  </w:style>
  <w:style w:type="character" w:customStyle="1" w:styleId="inlinevideo-videolabel">
    <w:name w:val="inlinevideo-videolabel"/>
    <w:basedOn w:val="DefaultParagraphFont"/>
    <w:rsid w:val="00105894"/>
  </w:style>
  <w:style w:type="character" w:customStyle="1" w:styleId="inlinevideo-videoduration">
    <w:name w:val="inlinevideo-videoduration"/>
    <w:basedOn w:val="DefaultParagraphFont"/>
    <w:rsid w:val="00105894"/>
  </w:style>
  <w:style w:type="character" w:customStyle="1" w:styleId="m2037045589135560752gmail-style13ptbold">
    <w:name w:val="m_2037045589135560752gmail-style13ptbold"/>
    <w:basedOn w:val="DefaultParagraphFont"/>
    <w:rsid w:val="00105894"/>
  </w:style>
  <w:style w:type="paragraph" w:customStyle="1" w:styleId="css-exrw3m">
    <w:name w:val="css-exrw3m"/>
    <w:basedOn w:val="Normal"/>
    <w:rsid w:val="00105894"/>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105894"/>
  </w:style>
  <w:style w:type="character" w:customStyle="1" w:styleId="DateTimeChar">
    <w:name w:val="DateTime Char"/>
    <w:basedOn w:val="DefaultParagraphFont"/>
    <w:link w:val="DateTime"/>
    <w:uiPriority w:val="4"/>
    <w:rsid w:val="00105894"/>
    <w:rPr>
      <w:rFonts w:ascii="Calibri" w:hAnsi="Calibri" w:cs="Calibri"/>
      <w:sz w:val="20"/>
    </w:rPr>
  </w:style>
  <w:style w:type="paragraph" w:customStyle="1" w:styleId="Lecture">
    <w:name w:val="Lecture"/>
    <w:next w:val="BodyText"/>
    <w:link w:val="LectureChar"/>
    <w:autoRedefine/>
    <w:uiPriority w:val="4"/>
    <w:qFormat/>
    <w:rsid w:val="0010589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05894"/>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105894"/>
    <w:rPr>
      <w:color w:val="2B579A"/>
      <w:shd w:val="clear" w:color="auto" w:fill="E6E6E6"/>
    </w:rPr>
  </w:style>
  <w:style w:type="character" w:customStyle="1" w:styleId="UnresolvedMention3">
    <w:name w:val="Unresolved Mention3"/>
    <w:basedOn w:val="DefaultParagraphFont"/>
    <w:uiPriority w:val="99"/>
    <w:unhideWhenUsed/>
    <w:rsid w:val="00105894"/>
    <w:rPr>
      <w:color w:val="808080"/>
      <w:shd w:val="clear" w:color="auto" w:fill="E6E6E6"/>
    </w:rPr>
  </w:style>
  <w:style w:type="character" w:customStyle="1" w:styleId="m-895152127622952443gmail-style13ptbold">
    <w:name w:val="m_-895152127622952443gmail-style13ptbold"/>
    <w:basedOn w:val="DefaultParagraphFont"/>
    <w:rsid w:val="00105894"/>
  </w:style>
  <w:style w:type="character" w:customStyle="1" w:styleId="m4133802843404377303gmail-style13ptbold">
    <w:name w:val="m_4133802843404377303gmail-style13ptbold"/>
    <w:basedOn w:val="DefaultParagraphFont"/>
    <w:rsid w:val="00105894"/>
  </w:style>
  <w:style w:type="character" w:customStyle="1" w:styleId="m4133802843404377303gmail-styleunderline">
    <w:name w:val="m_4133802843404377303gmail-styleunderline"/>
    <w:basedOn w:val="DefaultParagraphFont"/>
    <w:rsid w:val="00105894"/>
  </w:style>
  <w:style w:type="character" w:customStyle="1" w:styleId="m1864609289044096952gmail-style13ptbold">
    <w:name w:val="m_1864609289044096952gmail-style13ptbold"/>
    <w:basedOn w:val="DefaultParagraphFont"/>
    <w:rsid w:val="00105894"/>
  </w:style>
  <w:style w:type="character" w:customStyle="1" w:styleId="m-2434640214339110092gmail-style13ptbold">
    <w:name w:val="m_-2434640214339110092gmail-style13ptbold"/>
    <w:basedOn w:val="DefaultParagraphFont"/>
    <w:rsid w:val="00105894"/>
  </w:style>
  <w:style w:type="character" w:customStyle="1" w:styleId="m-2434640214339110092gmail-styleunderline">
    <w:name w:val="m_-2434640214339110092gmail-styleunderline"/>
    <w:basedOn w:val="DefaultParagraphFont"/>
    <w:rsid w:val="00105894"/>
  </w:style>
  <w:style w:type="character" w:customStyle="1" w:styleId="articlepage-articlebody-firstletter">
    <w:name w:val="articlepage-articlebody-firstletter"/>
    <w:basedOn w:val="DefaultParagraphFont"/>
    <w:rsid w:val="00105894"/>
  </w:style>
  <w:style w:type="character" w:customStyle="1" w:styleId="m-2745674872889869693gmail-style13ptbold">
    <w:name w:val="m_-2745674872889869693gmail-style13ptbold"/>
    <w:basedOn w:val="DefaultParagraphFont"/>
    <w:rsid w:val="00105894"/>
  </w:style>
  <w:style w:type="character" w:customStyle="1" w:styleId="m-2745674872889869693gmail-styleunderline">
    <w:name w:val="m_-2745674872889869693gmail-styleunderline"/>
    <w:basedOn w:val="DefaultParagraphFont"/>
    <w:rsid w:val="00105894"/>
  </w:style>
  <w:style w:type="character" w:customStyle="1" w:styleId="UnresolvedMention31">
    <w:name w:val="Unresolved Mention31"/>
    <w:basedOn w:val="DefaultParagraphFont"/>
    <w:uiPriority w:val="99"/>
    <w:semiHidden/>
    <w:unhideWhenUsed/>
    <w:rsid w:val="00105894"/>
    <w:rPr>
      <w:color w:val="808080"/>
      <w:shd w:val="clear" w:color="auto" w:fill="E6E6E6"/>
    </w:rPr>
  </w:style>
  <w:style w:type="character" w:customStyle="1" w:styleId="UnresolvedMention4">
    <w:name w:val="Unresolved Mention4"/>
    <w:basedOn w:val="DefaultParagraphFont"/>
    <w:uiPriority w:val="99"/>
    <w:semiHidden/>
    <w:unhideWhenUsed/>
    <w:rsid w:val="00105894"/>
    <w:rPr>
      <w:color w:val="808080"/>
      <w:shd w:val="clear" w:color="auto" w:fill="E6E6E6"/>
    </w:rPr>
  </w:style>
  <w:style w:type="character" w:customStyle="1" w:styleId="m-8082899869479211226gmail-styleunderline">
    <w:name w:val="m_-8082899869479211226gmail-styleunderline"/>
    <w:basedOn w:val="DefaultParagraphFont"/>
    <w:rsid w:val="00105894"/>
  </w:style>
  <w:style w:type="paragraph" w:customStyle="1" w:styleId="NoteLevel23">
    <w:name w:val="Note Level 23"/>
    <w:basedOn w:val="Normal"/>
    <w:next w:val="Normal"/>
    <w:uiPriority w:val="99"/>
    <w:qFormat/>
    <w:rsid w:val="00105894"/>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05894"/>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05894"/>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05894"/>
    <w:rPr>
      <w:color w:val="605E5C"/>
      <w:shd w:val="clear" w:color="auto" w:fill="E1DFDD"/>
    </w:rPr>
  </w:style>
  <w:style w:type="character" w:customStyle="1" w:styleId="UnresolvedMention6">
    <w:name w:val="Unresolved Mention6"/>
    <w:basedOn w:val="DefaultParagraphFont"/>
    <w:uiPriority w:val="99"/>
    <w:semiHidden/>
    <w:unhideWhenUsed/>
    <w:rsid w:val="00105894"/>
    <w:rPr>
      <w:color w:val="605E5C"/>
      <w:shd w:val="clear" w:color="auto" w:fill="E1DFDD"/>
    </w:rPr>
  </w:style>
  <w:style w:type="character" w:customStyle="1" w:styleId="footnote">
    <w:name w:val="footnote"/>
    <w:basedOn w:val="DefaultParagraphFont"/>
    <w:rsid w:val="00105894"/>
  </w:style>
  <w:style w:type="character" w:customStyle="1" w:styleId="hubidentifier">
    <w:name w:val="hub_identifier"/>
    <w:basedOn w:val="DefaultParagraphFont"/>
    <w:rsid w:val="00105894"/>
  </w:style>
  <w:style w:type="paragraph" w:customStyle="1" w:styleId="standardeinzug">
    <w:name w:val="standardeinzug"/>
    <w:basedOn w:val="Normal"/>
    <w:rsid w:val="00105894"/>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105894"/>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105894"/>
  </w:style>
  <w:style w:type="paragraph" w:customStyle="1" w:styleId="entrefilet">
    <w:name w:val="entrefilet"/>
    <w:basedOn w:val="Normal"/>
    <w:rsid w:val="00105894"/>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105894"/>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105894"/>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105894"/>
  </w:style>
  <w:style w:type="character" w:customStyle="1" w:styleId="m-268162420547309261gmail-stylestylebold12pt">
    <w:name w:val="m_-268162420547309261gmail-stylestylebold12pt"/>
    <w:basedOn w:val="DefaultParagraphFont"/>
    <w:rsid w:val="00105894"/>
  </w:style>
  <w:style w:type="character" w:customStyle="1" w:styleId="m-268162420547309261gmail-styleboldunderline">
    <w:name w:val="m_-268162420547309261gmail-styleboldunderline"/>
    <w:basedOn w:val="DefaultParagraphFont"/>
    <w:rsid w:val="00105894"/>
  </w:style>
  <w:style w:type="character" w:customStyle="1" w:styleId="m-5621139387307470627gmail-style13ptbold">
    <w:name w:val="m_-5621139387307470627gmail-style13ptbold"/>
    <w:basedOn w:val="DefaultParagraphFont"/>
    <w:rsid w:val="00105894"/>
  </w:style>
  <w:style w:type="character" w:customStyle="1" w:styleId="m-5621139387307470627gmail-styleunderline">
    <w:name w:val="m_-5621139387307470627gmail-styleunderline"/>
    <w:basedOn w:val="DefaultParagraphFont"/>
    <w:rsid w:val="00105894"/>
  </w:style>
  <w:style w:type="character" w:customStyle="1" w:styleId="m-4930835733434609408gmail-style13ptbold">
    <w:name w:val="m_-4930835733434609408gmail-style13ptbold"/>
    <w:basedOn w:val="DefaultParagraphFont"/>
    <w:rsid w:val="00105894"/>
  </w:style>
  <w:style w:type="character" w:customStyle="1" w:styleId="m-4930835733434609408gmail-styleunderline">
    <w:name w:val="m_-4930835733434609408gmail-styleunderline"/>
    <w:basedOn w:val="DefaultParagraphFont"/>
    <w:rsid w:val="00105894"/>
  </w:style>
  <w:style w:type="character" w:customStyle="1" w:styleId="m-2456650549122369157gmail-style13ptbold">
    <w:name w:val="m_-2456650549122369157gmail-style13ptbold"/>
    <w:basedOn w:val="DefaultParagraphFont"/>
    <w:rsid w:val="00105894"/>
  </w:style>
  <w:style w:type="character" w:customStyle="1" w:styleId="m-2456650549122369157gmail-styleunderline">
    <w:name w:val="m_-2456650549122369157gmail-styleunderline"/>
    <w:basedOn w:val="DefaultParagraphFont"/>
    <w:rsid w:val="00105894"/>
  </w:style>
  <w:style w:type="character" w:customStyle="1" w:styleId="UnresolvedMention32">
    <w:name w:val="Unresolved Mention32"/>
    <w:basedOn w:val="DefaultParagraphFont"/>
    <w:uiPriority w:val="99"/>
    <w:semiHidden/>
    <w:unhideWhenUsed/>
    <w:rsid w:val="00105894"/>
    <w:rPr>
      <w:color w:val="605E5C"/>
      <w:shd w:val="clear" w:color="auto" w:fill="E1DFDD"/>
    </w:rPr>
  </w:style>
  <w:style w:type="character" w:customStyle="1" w:styleId="l7">
    <w:name w:val="l7"/>
    <w:basedOn w:val="DefaultParagraphFont"/>
    <w:rsid w:val="00105894"/>
  </w:style>
  <w:style w:type="character" w:customStyle="1" w:styleId="l6">
    <w:name w:val="l6"/>
    <w:basedOn w:val="DefaultParagraphFont"/>
    <w:rsid w:val="00105894"/>
  </w:style>
  <w:style w:type="character" w:customStyle="1" w:styleId="l8">
    <w:name w:val="l8"/>
    <w:basedOn w:val="DefaultParagraphFont"/>
    <w:rsid w:val="00105894"/>
  </w:style>
  <w:style w:type="character" w:customStyle="1" w:styleId="l9">
    <w:name w:val="l9"/>
    <w:basedOn w:val="DefaultParagraphFont"/>
    <w:rsid w:val="00105894"/>
  </w:style>
  <w:style w:type="character" w:customStyle="1" w:styleId="m-134349766280542120gmail-style13ptbold">
    <w:name w:val="m_-134349766280542120gmail-style13ptbold"/>
    <w:basedOn w:val="DefaultParagraphFont"/>
    <w:rsid w:val="00105894"/>
  </w:style>
  <w:style w:type="character" w:customStyle="1" w:styleId="m-134349766280542120gmail-msohyperlink">
    <w:name w:val="m_-134349766280542120gmail-msohyperlink"/>
    <w:basedOn w:val="DefaultParagraphFont"/>
    <w:rsid w:val="00105894"/>
  </w:style>
  <w:style w:type="character" w:customStyle="1" w:styleId="m-134349766280542120gmail-styleunderline">
    <w:name w:val="m_-134349766280542120gmail-styleunderline"/>
    <w:basedOn w:val="DefaultParagraphFont"/>
    <w:rsid w:val="00105894"/>
  </w:style>
  <w:style w:type="character" w:customStyle="1" w:styleId="m-134349766280542120gmail-cite">
    <w:name w:val="m_-134349766280542120gmail-cite"/>
    <w:basedOn w:val="DefaultParagraphFont"/>
    <w:rsid w:val="00105894"/>
  </w:style>
  <w:style w:type="character" w:customStyle="1" w:styleId="m-134349766280542120gmail-underline">
    <w:name w:val="m_-134349766280542120gmail-underline"/>
    <w:basedOn w:val="DefaultParagraphFont"/>
    <w:rsid w:val="00105894"/>
  </w:style>
  <w:style w:type="character" w:customStyle="1" w:styleId="m-134349766280542120gmail-underline0">
    <w:name w:val="m_-134349766280542120gmail-underline0"/>
    <w:basedOn w:val="DefaultParagraphFont"/>
    <w:rsid w:val="00105894"/>
  </w:style>
  <w:style w:type="paragraph" w:customStyle="1" w:styleId="element">
    <w:name w:val="element"/>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105894"/>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105894"/>
  </w:style>
  <w:style w:type="character" w:customStyle="1" w:styleId="wsj-article-credit">
    <w:name w:val="wsj-article-credit"/>
    <w:basedOn w:val="DefaultParagraphFont"/>
    <w:rsid w:val="00105894"/>
  </w:style>
  <w:style w:type="character" w:customStyle="1" w:styleId="wsj-article-credit-tag">
    <w:name w:val="wsj-article-credit-tag"/>
    <w:basedOn w:val="DefaultParagraphFont"/>
    <w:rsid w:val="00105894"/>
  </w:style>
  <w:style w:type="paragraph" w:customStyle="1" w:styleId="initial">
    <w:name w:val="initial"/>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105894"/>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105894"/>
    <w:rPr>
      <w:rFonts w:ascii="Arial Narrow" w:hAnsi="Arial Narrow"/>
      <w:sz w:val="22"/>
      <w:szCs w:val="24"/>
      <w:u w:val="single"/>
      <w:lang w:val="en-US" w:eastAsia="en-US" w:bidi="ar-SA"/>
    </w:rPr>
  </w:style>
  <w:style w:type="paragraph" w:customStyle="1" w:styleId="detailsub">
    <w:name w:val="detail__sub"/>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105894"/>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105894"/>
  </w:style>
  <w:style w:type="character" w:customStyle="1" w:styleId="m-299895914748161361gmail-styleunderline">
    <w:name w:val="m_-299895914748161361gmail-styleunderline"/>
    <w:basedOn w:val="DefaultParagraphFont"/>
    <w:rsid w:val="00105894"/>
  </w:style>
  <w:style w:type="paragraph" w:customStyle="1" w:styleId="counter-paragraph">
    <w:name w:val="counter-paragraph"/>
    <w:basedOn w:val="Normal"/>
    <w:rsid w:val="00105894"/>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105894"/>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105894"/>
  </w:style>
  <w:style w:type="paragraph" w:customStyle="1" w:styleId="m-266642551691440061gmail-cards">
    <w:name w:val="m_-266642551691440061gmail-cards"/>
    <w:basedOn w:val="Normal"/>
    <w:rsid w:val="00105894"/>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105894"/>
  </w:style>
  <w:style w:type="paragraph" w:customStyle="1" w:styleId="listingexcerpt">
    <w:name w:val="listing__excerpt"/>
    <w:basedOn w:val="Normal"/>
    <w:rsid w:val="00105894"/>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105894"/>
  </w:style>
  <w:style w:type="paragraph" w:customStyle="1" w:styleId="specialbutton">
    <w:name w:val="special__button"/>
    <w:basedOn w:val="Normal"/>
    <w:rsid w:val="00105894"/>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105894"/>
    <w:rPr>
      <w:rFonts w:cs="Arial"/>
      <w:bCs/>
      <w:szCs w:val="26"/>
      <w:u w:val="single"/>
      <w:lang w:val="en-US" w:eastAsia="en-US" w:bidi="ar-SA"/>
    </w:rPr>
  </w:style>
  <w:style w:type="paragraph" w:customStyle="1" w:styleId="tag0">
    <w:name w:val="tag"/>
    <w:basedOn w:val="Normal"/>
    <w:next w:val="Normal"/>
    <w:qFormat/>
    <w:rsid w:val="00105894"/>
    <w:pPr>
      <w:spacing w:after="0" w:line="240" w:lineRule="auto"/>
    </w:pPr>
    <w:rPr>
      <w:rFonts w:ascii="Times New Roman" w:eastAsia="Times New Roman" w:hAnsi="Times New Roman" w:cs="Times New Roman"/>
      <w:b/>
      <w:sz w:val="24"/>
      <w:szCs w:val="20"/>
    </w:rPr>
  </w:style>
  <w:style w:type="character" w:customStyle="1" w:styleId="BoldUnderline1">
    <w:name w:val="Bold.Underline"/>
    <w:uiPriority w:val="1"/>
    <w:qFormat/>
    <w:rsid w:val="00105894"/>
    <w:rPr>
      <w:b/>
      <w:u w:val="single"/>
    </w:rPr>
  </w:style>
  <w:style w:type="paragraph" w:customStyle="1" w:styleId="cardbody0">
    <w:name w:val="cardbody"/>
    <w:basedOn w:val="Normal"/>
    <w:rsid w:val="00105894"/>
    <w:pPr>
      <w:spacing w:before="100" w:beforeAutospacing="1" w:after="100" w:afterAutospacing="1" w:line="240" w:lineRule="auto"/>
    </w:pPr>
    <w:rPr>
      <w:rFonts w:ascii="Times New Roman" w:eastAsia="Times New Roman" w:hAnsi="Times New Roman" w:cs="Times New Roman"/>
      <w:sz w:val="24"/>
    </w:rPr>
  </w:style>
  <w:style w:type="table" w:customStyle="1" w:styleId="TableGrid0">
    <w:name w:val="TableGrid"/>
    <w:rsid w:val="00105894"/>
    <w:tblPr>
      <w:tblCellMar>
        <w:top w:w="0" w:type="dxa"/>
        <w:left w:w="0" w:type="dxa"/>
        <w:bottom w:w="0" w:type="dxa"/>
        <w:right w:w="0" w:type="dxa"/>
      </w:tblCellMar>
    </w:tblPr>
  </w:style>
  <w:style w:type="character" w:customStyle="1" w:styleId="s1">
    <w:name w:val="s1"/>
    <w:basedOn w:val="DefaultParagraphFont"/>
    <w:rsid w:val="00105894"/>
  </w:style>
  <w:style w:type="paragraph" w:customStyle="1" w:styleId="DebateTag">
    <w:name w:val="DebateTag"/>
    <w:basedOn w:val="Heading3"/>
    <w:autoRedefine/>
    <w:uiPriority w:val="99"/>
    <w:rsid w:val="00105894"/>
    <w:pPr>
      <w:keepLines w:val="0"/>
      <w:pageBreakBefore w:val="0"/>
      <w:spacing w:before="240" w:after="60" w:line="240" w:lineRule="auto"/>
      <w:jc w:val="left"/>
    </w:pPr>
    <w:rPr>
      <w:rFonts w:ascii="Times New Roman" w:eastAsia="Times New Roman" w:hAnsi="Times New Roman" w:cs="Times New Roman"/>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8678</Words>
  <Characters>47905</Characters>
  <Application>Microsoft Office Word</Application>
  <DocSecurity>0</DocSecurity>
  <Lines>550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2021-11-12T22:57:00Z</dcterms:created>
  <dcterms:modified xsi:type="dcterms:W3CDTF">2021-11-12T22:57:00Z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