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0374" w14:textId="77777777" w:rsidR="00327A88" w:rsidRDefault="00327A88" w:rsidP="00327A88">
      <w:pPr>
        <w:pStyle w:val="Heading1"/>
      </w:pPr>
      <w:r>
        <w:t>1NC</w:t>
      </w:r>
    </w:p>
    <w:p w14:paraId="5EC37CF0" w14:textId="77777777" w:rsidR="00327A88" w:rsidRDefault="00327A88" w:rsidP="00327A88">
      <w:pPr>
        <w:pStyle w:val="Heading2"/>
      </w:pPr>
      <w:r>
        <w:t>1</w:t>
      </w:r>
    </w:p>
    <w:p w14:paraId="0C9CF083" w14:textId="77777777" w:rsidR="00327A88" w:rsidRDefault="00327A88" w:rsidP="00327A88">
      <w:pPr>
        <w:pStyle w:val="Heading4"/>
      </w:pPr>
      <w:r>
        <w:t>Interpretation: the affirmative must be topical</w:t>
      </w:r>
    </w:p>
    <w:p w14:paraId="7BC38596" w14:textId="77777777" w:rsidR="00327A88" w:rsidRPr="00985FB9" w:rsidRDefault="00327A88" w:rsidP="00327A88">
      <w:pPr>
        <w:pStyle w:val="Heading4"/>
        <w:rPr>
          <w:rFonts w:cs="Calibri"/>
        </w:rPr>
      </w:pPr>
      <w:r w:rsidRPr="00BE27A1">
        <w:rPr>
          <w:rFonts w:cs="Calibri"/>
        </w:rPr>
        <w:t>“Resolved” denotes a formal resolution.</w:t>
      </w:r>
    </w:p>
    <w:p w14:paraId="16E8CDF2" w14:textId="77777777" w:rsidR="00327A88" w:rsidRPr="00BE27A1" w:rsidRDefault="00327A88" w:rsidP="00327A88">
      <w:r w:rsidRPr="00BE27A1">
        <w:rPr>
          <w:b/>
          <w:bCs/>
          <w:sz w:val="26"/>
          <w:szCs w:val="26"/>
        </w:rPr>
        <w:t>AWS ’13</w:t>
      </w:r>
      <w:r w:rsidRPr="00BE27A1">
        <w:t xml:space="preserve"> [Army Writing Style; August 24th; Online resource dedicated to all major writing requirements in the Army; Army Writing Style, "Punctuation — The Colon and Semicolon," </w:t>
      </w:r>
      <w:hyperlink r:id="rId6" w:history="1">
        <w:r w:rsidRPr="00BE27A1">
          <w:rPr>
            <w:rStyle w:val="Hyperlink"/>
          </w:rPr>
          <w:t>https://armywritingstyle.com/punctuation-the-colon-and-semicolon/</w:t>
        </w:r>
      </w:hyperlink>
      <w:r w:rsidRPr="00BE27A1">
        <w:t>]</w:t>
      </w:r>
    </w:p>
    <w:p w14:paraId="7C317987" w14:textId="77777777" w:rsidR="00327A88" w:rsidRPr="00BE27A1" w:rsidRDefault="00327A88" w:rsidP="00327A88">
      <w:pPr>
        <w:rPr>
          <w:sz w:val="16"/>
        </w:rPr>
      </w:pPr>
      <w:r w:rsidRPr="00BF21FD">
        <w:rPr>
          <w:rStyle w:val="StyleUnderline"/>
          <w:sz w:val="24"/>
          <w:highlight w:val="green"/>
        </w:rPr>
        <w:t xml:space="preserve">The </w:t>
      </w:r>
      <w:r w:rsidRPr="00BF21FD">
        <w:rPr>
          <w:rStyle w:val="Emphasis"/>
          <w:highlight w:val="green"/>
        </w:rPr>
        <w:t>colon</w:t>
      </w:r>
      <w:r w:rsidRPr="00BF21FD">
        <w:rPr>
          <w:rStyle w:val="StyleUnderline"/>
          <w:sz w:val="24"/>
          <w:highlight w:val="green"/>
        </w:rPr>
        <w:t xml:space="preserve"> introduces</w:t>
      </w:r>
      <w:r w:rsidRPr="00BE27A1">
        <w:rPr>
          <w:sz w:val="16"/>
        </w:rPr>
        <w:t xml:space="preserve"> the following: </w:t>
      </w:r>
    </w:p>
    <w:p w14:paraId="11102E3A" w14:textId="77777777" w:rsidR="00327A88" w:rsidRPr="00BE27A1" w:rsidRDefault="00327A88" w:rsidP="00327A88">
      <w:pPr>
        <w:rPr>
          <w:sz w:val="16"/>
          <w:szCs w:val="16"/>
        </w:rPr>
      </w:pPr>
      <w:r w:rsidRPr="00BE27A1">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34CA160D" w14:textId="77777777" w:rsidR="00327A88" w:rsidRPr="00BE27A1" w:rsidRDefault="00327A88" w:rsidP="00327A88">
      <w:pPr>
        <w:rPr>
          <w:sz w:val="16"/>
          <w:szCs w:val="16"/>
        </w:rPr>
      </w:pPr>
      <w:r w:rsidRPr="00BE27A1">
        <w:rPr>
          <w:sz w:val="16"/>
          <w:szCs w:val="16"/>
        </w:rPr>
        <w:t xml:space="preserve">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w:t>
      </w:r>
    </w:p>
    <w:p w14:paraId="47BCC64A" w14:textId="77777777" w:rsidR="00327A88" w:rsidRPr="00BE27A1" w:rsidRDefault="00327A88" w:rsidP="00327A88">
      <w:pPr>
        <w:rPr>
          <w:sz w:val="16"/>
          <w:szCs w:val="16"/>
        </w:rPr>
      </w:pPr>
      <w:r w:rsidRPr="00BE27A1">
        <w:rPr>
          <w:sz w:val="16"/>
          <w:szCs w:val="16"/>
        </w:rPr>
        <w:t xml:space="preserve">c.  A formal quotation or question: The President declared: (colon) "The only thing we have to fear is fear itself."  The question is: (colon) what can we do about it? </w:t>
      </w:r>
    </w:p>
    <w:p w14:paraId="300FEF5B" w14:textId="77777777" w:rsidR="00327A88" w:rsidRPr="00BE27A1" w:rsidRDefault="00327A88" w:rsidP="00327A88">
      <w:pPr>
        <w:rPr>
          <w:sz w:val="16"/>
          <w:szCs w:val="16"/>
        </w:rPr>
      </w:pPr>
      <w:r w:rsidRPr="00BE27A1">
        <w:rPr>
          <w:sz w:val="16"/>
          <w:szCs w:val="16"/>
        </w:rPr>
        <w:t>d.  A second independent clause which explains the first: Potter's motive is clear: (colon) he wants the assignment.</w:t>
      </w:r>
    </w:p>
    <w:p w14:paraId="6E5E542B" w14:textId="77777777" w:rsidR="00327A88" w:rsidRPr="00BE27A1" w:rsidRDefault="00327A88" w:rsidP="00327A88">
      <w:pPr>
        <w:rPr>
          <w:sz w:val="16"/>
        </w:rPr>
      </w:pPr>
      <w:r w:rsidRPr="00BE27A1">
        <w:rPr>
          <w:sz w:val="16"/>
        </w:rPr>
        <w:t xml:space="preserve">e.  After the introduction of a business letter: Dear Sirs: (colon) Dear Madam: (colon) f.  The details following an announcement For sale: (colon) large lakeside cabin with dock </w:t>
      </w:r>
    </w:p>
    <w:p w14:paraId="33CFD4DB" w14:textId="77777777" w:rsidR="00327A88" w:rsidRDefault="00327A88" w:rsidP="00327A88">
      <w:pPr>
        <w:rPr>
          <w:rStyle w:val="StyleUnderline"/>
          <w:sz w:val="24"/>
        </w:rPr>
      </w:pPr>
      <w:r w:rsidRPr="00BE27A1">
        <w:rPr>
          <w:sz w:val="16"/>
        </w:rPr>
        <w:t xml:space="preserve">g.  </w:t>
      </w:r>
      <w:r w:rsidRPr="00BF21FD">
        <w:rPr>
          <w:rStyle w:val="StyleUnderline"/>
          <w:sz w:val="24"/>
          <w:highlight w:val="green"/>
        </w:rPr>
        <w:t xml:space="preserve">A </w:t>
      </w:r>
      <w:r w:rsidRPr="00BF21FD">
        <w:rPr>
          <w:rStyle w:val="Emphasis"/>
          <w:highlight w:val="green"/>
        </w:rPr>
        <w:t>formal resolution</w:t>
      </w:r>
      <w:r w:rsidRPr="00BF21FD">
        <w:rPr>
          <w:rStyle w:val="StyleUnderline"/>
          <w:sz w:val="24"/>
          <w:highlight w:val="green"/>
        </w:rPr>
        <w:t>, after the word "</w:t>
      </w:r>
      <w:r w:rsidRPr="00BF21FD">
        <w:rPr>
          <w:rStyle w:val="Emphasis"/>
          <w:highlight w:val="green"/>
        </w:rPr>
        <w:t>resolved</w:t>
      </w:r>
      <w:r w:rsidRPr="00BF21FD">
        <w:rPr>
          <w:rStyle w:val="StyleUnderline"/>
          <w:sz w:val="24"/>
          <w:highlight w:val="green"/>
        </w:rPr>
        <w:t>:"</w:t>
      </w:r>
      <w:r w:rsidRPr="00BE27A1">
        <w:rPr>
          <w:sz w:val="16"/>
          <w:u w:val="single"/>
        </w:rPr>
        <w:t xml:space="preserve">.  </w:t>
      </w:r>
      <w:r w:rsidRPr="00BE27A1">
        <w:rPr>
          <w:rStyle w:val="StyleUnderline"/>
          <w:sz w:val="24"/>
        </w:rPr>
        <w:t>Resolved</w:t>
      </w:r>
      <w:r w:rsidRPr="00BE27A1">
        <w:rPr>
          <w:sz w:val="16"/>
        </w:rPr>
        <w:t xml:space="preserve">: (colon) That </w:t>
      </w:r>
      <w:r w:rsidRPr="00BE27A1">
        <w:rPr>
          <w:rStyle w:val="StyleUnderline"/>
          <w:sz w:val="24"/>
        </w:rPr>
        <w:t>this council petition the mayor.</w:t>
      </w:r>
    </w:p>
    <w:p w14:paraId="4725AA4D" w14:textId="77777777" w:rsidR="00327A88" w:rsidRPr="00295DF4" w:rsidRDefault="00327A88" w:rsidP="00327A88">
      <w:pPr>
        <w:pStyle w:val="Heading4"/>
        <w:rPr>
          <w:rFonts w:cs="Calibri"/>
        </w:rPr>
      </w:pPr>
      <w:r w:rsidRPr="00295DF4">
        <w:rPr>
          <w:rFonts w:cs="Calibri"/>
        </w:rPr>
        <w:t>"Resolved" requires a policy.</w:t>
      </w:r>
    </w:p>
    <w:p w14:paraId="0B033686" w14:textId="77777777" w:rsidR="00327A88" w:rsidRPr="00295DF4" w:rsidRDefault="00327A88" w:rsidP="00327A88">
      <w:pPr>
        <w:rPr>
          <w:rStyle w:val="StyleUnderline"/>
        </w:rPr>
      </w:pPr>
      <w:r w:rsidRPr="00295DF4">
        <w:rPr>
          <w:rStyle w:val="Heading4Char"/>
          <w:rFonts w:cs="Calibri"/>
        </w:rPr>
        <w:t>Merriam Webster '18</w:t>
      </w:r>
      <w:r w:rsidRPr="00295DF4">
        <w:t> (Merriam Webster; 2018 Edition; Online dictionary and legal resource; Merriam Webster, "resolve," </w:t>
      </w:r>
      <w:hyperlink r:id="rId7" w:history="1">
        <w:r w:rsidRPr="00295DF4">
          <w:rPr>
            <w:rStyle w:val="Hyperlink"/>
          </w:rPr>
          <w:t>https://www.merriam-webster.com/dictionary/resolve;</w:t>
        </w:r>
      </w:hyperlink>
      <w:r w:rsidRPr="00295DF4">
        <w:t> RP)</w:t>
      </w:r>
      <w:r w:rsidRPr="00295DF4">
        <w:br/>
      </w:r>
      <w:r w:rsidRPr="00295DF4">
        <w:rPr>
          <w:rStyle w:val="StyleUnderline"/>
        </w:rPr>
        <w:t>: </w:t>
      </w:r>
      <w:r w:rsidRPr="00295DF4">
        <w:rPr>
          <w:rStyle w:val="StyleUnderline"/>
          <w:highlight w:val="green"/>
        </w:rPr>
        <w:t>a legal</w:t>
      </w:r>
      <w:r w:rsidRPr="00295DF4">
        <w:rPr>
          <w:rStyle w:val="StyleUnderline"/>
        </w:rPr>
        <w:t xml:space="preserve"> or official </w:t>
      </w:r>
      <w:r w:rsidRPr="00295DF4">
        <w:rPr>
          <w:rStyle w:val="StyleUnderline"/>
          <w:highlight w:val="green"/>
        </w:rPr>
        <w:t>determination especially: a legislative declaration</w:t>
      </w:r>
    </w:p>
    <w:p w14:paraId="154F7166" w14:textId="77777777" w:rsidR="00327A88" w:rsidRDefault="00327A88" w:rsidP="00327A88">
      <w:pPr>
        <w:pStyle w:val="Heading4"/>
      </w:pPr>
      <w:r w:rsidRPr="00451D0C">
        <w:t>Objectivity means free of bias</w:t>
      </w:r>
    </w:p>
    <w:p w14:paraId="23BE0ACE" w14:textId="77777777" w:rsidR="00327A88" w:rsidRDefault="00327A88" w:rsidP="00327A88">
      <w:r>
        <w:rPr>
          <w:rStyle w:val="Style13ptBold"/>
        </w:rPr>
        <w:t xml:space="preserve">Merriam Webster </w:t>
      </w:r>
      <w:r w:rsidRPr="00A6088B">
        <w:t xml:space="preserve">“Objectivity”, </w:t>
      </w:r>
      <w:hyperlink r:id="rId8" w:history="1">
        <w:r w:rsidRPr="005E53B3">
          <w:rPr>
            <w:rStyle w:val="Hyperlink"/>
          </w:rPr>
          <w:t>https://www.merriam-webster.com/dictionary/objectivity</w:t>
        </w:r>
      </w:hyperlink>
    </w:p>
    <w:p w14:paraId="4CB155E1" w14:textId="77777777" w:rsidR="00327A88" w:rsidRDefault="00327A88" w:rsidP="00327A88">
      <w:r>
        <w:t xml:space="preserve">Definition of </w:t>
      </w:r>
      <w:r w:rsidRPr="006570BC">
        <w:rPr>
          <w:rStyle w:val="Emphasis"/>
          <w:highlight w:val="green"/>
        </w:rPr>
        <w:t>objectivity</w:t>
      </w:r>
    </w:p>
    <w:p w14:paraId="4A3878CC" w14:textId="77777777" w:rsidR="00327A88" w:rsidRDefault="00327A88" w:rsidP="00327A88">
      <w:pPr>
        <w:rPr>
          <w:rStyle w:val="Emphasis"/>
        </w:rPr>
      </w:pPr>
      <w:r>
        <w:t xml:space="preserve">: the quality or character of being objective : lack of favoritism toward one side or another : </w:t>
      </w:r>
      <w:r w:rsidRPr="006570BC">
        <w:rPr>
          <w:rStyle w:val="Emphasis"/>
          <w:highlight w:val="green"/>
        </w:rPr>
        <w:t>freedom from bias</w:t>
      </w:r>
    </w:p>
    <w:p w14:paraId="737EFEB3" w14:textId="77777777" w:rsidR="00327A88" w:rsidRDefault="00327A88" w:rsidP="00327A88">
      <w:pPr>
        <w:pStyle w:val="Heading4"/>
      </w:pPr>
      <w:r>
        <w:t>Among us is biased</w:t>
      </w:r>
    </w:p>
    <w:p w14:paraId="69FE1C00" w14:textId="77777777" w:rsidR="00327A88" w:rsidRDefault="00327A88" w:rsidP="00327A88">
      <w:r>
        <w:t xml:space="preserve">James Bigley II, an award-winning writer and editor from Cleveland, Ohio. His work has appeared in Cleveland Magazine and EGM, 2-3-2021, "'Among Us' Taps Into Our Obsession With Betrayal," Wired, </w:t>
      </w:r>
      <w:hyperlink r:id="rId9" w:history="1">
        <w:r w:rsidRPr="003D1286">
          <w:rPr>
            <w:rStyle w:val="Hyperlink"/>
          </w:rPr>
          <w:t>https://www.wired.com/story/among-us-psychology-betrayal/</w:t>
        </w:r>
      </w:hyperlink>
      <w:r>
        <w:t xml:space="preserve"> // ella</w:t>
      </w:r>
    </w:p>
    <w:p w14:paraId="54851952" w14:textId="77777777" w:rsidR="00327A88" w:rsidRDefault="00327A88" w:rsidP="00327A88">
      <w:pPr>
        <w:rPr>
          <w:sz w:val="16"/>
        </w:rPr>
      </w:pPr>
      <w:r w:rsidRPr="00C769FE">
        <w:rPr>
          <w:sz w:val="16"/>
        </w:rPr>
        <w:t xml:space="preserve">“I think tribalism is a word that gets used a lot, and I think it’s pretty accurate,” says Jamie Madigan, a psychologist and the author of The Psychology Of Games and The Engagement Game. </w:t>
      </w:r>
      <w:r w:rsidRPr="00C769FE">
        <w:rPr>
          <w:rStyle w:val="StyleUnderline"/>
        </w:rPr>
        <w:t>“As humans, we’re very susceptible to sorting ourselves into tribes and into in-groups and out-groups, like, ‘These are our people, and those people are not our people,’ and so we’re going to have a bias against them, and we’re going to have a bias for people that we perceive to be in our group to the extent that a lot of times agreeing with our group is more important than being correct, even on something very factual.”</w:t>
      </w:r>
      <w:r w:rsidRPr="00C769FE">
        <w:rPr>
          <w:sz w:val="16"/>
        </w:rPr>
        <w:t xml:space="preserve"> When coupling our divisive nature with the collective “cultural trauma” we’re all facing from the ongoing pandemic, a phenomenon we discussed when examining the resurgence of narrative-free games, there’s something to be said about how </w:t>
      </w:r>
      <w:r w:rsidRPr="00C769FE">
        <w:rPr>
          <w:rStyle w:val="Emphasis"/>
          <w:highlight w:val="green"/>
        </w:rPr>
        <w:t>Among Us</w:t>
      </w:r>
      <w:r w:rsidRPr="00C769FE">
        <w:rPr>
          <w:rStyle w:val="Emphasis"/>
        </w:rPr>
        <w:t xml:space="preserve"> really is </w:t>
      </w:r>
      <w:r w:rsidRPr="00C769FE">
        <w:rPr>
          <w:rStyle w:val="Emphasis"/>
          <w:highlight w:val="green"/>
        </w:rPr>
        <w:t>the kind of game that plays off our instinctual efforts to take sides, passionately defend our beliefs</w:t>
      </w:r>
      <w:r w:rsidRPr="00C769FE">
        <w:rPr>
          <w:sz w:val="16"/>
        </w:rPr>
        <w:t>, and come together through one commonly held experience. According to Madigan, Among Us is a great connector because it forces players to take sides from within a very structured experience.</w:t>
      </w:r>
    </w:p>
    <w:p w14:paraId="11293928" w14:textId="77777777" w:rsidR="00327A88" w:rsidRDefault="00327A88" w:rsidP="00327A88">
      <w:pPr>
        <w:pStyle w:val="Heading4"/>
      </w:pPr>
      <w:r>
        <w:t>A democracy means elections and checks and balances</w:t>
      </w:r>
    </w:p>
    <w:p w14:paraId="75826940" w14:textId="77777777" w:rsidR="00327A88" w:rsidRDefault="00327A88" w:rsidP="00327A88">
      <w:pPr>
        <w:pStyle w:val="NormalWeb"/>
        <w:spacing w:before="0" w:beforeAutospacing="0" w:after="160" w:afterAutospacing="0"/>
      </w:pPr>
      <w:r>
        <w:rPr>
          <w:rFonts w:ascii="Calibri" w:hAnsi="Calibri" w:cs="Calibri"/>
          <w:b/>
          <w:bCs/>
          <w:color w:val="000000"/>
          <w:sz w:val="26"/>
          <w:szCs w:val="26"/>
        </w:rPr>
        <w:t>Epstein et al. 7</w:t>
      </w:r>
    </w:p>
    <w:p w14:paraId="270CC585" w14:textId="77777777" w:rsidR="00327A88" w:rsidRDefault="00327A88" w:rsidP="00327A88">
      <w:pPr>
        <w:pStyle w:val="NormalWeb"/>
        <w:spacing w:before="0" w:beforeAutospacing="0" w:after="160" w:afterAutospacing="0"/>
      </w:pPr>
      <w:r>
        <w:rPr>
          <w:rFonts w:ascii="Calibri" w:hAnsi="Calibri" w:cs="Calibri"/>
          <w:color w:val="000000"/>
          <w:sz w:val="16"/>
          <w:szCs w:val="16"/>
        </w:rPr>
        <w:t>Susan B. Epstein, Nina M. Serafino, and Francis T. Miko (Specialists in Foreign Policy, Foreign Affairs, Defense, and Trade Division). “Democracy Promotion: Cornerstone of U.S. Foreign Policy?” CRS Report for Congress. JDN. 26 December 2007. </w:t>
      </w:r>
    </w:p>
    <w:p w14:paraId="3002502A" w14:textId="77777777" w:rsidR="00327A88" w:rsidRDefault="00327A88" w:rsidP="00327A88">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According to Richard Haass, former State Department official and current President of the Council on Foreign Relations,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democracy is more than elections; it is</w:t>
      </w:r>
      <w:r>
        <w:rPr>
          <w:rFonts w:ascii="Calibri" w:hAnsi="Calibri" w:cs="Calibri"/>
          <w:color w:val="000000"/>
          <w:sz w:val="22"/>
          <w:szCs w:val="22"/>
        </w:rPr>
        <w:t xml:space="preserve"> a</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diffusion of power</w:t>
      </w:r>
      <w:r>
        <w:rPr>
          <w:rFonts w:ascii="Calibri" w:hAnsi="Calibri" w:cs="Calibri"/>
          <w:color w:val="000000"/>
          <w:sz w:val="22"/>
          <w:szCs w:val="22"/>
          <w:u w:val="single"/>
        </w:rPr>
        <w:t xml:space="preserve"> </w:t>
      </w:r>
      <w:r>
        <w:rPr>
          <w:rFonts w:ascii="Calibri" w:hAnsi="Calibri" w:cs="Calibri"/>
          <w:color w:val="000000"/>
          <w:sz w:val="22"/>
          <w:szCs w:val="22"/>
        </w:rPr>
        <w:t>where no group within a society is excluded from full participation in political life.</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Democracy requires checks and balan</w:t>
      </w:r>
      <w:r w:rsidRPr="00DE4FE5">
        <w:rPr>
          <w:rStyle w:val="Emphasis"/>
          <w:highlight w:val="green"/>
        </w:rPr>
        <w:t>ces within the government</w:t>
      </w:r>
      <w:r>
        <w:rPr>
          <w:rFonts w:ascii="Calibri" w:hAnsi="Calibri" w:cs="Calibri"/>
          <w:color w:val="000000"/>
          <w:sz w:val="22"/>
          <w:szCs w:val="22"/>
        </w:rPr>
        <w:t xml:space="preserve">, among various levels of government (national, state and local), and between government and society. Elements such as independent media, unions, political parties, schools, and democratic rights for women provide checks on government power over society. Individual </w:t>
      </w:r>
      <w:r>
        <w:rPr>
          <w:rFonts w:ascii="Calibri" w:hAnsi="Calibri" w:cs="Calibri"/>
          <w:b/>
          <w:bCs/>
          <w:color w:val="000000"/>
          <w:sz w:val="22"/>
          <w:szCs w:val="22"/>
          <w:u w:val="single"/>
          <w:shd w:val="clear" w:color="auto" w:fill="00FF00"/>
        </w:rPr>
        <w:t>rights such as freedom of speech and worship need to be protected</w:t>
      </w:r>
      <w:r>
        <w:rPr>
          <w:rFonts w:ascii="Calibri" w:hAnsi="Calibri" w:cs="Calibri"/>
          <w:color w:val="000000"/>
          <w:sz w:val="22"/>
          <w:szCs w:val="22"/>
          <w:u w:val="single"/>
          <w:shd w:val="clear" w:color="auto" w:fill="00FF00"/>
        </w:rPr>
        <w:t>.</w:t>
      </w:r>
      <w:r>
        <w:rPr>
          <w:rFonts w:ascii="Calibri" w:hAnsi="Calibri" w:cs="Calibri"/>
          <w:color w:val="000000"/>
          <w:sz w:val="22"/>
          <w:szCs w:val="22"/>
        </w:rPr>
        <w:t xml:space="preserve"> Furthermore, a democratic government must face the check of electable opposition and leaders must hand over power peacefully.6 One scholar, Laurence Whitehead, discusses the various academic attempts to define democracy, pointing out that</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the definition has varied over time, and among cultures</w:t>
      </w:r>
      <w:r>
        <w:rPr>
          <w:rFonts w:ascii="Calibri" w:hAnsi="Calibri" w:cs="Calibri"/>
          <w:color w:val="000000"/>
          <w:sz w:val="22"/>
          <w:szCs w:val="22"/>
        </w:rPr>
        <w:t xml:space="preserve"> (with even subtle differences in British and American understandings of key elements of democracy), and arguing that the “outer boundaries” of the concept of democracy are “to a significant ... extent malleable and negotiable....”7 “Democracy has some indispensable components, without which the concept would be vacuous, but these indispensable elements are skeletal and can in any case be arranged in various possible configurations,” Whitehead posits.8 He argues that democracy requires the minimal procedural conditions (safeguarding free and fair elections, freedom of speech and association, and the integrity of elective office) as described by other scholars.9 Yet, he cautions, these minimal procedures only establish “contingently and for the present period ... a rather </w:t>
      </w:r>
      <w:r w:rsidRPr="00DE4FE5">
        <w:rPr>
          <w:rFonts w:ascii="Calibri" w:hAnsi="Calibri" w:cs="Calibri"/>
          <w:color w:val="000000"/>
          <w:sz w:val="22"/>
          <w:szCs w:val="22"/>
        </w:rPr>
        <w:t xml:space="preserve">coherent and broad-based exposition of the predominant view.” He notes that the meaning of democracy “is likely to remain contested, and even to some extent unstable, as current </w:t>
      </w:r>
      <w:r w:rsidRPr="00DE4FE5">
        <w:rPr>
          <w:rStyle w:val="StyleUnderline"/>
        </w:rPr>
        <w:t>processes of democratization unfold.”10 “Democratization,” he thus writes, “is best understood as a complex, long-term, dynamic, and open-ended process. It consists of progress towards a more rule-based, more consensual and more participatory type of politics. Like ‘democracy’ it necessarily involves a combination of</w:t>
      </w:r>
      <w:r>
        <w:rPr>
          <w:rFonts w:ascii="Calibri" w:hAnsi="Calibri" w:cs="Calibri"/>
          <w:color w:val="000000"/>
          <w:sz w:val="22"/>
          <w:szCs w:val="22"/>
        </w:rPr>
        <w:t xml:space="preserve"> fact and value, and so contains internal tensions.”11</w:t>
      </w:r>
    </w:p>
    <w:p w14:paraId="63CA34B8" w14:textId="77777777" w:rsidR="00327A88" w:rsidRPr="005D057E" w:rsidRDefault="00327A88" w:rsidP="00327A88">
      <w:pPr>
        <w:pStyle w:val="Heading4"/>
      </w:pPr>
      <w:r>
        <w:t>Among Us is not a government lol</w:t>
      </w:r>
    </w:p>
    <w:p w14:paraId="5F557266" w14:textId="77777777" w:rsidR="00327A88" w:rsidRDefault="00327A88" w:rsidP="00327A88">
      <w:pPr>
        <w:pStyle w:val="Heading4"/>
      </w:pPr>
      <w:r>
        <w:t>Violation: they defend Among Us</w:t>
      </w:r>
    </w:p>
    <w:p w14:paraId="6C12A10C" w14:textId="77777777" w:rsidR="00327A88" w:rsidRPr="001C5BBE" w:rsidRDefault="00327A88" w:rsidP="00327A88"/>
    <w:p w14:paraId="21B93C14" w14:textId="77777777" w:rsidR="00327A88" w:rsidRPr="00A94EB7" w:rsidRDefault="00327A88" w:rsidP="00327A88">
      <w:pPr>
        <w:pStyle w:val="Heading4"/>
        <w:rPr>
          <w:rFonts w:cs="Calibri"/>
        </w:rPr>
      </w:pPr>
      <w:r>
        <w:rPr>
          <w:rFonts w:cs="Calibri"/>
        </w:rPr>
        <w:t xml:space="preserve">1] </w:t>
      </w:r>
      <w:r w:rsidRPr="00A94EB7">
        <w:rPr>
          <w:rFonts w:cs="Calibri"/>
        </w:rPr>
        <w:t xml:space="preserve">That’s necessary for </w:t>
      </w:r>
      <w:r w:rsidRPr="00A94EB7">
        <w:rPr>
          <w:rFonts w:cs="Calibri"/>
          <w:u w:val="single"/>
        </w:rPr>
        <w:t>limits</w:t>
      </w:r>
      <w:r w:rsidRPr="00A94EB7">
        <w:rPr>
          <w:rFonts w:cs="Calibri"/>
        </w:rPr>
        <w:t xml:space="preserve"> and </w:t>
      </w:r>
      <w:r w:rsidRPr="00A94EB7">
        <w:rPr>
          <w:rFonts w:cs="Calibri"/>
          <w:u w:val="single"/>
        </w:rPr>
        <w:t>ground</w:t>
      </w:r>
      <w:r w:rsidRPr="00A94EB7">
        <w:rPr>
          <w:rFonts w:cs="Calibri"/>
        </w:rPr>
        <w:t xml:space="preserve"> -- </w:t>
      </w:r>
      <w:r w:rsidRPr="00A94EB7">
        <w:rPr>
          <w:rFonts w:cs="Calibri"/>
          <w:u w:val="single"/>
        </w:rPr>
        <w:t>redefining</w:t>
      </w:r>
      <w:r w:rsidRPr="00A94EB7">
        <w:rPr>
          <w:rFonts w:cs="Calibri"/>
        </w:rPr>
        <w:t xml:space="preserve"> portions of the resolution permits </w:t>
      </w:r>
      <w:r w:rsidRPr="00A94EB7">
        <w:rPr>
          <w:rFonts w:cs="Calibri"/>
          <w:u w:val="single"/>
        </w:rPr>
        <w:t>endless reclarification</w:t>
      </w:r>
      <w:r w:rsidRPr="00A94EB7">
        <w:rPr>
          <w:rFonts w:cs="Calibri"/>
        </w:rPr>
        <w:t xml:space="preserve"> AND creates incentives to focus </w:t>
      </w:r>
      <w:r w:rsidRPr="00A94EB7">
        <w:rPr>
          <w:rFonts w:cs="Calibri"/>
          <w:u w:val="single"/>
        </w:rPr>
        <w:t>1 part of the library</w:t>
      </w:r>
      <w:r w:rsidRPr="00A94EB7">
        <w:rPr>
          <w:rFonts w:cs="Calibri"/>
        </w:rPr>
        <w:t xml:space="preserve"> for 4 years -- only </w:t>
      </w:r>
      <w:r w:rsidRPr="00A94EB7">
        <w:rPr>
          <w:rFonts w:cs="Calibri"/>
          <w:u w:val="single"/>
        </w:rPr>
        <w:t>aligning pre-round research</w:t>
      </w:r>
      <w:r w:rsidRPr="00A94EB7">
        <w:rPr>
          <w:rFonts w:cs="Calibri"/>
        </w:rPr>
        <w:t xml:space="preserve"> with </w:t>
      </w:r>
      <w:r w:rsidRPr="00A94EB7">
        <w:rPr>
          <w:rFonts w:cs="Calibri"/>
          <w:u w:val="single"/>
        </w:rPr>
        <w:t>agent</w:t>
      </w:r>
      <w:r w:rsidRPr="00A94EB7">
        <w:rPr>
          <w:rFonts w:cs="Calibri"/>
        </w:rPr>
        <w:t xml:space="preserve"> and </w:t>
      </w:r>
      <w:r w:rsidRPr="00A94EB7">
        <w:rPr>
          <w:rFonts w:cs="Calibri"/>
          <w:u w:val="single"/>
        </w:rPr>
        <w:t>mechanism</w:t>
      </w:r>
      <w:r w:rsidRPr="00A94EB7">
        <w:rPr>
          <w:rFonts w:cs="Calibri"/>
        </w:rPr>
        <w:t xml:space="preserve"> solves. </w:t>
      </w:r>
    </w:p>
    <w:p w14:paraId="5A428256" w14:textId="77777777" w:rsidR="00327A88" w:rsidRPr="00A94EB7" w:rsidRDefault="00327A88" w:rsidP="00327A88"/>
    <w:p w14:paraId="448F0A7D" w14:textId="77777777" w:rsidR="00327A88" w:rsidRPr="0030170C" w:rsidRDefault="00327A88" w:rsidP="00327A88">
      <w:pPr>
        <w:pStyle w:val="Heading4"/>
        <w:rPr>
          <w:rFonts w:cs="Calibri"/>
        </w:rPr>
      </w:pPr>
      <w:r>
        <w:rPr>
          <w:rFonts w:cs="Calibri"/>
        </w:rPr>
        <w:t>2] I</w:t>
      </w:r>
      <w:r w:rsidRPr="00A94EB7">
        <w:rPr>
          <w:rFonts w:cs="Calibri"/>
          <w:u w:val="single"/>
        </w:rPr>
        <w:t>terative testing</w:t>
      </w:r>
      <w:r w:rsidRPr="00A94EB7">
        <w:rPr>
          <w:rFonts w:cs="Calibri"/>
        </w:rPr>
        <w:t xml:space="preserve"> – the </w:t>
      </w:r>
      <w:r w:rsidRPr="00A94EB7">
        <w:rPr>
          <w:rFonts w:cs="Calibri"/>
          <w:u w:val="single"/>
        </w:rPr>
        <w:t>process</w:t>
      </w:r>
      <w:r w:rsidRPr="00A94EB7">
        <w:rPr>
          <w:rFonts w:cs="Calibri"/>
        </w:rPr>
        <w:t xml:space="preserve"> of engaging in research around a </w:t>
      </w:r>
      <w:r w:rsidRPr="00A94EB7">
        <w:rPr>
          <w:rFonts w:cs="Calibri"/>
          <w:u w:val="single"/>
        </w:rPr>
        <w:t>limited</w:t>
      </w:r>
      <w:r w:rsidRPr="00A94EB7">
        <w:rPr>
          <w:rFonts w:cs="Calibri"/>
        </w:rPr>
        <w:t xml:space="preserve"> and </w:t>
      </w:r>
      <w:r w:rsidRPr="00A94EB7">
        <w:rPr>
          <w:rFonts w:cs="Calibri"/>
          <w:u w:val="single"/>
        </w:rPr>
        <w:t>predictable</w:t>
      </w:r>
      <w:r w:rsidRPr="00A94EB7">
        <w:rPr>
          <w:rFonts w:cs="Calibri"/>
        </w:rPr>
        <w:t xml:space="preserve"> topic empirically produces </w:t>
      </w:r>
      <w:r w:rsidRPr="00A94EB7">
        <w:rPr>
          <w:rFonts w:cs="Calibri"/>
          <w:u w:val="single"/>
        </w:rPr>
        <w:t>better advocates</w:t>
      </w:r>
      <w:r>
        <w:rPr>
          <w:rFonts w:cs="Calibri"/>
        </w:rPr>
        <w:t xml:space="preserve"> because they’re </w:t>
      </w:r>
      <w:r w:rsidRPr="005C6ED3">
        <w:rPr>
          <w:rFonts w:cs="Calibri"/>
          <w:u w:val="single"/>
        </w:rPr>
        <w:t>better prepared</w:t>
      </w:r>
      <w:r>
        <w:rPr>
          <w:rFonts w:cs="Calibri"/>
        </w:rPr>
        <w:t xml:space="preserve"> to defend their positions.</w:t>
      </w:r>
    </w:p>
    <w:p w14:paraId="3E9230CE" w14:textId="77777777" w:rsidR="00327A88" w:rsidRPr="00A94EB7" w:rsidRDefault="00327A88" w:rsidP="00327A88">
      <w:r w:rsidRPr="00A94EB7">
        <w:rPr>
          <w:b/>
          <w:bCs/>
          <w:sz w:val="26"/>
          <w:szCs w:val="26"/>
        </w:rPr>
        <w:t>Iverson ’9</w:t>
      </w:r>
      <w:r w:rsidRPr="00A94EB7">
        <w:t xml:space="preserve"> [Joel; 2009; Associate Professor of Communication at the University of Montana, Ph.D in Communication from Arizona State University Relations at the University of Sydney; Debate Central, “Can Cutting Cards Carve into Our Personal Lives: An Analysis of Debate Research on Personal Advocacy,” </w:t>
      </w:r>
      <w:hyperlink r:id="rId10" w:history="1">
        <w:r w:rsidRPr="00A94EB7">
          <w:rPr>
            <w:rStyle w:val="Hyperlink"/>
          </w:rPr>
          <w:t>https://debate.uvm.edu/dybvigiverson1000.html</w:t>
        </w:r>
      </w:hyperlink>
      <w:r w:rsidRPr="00A94EB7">
        <w:t>] brett</w:t>
      </w:r>
    </w:p>
    <w:p w14:paraId="09672F0C" w14:textId="77777777" w:rsidR="00327A88" w:rsidRPr="00A94EB7" w:rsidRDefault="00327A88" w:rsidP="00327A88">
      <w:pPr>
        <w:shd w:val="clear" w:color="auto" w:fill="FFFFFF"/>
        <w:rPr>
          <w:color w:val="222222"/>
          <w:sz w:val="16"/>
          <w:szCs w:val="16"/>
        </w:rPr>
      </w:pPr>
      <w:r w:rsidRPr="00A94EB7">
        <w:rPr>
          <w:color w:val="222222"/>
          <w:sz w:val="16"/>
          <w:szCs w:val="16"/>
        </w:rPr>
        <w:t>Mitchell (1998) provides a thorough examination of the pedagogical implication for academic debate. Although Mitchell acknowledges that </w:t>
      </w:r>
      <w:r w:rsidRPr="00C40047">
        <w:rPr>
          <w:rStyle w:val="Emphasis"/>
          <w:highlight w:val="green"/>
        </w:rPr>
        <w:t>debate</w:t>
      </w:r>
      <w:r w:rsidRPr="00C40047">
        <w:rPr>
          <w:rStyle w:val="StyleUnderline"/>
          <w:highlight w:val="green"/>
        </w:rPr>
        <w:t xml:space="preserve"> provides </w:t>
      </w:r>
      <w:r w:rsidRPr="00C40047">
        <w:rPr>
          <w:rStyle w:val="Emphasis"/>
          <w:highlight w:val="green"/>
        </w:rPr>
        <w:t>preparation</w:t>
      </w:r>
      <w:r w:rsidRPr="00C40047">
        <w:rPr>
          <w:rStyle w:val="StyleUnderline"/>
          <w:highlight w:val="green"/>
        </w:rPr>
        <w:t xml:space="preserve"> for</w:t>
      </w:r>
      <w:r w:rsidRPr="00A94EB7">
        <w:rPr>
          <w:rStyle w:val="StyleUnderline"/>
        </w:rPr>
        <w:t xml:space="preserve"> participation in democracy</w:t>
      </w:r>
      <w:r w:rsidRPr="00A94EB7">
        <w:rPr>
          <w:color w:val="222222"/>
          <w:sz w:val="16"/>
          <w:szCs w:val="16"/>
        </w:rPr>
        <w:t xml:space="preserve">, limiting debate to a laboratory where students practice their skill for future participation is criticized. Mitchell contends: </w:t>
      </w:r>
    </w:p>
    <w:p w14:paraId="56849B87" w14:textId="77777777" w:rsidR="00327A88" w:rsidRPr="00A94EB7" w:rsidRDefault="00327A88" w:rsidP="00327A88">
      <w:pPr>
        <w:shd w:val="clear" w:color="auto" w:fill="FFFFFF"/>
        <w:rPr>
          <w:color w:val="222222"/>
          <w:sz w:val="16"/>
          <w:szCs w:val="16"/>
        </w:rPr>
      </w:pPr>
      <w:r w:rsidRPr="00A94EB7">
        <w:rPr>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384F5E6A" w14:textId="77777777" w:rsidR="00327A88" w:rsidRPr="00A94EB7" w:rsidRDefault="00327A88" w:rsidP="00327A88">
      <w:pPr>
        <w:shd w:val="clear" w:color="auto" w:fill="FFFFFF"/>
        <w:rPr>
          <w:color w:val="222222"/>
          <w:sz w:val="16"/>
          <w:szCs w:val="16"/>
        </w:rPr>
      </w:pPr>
      <w:r w:rsidRPr="00A94EB7">
        <w:rPr>
          <w:color w:val="222222"/>
          <w:sz w:val="16"/>
          <w:szCs w:val="16"/>
        </w:rPr>
        <w:t xml:space="preserve">Mitchell contends that the laboratory style setting creates barriers to other spheres, creates a "sense of detachment" and causes debaters to see research from the role of spectators. </w:t>
      </w:r>
      <w:r w:rsidRPr="00A94EB7">
        <w:rPr>
          <w:rStyle w:val="m5577519854659992616gmail-styleunderline"/>
          <w:color w:val="222222"/>
          <w:sz w:val="16"/>
        </w:rPr>
        <w:t>Mitchell</w:t>
      </w:r>
      <w:r w:rsidRPr="00A94EB7">
        <w:rPr>
          <w:color w:val="222222"/>
          <w:sz w:val="16"/>
          <w:szCs w:val="16"/>
        </w:rPr>
        <w:t> further </w:t>
      </w:r>
      <w:r w:rsidRPr="00A94EB7">
        <w:rPr>
          <w:rStyle w:val="m5577519854659992616gmail-styleunderline"/>
          <w:color w:val="222222"/>
          <w:sz w:val="16"/>
        </w:rPr>
        <w:t>calls for "</w:t>
      </w:r>
      <w:r w:rsidRPr="00C40047">
        <w:rPr>
          <w:rStyle w:val="Emphasis"/>
          <w:highlight w:val="green"/>
        </w:rPr>
        <w:t>argumentative agency</w:t>
      </w:r>
      <w:r w:rsidRPr="00A94EB7">
        <w:rPr>
          <w:rStyle w:val="m5577519854659992616gmail-styleunderline"/>
          <w:color w:val="222222"/>
          <w:sz w:val="16"/>
        </w:rPr>
        <w:t xml:space="preserve"> [</w:t>
      </w:r>
      <w:r w:rsidRPr="00A94EB7">
        <w:rPr>
          <w:rStyle w:val="StyleUnderline"/>
        </w:rPr>
        <w:t xml:space="preserve">which] involves </w:t>
      </w:r>
      <w:r w:rsidRPr="00C40047">
        <w:rPr>
          <w:rStyle w:val="StyleUnderline"/>
          <w:highlight w:val="green"/>
        </w:rPr>
        <w:t xml:space="preserve">the </w:t>
      </w:r>
      <w:r w:rsidRPr="00C40047">
        <w:rPr>
          <w:rStyle w:val="Emphasis"/>
          <w:highlight w:val="green"/>
        </w:rPr>
        <w:t>capacity</w:t>
      </w:r>
      <w:r w:rsidRPr="00C40047">
        <w:rPr>
          <w:rStyle w:val="StyleUnderline"/>
          <w:highlight w:val="green"/>
        </w:rPr>
        <w:t xml:space="preserve"> to</w:t>
      </w:r>
      <w:r w:rsidRPr="00A94EB7">
        <w:rPr>
          <w:rStyle w:val="StyleUnderline"/>
        </w:rPr>
        <w:t xml:space="preserve"> contextualize</w:t>
      </w:r>
      <w:r w:rsidRPr="00A94EB7">
        <w:rPr>
          <w:rStyle w:val="m5577519854659992616gmail-styleunderline"/>
          <w:color w:val="222222"/>
          <w:sz w:val="16"/>
        </w:rPr>
        <w:t xml:space="preserve"> and </w:t>
      </w:r>
      <w:r w:rsidRPr="00C40047">
        <w:rPr>
          <w:rStyle w:val="StyleUnderline"/>
          <w:highlight w:val="green"/>
        </w:rPr>
        <w:t>employ</w:t>
      </w:r>
      <w:r w:rsidRPr="00A94EB7">
        <w:rPr>
          <w:rStyle w:val="m5577519854659992616gmail-styleunderline"/>
          <w:color w:val="222222"/>
          <w:sz w:val="16"/>
        </w:rPr>
        <w:t xml:space="preserve"> the </w:t>
      </w:r>
      <w:r w:rsidRPr="00A94EB7">
        <w:rPr>
          <w:rStyle w:val="Emphasis"/>
        </w:rPr>
        <w:t>skills and </w:t>
      </w:r>
      <w:r w:rsidRPr="00C40047">
        <w:rPr>
          <w:rStyle w:val="Emphasis"/>
          <w:highlight w:val="green"/>
        </w:rPr>
        <w:t>strategies</w:t>
      </w:r>
      <w:r w:rsidRPr="00A94EB7">
        <w:rPr>
          <w:rStyle w:val="m5577519854659992616gmail-styleunderline"/>
          <w:color w:val="222222"/>
          <w:sz w:val="16"/>
        </w:rPr>
        <w:t> of argumentative discourse </w:t>
      </w:r>
      <w:r w:rsidRPr="00C40047">
        <w:rPr>
          <w:rStyle w:val="StyleUnderline"/>
          <w:highlight w:val="green"/>
        </w:rPr>
        <w:t>in</w:t>
      </w:r>
      <w:r w:rsidRPr="00A94EB7">
        <w:rPr>
          <w:color w:val="222222"/>
          <w:sz w:val="16"/>
          <w:szCs w:val="16"/>
        </w:rPr>
        <w:t> fields of </w:t>
      </w:r>
      <w:r w:rsidRPr="00A94EB7">
        <w:rPr>
          <w:rStyle w:val="Emphasis"/>
        </w:rPr>
        <w:t>social </w:t>
      </w:r>
      <w:r w:rsidRPr="00C40047">
        <w:rPr>
          <w:rStyle w:val="Emphasis"/>
          <w:highlight w:val="green"/>
        </w:rPr>
        <w:t>action</w:t>
      </w:r>
      <w:r w:rsidRPr="00A94EB7">
        <w:rPr>
          <w:color w:val="222222"/>
          <w:sz w:val="16"/>
          <w:szCs w:val="16"/>
        </w:rPr>
        <w:t>, especially wider spheres of public deliberation" (p. 45). Although we agree with Mitchell that </w:t>
      </w:r>
      <w:r w:rsidRPr="00A94EB7">
        <w:rPr>
          <w:rStyle w:val="StyleUnderline"/>
        </w:rPr>
        <w:t>debate can</w:t>
      </w:r>
      <w:r w:rsidRPr="00A94EB7">
        <w:rPr>
          <w:rStyle w:val="m5577519854659992616gmail-styleunderline"/>
          <w:color w:val="222222"/>
          <w:sz w:val="16"/>
        </w:rPr>
        <w:t> be a</w:t>
      </w:r>
      <w:r w:rsidRPr="00A94EB7">
        <w:rPr>
          <w:color w:val="222222"/>
          <w:sz w:val="16"/>
          <w:szCs w:val="16"/>
        </w:rPr>
        <w:t xml:space="preserve">n even </w:t>
      </w:r>
      <w:r w:rsidRPr="00A94EB7">
        <w:rPr>
          <w:rStyle w:val="m5577519854659992616gmail-styleunderline"/>
          <w:color w:val="222222"/>
          <w:sz w:val="16"/>
        </w:rPr>
        <w:t>great</w:t>
      </w:r>
      <w:r w:rsidRPr="00A94EB7">
        <w:rPr>
          <w:color w:val="222222"/>
          <w:sz w:val="16"/>
          <w:szCs w:val="16"/>
        </w:rPr>
        <w:t>er </w:t>
      </w:r>
      <w:r w:rsidRPr="00A94EB7">
        <w:rPr>
          <w:rStyle w:val="m5577519854659992616gmail-styleunderline"/>
          <w:color w:val="222222"/>
          <w:sz w:val="16"/>
        </w:rPr>
        <w:t>instrument of empowerment for students</w:t>
      </w:r>
      <w:r w:rsidRPr="00A94EB7">
        <w:rPr>
          <w:color w:val="222222"/>
          <w:sz w:val="16"/>
          <w:szCs w:val="16"/>
        </w:rPr>
        <w:t>, we are more interested in examining the impact of the intermediary step of research. In each of Mitchell's examples of </w:t>
      </w:r>
      <w:r w:rsidRPr="00A94EB7">
        <w:rPr>
          <w:rStyle w:val="m5577519854659992616gmail-styleunderline"/>
          <w:color w:val="222222"/>
          <w:sz w:val="16"/>
        </w:rPr>
        <w:t>debaters find</w:t>
      </w:r>
      <w:r w:rsidRPr="00A94EB7">
        <w:rPr>
          <w:color w:val="222222"/>
          <w:sz w:val="16"/>
          <w:szCs w:val="16"/>
        </w:rPr>
        <w:t>ing </w:t>
      </w:r>
      <w:r w:rsidRPr="00A94EB7">
        <w:rPr>
          <w:rStyle w:val="m5577519854659992616gmail-styleunderline"/>
          <w:color w:val="222222"/>
          <w:sz w:val="16"/>
        </w:rPr>
        <w:t>creative avenues for agency</w:t>
      </w:r>
      <w:r w:rsidRPr="00A94EB7">
        <w:rPr>
          <w:color w:val="222222"/>
          <w:sz w:val="16"/>
          <w:szCs w:val="16"/>
        </w:rPr>
        <w:t>, there had to be a motivation to act. It is our contention that </w:t>
      </w:r>
      <w:r w:rsidRPr="00A94EB7">
        <w:rPr>
          <w:rStyle w:val="m5577519854659992616gmail-styleunderline"/>
          <w:color w:val="222222"/>
          <w:sz w:val="16"/>
        </w:rPr>
        <w:t xml:space="preserve">the </w:t>
      </w:r>
      <w:r w:rsidRPr="00C40047">
        <w:rPr>
          <w:rStyle w:val="Emphasis"/>
          <w:highlight w:val="green"/>
        </w:rPr>
        <w:t>research</w:t>
      </w:r>
      <w:r w:rsidRPr="00A94EB7">
        <w:rPr>
          <w:rStyle w:val="StyleUnderline"/>
        </w:rPr>
        <w:t xml:space="preserve"> conducted </w:t>
      </w:r>
      <w:r w:rsidRPr="00C40047">
        <w:rPr>
          <w:rStyle w:val="StyleUnderline"/>
          <w:highlight w:val="green"/>
        </w:rPr>
        <w:t xml:space="preserve">for </w:t>
      </w:r>
      <w:r w:rsidRPr="00C40047">
        <w:rPr>
          <w:rStyle w:val="Emphasis"/>
          <w:highlight w:val="green"/>
        </w:rPr>
        <w:t>competition</w:t>
      </w:r>
      <w:r w:rsidRPr="00C40047">
        <w:rPr>
          <w:rStyle w:val="StyleUnderline"/>
          <w:highlight w:val="green"/>
        </w:rPr>
        <w:t xml:space="preserve"> is a</w:t>
      </w:r>
      <w:r w:rsidRPr="00A94EB7">
        <w:rPr>
          <w:rStyle w:val="m5577519854659992616gmail-styleunderline"/>
          <w:color w:val="222222"/>
          <w:sz w:val="16"/>
        </w:rPr>
        <w:t xml:space="preserve"> </w:t>
      </w:r>
      <w:r w:rsidRPr="00A94EB7">
        <w:rPr>
          <w:color w:val="222222"/>
          <w:sz w:val="16"/>
          <w:szCs w:val="16"/>
        </w:rPr>
        <w:t>major </w:t>
      </w:r>
      <w:r w:rsidRPr="00C40047">
        <w:rPr>
          <w:rStyle w:val="Emphasis"/>
          <w:highlight w:val="green"/>
        </w:rPr>
        <w:t>catalyst</w:t>
      </w:r>
      <w:r w:rsidRPr="00A94EB7">
        <w:rPr>
          <w:sz w:val="16"/>
        </w:rPr>
        <w:t xml:space="preserve"> to propel their action,</w:t>
      </w:r>
      <w:r w:rsidRPr="00A94EB7">
        <w:rPr>
          <w:rStyle w:val="m5577519854659992616gmail-styleunderline"/>
          <w:color w:val="222222"/>
          <w:sz w:val="16"/>
        </w:rPr>
        <w:t xml:space="preserve"> change</w:t>
      </w:r>
      <w:r w:rsidRPr="00A94EB7">
        <w:rPr>
          <w:color w:val="222222"/>
          <w:sz w:val="16"/>
          <w:szCs w:val="16"/>
        </w:rPr>
        <w:t> their </w:t>
      </w:r>
      <w:r w:rsidRPr="00A94EB7">
        <w:rPr>
          <w:rStyle w:val="m5577519854659992616gmail-styleunderline"/>
          <w:color w:val="222222"/>
          <w:sz w:val="16"/>
        </w:rPr>
        <w:t>opinions, </w:t>
      </w:r>
      <w:r w:rsidRPr="00C40047">
        <w:rPr>
          <w:rStyle w:val="StyleUnderline"/>
          <w:highlight w:val="green"/>
        </w:rPr>
        <w:t>and</w:t>
      </w:r>
      <w:r w:rsidRPr="00A94EB7">
        <w:rPr>
          <w:color w:val="222222"/>
          <w:sz w:val="16"/>
          <w:szCs w:val="16"/>
        </w:rPr>
        <w:t> to </w:t>
      </w:r>
      <w:r w:rsidRPr="00C40047">
        <w:rPr>
          <w:rStyle w:val="StyleUnderline"/>
          <w:highlight w:val="green"/>
        </w:rPr>
        <w:t>provide a </w:t>
      </w:r>
      <w:r w:rsidRPr="00A94EB7">
        <w:rPr>
          <w:rStyle w:val="Emphasis"/>
        </w:rPr>
        <w:t>greater </w:t>
      </w:r>
      <w:r w:rsidRPr="00C40047">
        <w:rPr>
          <w:rStyle w:val="Emphasis"/>
          <w:highlight w:val="green"/>
        </w:rPr>
        <w:t>depth</w:t>
      </w:r>
      <w:r w:rsidRPr="00C40047">
        <w:rPr>
          <w:rStyle w:val="StyleUnderline"/>
          <w:highlight w:val="green"/>
        </w:rPr>
        <w:t xml:space="preserve"> of </w:t>
      </w:r>
      <w:r w:rsidRPr="00C40047">
        <w:rPr>
          <w:rStyle w:val="Emphasis"/>
          <w:highlight w:val="green"/>
        </w:rPr>
        <w:t>understanding</w:t>
      </w:r>
      <w:r w:rsidRPr="00A94EB7">
        <w:rPr>
          <w:rStyle w:val="m5577519854659992616gmail-styleunderline"/>
          <w:color w:val="222222"/>
          <w:sz w:val="16"/>
        </w:rPr>
        <w:t> of the issues involved</w:t>
      </w:r>
      <w:r w:rsidRPr="00A94EB7">
        <w:rPr>
          <w:color w:val="222222"/>
          <w:sz w:val="16"/>
          <w:szCs w:val="16"/>
        </w:rPr>
        <w:t xml:space="preserve">. </w:t>
      </w:r>
    </w:p>
    <w:p w14:paraId="57E5D037" w14:textId="77777777" w:rsidR="00327A88" w:rsidRPr="00A94EB7" w:rsidRDefault="00327A88" w:rsidP="00327A88">
      <w:pPr>
        <w:rPr>
          <w:sz w:val="16"/>
          <w:szCs w:val="16"/>
        </w:rPr>
      </w:pPr>
      <w:r w:rsidRPr="00A94EB7">
        <w:rPr>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p>
    <w:p w14:paraId="2671A14D" w14:textId="77777777" w:rsidR="00327A88" w:rsidRPr="00A94EB7" w:rsidRDefault="00327A88" w:rsidP="00327A88">
      <w:pPr>
        <w:shd w:val="clear" w:color="auto" w:fill="FFFFFF"/>
        <w:rPr>
          <w:color w:val="222222"/>
          <w:sz w:val="16"/>
          <w:szCs w:val="16"/>
        </w:rPr>
      </w:pPr>
      <w:r w:rsidRPr="00C40047">
        <w:rPr>
          <w:rStyle w:val="StyleUnderline"/>
          <w:highlight w:val="green"/>
        </w:rPr>
        <w:t xml:space="preserve">Without the guidance of a </w:t>
      </w:r>
      <w:r w:rsidRPr="00A94EB7">
        <w:rPr>
          <w:rStyle w:val="Emphasis"/>
        </w:rPr>
        <w:t xml:space="preserve">debate </w:t>
      </w:r>
      <w:r w:rsidRPr="00C40047">
        <w:rPr>
          <w:rStyle w:val="Emphasis"/>
          <w:highlight w:val="green"/>
        </w:rPr>
        <w:t>topic</w:t>
      </w:r>
      <w:r w:rsidRPr="00C40047">
        <w:rPr>
          <w:rStyle w:val="StyleUnderline"/>
          <w:highlight w:val="green"/>
        </w:rPr>
        <w:t>, how many students would do </w:t>
      </w:r>
      <w:r w:rsidRPr="00A94EB7">
        <w:rPr>
          <w:rStyle w:val="Emphasis"/>
        </w:rPr>
        <w:t>in-depth </w:t>
      </w:r>
      <w:r w:rsidRPr="00C40047">
        <w:rPr>
          <w:rStyle w:val="Emphasis"/>
          <w:highlight w:val="green"/>
        </w:rPr>
        <w:t>research</w:t>
      </w:r>
      <w:r w:rsidRPr="00C40047">
        <w:rPr>
          <w:rStyle w:val="StyleUnderline"/>
          <w:highlight w:val="green"/>
        </w:rPr>
        <w:t> on </w:t>
      </w:r>
      <w:r w:rsidRPr="00A94EB7">
        <w:rPr>
          <w:rStyle w:val="Emphasis"/>
        </w:rPr>
        <w:t xml:space="preserve">female genital </w:t>
      </w:r>
      <w:r w:rsidRPr="00C40047">
        <w:rPr>
          <w:rStyle w:val="Emphasis"/>
          <w:highlight w:val="green"/>
        </w:rPr>
        <w:t>mutilation</w:t>
      </w:r>
      <w:r w:rsidRPr="00C40047">
        <w:rPr>
          <w:rStyle w:val="StyleUnderline"/>
          <w:highlight w:val="green"/>
        </w:rPr>
        <w:t xml:space="preserve"> in Africa, or </w:t>
      </w:r>
      <w:r w:rsidRPr="00C40047">
        <w:rPr>
          <w:rStyle w:val="Emphasis"/>
          <w:highlight w:val="green"/>
        </w:rPr>
        <w:t>U</w:t>
      </w:r>
      <w:r w:rsidRPr="00A94EB7">
        <w:rPr>
          <w:rStyle w:val="StyleUnderline"/>
        </w:rPr>
        <w:t>nited </w:t>
      </w:r>
      <w:r w:rsidRPr="00C40047">
        <w:rPr>
          <w:rStyle w:val="Emphasis"/>
          <w:highlight w:val="green"/>
        </w:rPr>
        <w:t>N</w:t>
      </w:r>
      <w:r w:rsidRPr="00A94EB7">
        <w:rPr>
          <w:rStyle w:val="StyleUnderline"/>
        </w:rPr>
        <w:t>ations </w:t>
      </w:r>
      <w:r w:rsidRPr="00C40047">
        <w:rPr>
          <w:rStyle w:val="StyleUnderline"/>
          <w:highlight w:val="green"/>
        </w:rPr>
        <w:t>sanctions on Iraq</w:t>
      </w:r>
      <w:r w:rsidRPr="00C40047">
        <w:rPr>
          <w:rStyle w:val="Emphasis"/>
          <w:highlight w:val="green"/>
        </w:rPr>
        <w:t>?</w:t>
      </w:r>
      <w:r w:rsidRPr="00A94EB7">
        <w:rPr>
          <w:rStyle w:val="StyleUnderline"/>
        </w:rPr>
        <w:t xml:space="preserve"> The </w:t>
      </w:r>
      <w:r w:rsidRPr="00C40047">
        <w:rPr>
          <w:rStyle w:val="Emphasis"/>
          <w:highlight w:val="green"/>
        </w:rPr>
        <w:t>competitive</w:t>
      </w:r>
      <w:r w:rsidRPr="00A94EB7">
        <w:rPr>
          <w:rStyle w:val="StyleUnderline"/>
        </w:rPr>
        <w:t xml:space="preserve"> nature of </w:t>
      </w:r>
      <w:r w:rsidRPr="00A94EB7">
        <w:rPr>
          <w:rStyle w:val="Emphasis"/>
        </w:rPr>
        <w:t>policy </w:t>
      </w:r>
      <w:r w:rsidRPr="00C40047">
        <w:rPr>
          <w:rStyle w:val="Emphasis"/>
          <w:highlight w:val="green"/>
        </w:rPr>
        <w:t>debate</w:t>
      </w:r>
      <w:r w:rsidRPr="00C40047">
        <w:rPr>
          <w:rStyle w:val="m5577519854659992616gmail-styleunderline"/>
          <w:color w:val="222222"/>
          <w:sz w:val="16"/>
          <w:highlight w:val="green"/>
        </w:rPr>
        <w:t> </w:t>
      </w:r>
      <w:r w:rsidRPr="00C40047">
        <w:rPr>
          <w:rStyle w:val="StyleUnderline"/>
          <w:highlight w:val="green"/>
        </w:rPr>
        <w:t>provides an impetus for</w:t>
      </w:r>
      <w:r w:rsidRPr="00A94EB7">
        <w:rPr>
          <w:rStyle w:val="StyleUnderline"/>
        </w:rPr>
        <w:t xml:space="preserve"> </w:t>
      </w:r>
      <w:r w:rsidRPr="00A94EB7">
        <w:rPr>
          <w:rStyle w:val="Emphasis"/>
        </w:rPr>
        <w:t xml:space="preserve">students </w:t>
      </w:r>
      <w:r w:rsidRPr="00C40047">
        <w:rPr>
          <w:rStyle w:val="Emphasis"/>
          <w:highlight w:val="green"/>
        </w:rPr>
        <w:t>to research</w:t>
      </w:r>
      <w:r w:rsidRPr="00A94EB7">
        <w:rPr>
          <w:rStyle w:val="m5577519854659992616gmail-styleunderline"/>
          <w:color w:val="222222"/>
          <w:sz w:val="16"/>
        </w:rPr>
        <w:t> the topics</w:t>
      </w:r>
      <w:r w:rsidRPr="00A94EB7">
        <w:rPr>
          <w:color w:val="222222"/>
          <w:sz w:val="16"/>
          <w:szCs w:val="16"/>
        </w:rPr>
        <w:t> that </w:t>
      </w:r>
      <w:r w:rsidRPr="00A94EB7">
        <w:rPr>
          <w:rStyle w:val="m5577519854659992616gmail-styleunderline"/>
          <w:color w:val="222222"/>
          <w:sz w:val="16"/>
        </w:rPr>
        <w:t>they are going to debate</w:t>
      </w:r>
      <w:r w:rsidRPr="00A94EB7">
        <w:rPr>
          <w:color w:val="222222"/>
          <w:sz w:val="16"/>
          <w:szCs w:val="16"/>
        </w:rPr>
        <w:t>. </w:t>
      </w:r>
      <w:r w:rsidRPr="00A94EB7">
        <w:rPr>
          <w:rStyle w:val="m5577519854659992616gmail-styleunderline"/>
          <w:color w:val="222222"/>
          <w:sz w:val="16"/>
        </w:rPr>
        <w:t>This</w:t>
      </w:r>
      <w:r w:rsidRPr="00A94EB7">
        <w:rPr>
          <w:color w:val="222222"/>
          <w:sz w:val="16"/>
          <w:szCs w:val="16"/>
        </w:rPr>
        <w:t> in turn </w:t>
      </w:r>
      <w:r w:rsidRPr="00A94EB7">
        <w:rPr>
          <w:rStyle w:val="m5577519854659992616gmail-styleunderline"/>
          <w:color w:val="222222"/>
          <w:sz w:val="16"/>
        </w:rPr>
        <w:t xml:space="preserve">fuels students’ awareness of issues that go </w:t>
      </w:r>
      <w:r w:rsidRPr="00C40047">
        <w:rPr>
          <w:rStyle w:val="StyleUnderline"/>
          <w:highlight w:val="green"/>
        </w:rPr>
        <w:t xml:space="preserve">beyond their </w:t>
      </w:r>
      <w:r w:rsidRPr="00C40047">
        <w:rPr>
          <w:rStyle w:val="Emphasis"/>
          <w:highlight w:val="green"/>
        </w:rPr>
        <w:t>front doors</w:t>
      </w:r>
      <w:r w:rsidRPr="00A94EB7">
        <w:rPr>
          <w:color w:val="222222"/>
          <w:sz w:val="16"/>
          <w:szCs w:val="16"/>
        </w:rPr>
        <w:t>. </w:t>
      </w:r>
      <w:r w:rsidRPr="00A94EB7">
        <w:rPr>
          <w:rStyle w:val="m5577519854659992616gmail-styleunderline"/>
          <w:color w:val="222222"/>
          <w:sz w:val="16"/>
        </w:rPr>
        <w:t>Advocacy flows from this</w:t>
      </w:r>
      <w:r w:rsidRPr="00A94EB7">
        <w:rPr>
          <w:color w:val="222222"/>
          <w:sz w:val="16"/>
          <w:szCs w:val="16"/>
        </w:rPr>
        <w:t> increased </w:t>
      </w:r>
      <w:r w:rsidRPr="00A94EB7">
        <w:rPr>
          <w:rStyle w:val="m5577519854659992616gmail-styleunderline"/>
          <w:color w:val="222222"/>
          <w:sz w:val="16"/>
        </w:rPr>
        <w:t>awareness</w:t>
      </w:r>
      <w:r w:rsidRPr="00A94EB7">
        <w:rPr>
          <w:color w:val="222222"/>
          <w:sz w:val="16"/>
          <w:szCs w:val="16"/>
        </w:rPr>
        <w:t>. </w:t>
      </w:r>
      <w:r w:rsidRPr="00A94EB7">
        <w:rPr>
          <w:rStyle w:val="m5577519854659992616gmail-styleunderline"/>
          <w:color w:val="222222"/>
          <w:sz w:val="16"/>
        </w:rPr>
        <w:t>Reading books</w:t>
      </w:r>
      <w:r w:rsidRPr="00A94EB7">
        <w:rPr>
          <w:color w:val="222222"/>
          <w:sz w:val="16"/>
          <w:szCs w:val="16"/>
        </w:rPr>
        <w:t> and articles </w:t>
      </w:r>
      <w:r w:rsidRPr="00A94EB7">
        <w:rPr>
          <w:rStyle w:val="m5577519854659992616gmail-styleunderline"/>
          <w:color w:val="222222"/>
          <w:sz w:val="16"/>
        </w:rPr>
        <w:t>about the suffering of people thousands of miles away</w:t>
      </w:r>
      <w:r w:rsidRPr="00A94EB7">
        <w:rPr>
          <w:color w:val="222222"/>
          <w:sz w:val="16"/>
          <w:szCs w:val="16"/>
        </w:rPr>
        <w:t> or right in our own communities </w:t>
      </w:r>
      <w:r w:rsidRPr="00A94EB7">
        <w:rPr>
          <w:rStyle w:val="m5577519854659992616gmail-styleunderline"/>
          <w:color w:val="222222"/>
          <w:sz w:val="16"/>
        </w:rPr>
        <w:t>drives people to become involved in the community at large</w:t>
      </w:r>
      <w:r w:rsidRPr="00A94EB7">
        <w:rPr>
          <w:color w:val="222222"/>
          <w:sz w:val="16"/>
          <w:szCs w:val="16"/>
        </w:rPr>
        <w:t>.</w:t>
      </w:r>
    </w:p>
    <w:p w14:paraId="7045E036" w14:textId="77777777" w:rsidR="00327A88" w:rsidRPr="00A94EB7" w:rsidRDefault="00327A88" w:rsidP="00327A88">
      <w:pPr>
        <w:shd w:val="clear" w:color="auto" w:fill="FFFFFF"/>
        <w:rPr>
          <w:color w:val="222222"/>
          <w:sz w:val="16"/>
          <w:szCs w:val="16"/>
        </w:rPr>
      </w:pPr>
      <w:r w:rsidRPr="00A94EB7">
        <w:rPr>
          <w:color w:val="222222"/>
          <w:sz w:val="16"/>
          <w:szCs w:val="16"/>
        </w:rPr>
        <w:t>Research has also focused on how </w:t>
      </w:r>
      <w:r w:rsidRPr="00A94EB7">
        <w:rPr>
          <w:rStyle w:val="m5577519854659992616gmail-styleunderline"/>
          <w:color w:val="222222"/>
          <w:sz w:val="16"/>
        </w:rPr>
        <w:t>debate prepares us for life in the public sphere</w:t>
      </w:r>
      <w:r w:rsidRPr="00A94EB7">
        <w:rPr>
          <w:color w:val="222222"/>
          <w:sz w:val="16"/>
          <w:szCs w:val="16"/>
        </w:rPr>
        <w:t>. </w:t>
      </w:r>
      <w:r w:rsidRPr="00A94EB7">
        <w:rPr>
          <w:rStyle w:val="m5577519854659992616gmail-styleunderline"/>
          <w:color w:val="222222"/>
          <w:sz w:val="16"/>
        </w:rPr>
        <w:t>Issues that we discuss in debate have found their way onto the national</w:t>
      </w:r>
      <w:r w:rsidRPr="00A94EB7">
        <w:rPr>
          <w:color w:val="222222"/>
          <w:sz w:val="16"/>
          <w:szCs w:val="16"/>
        </w:rPr>
        <w:t> policy </w:t>
      </w:r>
      <w:r w:rsidRPr="00A94EB7">
        <w:rPr>
          <w:rStyle w:val="m5577519854659992616gmail-styleunderline"/>
          <w:color w:val="222222"/>
          <w:sz w:val="16"/>
        </w:rPr>
        <w:t>stage</w:t>
      </w:r>
      <w:r w:rsidRPr="00A94EB7">
        <w:rPr>
          <w:color w:val="222222"/>
          <w:sz w:val="16"/>
          <w:szCs w:val="16"/>
        </w:rPr>
        <w:t>, and </w:t>
      </w:r>
      <w:r w:rsidRPr="00A94EB7">
        <w:rPr>
          <w:rStyle w:val="m5577519854659992616gmail-styleunderline"/>
          <w:color w:val="222222"/>
          <w:sz w:val="16"/>
        </w:rPr>
        <w:t>training in</w:t>
      </w:r>
      <w:r w:rsidRPr="00A94EB7">
        <w:rPr>
          <w:color w:val="222222"/>
          <w:sz w:val="16"/>
          <w:szCs w:val="16"/>
        </w:rPr>
        <w:t> intercollegiate </w:t>
      </w:r>
      <w:r w:rsidRPr="00A94EB7">
        <w:rPr>
          <w:rStyle w:val="m5577519854659992616gmail-styleunderline"/>
          <w:color w:val="222222"/>
          <w:sz w:val="16"/>
        </w:rPr>
        <w:t xml:space="preserve">debate </w:t>
      </w:r>
      <w:r w:rsidRPr="00C40047">
        <w:rPr>
          <w:rStyle w:val="StyleUnderline"/>
          <w:highlight w:val="green"/>
        </w:rPr>
        <w:t xml:space="preserve">makes us good </w:t>
      </w:r>
      <w:r w:rsidRPr="00A94EB7">
        <w:rPr>
          <w:rStyle w:val="Emphasis"/>
        </w:rPr>
        <w:t xml:space="preserve">public </w:t>
      </w:r>
      <w:r w:rsidRPr="00C40047">
        <w:rPr>
          <w:rStyle w:val="Emphasis"/>
          <w:highlight w:val="green"/>
        </w:rPr>
        <w:t>advocates</w:t>
      </w:r>
      <w:r w:rsidRPr="00A94EB7">
        <w:rPr>
          <w:color w:val="222222"/>
          <w:sz w:val="16"/>
          <w:szCs w:val="16"/>
        </w:rPr>
        <w:t>. The public sphere is the arena in which we all must participate to be active citizens. </w:t>
      </w:r>
      <w:r w:rsidRPr="00A94EB7">
        <w:rPr>
          <w:rStyle w:val="m5577519854659992616gmail-styleunderline"/>
          <w:color w:val="222222"/>
          <w:sz w:val="16"/>
        </w:rPr>
        <w:t>Even after</w:t>
      </w:r>
      <w:r w:rsidRPr="00A94EB7">
        <w:rPr>
          <w:color w:val="222222"/>
          <w:sz w:val="16"/>
          <w:szCs w:val="16"/>
        </w:rPr>
        <w:t> we leave </w:t>
      </w:r>
      <w:r w:rsidRPr="00A94EB7">
        <w:rPr>
          <w:rStyle w:val="m5577519854659992616gmail-styleunderline"/>
          <w:color w:val="222222"/>
          <w:sz w:val="16"/>
        </w:rPr>
        <w:t>debate, the skills</w:t>
      </w:r>
      <w:r w:rsidRPr="00A94EB7">
        <w:rPr>
          <w:color w:val="222222"/>
          <w:sz w:val="16"/>
          <w:szCs w:val="16"/>
        </w:rPr>
        <w:t> that </w:t>
      </w:r>
      <w:r w:rsidRPr="00A94EB7">
        <w:rPr>
          <w:rStyle w:val="m5577519854659992616gmail-styleunderline"/>
          <w:color w:val="222222"/>
          <w:sz w:val="16"/>
        </w:rPr>
        <w:t>we have gained should help us to be better advocates</w:t>
      </w:r>
      <w:r w:rsidRPr="00A94EB7">
        <w:rPr>
          <w:color w:val="222222"/>
          <w:sz w:val="16"/>
          <w:szCs w:val="16"/>
        </w:rPr>
        <w:t> and citizens. Research has looked at how </w:t>
      </w:r>
      <w:r w:rsidRPr="00A94EB7">
        <w:rPr>
          <w:rStyle w:val="m5577519854659992616gmail-styleunderline"/>
          <w:color w:val="222222"/>
          <w:sz w:val="16"/>
        </w:rPr>
        <w:t>debate impacts education</w:t>
      </w:r>
      <w:r w:rsidRPr="00A94EB7">
        <w:rPr>
          <w:color w:val="222222"/>
          <w:sz w:val="16"/>
          <w:szCs w:val="16"/>
        </w:rPr>
        <w:t> (Matlon and Keele 1984), </w:t>
      </w:r>
      <w:r w:rsidRPr="00A94EB7">
        <w:rPr>
          <w:rStyle w:val="m5577519854659992616gmail-styleunderline"/>
          <w:color w:val="222222"/>
          <w:sz w:val="16"/>
        </w:rPr>
        <w:t>legal training</w:t>
      </w:r>
      <w:r w:rsidRPr="00A94EB7">
        <w:rPr>
          <w:color w:val="222222"/>
          <w:sz w:val="16"/>
          <w:szCs w:val="16"/>
        </w:rPr>
        <w:t> (Parkinson, Gisler and Pelias 1983, Nobles 19850 </w:t>
      </w:r>
      <w:r w:rsidRPr="00A94EB7">
        <w:rPr>
          <w:rStyle w:val="m5577519854659992616gmail-styleunderline"/>
          <w:color w:val="222222"/>
          <w:sz w:val="16"/>
        </w:rPr>
        <w:t>and behavioral traits</w:t>
      </w:r>
      <w:r w:rsidRPr="00A94EB7">
        <w:rPr>
          <w:color w:val="222222"/>
          <w:sz w:val="16"/>
          <w:szCs w:val="16"/>
        </w:rPr>
        <w:t> (McGlone 1974, Colbert 1994). These works illustrate the impact that public debate has on students as they prepare to enter the public sphere. </w:t>
      </w:r>
    </w:p>
    <w:p w14:paraId="43B75E45" w14:textId="77777777" w:rsidR="00327A88" w:rsidRPr="00A94EB7" w:rsidRDefault="00327A88" w:rsidP="00327A88">
      <w:pPr>
        <w:shd w:val="clear" w:color="auto" w:fill="FFFFFF"/>
        <w:rPr>
          <w:color w:val="222222"/>
          <w:sz w:val="16"/>
          <w:szCs w:val="16"/>
        </w:rPr>
      </w:pPr>
      <w:r w:rsidRPr="00A94EB7">
        <w:rPr>
          <w:rStyle w:val="StyleUnderline"/>
        </w:rPr>
        <w:t xml:space="preserve">The </w:t>
      </w:r>
      <w:r w:rsidRPr="00C40047">
        <w:rPr>
          <w:rStyle w:val="StyleUnderline"/>
          <w:highlight w:val="green"/>
        </w:rPr>
        <w:t>debaters who</w:t>
      </w:r>
      <w:r w:rsidRPr="00A94EB7">
        <w:rPr>
          <w:color w:val="222222"/>
          <w:sz w:val="16"/>
          <w:szCs w:val="16"/>
        </w:rPr>
        <w:t> take active roles such as </w:t>
      </w:r>
      <w:r w:rsidRPr="00C40047">
        <w:rPr>
          <w:rStyle w:val="StyleUnderline"/>
          <w:highlight w:val="green"/>
        </w:rPr>
        <w:t>protest</w:t>
      </w:r>
      <w:r w:rsidRPr="00A94EB7">
        <w:rPr>
          <w:rStyle w:val="StyleUnderline"/>
        </w:rPr>
        <w:t>ing</w:t>
      </w:r>
      <w:r w:rsidRPr="00A94EB7">
        <w:rPr>
          <w:color w:val="222222"/>
          <w:sz w:val="16"/>
          <w:szCs w:val="16"/>
        </w:rPr>
        <w:t> </w:t>
      </w:r>
      <w:r w:rsidRPr="00C40047">
        <w:rPr>
          <w:rStyle w:val="StyleUnderline"/>
          <w:highlight w:val="green"/>
        </w:rPr>
        <w:t>sanctions were</w:t>
      </w:r>
      <w:r w:rsidRPr="00A94EB7">
        <w:rPr>
          <w:color w:val="222222"/>
          <w:sz w:val="16"/>
          <w:szCs w:val="16"/>
        </w:rPr>
        <w:t> probably </w:t>
      </w:r>
      <w:r w:rsidRPr="00C40047">
        <w:rPr>
          <w:rStyle w:val="StyleUnderline"/>
          <w:highlight w:val="green"/>
        </w:rPr>
        <w:t>not </w:t>
      </w:r>
      <w:r w:rsidRPr="00A94EB7">
        <w:rPr>
          <w:rStyle w:val="Emphasis"/>
        </w:rPr>
        <w:t>actively </w:t>
      </w:r>
      <w:r w:rsidRPr="00C40047">
        <w:rPr>
          <w:rStyle w:val="Emphasis"/>
          <w:highlight w:val="green"/>
        </w:rPr>
        <w:t>engaged</w:t>
      </w:r>
      <w:r w:rsidRPr="00A94EB7">
        <w:rPr>
          <w:rStyle w:val="StyleUnderline"/>
        </w:rPr>
        <w:t xml:space="preserve"> in the issue </w:t>
      </w:r>
      <w:r w:rsidRPr="00C40047">
        <w:rPr>
          <w:rStyle w:val="StyleUnderline"/>
          <w:highlight w:val="green"/>
        </w:rPr>
        <w:t>until</w:t>
      </w:r>
      <w:r w:rsidRPr="00A94EB7">
        <w:rPr>
          <w:rStyle w:val="StyleUnderline"/>
        </w:rPr>
        <w:t xml:space="preserve"> their </w:t>
      </w:r>
      <w:r w:rsidRPr="00C40047">
        <w:rPr>
          <w:rStyle w:val="StyleUnderline"/>
          <w:highlight w:val="green"/>
        </w:rPr>
        <w:t>research drew them</w:t>
      </w:r>
      <w:r w:rsidRPr="00A94EB7">
        <w:rPr>
          <w:rStyle w:val="m5577519854659992616gmail-styleunderline"/>
          <w:color w:val="222222"/>
          <w:sz w:val="16"/>
        </w:rPr>
        <w:t> in</w:t>
      </w:r>
      <w:r w:rsidRPr="00C40047">
        <w:rPr>
          <w:rStyle w:val="StyleUnderline"/>
          <w:highlight w:val="green"/>
        </w:rPr>
        <w:t>to the topic</w:t>
      </w:r>
      <w:r w:rsidRPr="00A94EB7">
        <w:rPr>
          <w:color w:val="222222"/>
          <w:sz w:val="16"/>
          <w:szCs w:val="16"/>
        </w:rPr>
        <w:t>. Furthermore, </w:t>
      </w:r>
      <w:r w:rsidRPr="00A94EB7">
        <w:rPr>
          <w:rStyle w:val="m5577519854659992616gmail-styleunderline"/>
          <w:color w:val="222222"/>
          <w:sz w:val="16"/>
        </w:rPr>
        <w:t>the process of intense research for debate may actually change the positions debaters hold</w:t>
      </w:r>
      <w:r w:rsidRPr="00A94EB7">
        <w:rPr>
          <w:color w:val="222222"/>
          <w:sz w:val="16"/>
          <w:szCs w:val="16"/>
        </w:rPr>
        <w:t>. Since debaters typically enter into a topic with only cursory (if any) knowledge of the issue, </w:t>
      </w:r>
      <w:r w:rsidRPr="00A94EB7">
        <w:rPr>
          <w:rStyle w:val="m5577519854659992616gmail-styleunderline"/>
          <w:color w:val="222222"/>
          <w:sz w:val="16"/>
        </w:rPr>
        <w:t>the research process provides exposure to issues that were previously unknown</w:t>
      </w:r>
      <w:r w:rsidRPr="00A94EB7">
        <w:rPr>
          <w:color w:val="222222"/>
          <w:sz w:val="16"/>
          <w:szCs w:val="16"/>
        </w:rPr>
        <w:t>. </w:t>
      </w:r>
      <w:r w:rsidRPr="00A94EB7">
        <w:rPr>
          <w:rStyle w:val="m5577519854659992616gmail-styleunderline"/>
          <w:color w:val="222222"/>
          <w:sz w:val="16"/>
        </w:rPr>
        <w:t>Exposure to</w:t>
      </w:r>
      <w:r w:rsidRPr="00A94EB7">
        <w:rPr>
          <w:color w:val="222222"/>
          <w:sz w:val="16"/>
          <w:szCs w:val="16"/>
        </w:rPr>
        <w:t> the literature on </w:t>
      </w:r>
      <w:r w:rsidRPr="00A94EB7">
        <w:rPr>
          <w:rStyle w:val="m5577519854659992616gmail-styleunderline"/>
          <w:color w:val="222222"/>
          <w:sz w:val="16"/>
        </w:rPr>
        <w:t>a topic can</w:t>
      </w:r>
      <w:r w:rsidRPr="00A94EB7">
        <w:rPr>
          <w:color w:val="222222"/>
          <w:sz w:val="16"/>
          <w:szCs w:val="16"/>
        </w:rPr>
        <w:t> create, reinforce or </w:t>
      </w:r>
      <w:r w:rsidRPr="00A94EB7">
        <w:rPr>
          <w:rStyle w:val="m5577519854659992616gmail-styleunderline"/>
          <w:color w:val="222222"/>
          <w:sz w:val="16"/>
        </w:rPr>
        <w:t>alter an individual's opinions</w:t>
      </w:r>
      <w:r w:rsidRPr="00A94EB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A94EB7">
        <w:rPr>
          <w:color w:val="222222"/>
          <w:u w:val="single"/>
        </w:rPr>
        <w:t>exposure to debate research as the person </w:t>
      </w:r>
      <w:r w:rsidRPr="00A94EB7">
        <w:rPr>
          <w:rStyle w:val="StyleUnderline"/>
        </w:rPr>
        <w:t>finding the evidence</w:t>
      </w:r>
      <w:r w:rsidRPr="00A94EB7">
        <w:rPr>
          <w:color w:val="222222"/>
          <w:sz w:val="16"/>
          <w:szCs w:val="16"/>
        </w:rPr>
        <w:t>, hearing it as the opponent in a debate round (or as judge) </w:t>
      </w:r>
      <w:r w:rsidRPr="00A94EB7">
        <w:rPr>
          <w:color w:val="222222"/>
          <w:u w:val="single"/>
        </w:rPr>
        <w:t>acts as a</w:t>
      </w:r>
      <w:r w:rsidRPr="00A94EB7">
        <w:rPr>
          <w:color w:val="222222"/>
          <w:sz w:val="16"/>
          <w:szCs w:val="16"/>
        </w:rPr>
        <w:t>n initial </w:t>
      </w:r>
      <w:r w:rsidRPr="00A94EB7">
        <w:rPr>
          <w:color w:val="222222"/>
          <w:u w:val="single"/>
        </w:rPr>
        <w:t>spark of awareness on an issue</w:t>
      </w:r>
      <w:r w:rsidRPr="00A94EB7">
        <w:rPr>
          <w:color w:val="222222"/>
          <w:sz w:val="16"/>
          <w:szCs w:val="16"/>
        </w:rPr>
        <w:t>. This process of discovery seems to have a similar impact to watching an investigative news report.</w:t>
      </w:r>
    </w:p>
    <w:p w14:paraId="6CA85135" w14:textId="77777777" w:rsidR="00327A88" w:rsidRPr="00A94EB7" w:rsidRDefault="00327A88" w:rsidP="00327A88">
      <w:pPr>
        <w:shd w:val="clear" w:color="auto" w:fill="FFFFFF"/>
        <w:rPr>
          <w:color w:val="222222"/>
          <w:sz w:val="14"/>
          <w:szCs w:val="16"/>
        </w:rPr>
      </w:pPr>
      <w:r w:rsidRPr="00A94EB7">
        <w:rPr>
          <w:color w:val="222222"/>
          <w:sz w:val="16"/>
          <w:szCs w:val="16"/>
        </w:rPr>
        <w:t>Mitchell claimed that </w:t>
      </w:r>
      <w:r w:rsidRPr="00A94EB7">
        <w:rPr>
          <w:rStyle w:val="m5577519854659992616gmail-styleunderline"/>
          <w:color w:val="222222"/>
          <w:sz w:val="16"/>
        </w:rPr>
        <w:t>debate could be</w:t>
      </w:r>
      <w:r w:rsidRPr="00A94EB7">
        <w:rPr>
          <w:color w:val="222222"/>
          <w:sz w:val="16"/>
          <w:szCs w:val="16"/>
        </w:rPr>
        <w:t> more than it was traditionally seen as, that it could be </w:t>
      </w:r>
      <w:r w:rsidRPr="00A94EB7">
        <w:rPr>
          <w:rStyle w:val="m5577519854659992616gmail-styleunderline"/>
          <w:color w:val="222222"/>
          <w:sz w:val="16"/>
        </w:rPr>
        <w:t>a catalyst to empower people to act in the social arena</w:t>
      </w:r>
      <w:r w:rsidRPr="00A94EB7">
        <w:rPr>
          <w:color w:val="222222"/>
          <w:sz w:val="16"/>
          <w:szCs w:val="16"/>
        </w:rPr>
        <w:t>. We surmise that there is a step in between the debate and the action. </w:t>
      </w:r>
      <w:r w:rsidRPr="00A94EB7">
        <w:rPr>
          <w:rStyle w:val="m5577519854659992616gmail-styleunderline"/>
          <w:color w:val="222222"/>
          <w:sz w:val="16"/>
        </w:rPr>
        <w:t>The</w:t>
      </w:r>
      <w:r w:rsidRPr="00A94EB7">
        <w:rPr>
          <w:color w:val="222222"/>
          <w:sz w:val="16"/>
          <w:szCs w:val="16"/>
        </w:rPr>
        <w:t> intermediary </w:t>
      </w:r>
      <w:r w:rsidRPr="00A94EB7">
        <w:rPr>
          <w:rStyle w:val="m5577519854659992616gmail-styleunderline"/>
          <w:color w:val="222222"/>
          <w:sz w:val="16"/>
        </w:rPr>
        <w:t>step where people are inspired to agency is based on the research that they do</w:t>
      </w:r>
      <w:r w:rsidRPr="00A94EB7">
        <w:rPr>
          <w:color w:val="222222"/>
          <w:sz w:val="16"/>
          <w:szCs w:val="16"/>
        </w:rPr>
        <w:t>. </w:t>
      </w:r>
      <w:r w:rsidRPr="00A94EB7">
        <w:rPr>
          <w:rStyle w:val="m5577519854659992616gmail-styleunderline"/>
          <w:color w:val="222222"/>
          <w:sz w:val="16"/>
        </w:rPr>
        <w:t>If students are compelled to act, research is a main factor</w:t>
      </w:r>
      <w:r w:rsidRPr="00A94EB7">
        <w:rPr>
          <w:color w:val="222222"/>
          <w:sz w:val="16"/>
          <w:szCs w:val="16"/>
        </w:rPr>
        <w:t> in compelling them to do so. </w:t>
      </w:r>
      <w:r w:rsidRPr="00C40047">
        <w:rPr>
          <w:rStyle w:val="StyleUnderline"/>
          <w:highlight w:val="green"/>
        </w:rPr>
        <w:t>Even if</w:t>
      </w:r>
      <w:r w:rsidRPr="00A94EB7">
        <w:rPr>
          <w:rStyle w:val="m5577519854659992616gmail-styleunderline"/>
          <w:color w:val="222222"/>
          <w:sz w:val="16"/>
        </w:rPr>
        <w:t xml:space="preserve"> students are </w:t>
      </w:r>
      <w:r w:rsidRPr="00C40047">
        <w:rPr>
          <w:rStyle w:val="Emphasis"/>
          <w:highlight w:val="green"/>
        </w:rPr>
        <w:t>not compelled</w:t>
      </w:r>
      <w:r w:rsidRPr="00C40047">
        <w:rPr>
          <w:rStyle w:val="StyleUnderline"/>
          <w:highlight w:val="green"/>
        </w:rPr>
        <w:t xml:space="preserve"> to take</w:t>
      </w:r>
      <w:r w:rsidRPr="00A94EB7">
        <w:rPr>
          <w:color w:val="222222"/>
          <w:sz w:val="16"/>
          <w:szCs w:val="16"/>
        </w:rPr>
        <w:t> direct </w:t>
      </w:r>
      <w:r w:rsidRPr="00C40047">
        <w:rPr>
          <w:rStyle w:val="StyleUnderline"/>
          <w:highlight w:val="green"/>
        </w:rPr>
        <w:t xml:space="preserve">action, research </w:t>
      </w:r>
      <w:r w:rsidRPr="00A94EB7">
        <w:rPr>
          <w:rStyle w:val="Emphasis"/>
        </w:rPr>
        <w:t xml:space="preserve">still </w:t>
      </w:r>
      <w:r w:rsidRPr="00C40047">
        <w:rPr>
          <w:rStyle w:val="Emphasis"/>
          <w:highlight w:val="green"/>
        </w:rPr>
        <w:t>changes</w:t>
      </w:r>
      <w:r w:rsidRPr="00C40047">
        <w:rPr>
          <w:rStyle w:val="StyleUnderline"/>
          <w:highlight w:val="green"/>
        </w:rPr>
        <w:t xml:space="preserve"> opinions</w:t>
      </w:r>
      <w:r w:rsidRPr="00A94EB7">
        <w:rPr>
          <w:color w:val="222222"/>
          <w:sz w:val="16"/>
          <w:szCs w:val="16"/>
        </w:rPr>
        <w:t> and attitudes.</w:t>
      </w:r>
    </w:p>
    <w:p w14:paraId="10405DC9" w14:textId="77777777" w:rsidR="00327A88" w:rsidRPr="00A94EB7" w:rsidRDefault="00327A88" w:rsidP="00327A88">
      <w:pPr>
        <w:shd w:val="clear" w:color="auto" w:fill="FFFFFF"/>
        <w:rPr>
          <w:rStyle w:val="m5577519854659992616gmail-styleunderline"/>
          <w:color w:val="222222"/>
          <w:sz w:val="16"/>
        </w:rPr>
      </w:pPr>
      <w:r w:rsidRPr="00A94EB7">
        <w:rPr>
          <w:rStyle w:val="m5577519854659992616gmail-styleunderline"/>
          <w:color w:val="222222"/>
          <w:sz w:val="16"/>
        </w:rPr>
        <w:t>Research</w:t>
      </w:r>
      <w:r w:rsidRPr="00A94EB7">
        <w:rPr>
          <w:color w:val="222222"/>
          <w:sz w:val="16"/>
          <w:szCs w:val="16"/>
        </w:rPr>
        <w:t> often </w:t>
      </w:r>
      <w:r w:rsidRPr="00A94EB7">
        <w:rPr>
          <w:rStyle w:val="m5577519854659992616gmail-styleunderline"/>
          <w:color w:val="222222"/>
          <w:sz w:val="16"/>
        </w:rPr>
        <w:t>compels students to take action</w:t>
      </w:r>
      <w:r w:rsidRPr="00A94EB7">
        <w:rPr>
          <w:color w:val="222222"/>
          <w:sz w:val="16"/>
          <w:szCs w:val="16"/>
        </w:rPr>
        <w:t> in the social arena. </w:t>
      </w:r>
      <w:r w:rsidRPr="00A94EB7">
        <w:rPr>
          <w:rStyle w:val="m5577519854659992616gmail-styleunderline"/>
          <w:color w:val="222222"/>
          <w:sz w:val="16"/>
        </w:rPr>
        <w:t>Debate topics guide students in a direction that allows them to explore what is going on</w:t>
      </w:r>
      <w:r w:rsidRPr="00A94EB7">
        <w:rPr>
          <w:color w:val="222222"/>
          <w:sz w:val="16"/>
          <w:szCs w:val="16"/>
        </w:rPr>
        <w:t> in the world. Last year </w:t>
      </w:r>
      <w:r w:rsidRPr="00C40047">
        <w:rPr>
          <w:rStyle w:val="StyleUnderline"/>
          <w:highlight w:val="green"/>
        </w:rPr>
        <w:t>the</w:t>
      </w:r>
      <w:r w:rsidRPr="00A94EB7">
        <w:rPr>
          <w:color w:val="222222"/>
          <w:sz w:val="16"/>
          <w:szCs w:val="16"/>
        </w:rPr>
        <w:t> college </w:t>
      </w:r>
      <w:r w:rsidRPr="00A94EB7">
        <w:rPr>
          <w:rStyle w:val="m5577519854659992616gmail-styleunderline"/>
          <w:color w:val="222222"/>
          <w:sz w:val="16"/>
        </w:rPr>
        <w:t>policy debate </w:t>
      </w:r>
      <w:r w:rsidRPr="00C40047">
        <w:rPr>
          <w:rStyle w:val="StyleUnderline"/>
          <w:highlight w:val="green"/>
        </w:rPr>
        <w:t>topic</w:t>
      </w:r>
      <w:r w:rsidRPr="00A94EB7">
        <w:rPr>
          <w:rStyle w:val="m5577519854659992616gmail-styleunderline"/>
          <w:color w:val="222222"/>
          <w:sz w:val="16"/>
        </w:rPr>
        <w:t xml:space="preserve"> was, </w:t>
      </w:r>
    </w:p>
    <w:p w14:paraId="105AA17E" w14:textId="77777777" w:rsidR="00327A88" w:rsidRPr="00A94EB7" w:rsidRDefault="00327A88" w:rsidP="00327A88">
      <w:pPr>
        <w:shd w:val="clear" w:color="auto" w:fill="FFFFFF"/>
        <w:rPr>
          <w:color w:val="222222"/>
          <w:sz w:val="14"/>
          <w:szCs w:val="16"/>
        </w:rPr>
      </w:pPr>
      <w:r w:rsidRPr="00A94EB7">
        <w:rPr>
          <w:rStyle w:val="m5577519854659992616gmail-styleunderline"/>
          <w:color w:val="222222"/>
          <w:sz w:val="16"/>
        </w:rPr>
        <w:t>Resolved</w:t>
      </w:r>
      <w:r w:rsidRPr="00A94EB7">
        <w:rPr>
          <w:color w:val="222222"/>
          <w:sz w:val="16"/>
          <w:szCs w:val="16"/>
        </w:rPr>
        <w:t>: That </w:t>
      </w:r>
      <w:r w:rsidRPr="00A94EB7">
        <w:rPr>
          <w:rStyle w:val="m5577519854659992616gmail-styleunderline"/>
          <w:color w:val="222222"/>
          <w:sz w:val="16"/>
        </w:rPr>
        <w:t xml:space="preserve">the </w:t>
      </w:r>
      <w:r w:rsidRPr="00C40047">
        <w:rPr>
          <w:rStyle w:val="Emphasis"/>
          <w:highlight w:val="green"/>
        </w:rPr>
        <w:t>U</w:t>
      </w:r>
      <w:r w:rsidRPr="00A94EB7">
        <w:rPr>
          <w:color w:val="222222"/>
          <w:sz w:val="16"/>
          <w:szCs w:val="16"/>
        </w:rPr>
        <w:t>nited </w:t>
      </w:r>
      <w:r w:rsidRPr="00C40047">
        <w:rPr>
          <w:rStyle w:val="Emphasis"/>
          <w:highlight w:val="green"/>
        </w:rPr>
        <w:t>S</w:t>
      </w:r>
      <w:r w:rsidRPr="00A94EB7">
        <w:rPr>
          <w:color w:val="222222"/>
          <w:sz w:val="16"/>
          <w:szCs w:val="16"/>
        </w:rPr>
        <w:t>tates </w:t>
      </w:r>
      <w:r w:rsidRPr="00C40047">
        <w:rPr>
          <w:rStyle w:val="Emphasis"/>
          <w:highlight w:val="green"/>
        </w:rPr>
        <w:t>F</w:t>
      </w:r>
      <w:r w:rsidRPr="00A94EB7">
        <w:rPr>
          <w:color w:val="222222"/>
          <w:sz w:val="16"/>
          <w:szCs w:val="16"/>
        </w:rPr>
        <w:t>ederal </w:t>
      </w:r>
      <w:r w:rsidRPr="00C40047">
        <w:rPr>
          <w:rStyle w:val="Emphasis"/>
          <w:highlight w:val="green"/>
        </w:rPr>
        <w:t>G</w:t>
      </w:r>
      <w:r w:rsidRPr="00A94EB7">
        <w:rPr>
          <w:color w:val="222222"/>
          <w:sz w:val="16"/>
          <w:szCs w:val="16"/>
        </w:rPr>
        <w:t>overnment </w:t>
      </w:r>
      <w:r w:rsidRPr="00C40047">
        <w:rPr>
          <w:rStyle w:val="StyleUnderline"/>
          <w:highlight w:val="green"/>
        </w:rPr>
        <w:t>should</w:t>
      </w:r>
      <w:r w:rsidRPr="00A94EB7">
        <w:rPr>
          <w:rStyle w:val="m5577519854659992616gmail-styleunderline"/>
          <w:color w:val="222222"/>
          <w:sz w:val="16"/>
        </w:rPr>
        <w:t xml:space="preserve"> adopt a policy of constructive engagement, including the</w:t>
      </w:r>
      <w:r w:rsidRPr="00A94EB7">
        <w:rPr>
          <w:color w:val="222222"/>
          <w:sz w:val="16"/>
          <w:szCs w:val="16"/>
        </w:rPr>
        <w:t> immediate </w:t>
      </w:r>
      <w:r w:rsidRPr="00A94EB7">
        <w:rPr>
          <w:rStyle w:val="m5577519854659992616gmail-styleunderline"/>
          <w:color w:val="222222"/>
          <w:sz w:val="16"/>
        </w:rPr>
        <w:t>removal of</w:t>
      </w:r>
      <w:r w:rsidRPr="00A94EB7">
        <w:rPr>
          <w:color w:val="222222"/>
          <w:sz w:val="16"/>
          <w:szCs w:val="16"/>
        </w:rPr>
        <w:t> all or </w:t>
      </w:r>
      <w:r w:rsidRPr="00A94EB7">
        <w:rPr>
          <w:rStyle w:val="m5577519854659992616gmail-styleunderline"/>
          <w:color w:val="222222"/>
          <w:sz w:val="16"/>
        </w:rPr>
        <w:t>nearly all economic sanctions, with the government(s) of one or more</w:t>
      </w:r>
      <w:r w:rsidRPr="00A94EB7">
        <w:rPr>
          <w:color w:val="222222"/>
          <w:sz w:val="16"/>
          <w:szCs w:val="16"/>
        </w:rPr>
        <w:t> of the following nation-states:</w:t>
      </w:r>
      <w:r w:rsidRPr="00A94EB7">
        <w:rPr>
          <w:rStyle w:val="m5577519854659992616gmail-styleunderline"/>
          <w:color w:val="222222"/>
          <w:sz w:val="16"/>
        </w:rPr>
        <w:t xml:space="preserve"> Cuba, Iran, Iraq, Syria, North Korea</w:t>
      </w:r>
      <w:r w:rsidRPr="00A94EB7">
        <w:rPr>
          <w:color w:val="222222"/>
          <w:sz w:val="16"/>
          <w:szCs w:val="16"/>
        </w:rPr>
        <w:t>. </w:t>
      </w:r>
    </w:p>
    <w:p w14:paraId="7FF21E75" w14:textId="77777777" w:rsidR="00327A88" w:rsidRPr="00A94EB7" w:rsidRDefault="00327A88" w:rsidP="00327A88">
      <w:pPr>
        <w:shd w:val="clear" w:color="auto" w:fill="FFFFFF"/>
        <w:rPr>
          <w:color w:val="222222"/>
          <w:sz w:val="16"/>
          <w:szCs w:val="16"/>
        </w:rPr>
      </w:pPr>
      <w:r w:rsidRPr="00A94EB7">
        <w:rPr>
          <w:rStyle w:val="m5577519854659992616gmail-styleunderline"/>
          <w:color w:val="222222"/>
          <w:sz w:val="16"/>
        </w:rPr>
        <w:t>This topic </w:t>
      </w:r>
      <w:r w:rsidRPr="00C40047">
        <w:rPr>
          <w:rStyle w:val="StyleUnderline"/>
          <w:highlight w:val="green"/>
        </w:rPr>
        <w:t>spurred</w:t>
      </w:r>
      <w:r w:rsidRPr="00A94EB7">
        <w:rPr>
          <w:rStyle w:val="m5577519854659992616gmail-styleunderline"/>
          <w:color w:val="222222"/>
          <w:sz w:val="16"/>
        </w:rPr>
        <w:t> </w:t>
      </w:r>
      <w:r w:rsidRPr="00A94EB7">
        <w:rPr>
          <w:color w:val="222222"/>
          <w:sz w:val="16"/>
          <w:szCs w:val="16"/>
        </w:rPr>
        <w:t>quite a bit of </w:t>
      </w:r>
      <w:r w:rsidRPr="00C40047">
        <w:rPr>
          <w:rStyle w:val="StyleUnderline"/>
          <w:highlight w:val="green"/>
        </w:rPr>
        <w:t>activism</w:t>
      </w:r>
      <w:r w:rsidRPr="00A94EB7">
        <w:rPr>
          <w:color w:val="222222"/>
          <w:sz w:val="16"/>
          <w:szCs w:val="16"/>
        </w:rPr>
        <w:t> on the college debate circuit. Many </w:t>
      </w:r>
      <w:r w:rsidRPr="00A94EB7">
        <w:rPr>
          <w:rStyle w:val="m5577519854659992616gmail-styleunderline"/>
          <w:color w:val="222222"/>
          <w:sz w:val="16"/>
        </w:rPr>
        <w:t>students become actively involved in protesting</w:t>
      </w:r>
      <w:r w:rsidRPr="00A94EB7">
        <w:rPr>
          <w:color w:val="222222"/>
          <w:sz w:val="16"/>
          <w:szCs w:val="16"/>
        </w:rPr>
        <w:t> for </w:t>
      </w:r>
      <w:r w:rsidRPr="00A94EB7">
        <w:rPr>
          <w:rStyle w:val="m5577519854659992616gmail-styleunderline"/>
          <w:color w:val="222222"/>
          <w:sz w:val="16"/>
        </w:rPr>
        <w:t>the removal of sanctions</w:t>
      </w:r>
      <w:r w:rsidRPr="00A94EB7">
        <w:rPr>
          <w:color w:val="222222"/>
          <w:sz w:val="16"/>
          <w:szCs w:val="16"/>
        </w:rPr>
        <w:t> from at least one of the topic countries. </w:t>
      </w:r>
      <w:r w:rsidRPr="00A94EB7">
        <w:rPr>
          <w:rStyle w:val="m5577519854659992616gmail-styleunderline"/>
          <w:color w:val="222222"/>
          <w:sz w:val="16"/>
        </w:rPr>
        <w:t xml:space="preserve">The </w:t>
      </w:r>
      <w:r w:rsidRPr="00C40047">
        <w:rPr>
          <w:rStyle w:val="StyleUnderline"/>
          <w:highlight w:val="green"/>
        </w:rPr>
        <w:t>college</w:t>
      </w:r>
      <w:r w:rsidRPr="00A94EB7">
        <w:rPr>
          <w:rStyle w:val="m5577519854659992616gmail-styleunderline"/>
          <w:color w:val="222222"/>
          <w:sz w:val="16"/>
        </w:rPr>
        <w:t xml:space="preserve"> listserve </w:t>
      </w:r>
      <w:r w:rsidRPr="00C40047">
        <w:rPr>
          <w:rStyle w:val="StyleUnderline"/>
          <w:highlight w:val="green"/>
        </w:rPr>
        <w:t xml:space="preserve">was used to </w:t>
      </w:r>
      <w:r w:rsidRPr="00C40047">
        <w:rPr>
          <w:rStyle w:val="Emphasis"/>
          <w:highlight w:val="green"/>
        </w:rPr>
        <w:t>rally people</w:t>
      </w:r>
      <w:r w:rsidRPr="00C40047">
        <w:rPr>
          <w:rStyle w:val="StyleUnderline"/>
          <w:highlight w:val="green"/>
        </w:rPr>
        <w:t xml:space="preserve"> in support of</w:t>
      </w:r>
      <w:r w:rsidRPr="00A94EB7">
        <w:rPr>
          <w:b/>
          <w:bCs/>
          <w:color w:val="222222"/>
          <w:sz w:val="16"/>
          <w:szCs w:val="16"/>
        </w:rPr>
        <w:t> </w:t>
      </w:r>
      <w:r w:rsidRPr="00A94EB7">
        <w:rPr>
          <w:color w:val="222222"/>
          <w:sz w:val="16"/>
          <w:szCs w:val="16"/>
        </w:rPr>
        <w:t xml:space="preserve">various </w:t>
      </w:r>
      <w:r w:rsidRPr="00C40047">
        <w:rPr>
          <w:rStyle w:val="Emphasis"/>
          <w:highlight w:val="green"/>
        </w:rPr>
        <w:t>movements</w:t>
      </w:r>
      <w:r w:rsidRPr="00A94EB7">
        <w:rPr>
          <w:rStyle w:val="m5577519854659992616gmail-styleunderline"/>
          <w:color w:val="222222"/>
          <w:sz w:val="16"/>
        </w:rPr>
        <w:t xml:space="preserve"> to remove sanctions on</w:t>
      </w:r>
      <w:r w:rsidRPr="00A94EB7">
        <w:rPr>
          <w:color w:val="222222"/>
          <w:sz w:val="16"/>
          <w:szCs w:val="16"/>
        </w:rPr>
        <w:t> both </w:t>
      </w:r>
      <w:r w:rsidRPr="00A94EB7">
        <w:rPr>
          <w:rStyle w:val="m5577519854659992616gmail-styleunderline"/>
          <w:color w:val="222222"/>
          <w:sz w:val="16"/>
        </w:rPr>
        <w:t>Iraq and Cuba</w:t>
      </w:r>
      <w:r w:rsidRPr="00A94EB7">
        <w:rPr>
          <w:color w:val="222222"/>
          <w:sz w:val="16"/>
          <w:szCs w:val="16"/>
        </w:rPr>
        <w:t>. These messages were posted after the research on the topic began. While this topic did not lend itself to activism beyond rallying the government, </w:t>
      </w:r>
      <w:r w:rsidRPr="00A94EB7">
        <w:rPr>
          <w:rStyle w:val="m5577519854659992616gmail-styleunderline"/>
          <w:color w:val="222222"/>
          <w:sz w:val="16"/>
        </w:rPr>
        <w:t>other topics</w:t>
      </w:r>
      <w:r w:rsidRPr="00A94EB7">
        <w:rPr>
          <w:color w:val="222222"/>
          <w:sz w:val="16"/>
          <w:szCs w:val="16"/>
        </w:rPr>
        <w:t> have </w:t>
      </w:r>
      <w:r w:rsidRPr="00A94EB7">
        <w:rPr>
          <w:rStyle w:val="m5577519854659992616gmail-styleunderline"/>
          <w:color w:val="222222"/>
          <w:sz w:val="16"/>
        </w:rPr>
        <w:t>allowed students to take their beliefs</w:t>
      </w:r>
      <w:r w:rsidRPr="00A94EB7">
        <w:rPr>
          <w:color w:val="222222"/>
          <w:sz w:val="16"/>
          <w:szCs w:val="16"/>
        </w:rPr>
        <w:t> outside of the laboratory and </w:t>
      </w:r>
      <w:r w:rsidRPr="00A94EB7">
        <w:rPr>
          <w:rStyle w:val="m5577519854659992616gmail-styleunderline"/>
          <w:color w:val="222222"/>
          <w:sz w:val="16"/>
        </w:rPr>
        <w:t>into action</w:t>
      </w:r>
      <w:r w:rsidRPr="00A94EB7">
        <w:rPr>
          <w:color w:val="222222"/>
          <w:sz w:val="16"/>
          <w:szCs w:val="16"/>
        </w:rPr>
        <w:t>.</w:t>
      </w:r>
    </w:p>
    <w:p w14:paraId="06877DD8" w14:textId="77777777" w:rsidR="00327A88" w:rsidRPr="00A94EB7" w:rsidRDefault="00327A88" w:rsidP="00327A88">
      <w:pPr>
        <w:rPr>
          <w:sz w:val="16"/>
          <w:szCs w:val="16"/>
        </w:rPr>
      </w:pPr>
      <w:r w:rsidRPr="00A94EB7">
        <w:rPr>
          <w:sz w:val="16"/>
          <w:szCs w:val="16"/>
        </w:rPr>
        <w:t>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16F38D61" w14:textId="77777777" w:rsidR="00327A88" w:rsidRPr="00A94EB7" w:rsidRDefault="00327A88" w:rsidP="00327A88">
      <w:pPr>
        <w:rPr>
          <w:sz w:val="16"/>
          <w:szCs w:val="16"/>
        </w:rPr>
      </w:pPr>
      <w:r w:rsidRPr="00A94EB7">
        <w:rPr>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188387C6" w14:textId="77777777" w:rsidR="00327A88" w:rsidRPr="00A94EB7" w:rsidRDefault="00327A88" w:rsidP="00327A88">
      <w:pPr>
        <w:rPr>
          <w:sz w:val="16"/>
          <w:szCs w:val="16"/>
        </w:rPr>
      </w:pPr>
      <w:r w:rsidRPr="00A94EB7">
        <w:rPr>
          <w:sz w:val="16"/>
          <w:szCs w:val="16"/>
        </w:rPr>
        <w:t>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11" w:tgtFrame="_blank" w:history="1">
        <w:r w:rsidRPr="00A94EB7">
          <w:rPr>
            <w:rStyle w:val="Hyperlink"/>
            <w:sz w:val="16"/>
            <w:szCs w:val="16"/>
          </w:rPr>
          <w:t>http://www.bethel.edu/Majors/Communication/npda/faq2.html</w:t>
        </w:r>
      </w:hyperlink>
      <w:r w:rsidRPr="00A94EB7">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08FC7FFD" w14:textId="77777777" w:rsidR="00327A88" w:rsidRDefault="00327A88" w:rsidP="00327A88">
      <w:pPr>
        <w:rPr>
          <w:rStyle w:val="StyleUnderline"/>
        </w:rPr>
      </w:pPr>
      <w:r w:rsidRPr="00A94EB7">
        <w:rPr>
          <w:sz w:val="16"/>
        </w:rPr>
        <w:t>Not all debate research appears to generate personal advocacy and challenge peoples' assumptions. Debaters must switch sides, so they must inevitably debate against various cases. While this may seem to be inconsistent with advocacy, </w:t>
      </w:r>
      <w:r w:rsidRPr="00A94EB7">
        <w:rPr>
          <w:rStyle w:val="Emphasis"/>
        </w:rPr>
        <w:t xml:space="preserve">supporting and </w:t>
      </w:r>
      <w:r w:rsidRPr="00C40047">
        <w:rPr>
          <w:rStyle w:val="Emphasis"/>
          <w:highlight w:val="green"/>
        </w:rPr>
        <w:t>researching</w:t>
      </w:r>
      <w:r w:rsidRPr="00C40047">
        <w:rPr>
          <w:rStyle w:val="StyleUnderline"/>
          <w:highlight w:val="green"/>
        </w:rPr>
        <w:t> both sides of</w:t>
      </w:r>
      <w:r w:rsidRPr="00A94EB7">
        <w:rPr>
          <w:sz w:val="16"/>
        </w:rPr>
        <w:t xml:space="preserve"> an </w:t>
      </w:r>
      <w:r w:rsidRPr="00C40047">
        <w:rPr>
          <w:rStyle w:val="StyleUnderline"/>
          <w:highlight w:val="green"/>
        </w:rPr>
        <w:t>argument</w:t>
      </w:r>
      <w:r w:rsidRPr="00A94EB7">
        <w:rPr>
          <w:sz w:val="16"/>
        </w:rPr>
        <w:t xml:space="preserve"> actually </w:t>
      </w:r>
      <w:r w:rsidRPr="00C40047">
        <w:rPr>
          <w:rStyle w:val="StyleUnderline"/>
          <w:highlight w:val="green"/>
        </w:rPr>
        <w:t>created </w:t>
      </w:r>
      <w:r w:rsidRPr="00A94EB7">
        <w:rPr>
          <w:rStyle w:val="Emphasis"/>
        </w:rPr>
        <w:t xml:space="preserve">stronger </w:t>
      </w:r>
      <w:r w:rsidRPr="00C40047">
        <w:rPr>
          <w:rStyle w:val="Emphasis"/>
          <w:highlight w:val="green"/>
        </w:rPr>
        <w:t>advocates</w:t>
      </w:r>
      <w:r w:rsidRPr="00A94EB7">
        <w:rPr>
          <w:sz w:val="16"/>
        </w:rPr>
        <w:t xml:space="preserve">. Not only did </w:t>
      </w:r>
      <w:r w:rsidRPr="00C40047">
        <w:rPr>
          <w:rStyle w:val="StyleUnderline"/>
          <w:highlight w:val="green"/>
        </w:rPr>
        <w:t>debaters learn both sides</w:t>
      </w:r>
      <w:r w:rsidRPr="00A94EB7">
        <w:rPr>
          <w:sz w:val="16"/>
        </w:rPr>
        <w:t> of an argument, </w:t>
      </w:r>
      <w:r w:rsidRPr="00C40047">
        <w:rPr>
          <w:rStyle w:val="StyleUnderline"/>
          <w:highlight w:val="green"/>
        </w:rPr>
        <w:t>so</w:t>
      </w:r>
      <w:r w:rsidRPr="00A94EB7">
        <w:rPr>
          <w:sz w:val="16"/>
        </w:rPr>
        <w:t> that </w:t>
      </w:r>
      <w:r w:rsidRPr="00C40047">
        <w:rPr>
          <w:rStyle w:val="StyleUnderline"/>
          <w:highlight w:val="green"/>
        </w:rPr>
        <w:t xml:space="preserve">they could </w:t>
      </w:r>
      <w:r w:rsidRPr="00C40047">
        <w:rPr>
          <w:rStyle w:val="Emphasis"/>
          <w:highlight w:val="green"/>
        </w:rPr>
        <w:t>defend</w:t>
      </w:r>
      <w:r w:rsidRPr="00C40047">
        <w:rPr>
          <w:rStyle w:val="StyleUnderline"/>
          <w:highlight w:val="green"/>
        </w:rPr>
        <w:t xml:space="preserve"> their positions </w:t>
      </w:r>
      <w:r w:rsidRPr="00C40047">
        <w:rPr>
          <w:rStyle w:val="Emphasis"/>
          <w:highlight w:val="green"/>
        </w:rPr>
        <w:t>against attack</w:t>
      </w:r>
      <w:r w:rsidRPr="00A94EB7">
        <w:rPr>
          <w:sz w:val="16"/>
        </w:rPr>
        <w:t>, they also learned the nuances of each position. </w:t>
      </w:r>
      <w:r w:rsidRPr="00C40047">
        <w:rPr>
          <w:rStyle w:val="StyleUnderline"/>
          <w:highlight w:val="green"/>
        </w:rPr>
        <w:t>Learning</w:t>
      </w:r>
      <w:r w:rsidRPr="00A94EB7">
        <w:rPr>
          <w:sz w:val="16"/>
        </w:rPr>
        <w:t> and </w:t>
      </w:r>
      <w:r w:rsidRPr="00C40047">
        <w:rPr>
          <w:rStyle w:val="StyleUnderline"/>
          <w:highlight w:val="green"/>
        </w:rPr>
        <w:t xml:space="preserve">the </w:t>
      </w:r>
      <w:r w:rsidRPr="00A94EB7">
        <w:rPr>
          <w:rStyle w:val="Emphasis"/>
        </w:rPr>
        <w:t xml:space="preserve">intricate </w:t>
      </w:r>
      <w:r w:rsidRPr="00C40047">
        <w:rPr>
          <w:rStyle w:val="Emphasis"/>
          <w:highlight w:val="green"/>
        </w:rPr>
        <w:t>nature</w:t>
      </w:r>
      <w:r w:rsidRPr="00C40047">
        <w:rPr>
          <w:rStyle w:val="StyleUnderline"/>
          <w:highlight w:val="green"/>
        </w:rPr>
        <w:t xml:space="preserve"> of</w:t>
      </w:r>
      <w:r w:rsidRPr="00A94EB7">
        <w:rPr>
          <w:sz w:val="16"/>
        </w:rPr>
        <w:t> various </w:t>
      </w:r>
      <w:r w:rsidRPr="00A94EB7">
        <w:rPr>
          <w:rStyle w:val="Emphasis"/>
        </w:rPr>
        <w:t xml:space="preserve">policy </w:t>
      </w:r>
      <w:r w:rsidRPr="00C40047">
        <w:rPr>
          <w:rStyle w:val="Emphasis"/>
          <w:highlight w:val="green"/>
        </w:rPr>
        <w:t>proposals</w:t>
      </w:r>
      <w:r w:rsidRPr="00C40047">
        <w:rPr>
          <w:rStyle w:val="StyleUnderline"/>
          <w:highlight w:val="green"/>
        </w:rPr>
        <w:t> helps debaters</w:t>
      </w:r>
      <w:r w:rsidRPr="00A94EB7">
        <w:rPr>
          <w:rStyle w:val="StyleUnderline"/>
        </w:rPr>
        <w:t> to </w:t>
      </w:r>
      <w:r w:rsidRPr="00C40047">
        <w:rPr>
          <w:rStyle w:val="StyleUnderline"/>
          <w:highlight w:val="green"/>
        </w:rPr>
        <w:t xml:space="preserve">strengthen their </w:t>
      </w:r>
      <w:r w:rsidRPr="00A94EB7">
        <w:rPr>
          <w:rStyle w:val="Emphasis"/>
        </w:rPr>
        <w:t xml:space="preserve">own </w:t>
      </w:r>
      <w:r w:rsidRPr="00C40047">
        <w:rPr>
          <w:rStyle w:val="Emphasis"/>
          <w:highlight w:val="green"/>
        </w:rPr>
        <w:t>stance</w:t>
      </w:r>
      <w:r w:rsidRPr="00A94EB7">
        <w:rPr>
          <w:rStyle w:val="StyleUnderline"/>
        </w:rPr>
        <w:t> on issues.</w:t>
      </w:r>
    </w:p>
    <w:p w14:paraId="59C6C435" w14:textId="77777777" w:rsidR="00327A88" w:rsidRDefault="00327A88" w:rsidP="00327A88">
      <w:pPr>
        <w:pStyle w:val="Heading4"/>
        <w:rPr>
          <w:rFonts w:cs="Calibri"/>
        </w:rPr>
      </w:pPr>
      <w:r>
        <w:rPr>
          <w:rFonts w:cs="Calibri"/>
        </w:rPr>
        <w:t xml:space="preserve">3] </w:t>
      </w:r>
      <w:r w:rsidRPr="00BE27A1">
        <w:rPr>
          <w:rFonts w:cs="Calibri"/>
        </w:rPr>
        <w:t>SSD is good and solves – it forces debaters to consider a controversial issue from multiple perspectives. Non-T affs allow individuals to establish their own metrics for what they want to debate leading to ideological dogmatism –the process of defending and answering proposals is a benefit of engaging the topic and they could just read the K on the neg</w:t>
      </w:r>
    </w:p>
    <w:p w14:paraId="3962010B" w14:textId="77777777" w:rsidR="00327A88" w:rsidRDefault="00327A88" w:rsidP="00327A88"/>
    <w:p w14:paraId="7FCECA06" w14:textId="77777777" w:rsidR="00327A88" w:rsidRDefault="00327A88" w:rsidP="00327A88">
      <w:pPr>
        <w:pStyle w:val="Heading4"/>
        <w:rPr>
          <w:rFonts w:cs="Calibri"/>
        </w:rPr>
      </w:pPr>
      <w:r>
        <w:t xml:space="preserve">4] </w:t>
      </w:r>
      <w:r w:rsidRPr="00295DF4">
        <w:rPr>
          <w:rFonts w:cs="Calibri"/>
        </w:rPr>
        <w:t>Small schools disad-- under-resourced are most adversely effected by a massive, unpredictable caselist which worsens structural disparities. Inclusion is an independent voter – you can’t debate if you can’t participate which is a prerequisite to accessing their benefits and ensures everyone gains from the activity.</w:t>
      </w:r>
    </w:p>
    <w:p w14:paraId="3B294FE0" w14:textId="77777777" w:rsidR="00327A88" w:rsidRPr="00476F28" w:rsidRDefault="00327A88" w:rsidP="00327A88"/>
    <w:p w14:paraId="3AEA1C6B" w14:textId="77777777" w:rsidR="00327A88" w:rsidRPr="00295DF4" w:rsidRDefault="00327A88" w:rsidP="00327A88">
      <w:pPr>
        <w:pStyle w:val="Heading4"/>
        <w:rPr>
          <w:rFonts w:cs="Calibri"/>
        </w:rPr>
      </w:pPr>
      <w:r>
        <w:t xml:space="preserve">5] </w:t>
      </w:r>
      <w:r w:rsidRPr="00295DF4">
        <w:rPr>
          <w:rFonts w:cs="Calibri"/>
        </w:rPr>
        <w:t xml:space="preserve">Fairness -- an unlimited, unpredictable topic disparately raises the research burden for the neg -- treat this is a sufficient win condition because fairness is the logical structure that undergirds all impacts AND controls any benefit to debate. </w:t>
      </w:r>
    </w:p>
    <w:p w14:paraId="4250F8C2" w14:textId="77777777" w:rsidR="00327A88" w:rsidRPr="00295DF4" w:rsidRDefault="00327A88" w:rsidP="00327A88">
      <w:r w:rsidRPr="00295DF4">
        <w:rPr>
          <w:b/>
          <w:bCs/>
          <w:sz w:val="26"/>
          <w:szCs w:val="26"/>
        </w:rPr>
        <w:t xml:space="preserve">Dascal and Knoll </w:t>
      </w:r>
      <w:r w:rsidRPr="00295DF4">
        <w:rPr>
          <w:rStyle w:val="Style13ptBold"/>
        </w:rPr>
        <w:t>’</w:t>
      </w:r>
      <w:r w:rsidRPr="00295DF4">
        <w:rPr>
          <w:b/>
          <w:bCs/>
          <w:sz w:val="26"/>
          <w:szCs w:val="26"/>
        </w:rPr>
        <w:t>11</w:t>
      </w:r>
      <w:r w:rsidRPr="00295DF4">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3763F3AF" w14:textId="77777777" w:rsidR="00327A88" w:rsidRPr="00295DF4" w:rsidRDefault="00327A88" w:rsidP="00327A88">
      <w:pPr>
        <w:rPr>
          <w:sz w:val="16"/>
        </w:rPr>
      </w:pPr>
      <w:r w:rsidRPr="00295DF4">
        <w:rPr>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295DF4">
        <w:rPr>
          <w:rStyle w:val="StyleUnderline"/>
        </w:rPr>
        <w:t xml:space="preserve">in the </w:t>
      </w:r>
      <w:r w:rsidRPr="00295DF4">
        <w:rPr>
          <w:rStyle w:val="Emphasis"/>
        </w:rPr>
        <w:t>present</w:t>
      </w:r>
      <w:r w:rsidRPr="00295DF4">
        <w:rPr>
          <w:sz w:val="16"/>
        </w:rPr>
        <w:t xml:space="preserve"> situation </w:t>
      </w:r>
      <w:r w:rsidRPr="00295DF4">
        <w:rPr>
          <w:rStyle w:val="StyleUnderline"/>
        </w:rPr>
        <w:t>critical discussion is far from being</w:t>
      </w:r>
      <w:r w:rsidRPr="00295DF4">
        <w:rPr>
          <w:rStyle w:val="StyleUnderline"/>
          <w:sz w:val="16"/>
        </w:rPr>
        <w:t xml:space="preserve"> </w:t>
      </w:r>
      <w:r w:rsidRPr="00295DF4">
        <w:rPr>
          <w:sz w:val="16"/>
        </w:rPr>
        <w:t xml:space="preserve">systematically and </w:t>
      </w:r>
      <w:r w:rsidRPr="00295DF4">
        <w:rPr>
          <w:rStyle w:val="StyleUnderline"/>
        </w:rPr>
        <w:t>successfully applied</w:t>
      </w:r>
      <w:r w:rsidRPr="00295DF4">
        <w:rPr>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295DF4">
        <w:rPr>
          <w:rStyle w:val="Emphasis"/>
        </w:rPr>
        <w:t>debates</w:t>
      </w:r>
      <w:r w:rsidRPr="00295DF4">
        <w:rPr>
          <w:sz w:val="16"/>
        </w:rPr>
        <w:t xml:space="preserve">, therefore, </w:t>
      </w:r>
      <w:r w:rsidRPr="00295DF4">
        <w:rPr>
          <w:rStyle w:val="StyleUnderline"/>
        </w:rPr>
        <w:t>are</w:t>
      </w:r>
      <w:r w:rsidRPr="00295DF4">
        <w:rPr>
          <w:sz w:val="16"/>
        </w:rPr>
        <w:t xml:space="preserve"> ‘quasi-discussions’, i.e., “</w:t>
      </w:r>
      <w:r w:rsidRPr="00295DF4">
        <w:rPr>
          <w:rStyle w:val="Emphasis"/>
          <w:highlight w:val="green"/>
        </w:rPr>
        <w:t>monologues calculated</w:t>
      </w:r>
      <w:r w:rsidRPr="00295DF4">
        <w:rPr>
          <w:rStyle w:val="StyleUnderline"/>
          <w:highlight w:val="green"/>
        </w:rPr>
        <w:t xml:space="preserve"> only to </w:t>
      </w:r>
      <w:r w:rsidRPr="00295DF4">
        <w:rPr>
          <w:rStyle w:val="Emphasis"/>
          <w:highlight w:val="green"/>
        </w:rPr>
        <w:t>win</w:t>
      </w:r>
      <w:r w:rsidRPr="00295DF4">
        <w:rPr>
          <w:rStyle w:val="StyleUnderline"/>
        </w:rPr>
        <w:t xml:space="preserve"> the </w:t>
      </w:r>
      <w:r w:rsidRPr="00295DF4">
        <w:rPr>
          <w:rStyle w:val="Emphasis"/>
        </w:rPr>
        <w:t xml:space="preserve">audience’s </w:t>
      </w:r>
      <w:r w:rsidRPr="00295DF4">
        <w:rPr>
          <w:rStyle w:val="Emphasis"/>
          <w:highlight w:val="green"/>
        </w:rPr>
        <w:t>consent</w:t>
      </w:r>
      <w:r w:rsidRPr="00295DF4">
        <w:rPr>
          <w:rStyle w:val="StyleUnderline"/>
          <w:highlight w:val="green"/>
        </w:rPr>
        <w:t xml:space="preserve"> to one’s </w:t>
      </w:r>
      <w:r w:rsidRPr="00295DF4">
        <w:rPr>
          <w:rStyle w:val="Emphasis"/>
        </w:rPr>
        <w:t xml:space="preserve">own </w:t>
      </w:r>
      <w:r w:rsidRPr="00295DF4">
        <w:rPr>
          <w:rStyle w:val="Emphasis"/>
          <w:highlight w:val="green"/>
        </w:rPr>
        <w:t>views</w:t>
      </w:r>
      <w:r w:rsidRPr="00295DF4">
        <w:rPr>
          <w:rStyle w:val="StyleUnderline"/>
          <w:highlight w:val="green"/>
        </w:rPr>
        <w:t>”, rather than ‘</w:t>
      </w:r>
      <w:r w:rsidRPr="00295DF4">
        <w:rPr>
          <w:rStyle w:val="Emphasis"/>
          <w:highlight w:val="green"/>
        </w:rPr>
        <w:t>genuine</w:t>
      </w:r>
      <w:r w:rsidRPr="00295DF4">
        <w:rPr>
          <w:rStyle w:val="StyleUnderline"/>
        </w:rPr>
        <w:t xml:space="preserve"> discussions’</w:t>
      </w:r>
      <w:r w:rsidRPr="00295DF4">
        <w:rPr>
          <w:sz w:val="16"/>
        </w:rPr>
        <w:t xml:space="preserve">, i.e., serious attempts to have an </w:t>
      </w:r>
      <w:r w:rsidRPr="00295DF4">
        <w:rPr>
          <w:rStyle w:val="Emphasis"/>
        </w:rPr>
        <w:t xml:space="preserve">intellectual </w:t>
      </w:r>
      <w:r w:rsidRPr="00295DF4">
        <w:rPr>
          <w:rStyle w:val="Emphasis"/>
          <w:highlight w:val="green"/>
        </w:rPr>
        <w:t>exchange</w:t>
      </w:r>
      <w:r w:rsidRPr="00295DF4">
        <w:rPr>
          <w:sz w:val="16"/>
        </w:rPr>
        <w:t xml:space="preserve">, which is typical of critical discussions (ibid.). In order </w:t>
      </w:r>
      <w:r w:rsidRPr="00295DF4">
        <w:rPr>
          <w:rStyle w:val="StyleUnderline"/>
          <w:highlight w:val="green"/>
        </w:rPr>
        <w:t>to overcome this</w:t>
      </w:r>
      <w:r w:rsidRPr="00295DF4">
        <w:rPr>
          <w:sz w:val="16"/>
        </w:rPr>
        <w:t xml:space="preserve"> situation, “democracy should always have promoted such a critical discussion of standpoints as a central aim. Only if this is the case can stimulating participation in political discourse enhance the quality of democracy" (ibid.). </w:t>
      </w:r>
      <w:r w:rsidRPr="00295DF4">
        <w:rPr>
          <w:rStyle w:val="StyleUnderline"/>
        </w:rPr>
        <w:t xml:space="preserve">This </w:t>
      </w:r>
      <w:r w:rsidRPr="00295DF4">
        <w:rPr>
          <w:rStyle w:val="StyleUnderline"/>
          <w:highlight w:val="green"/>
        </w:rPr>
        <w:t>can be achieved</w:t>
      </w:r>
      <w:r w:rsidRPr="00295DF4">
        <w:rPr>
          <w:sz w:val="16"/>
        </w:rPr>
        <w:t xml:space="preserve">, however, </w:t>
      </w:r>
      <w:r w:rsidRPr="00295DF4">
        <w:rPr>
          <w:rStyle w:val="Emphasis"/>
          <w:highlight w:val="green"/>
        </w:rPr>
        <w:t>only</w:t>
      </w:r>
      <w:r w:rsidRPr="00295DF4">
        <w:rPr>
          <w:rStyle w:val="StyleUnderline"/>
          <w:highlight w:val="green"/>
        </w:rPr>
        <w:t xml:space="preserve"> by following</w:t>
      </w:r>
      <w:r w:rsidRPr="00295DF4">
        <w:rPr>
          <w:rStyle w:val="StyleUnderline"/>
        </w:rPr>
        <w:t xml:space="preserve"> “the dialectical </w:t>
      </w:r>
      <w:r w:rsidRPr="00295DF4">
        <w:rPr>
          <w:rStyle w:val="Emphasis"/>
          <w:highlight w:val="green"/>
        </w:rPr>
        <w:t>rules for argument</w:t>
      </w:r>
      <w:r w:rsidRPr="00295DF4">
        <w:rPr>
          <w:rStyle w:val="Emphasis"/>
        </w:rPr>
        <w:t>ative discourse</w:t>
      </w:r>
      <w:r w:rsidRPr="00295DF4">
        <w:rPr>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Eemeren 1995: 145-146). </w:t>
      </w:r>
    </w:p>
    <w:p w14:paraId="108845D0" w14:textId="77777777" w:rsidR="00327A88" w:rsidRPr="00295DF4" w:rsidRDefault="00327A88" w:rsidP="00327A88">
      <w:pPr>
        <w:rPr>
          <w:sz w:val="16"/>
          <w:szCs w:val="16"/>
        </w:rPr>
      </w:pPr>
      <w:r w:rsidRPr="00295DF4">
        <w:rPr>
          <w:sz w:val="16"/>
          <w:szCs w:val="16"/>
        </w:rPr>
        <w:t>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Eemeren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Eemeren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56EAE9BE" w14:textId="77777777" w:rsidR="00327A88" w:rsidRPr="00295DF4" w:rsidRDefault="00327A88" w:rsidP="00327A88">
      <w:pPr>
        <w:rPr>
          <w:sz w:val="16"/>
          <w:szCs w:val="16"/>
        </w:rPr>
      </w:pPr>
      <w:r w:rsidRPr="00295DF4">
        <w:rPr>
          <w:sz w:val="16"/>
          <w:szCs w:val="16"/>
        </w:rPr>
        <w:t xml:space="preserve">No wonder that van Eemeren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0D160C2C" w14:textId="77777777" w:rsidR="00327A88" w:rsidRPr="00295DF4" w:rsidRDefault="00327A88" w:rsidP="00327A88">
      <w:pPr>
        <w:rPr>
          <w:sz w:val="16"/>
        </w:rPr>
      </w:pPr>
      <w:r w:rsidRPr="00295DF4">
        <w:rPr>
          <w:sz w:val="16"/>
        </w:rPr>
        <w:t xml:space="preserve">In the light of the substantial gap between the normative ideal and the actual practices of public and political argumentation that PD’s description and explanation provides, a number of doubts arise: </w:t>
      </w:r>
      <w:r w:rsidRPr="00295DF4">
        <w:rPr>
          <w:rStyle w:val="StyleUnderline"/>
          <w:highlight w:val="green"/>
        </w:rPr>
        <w:t xml:space="preserve">Are there </w:t>
      </w:r>
      <w:r w:rsidRPr="00295DF4">
        <w:rPr>
          <w:rStyle w:val="Emphasis"/>
          <w:highlight w:val="green"/>
        </w:rPr>
        <w:t>structural</w:t>
      </w:r>
      <w:r w:rsidRPr="00295DF4">
        <w:rPr>
          <w:rStyle w:val="StyleUnderline"/>
        </w:rPr>
        <w:t>,</w:t>
      </w:r>
      <w:r w:rsidRPr="00295DF4">
        <w:rPr>
          <w:sz w:val="16"/>
        </w:rPr>
        <w:t xml:space="preserve"> rather than merely contingent </w:t>
      </w:r>
      <w:r w:rsidRPr="00295DF4">
        <w:rPr>
          <w:rStyle w:val="StyleUnderline"/>
          <w:highlight w:val="green"/>
        </w:rPr>
        <w:t xml:space="preserve">obstacles in idealized </w:t>
      </w:r>
      <w:r w:rsidRPr="00295DF4">
        <w:rPr>
          <w:rStyle w:val="Emphasis"/>
        </w:rPr>
        <w:t xml:space="preserve">critical </w:t>
      </w:r>
      <w:r w:rsidRPr="00295DF4">
        <w:rPr>
          <w:rStyle w:val="Emphasis"/>
          <w:highlight w:val="green"/>
        </w:rPr>
        <w:t>discussion</w:t>
      </w:r>
      <w:r w:rsidRPr="00295DF4">
        <w:rPr>
          <w:rStyle w:val="StyleUnderline"/>
          <w:highlight w:val="green"/>
        </w:rPr>
        <w:t xml:space="preserve"> that prevents</w:t>
      </w:r>
      <w:r w:rsidRPr="00295DF4">
        <w:rPr>
          <w:rStyle w:val="StyleUnderline"/>
        </w:rPr>
        <w:t xml:space="preserve"> even </w:t>
      </w:r>
      <w:r w:rsidRPr="00295DF4">
        <w:rPr>
          <w:rStyle w:val="StyleUnderline"/>
          <w:highlight w:val="green"/>
        </w:rPr>
        <w:t xml:space="preserve">its </w:t>
      </w:r>
      <w:r w:rsidRPr="00295DF4">
        <w:rPr>
          <w:rStyle w:val="Emphasis"/>
          <w:highlight w:val="green"/>
        </w:rPr>
        <w:t>approximate use</w:t>
      </w:r>
      <w:r w:rsidRPr="00295DF4">
        <w:rPr>
          <w:sz w:val="16"/>
        </w:rPr>
        <w:t xml:space="preserve"> in the public sphere</w:t>
      </w:r>
      <w:r w:rsidRPr="00295DF4">
        <w:rPr>
          <w:rStyle w:val="Emphasis"/>
          <w:highlight w:val="green"/>
        </w:rPr>
        <w:t>?</w:t>
      </w:r>
      <w:r w:rsidRPr="00295DF4">
        <w:rPr>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295DF4">
        <w:rPr>
          <w:rStyle w:val="StyleUnderline"/>
          <w:highlight w:val="green"/>
        </w:rPr>
        <w:t>these doubts</w:t>
      </w:r>
      <w:r w:rsidRPr="00295DF4">
        <w:rPr>
          <w:sz w:val="16"/>
        </w:rPr>
        <w:t xml:space="preserve"> suggest that a powerful structural phenomenon like the existence of CSDs in the public sphere is perhaps overlooked by PD and </w:t>
      </w:r>
      <w:r w:rsidRPr="00295DF4">
        <w:rPr>
          <w:rStyle w:val="Emphasis"/>
          <w:highlight w:val="green"/>
        </w:rPr>
        <w:t>require</w:t>
      </w:r>
      <w:r w:rsidRPr="00295DF4">
        <w:rPr>
          <w:sz w:val="16"/>
        </w:rPr>
        <w:t xml:space="preserve">s, for its overcoming, a radically different approach. </w:t>
      </w:r>
    </w:p>
    <w:p w14:paraId="21DDA7E9" w14:textId="77777777" w:rsidR="00327A88" w:rsidRPr="00295DF4" w:rsidRDefault="00327A88" w:rsidP="00327A88">
      <w:pPr>
        <w:rPr>
          <w:sz w:val="16"/>
          <w:szCs w:val="16"/>
        </w:rPr>
      </w:pPr>
      <w:r w:rsidRPr="00295DF4">
        <w:rPr>
          <w:sz w:val="16"/>
          <w:szCs w:val="16"/>
        </w:rPr>
        <w:t xml:space="preserve">4.2 Discrepancies between the PD approach and reasonable argumentation in the public sphere </w:t>
      </w:r>
    </w:p>
    <w:p w14:paraId="4F7F6AC3" w14:textId="77777777" w:rsidR="00327A88" w:rsidRPr="00295DF4" w:rsidRDefault="00327A88" w:rsidP="00327A88">
      <w:pPr>
        <w:rPr>
          <w:sz w:val="16"/>
        </w:rPr>
      </w:pPr>
      <w:r w:rsidRPr="00295DF4">
        <w:rPr>
          <w:sz w:val="16"/>
        </w:rPr>
        <w:t xml:space="preserve">The discrepancies in question have to do with basic </w:t>
      </w:r>
      <w:r w:rsidRPr="00295DF4">
        <w:rPr>
          <w:rStyle w:val="Emphasis"/>
          <w:highlight w:val="green"/>
        </w:rPr>
        <w:t>parameters</w:t>
      </w:r>
      <w:r w:rsidRPr="00295DF4">
        <w:rPr>
          <w:sz w:val="16"/>
        </w:rPr>
        <w:t xml:space="preserve"> relevant to every argumentative process, namely</w:t>
      </w:r>
      <w:r w:rsidRPr="00295DF4">
        <w:rPr>
          <w:rStyle w:val="StyleUnderline"/>
          <w:highlight w:val="green"/>
        </w:rPr>
        <w:t>:</w:t>
      </w:r>
    </w:p>
    <w:p w14:paraId="662FA1DD" w14:textId="77777777" w:rsidR="00327A88" w:rsidRPr="00295DF4" w:rsidRDefault="00327A88" w:rsidP="00327A88">
      <w:pPr>
        <w:rPr>
          <w:sz w:val="16"/>
          <w:szCs w:val="16"/>
        </w:rPr>
      </w:pPr>
      <w:r w:rsidRPr="00295DF4">
        <w:rPr>
          <w:sz w:val="16"/>
          <w:szCs w:val="16"/>
        </w:rPr>
        <w:t xml:space="preserve">(A) The discussants’ goals and targets: what do they expect to achieve through the argumentation process and what is it capable of providing. </w:t>
      </w:r>
    </w:p>
    <w:p w14:paraId="4C61921F" w14:textId="77777777" w:rsidR="00327A88" w:rsidRPr="00295DF4" w:rsidRDefault="00327A88" w:rsidP="00327A88">
      <w:pPr>
        <w:rPr>
          <w:sz w:val="16"/>
        </w:rPr>
      </w:pPr>
      <w:r w:rsidRPr="00295DF4">
        <w:rPr>
          <w:sz w:val="16"/>
        </w:rPr>
        <w:t xml:space="preserve">(B) </w:t>
      </w:r>
      <w:r w:rsidRPr="00295DF4">
        <w:rPr>
          <w:rStyle w:val="StyleUnderline"/>
        </w:rPr>
        <w:t xml:space="preserve">The </w:t>
      </w:r>
      <w:r w:rsidRPr="00295DF4">
        <w:rPr>
          <w:rStyle w:val="Emphasis"/>
          <w:highlight w:val="green"/>
        </w:rPr>
        <w:t>preconditions</w:t>
      </w:r>
      <w:r w:rsidRPr="00295DF4">
        <w:rPr>
          <w:rStyle w:val="StyleUnderline"/>
          <w:highlight w:val="green"/>
        </w:rPr>
        <w:t xml:space="preserve"> for initiating</w:t>
      </w:r>
      <w:r w:rsidRPr="00295DF4">
        <w:rPr>
          <w:sz w:val="16"/>
        </w:rPr>
        <w:t xml:space="preserve"> a </w:t>
      </w:r>
      <w:r w:rsidRPr="00295DF4">
        <w:rPr>
          <w:rStyle w:val="Emphasis"/>
        </w:rPr>
        <w:t xml:space="preserve">critical </w:t>
      </w:r>
      <w:r w:rsidRPr="00295DF4">
        <w:rPr>
          <w:rStyle w:val="Emphasis"/>
          <w:highlight w:val="green"/>
        </w:rPr>
        <w:t>discussion</w:t>
      </w:r>
      <w:r w:rsidRPr="00295DF4">
        <w:rPr>
          <w:rStyle w:val="StyleUnderline"/>
          <w:sz w:val="16"/>
        </w:rPr>
        <w:t>:</w:t>
      </w:r>
      <w:r w:rsidRPr="00295DF4">
        <w:rPr>
          <w:sz w:val="16"/>
        </w:rPr>
        <w:t xml:space="preserve"> what are the discussants presumed to know and accept of these preconditions. </w:t>
      </w:r>
    </w:p>
    <w:p w14:paraId="562F8C3F" w14:textId="77777777" w:rsidR="00327A88" w:rsidRPr="00295DF4" w:rsidRDefault="00327A88" w:rsidP="00327A88">
      <w:pPr>
        <w:rPr>
          <w:sz w:val="16"/>
        </w:rPr>
      </w:pPr>
      <w:r w:rsidRPr="00295DF4">
        <w:rPr>
          <w:sz w:val="16"/>
        </w:rPr>
        <w:t xml:space="preserve">(C) </w:t>
      </w:r>
      <w:r w:rsidRPr="00295DF4">
        <w:rPr>
          <w:rStyle w:val="StyleUnderline"/>
        </w:rPr>
        <w:t xml:space="preserve">The </w:t>
      </w:r>
      <w:r w:rsidRPr="00295DF4">
        <w:rPr>
          <w:rStyle w:val="Emphasis"/>
          <w:highlight w:val="green"/>
        </w:rPr>
        <w:t>argumentative process</w:t>
      </w:r>
      <w:r w:rsidRPr="00295DF4">
        <w:rPr>
          <w:sz w:val="16"/>
        </w:rPr>
        <w:t xml:space="preserve"> that is supposed to lead to the achievement of the discussants’ goals. </w:t>
      </w:r>
    </w:p>
    <w:p w14:paraId="792436AF" w14:textId="77777777" w:rsidR="00327A88" w:rsidRPr="00295DF4" w:rsidRDefault="00327A88" w:rsidP="00327A88">
      <w:pPr>
        <w:rPr>
          <w:sz w:val="16"/>
        </w:rPr>
      </w:pPr>
      <w:r w:rsidRPr="00295DF4">
        <w:rPr>
          <w:sz w:val="16"/>
        </w:rPr>
        <w:t xml:space="preserve">(D) The influence of </w:t>
      </w:r>
      <w:r w:rsidRPr="00295DF4">
        <w:rPr>
          <w:rStyle w:val="Emphasis"/>
          <w:highlight w:val="green"/>
        </w:rPr>
        <w:t>context and agents</w:t>
      </w:r>
      <w:r w:rsidRPr="00295DF4">
        <w:rPr>
          <w:sz w:val="16"/>
        </w:rPr>
        <w:t xml:space="preserve"> on the argumentative process. </w:t>
      </w:r>
    </w:p>
    <w:p w14:paraId="7D52C3B1" w14:textId="77777777" w:rsidR="00327A88" w:rsidRPr="00295DF4" w:rsidRDefault="00327A88" w:rsidP="00327A88">
      <w:pPr>
        <w:rPr>
          <w:sz w:val="16"/>
          <w:szCs w:val="16"/>
        </w:rPr>
      </w:pPr>
      <w:r w:rsidRPr="00295DF4">
        <w:rPr>
          <w:sz w:val="16"/>
          <w:szCs w:val="16"/>
        </w:rPr>
        <w:t xml:space="preserve">4.2.1 Goals </w:t>
      </w:r>
    </w:p>
    <w:p w14:paraId="6B2A61B2" w14:textId="77777777" w:rsidR="00327A88" w:rsidRPr="00295DF4" w:rsidRDefault="00327A88" w:rsidP="00327A88">
      <w:pPr>
        <w:rPr>
          <w:sz w:val="16"/>
        </w:rPr>
      </w:pPr>
      <w:r w:rsidRPr="00295DF4">
        <w:rPr>
          <w:sz w:val="16"/>
        </w:rPr>
        <w:t xml:space="preserve">Assuming that </w:t>
      </w:r>
      <w:r w:rsidRPr="00295DF4">
        <w:rPr>
          <w:rStyle w:val="StyleUnderline"/>
          <w:highlight w:val="green"/>
        </w:rPr>
        <w:t>argumentation is</w:t>
      </w:r>
      <w:r w:rsidRPr="00295DF4">
        <w:rPr>
          <w:rStyle w:val="StyleUnderline"/>
        </w:rPr>
        <w:t xml:space="preserve"> a </w:t>
      </w:r>
      <w:r w:rsidRPr="00295DF4">
        <w:rPr>
          <w:rStyle w:val="Emphasis"/>
          <w:highlight w:val="green"/>
        </w:rPr>
        <w:t>voluntary</w:t>
      </w:r>
      <w:r w:rsidRPr="00295DF4">
        <w:rPr>
          <w:rStyle w:val="Emphasis"/>
        </w:rPr>
        <w:t xml:space="preserve"> endeavor</w:t>
      </w:r>
      <w:r w:rsidRPr="00295DF4">
        <w:rPr>
          <w:sz w:val="16"/>
        </w:rPr>
        <w:t>, the parties are presumed to engage in it if and only if: (i) the process will serve their goals; (ii) these goals cannot be achieved by different, better means.</w:t>
      </w:r>
    </w:p>
    <w:p w14:paraId="53F2E85E" w14:textId="77777777" w:rsidR="00327A88" w:rsidRPr="00295DF4" w:rsidRDefault="00327A88" w:rsidP="00327A88">
      <w:pPr>
        <w:rPr>
          <w:sz w:val="16"/>
          <w:szCs w:val="16"/>
        </w:rPr>
      </w:pPr>
      <w:r w:rsidRPr="00295DF4">
        <w:rPr>
          <w:sz w:val="16"/>
          <w:szCs w:val="16"/>
        </w:rPr>
        <w:t xml:space="preserve">PD describes as follows the aim of engaging in an argumentative process: </w:t>
      </w:r>
    </w:p>
    <w:p w14:paraId="28C93DFC" w14:textId="77777777" w:rsidR="00327A88" w:rsidRPr="00295DF4" w:rsidRDefault="00327A88" w:rsidP="00327A88">
      <w:pPr>
        <w:rPr>
          <w:sz w:val="16"/>
        </w:rPr>
      </w:pPr>
      <w:r w:rsidRPr="00295DF4">
        <w:rPr>
          <w:rStyle w:val="Emphasis"/>
          <w:highlight w:val="green"/>
        </w:rPr>
        <w:t>Argument</w:t>
      </w:r>
      <w:r w:rsidRPr="00295DF4">
        <w:rPr>
          <w:rStyle w:val="Emphasis"/>
        </w:rPr>
        <w:t>ation</w:t>
      </w:r>
      <w:r w:rsidRPr="00295DF4">
        <w:rPr>
          <w:sz w:val="16"/>
        </w:rPr>
        <w:t xml:space="preserve"> is basically aimed at resolving a difference of opinion about the acceptability of a standpoint by making an appeal to the other party's reasonableness. (van Eemeren 2010: 1, with reference to van Eemeren &amp; Grootendorst 2004: 11-18) </w:t>
      </w:r>
    </w:p>
    <w:p w14:paraId="4B5BAC3C" w14:textId="77777777" w:rsidR="00327A88" w:rsidRPr="00295DF4" w:rsidRDefault="00327A88" w:rsidP="00327A88">
      <w:pPr>
        <w:rPr>
          <w:sz w:val="16"/>
          <w:szCs w:val="16"/>
        </w:rPr>
      </w:pPr>
      <w:r w:rsidRPr="00295DF4">
        <w:rPr>
          <w:sz w:val="16"/>
          <w:szCs w:val="16"/>
        </w:rPr>
        <w:t>The difference of opinion is resolved when the antagonist accepts the protagonist's viewpoint on the basis of the arguments advanced or when the protagonist abandons his viewpoint as a result of the critical responses of the antagonist. (van Eemeren 2010: 33)</w:t>
      </w:r>
    </w:p>
    <w:p w14:paraId="16EB62C6" w14:textId="77777777" w:rsidR="00327A88" w:rsidRPr="00295DF4" w:rsidRDefault="00327A88" w:rsidP="00327A88">
      <w:pPr>
        <w:rPr>
          <w:sz w:val="16"/>
        </w:rPr>
      </w:pPr>
      <w:r w:rsidRPr="00295DF4">
        <w:rPr>
          <w:sz w:val="16"/>
        </w:rPr>
        <w:t xml:space="preserve">Simply put, the basic assumption is that a critical discussion’s aim </w:t>
      </w:r>
      <w:r w:rsidRPr="00295DF4">
        <w:rPr>
          <w:rStyle w:val="StyleUnderline"/>
          <w:highlight w:val="green"/>
        </w:rPr>
        <w:t>consists</w:t>
      </w:r>
      <w:r w:rsidRPr="00295DF4">
        <w:rPr>
          <w:rStyle w:val="StyleUnderline"/>
        </w:rPr>
        <w:t xml:space="preserve"> in </w:t>
      </w:r>
      <w:r w:rsidRPr="00295DF4">
        <w:rPr>
          <w:rStyle w:val="StyleUnderline"/>
          <w:highlight w:val="green"/>
        </w:rPr>
        <w:t>putting forth a</w:t>
      </w:r>
      <w:r w:rsidRPr="00295DF4">
        <w:rPr>
          <w:sz w:val="16"/>
        </w:rPr>
        <w:t xml:space="preserve"> certain </w:t>
      </w:r>
      <w:r w:rsidRPr="00295DF4">
        <w:rPr>
          <w:rStyle w:val="Emphasis"/>
          <w:highlight w:val="green"/>
        </w:rPr>
        <w:t>position</w:t>
      </w:r>
      <w:r w:rsidRPr="00295DF4">
        <w:rPr>
          <w:rStyle w:val="StyleUnderline"/>
          <w:highlight w:val="green"/>
        </w:rPr>
        <w:t xml:space="preserve"> by one of the parties for</w:t>
      </w:r>
      <w:r w:rsidRPr="00295DF4">
        <w:rPr>
          <w:sz w:val="16"/>
        </w:rPr>
        <w:t xml:space="preserve"> the </w:t>
      </w:r>
      <w:r w:rsidRPr="00295DF4">
        <w:rPr>
          <w:rStyle w:val="Emphasis"/>
        </w:rPr>
        <w:t xml:space="preserve">critical </w:t>
      </w:r>
      <w:r w:rsidRPr="00295DF4">
        <w:rPr>
          <w:rStyle w:val="Emphasis"/>
          <w:highlight w:val="green"/>
        </w:rPr>
        <w:t>examination</w:t>
      </w:r>
      <w:r w:rsidRPr="00295DF4">
        <w:rPr>
          <w:rStyle w:val="StyleUnderline"/>
          <w:highlight w:val="green"/>
        </w:rPr>
        <w:t xml:space="preserve"> of the other</w:t>
      </w:r>
      <w:r w:rsidRPr="00295DF4">
        <w:rPr>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5F390BC3" w14:textId="77777777" w:rsidR="00327A88" w:rsidRPr="00295DF4" w:rsidRDefault="00327A88" w:rsidP="00327A88">
      <w:pPr>
        <w:rPr>
          <w:sz w:val="16"/>
          <w:szCs w:val="16"/>
        </w:rPr>
      </w:pPr>
      <w:r w:rsidRPr="00295DF4">
        <w:rPr>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2A851CC5" w14:textId="77777777" w:rsidR="00327A88" w:rsidRPr="00295DF4" w:rsidRDefault="00327A88" w:rsidP="00327A88">
      <w:pPr>
        <w:rPr>
          <w:sz w:val="16"/>
          <w:szCs w:val="16"/>
        </w:rPr>
      </w:pPr>
      <w:r w:rsidRPr="00295DF4">
        <w:rPr>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4FAD7EBE" w14:textId="77777777" w:rsidR="00327A88" w:rsidRPr="00295DF4" w:rsidRDefault="00327A88" w:rsidP="00327A88">
      <w:pPr>
        <w:rPr>
          <w:sz w:val="16"/>
          <w:szCs w:val="16"/>
        </w:rPr>
      </w:pPr>
      <w:r w:rsidRPr="00295DF4">
        <w:rPr>
          <w:sz w:val="16"/>
          <w:szCs w:val="16"/>
        </w:rPr>
        <w:t xml:space="preserve">[T]he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(van Eemeren 2010: 34) </w:t>
      </w:r>
    </w:p>
    <w:p w14:paraId="4DE41C4F" w14:textId="77777777" w:rsidR="00327A88" w:rsidRPr="00295DF4" w:rsidRDefault="00327A88" w:rsidP="00327A88">
      <w:pPr>
        <w:rPr>
          <w:sz w:val="16"/>
          <w:szCs w:val="16"/>
        </w:rPr>
      </w:pPr>
      <w:r w:rsidRPr="00295DF4">
        <w:rPr>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Eemeren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431EE202" w14:textId="77777777" w:rsidR="00327A88" w:rsidRPr="00295DF4" w:rsidRDefault="00327A88" w:rsidP="00327A88">
      <w:pPr>
        <w:rPr>
          <w:sz w:val="16"/>
          <w:szCs w:val="16"/>
        </w:rPr>
      </w:pPr>
      <w:r w:rsidRPr="00295DF4">
        <w:rPr>
          <w:sz w:val="16"/>
          <w:szCs w:val="16"/>
        </w:rPr>
        <w:t>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Eemeren admits, to some extent, their similarity. He points out that “the pragma-dialectical procedure deals only with ‘first order’ conditions for resolving differences of opinion on the merits by means of critical discussion” (van Eemeren 2010: 34), and stresses that there are ‘higher order’ conditions, ‘internal’ and ‘external’, that are “beyond the agent’s control”, conditions that are similar to Habermas’s “ideal speech conditions” (van Eemeren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12D1425E" w14:textId="77777777" w:rsidR="00327A88" w:rsidRPr="00295DF4" w:rsidRDefault="00327A88" w:rsidP="00327A88">
      <w:pPr>
        <w:rPr>
          <w:sz w:val="16"/>
          <w:szCs w:val="16"/>
        </w:rPr>
      </w:pPr>
      <w:r w:rsidRPr="00295DF4">
        <w:rPr>
          <w:sz w:val="16"/>
          <w:szCs w:val="16"/>
        </w:rPr>
        <w:t xml:space="preserve">Is such a goal, especially when conceived as the ultimate aim of the proposed argumentative process, feasible and acceptable in the public sphere? </w:t>
      </w:r>
    </w:p>
    <w:p w14:paraId="00EBC93F" w14:textId="77777777" w:rsidR="00327A88" w:rsidRPr="00295DF4" w:rsidRDefault="00327A88" w:rsidP="00327A88">
      <w:pPr>
        <w:rPr>
          <w:sz w:val="16"/>
          <w:szCs w:val="16"/>
        </w:rPr>
      </w:pPr>
      <w:r w:rsidRPr="00295DF4">
        <w:rPr>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Habermasianism,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70943918" w14:textId="77777777" w:rsidR="00327A88" w:rsidRPr="00295DF4" w:rsidRDefault="00327A88" w:rsidP="00327A88">
      <w:pPr>
        <w:rPr>
          <w:sz w:val="16"/>
          <w:szCs w:val="16"/>
        </w:rPr>
      </w:pPr>
      <w:r w:rsidRPr="00295DF4">
        <w:rPr>
          <w:sz w:val="16"/>
          <w:szCs w:val="16"/>
        </w:rPr>
        <w:t xml:space="preserve">(ii) Let us admit, for the sake of argument, that the refutation goal as claimed by PD is central, feasible, acceptable, and useful in public argumentation. Aren’t there better ways to achieve this goal? </w:t>
      </w:r>
    </w:p>
    <w:p w14:paraId="015F4B4E" w14:textId="77777777" w:rsidR="00327A88" w:rsidRPr="00295DF4" w:rsidRDefault="00327A88" w:rsidP="00327A88">
      <w:pPr>
        <w:rPr>
          <w:sz w:val="16"/>
          <w:szCs w:val="16"/>
        </w:rPr>
      </w:pPr>
      <w:r w:rsidRPr="00295DF4">
        <w:rPr>
          <w:sz w:val="16"/>
          <w:szCs w:val="16"/>
        </w:rPr>
        <w:t xml:space="preserve">The refutation and defense moves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3FD89879" w14:textId="77777777" w:rsidR="00327A88" w:rsidRPr="00295DF4" w:rsidRDefault="00327A88" w:rsidP="00327A88">
      <w:pPr>
        <w:rPr>
          <w:sz w:val="16"/>
          <w:szCs w:val="16"/>
        </w:rPr>
      </w:pPr>
      <w:r w:rsidRPr="00295DF4">
        <w:rPr>
          <w:sz w:val="16"/>
          <w:szCs w:val="16"/>
        </w:rPr>
        <w:t xml:space="preserve">4.2.2 Preconditions </w:t>
      </w:r>
    </w:p>
    <w:p w14:paraId="735E2914" w14:textId="77777777" w:rsidR="00327A88" w:rsidRPr="00181667" w:rsidRDefault="00327A88" w:rsidP="00327A88">
      <w:pPr>
        <w:rPr>
          <w:sz w:val="16"/>
        </w:rPr>
      </w:pPr>
      <w:r w:rsidRPr="00295DF4">
        <w:rPr>
          <w:sz w:val="16"/>
        </w:rPr>
        <w:t xml:space="preserve">The ideal PD </w:t>
      </w:r>
      <w:r w:rsidRPr="00295DF4">
        <w:rPr>
          <w:rStyle w:val="Emphasis"/>
        </w:rPr>
        <w:t xml:space="preserve">critical </w:t>
      </w:r>
      <w:r w:rsidRPr="00295DF4">
        <w:rPr>
          <w:rStyle w:val="Emphasis"/>
          <w:highlight w:val="green"/>
        </w:rPr>
        <w:t>discussion</w:t>
      </w:r>
      <w:r w:rsidRPr="00295DF4">
        <w:rPr>
          <w:rStyle w:val="StyleUnderline"/>
          <w:highlight w:val="green"/>
        </w:rPr>
        <w:t xml:space="preserve"> can </w:t>
      </w:r>
      <w:r w:rsidRPr="00295DF4">
        <w:rPr>
          <w:rStyle w:val="Emphasis"/>
          <w:highlight w:val="green"/>
        </w:rPr>
        <w:t>only</w:t>
      </w:r>
      <w:r w:rsidRPr="00295DF4">
        <w:rPr>
          <w:rStyle w:val="StyleUnderline"/>
          <w:highlight w:val="green"/>
        </w:rPr>
        <w:t xml:space="preserve"> be realized if</w:t>
      </w:r>
      <w:r w:rsidRPr="00295DF4">
        <w:rPr>
          <w:sz w:val="16"/>
        </w:rPr>
        <w:t xml:space="preserve"> some </w:t>
      </w:r>
      <w:r w:rsidRPr="00295DF4">
        <w:rPr>
          <w:rStyle w:val="Emphasis"/>
          <w:highlight w:val="green"/>
        </w:rPr>
        <w:t>preconditions</w:t>
      </w:r>
      <w:r w:rsidRPr="00295DF4">
        <w:rPr>
          <w:rStyle w:val="StyleUnderline"/>
          <w:highlight w:val="green"/>
        </w:rPr>
        <w:t xml:space="preserve"> are </w:t>
      </w:r>
      <w:r w:rsidRPr="00295DF4">
        <w:rPr>
          <w:rStyle w:val="Emphasis"/>
          <w:highlight w:val="green"/>
        </w:rPr>
        <w:t>satisfied</w:t>
      </w:r>
      <w:r w:rsidRPr="00295DF4">
        <w:rPr>
          <w:rStyle w:val="StyleUnderline"/>
          <w:highlight w:val="green"/>
        </w:rPr>
        <w:t>. The most important</w:t>
      </w:r>
      <w:r w:rsidRPr="00295DF4">
        <w:rPr>
          <w:sz w:val="16"/>
        </w:rPr>
        <w:t xml:space="preserve"> ones </w:t>
      </w:r>
      <w:r w:rsidRPr="00295DF4">
        <w:rPr>
          <w:rStyle w:val="StyleUnderline"/>
          <w:highlight w:val="green"/>
        </w:rPr>
        <w:t>are</w:t>
      </w:r>
      <w:r w:rsidRPr="00295DF4">
        <w:rPr>
          <w:sz w:val="16"/>
        </w:rPr>
        <w:t xml:space="preserve"> a) </w:t>
      </w:r>
      <w:r w:rsidRPr="00295DF4">
        <w:rPr>
          <w:rStyle w:val="StyleUnderline"/>
        </w:rPr>
        <w:t xml:space="preserve">a </w:t>
      </w:r>
      <w:r w:rsidRPr="00295DF4">
        <w:rPr>
          <w:rStyle w:val="Emphasis"/>
          <w:highlight w:val="green"/>
        </w:rPr>
        <w:t>clear</w:t>
      </w:r>
      <w:r w:rsidRPr="00295DF4">
        <w:rPr>
          <w:rStyle w:val="Emphasis"/>
        </w:rPr>
        <w:t>-cut</w:t>
      </w:r>
      <w:r w:rsidRPr="00295DF4">
        <w:rPr>
          <w:rStyle w:val="StyleUnderline"/>
          <w:highlight w:val="green"/>
        </w:rPr>
        <w:t xml:space="preserve"> identification of the </w:t>
      </w:r>
      <w:r w:rsidRPr="00295DF4">
        <w:rPr>
          <w:rStyle w:val="Emphasis"/>
          <w:highlight w:val="green"/>
        </w:rPr>
        <w:t>standpoint</w:t>
      </w:r>
      <w:r w:rsidRPr="00295DF4">
        <w:rPr>
          <w:rStyle w:val="StyleUnderline"/>
          <w:highlight w:val="green"/>
        </w:rPr>
        <w:t xml:space="preserve"> that provokes</w:t>
      </w:r>
      <w:r w:rsidRPr="00295DF4">
        <w:rPr>
          <w:rStyle w:val="StyleUnderline"/>
        </w:rPr>
        <w:t xml:space="preserve"> the </w:t>
      </w:r>
      <w:r w:rsidRPr="00295DF4">
        <w:rPr>
          <w:rStyle w:val="Emphasis"/>
          <w:highlight w:val="green"/>
        </w:rPr>
        <w:t>disagreement</w:t>
      </w:r>
      <w:r w:rsidRPr="00295DF4">
        <w:rPr>
          <w:sz w:val="16"/>
        </w:rPr>
        <w:t xml:space="preserve">, b) the decision of the parties to engage in a discussion, </w:t>
      </w:r>
      <w:r w:rsidRPr="00295DF4">
        <w:rPr>
          <w:rStyle w:val="StyleUnderline"/>
          <w:highlight w:val="green"/>
        </w:rPr>
        <w:t>and</w:t>
      </w:r>
      <w:r w:rsidRPr="00295DF4">
        <w:rPr>
          <w:sz w:val="16"/>
        </w:rPr>
        <w:t xml:space="preserve"> c) the participants’ </w:t>
      </w:r>
      <w:r w:rsidRPr="00295DF4">
        <w:rPr>
          <w:rStyle w:val="StyleUnderline"/>
          <w:highlight w:val="green"/>
        </w:rPr>
        <w:t>commitment to</w:t>
      </w:r>
      <w:r w:rsidRPr="00295DF4">
        <w:rPr>
          <w:sz w:val="16"/>
        </w:rPr>
        <w:t xml:space="preserve"> obey the </w:t>
      </w:r>
      <w:r w:rsidRPr="00295DF4">
        <w:rPr>
          <w:rStyle w:val="Emphasis"/>
        </w:rPr>
        <w:t xml:space="preserve">procedural </w:t>
      </w:r>
      <w:r w:rsidRPr="00295DF4">
        <w:rPr>
          <w:rStyle w:val="Emphasis"/>
          <w:highlight w:val="green"/>
        </w:rPr>
        <w:t>rules</w:t>
      </w:r>
      <w:r w:rsidRPr="00295DF4">
        <w:rPr>
          <w:sz w:val="16"/>
        </w:rPr>
        <w:t xml:space="preserve">. As we shall see, these preconditions share a common assumption, which calls into </w:t>
      </w:r>
      <w:r w:rsidRPr="00181667">
        <w:rPr>
          <w:sz w:val="16"/>
        </w:rPr>
        <w:t>question the feasibility of using critical discussion in the public sphere.</w:t>
      </w:r>
    </w:p>
    <w:p w14:paraId="7E5AE8BC" w14:textId="77777777" w:rsidR="00327A88" w:rsidRPr="00181667" w:rsidRDefault="00327A88" w:rsidP="00327A88">
      <w:pPr>
        <w:rPr>
          <w:sz w:val="16"/>
        </w:rPr>
      </w:pPr>
      <w:r w:rsidRPr="00181667">
        <w:rPr>
          <w:sz w:val="16"/>
        </w:rPr>
        <w:t xml:space="preserve">(A) </w:t>
      </w:r>
      <w:r w:rsidRPr="00181667">
        <w:rPr>
          <w:rStyle w:val="StyleUnderline"/>
        </w:rPr>
        <w:t xml:space="preserve">This </w:t>
      </w:r>
      <w:r w:rsidRPr="00181667">
        <w:rPr>
          <w:rStyle w:val="Emphasis"/>
        </w:rPr>
        <w:t>precondition</w:t>
      </w:r>
      <w:r w:rsidRPr="00181667">
        <w:rPr>
          <w:rStyle w:val="StyleUnderline"/>
        </w:rPr>
        <w:t xml:space="preserve"> assumes</w:t>
      </w:r>
      <w:r w:rsidRPr="00181667">
        <w:rPr>
          <w:sz w:val="16"/>
        </w:rPr>
        <w:t xml:space="preserve"> that </w:t>
      </w:r>
      <w:r w:rsidRPr="00181667">
        <w:rPr>
          <w:rStyle w:val="StyleUnderline"/>
        </w:rPr>
        <w:t xml:space="preserve">it is possible to </w:t>
      </w:r>
      <w:r w:rsidRPr="00181667">
        <w:rPr>
          <w:rStyle w:val="Emphasis"/>
        </w:rPr>
        <w:t>isolate rigorously</w:t>
      </w:r>
      <w:r w:rsidRPr="00181667">
        <w:rPr>
          <w:rStyle w:val="StyleUnderline"/>
        </w:rPr>
        <w:t xml:space="preserve"> the </w:t>
      </w:r>
      <w:r w:rsidRPr="00181667">
        <w:rPr>
          <w:rStyle w:val="Emphasis"/>
        </w:rPr>
        <w:t>subject matter</w:t>
      </w:r>
      <w:r w:rsidRPr="00181667">
        <w:rPr>
          <w:sz w:val="16"/>
        </w:rPr>
        <w:t xml:space="preserve"> of a critical discussion, so as </w:t>
      </w:r>
      <w:r w:rsidRPr="00181667">
        <w:rPr>
          <w:rStyle w:val="StyleUnderline"/>
        </w:rPr>
        <w:t>to conduct</w:t>
      </w:r>
      <w:r w:rsidRPr="00181667">
        <w:rPr>
          <w:sz w:val="16"/>
        </w:rPr>
        <w:t xml:space="preserve"> a </w:t>
      </w:r>
      <w:r w:rsidRPr="00181667">
        <w:rPr>
          <w:rStyle w:val="Emphasis"/>
        </w:rPr>
        <w:t>focused discussion</w:t>
      </w:r>
      <w:r w:rsidRPr="00181667">
        <w:rPr>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Eemeren 2010: 10n). </w:t>
      </w:r>
    </w:p>
    <w:p w14:paraId="009F79E6" w14:textId="77777777" w:rsidR="00327A88" w:rsidRPr="00181667" w:rsidRDefault="00327A88" w:rsidP="00327A88">
      <w:pPr>
        <w:rPr>
          <w:sz w:val="16"/>
          <w:szCs w:val="16"/>
        </w:rPr>
      </w:pPr>
      <w:r w:rsidRPr="00181667">
        <w:rPr>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Eemeren 2010: 33). </w:t>
      </w:r>
    </w:p>
    <w:p w14:paraId="01141AF1" w14:textId="77777777" w:rsidR="00327A88" w:rsidRPr="00181667" w:rsidRDefault="00327A88" w:rsidP="00327A88">
      <w:pPr>
        <w:rPr>
          <w:sz w:val="16"/>
        </w:rPr>
      </w:pPr>
      <w:r w:rsidRPr="00181667">
        <w:rPr>
          <w:sz w:val="16"/>
        </w:rPr>
        <w:t xml:space="preserve">(C) </w:t>
      </w:r>
      <w:r w:rsidRPr="00181667">
        <w:rPr>
          <w:rStyle w:val="StyleUnderline"/>
        </w:rPr>
        <w:t xml:space="preserve">This </w:t>
      </w:r>
      <w:r w:rsidRPr="00181667">
        <w:rPr>
          <w:rStyle w:val="Emphasis"/>
        </w:rPr>
        <w:t>precondition</w:t>
      </w:r>
      <w:r w:rsidRPr="00181667">
        <w:rPr>
          <w:rStyle w:val="StyleUnderline"/>
        </w:rPr>
        <w:t xml:space="preserve"> stresses the ‘contractual’ character of a critical discussion, which requires </w:t>
      </w:r>
      <w:r w:rsidRPr="00181667">
        <w:rPr>
          <w:rStyle w:val="Emphasis"/>
        </w:rPr>
        <w:t>explicit mutual commitments</w:t>
      </w:r>
      <w:r w:rsidRPr="00181667">
        <w:rPr>
          <w:rStyle w:val="StyleUnderline"/>
        </w:rPr>
        <w:t xml:space="preserve"> by the discussants.</w:t>
      </w:r>
      <w:r w:rsidRPr="00181667">
        <w:rPr>
          <w:sz w:val="16"/>
        </w:rPr>
        <w:t xml:space="preserve"> Its rationale is that </w:t>
      </w:r>
      <w:r w:rsidRPr="00181667">
        <w:rPr>
          <w:rStyle w:val="StyleUnderline"/>
        </w:rPr>
        <w:t>without</w:t>
      </w:r>
      <w:r w:rsidRPr="00181667">
        <w:rPr>
          <w:sz w:val="16"/>
        </w:rPr>
        <w:t xml:space="preserve"> such </w:t>
      </w:r>
      <w:r w:rsidRPr="00181667">
        <w:rPr>
          <w:rStyle w:val="Emphasis"/>
        </w:rPr>
        <w:t>commitments</w:t>
      </w:r>
      <w:r w:rsidRPr="00181667">
        <w:rPr>
          <w:rStyle w:val="StyleUnderline"/>
        </w:rPr>
        <w:t xml:space="preserve"> the aim of</w:t>
      </w:r>
      <w:r w:rsidRPr="00181667">
        <w:rPr>
          <w:sz w:val="16"/>
        </w:rPr>
        <w:t xml:space="preserve"> the </w:t>
      </w:r>
      <w:r w:rsidRPr="00181667">
        <w:rPr>
          <w:rStyle w:val="Emphasis"/>
        </w:rPr>
        <w:t>critical discussion</w:t>
      </w:r>
      <w:r w:rsidRPr="00181667">
        <w:rPr>
          <w:sz w:val="16"/>
        </w:rPr>
        <w:t xml:space="preserve">, i.e., the resolution of the difference of opinions, </w:t>
      </w:r>
      <w:r w:rsidRPr="00181667">
        <w:rPr>
          <w:rStyle w:val="StyleUnderline"/>
        </w:rPr>
        <w:t xml:space="preserve">will </w:t>
      </w:r>
      <w:r w:rsidRPr="00181667">
        <w:rPr>
          <w:rStyle w:val="Emphasis"/>
        </w:rPr>
        <w:t>not be achieved</w:t>
      </w:r>
      <w:r w:rsidRPr="00181667">
        <w:rPr>
          <w:rStyle w:val="StyleUnderline"/>
        </w:rPr>
        <w:t>, which makes engaging</w:t>
      </w:r>
      <w:r w:rsidRPr="00181667">
        <w:rPr>
          <w:sz w:val="16"/>
        </w:rPr>
        <w:t xml:space="preserve"> in the discussion </w:t>
      </w:r>
      <w:r w:rsidRPr="00181667">
        <w:rPr>
          <w:rStyle w:val="Emphasis"/>
        </w:rPr>
        <w:t>pointless</w:t>
      </w:r>
      <w:r w:rsidRPr="00181667">
        <w:rPr>
          <w:sz w:val="16"/>
        </w:rPr>
        <w:t xml:space="preserve">: “There is no point in venturing to resolve a difference … if there is no mutual commitment to a common starting point, which may include procedural commitments as well as substantive agreement” (van Eemeren and Grootendorst 2004: 60). </w:t>
      </w:r>
    </w:p>
    <w:p w14:paraId="7B5A2D5F" w14:textId="77777777" w:rsidR="00327A88" w:rsidRPr="00295DF4" w:rsidRDefault="00327A88" w:rsidP="00327A88">
      <w:pPr>
        <w:rPr>
          <w:sz w:val="16"/>
        </w:rPr>
      </w:pPr>
      <w:r w:rsidRPr="00181667">
        <w:rPr>
          <w:sz w:val="16"/>
        </w:rPr>
        <w:t xml:space="preserve">These </w:t>
      </w:r>
      <w:r w:rsidRPr="00181667">
        <w:rPr>
          <w:rStyle w:val="Emphasis"/>
        </w:rPr>
        <w:t>‘first order’ preconditions</w:t>
      </w:r>
      <w:r w:rsidRPr="00181667">
        <w:rPr>
          <w:sz w:val="16"/>
        </w:rPr>
        <w:t xml:space="preserve">, as they are labeled in PD (cf. van Eemeren 2010: 33), </w:t>
      </w:r>
      <w:r w:rsidRPr="00181667">
        <w:rPr>
          <w:rStyle w:val="StyleUnderline"/>
        </w:rPr>
        <w:t>are</w:t>
      </w:r>
      <w:r w:rsidRPr="00181667">
        <w:rPr>
          <w:sz w:val="16"/>
        </w:rPr>
        <w:t xml:space="preserve"> the </w:t>
      </w:r>
      <w:r w:rsidRPr="00181667">
        <w:rPr>
          <w:rStyle w:val="StyleUnderline"/>
        </w:rPr>
        <w:t>conditions that candidates to participate</w:t>
      </w:r>
      <w:r w:rsidRPr="00181667">
        <w:rPr>
          <w:sz w:val="16"/>
        </w:rPr>
        <w:t xml:space="preserve"> in a critical discussion </w:t>
      </w:r>
      <w:r w:rsidRPr="00181667">
        <w:rPr>
          <w:rStyle w:val="Emphasis"/>
        </w:rPr>
        <w:t>must fulfill</w:t>
      </w:r>
      <w:r w:rsidRPr="00181667">
        <w:rPr>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181667">
        <w:rPr>
          <w:rStyle w:val="StyleUnderline"/>
        </w:rPr>
        <w:t>a</w:t>
      </w:r>
      <w:r w:rsidRPr="00181667">
        <w:rPr>
          <w:sz w:val="16"/>
        </w:rPr>
        <w:t xml:space="preserve"> further </w:t>
      </w:r>
      <w:r w:rsidRPr="00181667">
        <w:rPr>
          <w:rStyle w:val="Emphasis"/>
        </w:rPr>
        <w:t>requirement</w:t>
      </w:r>
      <w:r w:rsidRPr="00181667">
        <w:rPr>
          <w:rStyle w:val="StyleUnderline"/>
        </w:rPr>
        <w:t xml:space="preserve"> is</w:t>
      </w:r>
      <w:r w:rsidRPr="00181667">
        <w:rPr>
          <w:sz w:val="16"/>
        </w:rPr>
        <w:t xml:space="preserve"> the </w:t>
      </w:r>
      <w:r w:rsidRPr="00181667">
        <w:rPr>
          <w:rStyle w:val="Emphasis"/>
        </w:rPr>
        <w:t>anticipated identification</w:t>
      </w:r>
      <w:r w:rsidRPr="00181667">
        <w:rPr>
          <w:rStyle w:val="StyleUnderline"/>
        </w:rPr>
        <w:t xml:space="preserve"> of</w:t>
      </w:r>
      <w:r w:rsidRPr="00181667">
        <w:rPr>
          <w:sz w:val="16"/>
        </w:rPr>
        <w:t xml:space="preserve"> the pieces of the ‘substantive agreement’ forming </w:t>
      </w:r>
      <w:r w:rsidRPr="00181667">
        <w:rPr>
          <w:rStyle w:val="StyleUnderline"/>
        </w:rPr>
        <w:t xml:space="preserve">the </w:t>
      </w:r>
      <w:r w:rsidRPr="00181667">
        <w:rPr>
          <w:rStyle w:val="Emphasis"/>
        </w:rPr>
        <w:t>starting point</w:t>
      </w:r>
      <w:r w:rsidRPr="00181667">
        <w:rPr>
          <w:rStyle w:val="StyleUnderline"/>
        </w:rPr>
        <w:t xml:space="preserve"> in order to ensure</w:t>
      </w:r>
      <w:r w:rsidRPr="00181667">
        <w:rPr>
          <w:sz w:val="16"/>
        </w:rPr>
        <w:t xml:space="preserve"> that they are sufficient for conducting the discussion up to a </w:t>
      </w:r>
      <w:r w:rsidRPr="00181667">
        <w:rPr>
          <w:rStyle w:val="Emphasis"/>
        </w:rPr>
        <w:t>satisfactory closure</w:t>
      </w:r>
      <w:r w:rsidRPr="00181667">
        <w:rPr>
          <w:sz w:val="16"/>
        </w:rPr>
        <w:t>.</w:t>
      </w:r>
    </w:p>
    <w:p w14:paraId="4D8B8617" w14:textId="77777777" w:rsidR="00327A88" w:rsidRDefault="00327A88" w:rsidP="00327A88">
      <w:pPr>
        <w:pStyle w:val="Heading4"/>
        <w:rPr>
          <w:rFonts w:cs="Calibri"/>
        </w:rPr>
      </w:pPr>
      <w:r w:rsidRPr="00295DF4">
        <w:rPr>
          <w:rFonts w:cs="Calibri"/>
        </w:rPr>
        <w:t>Fairness is a voter since it’s constitutive of debate and comes before education since if I can’t engage w/ the aff there’s no way to get any education. It outweighs on irreversibility since we can always get education from other rounds but can never undo an unfair decision. Jurisdiction is a voter since judges can’t vote on the aff if it wasn’t topical.</w:t>
      </w:r>
    </w:p>
    <w:p w14:paraId="7CA3F326" w14:textId="77777777" w:rsidR="00327A88" w:rsidRPr="00476F28" w:rsidRDefault="00327A88" w:rsidP="00327A88"/>
    <w:p w14:paraId="38B3EDFE" w14:textId="77777777" w:rsidR="00327A88" w:rsidRDefault="00327A88" w:rsidP="00327A88">
      <w:pPr>
        <w:pStyle w:val="Heading4"/>
        <w:rPr>
          <w:rFonts w:cs="Calibri"/>
        </w:rPr>
      </w:pPr>
      <w:r w:rsidRPr="00BE27A1">
        <w:rPr>
          <w:rFonts w:cs="Calibri"/>
        </w:rPr>
        <w:t>Competing interps on T – A] topicality is a yes/no question, you can’t be reasonably topical B] norm setting – reasonability is arbitrary, invites judge intervention, and causes a race to the bottom</w:t>
      </w:r>
    </w:p>
    <w:p w14:paraId="69BE0668" w14:textId="77777777" w:rsidR="00327A88" w:rsidRPr="00BE27A1" w:rsidRDefault="00327A88" w:rsidP="00327A88">
      <w:pPr>
        <w:pStyle w:val="Heading4"/>
        <w:rPr>
          <w:rFonts w:cs="Calibri"/>
        </w:rPr>
      </w:pPr>
      <w:r w:rsidRPr="00BE27A1">
        <w:rPr>
          <w:rFonts w:cs="Calibri"/>
        </w:rPr>
        <w:t>Drop the debater a] dropping the arg is severance which moots 7 minutes of 1nc offense b] illogical on fw</w:t>
      </w:r>
    </w:p>
    <w:p w14:paraId="3A08BB84" w14:textId="77777777" w:rsidR="00327A88" w:rsidRPr="00BE27A1" w:rsidRDefault="00327A88" w:rsidP="00327A88">
      <w:pPr>
        <w:pStyle w:val="Heading4"/>
        <w:rPr>
          <w:rFonts w:cs="Calibri"/>
        </w:rPr>
      </w:pPr>
      <w:r w:rsidRPr="00BE27A1">
        <w:rPr>
          <w:rFonts w:cs="Calibri"/>
        </w:rPr>
        <w:t xml:space="preserve">They can’t weigh the case—lack of preround prep means their truth claims are untested which you should presume false—they’re also only winning case because we couldn’t engage with it </w:t>
      </w:r>
    </w:p>
    <w:p w14:paraId="4C17057A" w14:textId="77777777" w:rsidR="00327A88" w:rsidRDefault="00327A88" w:rsidP="00327A88">
      <w:pPr>
        <w:pStyle w:val="Heading1"/>
      </w:pPr>
      <w:r>
        <w:t>Case</w:t>
      </w:r>
    </w:p>
    <w:p w14:paraId="2A3A0020" w14:textId="77777777" w:rsidR="00327A88" w:rsidRDefault="00327A88" w:rsidP="00327A88">
      <w:pPr>
        <w:pStyle w:val="Heading3"/>
        <w:rPr>
          <w:rFonts w:asciiTheme="minorHAnsi" w:hAnsiTheme="minorHAnsi" w:cstheme="minorHAnsi"/>
        </w:rPr>
      </w:pPr>
      <w:r>
        <w:rPr>
          <w:rFonts w:asciiTheme="minorHAnsi" w:hAnsiTheme="minorHAnsi" w:cstheme="minorHAnsi"/>
        </w:rPr>
        <w:t>Presumption</w:t>
      </w:r>
    </w:p>
    <w:p w14:paraId="0E238732" w14:textId="77777777" w:rsidR="00327A88" w:rsidRDefault="00327A88" w:rsidP="00327A88">
      <w:pPr>
        <w:pStyle w:val="Heading4"/>
      </w:pPr>
      <w:r>
        <w:t xml:space="preserve">1] Negate on presumption – Among Us is </w:t>
      </w:r>
      <w:r>
        <w:rPr>
          <w:u w:val="single"/>
        </w:rPr>
        <w:t>not real</w:t>
      </w:r>
    </w:p>
    <w:p w14:paraId="04064C27" w14:textId="77777777" w:rsidR="00327A88" w:rsidRPr="00323CC9" w:rsidRDefault="00327A88" w:rsidP="00327A88">
      <w:r w:rsidRPr="001F26CE">
        <w:rPr>
          <w:rStyle w:val="Style13ptBold"/>
        </w:rPr>
        <w:t>IM 21</w:t>
      </w:r>
      <w:r>
        <w:t xml:space="preserve"> Internet Matters, We work collaboratively across industry, government and with schools to reach UK families with tools, tips and resources to help children benefit from connected technology smartly and safely, 5-17-2021, "Is Among Us multiplayer game safe for children?," </w:t>
      </w:r>
      <w:hyperlink r:id="rId12" w:history="1">
        <w:r w:rsidRPr="003D1286">
          <w:rPr>
            <w:rStyle w:val="Hyperlink"/>
          </w:rPr>
          <w:t>https://www.internetmatters.org/hub/news-blogs/is-among-us-multiplayer-game-safe-for-children/</w:t>
        </w:r>
      </w:hyperlink>
      <w:r>
        <w:t xml:space="preserve"> // ella</w:t>
      </w:r>
    </w:p>
    <w:p w14:paraId="00A4367C" w14:textId="77777777" w:rsidR="00327A88" w:rsidRPr="00277163" w:rsidRDefault="00327A88" w:rsidP="00327A88">
      <w:pPr>
        <w:rPr>
          <w:sz w:val="16"/>
        </w:rPr>
      </w:pPr>
      <w:r w:rsidRPr="00C3675C">
        <w:rPr>
          <w:sz w:val="16"/>
        </w:rPr>
        <w:t xml:space="preserve">How does it work? </w:t>
      </w:r>
      <w:r w:rsidRPr="009A312B">
        <w:rPr>
          <w:rStyle w:val="Emphasis"/>
          <w:highlight w:val="green"/>
        </w:rPr>
        <w:t>The game can take place in</w:t>
      </w:r>
      <w:r w:rsidRPr="009A312B">
        <w:rPr>
          <w:rStyle w:val="Emphasis"/>
        </w:rPr>
        <w:t xml:space="preserve"> one of three settings – </w:t>
      </w:r>
      <w:r w:rsidRPr="009A312B">
        <w:rPr>
          <w:rStyle w:val="Emphasis"/>
          <w:highlight w:val="green"/>
        </w:rPr>
        <w:t>a spaceship (The Skeld), an imaginary planet (Polus), or the headquarters</w:t>
      </w:r>
      <w:r w:rsidRPr="009A312B">
        <w:rPr>
          <w:rStyle w:val="Emphasis"/>
        </w:rPr>
        <w:t xml:space="preserve"> (Mira HQ).</w:t>
      </w:r>
      <w:r>
        <w:rPr>
          <w:rStyle w:val="Emphasis"/>
        </w:rPr>
        <w:t xml:space="preserve"> </w:t>
      </w:r>
      <w:r w:rsidRPr="00C3675C">
        <w:rPr>
          <w:sz w:val="16"/>
        </w:rPr>
        <w:t>While Crewmates are asked to complete a list of tasks, the Imposter blends in and takes out Crewmates one after another. When a player reports a dead body, killed by an Imposter, a discussion is called for them to vote on who they think is the Imposter. When people have voted, the result is shown and if the wrong person has been chosen no Crewmate is removed or ‘ejected’ from the ship. Sometimes, the players can call emergency meetings, which there are a limited number of. Some players have to lie to keep their Imposter identity secret. The aspect of teamwork comes in where each player can use the in-game chat function to communicate their reasons for choosing a particular player or defending why they are not the imposter. For the Imposters to win the game they have to sabotage the countdown run out or take out a number of the Crewmates so there is an equal number of Imposters to Crewmates. Those who are taken out of the game are before the end, can still help their teammates as ‘ghosts’. Use of other chat functions In addition to the chat function in the game including the Free-Text Chat mentioned above, players can also use Discord servers to talk to each other in the game. However, if you are playing on a mobile and joining a public game you will not know that the other players are chatting on Discord until the game has started. This can present an unfair advantage as some players will not be included in the team discussions being had on the Discord server.</w:t>
      </w:r>
    </w:p>
    <w:p w14:paraId="36CADD02" w14:textId="77777777" w:rsidR="00327A88" w:rsidRPr="00581DBC" w:rsidRDefault="00327A88" w:rsidP="00327A88">
      <w:pPr>
        <w:pStyle w:val="Heading4"/>
      </w:pPr>
      <w:r>
        <w:t xml:space="preserve">2] “Objectivity” is impossible -- </w:t>
      </w:r>
      <w:r>
        <w:rPr>
          <w:u w:val="single"/>
        </w:rPr>
        <w:t>systemic biases</w:t>
      </w:r>
      <w:r>
        <w:t xml:space="preserve"> always interfere.</w:t>
      </w:r>
    </w:p>
    <w:p w14:paraId="1F8D64C8" w14:textId="77777777" w:rsidR="00327A88" w:rsidRDefault="00327A88" w:rsidP="00327A88">
      <w:r w:rsidRPr="00C87070">
        <w:rPr>
          <w:rStyle w:val="Style13ptBold"/>
        </w:rPr>
        <w:t>Wei 20</w:t>
      </w:r>
      <w:r>
        <w:t xml:space="preserve"> [Ocean; Aug 8, 2020; collaborator @ the Incandescent Review, currently studying English &amp; Anthropology at Kenyon College. “Why Impartial Journalism Doesn't Exist (And We Shouldn't Strive for Objectivity)” </w:t>
      </w:r>
      <w:hyperlink r:id="rId13" w:history="1">
        <w:r w:rsidRPr="00906A09">
          <w:rPr>
            <w:rStyle w:val="Hyperlink"/>
          </w:rPr>
          <w:t>https://www.theincandescentreview.org/post/why-impartial-journalism-doesn-t-exist-and-we-shouldn-t-strive-for-objectivity</w:t>
        </w:r>
      </w:hyperlink>
      <w:r>
        <w:t>] brett</w:t>
      </w:r>
    </w:p>
    <w:p w14:paraId="0E5FFD70" w14:textId="77777777" w:rsidR="00327A88" w:rsidRPr="00F61078" w:rsidRDefault="00327A88" w:rsidP="00327A88">
      <w:pPr>
        <w:rPr>
          <w:sz w:val="16"/>
        </w:rPr>
      </w:pPr>
      <w:r w:rsidRPr="00F61078">
        <w:rPr>
          <w:sz w:val="16"/>
        </w:rPr>
        <w:t xml:space="preserve">Traditionally, </w:t>
      </w:r>
      <w:r w:rsidRPr="00F61078">
        <w:rPr>
          <w:rStyle w:val="Emphasis"/>
          <w:highlight w:val="green"/>
        </w:rPr>
        <w:t>objectivity</w:t>
      </w:r>
      <w:r w:rsidRPr="00F61078">
        <w:rPr>
          <w:rStyle w:val="StyleUnderline"/>
          <w:highlight w:val="green"/>
        </w:rPr>
        <w:t xml:space="preserve"> is</w:t>
      </w:r>
      <w:r w:rsidRPr="00F61078">
        <w:rPr>
          <w:sz w:val="16"/>
        </w:rPr>
        <w:t xml:space="preserve"> associated with nonpartisanship and “fairness,” but I find this notion </w:t>
      </w:r>
      <w:r w:rsidRPr="00F61078">
        <w:rPr>
          <w:rStyle w:val="Emphasis"/>
        </w:rPr>
        <w:t xml:space="preserve">extremely </w:t>
      </w:r>
      <w:r w:rsidRPr="00F61078">
        <w:rPr>
          <w:rStyle w:val="Emphasis"/>
          <w:highlight w:val="green"/>
        </w:rPr>
        <w:t>problematic</w:t>
      </w:r>
      <w:r w:rsidRPr="00F61078">
        <w:rPr>
          <w:sz w:val="16"/>
        </w:rPr>
        <w:t xml:space="preserve">. </w:t>
      </w:r>
      <w:r w:rsidRPr="00F61078">
        <w:rPr>
          <w:rStyle w:val="StyleUnderline"/>
          <w:highlight w:val="green"/>
        </w:rPr>
        <w:t>Once you</w:t>
      </w:r>
      <w:r w:rsidRPr="00F61078">
        <w:rPr>
          <w:sz w:val="16"/>
        </w:rPr>
        <w:t xml:space="preserve"> begin to </w:t>
      </w:r>
      <w:r w:rsidRPr="00F61078">
        <w:rPr>
          <w:rStyle w:val="StyleUnderline"/>
          <w:highlight w:val="green"/>
        </w:rPr>
        <w:t>pretend that you do not have an opinion</w:t>
      </w:r>
      <w:r w:rsidRPr="00F61078">
        <w:rPr>
          <w:rStyle w:val="StyleUnderline"/>
        </w:rPr>
        <w:t xml:space="preserve"> on something, </w:t>
      </w:r>
      <w:r w:rsidRPr="00F61078">
        <w:rPr>
          <w:rStyle w:val="StyleUnderline"/>
          <w:highlight w:val="green"/>
        </w:rPr>
        <w:t>you are misleading the readers</w:t>
      </w:r>
      <w:r w:rsidRPr="00F61078">
        <w:rPr>
          <w:sz w:val="16"/>
        </w:rPr>
        <w:t xml:space="preserve">. </w:t>
      </w:r>
      <w:r w:rsidRPr="00F61078">
        <w:rPr>
          <w:rStyle w:val="Emphasis"/>
          <w:highlight w:val="green"/>
        </w:rPr>
        <w:t>Having a bias is different from manipulating people</w:t>
      </w:r>
      <w:r w:rsidRPr="00F61078">
        <w:rPr>
          <w:rStyle w:val="StyleUnderline"/>
        </w:rPr>
        <w:t xml:space="preserve"> into agreeing with you</w:t>
      </w:r>
      <w:r w:rsidRPr="00F61078">
        <w:rPr>
          <w:sz w:val="16"/>
        </w:rPr>
        <w:t xml:space="preserve">; </w:t>
      </w:r>
      <w:r w:rsidRPr="00F61078">
        <w:rPr>
          <w:rStyle w:val="StyleUnderline"/>
        </w:rPr>
        <w:t xml:space="preserve">the important step is to </w:t>
      </w:r>
      <w:r w:rsidRPr="00F61078">
        <w:rPr>
          <w:rStyle w:val="Emphasis"/>
        </w:rPr>
        <w:t>notice your biases</w:t>
      </w:r>
      <w:r w:rsidRPr="00F61078">
        <w:rPr>
          <w:rStyle w:val="StyleUnderline"/>
        </w:rPr>
        <w:t xml:space="preserve">, </w:t>
      </w:r>
      <w:r w:rsidRPr="00F61078">
        <w:rPr>
          <w:rStyle w:val="Emphasis"/>
        </w:rPr>
        <w:t>being conscious about them</w:t>
      </w:r>
      <w:r w:rsidRPr="00F61078">
        <w:rPr>
          <w:rStyle w:val="StyleUnderline"/>
        </w:rPr>
        <w:t xml:space="preserve"> and the </w:t>
      </w:r>
      <w:r w:rsidRPr="00F61078">
        <w:rPr>
          <w:rStyle w:val="Emphasis"/>
        </w:rPr>
        <w:t>limitations they cause</w:t>
      </w:r>
      <w:r w:rsidRPr="00F61078">
        <w:rPr>
          <w:sz w:val="16"/>
        </w:rPr>
        <w:t xml:space="preserve">. </w:t>
      </w:r>
    </w:p>
    <w:p w14:paraId="138A6EAF" w14:textId="77777777" w:rsidR="00327A88" w:rsidRPr="00F61078" w:rsidRDefault="00327A88" w:rsidP="00327A88">
      <w:pPr>
        <w:rPr>
          <w:rStyle w:val="StyleUnderline"/>
        </w:rPr>
      </w:pPr>
      <w:r w:rsidRPr="00F61078">
        <w:rPr>
          <w:rStyle w:val="Emphasis"/>
          <w:highlight w:val="green"/>
        </w:rPr>
        <w:t>Objectivity has never existed</w:t>
      </w:r>
      <w:r w:rsidRPr="00F61078">
        <w:rPr>
          <w:sz w:val="16"/>
        </w:rPr>
        <w:t xml:space="preserve">. The origin of impartial journalism was when editors observed that political partisanship was likely to limit readership (Kaplan, 2009). People are more likely to believe and agree with authors who identify with the same political party. Additionally, newspaper readership is strongly tied to the class status. </w:t>
      </w:r>
      <w:r w:rsidRPr="00F61078">
        <w:rPr>
          <w:rStyle w:val="Emphasis"/>
          <w:highlight w:val="green"/>
        </w:rPr>
        <w:t>People in power</w:t>
      </w:r>
      <w:r w:rsidRPr="00F61078">
        <w:rPr>
          <w:sz w:val="16"/>
        </w:rPr>
        <w:t xml:space="preserve"> have the authority to </w:t>
      </w:r>
      <w:r w:rsidRPr="00F61078">
        <w:rPr>
          <w:rStyle w:val="StyleUnderline"/>
          <w:highlight w:val="green"/>
        </w:rPr>
        <w:t>decide what is “objective.”</w:t>
      </w:r>
    </w:p>
    <w:p w14:paraId="40C4DD81" w14:textId="77777777" w:rsidR="00327A88" w:rsidRPr="00F61078" w:rsidRDefault="00327A88" w:rsidP="00327A88">
      <w:pPr>
        <w:rPr>
          <w:sz w:val="16"/>
        </w:rPr>
      </w:pPr>
      <w:r w:rsidRPr="00F61078">
        <w:rPr>
          <w:rStyle w:val="Emphasis"/>
        </w:rPr>
        <w:t xml:space="preserve">The false notion </w:t>
      </w:r>
      <w:r w:rsidRPr="00F61078">
        <w:rPr>
          <w:sz w:val="16"/>
        </w:rPr>
        <w:t xml:space="preserve">of objectivity </w:t>
      </w:r>
      <w:r w:rsidRPr="00F61078">
        <w:rPr>
          <w:rStyle w:val="StyleUnderline"/>
        </w:rPr>
        <w:t>also exists to attract advertisers</w:t>
      </w:r>
      <w:r w:rsidRPr="00F61078">
        <w:rPr>
          <w:sz w:val="16"/>
        </w:rPr>
        <w:t xml:space="preserve">. </w:t>
      </w:r>
      <w:r w:rsidRPr="00F61078">
        <w:rPr>
          <w:rStyle w:val="StyleUnderline"/>
        </w:rPr>
        <w:t>The press strives to be objective because it is concerned to offend any potential customer</w:t>
      </w:r>
      <w:r w:rsidRPr="00F61078">
        <w:rPr>
          <w:sz w:val="16"/>
        </w:rPr>
        <w:t>. If a newspaper thinks of themselves as a brand, they are the type of brand that claims to stay neutral and apolitical.</w:t>
      </w:r>
    </w:p>
    <w:p w14:paraId="5B7284F7" w14:textId="77777777" w:rsidR="00327A88" w:rsidRPr="00AC069D" w:rsidRDefault="00327A88" w:rsidP="00327A88">
      <w:pPr>
        <w:rPr>
          <w:rStyle w:val="StyleUnderline"/>
        </w:rPr>
      </w:pPr>
      <w:r w:rsidRPr="00F61078">
        <w:rPr>
          <w:sz w:val="16"/>
        </w:rPr>
        <w:t xml:space="preserve">I do advocate for one part of objectivity: truthfulness or accuracy. A journalist cannot pick and choose the date from the collection to create a skewed narrative, or purposefully leave out data to make the conclusion better align with their values. It is easy for people to look at a graph or statistics and trust “the facts.” To make it worse, many of them will believe that they have come to their own conclusions based on the potentially flawed sources. For example, one graph might show the employment difference between Latinx people and Asian people. But if you look into the specific population sample, it is not succificent to draw a conclusion. </w:t>
      </w:r>
      <w:r w:rsidRPr="00F61078">
        <w:rPr>
          <w:rStyle w:val="StyleUnderline"/>
        </w:rPr>
        <w:t xml:space="preserve">People chase objectivity because journalists hold so much power over the public opinion. What they actually want is </w:t>
      </w:r>
      <w:r w:rsidRPr="00AC069D">
        <w:rPr>
          <w:rStyle w:val="StyleUnderline"/>
        </w:rPr>
        <w:t>to not be manipulated.</w:t>
      </w:r>
    </w:p>
    <w:p w14:paraId="5363CF2C" w14:textId="77777777" w:rsidR="00327A88" w:rsidRPr="00F61078" w:rsidRDefault="00327A88" w:rsidP="00327A88">
      <w:pPr>
        <w:rPr>
          <w:sz w:val="16"/>
        </w:rPr>
      </w:pPr>
      <w:r w:rsidRPr="00AC069D">
        <w:rPr>
          <w:rStyle w:val="StyleUnderline"/>
        </w:rPr>
        <w:t>A journalist should give readers the chance to analyze the story and come to their own conclusions. Readers should take the writer’s POVs into consideration</w:t>
      </w:r>
      <w:r w:rsidRPr="00AC069D">
        <w:rPr>
          <w:sz w:val="16"/>
        </w:rPr>
        <w:t xml:space="preserve">. There is a severe lack of empathy in the world and in America. We cannot convince someone that they should care about other people if they are willfully ignorant, but </w:t>
      </w:r>
      <w:r w:rsidRPr="00AC069D">
        <w:rPr>
          <w:rStyle w:val="StyleUnderline"/>
        </w:rPr>
        <w:t>a journalist should strive to open their eyes with factual information</w:t>
      </w:r>
      <w:r w:rsidRPr="00AC069D">
        <w:rPr>
          <w:sz w:val="16"/>
        </w:rPr>
        <w:t>. They should investigate and research diligently and not exclude pieces of material because it doesn’t support the theme.</w:t>
      </w:r>
    </w:p>
    <w:p w14:paraId="370FA3DA" w14:textId="77777777" w:rsidR="00327A88" w:rsidRPr="00F61078" w:rsidRDefault="00327A88" w:rsidP="00327A88">
      <w:pPr>
        <w:rPr>
          <w:sz w:val="16"/>
        </w:rPr>
      </w:pPr>
      <w:r w:rsidRPr="00F61078">
        <w:rPr>
          <w:rStyle w:val="StyleUnderline"/>
        </w:rPr>
        <w:t>One of the attributes of objectivity is disinterestedness</w:t>
      </w:r>
      <w:r w:rsidRPr="00F61078">
        <w:rPr>
          <w:sz w:val="16"/>
        </w:rPr>
        <w:t xml:space="preserve">. </w:t>
      </w:r>
      <w:r w:rsidRPr="00F61078">
        <w:rPr>
          <w:rStyle w:val="StyleUnderline"/>
        </w:rPr>
        <w:t>But do we actually want journalists who are detached</w:t>
      </w:r>
      <w:r w:rsidRPr="00F61078">
        <w:rPr>
          <w:sz w:val="16"/>
        </w:rPr>
        <w:t xml:space="preserve"> from the issues that are going on in the world? </w:t>
      </w:r>
      <w:r w:rsidRPr="00F61078">
        <w:rPr>
          <w:rStyle w:val="StyleUnderline"/>
        </w:rPr>
        <w:t>Politics</w:t>
      </w:r>
      <w:r w:rsidRPr="00F61078">
        <w:rPr>
          <w:sz w:val="16"/>
        </w:rPr>
        <w:t xml:space="preserve"> are not just politics, it </w:t>
      </w:r>
      <w:r w:rsidRPr="00F61078">
        <w:rPr>
          <w:rStyle w:val="StyleUnderline"/>
        </w:rPr>
        <w:t xml:space="preserve">affects </w:t>
      </w:r>
      <w:r w:rsidRPr="00AC069D">
        <w:rPr>
          <w:rStyle w:val="Emphasis"/>
        </w:rPr>
        <w:t>millions of people’s lives</w:t>
      </w:r>
      <w:r w:rsidRPr="00F61078">
        <w:rPr>
          <w:sz w:val="16"/>
        </w:rPr>
        <w:t xml:space="preserve">. </w:t>
      </w:r>
      <w:r w:rsidRPr="00F61078">
        <w:rPr>
          <w:rStyle w:val="StyleUnderline"/>
        </w:rPr>
        <w:t>Neutrality signifies political apathy</w:t>
      </w:r>
      <w:r w:rsidRPr="00F61078">
        <w:rPr>
          <w:sz w:val="16"/>
        </w:rPr>
        <w:t xml:space="preserve"> and a lack of understanding of personal privilege. How can we trust someone who is looking down from high up, unaffected by the suffering of others?</w:t>
      </w:r>
    </w:p>
    <w:p w14:paraId="6E0DA601" w14:textId="77777777" w:rsidR="00327A88" w:rsidRPr="00F61078" w:rsidRDefault="00327A88" w:rsidP="00327A88">
      <w:pPr>
        <w:rPr>
          <w:sz w:val="16"/>
          <w:szCs w:val="16"/>
        </w:rPr>
      </w:pPr>
      <w:r w:rsidRPr="00F61078">
        <w:rPr>
          <w:sz w:val="16"/>
          <w:szCs w:val="16"/>
        </w:rPr>
        <w:t xml:space="preserve">On the other hand, many journalists -- especially ones with marginalized identities -- have been dismissed or looked down upon because people think they can’t be objective when they are too invested in the issues they are reporting. For example, on issues relating to climate change, income inequality, or LGBTQ+ rights, it is impossible for me not to be emotional. My voice has frequently been ignored or trivialized because of my rage. I cannot look away from the injustices going on in this country because they directly affect me and people around me, and my rage is used as a weapon against me. I have been told that I am too radical, too angry, or I talk about this too much. </w:t>
      </w:r>
    </w:p>
    <w:p w14:paraId="1CA65CF7" w14:textId="77777777" w:rsidR="00327A88" w:rsidRPr="00F61078" w:rsidRDefault="00327A88" w:rsidP="00327A88">
      <w:pPr>
        <w:rPr>
          <w:rStyle w:val="StyleUnderline"/>
        </w:rPr>
      </w:pPr>
      <w:r w:rsidRPr="00F61078">
        <w:rPr>
          <w:sz w:val="16"/>
        </w:rPr>
        <w:t xml:space="preserve">This article was written from a specific perspective. As an Asian trans masculine person in America, it is impossible to not write through the lens of my experience. Everything I write is affected by the racism, homophobia, and transphobia that I’ve encountered. It is </w:t>
      </w:r>
      <w:r w:rsidRPr="00AC069D">
        <w:rPr>
          <w:sz w:val="16"/>
        </w:rPr>
        <w:t xml:space="preserve">counterproductive </w:t>
      </w:r>
      <w:r w:rsidRPr="00AC069D">
        <w:rPr>
          <w:rStyle w:val="StyleUnderline"/>
        </w:rPr>
        <w:t>when people are more likely to listen to a cisgender person on a topic about transgender people because they are more “objective.” They are not more objective, it is simply easier for them to ignore the problem because it does not affect them</w:t>
      </w:r>
      <w:r w:rsidRPr="00AC069D">
        <w:rPr>
          <w:sz w:val="16"/>
        </w:rPr>
        <w:t>. Men do not get to decide what is misogynistic; the oppressor</w:t>
      </w:r>
      <w:r w:rsidRPr="00F61078">
        <w:rPr>
          <w:sz w:val="16"/>
        </w:rPr>
        <w:t xml:space="preserve"> does not get to decide what is </w:t>
      </w:r>
      <w:r w:rsidRPr="00AC069D">
        <w:rPr>
          <w:sz w:val="16"/>
        </w:rPr>
        <w:t xml:space="preserve">oppression. </w:t>
      </w:r>
      <w:r w:rsidRPr="00AC069D">
        <w:rPr>
          <w:rStyle w:val="StyleUnderline"/>
        </w:rPr>
        <w:t xml:space="preserve">When you try </w:t>
      </w:r>
      <w:r w:rsidRPr="00AC069D">
        <w:rPr>
          <w:rStyle w:val="StyleUnderline"/>
          <w:highlight w:val="green"/>
        </w:rPr>
        <w:t>to be “objective”</w:t>
      </w:r>
      <w:r w:rsidRPr="00AC069D">
        <w:rPr>
          <w:rStyle w:val="StyleUnderline"/>
        </w:rPr>
        <w:t xml:space="preserve"> in a system that is inherently flawed and prejudiced</w:t>
      </w:r>
      <w:r w:rsidRPr="00F61078">
        <w:rPr>
          <w:rStyle w:val="StyleUnderline"/>
        </w:rPr>
        <w:t xml:space="preserve">, </w:t>
      </w:r>
      <w:r w:rsidRPr="00AC069D">
        <w:rPr>
          <w:rStyle w:val="StyleUnderline"/>
          <w:highlight w:val="green"/>
        </w:rPr>
        <w:t>you’re inheriting</w:t>
      </w:r>
      <w:r w:rsidRPr="00F61078">
        <w:rPr>
          <w:rStyle w:val="StyleUnderline"/>
        </w:rPr>
        <w:t xml:space="preserve"> the </w:t>
      </w:r>
      <w:r w:rsidRPr="00AC069D">
        <w:rPr>
          <w:rStyle w:val="Emphasis"/>
          <w:highlight w:val="green"/>
        </w:rPr>
        <w:t>systemic biases</w:t>
      </w:r>
      <w:r w:rsidRPr="00F61078">
        <w:rPr>
          <w:rStyle w:val="StyleUnderline"/>
        </w:rPr>
        <w:t xml:space="preserve"> </w:t>
      </w:r>
      <w:r w:rsidRPr="00AC069D">
        <w:rPr>
          <w:rStyle w:val="StyleUnderline"/>
          <w:highlight w:val="green"/>
        </w:rPr>
        <w:t>that we all are raised with</w:t>
      </w:r>
      <w:r w:rsidRPr="00F61078">
        <w:rPr>
          <w:rStyle w:val="StyleUnderline"/>
        </w:rPr>
        <w:t xml:space="preserve"> and </w:t>
      </w:r>
      <w:r w:rsidRPr="00AC069D">
        <w:rPr>
          <w:rStyle w:val="Emphasis"/>
        </w:rPr>
        <w:t>subconsciously taking the side of the oppressor</w:t>
      </w:r>
      <w:r w:rsidRPr="00F61078">
        <w:rPr>
          <w:rStyle w:val="StyleUnderline"/>
        </w:rPr>
        <w:t>.</w:t>
      </w:r>
    </w:p>
    <w:p w14:paraId="35493916" w14:textId="77777777" w:rsidR="00327A88" w:rsidRPr="00F61078" w:rsidRDefault="00327A88" w:rsidP="00327A88">
      <w:pPr>
        <w:rPr>
          <w:sz w:val="16"/>
          <w:szCs w:val="16"/>
        </w:rPr>
      </w:pPr>
      <w:r w:rsidRPr="00F61078">
        <w:rPr>
          <w:sz w:val="16"/>
          <w:szCs w:val="16"/>
        </w:rPr>
        <w:t>Another issue is how everything is politicalized. A lot of prejudices are framed as “opinions” (ie. if your “opinion” is violating someone’s identity or human rights, it is not an opinion). Many people see the Black Lives Matter movement is controversial, but why is it controversial that people’s lives matter in 2020? When Trump is taking away our healthcare rights, how can I treat the loss of my constitutional right as a political debate?</w:t>
      </w:r>
    </w:p>
    <w:p w14:paraId="551FD429" w14:textId="77777777" w:rsidR="00327A88" w:rsidRPr="000D1358" w:rsidRDefault="00327A88" w:rsidP="00327A88">
      <w:pPr>
        <w:rPr>
          <w:sz w:val="16"/>
        </w:rPr>
      </w:pPr>
      <w:r w:rsidRPr="00F61078">
        <w:rPr>
          <w:rStyle w:val="Emphasis"/>
          <w:highlight w:val="green"/>
        </w:rPr>
        <w:t>Striving for impartiality</w:t>
      </w:r>
      <w:r w:rsidRPr="00F61078">
        <w:rPr>
          <w:rStyle w:val="StyleUnderline"/>
        </w:rPr>
        <w:t xml:space="preserve"> in journalistic writing </w:t>
      </w:r>
      <w:r w:rsidRPr="00F61078">
        <w:rPr>
          <w:rStyle w:val="StyleUnderline"/>
          <w:highlight w:val="green"/>
        </w:rPr>
        <w:t>is</w:t>
      </w:r>
      <w:r w:rsidRPr="00F61078">
        <w:rPr>
          <w:rStyle w:val="StyleUnderline"/>
        </w:rPr>
        <w:t xml:space="preserve"> not only </w:t>
      </w:r>
      <w:r w:rsidRPr="00F61078">
        <w:rPr>
          <w:rStyle w:val="StyleUnderline"/>
          <w:highlight w:val="green"/>
        </w:rPr>
        <w:t>impossible</w:t>
      </w:r>
      <w:r w:rsidRPr="00F61078">
        <w:rPr>
          <w:rStyle w:val="StyleUnderline"/>
        </w:rPr>
        <w:t>, but actively hurtful to marginalized voices and experiences because the notion of impartiality is intertwined with oppressive power structures</w:t>
      </w:r>
      <w:r w:rsidRPr="00F61078">
        <w:rPr>
          <w:sz w:val="16"/>
        </w:rPr>
        <w:t>. I am determined to be transparent about my biases and write from the perspective of a fellow human, because I believe that the reader wouldn’t want to read something without humanity, either.</w:t>
      </w:r>
    </w:p>
    <w:p w14:paraId="411B1A90" w14:textId="77777777" w:rsidR="00327A88" w:rsidRDefault="00327A88" w:rsidP="00327A88">
      <w:pPr>
        <w:rPr>
          <w:rFonts w:asciiTheme="minorHAnsi" w:hAnsiTheme="minorHAnsi" w:cstheme="minorBidi"/>
        </w:rPr>
      </w:pPr>
    </w:p>
    <w:p w14:paraId="47D6CED8" w14:textId="77777777" w:rsidR="00327A88" w:rsidRDefault="00327A88" w:rsidP="00327A88">
      <w:pPr>
        <w:pStyle w:val="Heading3"/>
        <w:rPr>
          <w:rFonts w:asciiTheme="minorHAnsi" w:hAnsiTheme="minorHAnsi" w:cstheme="minorHAnsi"/>
        </w:rPr>
      </w:pPr>
      <w:r w:rsidRPr="003C519E">
        <w:rPr>
          <w:rFonts w:asciiTheme="minorHAnsi" w:hAnsiTheme="minorHAnsi" w:cstheme="minorHAnsi"/>
        </w:rPr>
        <w:t>1NC---</w:t>
      </w:r>
      <w:r>
        <w:rPr>
          <w:rFonts w:asciiTheme="minorHAnsi" w:hAnsiTheme="minorHAnsi" w:cstheme="minorHAnsi"/>
        </w:rPr>
        <w:t>IVI</w:t>
      </w:r>
    </w:p>
    <w:p w14:paraId="16CA07B8" w14:textId="77777777" w:rsidR="00327A88" w:rsidRDefault="00327A88" w:rsidP="00327A88">
      <w:pPr>
        <w:pStyle w:val="Heading4"/>
      </w:pPr>
      <w:r>
        <w:t>Independently drop them for promoting Among Us – it’s dangerous for kids</w:t>
      </w:r>
    </w:p>
    <w:p w14:paraId="5F96C9C0" w14:textId="77777777" w:rsidR="00327A88" w:rsidRPr="00323CC9" w:rsidRDefault="00327A88" w:rsidP="00327A88">
      <w:r w:rsidRPr="001F26CE">
        <w:rPr>
          <w:rStyle w:val="Style13ptBold"/>
        </w:rPr>
        <w:t>IM 21</w:t>
      </w:r>
      <w:r>
        <w:t xml:space="preserve"> Internet Matters, We work collaboratively across industry, government and with schools to reach UK families with tools, tips and resources to help children benefit from connected technology smartly and safely, 5-17-2021, "Is Among Us multiplayer game safe for children?," </w:t>
      </w:r>
      <w:hyperlink r:id="rId14" w:history="1">
        <w:r w:rsidRPr="003D1286">
          <w:rPr>
            <w:rStyle w:val="Hyperlink"/>
          </w:rPr>
          <w:t>https://www.internetmatters.org/hub/news-blogs/is-among-us-multiplayer-game-safe-for-children/</w:t>
        </w:r>
      </w:hyperlink>
      <w:r>
        <w:t xml:space="preserve"> // ella</w:t>
      </w:r>
    </w:p>
    <w:p w14:paraId="36C6B586" w14:textId="77777777" w:rsidR="00327A88" w:rsidRPr="009841CA" w:rsidRDefault="00327A88" w:rsidP="00327A88">
      <w:pPr>
        <w:rPr>
          <w:rStyle w:val="Emphasis"/>
        </w:rPr>
      </w:pPr>
      <w:r w:rsidRPr="008476FA">
        <w:rPr>
          <w:rStyle w:val="Emphasis"/>
          <w:highlight w:val="green"/>
        </w:rPr>
        <w:t>What should parents be concerned about? Talking to strangers</w:t>
      </w:r>
      <w:r w:rsidRPr="009841CA">
        <w:rPr>
          <w:rStyle w:val="Emphasis"/>
        </w:rPr>
        <w:t xml:space="preserve"> in the game</w:t>
      </w:r>
      <w:r>
        <w:rPr>
          <w:rStyle w:val="Emphasis"/>
        </w:rPr>
        <w:t xml:space="preserve"> </w:t>
      </w:r>
      <w:r w:rsidRPr="009841CA">
        <w:rPr>
          <w:rStyle w:val="Emphasis"/>
        </w:rPr>
        <w:t xml:space="preserve">If your child is playing a game that is set to public, they may meet and chat with people they don’t know which </w:t>
      </w:r>
      <w:r w:rsidRPr="008476FA">
        <w:rPr>
          <w:rStyle w:val="Emphasis"/>
          <w:highlight w:val="green"/>
        </w:rPr>
        <w:t>could put them at risk</w:t>
      </w:r>
      <w:r w:rsidRPr="009841CA">
        <w:rPr>
          <w:rStyle w:val="Emphasis"/>
        </w:rPr>
        <w:t>.</w:t>
      </w:r>
      <w:r>
        <w:rPr>
          <w:rStyle w:val="Emphasis"/>
        </w:rPr>
        <w:t xml:space="preserve"> </w:t>
      </w:r>
      <w:r w:rsidRPr="008476FA">
        <w:rPr>
          <w:rStyle w:val="Emphasis"/>
          <w:highlight w:val="green"/>
        </w:rPr>
        <w:t>Seeing inappropriate content</w:t>
      </w:r>
      <w:r>
        <w:rPr>
          <w:rStyle w:val="Emphasis"/>
        </w:rPr>
        <w:t xml:space="preserve"> </w:t>
      </w:r>
      <w:r w:rsidRPr="009841CA">
        <w:rPr>
          <w:rStyle w:val="Emphasis"/>
        </w:rPr>
        <w:t xml:space="preserve">Although you can use the </w:t>
      </w:r>
      <w:r w:rsidRPr="008476FA">
        <w:rPr>
          <w:rStyle w:val="Emphasis"/>
          <w:highlight w:val="green"/>
        </w:rPr>
        <w:t>censor filter</w:t>
      </w:r>
      <w:r w:rsidRPr="009841CA">
        <w:rPr>
          <w:rStyle w:val="Emphasis"/>
        </w:rPr>
        <w:t xml:space="preserve"> to block out bad language, it </w:t>
      </w:r>
      <w:r w:rsidRPr="008476FA">
        <w:rPr>
          <w:rStyle w:val="Emphasis"/>
          <w:highlight w:val="green"/>
        </w:rPr>
        <w:t>does not block everything and there are words</w:t>
      </w:r>
      <w:r w:rsidRPr="009841CA">
        <w:rPr>
          <w:rStyle w:val="Emphasis"/>
        </w:rPr>
        <w:t xml:space="preserve"> that are </w:t>
      </w:r>
      <w:r w:rsidRPr="008476FA">
        <w:rPr>
          <w:rStyle w:val="Emphasis"/>
          <w:highlight w:val="green"/>
        </w:rPr>
        <w:t>not picked up</w:t>
      </w:r>
      <w:r w:rsidRPr="009841CA">
        <w:rPr>
          <w:rStyle w:val="Emphasis"/>
        </w:rPr>
        <w:t xml:space="preserve"> by the filter. So, despite this feature, there is the potential that children can be exposed to inappropriate content.</w:t>
      </w:r>
    </w:p>
    <w:p w14:paraId="002EA94E" w14:textId="77777777" w:rsidR="00327A88" w:rsidRDefault="00327A88" w:rsidP="00327A88">
      <w:pPr>
        <w:pStyle w:val="Heading3"/>
        <w:rPr>
          <w:rFonts w:asciiTheme="minorHAnsi" w:hAnsiTheme="minorHAnsi" w:cstheme="minorHAnsi"/>
        </w:rPr>
      </w:pPr>
      <w:r>
        <w:rPr>
          <w:rFonts w:asciiTheme="minorHAnsi" w:hAnsiTheme="minorHAnsi" w:cstheme="minorHAnsi"/>
        </w:rPr>
        <w:t>Framing</w:t>
      </w:r>
    </w:p>
    <w:p w14:paraId="1921BDBA" w14:textId="77777777" w:rsidR="00327A88" w:rsidRPr="003C519E" w:rsidRDefault="00327A88" w:rsidP="00327A88">
      <w:pPr>
        <w:pStyle w:val="Heading4"/>
        <w:rPr>
          <w:rFonts w:asciiTheme="minorHAnsi" w:hAnsiTheme="minorHAnsi" w:cstheme="minorHAnsi"/>
        </w:rPr>
      </w:pPr>
      <w:r w:rsidRPr="003C519E">
        <w:rPr>
          <w:rFonts w:asciiTheme="minorHAnsi" w:hAnsiTheme="minorHAnsi" w:cstheme="minorHAnsi"/>
        </w:rPr>
        <w:t>The role of the ballot is to determine the desirability of the 1AC plan.</w:t>
      </w:r>
    </w:p>
    <w:p w14:paraId="3E783860" w14:textId="77777777" w:rsidR="00327A88" w:rsidRDefault="00327A88" w:rsidP="00327A88">
      <w:pPr>
        <w:pStyle w:val="Heading4"/>
        <w:rPr>
          <w:rFonts w:cs="Calibri"/>
        </w:rPr>
      </w:pPr>
      <w:r w:rsidRPr="00414C51">
        <w:rPr>
          <w:rFonts w:cs="Calibri"/>
        </w:rPr>
        <w:t xml:space="preserve">Frame the 1AC through </w:t>
      </w:r>
      <w:r w:rsidRPr="00414C51">
        <w:rPr>
          <w:rFonts w:cs="Calibri"/>
          <w:u w:val="single"/>
        </w:rPr>
        <w:t>solvency</w:t>
      </w:r>
      <w:r w:rsidRPr="00414C51">
        <w:rPr>
          <w:rFonts w:cs="Calibri"/>
        </w:rPr>
        <w:t xml:space="preserve">, </w:t>
      </w:r>
      <w:r w:rsidRPr="00414C51">
        <w:rPr>
          <w:rFonts w:cs="Calibri"/>
          <w:u w:val="single"/>
        </w:rPr>
        <w:t>not impacts</w:t>
      </w:r>
      <w:r w:rsidRPr="00414C51">
        <w:rPr>
          <w:rFonts w:cs="Calibri"/>
        </w:rPr>
        <w:t xml:space="preserve"> – any attempt to filter offense through the RotB or the speech act of the aff is an </w:t>
      </w:r>
      <w:r w:rsidRPr="00414C51">
        <w:rPr>
          <w:rFonts w:cs="Calibri"/>
          <w:u w:val="single"/>
        </w:rPr>
        <w:t>arbitrary goalpost</w:t>
      </w:r>
      <w:r w:rsidRPr="00414C51">
        <w:rPr>
          <w:rFonts w:cs="Calibri"/>
        </w:rPr>
        <w:t xml:space="preserve"> that only serves to </w:t>
      </w:r>
      <w:r w:rsidRPr="00414C51">
        <w:rPr>
          <w:rFonts w:cs="Calibri"/>
          <w:u w:val="single"/>
        </w:rPr>
        <w:t>insulate</w:t>
      </w:r>
      <w:r w:rsidRPr="00414C51">
        <w:rPr>
          <w:rFonts w:cs="Calibri"/>
        </w:rPr>
        <w:t xml:space="preserve"> it from criticism and nuanced testing – forcing us to negate the efficacy of </w:t>
      </w:r>
      <w:r w:rsidRPr="00414C51">
        <w:rPr>
          <w:rFonts w:cs="Calibri"/>
          <w:u w:val="single"/>
        </w:rPr>
        <w:t>personal strategies</w:t>
      </w:r>
      <w:r w:rsidRPr="00414C51">
        <w:rPr>
          <w:rFonts w:cs="Calibri"/>
        </w:rPr>
        <w:t xml:space="preserve"> is at best </w:t>
      </w:r>
      <w:r w:rsidRPr="00414C51">
        <w:rPr>
          <w:rFonts w:cs="Calibri"/>
          <w:u w:val="single"/>
        </w:rPr>
        <w:t>impossible</w:t>
      </w:r>
      <w:r w:rsidRPr="00414C51">
        <w:rPr>
          <w:rFonts w:cs="Calibri"/>
        </w:rPr>
        <w:t xml:space="preserve"> and at worst </w:t>
      </w:r>
      <w:r w:rsidRPr="00414C51">
        <w:rPr>
          <w:rFonts w:cs="Calibri"/>
          <w:u w:val="single"/>
        </w:rPr>
        <w:t>violent</w:t>
      </w:r>
      <w:r w:rsidRPr="00414C51">
        <w:rPr>
          <w:rFonts w:cs="Calibri"/>
        </w:rPr>
        <w:t xml:space="preserve"> – the aff </w:t>
      </w:r>
      <w:r w:rsidRPr="00414C51">
        <w:rPr>
          <w:rFonts w:cs="Calibri"/>
          <w:u w:val="single"/>
        </w:rPr>
        <w:t>can’t change</w:t>
      </w:r>
      <w:r w:rsidRPr="00414C51">
        <w:rPr>
          <w:rFonts w:cs="Calibri"/>
        </w:rPr>
        <w:t xml:space="preserve"> the material structures– no warrant for how the aff spills </w:t>
      </w:r>
      <w:r w:rsidRPr="00414C51">
        <w:rPr>
          <w:rFonts w:cs="Calibri"/>
          <w:u w:val="single"/>
        </w:rPr>
        <w:t>up</w:t>
      </w:r>
      <w:r w:rsidRPr="00414C51">
        <w:rPr>
          <w:rFonts w:cs="Calibri"/>
        </w:rPr>
        <w:t xml:space="preserve"> to impact structures of politics writ large or </w:t>
      </w:r>
      <w:r w:rsidRPr="00414C51">
        <w:rPr>
          <w:rFonts w:cs="Calibri"/>
          <w:u w:val="single"/>
        </w:rPr>
        <w:t>out</w:t>
      </w:r>
      <w:r w:rsidRPr="00414C51">
        <w:rPr>
          <w:rFonts w:cs="Calibri"/>
        </w:rPr>
        <w:t xml:space="preserve"> of debate means you vote neg on </w:t>
      </w:r>
      <w:r w:rsidRPr="00414C51">
        <w:rPr>
          <w:rFonts w:cs="Calibri"/>
          <w:u w:val="single"/>
        </w:rPr>
        <w:t>presumption</w:t>
      </w:r>
      <w:r w:rsidRPr="00414C51">
        <w:rPr>
          <w:rFonts w:cs="Calibri"/>
        </w:rPr>
        <w:t xml:space="preserve">. </w:t>
      </w:r>
    </w:p>
    <w:p w14:paraId="25179EBD" w14:textId="77777777" w:rsidR="00327A88" w:rsidRPr="00831DC9" w:rsidRDefault="00327A88" w:rsidP="00327A88"/>
    <w:p w14:paraId="163178E0" w14:textId="77777777" w:rsidR="00327A88" w:rsidRPr="003C519E" w:rsidRDefault="00327A88" w:rsidP="00327A88">
      <w:pPr>
        <w:pStyle w:val="Heading4"/>
        <w:rPr>
          <w:rFonts w:asciiTheme="minorHAnsi" w:hAnsiTheme="minorHAnsi" w:cstheme="minorHAnsi"/>
        </w:rPr>
      </w:pPr>
      <w:r w:rsidRPr="003C519E">
        <w:rPr>
          <w:rFonts w:asciiTheme="minorHAnsi" w:hAnsiTheme="minorHAnsi" w:cstheme="minorHAnsi"/>
        </w:rPr>
        <w:t xml:space="preserve">Only </w:t>
      </w:r>
      <w:r w:rsidRPr="003C519E">
        <w:rPr>
          <w:rFonts w:asciiTheme="minorHAnsi" w:hAnsiTheme="minorHAnsi" w:cstheme="minorHAnsi"/>
          <w:u w:val="single"/>
        </w:rPr>
        <w:t>constructive policy debates</w:t>
      </w:r>
      <w:r w:rsidRPr="003C519E">
        <w:rPr>
          <w:rFonts w:asciiTheme="minorHAnsi" w:hAnsiTheme="minorHAnsi" w:cstheme="minorHAnsi"/>
        </w:rPr>
        <w:t xml:space="preserve"> nurture </w:t>
      </w:r>
      <w:r w:rsidRPr="003C519E">
        <w:rPr>
          <w:rFonts w:asciiTheme="minorHAnsi" w:hAnsiTheme="minorHAnsi" w:cstheme="minorHAnsi"/>
          <w:u w:val="single"/>
        </w:rPr>
        <w:t>information literacy</w:t>
      </w:r>
      <w:r w:rsidRPr="003C519E">
        <w:rPr>
          <w:rFonts w:asciiTheme="minorHAnsi" w:hAnsiTheme="minorHAnsi" w:cstheme="minorHAnsi"/>
        </w:rPr>
        <w:t xml:space="preserve"> necessary for </w:t>
      </w:r>
      <w:r w:rsidRPr="003C519E">
        <w:rPr>
          <w:rFonts w:asciiTheme="minorHAnsi" w:hAnsiTheme="minorHAnsi" w:cstheme="minorHAnsi"/>
          <w:u w:val="single"/>
        </w:rPr>
        <w:t>every model</w:t>
      </w:r>
      <w:r w:rsidRPr="003C519E">
        <w:rPr>
          <w:rFonts w:asciiTheme="minorHAnsi" w:hAnsiTheme="minorHAnsi" w:cstheme="minorHAnsi"/>
        </w:rPr>
        <w:t xml:space="preserve"> of politics – the </w:t>
      </w:r>
      <w:r w:rsidRPr="003C519E">
        <w:rPr>
          <w:rFonts w:asciiTheme="minorHAnsi" w:hAnsiTheme="minorHAnsi" w:cstheme="minorHAnsi"/>
          <w:u w:val="single"/>
        </w:rPr>
        <w:t>process</w:t>
      </w:r>
      <w:r w:rsidRPr="003C519E">
        <w:rPr>
          <w:rFonts w:asciiTheme="minorHAnsi" w:hAnsiTheme="minorHAnsi" w:cstheme="minorHAnsi"/>
        </w:rPr>
        <w:t xml:space="preserve"> of sifting through </w:t>
      </w:r>
      <w:r w:rsidRPr="003C519E">
        <w:rPr>
          <w:rFonts w:asciiTheme="minorHAnsi" w:hAnsiTheme="minorHAnsi" w:cstheme="minorHAnsi"/>
          <w:u w:val="single"/>
        </w:rPr>
        <w:t>evidence</w:t>
      </w:r>
      <w:r w:rsidRPr="003C519E">
        <w:rPr>
          <w:rFonts w:asciiTheme="minorHAnsi" w:hAnsiTheme="minorHAnsi" w:cstheme="minorHAnsi"/>
        </w:rPr>
        <w:t xml:space="preserve"> is </w:t>
      </w:r>
      <w:r w:rsidRPr="003C519E">
        <w:rPr>
          <w:rFonts w:asciiTheme="minorHAnsi" w:hAnsiTheme="minorHAnsi" w:cstheme="minorHAnsi"/>
          <w:u w:val="single"/>
        </w:rPr>
        <w:t>essential</w:t>
      </w:r>
      <w:r w:rsidRPr="003C519E">
        <w:rPr>
          <w:rFonts w:asciiTheme="minorHAnsi" w:hAnsiTheme="minorHAnsi" w:cstheme="minorHAnsi"/>
        </w:rPr>
        <w:t xml:space="preserve"> to managing </w:t>
      </w:r>
      <w:r w:rsidRPr="003C519E">
        <w:rPr>
          <w:rFonts w:asciiTheme="minorHAnsi" w:hAnsiTheme="minorHAnsi" w:cstheme="minorHAnsi"/>
          <w:u w:val="single"/>
        </w:rPr>
        <w:t>emerging crises</w:t>
      </w:r>
      <w:r w:rsidRPr="003C519E">
        <w:rPr>
          <w:rFonts w:asciiTheme="minorHAnsi" w:hAnsiTheme="minorHAnsi" w:cstheme="minorHAnsi"/>
        </w:rPr>
        <w:t xml:space="preserve"> and </w:t>
      </w:r>
      <w:r w:rsidRPr="003C519E">
        <w:rPr>
          <w:rFonts w:asciiTheme="minorHAnsi" w:hAnsiTheme="minorHAnsi" w:cstheme="minorHAnsi"/>
          <w:u w:val="single"/>
        </w:rPr>
        <w:t>information overload</w:t>
      </w:r>
      <w:r w:rsidRPr="003C519E">
        <w:rPr>
          <w:rFonts w:asciiTheme="minorHAnsi" w:hAnsiTheme="minorHAnsi" w:cstheme="minorHAnsi"/>
        </w:rPr>
        <w:t xml:space="preserve"> </w:t>
      </w:r>
    </w:p>
    <w:p w14:paraId="02F6F668" w14:textId="77777777" w:rsidR="00327A88" w:rsidRPr="003C519E" w:rsidRDefault="00327A88" w:rsidP="00327A88">
      <w:pPr>
        <w:rPr>
          <w:rFonts w:asciiTheme="minorHAnsi" w:hAnsiTheme="minorHAnsi" w:cstheme="minorHAnsi"/>
        </w:rPr>
      </w:pPr>
      <w:r w:rsidRPr="003C519E">
        <w:rPr>
          <w:rStyle w:val="Style13ptBold"/>
          <w:rFonts w:asciiTheme="minorHAnsi" w:hAnsiTheme="minorHAnsi" w:cstheme="minorHAnsi"/>
        </w:rPr>
        <w:t xml:space="preserve">Leek 16 </w:t>
      </w:r>
      <w:r w:rsidRPr="003C519E">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57579CC4" w14:textId="77777777" w:rsidR="00327A88" w:rsidRPr="003C519E" w:rsidRDefault="00327A88" w:rsidP="00327A88">
      <w:pPr>
        <w:rPr>
          <w:rFonts w:asciiTheme="minorHAnsi" w:hAnsiTheme="minorHAnsi" w:cstheme="minorHAnsi"/>
          <w:sz w:val="16"/>
        </w:rPr>
      </w:pPr>
      <w:r w:rsidRPr="003C519E">
        <w:rPr>
          <w:rStyle w:val="Emphasis"/>
          <w:rFonts w:asciiTheme="minorHAnsi" w:hAnsiTheme="minorHAnsi" w:cstheme="minorHAnsi"/>
        </w:rPr>
        <w:t>Through policy debate</w:t>
      </w:r>
      <w:r w:rsidRPr="003C519E">
        <w:rPr>
          <w:rStyle w:val="StyleUnderline"/>
          <w:rFonts w:asciiTheme="minorHAnsi" w:hAnsiTheme="minorHAnsi" w:cstheme="minorHAnsi"/>
        </w:rPr>
        <w:t xml:space="preserve">, </w:t>
      </w:r>
      <w:r w:rsidRPr="003C519E">
        <w:rPr>
          <w:rStyle w:val="StyleUnderline"/>
          <w:rFonts w:asciiTheme="minorHAnsi" w:hAnsiTheme="minorHAnsi" w:cstheme="minorHAnsi"/>
          <w:highlight w:val="green"/>
        </w:rPr>
        <w:t xml:space="preserve">students </w:t>
      </w:r>
      <w:r w:rsidRPr="003C519E">
        <w:rPr>
          <w:rStyle w:val="StyleUnderline"/>
          <w:rFonts w:asciiTheme="minorHAnsi" w:hAnsiTheme="minorHAnsi" w:cstheme="minorHAnsi"/>
        </w:rPr>
        <w:t xml:space="preserve">can </w:t>
      </w:r>
      <w:r w:rsidRPr="003C519E">
        <w:rPr>
          <w:rStyle w:val="StyleUnderline"/>
          <w:rFonts w:asciiTheme="minorHAnsi" w:hAnsiTheme="minorHAnsi" w:cstheme="minorHAnsi"/>
          <w:highlight w:val="green"/>
        </w:rPr>
        <w:t xml:space="preserve">develop </w:t>
      </w:r>
      <w:r w:rsidRPr="003C519E">
        <w:rPr>
          <w:rStyle w:val="Emphasis"/>
          <w:rFonts w:asciiTheme="minorHAnsi" w:hAnsiTheme="minorHAnsi" w:cstheme="minorHAnsi"/>
          <w:highlight w:val="green"/>
        </w:rPr>
        <w:t>info</w:t>
      </w:r>
      <w:r w:rsidRPr="003C519E">
        <w:rPr>
          <w:rStyle w:val="Emphasis"/>
          <w:rFonts w:asciiTheme="minorHAnsi" w:hAnsiTheme="minorHAnsi" w:cstheme="minorHAnsi"/>
        </w:rPr>
        <w:t xml:space="preserve">rmation </w:t>
      </w:r>
      <w:r w:rsidRPr="003C519E">
        <w:rPr>
          <w:rStyle w:val="Emphasis"/>
          <w:rFonts w:asciiTheme="minorHAnsi" w:hAnsiTheme="minorHAnsi" w:cstheme="minorHAnsi"/>
          <w:highlight w:val="green"/>
        </w:rPr>
        <w:t>literacy</w:t>
      </w:r>
      <w:r w:rsidRPr="003C519E">
        <w:rPr>
          <w:rStyle w:val="StyleUnderline"/>
          <w:rFonts w:asciiTheme="minorHAnsi" w:hAnsiTheme="minorHAnsi" w:cstheme="minorHAnsi"/>
          <w:highlight w:val="green"/>
        </w:rPr>
        <w:t xml:space="preserve"> and</w:t>
      </w:r>
      <w:r w:rsidRPr="003C519E">
        <w:rPr>
          <w:rStyle w:val="StyleUnderline"/>
          <w:rFonts w:asciiTheme="minorHAnsi" w:hAnsiTheme="minorHAnsi" w:cstheme="minorHAnsi"/>
        </w:rPr>
        <w:t xml:space="preserve"> learn how to </w:t>
      </w:r>
      <w:r w:rsidRPr="003C519E">
        <w:rPr>
          <w:rStyle w:val="StyleUnderline"/>
          <w:rFonts w:asciiTheme="minorHAnsi" w:hAnsiTheme="minorHAnsi" w:cstheme="minorHAnsi"/>
          <w:highlight w:val="green"/>
        </w:rPr>
        <w:t xml:space="preserve">make </w:t>
      </w:r>
      <w:r w:rsidRPr="003C519E">
        <w:rPr>
          <w:rStyle w:val="StyleUnderline"/>
          <w:rFonts w:asciiTheme="minorHAnsi" w:hAnsiTheme="minorHAnsi" w:cstheme="minorHAnsi"/>
        </w:rPr>
        <w:t xml:space="preserve">critical </w:t>
      </w:r>
      <w:r w:rsidRPr="003C519E">
        <w:rPr>
          <w:rStyle w:val="Emphasis"/>
          <w:rFonts w:asciiTheme="minorHAnsi" w:hAnsiTheme="minorHAnsi" w:cstheme="minorHAnsi"/>
          <w:highlight w:val="green"/>
        </w:rPr>
        <w:t>arguments</w:t>
      </w:r>
      <w:r w:rsidRPr="003C519E">
        <w:rPr>
          <w:rStyle w:val="StyleUnderline"/>
          <w:rFonts w:asciiTheme="minorHAnsi" w:hAnsiTheme="minorHAnsi" w:cstheme="minorHAnsi"/>
        </w:rPr>
        <w:t xml:space="preserve"> of fact. </w:t>
      </w:r>
      <w:r w:rsidRPr="003C519E">
        <w:rPr>
          <w:rStyle w:val="StyleUnderline"/>
          <w:rFonts w:asciiTheme="minorHAnsi" w:hAnsiTheme="minorHAnsi" w:cstheme="minorHAnsi"/>
          <w:highlight w:val="green"/>
        </w:rPr>
        <w:t xml:space="preserve">This </w:t>
      </w:r>
      <w:r w:rsidRPr="003C519E">
        <w:rPr>
          <w:rStyle w:val="StyleUnderline"/>
          <w:rFonts w:asciiTheme="minorHAnsi" w:hAnsiTheme="minorHAnsi" w:cstheme="minorHAnsi"/>
        </w:rPr>
        <w:t xml:space="preserve">experience </w:t>
      </w:r>
      <w:r w:rsidRPr="003C519E">
        <w:rPr>
          <w:rStyle w:val="StyleUnderline"/>
          <w:rFonts w:asciiTheme="minorHAnsi" w:hAnsiTheme="minorHAnsi" w:cstheme="minorHAnsi"/>
          <w:highlight w:val="green"/>
        </w:rPr>
        <w:t>is</w:t>
      </w:r>
      <w:r w:rsidRPr="003C519E">
        <w:rPr>
          <w:rStyle w:val="StyleUnderline"/>
          <w:rFonts w:asciiTheme="minorHAnsi" w:hAnsiTheme="minorHAnsi" w:cstheme="minorHAnsi"/>
        </w:rPr>
        <w:t xml:space="preserve"> politically </w:t>
      </w:r>
      <w:r w:rsidRPr="003C519E">
        <w:rPr>
          <w:rStyle w:val="Emphasis"/>
          <w:rFonts w:asciiTheme="minorHAnsi" w:hAnsiTheme="minorHAnsi" w:cstheme="minorHAnsi"/>
          <w:highlight w:val="green"/>
        </w:rPr>
        <w:t>empowering</w:t>
      </w:r>
      <w:r w:rsidRPr="003C519E">
        <w:rPr>
          <w:rStyle w:val="StyleUnderline"/>
          <w:rFonts w:asciiTheme="minorHAnsi" w:hAnsiTheme="minorHAnsi" w:cstheme="minorHAnsi"/>
          <w:highlight w:val="green"/>
        </w:rPr>
        <w:t xml:space="preserve"> for</w:t>
      </w:r>
      <w:r w:rsidRPr="003C519E">
        <w:rPr>
          <w:rStyle w:val="StyleUnderline"/>
          <w:rFonts w:asciiTheme="minorHAnsi" w:hAnsiTheme="minorHAnsi" w:cstheme="minorHAnsi"/>
        </w:rPr>
        <w:t xml:space="preserve"> students who will also build confidence for political engagement. </w:t>
      </w:r>
      <w:r w:rsidRPr="003C519E">
        <w:rPr>
          <w:rFonts w:asciiTheme="minorHAnsi" w:hAnsiTheme="minorHAnsi" w:cstheme="minorHAnsi"/>
          <w:sz w:val="16"/>
        </w:rPr>
        <w:t xml:space="preserve">Information literacy </w:t>
      </w:r>
      <w:r w:rsidRPr="003C519E">
        <w:rPr>
          <w:rStyle w:val="Emphasis"/>
          <w:rFonts w:asciiTheme="minorHAnsi" w:hAnsiTheme="minorHAnsi" w:cstheme="minorHAnsi"/>
        </w:rPr>
        <w:t xml:space="preserve">While there are many definitions of information literacy, the term generally is understood to mean that </w:t>
      </w:r>
      <w:r w:rsidRPr="003C519E">
        <w:rPr>
          <w:rStyle w:val="Emphasis"/>
          <w:rFonts w:asciiTheme="minorHAnsi" w:hAnsiTheme="minorHAnsi" w:cstheme="minorHAnsi"/>
          <w:highlight w:val="green"/>
        </w:rPr>
        <w:t>a student</w:t>
      </w:r>
      <w:r w:rsidRPr="003C519E">
        <w:rPr>
          <w:rStyle w:val="Emphasis"/>
          <w:rFonts w:asciiTheme="minorHAnsi" w:hAnsiTheme="minorHAnsi" w:cstheme="minorHAnsi"/>
        </w:rPr>
        <w:t xml:space="preserve"> is “able </w:t>
      </w:r>
      <w:r w:rsidRPr="003C519E">
        <w:rPr>
          <w:rStyle w:val="Emphasis"/>
          <w:rFonts w:asciiTheme="minorHAnsi" w:hAnsiTheme="minorHAnsi" w:cstheme="minorHAnsi"/>
          <w:highlight w:val="green"/>
        </w:rPr>
        <w:t>to recognize when</w:t>
      </w:r>
      <w:r w:rsidRPr="003C519E">
        <w:rPr>
          <w:rStyle w:val="StyleUnderline"/>
          <w:rFonts w:asciiTheme="minorHAnsi" w:hAnsiTheme="minorHAnsi" w:cstheme="minorHAnsi"/>
        </w:rPr>
        <w:t xml:space="preserve"> </w:t>
      </w:r>
      <w:r w:rsidRPr="003C519E">
        <w:rPr>
          <w:rStyle w:val="StyleUnderline"/>
          <w:rFonts w:asciiTheme="minorHAnsi" w:hAnsiTheme="minorHAnsi" w:cstheme="minorHAnsi"/>
          <w:highlight w:val="green"/>
        </w:rPr>
        <w:t>info</w:t>
      </w:r>
      <w:r w:rsidRPr="003C519E">
        <w:rPr>
          <w:rStyle w:val="StyleUnderline"/>
          <w:rFonts w:asciiTheme="minorHAnsi" w:hAnsiTheme="minorHAnsi" w:cstheme="minorHAnsi"/>
          <w:sz w:val="16"/>
          <w:szCs w:val="16"/>
          <w:u w:val="none"/>
        </w:rPr>
        <w:t xml:space="preserve">rmation </w:t>
      </w:r>
      <w:r w:rsidRPr="003C519E">
        <w:rPr>
          <w:rStyle w:val="StyleUnderline"/>
          <w:rFonts w:asciiTheme="minorHAnsi" w:hAnsiTheme="minorHAnsi" w:cstheme="minorHAnsi"/>
          <w:highlight w:val="green"/>
        </w:rPr>
        <w:t>is needed</w:t>
      </w:r>
      <w:r w:rsidRPr="003C519E">
        <w:rPr>
          <w:rFonts w:asciiTheme="minorHAnsi" w:hAnsiTheme="minorHAnsi" w:cstheme="minorHAns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3C519E">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3C519E">
        <w:rPr>
          <w:rStyle w:val="Emphasis"/>
          <w:rFonts w:asciiTheme="minorHAnsi" w:hAnsiTheme="minorHAnsi" w:cstheme="minorHAnsi"/>
        </w:rPr>
        <w:t xml:space="preserve"> </w:t>
      </w:r>
      <w:r w:rsidRPr="003C519E">
        <w:rPr>
          <w:rStyle w:val="Emphasis"/>
          <w:rFonts w:asciiTheme="minorHAnsi" w:hAnsiTheme="minorHAnsi" w:cstheme="minorHAnsi"/>
          <w:highlight w:val="green"/>
        </w:rPr>
        <w:t>policy debate</w:t>
      </w:r>
      <w:r w:rsidRPr="003C519E">
        <w:rPr>
          <w:rStyle w:val="StyleUnderline"/>
          <w:rFonts w:asciiTheme="minorHAnsi" w:hAnsiTheme="minorHAnsi" w:cstheme="minorHAnsi"/>
        </w:rPr>
        <w:t xml:space="preserve">, which involves public presentation of arguments on two competing sides of a question, </w:t>
      </w:r>
      <w:r w:rsidRPr="003C519E">
        <w:rPr>
          <w:rStyle w:val="StyleUnderline"/>
          <w:rFonts w:asciiTheme="minorHAnsi" w:hAnsiTheme="minorHAnsi" w:cstheme="minorHAnsi"/>
          <w:highlight w:val="green"/>
        </w:rPr>
        <w:t>motivates students to</w:t>
      </w:r>
      <w:r w:rsidRPr="003C519E">
        <w:rPr>
          <w:rStyle w:val="StyleUnderline"/>
          <w:rFonts w:asciiTheme="minorHAnsi" w:hAnsiTheme="minorHAnsi" w:cstheme="minorHAnsi"/>
        </w:rPr>
        <w:t xml:space="preserve"> go beyond basic </w:t>
      </w:r>
      <w:r w:rsidRPr="003C519E">
        <w:rPr>
          <w:rStyle w:val="Emphasis"/>
          <w:rFonts w:asciiTheme="minorHAnsi" w:hAnsiTheme="minorHAnsi" w:cstheme="minorHAnsi"/>
        </w:rPr>
        <w:t>info</w:t>
      </w:r>
      <w:r w:rsidRPr="003C519E">
        <w:rPr>
          <w:rStyle w:val="StyleUnderline"/>
          <w:rFonts w:asciiTheme="minorHAnsi" w:hAnsiTheme="minorHAnsi" w:cstheme="minorHAnsi"/>
        </w:rPr>
        <w:t xml:space="preserve">rmation to </w:t>
      </w:r>
      <w:r w:rsidRPr="003C519E">
        <w:rPr>
          <w:rStyle w:val="StyleUnderline"/>
          <w:rFonts w:asciiTheme="minorHAnsi" w:hAnsiTheme="minorHAnsi" w:cstheme="minorHAnsi"/>
          <w:highlight w:val="green"/>
        </w:rPr>
        <w:t>achieve</w:t>
      </w:r>
      <w:r w:rsidRPr="003C519E">
        <w:rPr>
          <w:rStyle w:val="StyleUnderline"/>
          <w:rFonts w:asciiTheme="minorHAnsi" w:hAnsiTheme="minorHAnsi" w:cstheme="minorHAnsi"/>
        </w:rPr>
        <w:t xml:space="preserve"> a more advanced level of </w:t>
      </w:r>
      <w:r w:rsidRPr="003C519E">
        <w:rPr>
          <w:rStyle w:val="StyleUnderline"/>
          <w:rFonts w:asciiTheme="minorHAnsi" w:hAnsiTheme="minorHAnsi" w:cstheme="minorHAnsi"/>
          <w:highlight w:val="green"/>
        </w:rPr>
        <w:t>expertise and credibility</w:t>
      </w:r>
      <w:r w:rsidRPr="003C519E">
        <w:rPr>
          <w:rStyle w:val="StyleUnderline"/>
          <w:rFonts w:asciiTheme="minorHAnsi" w:hAnsiTheme="minorHAnsi" w:cstheme="minorHAnsi"/>
        </w:rPr>
        <w:t xml:space="preserve"> on a topic</w:t>
      </w:r>
      <w:r w:rsidRPr="003C519E">
        <w:rPr>
          <w:rFonts w:asciiTheme="minorHAnsi" w:hAnsiTheme="minorHAnsi" w:cstheme="minorHAnsi"/>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Schnurer, 2002, p. 32). </w:t>
      </w:r>
      <w:r w:rsidRPr="003C519E">
        <w:rPr>
          <w:rStyle w:val="StyleUnderline"/>
          <w:rFonts w:asciiTheme="minorHAnsi" w:hAnsiTheme="minorHAnsi" w:cstheme="minorHAnsi"/>
        </w:rPr>
        <w:t xml:space="preserve">In today’s attention economy, cultivating a sensibility for </w:t>
      </w:r>
      <w:r w:rsidRPr="003C519E">
        <w:rPr>
          <w:rStyle w:val="Emphasis"/>
          <w:rFonts w:asciiTheme="minorHAnsi" w:hAnsiTheme="minorHAnsi" w:cstheme="minorHAnsi"/>
        </w:rPr>
        <w:t>well- rounded</w:t>
      </w:r>
      <w:r w:rsidRPr="003C519E">
        <w:rPr>
          <w:rStyle w:val="StyleUnderline"/>
          <w:rFonts w:asciiTheme="minorHAnsi" w:hAnsiTheme="minorHAnsi" w:cstheme="minorHAnsi"/>
        </w:rPr>
        <w:t xml:space="preserve"> information gathering </w:t>
      </w:r>
      <w:r w:rsidRPr="003C519E">
        <w:rPr>
          <w:rStyle w:val="StyleUnderline"/>
          <w:rFonts w:asciiTheme="minorHAnsi" w:hAnsiTheme="minorHAnsi" w:cstheme="minorHAnsi"/>
          <w:highlight w:val="green"/>
        </w:rPr>
        <w:t>can</w:t>
      </w:r>
      <w:r w:rsidRPr="003C519E">
        <w:rPr>
          <w:rStyle w:val="StyleUnderline"/>
          <w:rFonts w:asciiTheme="minorHAnsi" w:hAnsiTheme="minorHAnsi" w:cstheme="minorHAnsi"/>
        </w:rPr>
        <w:t xml:space="preserve"> also </w:t>
      </w:r>
      <w:r w:rsidRPr="003C519E">
        <w:rPr>
          <w:rStyle w:val="StyleUnderline"/>
          <w:rFonts w:asciiTheme="minorHAnsi" w:hAnsiTheme="minorHAnsi" w:cstheme="minorHAnsi"/>
          <w:highlight w:val="green"/>
        </w:rPr>
        <w:t>aid students in recognizing</w:t>
      </w:r>
      <w:r w:rsidRPr="003C519E">
        <w:rPr>
          <w:rStyle w:val="StyleUnderline"/>
          <w:rFonts w:asciiTheme="minorHAnsi" w:hAnsiTheme="minorHAnsi" w:cstheme="minorHAnsi"/>
        </w:rPr>
        <w:t xml:space="preserve"> when and </w:t>
      </w:r>
      <w:r w:rsidRPr="003C519E">
        <w:rPr>
          <w:rStyle w:val="StyleUnderline"/>
          <w:rFonts w:asciiTheme="minorHAnsi" w:hAnsiTheme="minorHAnsi" w:cstheme="minorHAnsi"/>
          <w:highlight w:val="green"/>
        </w:rPr>
        <w:t>how</w:t>
      </w:r>
      <w:r w:rsidRPr="003C519E">
        <w:rPr>
          <w:rStyle w:val="StyleUnderline"/>
          <w:rFonts w:asciiTheme="minorHAnsi" w:hAnsiTheme="minorHAnsi" w:cstheme="minorHAnsi"/>
        </w:rPr>
        <w:t xml:space="preserve"> the </w:t>
      </w:r>
      <w:r w:rsidRPr="003C519E">
        <w:rPr>
          <w:rStyle w:val="StyleUnderline"/>
          <w:rFonts w:asciiTheme="minorHAnsi" w:hAnsiTheme="minorHAnsi" w:cstheme="minorHAnsi"/>
          <w:highlight w:val="green"/>
        </w:rPr>
        <w:t>knowledge</w:t>
      </w:r>
      <w:r w:rsidRPr="003C519E">
        <w:rPr>
          <w:rStyle w:val="StyleUnderline"/>
          <w:rFonts w:asciiTheme="minorHAnsi" w:hAnsiTheme="minorHAnsi" w:cstheme="minorHAnsi"/>
        </w:rPr>
        <w:t xml:space="preserve"> produced in their social environments </w:t>
      </w:r>
      <w:r w:rsidRPr="003C519E">
        <w:rPr>
          <w:rStyle w:val="StyleUnderline"/>
          <w:rFonts w:asciiTheme="minorHAnsi" w:hAnsiTheme="minorHAnsi" w:cstheme="minorHAnsi"/>
          <w:highlight w:val="green"/>
        </w:rPr>
        <w:t xml:space="preserve">can be </w:t>
      </w:r>
      <w:r w:rsidRPr="003C519E">
        <w:rPr>
          <w:rStyle w:val="Emphasis"/>
          <w:rFonts w:asciiTheme="minorHAnsi" w:hAnsiTheme="minorHAnsi" w:cstheme="minorHAnsi"/>
          <w:highlight w:val="green"/>
        </w:rPr>
        <w:t>effectively translated</w:t>
      </w:r>
      <w:r w:rsidRPr="003C519E">
        <w:rPr>
          <w:rStyle w:val="StyleUnderline"/>
          <w:rFonts w:asciiTheme="minorHAnsi" w:hAnsiTheme="minorHAnsi" w:cstheme="minorHAnsi"/>
        </w:rPr>
        <w:t xml:space="preserve"> to specific contexts</w:t>
      </w:r>
      <w:r w:rsidRPr="003C519E">
        <w:rPr>
          <w:rFonts w:asciiTheme="minorHAnsi" w:hAnsiTheme="minorHAnsi" w:cstheme="minorHAnsi"/>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3C519E">
        <w:rPr>
          <w:rStyle w:val="StyleUnderline"/>
          <w:rFonts w:asciiTheme="minorHAnsi" w:hAnsiTheme="minorHAnsi" w:cstheme="minorHAnsi"/>
        </w:rPr>
        <w:t xml:space="preserve">while shared values are often quickly agreed upon, differences over fact are more </w:t>
      </w:r>
      <w:r w:rsidRPr="003C519E">
        <w:rPr>
          <w:rStyle w:val="Emphasis"/>
          <w:rFonts w:asciiTheme="minorHAnsi" w:hAnsiTheme="minorHAnsi" w:cstheme="minorHAnsi"/>
        </w:rPr>
        <w:t>difficult</w:t>
      </w:r>
      <w:r w:rsidRPr="003C519E">
        <w:rPr>
          <w:rStyle w:val="StyleUnderline"/>
          <w:rFonts w:asciiTheme="minorHAnsi" w:hAnsiTheme="minorHAnsi" w:cstheme="minorHAnsi"/>
        </w:rPr>
        <w:t xml:space="preserve"> to resolve. </w:t>
      </w:r>
      <w:r w:rsidRPr="003C519E">
        <w:rPr>
          <w:rStyle w:val="StyleUnderline"/>
          <w:rFonts w:asciiTheme="minorHAnsi" w:hAnsiTheme="minorHAnsi" w:cstheme="minorHAnsi"/>
          <w:highlight w:val="green"/>
        </w:rPr>
        <w:t>Without</w:t>
      </w:r>
      <w:r w:rsidRPr="003C519E">
        <w:rPr>
          <w:rStyle w:val="StyleUnderline"/>
          <w:rFonts w:asciiTheme="minorHAnsi" w:hAnsiTheme="minorHAnsi" w:cstheme="minorHAnsi"/>
        </w:rPr>
        <w:t xml:space="preserve"> </w:t>
      </w:r>
      <w:r w:rsidRPr="003C519E">
        <w:rPr>
          <w:rStyle w:val="Emphasis"/>
          <w:rFonts w:asciiTheme="minorHAnsi" w:hAnsiTheme="minorHAnsi" w:cstheme="minorHAnsi"/>
        </w:rPr>
        <w:t xml:space="preserve">credible </w:t>
      </w:r>
      <w:r w:rsidRPr="003C519E">
        <w:rPr>
          <w:rStyle w:val="Emphasis"/>
          <w:rFonts w:asciiTheme="minorHAnsi" w:hAnsiTheme="minorHAnsi" w:cstheme="minorHAnsi"/>
          <w:highlight w:val="green"/>
        </w:rPr>
        <w:t>institutions</w:t>
      </w:r>
      <w:r w:rsidRPr="003C519E">
        <w:rPr>
          <w:rStyle w:val="StyleUnderline"/>
          <w:rFonts w:asciiTheme="minorHAnsi" w:hAnsiTheme="minorHAnsi" w:cstheme="minorHAnsi"/>
        </w:rPr>
        <w:t xml:space="preserve"> of authority </w:t>
      </w:r>
      <w:r w:rsidRPr="003C519E">
        <w:rPr>
          <w:rStyle w:val="StyleUnderline"/>
          <w:rFonts w:asciiTheme="minorHAnsi" w:hAnsiTheme="minorHAnsi" w:cstheme="minorHAnsi"/>
          <w:highlight w:val="green"/>
        </w:rPr>
        <w:t>that can disseminate facts</w:t>
      </w:r>
      <w:r w:rsidRPr="003C519E">
        <w:rPr>
          <w:rStyle w:val="StyleUnderline"/>
          <w:rFonts w:asciiTheme="minorHAnsi" w:hAnsiTheme="minorHAnsi" w:cstheme="minorHAnsi"/>
        </w:rPr>
        <w:t xml:space="preserve">, public </w:t>
      </w:r>
      <w:r w:rsidRPr="003C519E">
        <w:rPr>
          <w:rStyle w:val="StyleUnderline"/>
          <w:rFonts w:asciiTheme="minorHAnsi" w:hAnsiTheme="minorHAnsi" w:cstheme="minorHAnsi"/>
          <w:highlight w:val="green"/>
        </w:rPr>
        <w:t xml:space="preserve">deliberation requires more </w:t>
      </w:r>
      <w:r w:rsidRPr="003C519E">
        <w:rPr>
          <w:rStyle w:val="Emphasis"/>
          <w:rFonts w:asciiTheme="minorHAnsi" w:hAnsiTheme="minorHAnsi" w:cstheme="minorHAnsi"/>
          <w:highlight w:val="green"/>
        </w:rPr>
        <w:t>time</w:t>
      </w:r>
      <w:r w:rsidRPr="003C519E">
        <w:rPr>
          <w:rStyle w:val="StyleUnderline"/>
          <w:rFonts w:asciiTheme="minorHAnsi" w:hAnsiTheme="minorHAnsi" w:cstheme="minorHAnsi"/>
          <w:highlight w:val="green"/>
        </w:rPr>
        <w:t>,</w:t>
      </w:r>
      <w:r w:rsidRPr="003C519E">
        <w:rPr>
          <w:rStyle w:val="StyleUnderline"/>
          <w:rFonts w:asciiTheme="minorHAnsi" w:hAnsiTheme="minorHAnsi" w:cstheme="minorHAnsi"/>
        </w:rPr>
        <w:t xml:space="preserve"> information-gathering, evaluation, </w:t>
      </w:r>
      <w:r w:rsidRPr="003C519E">
        <w:rPr>
          <w:rStyle w:val="StyleUnderline"/>
          <w:rFonts w:asciiTheme="minorHAnsi" w:hAnsiTheme="minorHAnsi" w:cstheme="minorHAnsi"/>
          <w:highlight w:val="green"/>
        </w:rPr>
        <w:t>and reasoning</w:t>
      </w:r>
      <w:r w:rsidRPr="003C519E">
        <w:rPr>
          <w:rStyle w:val="StyleUnderline"/>
          <w:rFonts w:asciiTheme="minorHAnsi" w:hAnsiTheme="minorHAnsi" w:cstheme="minorHAnsi"/>
        </w:rPr>
        <w:t xml:space="preserve">. The Bush administration’s decision to take military action in </w:t>
      </w:r>
      <w:r w:rsidRPr="003C519E">
        <w:rPr>
          <w:rStyle w:val="Emphasis"/>
          <w:rFonts w:asciiTheme="minorHAnsi" w:hAnsiTheme="minorHAnsi" w:cstheme="minorHAnsi"/>
          <w:highlight w:val="green"/>
        </w:rPr>
        <w:t>Iraq</w:t>
      </w:r>
      <w:r w:rsidRPr="003C519E">
        <w:rPr>
          <w:rStyle w:val="StyleUnderline"/>
          <w:rFonts w:asciiTheme="minorHAnsi" w:hAnsiTheme="minorHAnsi" w:cstheme="minorHAnsi"/>
        </w:rPr>
        <w:t xml:space="preserve">, for example, </w:t>
      </w:r>
      <w:r w:rsidRPr="003C519E">
        <w:rPr>
          <w:rStyle w:val="StyleUnderline"/>
          <w:rFonts w:asciiTheme="minorHAnsi" w:hAnsiTheme="minorHAnsi" w:cstheme="minorHAnsi"/>
          <w:highlight w:val="green"/>
        </w:rPr>
        <w:t>was</w:t>
      </w:r>
      <w:r w:rsidRPr="003C519E">
        <w:rPr>
          <w:rStyle w:val="StyleUnderline"/>
          <w:rFonts w:asciiTheme="minorHAnsi" w:hAnsiTheme="minorHAnsi" w:cstheme="minorHAnsi"/>
        </w:rPr>
        <w:t xml:space="preserve"> presumably </w:t>
      </w:r>
      <w:r w:rsidRPr="003C519E">
        <w:rPr>
          <w:rStyle w:val="StyleUnderline"/>
          <w:rFonts w:asciiTheme="minorHAnsi" w:hAnsiTheme="minorHAnsi" w:cstheme="minorHAnsi"/>
          <w:highlight w:val="green"/>
        </w:rPr>
        <w:t>based on the “</w:t>
      </w:r>
      <w:r w:rsidRPr="003C519E">
        <w:rPr>
          <w:rStyle w:val="Emphasis"/>
          <w:rFonts w:asciiTheme="minorHAnsi" w:hAnsiTheme="minorHAnsi" w:cstheme="minorHAnsi"/>
          <w:highlight w:val="green"/>
        </w:rPr>
        <w:t>fact</w:t>
      </w:r>
      <w:r w:rsidRPr="003C519E">
        <w:rPr>
          <w:rStyle w:val="StyleUnderline"/>
          <w:rFonts w:asciiTheme="minorHAnsi" w:hAnsiTheme="minorHAnsi" w:cstheme="minorHAnsi"/>
          <w:highlight w:val="green"/>
        </w:rPr>
        <w:t xml:space="preserve">” </w:t>
      </w:r>
      <w:r w:rsidRPr="003C519E">
        <w:rPr>
          <w:rStyle w:val="StyleUnderline"/>
          <w:rFonts w:asciiTheme="minorHAnsi" w:hAnsiTheme="minorHAnsi" w:cstheme="minorHAnsi"/>
        </w:rPr>
        <w:t xml:space="preserve">that </w:t>
      </w:r>
      <w:r w:rsidRPr="003C519E">
        <w:rPr>
          <w:rStyle w:val="StyleUnderline"/>
          <w:rFonts w:asciiTheme="minorHAnsi" w:hAnsiTheme="minorHAnsi" w:cstheme="minorHAnsi"/>
          <w:highlight w:val="green"/>
        </w:rPr>
        <w:t>Saddam</w:t>
      </w:r>
      <w:r w:rsidRPr="003C519E">
        <w:rPr>
          <w:rStyle w:val="StyleUnderline"/>
          <w:rFonts w:asciiTheme="minorHAnsi" w:hAnsiTheme="minorHAnsi" w:cstheme="minorHAnsi"/>
        </w:rPr>
        <w:t xml:space="preserve"> Hussein </w:t>
      </w:r>
      <w:r w:rsidRPr="003C519E">
        <w:rPr>
          <w:rStyle w:val="StyleUnderline"/>
          <w:rFonts w:asciiTheme="minorHAnsi" w:hAnsiTheme="minorHAnsi" w:cstheme="minorHAnsi"/>
          <w:highlight w:val="green"/>
        </w:rPr>
        <w:t xml:space="preserve">had </w:t>
      </w:r>
      <w:r w:rsidRPr="003C519E">
        <w:rPr>
          <w:rStyle w:val="StyleUnderline"/>
          <w:rFonts w:asciiTheme="minorHAnsi" w:hAnsiTheme="minorHAnsi" w:cstheme="minorHAnsi"/>
        </w:rPr>
        <w:t xml:space="preserve">acquired </w:t>
      </w:r>
      <w:r w:rsidRPr="003C519E">
        <w:rPr>
          <w:rStyle w:val="StyleUnderline"/>
          <w:rFonts w:asciiTheme="minorHAnsi" w:hAnsiTheme="minorHAnsi" w:cstheme="minorHAnsi"/>
          <w:highlight w:val="green"/>
        </w:rPr>
        <w:t xml:space="preserve">weapons </w:t>
      </w:r>
      <w:r w:rsidRPr="003C519E">
        <w:rPr>
          <w:rFonts w:asciiTheme="minorHAnsi" w:hAnsiTheme="minorHAnsi" w:cstheme="minorHAnsi"/>
          <w:sz w:val="16"/>
        </w:rPr>
        <w:t>of mass destruction. This has now become a classic example of poor policy-making grounded in faulty factual evidence.</w:t>
      </w:r>
      <w:r w:rsidRPr="003C519E">
        <w:rPr>
          <w:rStyle w:val="StyleUnderline"/>
          <w:rFonts w:asciiTheme="minorHAnsi" w:hAnsiTheme="minorHAnsi" w:cstheme="minorHAnsi"/>
        </w:rPr>
        <w:t xml:space="preserve"> </w:t>
      </w:r>
      <w:r w:rsidRPr="003C519E">
        <w:rPr>
          <w:rStyle w:val="StyleUnderline"/>
          <w:rFonts w:asciiTheme="minorHAnsi" w:hAnsiTheme="minorHAnsi" w:cstheme="minorHAnsi"/>
          <w:highlight w:val="green"/>
        </w:rPr>
        <w:t xml:space="preserve">This </w:t>
      </w:r>
      <w:r w:rsidRPr="003C519E">
        <w:rPr>
          <w:rStyle w:val="StyleUnderline"/>
          <w:rFonts w:asciiTheme="minorHAnsi" w:hAnsiTheme="minorHAnsi" w:cstheme="minorHAnsi"/>
        </w:rPr>
        <w:t xml:space="preserve">shortcoming </w:t>
      </w:r>
      <w:r w:rsidRPr="003C519E">
        <w:rPr>
          <w:rStyle w:val="StyleUnderline"/>
          <w:rFonts w:asciiTheme="minorHAnsi" w:hAnsiTheme="minorHAnsi" w:cstheme="minorHAnsi"/>
          <w:highlight w:val="green"/>
        </w:rPr>
        <w:t xml:space="preserve">is </w:t>
      </w:r>
      <w:r w:rsidRPr="003C519E">
        <w:rPr>
          <w:rStyle w:val="Emphasis"/>
          <w:rFonts w:asciiTheme="minorHAnsi" w:hAnsiTheme="minorHAnsi" w:cstheme="minorHAnsi"/>
          <w:highlight w:val="green"/>
        </w:rPr>
        <w:t>precisely</w:t>
      </w:r>
      <w:r w:rsidRPr="003C519E">
        <w:rPr>
          <w:rStyle w:val="StyleUnderline"/>
          <w:rFonts w:asciiTheme="minorHAnsi" w:hAnsiTheme="minorHAnsi" w:cstheme="minorHAnsi"/>
          <w:highlight w:val="green"/>
        </w:rPr>
        <w:t xml:space="preserve"> why </w:t>
      </w:r>
      <w:r w:rsidRPr="003C519E">
        <w:rPr>
          <w:rStyle w:val="Emphasis"/>
          <w:rFonts w:asciiTheme="minorHAnsi" w:hAnsiTheme="minorHAnsi" w:cstheme="minorHAnsi"/>
          <w:highlight w:val="green"/>
        </w:rPr>
        <w:t>policy debate is a valuable complement</w:t>
      </w:r>
      <w:r w:rsidRPr="003C519E">
        <w:rPr>
          <w:rStyle w:val="StyleUnderline"/>
          <w:rFonts w:asciiTheme="minorHAnsi" w:hAnsiTheme="minorHAnsi" w:cstheme="minorHAnsi"/>
        </w:rPr>
        <w:t xml:space="preserve"> to service- learning activities. Not only can </w:t>
      </w:r>
      <w:r w:rsidRPr="003C519E">
        <w:rPr>
          <w:rStyle w:val="Emphasis"/>
          <w:rFonts w:asciiTheme="minorHAnsi" w:hAnsiTheme="minorHAnsi" w:cstheme="minorHAnsi"/>
          <w:highlight w:val="green"/>
        </w:rPr>
        <w:t>students</w:t>
      </w:r>
      <w:r w:rsidRPr="003C519E">
        <w:rPr>
          <w:rStyle w:val="StyleUnderline"/>
          <w:rFonts w:asciiTheme="minorHAnsi" w:hAnsiTheme="minorHAnsi" w:cstheme="minorHAnsi"/>
        </w:rPr>
        <w:t xml:space="preserve"> use their developing literacies to better understand social problems, they </w:t>
      </w:r>
      <w:r w:rsidRPr="003C519E">
        <w:rPr>
          <w:rStyle w:val="StyleUnderline"/>
          <w:rFonts w:asciiTheme="minorHAnsi" w:hAnsiTheme="minorHAnsi" w:cstheme="minorHAnsi"/>
          <w:highlight w:val="green"/>
        </w:rPr>
        <w:t>can</w:t>
      </w:r>
      <w:r w:rsidRPr="003C519E">
        <w:rPr>
          <w:rStyle w:val="StyleUnderline"/>
          <w:rFonts w:asciiTheme="minorHAnsi" w:hAnsiTheme="minorHAnsi" w:cstheme="minorHAnsi"/>
        </w:rPr>
        <w:t xml:space="preserve"> also </w:t>
      </w:r>
      <w:r w:rsidRPr="003C519E">
        <w:rPr>
          <w:rStyle w:val="StyleUnderline"/>
          <w:rFonts w:asciiTheme="minorHAnsi" w:hAnsiTheme="minorHAnsi" w:cstheme="minorHAnsi"/>
          <w:highlight w:val="green"/>
        </w:rPr>
        <w:t xml:space="preserve">learn to access </w:t>
      </w:r>
      <w:r w:rsidRPr="003C519E">
        <w:rPr>
          <w:rStyle w:val="StyleUnderline"/>
          <w:rFonts w:asciiTheme="minorHAnsi" w:hAnsiTheme="minorHAnsi" w:cstheme="minorHAnsi"/>
        </w:rPr>
        <w:t xml:space="preserve">a </w:t>
      </w:r>
      <w:r w:rsidRPr="003C519E">
        <w:rPr>
          <w:rStyle w:val="Emphasis"/>
          <w:rFonts w:asciiTheme="minorHAnsi" w:hAnsiTheme="minorHAnsi" w:cstheme="minorHAnsi"/>
        </w:rPr>
        <w:t xml:space="preserve">broader range of </w:t>
      </w:r>
      <w:r w:rsidRPr="003C519E">
        <w:rPr>
          <w:rStyle w:val="Emphasis"/>
          <w:rFonts w:asciiTheme="minorHAnsi" w:hAnsiTheme="minorHAnsi" w:cstheme="minorHAnsi"/>
          <w:highlight w:val="green"/>
        </w:rPr>
        <w:t>knowledge sources</w:t>
      </w:r>
      <w:r w:rsidRPr="003C519E">
        <w:rPr>
          <w:rStyle w:val="StyleUnderline"/>
          <w:rFonts w:asciiTheme="minorHAnsi" w:hAnsiTheme="minorHAnsi" w:cstheme="minorHAnsi"/>
          <w:highlight w:val="green"/>
        </w:rPr>
        <w:t xml:space="preserve">, </w:t>
      </w:r>
      <w:r w:rsidRPr="003C519E">
        <w:rPr>
          <w:rStyle w:val="StyleUnderline"/>
          <w:rFonts w:asciiTheme="minorHAnsi" w:hAnsiTheme="minorHAnsi" w:cstheme="minorHAnsi"/>
        </w:rPr>
        <w:t xml:space="preserve">thereby </w:t>
      </w:r>
      <w:r w:rsidRPr="003C519E">
        <w:rPr>
          <w:rStyle w:val="Emphasis"/>
          <w:rFonts w:asciiTheme="minorHAnsi" w:hAnsiTheme="minorHAnsi" w:cstheme="minorHAnsi"/>
        </w:rPr>
        <w:t>mitigating</w:t>
      </w:r>
      <w:r w:rsidRPr="003C519E">
        <w:rPr>
          <w:rStyle w:val="StyleUnderline"/>
          <w:rFonts w:asciiTheme="minorHAnsi" w:hAnsiTheme="minorHAnsi" w:cstheme="minorHAnsi"/>
        </w:rPr>
        <w:t xml:space="preserve"> the absence of </w:t>
      </w:r>
      <w:r w:rsidRPr="003C519E">
        <w:rPr>
          <w:rStyle w:val="Emphasis"/>
          <w:rFonts w:asciiTheme="minorHAnsi" w:hAnsiTheme="minorHAnsi" w:cstheme="minorHAnsi"/>
        </w:rPr>
        <w:t>fact-finding</w:t>
      </w:r>
      <w:r w:rsidRPr="003C519E">
        <w:rPr>
          <w:rStyle w:val="StyleUnderline"/>
          <w:rFonts w:asciiTheme="minorHAnsi" w:hAnsiTheme="minorHAnsi" w:cstheme="minorHAnsi"/>
        </w:rPr>
        <w:t xml:space="preserve"> </w:t>
      </w:r>
      <w:r w:rsidRPr="003C519E">
        <w:rPr>
          <w:rFonts w:asciiTheme="minorHAnsi" w:hAnsiTheme="minorHAnsi" w:cstheme="minorHAnsi"/>
          <w:sz w:val="16"/>
        </w:rPr>
        <w:t xml:space="preserve">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3C519E">
        <w:rPr>
          <w:rStyle w:val="Emphasis"/>
          <w:rFonts w:asciiTheme="minorHAnsi" w:hAnsiTheme="minorHAnsi" w:cstheme="minorHAnsi"/>
          <w:highlight w:val="green"/>
        </w:rPr>
        <w:t xml:space="preserve">even minimal </w:t>
      </w:r>
      <w:r w:rsidRPr="003C519E">
        <w:rPr>
          <w:rStyle w:val="StyleUnderline"/>
          <w:rFonts w:asciiTheme="minorHAnsi" w:hAnsiTheme="minorHAnsi" w:cstheme="minorHAnsi"/>
          <w:highlight w:val="green"/>
        </w:rPr>
        <w:t>increases in technical knowledge</w:t>
      </w:r>
      <w:r w:rsidRPr="003C519E">
        <w:rPr>
          <w:rStyle w:val="StyleUnderline"/>
          <w:rFonts w:asciiTheme="minorHAnsi" w:hAnsiTheme="minorHAnsi" w:cstheme="minorHAnsi"/>
        </w:rPr>
        <w:t xml:space="preserve"> about politics can </w:t>
      </w:r>
      <w:r w:rsidRPr="003C519E">
        <w:rPr>
          <w:rStyle w:val="StyleUnderline"/>
          <w:rFonts w:asciiTheme="minorHAnsi" w:hAnsiTheme="minorHAnsi" w:cstheme="minorHAnsi"/>
          <w:highlight w:val="green"/>
        </w:rPr>
        <w:t>translate to significant increases in a</w:t>
      </w:r>
      <w:r w:rsidRPr="003C519E">
        <w:rPr>
          <w:rStyle w:val="StyleUnderline"/>
          <w:rFonts w:asciiTheme="minorHAnsi" w:hAnsiTheme="minorHAnsi" w:cstheme="minorHAnsi"/>
        </w:rPr>
        <w:t xml:space="preserve"> student’s sense of </w:t>
      </w:r>
      <w:r w:rsidRPr="003C519E">
        <w:rPr>
          <w:rStyle w:val="StyleUnderline"/>
          <w:rFonts w:asciiTheme="minorHAnsi" w:hAnsiTheme="minorHAnsi" w:cstheme="minorHAnsi"/>
          <w:highlight w:val="green"/>
        </w:rPr>
        <w:t>self-efficacy</w:t>
      </w:r>
      <w:r w:rsidRPr="003C519E">
        <w:rPr>
          <w:rFonts w:asciiTheme="minorHAnsi" w:hAnsiTheme="minorHAnsi" w:cstheme="minorHAnsi"/>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3C519E">
        <w:rPr>
          <w:rStyle w:val="StyleUnderline"/>
          <w:rFonts w:asciiTheme="minorHAnsi" w:hAnsiTheme="minorHAnsi" w:cstheme="minorHAnsi"/>
        </w:rPr>
        <w:t xml:space="preserve">A </w:t>
      </w:r>
      <w:r w:rsidRPr="003C519E">
        <w:rPr>
          <w:rStyle w:val="Emphasis"/>
          <w:rFonts w:asciiTheme="minorHAnsi" w:hAnsiTheme="minorHAnsi" w:cstheme="minorHAnsi"/>
        </w:rPr>
        <w:t>pedagogy</w:t>
      </w:r>
      <w:r w:rsidRPr="003C519E">
        <w:rPr>
          <w:rStyle w:val="StyleUnderline"/>
          <w:rFonts w:asciiTheme="minorHAnsi" w:hAnsiTheme="minorHAnsi" w:cstheme="minorHAnsi"/>
        </w:rPr>
        <w:t xml:space="preserve"> is a praxis for cultivating learning in others</w:t>
      </w:r>
      <w:r w:rsidRPr="003C519E">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C519E">
        <w:rPr>
          <w:rStyle w:val="StyleUnderline"/>
          <w:rFonts w:asciiTheme="minorHAnsi" w:hAnsiTheme="minorHAnsi" w:cstheme="minorHAnsi"/>
          <w:highlight w:val="green"/>
        </w:rPr>
        <w:t xml:space="preserve">Policy </w:t>
      </w:r>
      <w:r w:rsidRPr="003C519E">
        <w:rPr>
          <w:rStyle w:val="Emphasis"/>
          <w:rFonts w:asciiTheme="minorHAnsi" w:hAnsiTheme="minorHAnsi" w:cstheme="minorHAnsi"/>
          <w:highlight w:val="green"/>
        </w:rPr>
        <w:t>debate</w:t>
      </w:r>
      <w:r w:rsidRPr="003C519E">
        <w:rPr>
          <w:rStyle w:val="StyleUnderline"/>
          <w:rFonts w:asciiTheme="minorHAnsi" w:hAnsiTheme="minorHAnsi" w:cstheme="minorHAnsi"/>
          <w:highlight w:val="green"/>
        </w:rPr>
        <w:t xml:space="preserve"> </w:t>
      </w:r>
      <w:r w:rsidRPr="003C519E">
        <w:rPr>
          <w:rStyle w:val="StyleUnderline"/>
          <w:rFonts w:asciiTheme="minorHAnsi" w:hAnsiTheme="minorHAnsi" w:cstheme="minorHAnsi"/>
        </w:rPr>
        <w:t xml:space="preserve">pedagogy </w:t>
      </w:r>
      <w:r w:rsidRPr="003C519E">
        <w:rPr>
          <w:rStyle w:val="StyleUnderline"/>
          <w:rFonts w:asciiTheme="minorHAnsi" w:hAnsiTheme="minorHAnsi" w:cstheme="minorHAnsi"/>
          <w:highlight w:val="green"/>
        </w:rPr>
        <w:t xml:space="preserve">leads students to </w:t>
      </w:r>
      <w:r w:rsidRPr="003C519E">
        <w:rPr>
          <w:rStyle w:val="Emphasis"/>
          <w:rFonts w:asciiTheme="minorHAnsi" w:hAnsiTheme="minorHAnsi" w:cstheme="minorHAnsi"/>
          <w:highlight w:val="green"/>
        </w:rPr>
        <w:t>know</w:t>
      </w:r>
      <w:r w:rsidRPr="003C519E">
        <w:rPr>
          <w:rStyle w:val="StyleUnderline"/>
          <w:rFonts w:asciiTheme="minorHAnsi" w:hAnsiTheme="minorHAnsi" w:cstheme="minorHAnsi"/>
          <w:highlight w:val="green"/>
        </w:rPr>
        <w:t xml:space="preserve"> and </w:t>
      </w:r>
      <w:r w:rsidRPr="003C519E">
        <w:rPr>
          <w:rStyle w:val="Emphasis"/>
          <w:rFonts w:asciiTheme="minorHAnsi" w:hAnsiTheme="minorHAnsi" w:cstheme="minorHAnsi"/>
          <w:highlight w:val="green"/>
        </w:rPr>
        <w:t>engage</w:t>
      </w:r>
      <w:r w:rsidRPr="003C519E">
        <w:rPr>
          <w:rStyle w:val="StyleUnderline"/>
          <w:rFonts w:asciiTheme="minorHAnsi" w:hAnsiTheme="minorHAnsi" w:cstheme="minorHAnsi"/>
        </w:rPr>
        <w:t xml:space="preserve"> these same </w:t>
      </w:r>
      <w:r w:rsidRPr="003C519E">
        <w:rPr>
          <w:rStyle w:val="Emphasis"/>
          <w:rFonts w:asciiTheme="minorHAnsi" w:hAnsiTheme="minorHAnsi" w:cstheme="minorHAnsi"/>
          <w:highlight w:val="green"/>
        </w:rPr>
        <w:t>social conditions</w:t>
      </w:r>
      <w:r w:rsidRPr="003C519E">
        <w:rPr>
          <w:rStyle w:val="StyleUnderline"/>
          <w:rFonts w:asciiTheme="minorHAnsi" w:hAnsiTheme="minorHAnsi" w:cstheme="minorHAnsi"/>
          <w:highlight w:val="green"/>
        </w:rPr>
        <w:t xml:space="preserve"> while </w:t>
      </w:r>
      <w:r w:rsidRPr="003C519E">
        <w:rPr>
          <w:rStyle w:val="StyleUnderline"/>
          <w:rFonts w:asciiTheme="minorHAnsi" w:hAnsiTheme="minorHAnsi" w:cstheme="minorHAnsi"/>
        </w:rPr>
        <w:t xml:space="preserve">also </w:t>
      </w:r>
      <w:r w:rsidRPr="003C519E">
        <w:rPr>
          <w:rStyle w:val="StyleUnderline"/>
          <w:rFonts w:asciiTheme="minorHAnsi" w:hAnsiTheme="minorHAnsi" w:cstheme="minorHAnsi"/>
          <w:highlight w:val="green"/>
        </w:rPr>
        <w:t xml:space="preserve">challenging them to apply </w:t>
      </w:r>
      <w:r w:rsidRPr="003C519E">
        <w:rPr>
          <w:rStyle w:val="StyleUnderline"/>
          <w:rFonts w:asciiTheme="minorHAnsi" w:hAnsiTheme="minorHAnsi" w:cstheme="minorHAnsi"/>
        </w:rPr>
        <w:t xml:space="preserve">their </w:t>
      </w:r>
      <w:r w:rsidRPr="003C519E">
        <w:rPr>
          <w:rStyle w:val="Emphasis"/>
          <w:rFonts w:asciiTheme="minorHAnsi" w:hAnsiTheme="minorHAnsi" w:cstheme="minorHAnsi"/>
          <w:highlight w:val="green"/>
        </w:rPr>
        <w:t>knowledge</w:t>
      </w:r>
      <w:r w:rsidRPr="003C519E">
        <w:rPr>
          <w:rStyle w:val="StyleUnderline"/>
          <w:rFonts w:asciiTheme="minorHAnsi" w:hAnsiTheme="minorHAnsi" w:cstheme="minorHAnsi"/>
          <w:highlight w:val="green"/>
        </w:rPr>
        <w:t xml:space="preserve"> for </w:t>
      </w:r>
      <w:r w:rsidRPr="003C519E">
        <w:rPr>
          <w:rStyle w:val="StyleUnderline"/>
          <w:rFonts w:asciiTheme="minorHAnsi" w:hAnsiTheme="minorHAnsi" w:cstheme="minorHAnsi"/>
        </w:rPr>
        <w:t xml:space="preserve">the purpose of </w:t>
      </w:r>
      <w:r w:rsidRPr="003C519E">
        <w:rPr>
          <w:rStyle w:val="Emphasis"/>
          <w:rFonts w:asciiTheme="minorHAnsi" w:hAnsiTheme="minorHAnsi" w:cstheme="minorHAnsi"/>
          <w:highlight w:val="green"/>
        </w:rPr>
        <w:t>political advocacy</w:t>
      </w:r>
      <w:r w:rsidRPr="003C519E">
        <w:rPr>
          <w:rStyle w:val="StyleUnderline"/>
          <w:rFonts w:asciiTheme="minorHAnsi" w:hAnsiTheme="minorHAnsi" w:cstheme="minorHAnsi"/>
        </w:rPr>
        <w:t>.</w:t>
      </w:r>
      <w:r w:rsidRPr="003C519E">
        <w:rPr>
          <w:rFonts w:asciiTheme="minorHAnsi" w:hAnsiTheme="minorHAnsi" w:cstheme="minorHAnsi"/>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3C519E">
        <w:rPr>
          <w:rStyle w:val="StyleUnderline"/>
          <w:rFonts w:asciiTheme="minorHAnsi" w:hAnsiTheme="minorHAnsi" w:cstheme="minorHAnsi"/>
        </w:rPr>
        <w:t>Policy debates related to students’ service can accomplish this goal and more</w:t>
      </w:r>
      <w:r w:rsidRPr="003C519E">
        <w:rPr>
          <w:rFonts w:asciiTheme="minorHAnsi" w:hAnsiTheme="minorHAnsi" w:cstheme="minorHAnsi"/>
          <w:sz w:val="16"/>
        </w:rPr>
        <w:t xml:space="preserve">. </w:t>
      </w:r>
      <w:r w:rsidRPr="003C519E">
        <w:rPr>
          <w:rStyle w:val="StyleUnderline"/>
          <w:rFonts w:asciiTheme="minorHAnsi" w:hAnsiTheme="minorHAnsi" w:cstheme="minorHAnsi"/>
        </w:rPr>
        <w:t xml:space="preserve">Policy </w:t>
      </w:r>
      <w:r w:rsidRPr="003C519E">
        <w:rPr>
          <w:rStyle w:val="StyleUnderline"/>
          <w:rFonts w:asciiTheme="minorHAnsi" w:hAnsiTheme="minorHAnsi" w:cstheme="minorHAnsi"/>
          <w:highlight w:val="green"/>
        </w:rPr>
        <w:t xml:space="preserve">debates </w:t>
      </w:r>
      <w:r w:rsidRPr="003C519E">
        <w:rPr>
          <w:rStyle w:val="StyleUnderline"/>
          <w:rFonts w:asciiTheme="minorHAnsi" w:hAnsiTheme="minorHAnsi" w:cstheme="minorHAnsi"/>
        </w:rPr>
        <w:t xml:space="preserve">can also </w:t>
      </w:r>
      <w:r w:rsidRPr="003C519E">
        <w:rPr>
          <w:rStyle w:val="StyleUnderline"/>
          <w:rFonts w:asciiTheme="minorHAnsi" w:hAnsiTheme="minorHAnsi" w:cstheme="minorHAnsi"/>
          <w:highlight w:val="green"/>
        </w:rPr>
        <w:t xml:space="preserve">facilitate the </w:t>
      </w:r>
      <w:r w:rsidRPr="003C519E">
        <w:rPr>
          <w:rStyle w:val="Emphasis"/>
          <w:rFonts w:asciiTheme="minorHAnsi" w:hAnsiTheme="minorHAnsi" w:cstheme="minorHAnsi"/>
          <w:highlight w:val="green"/>
        </w:rPr>
        <w:t>political learning</w:t>
      </w:r>
      <w:r w:rsidRPr="003C519E">
        <w:rPr>
          <w:rStyle w:val="StyleUnderline"/>
          <w:rFonts w:asciiTheme="minorHAnsi" w:hAnsiTheme="minorHAnsi" w:cstheme="minorHAnsi"/>
          <w:highlight w:val="green"/>
        </w:rPr>
        <w:t xml:space="preserve"> </w:t>
      </w:r>
      <w:r w:rsidRPr="003C519E">
        <w:rPr>
          <w:rStyle w:val="StyleUnderline"/>
          <w:rFonts w:asciiTheme="minorHAnsi" w:hAnsiTheme="minorHAnsi" w:cstheme="minorHAnsi"/>
        </w:rPr>
        <w:t xml:space="preserve">students need </w:t>
      </w:r>
      <w:r w:rsidRPr="003C519E">
        <w:rPr>
          <w:rStyle w:val="StyleUnderline"/>
          <w:rFonts w:asciiTheme="minorHAnsi" w:hAnsiTheme="minorHAnsi" w:cstheme="minorHAnsi"/>
          <w:highlight w:val="green"/>
        </w:rPr>
        <w:t xml:space="preserve">to build </w:t>
      </w:r>
      <w:r w:rsidRPr="003C519E">
        <w:rPr>
          <w:rStyle w:val="StyleUnderline"/>
          <w:rFonts w:asciiTheme="minorHAnsi" w:hAnsiTheme="minorHAnsi" w:cstheme="minorHAnsi"/>
        </w:rPr>
        <w:t xml:space="preserve">their political </w:t>
      </w:r>
      <w:r w:rsidRPr="003C519E">
        <w:rPr>
          <w:rStyle w:val="Emphasis"/>
          <w:rFonts w:asciiTheme="minorHAnsi" w:hAnsiTheme="minorHAnsi" w:cstheme="minorHAnsi"/>
        </w:rPr>
        <w:t>efficacy</w:t>
      </w:r>
      <w:r w:rsidRPr="003C519E">
        <w:rPr>
          <w:rStyle w:val="StyleUnderline"/>
          <w:rFonts w:asciiTheme="minorHAnsi" w:hAnsiTheme="minorHAnsi" w:cstheme="minorHAnsi"/>
        </w:rPr>
        <w:t xml:space="preserve"> and capacity for political </w:t>
      </w:r>
      <w:r w:rsidRPr="003C519E">
        <w:rPr>
          <w:rStyle w:val="StyleUnderline"/>
          <w:rFonts w:asciiTheme="minorHAnsi" w:hAnsiTheme="minorHAnsi" w:cstheme="minorHAnsi"/>
          <w:highlight w:val="green"/>
        </w:rPr>
        <w:t>engagement</w:t>
      </w:r>
      <w:r w:rsidRPr="003C519E">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C519E">
        <w:rPr>
          <w:rStyle w:val="StyleUnderline"/>
          <w:rFonts w:asciiTheme="minorHAnsi" w:hAnsiTheme="minorHAnsi" w:cstheme="minorHAnsi"/>
          <w:highlight w:val="green"/>
        </w:rPr>
        <w:t xml:space="preserve">Using this </w:t>
      </w:r>
      <w:r w:rsidRPr="003C519E">
        <w:rPr>
          <w:rStyle w:val="Emphasis"/>
          <w:rFonts w:asciiTheme="minorHAnsi" w:hAnsiTheme="minorHAnsi" w:cstheme="minorHAnsi"/>
          <w:highlight w:val="green"/>
        </w:rPr>
        <w:t>knowledge</w:t>
      </w:r>
      <w:r w:rsidRPr="003C519E">
        <w:rPr>
          <w:rStyle w:val="StyleUnderline"/>
          <w:rFonts w:asciiTheme="minorHAnsi" w:hAnsiTheme="minorHAnsi" w:cstheme="minorHAnsi"/>
          <w:highlight w:val="green"/>
        </w:rPr>
        <w:t xml:space="preserve"> in </w:t>
      </w:r>
      <w:r w:rsidRPr="003C519E">
        <w:rPr>
          <w:rStyle w:val="StyleUnderline"/>
          <w:rFonts w:asciiTheme="minorHAnsi" w:hAnsiTheme="minorHAnsi" w:cstheme="minorHAnsi"/>
        </w:rPr>
        <w:t xml:space="preserve">reasoned </w:t>
      </w:r>
      <w:r w:rsidRPr="003C519E">
        <w:rPr>
          <w:rStyle w:val="Emphasis"/>
          <w:rFonts w:asciiTheme="minorHAnsi" w:hAnsiTheme="minorHAnsi" w:cstheme="minorHAnsi"/>
          <w:highlight w:val="green"/>
        </w:rPr>
        <w:t>public argument</w:t>
      </w:r>
      <w:r w:rsidRPr="003C519E">
        <w:rPr>
          <w:rStyle w:val="StyleUnderline"/>
          <w:rFonts w:asciiTheme="minorHAnsi" w:hAnsiTheme="minorHAnsi" w:cstheme="minorHAnsi"/>
          <w:highlight w:val="green"/>
        </w:rPr>
        <w:t xml:space="preserve"> about </w:t>
      </w:r>
      <w:r w:rsidRPr="003C519E">
        <w:rPr>
          <w:rStyle w:val="StyleUnderline"/>
          <w:rFonts w:asciiTheme="minorHAnsi" w:hAnsiTheme="minorHAnsi" w:cstheme="minorHAnsi"/>
        </w:rPr>
        <w:t xml:space="preserve">policy challenges </w:t>
      </w:r>
      <w:r w:rsidRPr="003C519E">
        <w:rPr>
          <w:rStyle w:val="StyleUnderline"/>
          <w:rFonts w:asciiTheme="minorHAnsi" w:hAnsiTheme="minorHAnsi" w:cstheme="minorHAnsi"/>
          <w:highlight w:val="green"/>
        </w:rPr>
        <w:t xml:space="preserve">invites students to move beyond </w:t>
      </w:r>
      <w:r w:rsidRPr="003C519E">
        <w:rPr>
          <w:rStyle w:val="Emphasis"/>
          <w:rFonts w:asciiTheme="minorHAnsi" w:hAnsiTheme="minorHAnsi" w:cstheme="minorHAnsi"/>
          <w:highlight w:val="green"/>
        </w:rPr>
        <w:t>cynical disengagement</w:t>
      </w:r>
      <w:r w:rsidRPr="003C519E">
        <w:rPr>
          <w:rStyle w:val="Emphasis"/>
          <w:rFonts w:asciiTheme="minorHAnsi" w:hAnsiTheme="minorHAnsi" w:cstheme="minorHAnsi"/>
        </w:rPr>
        <w:t xml:space="preserve"> </w:t>
      </w:r>
      <w:r w:rsidRPr="003C519E">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5725F2C1" w14:textId="77777777" w:rsidR="00327A88" w:rsidRDefault="00327A88" w:rsidP="00327A88">
      <w:pPr>
        <w:pStyle w:val="Heading4"/>
      </w:pPr>
      <w:r>
        <w:t>Extinction outweighs</w:t>
      </w:r>
    </w:p>
    <w:p w14:paraId="65DEC801" w14:textId="77777777" w:rsidR="00327A88" w:rsidRDefault="00327A88" w:rsidP="00327A88">
      <w:r>
        <w:rPr>
          <w:rStyle w:val="Style13ptBold"/>
        </w:rPr>
        <w:t>Pummer 15</w:t>
      </w:r>
      <w:r>
        <w:t xml:space="preserve"> [Theron, Junior Research Fellow in Philosophy at St. Anne's College, University of Oxford. “Moral Agreement on Saving the World” Practical Ethics, University of Oxford. May 18, 2015, </w:t>
      </w:r>
      <w:hyperlink r:id="rId15" w:history="1">
        <w:r>
          <w:rPr>
            <w:rStyle w:val="Hyperlink"/>
            <w:color w:val="000000"/>
            <w:u w:val="single"/>
          </w:rPr>
          <w:t>Moral Agreement on Saving the World | Practical Ethics (ox.ac.uk)</w:t>
        </w:r>
      </w:hyperlink>
      <w:r>
        <w:t>] brefpratt</w:t>
      </w:r>
    </w:p>
    <w:p w14:paraId="2EABABCD" w14:textId="77777777" w:rsidR="00327A88" w:rsidRPr="00F670BD" w:rsidRDefault="00327A88" w:rsidP="00327A88">
      <w:pPr>
        <w:rPr>
          <w:sz w:val="16"/>
        </w:rPr>
      </w:pPr>
      <w:r>
        <w:rPr>
          <w:rStyle w:val="StyleUnderline"/>
        </w:rPr>
        <w:t xml:space="preserve">There appears to be lot of disagreement </w:t>
      </w:r>
      <w:r>
        <w:rPr>
          <w:rStyle w:val="StyleUnderline"/>
          <w:highlight w:val="green"/>
        </w:rPr>
        <w:t>in</w:t>
      </w:r>
      <w:r>
        <w:rPr>
          <w:rStyle w:val="StyleUnderline"/>
        </w:rPr>
        <w:t xml:space="preserve"> moral </w:t>
      </w:r>
      <w:r>
        <w:rPr>
          <w:rStyle w:val="StyleUnderline"/>
          <w:highlight w:val="green"/>
        </w:rPr>
        <w:t>philosophy</w:t>
      </w:r>
      <w:r>
        <w:rPr>
          <w:rStyle w:val="StyleUnderline"/>
        </w:rPr>
        <w:t xml:space="preserve">. Whether these many apparent </w:t>
      </w:r>
      <w:r>
        <w:rPr>
          <w:rStyle w:val="StyleUnderline"/>
          <w:highlight w:val="green"/>
        </w:rPr>
        <w:t>disagreements are</w:t>
      </w:r>
      <w:r>
        <w:rPr>
          <w:rStyle w:val="StyleUnderline"/>
        </w:rPr>
        <w:t xml:space="preserve"> </w:t>
      </w:r>
      <w:r>
        <w:rPr>
          <w:rStyle w:val="Emphasis"/>
          <w:highlight w:val="green"/>
        </w:rPr>
        <w:t>deep and irresolvable</w:t>
      </w:r>
      <w:r>
        <w:rPr>
          <w:rStyle w:val="StyleUnderline"/>
        </w:rPr>
        <w:t xml:space="preserve">, I believe there is at least </w:t>
      </w:r>
      <w:r>
        <w:rPr>
          <w:rStyle w:val="StyleUnderline"/>
          <w:highlight w:val="green"/>
        </w:rPr>
        <w:t>one thing</w:t>
      </w:r>
      <w:r>
        <w:rPr>
          <w:rStyle w:val="StyleUnderline"/>
        </w:rPr>
        <w:t xml:space="preserve"> it is reasonable </w:t>
      </w:r>
      <w:r>
        <w:rPr>
          <w:rStyle w:val="StyleUnderline"/>
          <w:highlight w:val="green"/>
        </w:rPr>
        <w:t>to agree on</w:t>
      </w:r>
      <w:r>
        <w:rPr>
          <w:rStyle w:val="StyleUnderline"/>
        </w:rPr>
        <w:t xml:space="preserve"> right now</w:t>
      </w:r>
      <w:r>
        <w:rPr>
          <w:sz w:val="16"/>
        </w:rPr>
        <w:t>, whatever general moral view we adopt</w:t>
      </w:r>
      <w:r>
        <w:rPr>
          <w:rStyle w:val="StyleUnderline"/>
        </w:rPr>
        <w:t xml:space="preserve">: that it </w:t>
      </w:r>
      <w:r>
        <w:rPr>
          <w:rStyle w:val="StyleUnderline"/>
          <w:highlight w:val="green"/>
        </w:rPr>
        <w:t>is</w:t>
      </w:r>
      <w:r>
        <w:rPr>
          <w:rStyle w:val="StyleUnderline"/>
        </w:rPr>
        <w:t xml:space="preserve"> very important to reduce the risk that all intelligent beings on this planet are eliminated by an enormous catastrophe, such as a nuclear war.</w:t>
      </w:r>
      <w:r>
        <w:rPr>
          <w:sz w:val="16"/>
        </w:rPr>
        <w:t xml:space="preserve"> How we might in fact try to reduce such existential risks is discussed elsewhere. My claim here is only that </w:t>
      </w:r>
      <w:r>
        <w:rPr>
          <w:rStyle w:val="StyleUnderline"/>
        </w:rPr>
        <w:t xml:space="preserve">we – </w:t>
      </w:r>
      <w:r>
        <w:rPr>
          <w:rStyle w:val="Emphasis"/>
        </w:rPr>
        <w:t>whether we’re consequentialists, deontologists, or virtue ethicists</w:t>
      </w:r>
      <w:r>
        <w:rPr>
          <w:rStyle w:val="StyleUnderline"/>
        </w:rPr>
        <w:t xml:space="preserve"> – should all agree that </w:t>
      </w:r>
      <w:r>
        <w:rPr>
          <w:rStyle w:val="Emphasis"/>
        </w:rPr>
        <w:t>we should try to save the world</w:t>
      </w:r>
      <w:r>
        <w:rPr>
          <w:rStyle w:val="StyleUnderline"/>
        </w:rPr>
        <w:t xml:space="preserve">. </w:t>
      </w:r>
      <w:r>
        <w:rPr>
          <w:sz w:val="16"/>
        </w:rPr>
        <w:t xml:space="preserve">According to consequentialism, we should maximize the good, where this is taken to be the goodness, from an impartial perspective, of outcomes. </w:t>
      </w:r>
      <w:r>
        <w:rPr>
          <w:rStyle w:val="StyleUnderline"/>
        </w:rPr>
        <w:t>Clearly one thing that makes an outcome good is that the people in it are doing well. There is little disagreement here.</w:t>
      </w:r>
      <w:r>
        <w:rPr>
          <w:rStyle w:val="Style13ptBold"/>
          <w:sz w:val="16"/>
        </w:rPr>
        <w:t xml:space="preserve"> </w:t>
      </w:r>
      <w:r>
        <w:rPr>
          <w:sz w:val="16"/>
          <w:szCs w:val="16"/>
        </w:rPr>
        <w:t>If the happiness or well-being of possible future people is just as important as that of people who already exist, and if they would have good lives, it is not hard to see how</w:t>
      </w:r>
      <w:r>
        <w:rPr>
          <w:rStyle w:val="Style13ptBold"/>
          <w:sz w:val="10"/>
          <w:szCs w:val="16"/>
        </w:rPr>
        <w:t xml:space="preserve"> </w:t>
      </w:r>
      <w:r>
        <w:rPr>
          <w:rStyle w:val="StyleUnderline"/>
          <w:highlight w:val="green"/>
        </w:rPr>
        <w:t>reducing existential risk</w:t>
      </w:r>
      <w:r>
        <w:rPr>
          <w:rStyle w:val="StyleUnderline"/>
        </w:rPr>
        <w:t xml:space="preserve"> is easily the most important thing in the whole world.</w:t>
      </w:r>
      <w:r>
        <w:rPr>
          <w:rStyle w:val="Style13ptBold"/>
          <w:sz w:val="16"/>
        </w:rPr>
        <w:t xml:space="preserve"> </w:t>
      </w:r>
      <w:r>
        <w:rPr>
          <w:sz w:val="16"/>
          <w:szCs w:val="16"/>
        </w:rPr>
        <w:t xml:space="preserve">This is for the familiar reason that there are so many people who could exist in the future – </w:t>
      </w:r>
      <w:r>
        <w:rPr>
          <w:rStyle w:val="StyleUnderline"/>
          <w:highlight w:val="green"/>
        </w:rPr>
        <w:t>there are trillions upon trillions</w:t>
      </w:r>
      <w:r>
        <w:rPr>
          <w:rStyle w:val="StyleUnderline"/>
        </w:rPr>
        <w:t xml:space="preserve">… upon trillions. There are so many </w:t>
      </w:r>
      <w:r>
        <w:rPr>
          <w:rStyle w:val="StyleUnderline"/>
          <w:highlight w:val="green"/>
        </w:rPr>
        <w:t>possible future people</w:t>
      </w:r>
      <w:r>
        <w:rPr>
          <w:rStyle w:val="Style13ptBold"/>
          <w:sz w:val="16"/>
        </w:rPr>
        <w:t xml:space="preserve"> </w:t>
      </w:r>
      <w:r>
        <w:rPr>
          <w:sz w:val="16"/>
          <w:szCs w:val="16"/>
        </w:rPr>
        <w:t>that reducing existential risk is arguably the most important thing in the world,</w:t>
      </w:r>
      <w:r>
        <w:rPr>
          <w:rStyle w:val="Style13ptBold"/>
          <w:sz w:val="10"/>
          <w:szCs w:val="16"/>
        </w:rPr>
        <w:t xml:space="preserve"> </w:t>
      </w:r>
      <w:r>
        <w:rPr>
          <w:rStyle w:val="StyleUnderline"/>
        </w:rPr>
        <w:t>even if</w:t>
      </w:r>
      <w:r>
        <w:rPr>
          <w:rStyle w:val="Style13ptBold"/>
          <w:sz w:val="16"/>
        </w:rPr>
        <w:t xml:space="preserve"> </w:t>
      </w:r>
      <w:r>
        <w:rPr>
          <w:rStyle w:val="StyleUnderline"/>
        </w:rPr>
        <w:t>the well-being of these possible people were given only 0.001% as much weight as that of existing people</w:t>
      </w:r>
      <w:r>
        <w:rPr>
          <w:rStyle w:val="Style13ptBold"/>
          <w:sz w:val="16"/>
        </w:rPr>
        <w:t>.</w:t>
      </w:r>
      <w:r>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You might think what I have just argued applies to consequentialists only. </w:t>
      </w:r>
      <w:r>
        <w:rPr>
          <w:rStyle w:val="StyleUnderline"/>
        </w:rPr>
        <w:t xml:space="preserve">There is a tendency </w:t>
      </w:r>
      <w:r>
        <w:rPr>
          <w:rStyle w:val="StyleUnderline"/>
          <w:highlight w:val="green"/>
        </w:rPr>
        <w:t>to assume</w:t>
      </w:r>
      <w:r>
        <w:rPr>
          <w:rStyle w:val="StyleUnderline"/>
        </w:rPr>
        <w:t xml:space="preserve"> that, if an argument appeals to consequentialist considerations</w:t>
      </w:r>
      <w:r>
        <w:rPr>
          <w:sz w:val="16"/>
        </w:rPr>
        <w:t xml:space="preserve"> (the </w:t>
      </w:r>
      <w:r>
        <w:rPr>
          <w:rStyle w:val="StyleUnderline"/>
        </w:rPr>
        <w:t>goodness of outcomes</w:t>
      </w:r>
      <w:r>
        <w:rPr>
          <w:sz w:val="16"/>
        </w:rPr>
        <w:t xml:space="preserve">), </w:t>
      </w:r>
      <w:r>
        <w:rPr>
          <w:rStyle w:val="StyleUnderline"/>
          <w:highlight w:val="green"/>
        </w:rPr>
        <w:t>it is irrelevant to non-consequentialists</w:t>
      </w:r>
      <w:r>
        <w:rPr>
          <w:sz w:val="16"/>
        </w:rPr>
        <w:t xml:space="preserve">. But </w:t>
      </w:r>
      <w:r>
        <w:rPr>
          <w:rStyle w:val="Emphasis"/>
        </w:rPr>
        <w:t xml:space="preserve">that </w:t>
      </w:r>
      <w:r>
        <w:rPr>
          <w:rStyle w:val="Emphasis"/>
          <w:highlight w:val="green"/>
        </w:rPr>
        <w:t>is a huge mistake</w:t>
      </w:r>
      <w:r>
        <w:rPr>
          <w:sz w:val="16"/>
        </w:rPr>
        <w:t xml:space="preserve">. </w:t>
      </w:r>
      <w:r>
        <w:rPr>
          <w:rStyle w:val="StyleUnderline"/>
          <w:highlight w:val="green"/>
        </w:rPr>
        <w:t>Non-consequentialism is the view</w:t>
      </w:r>
      <w:r>
        <w:rPr>
          <w:rStyle w:val="StyleUnderline"/>
        </w:rPr>
        <w:t xml:space="preserve"> that </w:t>
      </w:r>
      <w:r>
        <w:rPr>
          <w:rStyle w:val="StyleUnderline"/>
          <w:highlight w:val="green"/>
        </w:rPr>
        <w:t>there’s more that determines rightness than</w:t>
      </w:r>
      <w:r>
        <w:rPr>
          <w:sz w:val="16"/>
        </w:rPr>
        <w:t xml:space="preserve"> the goodness of </w:t>
      </w:r>
      <w:r>
        <w:rPr>
          <w:rStyle w:val="StyleUnderline"/>
          <w:highlight w:val="green"/>
        </w:rPr>
        <w:t>consequences</w:t>
      </w:r>
      <w:r>
        <w:rPr>
          <w:sz w:val="16"/>
        </w:rPr>
        <w:t xml:space="preserve"> or outcomes; </w:t>
      </w:r>
      <w:r>
        <w:rPr>
          <w:rStyle w:val="StyleUnderline"/>
        </w:rPr>
        <w:t xml:space="preserve">it is </w:t>
      </w:r>
      <w:r>
        <w:rPr>
          <w:rStyle w:val="StyleUnderline"/>
          <w:highlight w:val="green"/>
        </w:rPr>
        <w:t>not</w:t>
      </w:r>
      <w:r>
        <w:rPr>
          <w:rStyle w:val="StyleUnderline"/>
        </w:rPr>
        <w:t xml:space="preserve"> the view </w:t>
      </w:r>
      <w:r>
        <w:rPr>
          <w:rStyle w:val="StyleUnderline"/>
          <w:highlight w:val="green"/>
        </w:rPr>
        <w:t>that the latter don’t matter</w:t>
      </w:r>
      <w:r>
        <w:rPr>
          <w:sz w:val="16"/>
        </w:rPr>
        <w:t>. Even John Rawls wrote, “</w:t>
      </w:r>
      <w:r>
        <w:rPr>
          <w:rStyle w:val="StyleUnderline"/>
        </w:rPr>
        <w:t>All ethical doctrines</w:t>
      </w:r>
      <w:r>
        <w:rPr>
          <w:sz w:val="16"/>
        </w:rPr>
        <w:t xml:space="preserve"> worth our attention </w:t>
      </w:r>
      <w:r>
        <w:rPr>
          <w:rStyle w:val="StyleUnderline"/>
        </w:rPr>
        <w:t>take consequences into account in judging rightness</w:t>
      </w:r>
      <w:r>
        <w:rPr>
          <w:sz w:val="16"/>
        </w:rPr>
        <w:t xml:space="preserve">. One which did not would simply be irrational, crazy.” </w:t>
      </w:r>
      <w:r>
        <w:rPr>
          <w:rStyle w:val="StyleUnderline"/>
        </w:rPr>
        <w:t>Minimally plausible versions of deontology</w:t>
      </w:r>
      <w:r>
        <w:rPr>
          <w:sz w:val="16"/>
        </w:rPr>
        <w:t xml:space="preserve"> and virtue ethics </w:t>
      </w:r>
      <w:r>
        <w:rPr>
          <w:rStyle w:val="StyleUnderline"/>
        </w:rPr>
        <w:t>must be concerned in part with promoting the good, from an impartial point of view</w:t>
      </w:r>
      <w:r>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 the view that each agent should maximize her own good, might imply strong reasons to reduce existential risk.</w:t>
      </w:r>
      <w:r>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Style w:val="StyleUnderline"/>
        </w:rPr>
        <w:t>To be minimally plausible, egoism will need to be paired with a more sophisticated account of well-being.</w:t>
      </w:r>
      <w:r>
        <w:rPr>
          <w:sz w:val="16"/>
        </w:rPr>
        <w:t xml:space="preserve"> To see this, it is enough to consider, as Plato did, the possibility of a ring of invisibility – </w:t>
      </w:r>
      <w:r>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sz w:val="16"/>
        </w:rPr>
        <w:t xml:space="preserve">, in some robust way, where this would to a significant extent be a function of other-regarding concerns (see chapter 12 of this classic intro to ethics). But </w:t>
      </w:r>
      <w:r>
        <w:rPr>
          <w:rStyle w:val="StyleUnderline"/>
        </w:rPr>
        <w:t>once these elements are included, we can (roughly, as above) argue that this sort of egoism will imply strong reasons to reduce existential risk.</w:t>
      </w:r>
      <w:r>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Emphasis"/>
          <w:highlight w:val="green"/>
        </w:rPr>
        <w:t>We should also take into account moral uncertainty</w:t>
      </w:r>
      <w:r>
        <w:rPr>
          <w:rStyle w:val="Emphasis"/>
        </w:rPr>
        <w:t>.</w:t>
      </w:r>
      <w:r>
        <w:rPr>
          <w:sz w:val="16"/>
        </w:rPr>
        <w:t xml:space="preserve"> </w:t>
      </w:r>
      <w:r>
        <w:rPr>
          <w:rStyle w:val="StyleUnderline"/>
        </w:rPr>
        <w:t xml:space="preserve">What is it reasonable for one to do, </w:t>
      </w:r>
      <w:r>
        <w:rPr>
          <w:rStyle w:val="StyleUnderline"/>
          <w:highlight w:val="green"/>
        </w:rPr>
        <w:t>when one is uncertain</w:t>
      </w:r>
      <w:r>
        <w:rPr>
          <w:rStyle w:val="StyleUnderline"/>
        </w:rPr>
        <w:t xml:space="preserve"> not (only) about the empirical facts, but also </w:t>
      </w:r>
      <w:r>
        <w:rPr>
          <w:rStyle w:val="StyleUnderline"/>
          <w:highlight w:val="green"/>
        </w:rPr>
        <w:t>about</w:t>
      </w:r>
      <w:r>
        <w:rPr>
          <w:rStyle w:val="StyleUnderline"/>
        </w:rPr>
        <w:t xml:space="preserve"> the </w:t>
      </w:r>
      <w:r>
        <w:rPr>
          <w:rStyle w:val="StyleUnderline"/>
          <w:highlight w:val="green"/>
        </w:rPr>
        <w:t>moral facts</w:t>
      </w:r>
      <w:r>
        <w:rPr>
          <w:rStyle w:val="StyleUnderline"/>
        </w:rPr>
        <w:t>?</w:t>
      </w:r>
      <w:r>
        <w:rPr>
          <w:sz w:val="16"/>
        </w:rPr>
        <w:t xml:space="preserve"> I’ve just argued that </w:t>
      </w:r>
      <w:r>
        <w:rPr>
          <w:rStyle w:val="StyleUnderline"/>
        </w:rPr>
        <w:t>there’s agreement among minimally plausible ethical views that we have strong reason to reduce existential risk – not only consequentialists, but also deontologists, virtue ethicists, and sophisticated egoists should agree.</w:t>
      </w:r>
      <w:r>
        <w:rPr>
          <w:sz w:val="16"/>
        </w:rPr>
        <w:t xml:space="preserve"> But </w:t>
      </w:r>
      <w:r>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Pr>
          <w:sz w:val="16"/>
        </w:rPr>
        <w:t xml:space="preserve">(and 10% sure that one of these other ones is correct), </w:t>
      </w:r>
      <w:r>
        <w:rPr>
          <w:rStyle w:val="StyleUnderline"/>
        </w:rPr>
        <w:t>they would have pretty strong reason, from the standpoint of moral uncertainty, to reduce existential risk.</w:t>
      </w:r>
      <w:r>
        <w:rPr>
          <w:rStyle w:val="Style13ptBold"/>
          <w:sz w:val="16"/>
        </w:rPr>
        <w:t xml:space="preserve"> </w:t>
      </w:r>
      <w:r>
        <w:rPr>
          <w:sz w:val="16"/>
          <w:szCs w:val="16"/>
        </w:rPr>
        <w:t xml:space="preserve">Perhaps most disturbingly still, </w:t>
      </w:r>
      <w:r>
        <w:rPr>
          <w:rStyle w:val="StyleUnderline"/>
          <w:highlight w:val="green"/>
        </w:rPr>
        <w:t>even if we are only 1% sure</w:t>
      </w:r>
      <w:r>
        <w:rPr>
          <w:sz w:val="16"/>
          <w:szCs w:val="16"/>
        </w:rPr>
        <w:t xml:space="preserve"> that the </w:t>
      </w:r>
      <w:r>
        <w:rPr>
          <w:rStyle w:val="StyleUnderline"/>
          <w:highlight w:val="green"/>
        </w:rPr>
        <w:t>well-being</w:t>
      </w:r>
      <w:r>
        <w:rPr>
          <w:rStyle w:val="StyleUnderline"/>
        </w:rPr>
        <w:t xml:space="preserve"> of</w:t>
      </w:r>
      <w:r>
        <w:rPr>
          <w:sz w:val="16"/>
          <w:szCs w:val="16"/>
        </w:rPr>
        <w:t xml:space="preserve"> possible </w:t>
      </w:r>
      <w:r>
        <w:rPr>
          <w:rStyle w:val="StyleUnderline"/>
        </w:rPr>
        <w:t xml:space="preserve">future people </w:t>
      </w:r>
      <w:r>
        <w:rPr>
          <w:rStyle w:val="StyleUnderline"/>
          <w:highlight w:val="green"/>
        </w:rPr>
        <w:t>matters</w:t>
      </w:r>
      <w:r>
        <w:rPr>
          <w:sz w:val="16"/>
          <w:szCs w:val="16"/>
        </w:rPr>
        <w:t xml:space="preserve">, it is at least arguable that, </w:t>
      </w:r>
      <w:r>
        <w:rPr>
          <w:rStyle w:val="StyleUnderline"/>
          <w:highlight w:val="green"/>
        </w:rPr>
        <w:t>from the standpoint of</w:t>
      </w:r>
      <w:r>
        <w:rPr>
          <w:rStyle w:val="StyleUnderline"/>
        </w:rPr>
        <w:t xml:space="preserve"> </w:t>
      </w:r>
      <w:r>
        <w:rPr>
          <w:rStyle w:val="Emphasis"/>
          <w:highlight w:val="green"/>
        </w:rPr>
        <w:t>moral uncertainty</w:t>
      </w:r>
      <w:r>
        <w:rPr>
          <w:rStyle w:val="StyleUnderline"/>
        </w:rPr>
        <w:t xml:space="preserve">, </w:t>
      </w:r>
      <w:r>
        <w:rPr>
          <w:rStyle w:val="StyleUnderline"/>
          <w:highlight w:val="green"/>
        </w:rPr>
        <w:t>reducing existential risk is</w:t>
      </w:r>
      <w:r>
        <w:rPr>
          <w:rStyle w:val="StyleUnderline"/>
        </w:rPr>
        <w:t xml:space="preserve"> the </w:t>
      </w:r>
      <w:r>
        <w:rPr>
          <w:rStyle w:val="StyleUnderline"/>
          <w:highlight w:val="green"/>
        </w:rPr>
        <w:t>most important</w:t>
      </w:r>
      <w:r>
        <w:rPr>
          <w:rStyle w:val="StyleUnderline"/>
        </w:rPr>
        <w:t xml:space="preserve"> thing in the world</w:t>
      </w:r>
      <w:r>
        <w:rPr>
          <w:sz w:val="16"/>
          <w:szCs w:val="16"/>
        </w:rPr>
        <w:t>.</w:t>
      </w:r>
      <w:r>
        <w:rPr>
          <w:rStyle w:val="Style13ptBold"/>
          <w:sz w:val="10"/>
          <w:szCs w:val="16"/>
        </w:rPr>
        <w:t xml:space="preserve"> </w:t>
      </w:r>
      <w:r>
        <w:rPr>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Pr>
        <w:t>It is enough for my claim that there is moral agreement in the relevant sense if</w:t>
      </w:r>
      <w:r>
        <w:rPr>
          <w:sz w:val="16"/>
        </w:rPr>
        <w:t xml:space="preserve">, at least given certain empirical claims about what future lives would most likely be like, </w:t>
      </w:r>
      <w:r>
        <w:rPr>
          <w:rStyle w:val="Emphasis"/>
        </w:rPr>
        <w:t>all minimally plausible moral views would converge on the conclusion that we should try to save the world</w:t>
      </w:r>
      <w:r>
        <w:rPr>
          <w:rStyle w:val="StyleUnderline"/>
        </w:rPr>
        <w:t>.</w:t>
      </w:r>
      <w:r>
        <w:rPr>
          <w:sz w:val="16"/>
        </w:rPr>
        <w:t xml:space="preserve"> While there are some non-crazy </w:t>
      </w:r>
      <w:r>
        <w:rPr>
          <w:rStyle w:val="StyleUnderline"/>
        </w:rPr>
        <w:t>views that place significantly greater moral weight on avoiding suffering than on promoting happiness</w:t>
      </w:r>
      <w:r>
        <w:rPr>
          <w:sz w:val="16"/>
        </w:rPr>
        <w:t xml:space="preserve">, for reasons others have offered (and for independent reasons I won’t get into here unless requested to), they nonetheless </w:t>
      </w:r>
      <w:r>
        <w:rPr>
          <w:rStyle w:val="StyleUnderline"/>
        </w:rPr>
        <w:t>seem to be fairly implausible views.</w:t>
      </w:r>
      <w:r>
        <w:rPr>
          <w:sz w:val="16"/>
        </w:rPr>
        <w:t xml:space="preserve"> And </w:t>
      </w:r>
      <w:r>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sz w:val="16"/>
        </w:rPr>
        <w:t xml:space="preserve"> Derek Parfit, whose work has emphasized future generations as well as agreement in ethics, described our situation clearly and accurately: “We live during the hinge of history. </w:t>
      </w:r>
      <w:r>
        <w:rPr>
          <w:rStyle w:val="StyleUnderline"/>
        </w:rPr>
        <w:t xml:space="preserve">Given the scientific and technological discoveries of the last two centuries, the world has never changed as fast. </w:t>
      </w:r>
      <w:r>
        <w:rPr>
          <w:sz w:val="16"/>
        </w:rPr>
        <w:t xml:space="preserve">We shall soon have even greater powers to transform, not only our surroundings, but ourselves and our successors. </w:t>
      </w:r>
      <w:r>
        <w:rPr>
          <w:rStyle w:val="StyleUnderline"/>
        </w:rPr>
        <w:t xml:space="preserve">If we act wisely in the next few centuries, humanity will survive its most dangerous and decisive period. </w:t>
      </w:r>
      <w:r>
        <w:rPr>
          <w:sz w:val="16"/>
        </w:rPr>
        <w:t xml:space="preserve">Our descendants could, if necessary, go elsewhere, spreading through this galaxy…. </w:t>
      </w:r>
      <w:r>
        <w:rPr>
          <w:rStyle w:val="StyleUnderline"/>
        </w:rPr>
        <w:t>Our descendants might, I believe, make the further future very good. But that good future may also depend in part on us. If our selfish recklessness ends human history, we would be acting very wrongly.</w:t>
      </w:r>
      <w:r>
        <w:rPr>
          <w:sz w:val="16"/>
        </w:rPr>
        <w:t>” (From chapter 36 of On What Matters)</w:t>
      </w:r>
    </w:p>
    <w:p w14:paraId="0AEA9E5C" w14:textId="77777777" w:rsidR="00327A88" w:rsidRPr="00E97AB5" w:rsidRDefault="00327A88" w:rsidP="00327A88">
      <w:pPr>
        <w:pStyle w:val="Heading3"/>
        <w:rPr>
          <w:rFonts w:cs="Calibri"/>
        </w:rPr>
      </w:pPr>
      <w:r w:rsidRPr="00E97AB5">
        <w:rPr>
          <w:rFonts w:cs="Calibri"/>
        </w:rPr>
        <w:t>AT Disinfo</w:t>
      </w:r>
    </w:p>
    <w:p w14:paraId="65C9DC74" w14:textId="77777777" w:rsidR="00327A88" w:rsidRPr="00E97AB5" w:rsidRDefault="00327A88" w:rsidP="00327A88">
      <w:pPr>
        <w:pStyle w:val="Heading4"/>
        <w:rPr>
          <w:rFonts w:cs="Calibri"/>
        </w:rPr>
      </w:pPr>
      <w:r w:rsidRPr="00E97AB5">
        <w:rPr>
          <w:rFonts w:cs="Calibri"/>
        </w:rPr>
        <w:t xml:space="preserve">They don’t solve - misinformation is </w:t>
      </w:r>
      <w:r w:rsidRPr="00E97AB5">
        <w:rPr>
          <w:rFonts w:cs="Calibri"/>
          <w:u w:val="single"/>
        </w:rPr>
        <w:t>not</w:t>
      </w:r>
      <w:r w:rsidRPr="00E97AB5">
        <w:rPr>
          <w:rFonts w:cs="Calibri"/>
        </w:rPr>
        <w:t xml:space="preserve"> why there’s vaccine hesitancy</w:t>
      </w:r>
    </w:p>
    <w:p w14:paraId="0C1B2E5A" w14:textId="77777777" w:rsidR="00327A88" w:rsidRPr="00E97AB5" w:rsidRDefault="00327A88" w:rsidP="00327A88">
      <w:r w:rsidRPr="00E97AB5">
        <w:t xml:space="preserve"> - sociological distance from the gov/don’t trust authorities – the aff doesn’t solve for that </w:t>
      </w:r>
    </w:p>
    <w:p w14:paraId="09CDEEDE" w14:textId="77777777" w:rsidR="00327A88" w:rsidRPr="00E97AB5" w:rsidRDefault="00327A88" w:rsidP="00327A88">
      <w:r w:rsidRPr="00E97AB5">
        <w:rPr>
          <w:rStyle w:val="Style13ptBold"/>
        </w:rPr>
        <w:t>Gharbi 2-23</w:t>
      </w:r>
      <w:r w:rsidRPr="00E97AB5">
        <w:t xml:space="preserve"> Musa Al-Gharbi, a Paul F. Lazarsfeld Fellow in Sociology at Columbia University, 2-23-2022, "How Politics Undermines Understanding of Vaccine Hesitancy," Heterodox Academy, </w:t>
      </w:r>
      <w:hyperlink r:id="rId16" w:history="1">
        <w:r w:rsidRPr="00E97AB5">
          <w:rPr>
            <w:rStyle w:val="Hyperlink"/>
          </w:rPr>
          <w:t>https://heterodoxacademy.org/blog/how-politics-undermines-understanding-of-vaccine-hesitancy/</w:t>
        </w:r>
      </w:hyperlink>
      <w:r w:rsidRPr="00E97AB5">
        <w:t xml:space="preserve"> // ella</w:t>
      </w:r>
    </w:p>
    <w:p w14:paraId="3C5168A8" w14:textId="77777777" w:rsidR="00327A88" w:rsidRDefault="00327A88" w:rsidP="00327A88">
      <w:pPr>
        <w:rPr>
          <w:rStyle w:val="Emphasis"/>
        </w:rPr>
      </w:pPr>
      <w:r w:rsidRPr="00E97AB5">
        <w:rPr>
          <w:rStyle w:val="Emphasis"/>
          <w:highlight w:val="green"/>
        </w:rPr>
        <w:t>Vaccine hesitancy is not a result of partisan lean, conspiracy theories or fake news. Instead</w:t>
      </w:r>
      <w:r w:rsidRPr="00E97AB5">
        <w:rPr>
          <w:rStyle w:val="Emphasis"/>
        </w:rPr>
        <w:t xml:space="preserve">, it seems to be </w:t>
      </w:r>
      <w:r w:rsidRPr="00E97AB5">
        <w:rPr>
          <w:rStyle w:val="Emphasis"/>
          <w:highlight w:val="green"/>
        </w:rPr>
        <w:t>driven primarily by</w:t>
      </w:r>
      <w:r w:rsidRPr="00E97AB5">
        <w:rPr>
          <w:rStyle w:val="Emphasis"/>
        </w:rPr>
        <w:t xml:space="preserve"> perceived </w:t>
      </w:r>
      <w:r w:rsidRPr="00E97AB5">
        <w:rPr>
          <w:rStyle w:val="Emphasis"/>
          <w:highlight w:val="green"/>
        </w:rPr>
        <w:t>sociological distance</w:t>
      </w:r>
      <w:r w:rsidRPr="00E97AB5">
        <w:rPr>
          <w:rStyle w:val="Emphasis"/>
        </w:rPr>
        <w:t xml:space="preserve"> from those ‘calling the shots.’ </w:t>
      </w:r>
      <w:r w:rsidRPr="00E97AB5">
        <w:rPr>
          <w:sz w:val="14"/>
        </w:rPr>
        <w:t xml:space="preserve">Contemporary journalists and social researchers alike tend to be overwhelmingly aligned with the Democratic Party and the ideological “left.” As I explore in my book, they also tend to be drawn from a particular demographic slice of society, hailing from urban (and, to a lesser extent, suburban) areas and from families with above-average levels of financial and cultural capital. They skew disproportionately white as well. This homogeneity in backgrounds and beliefs often limits and corrupts our understanding of the social world, influencing the questions that are asked, the means used to pursue those questions, how data is interpreted and analyzed, how findings are portrayed to others, and how others evaluate and utilize one’s research. Explorations of morally and politically charged phenomena seem especially susceptible to being distorted by the non-representativeness of knowledge-producing institutions themselves. </w:t>
      </w:r>
      <w:r w:rsidRPr="00E97AB5">
        <w:rPr>
          <w:rStyle w:val="StyleUnderline"/>
        </w:rPr>
        <w:t xml:space="preserve">Vaccine hesitancy is a case in point. Both scholars and journalists often seem to misunderstand or misrepresent both who is resistant to public health guidance and why — often advancing inaccurate and pernicious but politically convenient narratives. With respect to the “why” question, for instance, although anti-vaxxers seem to dominate the public discourse and imagination on vaccine hesitancy, in truth, </w:t>
      </w:r>
      <w:r w:rsidRPr="00E97AB5">
        <w:rPr>
          <w:rStyle w:val="Emphasis"/>
          <w:highlight w:val="green"/>
        </w:rPr>
        <w:t>few of the unvaccinated are expressly against vaccines</w:t>
      </w:r>
      <w:r w:rsidRPr="00E97AB5">
        <w:rPr>
          <w:rStyle w:val="StyleUnderline"/>
        </w:rPr>
        <w:t xml:space="preserve"> per se — </w:t>
      </w:r>
      <w:r w:rsidRPr="00E97AB5">
        <w:rPr>
          <w:rStyle w:val="Emphasis"/>
        </w:rPr>
        <w:t xml:space="preserve">neither </w:t>
      </w:r>
      <w:r w:rsidRPr="00E97AB5">
        <w:rPr>
          <w:rStyle w:val="Emphasis"/>
          <w:highlight w:val="green"/>
        </w:rPr>
        <w:t>in general, nor with COVID</w:t>
      </w:r>
      <w:r w:rsidRPr="00E97AB5">
        <w:rPr>
          <w:rStyle w:val="Emphasis"/>
        </w:rPr>
        <w:t>-19 in particular. Mor</w:t>
      </w:r>
      <w:r w:rsidRPr="00E97AB5">
        <w:rPr>
          <w:sz w:val="14"/>
        </w:rPr>
        <w:t>eover, the concerns that people convey in order to explain their skepticism of authorities are often quite reasonable.</w:t>
      </w:r>
      <w:r w:rsidRPr="00E97AB5">
        <w:rPr>
          <w:rStyle w:val="Emphasis"/>
        </w:rPr>
        <w:t xml:space="preserve"> </w:t>
      </w:r>
      <w:r w:rsidRPr="00E97AB5">
        <w:rPr>
          <w:sz w:val="14"/>
        </w:rPr>
        <w:t xml:space="preserve">Even among outright anti-vaxxers, behind their eccentric rhetoric lie apprehensions voiced by many other vaccine-hesitant Americans. Among them: Concerns about whether the vaccine is as safe and effective as experts claim Concerns about apparent conflicts of interest and perverse incentives among policymakers, experts, and “Big Pharma” Concerns about the lack of transparency from authorities with respect to the uncertainties in their claims, possible downsides of their guidance, dissenting expert opinions, and so forth Critics often get so wrapped up in mocking the apparent absurdity of conspiracy theories that they are blinded to the legitimate concerns that typically undergird them. The Bill Gates microchip theory, for instance, straightforwardly reflects worries about the safety of the vaccines, paired with concerns about conflicts of interest and perverse incentives among experts, policymakers, and pharmaceutical companies. They share unease on these matters with many other vaccine hesitant people who do not wrap their apprehension in a conspiracy theory. Yet rather than recognizing and attempting to speak to the underlying and understandable concerns shared across vaccine hesitant people, many choose to focus on the more sensational aspects of conspiracy theorists’ narratives in order to paint virtually all vaccine-hesitant people as irrational. </w:t>
      </w:r>
      <w:r w:rsidRPr="00E97AB5">
        <w:rPr>
          <w:rStyle w:val="StyleUnderline"/>
        </w:rPr>
        <w:t xml:space="preserve">In addition to misrepresentations about why people are vaccine hesitant, there also seem to be broad mischaracterizations around who the vaccine hesitant are. One common assumption is that vaccine skeptics are overwhelmingly Make America Great Again (MAGA) whites juiced up on Fox News </w:t>
      </w:r>
      <w:r w:rsidRPr="00E97AB5">
        <w:rPr>
          <w:rStyle w:val="StyleUnderline"/>
          <w:highlight w:val="green"/>
        </w:rPr>
        <w:t>misinformation</w:t>
      </w:r>
      <w:r w:rsidRPr="00E97AB5">
        <w:rPr>
          <w:rStyle w:val="StyleUnderline"/>
        </w:rPr>
        <w:t xml:space="preserve">. This narrative has some </w:t>
      </w:r>
      <w:r w:rsidRPr="00E97AB5">
        <w:rPr>
          <w:rStyle w:val="StyleUnderline"/>
          <w:highlight w:val="green"/>
        </w:rPr>
        <w:t>face-validity problems</w:t>
      </w:r>
      <w:r w:rsidRPr="00E97AB5">
        <w:rPr>
          <w:rStyle w:val="StyleUnderline"/>
        </w:rPr>
        <w:t xml:space="preserve"> that have not been well addressed. </w:t>
      </w:r>
      <w:r w:rsidRPr="00E97AB5">
        <w:rPr>
          <w:sz w:val="14"/>
        </w:rPr>
        <w:t xml:space="preserve">Consider, for instance, </w:t>
      </w:r>
      <w:r w:rsidRPr="00E97AB5">
        <w:rPr>
          <w:rStyle w:val="StyleUnderline"/>
        </w:rPr>
        <w:t xml:space="preserve">the reality that </w:t>
      </w:r>
      <w:r w:rsidRPr="00E97AB5">
        <w:rPr>
          <w:rStyle w:val="StyleUnderline"/>
          <w:highlight w:val="green"/>
        </w:rPr>
        <w:t>only</w:t>
      </w:r>
      <w:r w:rsidRPr="00E97AB5">
        <w:rPr>
          <w:rStyle w:val="StyleUnderline"/>
        </w:rPr>
        <w:t xml:space="preserve"> about </w:t>
      </w:r>
      <w:r w:rsidRPr="00E97AB5">
        <w:rPr>
          <w:rStyle w:val="StyleUnderline"/>
          <w:highlight w:val="green"/>
        </w:rPr>
        <w:t>10-15% of voting-age Americans watch</w:t>
      </w:r>
      <w:r w:rsidRPr="00E97AB5">
        <w:rPr>
          <w:rStyle w:val="StyleUnderline"/>
        </w:rPr>
        <w:t xml:space="preserve"> even </w:t>
      </w:r>
      <w:r w:rsidRPr="00E97AB5">
        <w:rPr>
          <w:rStyle w:val="StyleUnderline"/>
          <w:highlight w:val="green"/>
        </w:rPr>
        <w:t>10 minutes of news per day</w:t>
      </w:r>
      <w:r w:rsidRPr="00E97AB5">
        <w:rPr>
          <w:rStyle w:val="StyleUnderline"/>
        </w:rPr>
        <w:t xml:space="preserve">, from CNN, MSNBC, or Fox News combined. Most Americans do not even watch an hour of cable news over the course of an entire month. Even </w:t>
      </w:r>
      <w:r w:rsidRPr="00E97AB5">
        <w:rPr>
          <w:rStyle w:val="StyleUnderline"/>
          <w:highlight w:val="green"/>
        </w:rPr>
        <w:t>the age bracket that consumes the most</w:t>
      </w:r>
      <w:r w:rsidRPr="00E97AB5">
        <w:rPr>
          <w:rStyle w:val="StyleUnderline"/>
        </w:rPr>
        <w:t xml:space="preserve"> cable news, Americans aged 55 and older, </w:t>
      </w:r>
      <w:r w:rsidRPr="00E97AB5">
        <w:rPr>
          <w:rStyle w:val="StyleUnderline"/>
          <w:highlight w:val="green"/>
        </w:rPr>
        <w:t>watches</w:t>
      </w:r>
      <w:r w:rsidRPr="00E97AB5">
        <w:rPr>
          <w:rStyle w:val="StyleUnderline"/>
        </w:rPr>
        <w:t xml:space="preserve"> roughly </w:t>
      </w:r>
      <w:r w:rsidRPr="00E97AB5">
        <w:rPr>
          <w:rStyle w:val="StyleUnderline"/>
          <w:highlight w:val="green"/>
        </w:rPr>
        <w:t>90</w:t>
      </w:r>
      <w:r w:rsidRPr="00E97AB5">
        <w:rPr>
          <w:rStyle w:val="StyleUnderline"/>
        </w:rPr>
        <w:t xml:space="preserve"> minutes per day from all sources. Expanding to digital platforms doesn’t change the picture much: Only about a third of Americans read anything from Fox News platforms at all in a given month — and among those who do consume this content, users spend on average 38 minutes per month (just over one minute per day) engaging with it. </w:t>
      </w:r>
      <w:r w:rsidRPr="00E97AB5">
        <w:rPr>
          <w:sz w:val="14"/>
        </w:rPr>
        <w:t xml:space="preserve">Incidentally, the demographic that is most likely (by far) to watch Fox News, Americans over 55, is also the age bloc where Trump support is strongest. </w:t>
      </w:r>
      <w:r w:rsidRPr="00E97AB5">
        <w:rPr>
          <w:rStyle w:val="Emphasis"/>
          <w:highlight w:val="green"/>
        </w:rPr>
        <w:t>In a world where Fox</w:t>
      </w:r>
      <w:r w:rsidRPr="00E97AB5">
        <w:rPr>
          <w:rStyle w:val="Emphasis"/>
        </w:rPr>
        <w:t xml:space="preserve"> News </w:t>
      </w:r>
      <w:r w:rsidRPr="00E97AB5">
        <w:rPr>
          <w:rStyle w:val="Emphasis"/>
          <w:highlight w:val="green"/>
        </w:rPr>
        <w:t>consumption</w:t>
      </w:r>
      <w:r w:rsidRPr="00E97AB5">
        <w:rPr>
          <w:rStyle w:val="Emphasis"/>
        </w:rPr>
        <w:t xml:space="preserve"> and Trump support </w:t>
      </w:r>
      <w:r w:rsidRPr="00E97AB5">
        <w:rPr>
          <w:rStyle w:val="Emphasis"/>
          <w:highlight w:val="green"/>
        </w:rPr>
        <w:t>were</w:t>
      </w:r>
      <w:r w:rsidRPr="00E97AB5">
        <w:rPr>
          <w:rStyle w:val="Emphasis"/>
        </w:rPr>
        <w:t xml:space="preserve"> among the </w:t>
      </w:r>
      <w:r w:rsidRPr="00E97AB5">
        <w:rPr>
          <w:rStyle w:val="Emphasis"/>
          <w:highlight w:val="green"/>
        </w:rPr>
        <w:t>primary drivers</w:t>
      </w:r>
      <w:r w:rsidRPr="00E97AB5">
        <w:rPr>
          <w:rStyle w:val="Emphasis"/>
        </w:rPr>
        <w:t xml:space="preserve"> of vaccine hesitancy, </w:t>
      </w:r>
      <w:r w:rsidRPr="00E97AB5">
        <w:rPr>
          <w:rStyle w:val="Emphasis"/>
          <w:highlight w:val="green"/>
        </w:rPr>
        <w:t>one might expect</w:t>
      </w:r>
      <w:r w:rsidRPr="00E97AB5">
        <w:rPr>
          <w:rStyle w:val="Emphasis"/>
        </w:rPr>
        <w:t xml:space="preserve"> that </w:t>
      </w:r>
      <w:r w:rsidRPr="00E97AB5">
        <w:rPr>
          <w:rStyle w:val="Emphasis"/>
          <w:highlight w:val="green"/>
        </w:rPr>
        <w:t>vaccination rates</w:t>
      </w:r>
      <w:r w:rsidRPr="00E97AB5">
        <w:rPr>
          <w:rStyle w:val="Emphasis"/>
        </w:rPr>
        <w:t xml:space="preserve"> would be especially </w:t>
      </w:r>
      <w:r w:rsidRPr="00E97AB5">
        <w:rPr>
          <w:rStyle w:val="Emphasis"/>
          <w:highlight w:val="green"/>
        </w:rPr>
        <w:t>low among older Americans</w:t>
      </w:r>
      <w:r w:rsidRPr="00E97AB5">
        <w:rPr>
          <w:sz w:val="14"/>
        </w:rPr>
        <w:t xml:space="preserve"> — again, they are by far the most intense bloc of Trump supporters, and the primary audience of Fox News. </w:t>
      </w:r>
      <w:r w:rsidRPr="00E97AB5">
        <w:rPr>
          <w:rStyle w:val="Emphasis"/>
          <w:highlight w:val="green"/>
        </w:rPr>
        <w:t>Yet they</w:t>
      </w:r>
      <w:r w:rsidRPr="00E97AB5">
        <w:rPr>
          <w:rStyle w:val="Emphasis"/>
        </w:rPr>
        <w:t xml:space="preserve"> also </w:t>
      </w:r>
      <w:r w:rsidRPr="00E97AB5">
        <w:rPr>
          <w:rStyle w:val="Emphasis"/>
          <w:highlight w:val="green"/>
        </w:rPr>
        <w:t>happen to be the most vaccinated group in America by far</w:t>
      </w:r>
      <w:r w:rsidRPr="00E97AB5">
        <w:rPr>
          <w:sz w:val="14"/>
          <w:highlight w:val="green"/>
        </w:rPr>
        <w:t>.</w:t>
      </w:r>
      <w:r w:rsidRPr="00E97AB5">
        <w:rPr>
          <w:sz w:val="14"/>
        </w:rPr>
        <w:t xml:space="preserve"> </w:t>
      </w:r>
      <w:r w:rsidRPr="00E97AB5">
        <w:rPr>
          <w:rStyle w:val="StyleUnderline"/>
        </w:rPr>
        <w:t xml:space="preserve">The CDC estimates that nearly all seniors have received at least one dose of the vaccine, approaching 90% are fully vaccinated, and roughly two-thirds are boosted as well. In short, the older one gets, the more likely one becomes to watch Fox News, to support Trump, and also, to be vaccinated. </w:t>
      </w:r>
      <w:r w:rsidRPr="00E97AB5">
        <w:rPr>
          <w:sz w:val="14"/>
        </w:rPr>
        <w:t>Despite glaring problems like these, a growing chorus has taken to blaming MAGA-aligned whites for continued COVID-19 transmission and COVID-19-related hospitalizations and deaths. As a matter of fact</w:t>
      </w:r>
      <w:r w:rsidRPr="00E97AB5">
        <w:rPr>
          <w:rStyle w:val="StyleUnderline"/>
        </w:rPr>
        <w:t xml:space="preserve">, </w:t>
      </w:r>
      <w:r w:rsidRPr="00E97AB5">
        <w:rPr>
          <w:rStyle w:val="StyleUnderline"/>
          <w:highlight w:val="green"/>
        </w:rPr>
        <w:t>vaccine-hesitant people</w:t>
      </w:r>
      <w:r w:rsidRPr="00E97AB5">
        <w:rPr>
          <w:rStyle w:val="StyleUnderline"/>
        </w:rPr>
        <w:t xml:space="preserve"> tend to be much </w:t>
      </w:r>
      <w:r w:rsidRPr="00E97AB5">
        <w:rPr>
          <w:rStyle w:val="StyleUnderline"/>
          <w:highlight w:val="green"/>
        </w:rPr>
        <w:t>more heterogenous than many</w:t>
      </w:r>
      <w:r w:rsidRPr="00E97AB5">
        <w:rPr>
          <w:rStyle w:val="StyleUnderline"/>
        </w:rPr>
        <w:t xml:space="preserve"> seem to </w:t>
      </w:r>
      <w:r w:rsidRPr="00E97AB5">
        <w:rPr>
          <w:rStyle w:val="StyleUnderline"/>
          <w:highlight w:val="green"/>
        </w:rPr>
        <w:t>realize</w:t>
      </w:r>
      <w:r w:rsidRPr="00E97AB5">
        <w:rPr>
          <w:rStyle w:val="StyleUnderline"/>
        </w:rPr>
        <w:t xml:space="preserve"> – and people seem to miss the factors that actually unite populations prone to vaccine hesitancy. </w:t>
      </w:r>
      <w:r w:rsidRPr="00E97AB5">
        <w:rPr>
          <w:sz w:val="14"/>
        </w:rPr>
        <w:t xml:space="preserve">Race, Geography, Vaccine Hesitancy With respect to race and ethnicity, </w:t>
      </w:r>
      <w:r w:rsidRPr="00E97AB5">
        <w:rPr>
          <w:rStyle w:val="StyleUnderline"/>
        </w:rPr>
        <w:t xml:space="preserve">Black people have been more hesitant than most other racial and ethnic groups with respect to vaccines in general, and the COVID-19 vaccine in particular. They were less willing to take part in the vaccine clinical trials. They remained significantly more hesitant to pursue COVID-19 vaccines after they were approved. Although uptake has increased substantially among African Americans in recent months, their overall vaccination rates continue to trail those of whites. </w:t>
      </w:r>
      <w:r w:rsidRPr="00E97AB5">
        <w:rPr>
          <w:sz w:val="14"/>
        </w:rPr>
        <w:t xml:space="preserve">Throughout most of the pandemic, </w:t>
      </w:r>
      <w:r w:rsidRPr="00E97AB5">
        <w:rPr>
          <w:rStyle w:val="StyleUnderline"/>
        </w:rPr>
        <w:t xml:space="preserve">Hispanic Americans also trailed significantly behind non-Hispanic whites with respect to vaccine uptake, although following a significant boom in vaccinations over the summer, they are now approaching parity. </w:t>
      </w:r>
      <w:r w:rsidRPr="00E97AB5">
        <w:rPr>
          <w:sz w:val="14"/>
        </w:rPr>
        <w:t xml:space="preserve">Nonetheless, significant pockets of hesitancy remain among minority populations. Media companies love doing stories about MAGA whites who publicly flouted CDC guidance and then died of COVID-19, or who ended up with a bad case and recanted their views. It is apparently much less satisfying to talk about hesitancy within Orthodox Jewish or Somali communities, or among undocumented migrants, Indigenous Americans, or the many other racial, ethnic, and religious minority populations for whom COVID-19 vaccine hesitancy is much more pronounced than among mainstream whites. Yet vaccine hesitancy within minority populations likely helps explain important trends in COVID-19 spread, hospitalizations, and deaths. </w:t>
      </w:r>
      <w:r w:rsidRPr="00E97AB5">
        <w:rPr>
          <w:rStyle w:val="StyleUnderline"/>
          <w:highlight w:val="green"/>
        </w:rPr>
        <w:t>Blacks, Hispanics, and Indigenous Americans</w:t>
      </w:r>
      <w:r w:rsidRPr="00E97AB5">
        <w:rPr>
          <w:rStyle w:val="StyleUnderline"/>
        </w:rPr>
        <w:t xml:space="preserve"> have been </w:t>
      </w:r>
      <w:r w:rsidRPr="00E97AB5">
        <w:rPr>
          <w:rStyle w:val="StyleUnderline"/>
          <w:highlight w:val="green"/>
        </w:rPr>
        <w:t>significantly less likely than whites to pursue vaccination</w:t>
      </w:r>
      <w:r w:rsidRPr="00E97AB5">
        <w:rPr>
          <w:rStyle w:val="StyleUnderline"/>
        </w:rPr>
        <w:t xml:space="preserve">, both with respect to COVID-19 and </w:t>
      </w:r>
      <w:r w:rsidRPr="00E97AB5">
        <w:rPr>
          <w:rStyle w:val="StyleUnderline"/>
          <w:highlight w:val="green"/>
        </w:rPr>
        <w:t xml:space="preserve">in general. </w:t>
      </w:r>
      <w:r w:rsidRPr="00E97AB5">
        <w:rPr>
          <w:sz w:val="14"/>
        </w:rPr>
        <w:t xml:space="preserve">Insofar as the vaccine reduces the likelihood of COVID-19 infections, protracted hesitancy within a given population would be expected to correlate with increased rates of infection and higher numbers of cumulative cases. And indeed, we do see this: the number of COVID-19 cases per 100,000 has been significantly higher among Black, Hispanic, and Indigenous Americans relative to whites. Asian Americans, who have the highest rates of vaccine uptake among all racial and ethnic groups measured, also have the lowest numbers of COVID-19 infections per capita. Likewise, vaccinations have been shown to provide significant protection against the more serious manifestations of COVID-19. One would expect to see that populations that have had lower levels of vaccination over time would have higher levels of cumulative COVID-19-related hospitalizations and deaths. This, too, is evident in the CDC statistics. Of course, </w:t>
      </w:r>
      <w:r w:rsidRPr="00E97AB5">
        <w:rPr>
          <w:rStyle w:val="StyleUnderline"/>
        </w:rPr>
        <w:t>vaccination rates are only a part of the story here: Black, Indigenous, and Hispanic Americans are also far more likely than whites to possess other comorbidities</w:t>
      </w:r>
      <w:r w:rsidRPr="00E97AB5">
        <w:rPr>
          <w:sz w:val="14"/>
        </w:rPr>
        <w:t xml:space="preserve"> (such as heart disease, asthma, diabetes, or obesity) </w:t>
      </w:r>
      <w:r w:rsidRPr="00E97AB5">
        <w:rPr>
          <w:rStyle w:val="StyleUnderline"/>
        </w:rPr>
        <w:t xml:space="preserve">that are connected to severe manifestations of COVID-19 and particularly adverse outcomes, irrespective of vaccination status. These populations also tend to have less access to quality medical care in the event that they do get sick. However, more cautious vaccine uptake among many ethnic and racial minority populations likely helps explain a large amount of the observed variance in COVID-19 infections, hospitalizations, and deaths as well. </w:t>
      </w:r>
      <w:r w:rsidRPr="00E97AB5">
        <w:rPr>
          <w:sz w:val="14"/>
        </w:rPr>
        <w:t xml:space="preserve">We can see this from another angle by breaking things down geographically. Overall, there is not a single state in the union where a majority of the adult population is not fully vaccinated. The state with the absolute lowest vaccination rate is Alabama, where 60% of adults have received two doses. Many other Southern states also have lower-than-average vaccination rates. As these states are also decisively “red,” it may be tempting to attribute these low vaccination rates to MAGA-aligned whites. However, most Southern states also have particularly high concentrations of African Americans. Indeed, most black people in the U.S. continue to live in the South. And within these Southern states, Black vaccination rates generally trail behind those of whites, and Hispanic vaccination rates in the South tend to be lower still. A telling set of maps by Reuters depicts the counties with the largest concentrations of African Americans, Hispanics, and COVID-19-related deaths — and how those counties trended in the 2020 election. Scrolling through the visualizations, it is clear that counties in the U.S. with the highest concentrations of COVID-19-related deaths also tended to have especially high levels of Hispanic and/or African Americans. Granted, many of the minority fatalities may have been among Blacks and Hispanics who voted Republican — they’ve been growing in number for much of the last decade, and many of the places with high levels of minorities and high levels of COVID-19 also shifted toward the GOP from 2016 to 2020. But it may also be the case that relatively low vaccination rates (and relatively high COVID-19 mortality rates) in “red” states are disproportionately driven by populations within those states who skew “blue.” Either way, attempts to blame low vaccination rates in the South on MAGA-aligned whites seems to miss a lot of what’s going on in these states, including factors that unite unvaccinated whites and minorities, both in the South and beyond, and that probably matter much more than partisan affiliation per se. </w:t>
      </w:r>
      <w:r w:rsidRPr="00E97AB5">
        <w:rPr>
          <w:rStyle w:val="StyleUnderline"/>
        </w:rPr>
        <w:t xml:space="preserve">Missing the Forest One big problem with many popular explanations is that they focus on factors unique to the U.S., despite the fact that vaccine-hesitancy patterns observed in the U.S. are actually common around the world. </w:t>
      </w:r>
      <w:r w:rsidRPr="00E97AB5">
        <w:rPr>
          <w:sz w:val="14"/>
        </w:rPr>
        <w:t xml:space="preserve">Across societies and cultures, people with relatively low levels of income and education; those who live in more rural communities; those who are racial, ethnic, or religious minorities; and young people have been far more hesitant to get the COVID-19 vaccine. In other words, populations that are underrepresented within the elite, and who often have strong and well-founded suspicion of authorities, are most likely to refuse the vaccine. The drivers seem to be structural, not a product of specific beliefs, ideologies, cultures, informational sources, or rhetoric by politicians in any particular country. The pattern holds across contexts, apparently independent of these factors. Likewise, other major comparative studies have found that one of the most reliable predictors of COVID-19 transmission rates across countries is the level of trust citizens express in their government. This is because </w:t>
      </w:r>
      <w:r w:rsidRPr="00E97AB5">
        <w:rPr>
          <w:rStyle w:val="StyleUnderline"/>
          <w:highlight w:val="green"/>
        </w:rPr>
        <w:t>populations with low levels of trust in the authorities</w:t>
      </w:r>
      <w:r w:rsidRPr="00E97AB5">
        <w:rPr>
          <w:rStyle w:val="StyleUnderline"/>
        </w:rPr>
        <w:t xml:space="preserve"> are </w:t>
      </w:r>
      <w:r w:rsidRPr="00E97AB5">
        <w:rPr>
          <w:rStyle w:val="StyleUnderline"/>
          <w:highlight w:val="green"/>
        </w:rPr>
        <w:t>less likely to follow protocols</w:t>
      </w:r>
      <w:r w:rsidRPr="00E97AB5">
        <w:rPr>
          <w:rStyle w:val="StyleUnderline"/>
        </w:rPr>
        <w:t xml:space="preserve"> for containing the disease, </w:t>
      </w:r>
      <w:r w:rsidRPr="00E97AB5">
        <w:rPr>
          <w:rStyle w:val="StyleUnderline"/>
          <w:highlight w:val="green"/>
        </w:rPr>
        <w:t>such as masking</w:t>
      </w:r>
      <w:r w:rsidRPr="00E97AB5">
        <w:rPr>
          <w:rStyle w:val="StyleUnderline"/>
        </w:rPr>
        <w:t xml:space="preserve"> indoors, </w:t>
      </w:r>
      <w:r w:rsidRPr="00E97AB5">
        <w:rPr>
          <w:rStyle w:val="StyleUnderline"/>
          <w:highlight w:val="green"/>
        </w:rPr>
        <w:t>quarantining</w:t>
      </w:r>
      <w:r w:rsidRPr="00E97AB5">
        <w:rPr>
          <w:rStyle w:val="StyleUnderline"/>
        </w:rPr>
        <w:t xml:space="preserve"> (upon possible exposure to COVID-19 or when displaying symptoms of COVID-19), </w:t>
      </w:r>
      <w:r w:rsidRPr="00E97AB5">
        <w:rPr>
          <w:rStyle w:val="StyleUnderline"/>
          <w:highlight w:val="green"/>
        </w:rPr>
        <w:t>avoiding crowded gatherings</w:t>
      </w:r>
      <w:r w:rsidRPr="00E97AB5">
        <w:rPr>
          <w:rStyle w:val="StyleUnderline"/>
        </w:rPr>
        <w:t xml:space="preserve"> in poorly ventilated spaces, </w:t>
      </w:r>
      <w:r w:rsidRPr="00E97AB5">
        <w:rPr>
          <w:rStyle w:val="StyleUnderline"/>
          <w:highlight w:val="green"/>
        </w:rPr>
        <w:t>or getting vaccinated</w:t>
      </w:r>
      <w:r w:rsidRPr="00E97AB5">
        <w:rPr>
          <w:sz w:val="14"/>
        </w:rPr>
        <w:t xml:space="preserve">. In contexts where trust in the authorities is low, there tends to be less social pressure to conform to expert advice either. Again, these patterns hold across geographical and cultural contexts, independent of the specific rhetoric, policies, or parties that prevail within a given country. Across the board, then, we would expect to see, and we have seen, people with sociological proximity to elites aggressively and conspicuously adhering to elite guidance and attempting to coerce and cajole others into doing the same. Likewise, we would expect to see, and we have seen, people with high levels of sociological distance from those “calling the shots,” demonstrating much higher levels of skepticism of, and resistance to, declarations by authorities. And again, we don’t just see these patterns in America, but throughout the world. Incidentally, </w:t>
      </w:r>
      <w:r w:rsidRPr="00E97AB5">
        <w:rPr>
          <w:rStyle w:val="StyleUnderline"/>
        </w:rPr>
        <w:t xml:space="preserve">those with </w:t>
      </w:r>
      <w:r w:rsidRPr="00E97AB5">
        <w:rPr>
          <w:rStyle w:val="StyleUnderline"/>
          <w:highlight w:val="green"/>
        </w:rPr>
        <w:t>high levels of</w:t>
      </w:r>
      <w:r w:rsidRPr="00E97AB5">
        <w:rPr>
          <w:rStyle w:val="StyleUnderline"/>
        </w:rPr>
        <w:t xml:space="preserve"> perceived </w:t>
      </w:r>
      <w:r w:rsidRPr="00E97AB5">
        <w:rPr>
          <w:rStyle w:val="StyleUnderline"/>
          <w:highlight w:val="green"/>
        </w:rPr>
        <w:t>sociological distance</w:t>
      </w:r>
      <w:r w:rsidRPr="00E97AB5">
        <w:rPr>
          <w:rStyle w:val="StyleUnderline"/>
        </w:rPr>
        <w:t xml:space="preserve"> from elites are </w:t>
      </w:r>
      <w:r w:rsidRPr="00E97AB5">
        <w:rPr>
          <w:rStyle w:val="StyleUnderline"/>
          <w:highlight w:val="green"/>
        </w:rPr>
        <w:t>also</w:t>
      </w:r>
      <w:r w:rsidRPr="00E97AB5">
        <w:rPr>
          <w:rStyle w:val="StyleUnderline"/>
        </w:rPr>
        <w:t xml:space="preserve"> the people </w:t>
      </w:r>
      <w:r w:rsidRPr="00E97AB5">
        <w:rPr>
          <w:rStyle w:val="StyleUnderline"/>
          <w:highlight w:val="green"/>
        </w:rPr>
        <w:t>most likely to participate in conspiracy theories</w:t>
      </w:r>
      <w:r w:rsidRPr="00E97AB5">
        <w:rPr>
          <w:sz w:val="14"/>
        </w:rPr>
        <w:t xml:space="preserve">. As political scientists Joseph Uscinski and Joseph Parent put it, “Power asymmetries, both foreign and domestic, are the main drivers behind conspiracy theories; those at the bottom of power hierarchies have a strategic interest in blaming those at the top” for adverse social outcomes. That is, the kind of person who espouses conspiracy theories tends to be the kind of person who would be highly skeptical of, or resistant to, authorities and their advice independent of the conspiracy theory (they tend to be receptive to conspiracy narratives precisely as a result of preexisting mistrust), including with respect to vaccination. The causal power attributed to conspiracy theories for explaining vaccine refusal, therefore, seems to be overstated. Marginalization and alienation from authorities seem to be the primary drivers of both vaccine hesitancy and conspiracy theories alike. In focusing on conspiracy theories, which are downstream from mistrust, people are missing what’s really going on. Indeed, as discussed at the outset, the kinds of concerns that the conspiracy theories gesture toward are widely shared among other vaccine-hesitant people who do not endorse the conspiracies. Put another way: Most skeptics do not seem to be concerned about vaccines because of conspiracy theories. Rather, many adopt conspiracy theories as a means of articulating their preexisting concerns about the vaccines, and forging community with others who share similar concerns. As I’ve elaborated at length elsewhere, sharing “fake news” likewise seems to be more about social signaling than sincere epistemic claims. </w:t>
      </w:r>
      <w:r w:rsidRPr="00E97AB5">
        <w:rPr>
          <w:rStyle w:val="Emphasis"/>
        </w:rPr>
        <w:t xml:space="preserve">Nonetheless, </w:t>
      </w:r>
      <w:r w:rsidRPr="00E97AB5">
        <w:rPr>
          <w:rStyle w:val="Emphasis"/>
          <w:highlight w:val="green"/>
        </w:rPr>
        <w:t>many choose to focus</w:t>
      </w:r>
      <w:r w:rsidRPr="00E97AB5">
        <w:rPr>
          <w:rStyle w:val="Emphasis"/>
        </w:rPr>
        <w:t xml:space="preserve"> on conspiracy theories and </w:t>
      </w:r>
      <w:r w:rsidRPr="00E97AB5">
        <w:rPr>
          <w:rStyle w:val="Emphasis"/>
          <w:highlight w:val="green"/>
        </w:rPr>
        <w:t>misinformation</w:t>
      </w:r>
      <w:r w:rsidRPr="00E97AB5">
        <w:rPr>
          <w:rStyle w:val="Emphasis"/>
        </w:rPr>
        <w:t xml:space="preserve"> as the primary drivers of vaccine refusal in order </w:t>
      </w:r>
      <w:r w:rsidRPr="00E97AB5">
        <w:rPr>
          <w:rStyle w:val="Emphasis"/>
          <w:highlight w:val="green"/>
        </w:rPr>
        <w:t>to paint the vaccine hesitant as</w:t>
      </w:r>
      <w:r w:rsidRPr="00E97AB5">
        <w:rPr>
          <w:sz w:val="14"/>
        </w:rPr>
        <w:t xml:space="preserve"> stupid, crazy, or </w:t>
      </w:r>
      <w:r w:rsidRPr="00E97AB5">
        <w:rPr>
          <w:rStyle w:val="Emphasis"/>
          <w:highlight w:val="green"/>
        </w:rPr>
        <w:t>brainwashed</w:t>
      </w:r>
      <w:r w:rsidRPr="00E97AB5">
        <w:rPr>
          <w:rStyle w:val="StyleUnderline"/>
        </w:rPr>
        <w:t xml:space="preserve">. Within liberal spaces, a growing chorus has taken to proclaiming that those who are unvaccinated straightforwardly deserve to die of COVID-19. Some go so far as to heap scorn and mockery at the deceased and their families. Public debates are underway about denying medical care to the unvaccinated and finding other ways to shame, antagonize, and punish people who are vaccine hesitant. </w:t>
      </w:r>
      <w:r w:rsidRPr="00E97AB5">
        <w:rPr>
          <w:sz w:val="14"/>
        </w:rPr>
        <w:t xml:space="preserve">Liberals seem to feel comfortable engaging in the behaviors because they’ve bought into the popular narrative that vaccine refusers are a bunch of “privileged” MAGA-aligned </w:t>
      </w:r>
      <w:r w:rsidRPr="00E97AB5">
        <w:rPr>
          <w:rStyle w:val="Emphasis"/>
        </w:rPr>
        <w:t xml:space="preserve">whites. </w:t>
      </w:r>
      <w:r w:rsidRPr="00E97AB5">
        <w:rPr>
          <w:rStyle w:val="Emphasis"/>
          <w:highlight w:val="green"/>
        </w:rPr>
        <w:t>However, the ugliness of these sentiments</w:t>
      </w:r>
      <w:r w:rsidRPr="00E97AB5">
        <w:rPr>
          <w:rStyle w:val="Emphasis"/>
        </w:rPr>
        <w:t xml:space="preserve">, their </w:t>
      </w:r>
      <w:r w:rsidRPr="00E97AB5">
        <w:rPr>
          <w:rStyle w:val="Emphasis"/>
          <w:highlight w:val="green"/>
        </w:rPr>
        <w:t>eugenicist and elitist tinge</w:t>
      </w:r>
      <w:r w:rsidRPr="00E97AB5">
        <w:rPr>
          <w:rStyle w:val="Emphasis"/>
        </w:rPr>
        <w:t xml:space="preserve">, becomes much more </w:t>
      </w:r>
      <w:r w:rsidRPr="00E97AB5">
        <w:rPr>
          <w:rStyle w:val="Emphasis"/>
          <w:highlight w:val="green"/>
        </w:rPr>
        <w:t>evident when we understand who</w:t>
      </w:r>
      <w:r w:rsidRPr="00E97AB5">
        <w:rPr>
          <w:rStyle w:val="Emphasis"/>
        </w:rPr>
        <w:t xml:space="preserve"> the vaccine hesitant actually are.</w:t>
      </w:r>
      <w:r w:rsidRPr="00E97AB5">
        <w:rPr>
          <w:sz w:val="14"/>
        </w:rPr>
        <w:t xml:space="preserve"> </w:t>
      </w:r>
      <w:r w:rsidRPr="00E97AB5">
        <w:rPr>
          <w:rStyle w:val="StyleUnderline"/>
        </w:rPr>
        <w:t xml:space="preserve">In the U.S., as in virtually all other countries, the unvaccinated are overwhelmingly people who are marginalized, disadvantaged, dispossessed, and/or downwardly mobile from across racial and ethnic lines — including, and especially, those who also happen to be ethnic, racial, and/or religious minorities. These patterns do not just persist across geographical contexts, but historical contexts as well. In the U.S., similar patterns of skepticism and resistance were evident in previous vaccination campaigns (such as in the struggles over the smallpox vaccine). </w:t>
      </w:r>
      <w:r w:rsidRPr="00E97AB5">
        <w:rPr>
          <w:sz w:val="14"/>
        </w:rPr>
        <w:t xml:space="preserve">Parties and Shots We are now well equipped to recontextualize some popular talking points about vaccine hesitancy and political affiliation. </w:t>
      </w:r>
      <w:r w:rsidRPr="00E97AB5">
        <w:rPr>
          <w:rStyle w:val="StyleUnderline"/>
        </w:rPr>
        <w:t>Widely circulated reports note that counties with the highest concentrations of Democratic voters tend to have much lower rates of COVID-19 deaths than those with the highest concentrations of Trump voters. Yet media reporting on this gap systematically fails to observe the massive differences in wealth and healthcare access between heavily Republican and Democratic regions</w:t>
      </w:r>
      <w:r w:rsidRPr="00E97AB5">
        <w:rPr>
          <w:sz w:val="14"/>
        </w:rPr>
        <w:t xml:space="preserve">. Counties with huge concentrations of Democratic voters tend to be among the most affluent in the country, with huge concentrations of hospitals and doctors. Meanwhile, areas with the deepest concentrations of Trump voters tend to be among the most economically distressed in the nation, with </w:t>
      </w:r>
      <w:r w:rsidRPr="00E97AB5">
        <w:rPr>
          <w:rStyle w:val="Emphasis"/>
          <w:highlight w:val="green"/>
        </w:rPr>
        <w:t>huge swaths</w:t>
      </w:r>
      <w:r w:rsidRPr="00E97AB5">
        <w:rPr>
          <w:rStyle w:val="Emphasis"/>
        </w:rPr>
        <w:t xml:space="preserve"> of the population also living </w:t>
      </w:r>
      <w:r w:rsidRPr="00E97AB5">
        <w:rPr>
          <w:rStyle w:val="Emphasis"/>
          <w:highlight w:val="green"/>
        </w:rPr>
        <w:t>in “healthcare deserts.”</w:t>
      </w:r>
      <w:r w:rsidRPr="00E97AB5">
        <w:rPr>
          <w:rStyle w:val="Emphasis"/>
        </w:rPr>
        <w:t xml:space="preserve"> </w:t>
      </w:r>
      <w:r w:rsidRPr="00E97AB5">
        <w:rPr>
          <w:sz w:val="14"/>
        </w:rPr>
        <w:t xml:space="preserve">Consequently, it would seem bizarre to assert that the most relevant difference between the most intensely Democratic and Republican districts with respect to COVID-19-related outcomes is partisan affiliation or ideological leanings. Yet that is precisely what reporters frequently do: pretend as though the main driver of the differences in vaccination rates, cases, and deaths is political beliefs, not the vast and systematic differences in wealth, education, or access to healthcare between these districts. The Kaiser Family Foundation estimates </w:t>
      </w:r>
      <w:r w:rsidRPr="00E97AB5">
        <w:rPr>
          <w:rStyle w:val="StyleUnderline"/>
        </w:rPr>
        <w:t>that 60% of those who remain unvaccinated are Republicans. Just taking this figure for granted, we are now in a position to see that political ideology or political partisanship per se probably explains very little of the disparities observed</w:t>
      </w:r>
      <w:r w:rsidRPr="00E97AB5">
        <w:rPr>
          <w:sz w:val="14"/>
        </w:rPr>
        <w:t xml:space="preserve">. Contemporary GOP voters are far more likely than Democrats to possess low levels of education and to live in communities that are rural, post-industrial, and in decline. They tend to have far less trust in government than Democratic peers (this is a big part of the reason they identify with the Republican Party in the first place). Moreover, growing shares of GOP voters are lower income, working class, and/or minorities (racial, ethnic, religious). These factors probably explain much more than partisanship itself. Sure, the states with relatively low vaccination rates tend to skew “red.” But they also tend to be more rural, and poorer, with radically lower rates of postsecondary education and far lower levels of trust in government. That is, they are precisely the kinds of places, with heavy concentrations of precisely the kinds of people, who have proven to be vaccine resistant in countries around the world. In an alternate reality where Trump, Joe Rogan, and Fox News were not a part of the American cultural landscape, these same populations would likely remain far more vaccine hesitant than most other Americans — just as similar subpopulations are among the most vaccine hesitant in virtually every other country in the world. Indeed, precisely because counties with huge concentrations of Trump voters also tend to have low rates of postsecondary education, we should be extremely skeptical of claims that ideological commitments or political partisanship are driving vaccine hesitancy: Those relatively low levels of education tend to be far less ideological, dogmatic, or politically partisan compared with social elites. Hence, the behavior of constituents in these districts is less likely to be driven by partisanship or ideological commitments compared with constituents in heavily “blue” districts. Consequently, it would be fallacious to notice the statistical relationship between party affiliation and vaccine hesitancy and simply impute that the former drives the latter. Because of how things have shaken out in the contemporary U.S., party affiliation serves as a single proxy for a range of other factors that have been shown to drive vaccine hesitancy around the world (measuring sociological distance from elites). Hence we see a strong correlation between party ID and vaccine hesitancy. But of course, the first rule of statistics is that correlation does not prove, or even imply, causation. The primary cause of vaccine hesitancy seems to be perceived sociological distance from elites – a distance which gives rise to mistrust. Insofar as the authorities do not seem to share (or even respect) the values, interests, culture and lifestyles of the kinds of people who are vaccine hesitant – and especially if they’ve been burned by elites in the past – mistrust is not particularly mysterious. It is natural. It also deserves to be noted that, again just taking the Kaiser Family Foundation estimates at face value, a huge share (4 in 10) of those who remain unvaccinated are not Republicans. Many on the left are vaccine hesitant because they are also concerned about profit motives, perverse incentives, and possible collusion between government and big pharma. Others who are into things that are “natural” and ‘“organic”’ view vaccines, especially mRNA vaccines, as unnatural, artificial, and potentially harmful. Healthcare workers also tend to skew overwhelmingly Democrat. Yet large numbers of healthcare workers are also vaccine hesitant, including in liberal bastions like New York City (and across much of the world). Vaccine hesitancy is especially pronounced among health care workers who happen to be racial and ethnic minorities. Moreover, non-trivial numbers of Americans across party lines (nearly 1 out of every 10 unvaccinated Americans, according to U.S. Census Bureau estimates) declined the COVID-19 vaccine not because they failed to “trust the science,” but because they were actually advised by their doctor that they don’t need, or shouldn’t get, the shot. That is, not only are a number of healthcare workers vaccine-hesitant themselves, they are often responsible for encouraging vaccine refusal in others as well. This is all to say that even many who are sociologically “closer” to decision makers have displayed reticence about the COVID-19 vaccines – indeed, they seem to share many of the same expressed concerns as those who are more “distant.” </w:t>
      </w:r>
      <w:r w:rsidRPr="00E97AB5">
        <w:rPr>
          <w:rStyle w:val="Emphasis"/>
        </w:rPr>
        <w:t xml:space="preserve">All said, attributing vaccine hesitancy to MAGA-aligned whites, </w:t>
      </w:r>
      <w:r w:rsidRPr="00E97AB5">
        <w:rPr>
          <w:rStyle w:val="Emphasis"/>
          <w:highlight w:val="green"/>
        </w:rPr>
        <w:t>“fake news,” and conspiracy theories</w:t>
      </w:r>
      <w:r w:rsidRPr="00E97AB5">
        <w:rPr>
          <w:rStyle w:val="Emphasis"/>
        </w:rPr>
        <w:t xml:space="preserve"> may be </w:t>
      </w:r>
      <w:r w:rsidRPr="00E97AB5">
        <w:rPr>
          <w:rStyle w:val="Emphasis"/>
          <w:highlight w:val="green"/>
        </w:rPr>
        <w:t>personally satisfying</w:t>
      </w:r>
      <w:r w:rsidRPr="00E97AB5">
        <w:rPr>
          <w:rStyle w:val="Emphasis"/>
        </w:rPr>
        <w:t xml:space="preserve"> for many. It may facilitate one’s desire </w:t>
      </w:r>
      <w:r w:rsidRPr="00E97AB5">
        <w:rPr>
          <w:rStyle w:val="Emphasis"/>
          <w:highlight w:val="green"/>
        </w:rPr>
        <w:t>to villainize and dehumanize</w:t>
      </w:r>
      <w:r w:rsidRPr="00E97AB5">
        <w:rPr>
          <w:rStyle w:val="Emphasis"/>
        </w:rPr>
        <w:t xml:space="preserve"> perceived political or </w:t>
      </w:r>
      <w:r w:rsidRPr="00E97AB5">
        <w:rPr>
          <w:rStyle w:val="Emphasis"/>
          <w:highlight w:val="green"/>
        </w:rPr>
        <w:t>ideological opponents. However</w:t>
      </w:r>
      <w:r w:rsidRPr="00E97AB5">
        <w:rPr>
          <w:rStyle w:val="Emphasis"/>
        </w:rPr>
        <w:t xml:space="preserve">, these narratives are </w:t>
      </w:r>
      <w:r w:rsidRPr="00E97AB5">
        <w:rPr>
          <w:rStyle w:val="Emphasis"/>
          <w:highlight w:val="green"/>
        </w:rPr>
        <w:t>not</w:t>
      </w:r>
      <w:r w:rsidRPr="00E97AB5">
        <w:rPr>
          <w:rStyle w:val="Emphasis"/>
        </w:rPr>
        <w:t xml:space="preserve"> that </w:t>
      </w:r>
      <w:r w:rsidRPr="00E97AB5">
        <w:rPr>
          <w:rStyle w:val="Emphasis"/>
          <w:highlight w:val="green"/>
        </w:rPr>
        <w:t>helpful</w:t>
      </w:r>
      <w:r w:rsidRPr="00E97AB5">
        <w:rPr>
          <w:rStyle w:val="Emphasis"/>
        </w:rPr>
        <w:t xml:space="preserve"> for really </w:t>
      </w:r>
      <w:r w:rsidRPr="00E97AB5">
        <w:rPr>
          <w:rStyle w:val="Emphasis"/>
          <w:highlight w:val="green"/>
        </w:rPr>
        <w:t>understanding who remains unvaccinated</w:t>
      </w:r>
      <w:r w:rsidRPr="00E97AB5">
        <w:rPr>
          <w:rStyle w:val="Emphasis"/>
        </w:rPr>
        <w:t xml:space="preserve"> and why — </w:t>
      </w:r>
      <w:r w:rsidRPr="00E97AB5">
        <w:rPr>
          <w:rStyle w:val="Emphasis"/>
          <w:highlight w:val="green"/>
        </w:rPr>
        <w:t>let alone understanding</w:t>
      </w:r>
      <w:r w:rsidRPr="00E97AB5">
        <w:rPr>
          <w:rStyle w:val="Emphasis"/>
        </w:rPr>
        <w:t xml:space="preserve"> </w:t>
      </w:r>
      <w:r w:rsidRPr="00E97AB5">
        <w:rPr>
          <w:rStyle w:val="Emphasis"/>
          <w:highlight w:val="green"/>
        </w:rPr>
        <w:t>what can be done to actually mitigate</w:t>
      </w:r>
      <w:r w:rsidRPr="00E97AB5">
        <w:rPr>
          <w:rStyle w:val="Emphasis"/>
        </w:rPr>
        <w:t xml:space="preserve"> (rather than merely condemn) vaccine </w:t>
      </w:r>
      <w:r w:rsidRPr="00E97AB5">
        <w:rPr>
          <w:rStyle w:val="Emphasis"/>
          <w:highlight w:val="green"/>
        </w:rPr>
        <w:t>hesitancy</w:t>
      </w:r>
      <w:r w:rsidRPr="00E97AB5">
        <w:rPr>
          <w:rStyle w:val="Emphasis"/>
        </w:rPr>
        <w:t>.</w:t>
      </w:r>
    </w:p>
    <w:p w14:paraId="1A28BCBE" w14:textId="77777777" w:rsidR="00327A88" w:rsidRPr="005E5768" w:rsidRDefault="00327A88" w:rsidP="00327A88">
      <w:pPr>
        <w:pStyle w:val="Heading3"/>
      </w:pPr>
      <w:r w:rsidRPr="005E5768">
        <w:t>Heg good</w:t>
      </w:r>
    </w:p>
    <w:p w14:paraId="27DD71FB" w14:textId="77777777" w:rsidR="00327A88" w:rsidRPr="003037E0" w:rsidRDefault="00327A88" w:rsidP="00327A88">
      <w:pPr>
        <w:pStyle w:val="Heading4"/>
        <w:rPr>
          <w:rFonts w:cs="Arial"/>
        </w:rPr>
      </w:pPr>
      <w:r>
        <w:rPr>
          <w:rFonts w:cs="Arial"/>
        </w:rPr>
        <w:t>1AC Seelow says the current US political sphere is bad but no - a</w:t>
      </w:r>
      <w:r w:rsidRPr="003037E0">
        <w:rPr>
          <w:rFonts w:cs="Arial"/>
        </w:rPr>
        <w:t xml:space="preserve">merican primacy solves </w:t>
      </w:r>
      <w:r w:rsidRPr="003037E0">
        <w:rPr>
          <w:rFonts w:cs="Arial"/>
          <w:u w:val="single"/>
        </w:rPr>
        <w:t>every threat</w:t>
      </w:r>
      <w:r w:rsidRPr="003037E0">
        <w:rPr>
          <w:rFonts w:cs="Arial"/>
        </w:rPr>
        <w:t xml:space="preserve">---decline </w:t>
      </w:r>
      <w:r w:rsidRPr="003037E0">
        <w:rPr>
          <w:rFonts w:cs="Arial"/>
          <w:u w:val="single"/>
        </w:rPr>
        <w:t>emboldens rivals</w:t>
      </w:r>
      <w:r w:rsidRPr="003037E0">
        <w:rPr>
          <w:rFonts w:cs="Arial"/>
        </w:rPr>
        <w:t xml:space="preserve"> and causes </w:t>
      </w:r>
      <w:r w:rsidRPr="003037E0">
        <w:rPr>
          <w:rFonts w:cs="Arial"/>
          <w:u w:val="single"/>
        </w:rPr>
        <w:t>miscalc</w:t>
      </w:r>
      <w:r w:rsidRPr="003037E0">
        <w:rPr>
          <w:rFonts w:cs="Arial"/>
        </w:rPr>
        <w:t xml:space="preserve"> and </w:t>
      </w:r>
      <w:r w:rsidRPr="003037E0">
        <w:rPr>
          <w:rFonts w:cs="Arial"/>
          <w:u w:val="single"/>
        </w:rPr>
        <w:t>arms races</w:t>
      </w:r>
      <w:r w:rsidRPr="003037E0">
        <w:rPr>
          <w:rFonts w:cs="Arial"/>
        </w:rPr>
        <w:t xml:space="preserve"> that escalate.</w:t>
      </w:r>
    </w:p>
    <w:p w14:paraId="756A836C" w14:textId="77777777" w:rsidR="00327A88" w:rsidRPr="003037E0" w:rsidRDefault="00327A88" w:rsidP="00327A88">
      <w:pPr>
        <w:rPr>
          <w:rFonts w:cs="Arial"/>
        </w:rPr>
      </w:pPr>
      <w:r w:rsidRPr="003037E0">
        <w:rPr>
          <w:rFonts w:cs="Arial"/>
        </w:rPr>
        <w:t xml:space="preserve">Hal </w:t>
      </w:r>
      <w:r w:rsidRPr="003037E0">
        <w:rPr>
          <w:rStyle w:val="Style13ptBold"/>
          <w:rFonts w:cs="Arial"/>
        </w:rPr>
        <w:t>Brands 18</w:t>
      </w:r>
      <w:r w:rsidRPr="003037E0">
        <w:rPr>
          <w:rFonts w:cs="Arial"/>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1240ACE4" w14:textId="77777777" w:rsidR="00327A88" w:rsidRPr="003037E0" w:rsidRDefault="00327A88" w:rsidP="00327A88">
      <w:pPr>
        <w:rPr>
          <w:rFonts w:cs="Arial"/>
        </w:rPr>
      </w:pPr>
      <w:r w:rsidRPr="003037E0">
        <w:rPr>
          <w:rFonts w:cs="Arial"/>
        </w:rPr>
        <w:t xml:space="preserve">Much contemporary commentary favors the first option—reducing commitments—and denounces the third as financially ruinous and perhaps impossible.5 Yet </w:t>
      </w:r>
      <w:r w:rsidRPr="003037E0">
        <w:rPr>
          <w:rStyle w:val="StyleUnderline"/>
          <w:rFonts w:cs="Arial"/>
        </w:rPr>
        <w:t xml:space="preserve">significantly </w:t>
      </w:r>
      <w:r w:rsidRPr="003037E0">
        <w:rPr>
          <w:rStyle w:val="Emphasis"/>
        </w:rPr>
        <w:t>expanding American capabilities</w:t>
      </w:r>
      <w:r w:rsidRPr="003037E0">
        <w:rPr>
          <w:rStyle w:val="StyleUnderline"/>
          <w:rFonts w:cs="Arial"/>
        </w:rPr>
        <w:t xml:space="preserve"> would not be</w:t>
      </w:r>
      <w:r w:rsidRPr="003037E0">
        <w:rPr>
          <w:rFonts w:cs="Arial"/>
        </w:rPr>
        <w:t xml:space="preserve"> nearly as </w:t>
      </w:r>
      <w:r w:rsidRPr="003037E0">
        <w:rPr>
          <w:rStyle w:val="StyleUnderline"/>
          <w:rFonts w:cs="Arial"/>
        </w:rPr>
        <w:t>economically onerous</w:t>
      </w:r>
      <w:r w:rsidRPr="003037E0">
        <w:rPr>
          <w:rFonts w:cs="Arial"/>
        </w:rPr>
        <w:t xml:space="preserve"> as it may seem. Compared to the alternatives, in fact, </w:t>
      </w:r>
      <w:r w:rsidRPr="003037E0">
        <w:rPr>
          <w:rStyle w:val="StyleUnderline"/>
          <w:rFonts w:cs="Arial"/>
        </w:rPr>
        <w:t>this</w:t>
      </w:r>
      <w:r w:rsidRPr="003037E0">
        <w:rPr>
          <w:rFonts w:cs="Arial"/>
        </w:rPr>
        <w:t xml:space="preserve"> approach </w:t>
      </w:r>
      <w:r w:rsidRPr="003037E0">
        <w:rPr>
          <w:rStyle w:val="StyleUnderline"/>
          <w:rFonts w:cs="Arial"/>
        </w:rPr>
        <w:t xml:space="preserve">represents the best option for </w:t>
      </w:r>
      <w:r w:rsidRPr="00003609">
        <w:rPr>
          <w:rStyle w:val="Emphasis"/>
          <w:highlight w:val="cyan"/>
        </w:rPr>
        <w:t>sustaining American primacy</w:t>
      </w:r>
      <w:r w:rsidRPr="003037E0">
        <w:rPr>
          <w:rStyle w:val="StyleUnderline"/>
          <w:rFonts w:cs="Arial"/>
        </w:rPr>
        <w:t xml:space="preserve"> and </w:t>
      </w:r>
      <w:r w:rsidRPr="00003609">
        <w:rPr>
          <w:rStyle w:val="StyleUnderline"/>
          <w:rFonts w:cs="Arial"/>
          <w:highlight w:val="cyan"/>
        </w:rPr>
        <w:t>preventing</w:t>
      </w:r>
      <w:r w:rsidRPr="003037E0">
        <w:rPr>
          <w:rFonts w:cs="Arial"/>
        </w:rPr>
        <w:t xml:space="preserve"> a slide into </w:t>
      </w:r>
      <w:r w:rsidRPr="00003609">
        <w:rPr>
          <w:rStyle w:val="Emphasis"/>
          <w:highlight w:val="cyan"/>
        </w:rPr>
        <w:t>strategic</w:t>
      </w:r>
      <w:r w:rsidRPr="003037E0">
        <w:rPr>
          <w:rStyle w:val="Emphasis"/>
        </w:rPr>
        <w:t xml:space="preserve"> </w:t>
      </w:r>
      <w:r w:rsidRPr="00003609">
        <w:rPr>
          <w:rStyle w:val="Emphasis"/>
          <w:highlight w:val="cyan"/>
        </w:rPr>
        <w:t>bankruptcy</w:t>
      </w:r>
      <w:r w:rsidRPr="003037E0">
        <w:rPr>
          <w:rStyle w:val="StyleUnderline"/>
          <w:rFonts w:cs="Arial"/>
        </w:rPr>
        <w:t xml:space="preserve"> that will</w:t>
      </w:r>
      <w:r w:rsidRPr="003037E0">
        <w:rPr>
          <w:rFonts w:cs="Arial"/>
        </w:rPr>
        <w:t xml:space="preserve"> eventually </w:t>
      </w:r>
      <w:r w:rsidRPr="003037E0">
        <w:rPr>
          <w:rStyle w:val="StyleUnderline"/>
          <w:rFonts w:cs="Arial"/>
        </w:rPr>
        <w:t>be punished.</w:t>
      </w:r>
      <w:r w:rsidRPr="003037E0">
        <w:rPr>
          <w:rFonts w:cs="Arial"/>
        </w:rPr>
        <w:t xml:space="preserve"> </w:t>
      </w:r>
      <w:r w:rsidRPr="003037E0">
        <w:rPr>
          <w:rStyle w:val="StyleUnderline"/>
          <w:rFonts w:cs="Arial"/>
        </w:rPr>
        <w:t>Since World War II, the U</w:t>
      </w:r>
      <w:r w:rsidRPr="003037E0">
        <w:rPr>
          <w:rFonts w:cs="Arial"/>
        </w:rPr>
        <w:t xml:space="preserve">nited </w:t>
      </w:r>
      <w:r w:rsidRPr="003037E0">
        <w:rPr>
          <w:rStyle w:val="StyleUnderline"/>
          <w:rFonts w:cs="Arial"/>
        </w:rPr>
        <w:t>S</w:t>
      </w:r>
      <w:r w:rsidRPr="003037E0">
        <w:rPr>
          <w:rFonts w:cs="Arial"/>
        </w:rPr>
        <w:t xml:space="preserve">tates </w:t>
      </w:r>
      <w:r w:rsidRPr="003037E0">
        <w:rPr>
          <w:rStyle w:val="StyleUnderline"/>
          <w:rFonts w:cs="Arial"/>
        </w:rPr>
        <w:t xml:space="preserve">has had a military </w:t>
      </w:r>
      <w:r w:rsidRPr="003037E0">
        <w:rPr>
          <w:rStyle w:val="Emphasis"/>
        </w:rPr>
        <w:t>second to none</w:t>
      </w:r>
      <w:r w:rsidRPr="003037E0">
        <w:rPr>
          <w:rFonts w:cs="Arial"/>
        </w:rPr>
        <w:t xml:space="preserve">. Since the Cold War, </w:t>
      </w:r>
      <w:r w:rsidRPr="00003609">
        <w:rPr>
          <w:rStyle w:val="StyleUnderline"/>
          <w:rFonts w:cs="Arial"/>
          <w:highlight w:val="cyan"/>
        </w:rPr>
        <w:t>America</w:t>
      </w:r>
      <w:r w:rsidRPr="003037E0">
        <w:rPr>
          <w:rStyle w:val="StyleUnderline"/>
          <w:rFonts w:cs="Arial"/>
        </w:rPr>
        <w:t xml:space="preserve"> has </w:t>
      </w:r>
      <w:r w:rsidRPr="00003609">
        <w:rPr>
          <w:rStyle w:val="StyleUnderline"/>
          <w:rFonts w:cs="Arial"/>
          <w:highlight w:val="cyan"/>
        </w:rPr>
        <w:t>committed to</w:t>
      </w:r>
      <w:r w:rsidRPr="003037E0">
        <w:rPr>
          <w:rFonts w:cs="Arial"/>
        </w:rPr>
        <w:t xml:space="preserve"> having </w:t>
      </w:r>
      <w:r w:rsidRPr="003037E0">
        <w:rPr>
          <w:rStyle w:val="Emphasis"/>
        </w:rPr>
        <w:t xml:space="preserve">overwhelming </w:t>
      </w:r>
      <w:r w:rsidRPr="00003609">
        <w:rPr>
          <w:rStyle w:val="Emphasis"/>
          <w:highlight w:val="cyan"/>
        </w:rPr>
        <w:t>military primacy</w:t>
      </w:r>
      <w:r w:rsidRPr="003037E0">
        <w:rPr>
          <w:rStyle w:val="StyleUnderline"/>
          <w:rFonts w:cs="Arial"/>
        </w:rPr>
        <w:t>. The idea,</w:t>
      </w:r>
      <w:r w:rsidRPr="003037E0">
        <w:rPr>
          <w:rFonts w:cs="Arial"/>
        </w:rPr>
        <w:t xml:space="preserve"> as George W. Bush declared in 2002, </w:t>
      </w:r>
      <w:r w:rsidRPr="003037E0">
        <w:rPr>
          <w:rStyle w:val="StyleUnderline"/>
          <w:rFonts w:cs="Arial"/>
        </w:rPr>
        <w:t xml:space="preserve">that America must possess “strengths </w:t>
      </w:r>
      <w:r w:rsidRPr="003037E0">
        <w:rPr>
          <w:rStyle w:val="Emphasis"/>
        </w:rPr>
        <w:t>beyond challenge</w:t>
      </w:r>
      <w:r w:rsidRPr="003037E0">
        <w:rPr>
          <w:rStyle w:val="StyleUnderline"/>
          <w:rFonts w:cs="Arial"/>
        </w:rPr>
        <w:t>” has featured in every</w:t>
      </w:r>
      <w:r w:rsidRPr="003037E0">
        <w:rPr>
          <w:rFonts w:cs="Arial"/>
        </w:rPr>
        <w:t xml:space="preserve"> major </w:t>
      </w:r>
      <w:r w:rsidRPr="003037E0">
        <w:rPr>
          <w:rStyle w:val="StyleUnderline"/>
          <w:rFonts w:cs="Arial"/>
        </w:rPr>
        <w:t>U.S. strategy document for a quarter century</w:t>
      </w:r>
      <w:r w:rsidRPr="003037E0">
        <w:rPr>
          <w:rFonts w:cs="Arial"/>
        </w:rPr>
        <w:t xml:space="preserve">; it has also been reflected in concrete terms.6 </w:t>
      </w:r>
      <w:r w:rsidRPr="003037E0">
        <w:rPr>
          <w:rStyle w:val="StyleUnderline"/>
          <w:rFonts w:cs="Arial"/>
        </w:rPr>
        <w:t>From the early 1990s</w:t>
      </w:r>
      <w:r w:rsidRPr="003037E0">
        <w:rPr>
          <w:rFonts w:cs="Arial"/>
        </w:rPr>
        <w:t xml:space="preserve">, for example, </w:t>
      </w:r>
      <w:r w:rsidRPr="003037E0">
        <w:rPr>
          <w:rStyle w:val="StyleUnderline"/>
          <w:rFonts w:cs="Arial"/>
        </w:rPr>
        <w:t>the U</w:t>
      </w:r>
      <w:r w:rsidRPr="003037E0">
        <w:rPr>
          <w:rFonts w:cs="Arial"/>
        </w:rPr>
        <w:t xml:space="preserve">nited </w:t>
      </w:r>
      <w:r w:rsidRPr="003037E0">
        <w:rPr>
          <w:rStyle w:val="StyleUnderline"/>
          <w:rFonts w:cs="Arial"/>
        </w:rPr>
        <w:t>S</w:t>
      </w:r>
      <w:r w:rsidRPr="003037E0">
        <w:rPr>
          <w:rFonts w:cs="Arial"/>
        </w:rPr>
        <w:t xml:space="preserve">tates </w:t>
      </w:r>
      <w:r w:rsidRPr="003037E0">
        <w:rPr>
          <w:rStyle w:val="StyleUnderline"/>
          <w:rFonts w:cs="Arial"/>
        </w:rPr>
        <w:t>consistently accounted for</w:t>
      </w:r>
      <w:r w:rsidRPr="003037E0">
        <w:rPr>
          <w:rFonts w:cs="Arial"/>
        </w:rPr>
        <w:t xml:space="preserve"> around 35 to </w:t>
      </w:r>
      <w:r w:rsidRPr="003037E0">
        <w:rPr>
          <w:rStyle w:val="StyleUnderline"/>
          <w:rFonts w:cs="Arial"/>
        </w:rPr>
        <w:t>45 percent of world defense spending and maintained</w:t>
      </w:r>
      <w:r w:rsidRPr="003037E0">
        <w:rPr>
          <w:rFonts w:cs="Arial"/>
        </w:rPr>
        <w:t xml:space="preserve"> peerless </w:t>
      </w:r>
      <w:r w:rsidRPr="003037E0">
        <w:rPr>
          <w:rStyle w:val="Emphasis"/>
        </w:rPr>
        <w:t>global power-projection</w:t>
      </w:r>
      <w:r w:rsidRPr="003037E0">
        <w:rPr>
          <w:rFonts w:cs="Arial"/>
        </w:rPr>
        <w:t xml:space="preserve"> capabilities.7 Perhaps more important, </w:t>
      </w:r>
      <w:r w:rsidRPr="003037E0">
        <w:rPr>
          <w:rStyle w:val="StyleUnderline"/>
          <w:rFonts w:cs="Arial"/>
        </w:rPr>
        <w:t xml:space="preserve">U.S. primacy was also </w:t>
      </w:r>
      <w:r w:rsidRPr="00003609">
        <w:rPr>
          <w:rStyle w:val="Emphasis"/>
          <w:highlight w:val="cyan"/>
        </w:rPr>
        <w:t>unrivaled</w:t>
      </w:r>
      <w:r w:rsidRPr="003037E0">
        <w:rPr>
          <w:rStyle w:val="StyleUnderline"/>
          <w:rFonts w:cs="Arial"/>
        </w:rPr>
        <w:t xml:space="preserve"> </w:t>
      </w:r>
      <w:r w:rsidRPr="00003609">
        <w:rPr>
          <w:rStyle w:val="StyleUnderline"/>
          <w:rFonts w:cs="Arial"/>
          <w:highlight w:val="cyan"/>
        </w:rPr>
        <w:t>in</w:t>
      </w:r>
      <w:r w:rsidRPr="003037E0">
        <w:rPr>
          <w:rFonts w:cs="Arial"/>
        </w:rPr>
        <w:t xml:space="preserve"> key </w:t>
      </w:r>
      <w:r w:rsidRPr="003037E0">
        <w:rPr>
          <w:rStyle w:val="StyleUnderline"/>
          <w:rFonts w:cs="Arial"/>
        </w:rPr>
        <w:t>overseas strategic regions—</w:t>
      </w:r>
      <w:r w:rsidRPr="00003609">
        <w:rPr>
          <w:rStyle w:val="Emphasis"/>
          <w:highlight w:val="cyan"/>
        </w:rPr>
        <w:t>Europe</w:t>
      </w:r>
      <w:r w:rsidRPr="003037E0">
        <w:rPr>
          <w:rStyle w:val="StyleUnderline"/>
          <w:rFonts w:cs="Arial"/>
        </w:rPr>
        <w:t xml:space="preserve">, </w:t>
      </w:r>
      <w:r w:rsidRPr="00003609">
        <w:rPr>
          <w:rStyle w:val="Emphasis"/>
          <w:highlight w:val="cyan"/>
        </w:rPr>
        <w:t>East Asia</w:t>
      </w:r>
      <w:r w:rsidRPr="003037E0">
        <w:rPr>
          <w:rStyle w:val="StyleUnderline"/>
          <w:rFonts w:cs="Arial"/>
        </w:rPr>
        <w:t xml:space="preserve">, the </w:t>
      </w:r>
      <w:r w:rsidRPr="00003609">
        <w:rPr>
          <w:rStyle w:val="Emphasis"/>
          <w:highlight w:val="cyan"/>
        </w:rPr>
        <w:t>Middle East</w:t>
      </w:r>
      <w:r w:rsidRPr="003037E0">
        <w:rPr>
          <w:rStyle w:val="StyleUnderline"/>
          <w:rFonts w:cs="Arial"/>
        </w:rPr>
        <w:t xml:space="preserve">. From </w:t>
      </w:r>
      <w:r w:rsidRPr="00003609">
        <w:rPr>
          <w:rStyle w:val="StyleUnderline"/>
          <w:rFonts w:cs="Arial"/>
          <w:highlight w:val="cyan"/>
        </w:rPr>
        <w:t>thrashing Saddam</w:t>
      </w:r>
      <w:r w:rsidRPr="003037E0">
        <w:rPr>
          <w:rFonts w:cs="Arial"/>
        </w:rPr>
        <w:t xml:space="preserve"> Hussein’s million-man Iraqi military </w:t>
      </w:r>
      <w:r w:rsidRPr="003037E0">
        <w:rPr>
          <w:rStyle w:val="StyleUnderline"/>
          <w:rFonts w:cs="Arial"/>
        </w:rPr>
        <w:t>during Operation Desert Storm, to deploying</w:t>
      </w:r>
      <w:r w:rsidRPr="003037E0">
        <w:rPr>
          <w:rFonts w:cs="Arial"/>
        </w:rPr>
        <w:t xml:space="preserve">—with impunity—two </w:t>
      </w:r>
      <w:r w:rsidRPr="003037E0">
        <w:rPr>
          <w:rStyle w:val="StyleUnderline"/>
          <w:rFonts w:cs="Arial"/>
        </w:rPr>
        <w:t>carrier strike groups off Taiwan during the China-Taiwan crisis</w:t>
      </w:r>
      <w:r w:rsidRPr="003037E0">
        <w:rPr>
          <w:rFonts w:cs="Arial"/>
        </w:rPr>
        <w:t xml:space="preserve"> of 1995– 96, </w:t>
      </w:r>
      <w:r w:rsidRPr="003037E0">
        <w:rPr>
          <w:rStyle w:val="StyleUnderline"/>
          <w:rFonts w:cs="Arial"/>
        </w:rPr>
        <w:t xml:space="preserve">Washington has been able to project military power </w:t>
      </w:r>
      <w:r w:rsidRPr="003037E0">
        <w:rPr>
          <w:rStyle w:val="Emphasis"/>
        </w:rPr>
        <w:t>superior to</w:t>
      </w:r>
      <w:r w:rsidRPr="003037E0">
        <w:rPr>
          <w:rFonts w:cs="Arial"/>
        </w:rPr>
        <w:t xml:space="preserve"> anything </w:t>
      </w:r>
      <w:r w:rsidRPr="003037E0">
        <w:rPr>
          <w:rStyle w:val="Emphasis"/>
        </w:rPr>
        <w:t>a regional rival</w:t>
      </w:r>
      <w:r w:rsidRPr="003037E0">
        <w:rPr>
          <w:rFonts w:cs="Arial"/>
        </w:rPr>
        <w:t xml:space="preserve"> could employ even </w:t>
      </w:r>
      <w:r w:rsidRPr="003037E0">
        <w:rPr>
          <w:rStyle w:val="StyleUnderline"/>
          <w:rFonts w:cs="Arial"/>
        </w:rPr>
        <w:t>on its own</w:t>
      </w:r>
      <w:r w:rsidRPr="003037E0">
        <w:rPr>
          <w:rFonts w:cs="Arial"/>
        </w:rPr>
        <w:t xml:space="preserve"> geopolitical </w:t>
      </w:r>
      <w:r w:rsidRPr="003037E0">
        <w:rPr>
          <w:rStyle w:val="StyleUnderline"/>
          <w:rFonts w:cs="Arial"/>
        </w:rPr>
        <w:t>doorstep</w:t>
      </w:r>
      <w:r w:rsidRPr="003037E0">
        <w:rPr>
          <w:rFonts w:cs="Arial"/>
        </w:rPr>
        <w:t xml:space="preserve">. This </w:t>
      </w:r>
      <w:r w:rsidRPr="003037E0">
        <w:rPr>
          <w:rStyle w:val="StyleUnderline"/>
          <w:rFonts w:cs="Arial"/>
        </w:rPr>
        <w:t xml:space="preserve">military </w:t>
      </w:r>
      <w:r w:rsidRPr="00003609">
        <w:rPr>
          <w:rStyle w:val="StyleUnderline"/>
          <w:rFonts w:cs="Arial"/>
          <w:highlight w:val="cyan"/>
        </w:rPr>
        <w:t>dominance</w:t>
      </w:r>
      <w:r w:rsidRPr="003037E0">
        <w:rPr>
          <w:rStyle w:val="StyleUnderline"/>
          <w:rFonts w:cs="Arial"/>
        </w:rPr>
        <w:t xml:space="preserve"> has </w:t>
      </w:r>
      <w:r w:rsidRPr="00003609">
        <w:rPr>
          <w:rStyle w:val="StyleUnderline"/>
          <w:rFonts w:cs="Arial"/>
          <w:highlight w:val="cyan"/>
        </w:rPr>
        <w:t>constituted</w:t>
      </w:r>
      <w:r w:rsidRPr="003037E0">
        <w:rPr>
          <w:rStyle w:val="StyleUnderline"/>
          <w:rFonts w:cs="Arial"/>
        </w:rPr>
        <w:t xml:space="preserve"> the </w:t>
      </w:r>
      <w:r w:rsidRPr="00003609">
        <w:rPr>
          <w:rStyle w:val="Emphasis"/>
          <w:highlight w:val="cyan"/>
        </w:rPr>
        <w:t>hard-power backbone</w:t>
      </w:r>
      <w:r w:rsidRPr="003037E0">
        <w:rPr>
          <w:rStyle w:val="StyleUnderline"/>
          <w:rFonts w:cs="Arial"/>
        </w:rPr>
        <w:t xml:space="preserve"> of</w:t>
      </w:r>
      <w:r w:rsidRPr="003037E0">
        <w:rPr>
          <w:rFonts w:cs="Arial"/>
        </w:rPr>
        <w:t xml:space="preserve"> an ambitious </w:t>
      </w:r>
      <w:r w:rsidRPr="003037E0">
        <w:rPr>
          <w:rStyle w:val="StyleUnderline"/>
          <w:rFonts w:cs="Arial"/>
        </w:rPr>
        <w:t>global strategy. After the Cold War</w:t>
      </w:r>
      <w:r w:rsidRPr="003037E0">
        <w:rPr>
          <w:rFonts w:cs="Arial"/>
        </w:rPr>
        <w:t xml:space="preserve">, U.S. </w:t>
      </w:r>
      <w:r w:rsidRPr="003037E0">
        <w:rPr>
          <w:rStyle w:val="StyleUnderline"/>
          <w:rFonts w:cs="Arial"/>
        </w:rPr>
        <w:t xml:space="preserve">policymakers committed to </w:t>
      </w:r>
      <w:r w:rsidRPr="00003609">
        <w:rPr>
          <w:rStyle w:val="StyleUnderline"/>
          <w:rFonts w:cs="Arial"/>
          <w:highlight w:val="cyan"/>
        </w:rPr>
        <w:t>averting</w:t>
      </w:r>
      <w:r w:rsidRPr="003037E0">
        <w:rPr>
          <w:rFonts w:cs="Arial"/>
        </w:rPr>
        <w:t xml:space="preserve"> a return to the </w:t>
      </w:r>
      <w:r w:rsidRPr="00003609">
        <w:rPr>
          <w:rStyle w:val="Emphasis"/>
          <w:highlight w:val="cyan"/>
        </w:rPr>
        <w:t>unstable multipolarity</w:t>
      </w:r>
      <w:r w:rsidRPr="003037E0">
        <w:rPr>
          <w:rFonts w:cs="Arial"/>
        </w:rPr>
        <w:t xml:space="preserve"> of earlier eras, </w:t>
      </w:r>
      <w:r w:rsidRPr="00003609">
        <w:rPr>
          <w:rStyle w:val="StyleUnderline"/>
          <w:rFonts w:cs="Arial"/>
          <w:highlight w:val="cyan"/>
        </w:rPr>
        <w:t>and</w:t>
      </w:r>
      <w:r w:rsidRPr="003037E0">
        <w:rPr>
          <w:rFonts w:cs="Arial"/>
        </w:rPr>
        <w:t xml:space="preserve"> to </w:t>
      </w:r>
      <w:r w:rsidRPr="003037E0">
        <w:rPr>
          <w:rStyle w:val="StyleUnderline"/>
          <w:rFonts w:cs="Arial"/>
        </w:rPr>
        <w:t>perpetuating the</w:t>
      </w:r>
      <w:r w:rsidRPr="003037E0">
        <w:rPr>
          <w:rFonts w:cs="Arial"/>
        </w:rPr>
        <w:t xml:space="preserve"> more </w:t>
      </w:r>
      <w:r w:rsidRPr="003037E0">
        <w:rPr>
          <w:rStyle w:val="StyleUnderline"/>
          <w:rFonts w:cs="Arial"/>
        </w:rPr>
        <w:t>favorable unipolar order. They committed to building on</w:t>
      </w:r>
      <w:r w:rsidRPr="003037E0">
        <w:rPr>
          <w:rFonts w:cs="Arial"/>
        </w:rPr>
        <w:t xml:space="preserve"> the </w:t>
      </w:r>
      <w:r w:rsidRPr="003037E0">
        <w:rPr>
          <w:rStyle w:val="StyleUnderline"/>
          <w:rFonts w:cs="Arial"/>
        </w:rPr>
        <w:t>successes</w:t>
      </w:r>
      <w:r w:rsidRPr="003037E0">
        <w:rPr>
          <w:rFonts w:cs="Arial"/>
        </w:rPr>
        <w:t xml:space="preserve"> of the postwar era </w:t>
      </w:r>
      <w:r w:rsidRPr="003037E0">
        <w:rPr>
          <w:rStyle w:val="StyleUnderline"/>
          <w:rFonts w:cs="Arial"/>
        </w:rPr>
        <w:t>by</w:t>
      </w:r>
      <w:r w:rsidRPr="003037E0">
        <w:rPr>
          <w:rFonts w:cs="Arial"/>
        </w:rPr>
        <w:t xml:space="preserve"> further </w:t>
      </w:r>
      <w:r w:rsidRPr="003037E0">
        <w:rPr>
          <w:rStyle w:val="StyleUnderline"/>
          <w:rFonts w:cs="Arial"/>
        </w:rPr>
        <w:t>advancing liberal</w:t>
      </w:r>
      <w:r w:rsidRPr="003037E0">
        <w:rPr>
          <w:rFonts w:cs="Arial"/>
        </w:rPr>
        <w:t xml:space="preserve"> political </w:t>
      </w:r>
      <w:r w:rsidRPr="003037E0">
        <w:rPr>
          <w:rStyle w:val="StyleUnderline"/>
          <w:rFonts w:cs="Arial"/>
        </w:rPr>
        <w:t>values and an open international economy, and</w:t>
      </w:r>
      <w:r w:rsidRPr="003037E0">
        <w:rPr>
          <w:rFonts w:cs="Arial"/>
        </w:rPr>
        <w:t xml:space="preserve"> to </w:t>
      </w:r>
      <w:r w:rsidRPr="003037E0">
        <w:rPr>
          <w:rStyle w:val="StyleUnderline"/>
          <w:rFonts w:cs="Arial"/>
        </w:rPr>
        <w:t>suppressing</w:t>
      </w:r>
      <w:r w:rsidRPr="003037E0">
        <w:rPr>
          <w:rFonts w:cs="Arial"/>
        </w:rPr>
        <w:t xml:space="preserve"> international scourges such as </w:t>
      </w:r>
      <w:r w:rsidRPr="003037E0">
        <w:rPr>
          <w:rStyle w:val="Emphasis"/>
        </w:rPr>
        <w:t>rogue states</w:t>
      </w:r>
      <w:r w:rsidRPr="003037E0">
        <w:rPr>
          <w:rStyle w:val="StyleUnderline"/>
          <w:rFonts w:cs="Arial"/>
        </w:rPr>
        <w:t xml:space="preserve">, </w:t>
      </w:r>
      <w:r w:rsidRPr="00003609">
        <w:rPr>
          <w:rStyle w:val="Emphasis"/>
          <w:highlight w:val="cyan"/>
        </w:rPr>
        <w:t>nuclear proliferation</w:t>
      </w:r>
      <w:r w:rsidRPr="003037E0">
        <w:rPr>
          <w:rStyle w:val="StyleUnderline"/>
          <w:rFonts w:cs="Arial"/>
        </w:rPr>
        <w:t xml:space="preserve">, and </w:t>
      </w:r>
      <w:r w:rsidRPr="00003609">
        <w:rPr>
          <w:rStyle w:val="Emphasis"/>
          <w:highlight w:val="cyan"/>
        </w:rPr>
        <w:t>catastrophic</w:t>
      </w:r>
      <w:r w:rsidRPr="003037E0">
        <w:rPr>
          <w:rStyle w:val="Emphasis"/>
        </w:rPr>
        <w:t xml:space="preserve"> </w:t>
      </w:r>
      <w:r w:rsidRPr="00003609">
        <w:rPr>
          <w:rStyle w:val="Emphasis"/>
          <w:highlight w:val="cyan"/>
        </w:rPr>
        <w:t>terrorism</w:t>
      </w:r>
      <w:r w:rsidRPr="003037E0">
        <w:rPr>
          <w:rFonts w:cs="Arial"/>
        </w:rPr>
        <w:t xml:space="preserve">. And because they recognized that military force remained the ultima ratio regum, </w:t>
      </w:r>
      <w:r w:rsidRPr="003037E0">
        <w:rPr>
          <w:rStyle w:val="StyleUnderline"/>
          <w:rFonts w:cs="Arial"/>
        </w:rPr>
        <w:t xml:space="preserve">they understood the </w:t>
      </w:r>
      <w:r w:rsidRPr="00003609">
        <w:rPr>
          <w:rStyle w:val="Emphasis"/>
          <w:highlight w:val="cyan"/>
        </w:rPr>
        <w:t>centrality of military preponderance</w:t>
      </w:r>
      <w:r w:rsidRPr="003037E0">
        <w:rPr>
          <w:rFonts w:cs="Arial"/>
        </w:rPr>
        <w:t xml:space="preserve">. </w:t>
      </w:r>
      <w:r w:rsidRPr="003037E0">
        <w:rPr>
          <w:rStyle w:val="StyleUnderline"/>
          <w:rFonts w:cs="Arial"/>
        </w:rPr>
        <w:t>Washington would need</w:t>
      </w:r>
      <w:r w:rsidRPr="003037E0">
        <w:rPr>
          <w:rFonts w:cs="Arial"/>
        </w:rPr>
        <w:t xml:space="preserve"> the </w:t>
      </w:r>
      <w:r w:rsidRPr="003037E0">
        <w:rPr>
          <w:rStyle w:val="StyleUnderline"/>
          <w:rFonts w:cs="Arial"/>
        </w:rPr>
        <w:t>military power</w:t>
      </w:r>
      <w:r w:rsidRPr="003037E0">
        <w:rPr>
          <w:rFonts w:cs="Arial"/>
        </w:rPr>
        <w:t xml:space="preserve"> necessary </w:t>
      </w:r>
      <w:r w:rsidRPr="003037E0">
        <w:rPr>
          <w:rStyle w:val="StyleUnderline"/>
          <w:rFonts w:cs="Arial"/>
        </w:rPr>
        <w:t xml:space="preserve">to </w:t>
      </w:r>
      <w:r w:rsidRPr="00003609">
        <w:rPr>
          <w:rStyle w:val="Emphasis"/>
          <w:highlight w:val="cyan"/>
        </w:rPr>
        <w:t>underwrite</w:t>
      </w:r>
      <w:r w:rsidRPr="003037E0">
        <w:rPr>
          <w:rStyle w:val="Emphasis"/>
        </w:rPr>
        <w:t xml:space="preserve"> worldwide </w:t>
      </w:r>
      <w:r w:rsidRPr="00003609">
        <w:rPr>
          <w:rStyle w:val="Emphasis"/>
          <w:highlight w:val="cyan"/>
        </w:rPr>
        <w:t>alliance commitments</w:t>
      </w:r>
      <w:r w:rsidRPr="003037E0">
        <w:rPr>
          <w:rStyle w:val="StyleUnderline"/>
          <w:rFonts w:cs="Arial"/>
        </w:rPr>
        <w:t xml:space="preserve">. It would have to </w:t>
      </w:r>
      <w:r w:rsidRPr="00003609">
        <w:rPr>
          <w:rStyle w:val="StyleUnderline"/>
          <w:rFonts w:cs="Arial"/>
          <w:highlight w:val="cyan"/>
        </w:rPr>
        <w:t xml:space="preserve">preserve </w:t>
      </w:r>
      <w:r w:rsidRPr="00003609">
        <w:rPr>
          <w:rStyle w:val="Emphasis"/>
          <w:highlight w:val="cyan"/>
        </w:rPr>
        <w:t>substantial overmatch</w:t>
      </w:r>
      <w:r w:rsidRPr="003037E0">
        <w:rPr>
          <w:rStyle w:val="StyleUnderline"/>
          <w:rFonts w:cs="Arial"/>
        </w:rPr>
        <w:t xml:space="preserve"> versus any</w:t>
      </w:r>
      <w:r w:rsidRPr="003037E0">
        <w:rPr>
          <w:rFonts w:cs="Arial"/>
        </w:rPr>
        <w:t xml:space="preserve"> potential </w:t>
      </w:r>
      <w:r w:rsidRPr="003037E0">
        <w:rPr>
          <w:rStyle w:val="StyleUnderline"/>
          <w:rFonts w:cs="Arial"/>
        </w:rPr>
        <w:t>great-power rival. It must</w:t>
      </w:r>
      <w:r w:rsidRPr="003037E0">
        <w:rPr>
          <w:rFonts w:cs="Arial"/>
        </w:rPr>
        <w:t xml:space="preserve"> be able to </w:t>
      </w:r>
      <w:r w:rsidRPr="003037E0">
        <w:rPr>
          <w:rStyle w:val="StyleUnderline"/>
          <w:rFonts w:cs="Arial"/>
        </w:rPr>
        <w:t>answer the sharpest challenges to the international system</w:t>
      </w:r>
      <w:r w:rsidRPr="003037E0">
        <w:rPr>
          <w:rFonts w:cs="Arial"/>
        </w:rPr>
        <w:t xml:space="preserve">, such as Saddam’s invasion of Kuwait in 1990 or jihadist extremism after 9/11. Finally, </w:t>
      </w:r>
      <w:r w:rsidRPr="003037E0">
        <w:rPr>
          <w:rStyle w:val="StyleUnderline"/>
          <w:rFonts w:cs="Arial"/>
        </w:rPr>
        <w:t>because</w:t>
      </w:r>
      <w:r w:rsidRPr="003037E0">
        <w:rPr>
          <w:rFonts w:cs="Arial"/>
        </w:rPr>
        <w:t xml:space="preserve"> prevailing </w:t>
      </w:r>
      <w:r w:rsidRPr="00003609">
        <w:rPr>
          <w:rStyle w:val="StyleUnderline"/>
          <w:rFonts w:cs="Arial"/>
          <w:highlight w:val="cyan"/>
        </w:rPr>
        <w:t>global norms</w:t>
      </w:r>
      <w:r w:rsidRPr="003037E0">
        <w:rPr>
          <w:rFonts w:cs="Arial"/>
        </w:rPr>
        <w:t xml:space="preserve"> generally </w:t>
      </w:r>
      <w:r w:rsidRPr="00003609">
        <w:rPr>
          <w:rStyle w:val="Emphasis"/>
          <w:highlight w:val="cyan"/>
        </w:rPr>
        <w:t>reflect</w:t>
      </w:r>
      <w:r w:rsidRPr="003037E0">
        <w:rPr>
          <w:rStyle w:val="Emphasis"/>
        </w:rPr>
        <w:t xml:space="preserve"> </w:t>
      </w:r>
      <w:r w:rsidRPr="00003609">
        <w:rPr>
          <w:rStyle w:val="Emphasis"/>
          <w:highlight w:val="cyan"/>
        </w:rPr>
        <w:t>hard-power realities</w:t>
      </w:r>
      <w:r w:rsidRPr="003037E0">
        <w:rPr>
          <w:rStyle w:val="StyleUnderline"/>
          <w:rFonts w:cs="Arial"/>
        </w:rPr>
        <w:t xml:space="preserve">, America would </w:t>
      </w:r>
      <w:r w:rsidRPr="00003609">
        <w:rPr>
          <w:rStyle w:val="StyleUnderline"/>
          <w:rFonts w:cs="Arial"/>
          <w:highlight w:val="cyan"/>
        </w:rPr>
        <w:t>need</w:t>
      </w:r>
      <w:r w:rsidRPr="003037E0">
        <w:rPr>
          <w:rFonts w:cs="Arial"/>
        </w:rPr>
        <w:t xml:space="preserve"> the </w:t>
      </w:r>
      <w:r w:rsidRPr="00003609">
        <w:rPr>
          <w:rStyle w:val="StyleUnderline"/>
          <w:rFonts w:cs="Arial"/>
          <w:highlight w:val="cyan"/>
        </w:rPr>
        <w:t>superiority to assure</w:t>
      </w:r>
      <w:r w:rsidRPr="003037E0">
        <w:rPr>
          <w:rFonts w:cs="Arial"/>
        </w:rPr>
        <w:t xml:space="preserve"> that </w:t>
      </w:r>
      <w:r w:rsidRPr="003037E0">
        <w:rPr>
          <w:rStyle w:val="StyleUnderline"/>
          <w:rFonts w:cs="Arial"/>
        </w:rPr>
        <w:t xml:space="preserve">its own </w:t>
      </w:r>
      <w:r w:rsidRPr="00003609">
        <w:rPr>
          <w:rStyle w:val="StyleUnderline"/>
          <w:rFonts w:cs="Arial"/>
          <w:highlight w:val="cyan"/>
        </w:rPr>
        <w:t>values</w:t>
      </w:r>
      <w:r w:rsidRPr="003037E0">
        <w:rPr>
          <w:rStyle w:val="StyleUnderline"/>
          <w:rFonts w:cs="Arial"/>
        </w:rPr>
        <w:t xml:space="preserve"> remained </w:t>
      </w:r>
      <w:r w:rsidRPr="003037E0">
        <w:rPr>
          <w:rStyle w:val="Emphasis"/>
        </w:rPr>
        <w:t>ascendant</w:t>
      </w:r>
      <w:r w:rsidRPr="003037E0">
        <w:rPr>
          <w:rStyle w:val="StyleUnderline"/>
          <w:rFonts w:cs="Arial"/>
        </w:rPr>
        <w:t>.</w:t>
      </w:r>
      <w:r w:rsidRPr="003037E0">
        <w:rPr>
          <w:rFonts w:cs="Arial"/>
        </w:rPr>
        <w:t xml:space="preserve"> It was impolitic to say that U.S. strategy and the international order required “strengths beyond challenge,” but it was not at all inaccurate. </w:t>
      </w:r>
      <w:r w:rsidRPr="003037E0">
        <w:rPr>
          <w:rStyle w:val="StyleUnderline"/>
          <w:rFonts w:cs="Arial"/>
        </w:rPr>
        <w:t>American primacy</w:t>
      </w:r>
      <w:r w:rsidRPr="003037E0">
        <w:rPr>
          <w:rFonts w:cs="Arial"/>
        </w:rPr>
        <w:t xml:space="preserve">, moreover, </w:t>
      </w:r>
      <w:r w:rsidRPr="003037E0">
        <w:rPr>
          <w:rStyle w:val="StyleUnderline"/>
          <w:rFonts w:cs="Arial"/>
        </w:rPr>
        <w:t>was</w:t>
      </w:r>
      <w:r w:rsidRPr="003037E0">
        <w:rPr>
          <w:rFonts w:cs="Arial"/>
        </w:rPr>
        <w:t xml:space="preserve"> eminently </w:t>
      </w:r>
      <w:r w:rsidRPr="003037E0">
        <w:rPr>
          <w:rStyle w:val="Emphasis"/>
        </w:rPr>
        <w:t>affordable</w:t>
      </w:r>
      <w:r w:rsidRPr="003037E0">
        <w:rPr>
          <w:rStyle w:val="StyleUnderline"/>
          <w:rFonts w:cs="Arial"/>
        </w:rPr>
        <w:t>. At the height of the Cold War, the U</w:t>
      </w:r>
      <w:r w:rsidRPr="003037E0">
        <w:rPr>
          <w:rFonts w:cs="Arial"/>
        </w:rPr>
        <w:t xml:space="preserve">nited </w:t>
      </w:r>
      <w:r w:rsidRPr="003037E0">
        <w:rPr>
          <w:rStyle w:val="StyleUnderline"/>
          <w:rFonts w:cs="Arial"/>
        </w:rPr>
        <w:t>S</w:t>
      </w:r>
      <w:r w:rsidRPr="003037E0">
        <w:rPr>
          <w:rFonts w:cs="Arial"/>
        </w:rPr>
        <w:t xml:space="preserve">tates </w:t>
      </w:r>
      <w:r w:rsidRPr="003037E0">
        <w:rPr>
          <w:rStyle w:val="StyleUnderline"/>
          <w:rFonts w:cs="Arial"/>
        </w:rPr>
        <w:t>spent</w:t>
      </w:r>
      <w:r w:rsidRPr="003037E0">
        <w:rPr>
          <w:rFonts w:cs="Arial"/>
        </w:rPr>
        <w:t xml:space="preserve"> over </w:t>
      </w:r>
      <w:r w:rsidRPr="003037E0">
        <w:rPr>
          <w:rStyle w:val="StyleUnderline"/>
          <w:rFonts w:cs="Arial"/>
        </w:rPr>
        <w:t>12 percent of GDP on defense. Since the mid-1990s, the number has</w:t>
      </w:r>
      <w:r w:rsidRPr="003037E0">
        <w:rPr>
          <w:rFonts w:cs="Arial"/>
        </w:rPr>
        <w:t xml:space="preserve"> usually </w:t>
      </w:r>
      <w:r w:rsidRPr="003037E0">
        <w:rPr>
          <w:rStyle w:val="StyleUnderline"/>
          <w:rFonts w:cs="Arial"/>
        </w:rPr>
        <w:t>been</w:t>
      </w:r>
      <w:r w:rsidRPr="003037E0">
        <w:rPr>
          <w:rFonts w:cs="Arial"/>
        </w:rPr>
        <w:t xml:space="preserve"> between </w:t>
      </w:r>
      <w:r w:rsidRPr="003037E0">
        <w:rPr>
          <w:rStyle w:val="StyleUnderline"/>
          <w:rFonts w:cs="Arial"/>
        </w:rPr>
        <w:t>3 and 4 percent</w:t>
      </w:r>
      <w:r w:rsidRPr="003037E0">
        <w:rPr>
          <w:rFonts w:cs="Arial"/>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3037E0">
        <w:rPr>
          <w:rStyle w:val="StyleUnderline"/>
          <w:rFonts w:cs="Arial"/>
        </w:rPr>
        <w:t>The</w:t>
      </w:r>
      <w:r w:rsidRPr="003037E0">
        <w:rPr>
          <w:rFonts w:cs="Arial"/>
        </w:rPr>
        <w:t xml:space="preserve"> American </w:t>
      </w:r>
      <w:r w:rsidRPr="003037E0">
        <w:rPr>
          <w:rStyle w:val="StyleUnderline"/>
          <w:rFonts w:cs="Arial"/>
        </w:rPr>
        <w:t>military did shrink</w:t>
      </w:r>
      <w:r w:rsidRPr="003037E0">
        <w:rPr>
          <w:rFonts w:cs="Arial"/>
        </w:rPr>
        <w:t xml:space="preserve"> significantly </w:t>
      </w:r>
      <w:r w:rsidRPr="003037E0">
        <w:rPr>
          <w:rStyle w:val="StyleUnderline"/>
          <w:rFonts w:cs="Arial"/>
        </w:rPr>
        <w:t>during the 1990s, but</w:t>
      </w:r>
      <w:r w:rsidRPr="003037E0">
        <w:rPr>
          <w:rFonts w:cs="Arial"/>
        </w:rPr>
        <w:t xml:space="preserve"> U.S. </w:t>
      </w:r>
      <w:r w:rsidRPr="003037E0">
        <w:rPr>
          <w:rStyle w:val="StyleUnderline"/>
          <w:rFonts w:cs="Arial"/>
        </w:rPr>
        <w:t xml:space="preserve">officials understood that if Washington cut back too far, its </w:t>
      </w:r>
      <w:r w:rsidRPr="00003609">
        <w:rPr>
          <w:rStyle w:val="Emphasis"/>
          <w:highlight w:val="cyan"/>
        </w:rPr>
        <w:t>primacy</w:t>
      </w:r>
      <w:r w:rsidRPr="003037E0">
        <w:rPr>
          <w:rStyle w:val="Emphasis"/>
        </w:rPr>
        <w:t xml:space="preserve"> would </w:t>
      </w:r>
      <w:r w:rsidRPr="00003609">
        <w:rPr>
          <w:rStyle w:val="Emphasis"/>
          <w:highlight w:val="cyan"/>
        </w:rPr>
        <w:t>erode</w:t>
      </w:r>
      <w:r w:rsidRPr="003037E0">
        <w:rPr>
          <w:rFonts w:cs="Arial"/>
        </w:rPr>
        <w:t xml:space="preserve"> to a point </w:t>
      </w:r>
      <w:r w:rsidRPr="003037E0">
        <w:rPr>
          <w:rStyle w:val="StyleUnderline"/>
          <w:rFonts w:cs="Arial"/>
        </w:rPr>
        <w:t>where it ceased to deliver</w:t>
      </w:r>
      <w:r w:rsidRPr="003037E0">
        <w:rPr>
          <w:rFonts w:cs="Arial"/>
        </w:rPr>
        <w:t xml:space="preserve"> its </w:t>
      </w:r>
      <w:r w:rsidRPr="003037E0">
        <w:rPr>
          <w:rStyle w:val="StyleUnderline"/>
          <w:rFonts w:cs="Arial"/>
        </w:rPr>
        <w:t xml:space="preserve">geopolitical benefits. </w:t>
      </w:r>
      <w:r w:rsidRPr="00003609">
        <w:rPr>
          <w:rStyle w:val="StyleUnderline"/>
          <w:rFonts w:cs="Arial"/>
          <w:highlight w:val="cyan"/>
        </w:rPr>
        <w:t>Alliances</w:t>
      </w:r>
      <w:r w:rsidRPr="003037E0">
        <w:rPr>
          <w:rStyle w:val="StyleUnderline"/>
          <w:rFonts w:cs="Arial"/>
        </w:rPr>
        <w:t xml:space="preserve"> would </w:t>
      </w:r>
      <w:r w:rsidRPr="00003609">
        <w:rPr>
          <w:rStyle w:val="Emphasis"/>
          <w:highlight w:val="cyan"/>
        </w:rPr>
        <w:t>lose</w:t>
      </w:r>
      <w:r w:rsidRPr="003037E0">
        <w:rPr>
          <w:rStyle w:val="Emphasis"/>
        </w:rPr>
        <w:t xml:space="preserve"> </w:t>
      </w:r>
      <w:r w:rsidRPr="00003609">
        <w:rPr>
          <w:rStyle w:val="Emphasis"/>
          <w:highlight w:val="cyan"/>
        </w:rPr>
        <w:t>credibility</w:t>
      </w:r>
      <w:r w:rsidRPr="003037E0">
        <w:rPr>
          <w:rStyle w:val="StyleUnderline"/>
          <w:rFonts w:cs="Arial"/>
        </w:rPr>
        <w:t xml:space="preserve">; the </w:t>
      </w:r>
      <w:r w:rsidRPr="00003609">
        <w:rPr>
          <w:rStyle w:val="StyleUnderline"/>
          <w:rFonts w:cs="Arial"/>
          <w:highlight w:val="cyan"/>
        </w:rPr>
        <w:t>stability</w:t>
      </w:r>
      <w:r w:rsidRPr="003037E0">
        <w:rPr>
          <w:rStyle w:val="StyleUnderline"/>
          <w:rFonts w:cs="Arial"/>
        </w:rPr>
        <w:t xml:space="preserve"> </w:t>
      </w:r>
      <w:r w:rsidRPr="00003609">
        <w:rPr>
          <w:rStyle w:val="StyleUnderline"/>
          <w:rFonts w:cs="Arial"/>
          <w:highlight w:val="cyan"/>
        </w:rPr>
        <w:t>of</w:t>
      </w:r>
      <w:r w:rsidRPr="003037E0">
        <w:rPr>
          <w:rFonts w:cs="Arial"/>
        </w:rPr>
        <w:t xml:space="preserve"> key </w:t>
      </w:r>
      <w:r w:rsidRPr="00003609">
        <w:rPr>
          <w:rStyle w:val="StyleUnderline"/>
          <w:rFonts w:cs="Arial"/>
          <w:highlight w:val="cyan"/>
        </w:rPr>
        <w:t>regions</w:t>
      </w:r>
      <w:r w:rsidRPr="003037E0">
        <w:rPr>
          <w:rStyle w:val="StyleUnderline"/>
          <w:rFonts w:cs="Arial"/>
        </w:rPr>
        <w:t xml:space="preserve"> would be </w:t>
      </w:r>
      <w:r w:rsidRPr="00003609">
        <w:rPr>
          <w:rStyle w:val="Emphasis"/>
          <w:highlight w:val="cyan"/>
        </w:rPr>
        <w:t>eroded</w:t>
      </w:r>
      <w:r w:rsidRPr="003037E0">
        <w:rPr>
          <w:rStyle w:val="StyleUnderline"/>
          <w:rFonts w:cs="Arial"/>
        </w:rPr>
        <w:t xml:space="preserve">; </w:t>
      </w:r>
      <w:r w:rsidRPr="00003609">
        <w:rPr>
          <w:rStyle w:val="StyleUnderline"/>
          <w:rFonts w:cs="Arial"/>
          <w:highlight w:val="cyan"/>
        </w:rPr>
        <w:t>rivals</w:t>
      </w:r>
      <w:r w:rsidRPr="003037E0">
        <w:rPr>
          <w:rStyle w:val="StyleUnderline"/>
          <w:rFonts w:cs="Arial"/>
        </w:rPr>
        <w:t xml:space="preserve"> would be </w:t>
      </w:r>
      <w:r w:rsidRPr="00003609">
        <w:rPr>
          <w:rStyle w:val="Emphasis"/>
          <w:highlight w:val="cyan"/>
        </w:rPr>
        <w:t>emboldened</w:t>
      </w:r>
      <w:r w:rsidRPr="003037E0">
        <w:rPr>
          <w:rStyle w:val="StyleUnderline"/>
          <w:rFonts w:cs="Arial"/>
        </w:rPr>
        <w:t xml:space="preserve">; </w:t>
      </w:r>
      <w:r w:rsidRPr="00003609">
        <w:rPr>
          <w:rStyle w:val="StyleUnderline"/>
          <w:rFonts w:cs="Arial"/>
          <w:highlight w:val="cyan"/>
        </w:rPr>
        <w:t>international</w:t>
      </w:r>
      <w:r w:rsidRPr="003037E0">
        <w:rPr>
          <w:rStyle w:val="StyleUnderline"/>
          <w:rFonts w:cs="Arial"/>
        </w:rPr>
        <w:t xml:space="preserve"> </w:t>
      </w:r>
      <w:r w:rsidRPr="00003609">
        <w:rPr>
          <w:rStyle w:val="Emphasis"/>
          <w:highlight w:val="cyan"/>
        </w:rPr>
        <w:t>crises</w:t>
      </w:r>
      <w:r w:rsidRPr="003037E0">
        <w:rPr>
          <w:rStyle w:val="Emphasis"/>
        </w:rPr>
        <w:t xml:space="preserve"> would go </w:t>
      </w:r>
      <w:r w:rsidRPr="00003609">
        <w:rPr>
          <w:rStyle w:val="Emphasis"/>
          <w:highlight w:val="cyan"/>
        </w:rPr>
        <w:t>unaddressed</w:t>
      </w:r>
      <w:r w:rsidRPr="003037E0">
        <w:rPr>
          <w:rFonts w:cs="Arial"/>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3037E0">
        <w:rPr>
          <w:rStyle w:val="StyleUnderline"/>
          <w:rFonts w:cs="Arial"/>
        </w:rPr>
        <w:t>for two decades after the Soviet collapse, the world was characterized by</w:t>
      </w:r>
      <w:r w:rsidRPr="003037E0">
        <w:rPr>
          <w:rFonts w:cs="Arial"/>
        </w:rPr>
        <w:t xml:space="preserve"> remarkably </w:t>
      </w:r>
      <w:r w:rsidRPr="00003609">
        <w:rPr>
          <w:rStyle w:val="Emphasis"/>
          <w:highlight w:val="cyan"/>
        </w:rPr>
        <w:t>low levels of great-power competition</w:t>
      </w:r>
      <w:r w:rsidRPr="003037E0">
        <w:rPr>
          <w:rStyle w:val="StyleUnderline"/>
          <w:rFonts w:cs="Arial"/>
        </w:rPr>
        <w:t xml:space="preserve">, </w:t>
      </w:r>
      <w:r w:rsidRPr="00003609">
        <w:rPr>
          <w:rStyle w:val="StyleUnderline"/>
          <w:rFonts w:cs="Arial"/>
          <w:highlight w:val="cyan"/>
        </w:rPr>
        <w:t>high</w:t>
      </w:r>
      <w:r w:rsidRPr="003037E0">
        <w:rPr>
          <w:rFonts w:cs="Arial"/>
        </w:rPr>
        <w:t xml:space="preserve"> levels of </w:t>
      </w:r>
      <w:r w:rsidRPr="00003609">
        <w:rPr>
          <w:rStyle w:val="StyleUnderline"/>
          <w:rFonts w:cs="Arial"/>
          <w:highlight w:val="cyan"/>
        </w:rPr>
        <w:t>security i</w:t>
      </w:r>
      <w:r w:rsidRPr="003037E0">
        <w:rPr>
          <w:rStyle w:val="StyleUnderline"/>
          <w:rFonts w:cs="Arial"/>
        </w:rPr>
        <w:t>n</w:t>
      </w:r>
      <w:r w:rsidRPr="003037E0">
        <w:rPr>
          <w:rFonts w:cs="Arial"/>
        </w:rPr>
        <w:t xml:space="preserve"> key theaters such as</w:t>
      </w:r>
      <w:r w:rsidRPr="003037E0">
        <w:rPr>
          <w:rStyle w:val="StyleUnderline"/>
          <w:rFonts w:cs="Arial"/>
        </w:rPr>
        <w:t xml:space="preserve"> </w:t>
      </w:r>
      <w:r w:rsidRPr="00003609">
        <w:rPr>
          <w:rStyle w:val="StyleUnderline"/>
          <w:rFonts w:cs="Arial"/>
          <w:highlight w:val="cyan"/>
        </w:rPr>
        <w:t>Europe and East Asia</w:t>
      </w:r>
      <w:r w:rsidRPr="003037E0">
        <w:rPr>
          <w:rStyle w:val="StyleUnderline"/>
          <w:rFonts w:cs="Arial"/>
        </w:rPr>
        <w:t xml:space="preserve">, and the </w:t>
      </w:r>
      <w:r w:rsidRPr="00003609">
        <w:rPr>
          <w:rStyle w:val="Emphasis"/>
          <w:highlight w:val="cyan"/>
        </w:rPr>
        <w:t>comparative</w:t>
      </w:r>
      <w:r w:rsidRPr="003037E0">
        <w:rPr>
          <w:rStyle w:val="Emphasis"/>
        </w:rPr>
        <w:t xml:space="preserve"> </w:t>
      </w:r>
      <w:r w:rsidRPr="00003609">
        <w:rPr>
          <w:rStyle w:val="Emphasis"/>
          <w:highlight w:val="cyan"/>
        </w:rPr>
        <w:t>weakness</w:t>
      </w:r>
      <w:r w:rsidRPr="003037E0">
        <w:rPr>
          <w:rStyle w:val="StyleUnderline"/>
          <w:rFonts w:cs="Arial"/>
        </w:rPr>
        <w:t xml:space="preserve"> </w:t>
      </w:r>
      <w:r w:rsidRPr="00003609">
        <w:rPr>
          <w:rStyle w:val="StyleUnderline"/>
          <w:rFonts w:cs="Arial"/>
          <w:highlight w:val="cyan"/>
        </w:rPr>
        <w:t>of</w:t>
      </w:r>
      <w:r w:rsidRPr="003037E0">
        <w:rPr>
          <w:rFonts w:cs="Arial"/>
        </w:rPr>
        <w:t xml:space="preserve"> those </w:t>
      </w:r>
      <w:r w:rsidRPr="003037E0">
        <w:rPr>
          <w:rStyle w:val="StyleUnderline"/>
          <w:rFonts w:cs="Arial"/>
        </w:rPr>
        <w:t>“</w:t>
      </w:r>
      <w:r w:rsidRPr="00003609">
        <w:rPr>
          <w:rStyle w:val="Emphasis"/>
          <w:highlight w:val="cyan"/>
        </w:rPr>
        <w:t>rogue” actors</w:t>
      </w:r>
      <w:r w:rsidRPr="003037E0">
        <w:rPr>
          <w:rStyle w:val="StyleUnderline"/>
          <w:rFonts w:cs="Arial"/>
        </w:rPr>
        <w:t>—</w:t>
      </w:r>
      <w:r w:rsidRPr="003037E0">
        <w:rPr>
          <w:rStyle w:val="Emphasis"/>
        </w:rPr>
        <w:t>Iran, Iraq, North Korea, al-Qaeda</w:t>
      </w:r>
      <w:r w:rsidRPr="003037E0">
        <w:rPr>
          <w:rStyle w:val="StyleUnderline"/>
          <w:rFonts w:cs="Arial"/>
        </w:rPr>
        <w:t>—who</w:t>
      </w:r>
      <w:r w:rsidRPr="003037E0">
        <w:rPr>
          <w:rFonts w:cs="Arial"/>
        </w:rPr>
        <w:t xml:space="preserve"> most aggressively </w:t>
      </w:r>
      <w:r w:rsidRPr="003037E0">
        <w:rPr>
          <w:rStyle w:val="StyleUnderline"/>
          <w:rFonts w:cs="Arial"/>
        </w:rPr>
        <w:t>challenged American power.</w:t>
      </w:r>
      <w:r w:rsidRPr="003037E0">
        <w:rPr>
          <w:rFonts w:cs="Arial"/>
        </w:rPr>
        <w:t xml:space="preserve"> During the 1990s, some observers even spoke of a “strategic pause,” the idea being that the end of </w:t>
      </w:r>
      <w:r w:rsidRPr="003037E0">
        <w:rPr>
          <w:rStyle w:val="StyleUnderline"/>
          <w:rFonts w:cs="Arial"/>
        </w:rPr>
        <w:t>the Cold War</w:t>
      </w:r>
      <w:r w:rsidRPr="003037E0">
        <w:rPr>
          <w:rFonts w:cs="Arial"/>
        </w:rPr>
        <w:t xml:space="preserve"> had </w:t>
      </w:r>
      <w:r w:rsidRPr="003037E0">
        <w:rPr>
          <w:rStyle w:val="StyleUnderline"/>
          <w:rFonts w:cs="Arial"/>
        </w:rPr>
        <w:t>afforded the U</w:t>
      </w:r>
      <w:r w:rsidRPr="003037E0">
        <w:rPr>
          <w:rFonts w:cs="Arial"/>
        </w:rPr>
        <w:t xml:space="preserve">nited </w:t>
      </w:r>
      <w:r w:rsidRPr="003037E0">
        <w:rPr>
          <w:rStyle w:val="StyleUnderline"/>
          <w:rFonts w:cs="Arial"/>
        </w:rPr>
        <w:t>S</w:t>
      </w:r>
      <w:r w:rsidRPr="003037E0">
        <w:rPr>
          <w:rFonts w:cs="Arial"/>
        </w:rPr>
        <w:t xml:space="preserve">tates </w:t>
      </w:r>
      <w:r w:rsidRPr="003037E0">
        <w:rPr>
          <w:rStyle w:val="StyleUnderline"/>
          <w:rFonts w:cs="Arial"/>
        </w:rPr>
        <w:t>a respite from</w:t>
      </w:r>
      <w:r w:rsidRPr="003037E0">
        <w:rPr>
          <w:rFonts w:cs="Arial"/>
        </w:rPr>
        <w:t xml:space="preserve"> normal levels of </w:t>
      </w:r>
      <w:r w:rsidRPr="003037E0">
        <w:rPr>
          <w:rStyle w:val="StyleUnderline"/>
          <w:rFonts w:cs="Arial"/>
        </w:rPr>
        <w:t>geopolitical danger and competition</w:t>
      </w:r>
      <w:r w:rsidRPr="003037E0">
        <w:rPr>
          <w:rFonts w:cs="Arial"/>
        </w:rPr>
        <w:t xml:space="preserve">. Now, however, </w:t>
      </w:r>
      <w:r w:rsidRPr="003037E0">
        <w:rPr>
          <w:rStyle w:val="StyleUnderline"/>
          <w:rFonts w:cs="Arial"/>
        </w:rPr>
        <w:t xml:space="preserve">the </w:t>
      </w:r>
      <w:r w:rsidRPr="003037E0">
        <w:rPr>
          <w:rStyle w:val="Emphasis"/>
        </w:rPr>
        <w:t>strategic horizon is darkening,</w:t>
      </w:r>
      <w:r w:rsidRPr="003037E0">
        <w:rPr>
          <w:rFonts w:cs="Arial"/>
        </w:rPr>
        <w:t xml:space="preserve"> due to four factors. First, </w:t>
      </w:r>
      <w:r w:rsidRPr="003037E0">
        <w:rPr>
          <w:rStyle w:val="Emphasis"/>
        </w:rPr>
        <w:t xml:space="preserve">great-power military competition </w:t>
      </w:r>
      <w:r w:rsidRPr="003037E0">
        <w:rPr>
          <w:rStyle w:val="StyleUnderline"/>
          <w:rFonts w:cs="Arial"/>
        </w:rPr>
        <w:t>is back. The world’s</w:t>
      </w:r>
      <w:r w:rsidRPr="003037E0">
        <w:rPr>
          <w:rFonts w:cs="Arial"/>
        </w:rPr>
        <w:t xml:space="preserve"> two </w:t>
      </w:r>
      <w:r w:rsidRPr="003037E0">
        <w:rPr>
          <w:rStyle w:val="StyleUnderline"/>
          <w:rFonts w:cs="Arial"/>
        </w:rPr>
        <w:t>leading authoritarian powers—</w:t>
      </w:r>
      <w:r w:rsidRPr="00003609">
        <w:rPr>
          <w:rStyle w:val="Emphasis"/>
          <w:highlight w:val="cyan"/>
        </w:rPr>
        <w:t xml:space="preserve">China </w:t>
      </w:r>
      <w:r w:rsidRPr="003037E0">
        <w:rPr>
          <w:rFonts w:cs="Arial"/>
        </w:rPr>
        <w:t>and Russia</w:t>
      </w:r>
      <w:r w:rsidRPr="003037E0">
        <w:rPr>
          <w:rStyle w:val="StyleUnderline"/>
          <w:rFonts w:cs="Arial"/>
        </w:rPr>
        <w:t>—are seeking</w:t>
      </w:r>
      <w:r w:rsidRPr="003037E0">
        <w:rPr>
          <w:rFonts w:cs="Arial"/>
        </w:rPr>
        <w:t xml:space="preserve"> regional </w:t>
      </w:r>
      <w:r w:rsidRPr="003037E0">
        <w:rPr>
          <w:rStyle w:val="StyleUnderline"/>
          <w:rFonts w:cs="Arial"/>
        </w:rPr>
        <w:t xml:space="preserve">hegemony, </w:t>
      </w:r>
      <w:r w:rsidRPr="00003609">
        <w:rPr>
          <w:rStyle w:val="Emphasis"/>
          <w:highlight w:val="cyan"/>
        </w:rPr>
        <w:t>contesting global norms</w:t>
      </w:r>
      <w:r w:rsidRPr="003037E0">
        <w:rPr>
          <w:rStyle w:val="StyleUnderline"/>
          <w:rFonts w:cs="Arial"/>
        </w:rPr>
        <w:t xml:space="preserve"> </w:t>
      </w:r>
      <w:r w:rsidRPr="00003609">
        <w:rPr>
          <w:rStyle w:val="StyleUnderline"/>
          <w:rFonts w:cs="Arial"/>
          <w:highlight w:val="cyan"/>
        </w:rPr>
        <w:t>such as nonaggression</w:t>
      </w:r>
      <w:r w:rsidRPr="003037E0">
        <w:rPr>
          <w:rStyle w:val="StyleUnderline"/>
          <w:rFonts w:cs="Arial"/>
        </w:rPr>
        <w:t xml:space="preserve"> </w:t>
      </w:r>
      <w:r w:rsidRPr="00003609">
        <w:rPr>
          <w:rStyle w:val="StyleUnderline"/>
          <w:rFonts w:cs="Arial"/>
          <w:highlight w:val="cyan"/>
        </w:rPr>
        <w:t>and</w:t>
      </w:r>
      <w:r w:rsidRPr="003037E0">
        <w:rPr>
          <w:rStyle w:val="StyleUnderline"/>
          <w:rFonts w:cs="Arial"/>
        </w:rPr>
        <w:t xml:space="preserve"> freedom of </w:t>
      </w:r>
      <w:r w:rsidRPr="00003609">
        <w:rPr>
          <w:rStyle w:val="StyleUnderline"/>
          <w:rFonts w:cs="Arial"/>
          <w:highlight w:val="cyan"/>
        </w:rPr>
        <w:t>navigation</w:t>
      </w:r>
      <w:r w:rsidRPr="003037E0">
        <w:rPr>
          <w:rStyle w:val="StyleUnderline"/>
          <w:rFonts w:cs="Arial"/>
        </w:rPr>
        <w:t>, and developing the</w:t>
      </w:r>
      <w:r w:rsidRPr="003037E0">
        <w:rPr>
          <w:rFonts w:cs="Arial"/>
        </w:rPr>
        <w:t xml:space="preserve"> military </w:t>
      </w:r>
      <w:r w:rsidRPr="003037E0">
        <w:rPr>
          <w:rStyle w:val="StyleUnderline"/>
          <w:rFonts w:cs="Arial"/>
        </w:rPr>
        <w:t>punch to underwrite these ambitions</w:t>
      </w:r>
      <w:r w:rsidRPr="003037E0">
        <w:rPr>
          <w:rFonts w:cs="Arial"/>
        </w:rPr>
        <w:t xml:space="preserve">. Notwithstanding severe economic and demographic problems, </w:t>
      </w:r>
      <w:r w:rsidRPr="003037E0">
        <w:rPr>
          <w:rStyle w:val="StyleUnderline"/>
          <w:rFonts w:cs="Arial"/>
        </w:rPr>
        <w:t>Russia</w:t>
      </w:r>
      <w:r w:rsidRPr="003037E0">
        <w:rPr>
          <w:rFonts w:cs="Arial"/>
        </w:rPr>
        <w:t xml:space="preserve"> has </w:t>
      </w:r>
      <w:r w:rsidRPr="003037E0">
        <w:rPr>
          <w:rStyle w:val="StyleUnderline"/>
          <w:rFonts w:cs="Arial"/>
        </w:rPr>
        <w:t>conducted a major military modernization emphasizing nuclear weapons</w:t>
      </w:r>
      <w:r w:rsidRPr="003037E0">
        <w:rPr>
          <w:rFonts w:cs="Arial"/>
        </w:rPr>
        <w:t xml:space="preserve">, high-end </w:t>
      </w:r>
      <w:r w:rsidRPr="003037E0">
        <w:rPr>
          <w:rStyle w:val="StyleUnderline"/>
          <w:rFonts w:cs="Arial"/>
        </w:rPr>
        <w:t>conventional capabilities, and</w:t>
      </w:r>
      <w:r w:rsidRPr="003037E0">
        <w:rPr>
          <w:rFonts w:cs="Arial"/>
        </w:rPr>
        <w:t xml:space="preserve"> rapid-deployment and </w:t>
      </w:r>
      <w:r w:rsidRPr="003037E0">
        <w:rPr>
          <w:rStyle w:val="StyleUnderline"/>
          <w:rFonts w:cs="Arial"/>
        </w:rPr>
        <w:t>special operations</w:t>
      </w:r>
      <w:r w:rsidRPr="003037E0">
        <w:rPr>
          <w:rFonts w:cs="Arial"/>
        </w:rPr>
        <w:t xml:space="preserve"> forces— </w:t>
      </w:r>
      <w:r w:rsidRPr="003037E0">
        <w:rPr>
          <w:rStyle w:val="StyleUnderline"/>
          <w:rFonts w:cs="Arial"/>
        </w:rPr>
        <w:t xml:space="preserve">and utilized </w:t>
      </w:r>
      <w:r w:rsidRPr="003037E0">
        <w:rPr>
          <w:rFonts w:cs="Arial"/>
        </w:rPr>
        <w:t xml:space="preserve">many of </w:t>
      </w:r>
      <w:r w:rsidRPr="003037E0">
        <w:rPr>
          <w:rStyle w:val="StyleUnderline"/>
          <w:rFonts w:cs="Arial"/>
        </w:rPr>
        <w:t xml:space="preserve">these </w:t>
      </w:r>
      <w:r w:rsidRPr="003037E0">
        <w:rPr>
          <w:rFonts w:cs="Arial"/>
        </w:rPr>
        <w:t xml:space="preserve">capabilities in conflicts </w:t>
      </w:r>
      <w:r w:rsidRPr="003037E0">
        <w:rPr>
          <w:rStyle w:val="StyleUnderline"/>
          <w:rFonts w:cs="Arial"/>
        </w:rPr>
        <w:t>in Ukraine and Syria</w:t>
      </w:r>
      <w:r w:rsidRPr="003037E0">
        <w:rPr>
          <w:rFonts w:cs="Arial"/>
        </w:rPr>
        <w:t xml:space="preserve">.10 </w:t>
      </w:r>
      <w:r w:rsidRPr="00003609">
        <w:rPr>
          <w:rStyle w:val="StyleUnderline"/>
          <w:rFonts w:cs="Arial"/>
          <w:highlight w:val="cyan"/>
        </w:rPr>
        <w:t>China</w:t>
      </w:r>
      <w:r w:rsidRPr="003037E0">
        <w:rPr>
          <w:rFonts w:cs="Arial"/>
        </w:rPr>
        <w:t xml:space="preserve">, meanwhile, has </w:t>
      </w:r>
      <w:r w:rsidRPr="00003609">
        <w:rPr>
          <w:rStyle w:val="StyleUnderline"/>
          <w:rFonts w:cs="Arial"/>
          <w:highlight w:val="cyan"/>
        </w:rPr>
        <w:t>carried</w:t>
      </w:r>
      <w:r w:rsidRPr="003037E0">
        <w:rPr>
          <w:rStyle w:val="StyleUnderline"/>
          <w:rFonts w:cs="Arial"/>
        </w:rPr>
        <w:t xml:space="preserve"> out a </w:t>
      </w:r>
      <w:r w:rsidRPr="00003609">
        <w:rPr>
          <w:rStyle w:val="Emphasis"/>
          <w:highlight w:val="cyan"/>
        </w:rPr>
        <w:t>buildup of historic proportions</w:t>
      </w:r>
      <w:r w:rsidRPr="003037E0">
        <w:rPr>
          <w:rFonts w:cs="Arial"/>
        </w:rPr>
        <w:t xml:space="preserve">, with constant-dollar defense outlays rising from US$26 billion in 1995 to US$226 billion in 2016.11 Ominously, </w:t>
      </w:r>
      <w:r w:rsidRPr="003037E0">
        <w:rPr>
          <w:rStyle w:val="StyleUnderline"/>
          <w:rFonts w:cs="Arial"/>
        </w:rPr>
        <w:t>these expenditures</w:t>
      </w:r>
      <w:r w:rsidRPr="003037E0">
        <w:rPr>
          <w:rFonts w:cs="Arial"/>
        </w:rPr>
        <w:t xml:space="preserve"> have </w:t>
      </w:r>
      <w:r w:rsidRPr="003037E0">
        <w:rPr>
          <w:rStyle w:val="StyleUnderline"/>
          <w:rFonts w:cs="Arial"/>
        </w:rPr>
        <w:t>funded</w:t>
      </w:r>
      <w:r w:rsidRPr="003037E0">
        <w:rPr>
          <w:rFonts w:cs="Arial"/>
        </w:rPr>
        <w:t xml:space="preserve"> development of </w:t>
      </w:r>
      <w:r w:rsidRPr="003037E0">
        <w:rPr>
          <w:rStyle w:val="Emphasis"/>
        </w:rPr>
        <w:t>power-projection</w:t>
      </w:r>
      <w:r w:rsidRPr="003037E0">
        <w:rPr>
          <w:rStyle w:val="StyleUnderline"/>
          <w:rFonts w:cs="Arial"/>
        </w:rPr>
        <w:t xml:space="preserve"> and antiaccess</w:t>
      </w:r>
      <w:r w:rsidRPr="003037E0">
        <w:rPr>
          <w:rFonts w:cs="Arial"/>
        </w:rPr>
        <w:t xml:space="preserve">/area denial (A2/AD) </w:t>
      </w:r>
      <w:r w:rsidRPr="003037E0">
        <w:rPr>
          <w:rStyle w:val="StyleUnderline"/>
          <w:rFonts w:cs="Arial"/>
        </w:rPr>
        <w:t>tools</w:t>
      </w:r>
      <w:r w:rsidRPr="003037E0">
        <w:rPr>
          <w:rFonts w:cs="Arial"/>
        </w:rPr>
        <w:t xml:space="preserve"> necessary </w:t>
      </w:r>
      <w:r w:rsidRPr="003037E0">
        <w:rPr>
          <w:rStyle w:val="StyleUnderline"/>
          <w:rFonts w:cs="Arial"/>
        </w:rPr>
        <w:t>to threaten China’s neighbors and complicate U.S. intervention</w:t>
      </w:r>
      <w:r w:rsidRPr="003037E0">
        <w:rPr>
          <w:rFonts w:cs="Arial"/>
        </w:rPr>
        <w:t xml:space="preserve"> on their behalf. Washington has grown accustomed to having a generational military lead; </w:t>
      </w:r>
      <w:r w:rsidRPr="003037E0">
        <w:rPr>
          <w:rStyle w:val="StyleUnderline"/>
          <w:rFonts w:cs="Arial"/>
        </w:rPr>
        <w:t>Russian and Chinese modernization</w:t>
      </w:r>
      <w:r w:rsidRPr="003037E0">
        <w:rPr>
          <w:rFonts w:cs="Arial"/>
        </w:rPr>
        <w:t xml:space="preserve"> efforts </w:t>
      </w:r>
      <w:r w:rsidRPr="003037E0">
        <w:rPr>
          <w:rStyle w:val="StyleUnderline"/>
          <w:rFonts w:cs="Arial"/>
        </w:rPr>
        <w:t>are</w:t>
      </w:r>
      <w:r w:rsidRPr="003037E0">
        <w:rPr>
          <w:rFonts w:cs="Arial"/>
        </w:rPr>
        <w:t xml:space="preserve"> now </w:t>
      </w:r>
      <w:r w:rsidRPr="003037E0">
        <w:rPr>
          <w:rStyle w:val="StyleUnderline"/>
          <w:rFonts w:cs="Arial"/>
        </w:rPr>
        <w:t>creating a</w:t>
      </w:r>
      <w:r w:rsidRPr="003037E0">
        <w:rPr>
          <w:rFonts w:cs="Arial"/>
        </w:rPr>
        <w:t xml:space="preserve"> far </w:t>
      </w:r>
      <w:r w:rsidRPr="00003609">
        <w:rPr>
          <w:rStyle w:val="Emphasis"/>
          <w:highlight w:val="cyan"/>
        </w:rPr>
        <w:t>more competitive environment</w:t>
      </w:r>
      <w:r w:rsidRPr="003037E0">
        <w:rPr>
          <w:rFonts w:cs="Arial"/>
        </w:rPr>
        <w:t xml:space="preserve">. Second, the </w:t>
      </w:r>
      <w:r w:rsidRPr="003037E0">
        <w:rPr>
          <w:rStyle w:val="StyleUnderline"/>
          <w:rFonts w:cs="Arial"/>
        </w:rPr>
        <w:t>international outlaws are no longer</w:t>
      </w:r>
      <w:r w:rsidRPr="003037E0">
        <w:rPr>
          <w:rFonts w:cs="Arial"/>
        </w:rPr>
        <w:t xml:space="preserve"> so </w:t>
      </w:r>
      <w:r w:rsidRPr="003037E0">
        <w:rPr>
          <w:rStyle w:val="StyleUnderline"/>
          <w:rFonts w:cs="Arial"/>
        </w:rPr>
        <w:t xml:space="preserve">weak. </w:t>
      </w:r>
      <w:r w:rsidRPr="00003609">
        <w:rPr>
          <w:rStyle w:val="Emphasis"/>
          <w:highlight w:val="cyan"/>
        </w:rPr>
        <w:t>North Korea</w:t>
      </w:r>
      <w:r w:rsidRPr="00003609">
        <w:rPr>
          <w:rFonts w:cs="Arial"/>
          <w:highlight w:val="cyan"/>
        </w:rPr>
        <w:t>’s</w:t>
      </w:r>
      <w:r w:rsidRPr="003037E0">
        <w:rPr>
          <w:rFonts w:cs="Arial"/>
        </w:rPr>
        <w:t xml:space="preserve"> conventional forces have atrophied, but it </w:t>
      </w:r>
      <w:r w:rsidRPr="003037E0">
        <w:rPr>
          <w:rStyle w:val="StyleUnderline"/>
          <w:rFonts w:cs="Arial"/>
        </w:rPr>
        <w:t xml:space="preserve">has amassed a </w:t>
      </w:r>
      <w:r w:rsidRPr="00003609">
        <w:rPr>
          <w:rStyle w:val="Emphasis"/>
          <w:highlight w:val="cyan"/>
        </w:rPr>
        <w:t>growing nuclear arsenal</w:t>
      </w:r>
      <w:r w:rsidRPr="003037E0">
        <w:rPr>
          <w:rStyle w:val="StyleUnderline"/>
          <w:rFonts w:cs="Arial"/>
        </w:rPr>
        <w:t xml:space="preserve"> and is developing</w:t>
      </w:r>
      <w:r w:rsidRPr="003037E0">
        <w:rPr>
          <w:rFonts w:cs="Arial"/>
        </w:rPr>
        <w:t xml:space="preserve"> an </w:t>
      </w:r>
      <w:r w:rsidRPr="003037E0">
        <w:rPr>
          <w:rStyle w:val="StyleUnderline"/>
          <w:rFonts w:cs="Arial"/>
        </w:rPr>
        <w:t xml:space="preserve">intercontinental delivery </w:t>
      </w:r>
      <w:r w:rsidRPr="003037E0">
        <w:rPr>
          <w:rFonts w:cs="Arial"/>
        </w:rPr>
        <w:t xml:space="preserve">capability </w:t>
      </w:r>
      <w:r w:rsidRPr="003037E0">
        <w:rPr>
          <w:rStyle w:val="StyleUnderline"/>
          <w:rFonts w:cs="Arial"/>
        </w:rPr>
        <w:t xml:space="preserve">that will </w:t>
      </w:r>
      <w:r w:rsidRPr="003037E0">
        <w:rPr>
          <w:rFonts w:cs="Arial"/>
        </w:rPr>
        <w:t xml:space="preserve">soon </w:t>
      </w:r>
      <w:r w:rsidRPr="003037E0">
        <w:rPr>
          <w:rStyle w:val="StyleUnderline"/>
          <w:rFonts w:cs="Arial"/>
        </w:rPr>
        <w:t xml:space="preserve">allow it to threaten </w:t>
      </w:r>
      <w:r w:rsidRPr="003037E0">
        <w:rPr>
          <w:rFonts w:cs="Arial"/>
        </w:rPr>
        <w:t xml:space="preserve">not just America’s regional allies but also </w:t>
      </w:r>
      <w:r w:rsidRPr="003037E0">
        <w:rPr>
          <w:rStyle w:val="StyleUnderline"/>
          <w:rFonts w:cs="Arial"/>
        </w:rPr>
        <w:t>the continental U</w:t>
      </w:r>
      <w:r w:rsidRPr="003037E0">
        <w:rPr>
          <w:rFonts w:cs="Arial"/>
        </w:rPr>
        <w:t xml:space="preserve">nited </w:t>
      </w:r>
      <w:r w:rsidRPr="003037E0">
        <w:rPr>
          <w:rStyle w:val="StyleUnderline"/>
          <w:rFonts w:cs="Arial"/>
        </w:rPr>
        <w:t>S</w:t>
      </w:r>
      <w:r w:rsidRPr="003037E0">
        <w:rPr>
          <w:rFonts w:cs="Arial"/>
        </w:rPr>
        <w:t xml:space="preserve">tates.12 </w:t>
      </w:r>
      <w:r w:rsidRPr="00003609">
        <w:rPr>
          <w:rStyle w:val="Emphasis"/>
          <w:highlight w:val="cyan"/>
        </w:rPr>
        <w:t>Iran</w:t>
      </w:r>
      <w:r w:rsidRPr="003037E0">
        <w:rPr>
          <w:rStyle w:val="StyleUnderline"/>
          <w:rFonts w:cs="Arial"/>
        </w:rPr>
        <w:t xml:space="preserve"> </w:t>
      </w:r>
      <w:r w:rsidRPr="00003609">
        <w:rPr>
          <w:rStyle w:val="StyleUnderline"/>
          <w:rFonts w:cs="Arial"/>
          <w:highlight w:val="cyan"/>
        </w:rPr>
        <w:t>remains a nuclear threshold state</w:t>
      </w:r>
      <w:r w:rsidRPr="003037E0">
        <w:rPr>
          <w:rFonts w:cs="Arial"/>
        </w:rPr>
        <w:t xml:space="preserve">, one </w:t>
      </w:r>
      <w:r w:rsidRPr="003037E0">
        <w:rPr>
          <w:rStyle w:val="StyleUnderline"/>
          <w:rFonts w:cs="Arial"/>
        </w:rPr>
        <w:t>that continues to develop</w:t>
      </w:r>
      <w:r w:rsidRPr="003037E0">
        <w:rPr>
          <w:rFonts w:cs="Arial"/>
        </w:rPr>
        <w:t xml:space="preserve"> ballistic </w:t>
      </w:r>
      <w:r w:rsidRPr="003037E0">
        <w:rPr>
          <w:rStyle w:val="StyleUnderline"/>
          <w:rFonts w:cs="Arial"/>
        </w:rPr>
        <w:t>missiles and A2/AD</w:t>
      </w:r>
      <w:r w:rsidRPr="003037E0">
        <w:rPr>
          <w:rFonts w:cs="Arial"/>
        </w:rPr>
        <w:t xml:space="preserve"> capabilities </w:t>
      </w:r>
      <w:r w:rsidRPr="003037E0">
        <w:rPr>
          <w:rStyle w:val="StyleUnderline"/>
          <w:rFonts w:cs="Arial"/>
        </w:rPr>
        <w:t>while employing</w:t>
      </w:r>
      <w:r w:rsidRPr="003037E0">
        <w:rPr>
          <w:rFonts w:cs="Arial"/>
        </w:rPr>
        <w:t xml:space="preserve"> sectarian and </w:t>
      </w:r>
      <w:r w:rsidRPr="00003609">
        <w:rPr>
          <w:rStyle w:val="Emphasis"/>
          <w:highlight w:val="cyan"/>
        </w:rPr>
        <w:t>proxy forces</w:t>
      </w:r>
      <w:r w:rsidRPr="00003609">
        <w:rPr>
          <w:rStyle w:val="StyleUnderline"/>
          <w:rFonts w:cs="Arial"/>
          <w:highlight w:val="cyan"/>
        </w:rPr>
        <w:t xml:space="preserve"> across</w:t>
      </w:r>
      <w:r w:rsidRPr="003037E0">
        <w:rPr>
          <w:rStyle w:val="StyleUnderline"/>
          <w:rFonts w:cs="Arial"/>
        </w:rPr>
        <w:t xml:space="preserve"> the Middle East.</w:t>
      </w:r>
      <w:r w:rsidRPr="003037E0">
        <w:rPr>
          <w:rFonts w:cs="Arial"/>
        </w:rPr>
        <w:t xml:space="preserve"> </w:t>
      </w:r>
      <w:r w:rsidRPr="003037E0">
        <w:rPr>
          <w:rStyle w:val="StyleUnderline"/>
          <w:rFonts w:cs="Arial"/>
        </w:rPr>
        <w:t xml:space="preserve">The </w:t>
      </w:r>
      <w:r w:rsidRPr="00003609">
        <w:rPr>
          <w:rStyle w:val="Emphasis"/>
          <w:highlight w:val="cyan"/>
        </w:rPr>
        <w:t>Islamic State</w:t>
      </w:r>
      <w:r w:rsidRPr="003037E0">
        <w:rPr>
          <w:rFonts w:cs="Arial"/>
        </w:rPr>
        <w:t xml:space="preserve">, for its part, is headed for defeat, but </w:t>
      </w:r>
      <w:r w:rsidRPr="003037E0">
        <w:rPr>
          <w:rStyle w:val="StyleUnderline"/>
          <w:rFonts w:cs="Arial"/>
        </w:rPr>
        <w:t xml:space="preserve">has </w:t>
      </w:r>
      <w:r w:rsidRPr="00003609">
        <w:rPr>
          <w:rStyle w:val="StyleUnderline"/>
          <w:rFonts w:cs="Arial"/>
          <w:highlight w:val="cyan"/>
        </w:rPr>
        <w:t>displayed military capabilities</w:t>
      </w:r>
      <w:r w:rsidRPr="003037E0">
        <w:rPr>
          <w:rStyle w:val="StyleUnderline"/>
          <w:rFonts w:cs="Arial"/>
        </w:rPr>
        <w:t xml:space="preserve"> unprecedented for any terrorist group</w:t>
      </w:r>
      <w:r w:rsidRPr="003037E0">
        <w:rPr>
          <w:rFonts w:cs="Arial"/>
        </w:rPr>
        <w:t xml:space="preserve">, and shown that </w:t>
      </w:r>
      <w:r w:rsidRPr="003037E0">
        <w:rPr>
          <w:rStyle w:val="StyleUnderline"/>
          <w:rFonts w:cs="Arial"/>
        </w:rPr>
        <w:t>counterterrorism will continue to place</w:t>
      </w:r>
      <w:r w:rsidRPr="003037E0">
        <w:rPr>
          <w:rFonts w:cs="Arial"/>
        </w:rPr>
        <w:t xml:space="preserve"> significant </w:t>
      </w:r>
      <w:r w:rsidRPr="00003609">
        <w:rPr>
          <w:rStyle w:val="Emphasis"/>
          <w:highlight w:val="cyan"/>
        </w:rPr>
        <w:t>operational demands</w:t>
      </w:r>
      <w:r w:rsidRPr="003037E0">
        <w:rPr>
          <w:rStyle w:val="StyleUnderline"/>
          <w:rFonts w:cs="Arial"/>
        </w:rPr>
        <w:t xml:space="preserve"> </w:t>
      </w:r>
      <w:r w:rsidRPr="00003609">
        <w:rPr>
          <w:rStyle w:val="StyleUnderline"/>
          <w:rFonts w:cs="Arial"/>
          <w:highlight w:val="cyan"/>
        </w:rPr>
        <w:t>on U.S. forces</w:t>
      </w:r>
      <w:r w:rsidRPr="003037E0">
        <w:rPr>
          <w:rFonts w:cs="Arial"/>
        </w:rPr>
        <w:t xml:space="preserve"> whether in this context or in others. Rogue actors have long preoccupied American planners, but the rogues are now more capable than at any time in decades. Third, </w:t>
      </w:r>
      <w:r w:rsidRPr="003037E0">
        <w:rPr>
          <w:rStyle w:val="StyleUnderline"/>
          <w:rFonts w:cs="Arial"/>
        </w:rPr>
        <w:t xml:space="preserve">the </w:t>
      </w:r>
      <w:r w:rsidRPr="003037E0">
        <w:rPr>
          <w:rStyle w:val="Emphasis"/>
        </w:rPr>
        <w:t>democratization of technology</w:t>
      </w:r>
      <w:r w:rsidRPr="003037E0">
        <w:rPr>
          <w:rFonts w:cs="Arial"/>
        </w:rPr>
        <w:t xml:space="preserve"> has </w:t>
      </w:r>
      <w:r w:rsidRPr="003037E0">
        <w:rPr>
          <w:rStyle w:val="StyleUnderline"/>
          <w:rFonts w:cs="Arial"/>
        </w:rPr>
        <w:t>allowed</w:t>
      </w:r>
      <w:r w:rsidRPr="003037E0">
        <w:rPr>
          <w:rFonts w:cs="Arial"/>
        </w:rPr>
        <w:t xml:space="preserve"> more </w:t>
      </w:r>
      <w:r w:rsidRPr="003037E0">
        <w:rPr>
          <w:rStyle w:val="StyleUnderline"/>
          <w:rFonts w:cs="Arial"/>
        </w:rPr>
        <w:t>actors to contest American superiority</w:t>
      </w:r>
      <w:r w:rsidRPr="003037E0">
        <w:rPr>
          <w:rFonts w:cs="Arial"/>
        </w:rPr>
        <w:t xml:space="preserve"> in dangerous ways. </w:t>
      </w:r>
      <w:r w:rsidRPr="003037E0">
        <w:rPr>
          <w:rStyle w:val="StyleUnderline"/>
          <w:rFonts w:cs="Arial"/>
        </w:rPr>
        <w:t>The spread of antisatellite and cyberwarfare capabilities; the proliferation of</w:t>
      </w:r>
      <w:r w:rsidRPr="003037E0">
        <w:rPr>
          <w:rFonts w:cs="Arial"/>
        </w:rPr>
        <w:t xml:space="preserve"> man-portable </w:t>
      </w:r>
      <w:r w:rsidRPr="003037E0">
        <w:rPr>
          <w:rStyle w:val="StyleUnderline"/>
          <w:rFonts w:cs="Arial"/>
        </w:rPr>
        <w:t>air defense</w:t>
      </w:r>
      <w:r w:rsidRPr="003037E0">
        <w:rPr>
          <w:rFonts w:cs="Arial"/>
        </w:rPr>
        <w:t xml:space="preserve"> systems </w:t>
      </w:r>
      <w:r w:rsidRPr="003037E0">
        <w:rPr>
          <w:rStyle w:val="StyleUnderline"/>
          <w:rFonts w:cs="Arial"/>
        </w:rPr>
        <w:t>and ballistic missiles; the increasing availability of</w:t>
      </w:r>
      <w:r w:rsidRPr="003037E0">
        <w:rPr>
          <w:rFonts w:cs="Arial"/>
        </w:rPr>
        <w:t xml:space="preserve"> key elements of the </w:t>
      </w:r>
      <w:r w:rsidRPr="003037E0">
        <w:rPr>
          <w:rStyle w:val="StyleUnderline"/>
          <w:rFonts w:cs="Arial"/>
        </w:rPr>
        <w:t>precision-strike</w:t>
      </w:r>
      <w:r w:rsidRPr="003037E0">
        <w:rPr>
          <w:rFonts w:cs="Arial"/>
        </w:rPr>
        <w:t xml:space="preserve"> complex— these phenomena have </w:t>
      </w:r>
      <w:r w:rsidRPr="003037E0">
        <w:rPr>
          <w:rStyle w:val="StyleUnderline"/>
          <w:rFonts w:cs="Arial"/>
        </w:rPr>
        <w:t>had a</w:t>
      </w:r>
      <w:r w:rsidRPr="003037E0">
        <w:rPr>
          <w:rFonts w:cs="Arial"/>
        </w:rPr>
        <w:t xml:space="preserve"> military </w:t>
      </w:r>
      <w:r w:rsidRPr="003037E0">
        <w:rPr>
          <w:rStyle w:val="Emphasis"/>
        </w:rPr>
        <w:t>leveling effect</w:t>
      </w:r>
      <w:r w:rsidRPr="003037E0">
        <w:rPr>
          <w:rStyle w:val="StyleUnderline"/>
          <w:rFonts w:cs="Arial"/>
        </w:rPr>
        <w:t xml:space="preserve"> by giving weaker actors capabilities which were</w:t>
      </w:r>
      <w:r w:rsidRPr="003037E0">
        <w:rPr>
          <w:rFonts w:cs="Arial"/>
        </w:rPr>
        <w:t xml:space="preserve"> formerly </w:t>
      </w:r>
      <w:r w:rsidRPr="003037E0">
        <w:rPr>
          <w:rStyle w:val="StyleUnderline"/>
          <w:rFonts w:cs="Arial"/>
        </w:rPr>
        <w:t>unique to</w:t>
      </w:r>
      <w:r w:rsidRPr="003037E0">
        <w:rPr>
          <w:rFonts w:cs="Arial"/>
        </w:rPr>
        <w:t xml:space="preserve"> technologically</w:t>
      </w:r>
      <w:r w:rsidRPr="003037E0">
        <w:rPr>
          <w:rStyle w:val="StyleUnderline"/>
          <w:rFonts w:cs="Arial"/>
        </w:rPr>
        <w:t xml:space="preserve"> advanced states. As such technologies “proliferate</w:t>
      </w:r>
      <w:r w:rsidRPr="003037E0">
        <w:rPr>
          <w:rFonts w:cs="Arial"/>
        </w:rPr>
        <w:t xml:space="preserve"> worldwide,” Air Force Chief of Staff General David Goldfein commented in 2016, “</w:t>
      </w:r>
      <w:r w:rsidRPr="003037E0">
        <w:rPr>
          <w:rStyle w:val="StyleUnderline"/>
          <w:rFonts w:cs="Arial"/>
        </w:rPr>
        <w:t xml:space="preserve">the </w:t>
      </w:r>
      <w:r w:rsidRPr="00003609">
        <w:rPr>
          <w:rStyle w:val="Emphasis"/>
          <w:highlight w:val="cyan"/>
        </w:rPr>
        <w:t>technology and capability gaps</w:t>
      </w:r>
      <w:r w:rsidRPr="003037E0">
        <w:rPr>
          <w:rFonts w:cs="Arial"/>
        </w:rPr>
        <w:t xml:space="preserve"> between America and our adversaries </w:t>
      </w:r>
      <w:r w:rsidRPr="003037E0">
        <w:rPr>
          <w:rStyle w:val="StyleUnderline"/>
          <w:rFonts w:cs="Arial"/>
        </w:rPr>
        <w:t xml:space="preserve">are </w:t>
      </w:r>
      <w:r w:rsidRPr="00003609">
        <w:rPr>
          <w:rStyle w:val="Emphasis"/>
          <w:highlight w:val="cyan"/>
        </w:rPr>
        <w:t xml:space="preserve">closing </w:t>
      </w:r>
      <w:r w:rsidRPr="003037E0">
        <w:rPr>
          <w:rStyle w:val="Emphasis"/>
        </w:rPr>
        <w:t xml:space="preserve">dangerously </w:t>
      </w:r>
      <w:r w:rsidRPr="00003609">
        <w:rPr>
          <w:rStyle w:val="Emphasis"/>
          <w:highlight w:val="cyan"/>
        </w:rPr>
        <w:t>fast</w:t>
      </w:r>
      <w:r w:rsidRPr="003037E0">
        <w:rPr>
          <w:rFonts w:cs="Arial"/>
        </w:rPr>
        <w:t xml:space="preserve">.”13 Indeed, as these capabilities spread, </w:t>
      </w:r>
      <w:r w:rsidRPr="003037E0">
        <w:rPr>
          <w:rStyle w:val="StyleUnderline"/>
          <w:rFonts w:cs="Arial"/>
        </w:rPr>
        <w:t>fourth-generation systems</w:t>
      </w:r>
      <w:r w:rsidRPr="003037E0">
        <w:rPr>
          <w:rFonts w:cs="Arial"/>
        </w:rPr>
        <w:t xml:space="preserve"> (such as F-15s and F-16s) </w:t>
      </w:r>
      <w:r w:rsidRPr="003037E0">
        <w:rPr>
          <w:rStyle w:val="StyleUnderline"/>
          <w:rFonts w:cs="Arial"/>
        </w:rPr>
        <w:t>may provide decreasing utility against</w:t>
      </w:r>
      <w:r w:rsidRPr="003037E0">
        <w:rPr>
          <w:rFonts w:cs="Arial"/>
        </w:rPr>
        <w:t xml:space="preserve"> even </w:t>
      </w:r>
      <w:r w:rsidRPr="003037E0">
        <w:rPr>
          <w:rStyle w:val="StyleUnderline"/>
          <w:rFonts w:cs="Arial"/>
        </w:rPr>
        <w:t>non-great-power competitors</w:t>
      </w:r>
      <w:r w:rsidRPr="003037E0">
        <w:rPr>
          <w:rFonts w:cs="Arial"/>
        </w:rPr>
        <w:t xml:space="preserve">, and far more </w:t>
      </w:r>
      <w:r w:rsidRPr="00003609">
        <w:rPr>
          <w:rStyle w:val="Emphasis"/>
          <w:highlight w:val="cyan"/>
        </w:rPr>
        <w:t>fifth-generation capabilities</w:t>
      </w:r>
      <w:r w:rsidRPr="003037E0">
        <w:rPr>
          <w:rStyle w:val="StyleUnderline"/>
          <w:rFonts w:cs="Arial"/>
        </w:rPr>
        <w:t xml:space="preserve"> may be </w:t>
      </w:r>
      <w:r w:rsidRPr="00003609">
        <w:rPr>
          <w:rStyle w:val="StyleUnderline"/>
          <w:rFonts w:cs="Arial"/>
          <w:highlight w:val="cyan"/>
        </w:rPr>
        <w:t>needed to</w:t>
      </w:r>
      <w:r w:rsidRPr="003037E0">
        <w:rPr>
          <w:rStyle w:val="StyleUnderline"/>
          <w:rFonts w:cs="Arial"/>
        </w:rPr>
        <w:t xml:space="preserve"> </w:t>
      </w:r>
      <w:r w:rsidRPr="00003609">
        <w:rPr>
          <w:rStyle w:val="Emphasis"/>
          <w:highlight w:val="cyan"/>
        </w:rPr>
        <w:t>perpetuate American overmatch</w:t>
      </w:r>
      <w:r w:rsidRPr="003037E0">
        <w:rPr>
          <w:rFonts w:cs="Arial"/>
        </w:rPr>
        <w:t xml:space="preserve">. Finally, </w:t>
      </w:r>
      <w:r w:rsidRPr="003037E0">
        <w:rPr>
          <w:rStyle w:val="StyleUnderline"/>
          <w:rFonts w:cs="Arial"/>
        </w:rPr>
        <w:t xml:space="preserve">the number of </w:t>
      </w:r>
      <w:r w:rsidRPr="00003609">
        <w:rPr>
          <w:rStyle w:val="StyleUnderline"/>
          <w:rFonts w:cs="Arial"/>
          <w:highlight w:val="cyan"/>
        </w:rPr>
        <w:t>challenges</w:t>
      </w:r>
      <w:r w:rsidRPr="003037E0">
        <w:rPr>
          <w:rStyle w:val="StyleUnderline"/>
          <w:rFonts w:cs="Arial"/>
        </w:rPr>
        <w:t xml:space="preserve"> has </w:t>
      </w:r>
      <w:r w:rsidRPr="00003609">
        <w:rPr>
          <w:rStyle w:val="Emphasis"/>
          <w:highlight w:val="cyan"/>
        </w:rPr>
        <w:t>multiplied</w:t>
      </w:r>
      <w:r w:rsidRPr="003037E0">
        <w:rPr>
          <w:rFonts w:cs="Arial"/>
        </w:rPr>
        <w:t xml:space="preserve">. During the 1990s and early 2000s, Washington faced rogue states and jihadist extremism—but not intense great-power rivalry. America faced conflicts in the Middle East—but East Asia and Europe were comparatively secure. Now, the </w:t>
      </w:r>
      <w:r w:rsidRPr="003037E0">
        <w:rPr>
          <w:rStyle w:val="StyleUnderline"/>
          <w:rFonts w:cs="Arial"/>
        </w:rPr>
        <w:t>old threats still exist—but</w:t>
      </w:r>
      <w:r w:rsidRPr="003037E0">
        <w:rPr>
          <w:rFonts w:cs="Arial"/>
        </w:rPr>
        <w:t xml:space="preserve"> the more </w:t>
      </w:r>
      <w:r w:rsidRPr="003037E0">
        <w:rPr>
          <w:rStyle w:val="StyleUnderline"/>
          <w:rFonts w:cs="Arial"/>
        </w:rPr>
        <w:t>permissive conditions have vanished. The U</w:t>
      </w:r>
      <w:r w:rsidRPr="003037E0">
        <w:rPr>
          <w:rFonts w:cs="Arial"/>
        </w:rPr>
        <w:t xml:space="preserve">nited </w:t>
      </w:r>
      <w:r w:rsidRPr="003037E0">
        <w:rPr>
          <w:rStyle w:val="StyleUnderline"/>
          <w:rFonts w:cs="Arial"/>
        </w:rPr>
        <w:t>S</w:t>
      </w:r>
      <w:r w:rsidRPr="003037E0">
        <w:rPr>
          <w:rFonts w:cs="Arial"/>
        </w:rPr>
        <w:t xml:space="preserve">tates </w:t>
      </w:r>
      <w:r w:rsidRPr="00003609">
        <w:rPr>
          <w:rStyle w:val="StyleUnderline"/>
          <w:rFonts w:cs="Arial"/>
          <w:highlight w:val="cyan"/>
        </w:rPr>
        <w:t xml:space="preserve">confronts </w:t>
      </w:r>
      <w:r w:rsidRPr="00003609">
        <w:rPr>
          <w:rStyle w:val="Emphasis"/>
          <w:highlight w:val="cyan"/>
        </w:rPr>
        <w:t>rogue states</w:t>
      </w:r>
      <w:r w:rsidRPr="003037E0">
        <w:rPr>
          <w:rFonts w:cs="Arial"/>
        </w:rPr>
        <w:t xml:space="preserve">, lethal </w:t>
      </w:r>
      <w:r w:rsidRPr="003037E0">
        <w:rPr>
          <w:rStyle w:val="StyleUnderline"/>
          <w:rFonts w:cs="Arial"/>
        </w:rPr>
        <w:t xml:space="preserve">jihadist organizations, </w:t>
      </w:r>
      <w:r w:rsidRPr="00003609">
        <w:rPr>
          <w:rStyle w:val="StyleUnderline"/>
          <w:rFonts w:cs="Arial"/>
          <w:highlight w:val="cyan"/>
        </w:rPr>
        <w:t xml:space="preserve">and </w:t>
      </w:r>
      <w:r w:rsidRPr="00003609">
        <w:rPr>
          <w:rStyle w:val="Emphasis"/>
          <w:highlight w:val="cyan"/>
        </w:rPr>
        <w:t>great-power competition</w:t>
      </w:r>
      <w:r w:rsidRPr="003037E0">
        <w:rPr>
          <w:rStyle w:val="StyleUnderline"/>
          <w:rFonts w:cs="Arial"/>
        </w:rPr>
        <w:t xml:space="preserve">; there are </w:t>
      </w:r>
      <w:r w:rsidRPr="003037E0">
        <w:rPr>
          <w:rStyle w:val="Emphasis"/>
        </w:rPr>
        <w:t>severe challenges</w:t>
      </w:r>
      <w:r w:rsidRPr="003037E0">
        <w:rPr>
          <w:rStyle w:val="StyleUnderline"/>
          <w:rFonts w:cs="Arial"/>
        </w:rPr>
        <w:t xml:space="preserve"> in all</w:t>
      </w:r>
      <w:r w:rsidRPr="003037E0">
        <w:rPr>
          <w:rFonts w:cs="Arial"/>
        </w:rPr>
        <w:t xml:space="preserve"> three </w:t>
      </w:r>
      <w:r w:rsidRPr="003037E0">
        <w:rPr>
          <w:rStyle w:val="StyleUnderline"/>
          <w:rFonts w:cs="Arial"/>
        </w:rPr>
        <w:t xml:space="preserve">Eurasian theaters. “I don’t recall a time when we have been confronted with a more </w:t>
      </w:r>
      <w:r w:rsidRPr="00003609">
        <w:rPr>
          <w:rStyle w:val="Emphasis"/>
          <w:highlight w:val="cyan"/>
        </w:rPr>
        <w:t>diverse array of threats</w:t>
      </w:r>
      <w:r w:rsidRPr="003037E0">
        <w:rPr>
          <w:rStyle w:val="StyleUnderline"/>
          <w:rFonts w:cs="Arial"/>
        </w:rPr>
        <w:t>, whether it’s</w:t>
      </w:r>
      <w:r w:rsidRPr="003037E0">
        <w:rPr>
          <w:rFonts w:cs="Arial"/>
        </w:rPr>
        <w:t xml:space="preserve"> the nation state threats posed by </w:t>
      </w:r>
      <w:r w:rsidRPr="003037E0">
        <w:rPr>
          <w:rStyle w:val="StyleUnderline"/>
          <w:rFonts w:cs="Arial"/>
        </w:rPr>
        <w:t xml:space="preserve">Russia and China </w:t>
      </w:r>
      <w:r w:rsidRPr="003037E0">
        <w:rPr>
          <w:rFonts w:cs="Arial"/>
        </w:rPr>
        <w:t xml:space="preserve">and particularly their substantial nuclear capabilities, </w:t>
      </w:r>
      <w:r w:rsidRPr="003037E0">
        <w:rPr>
          <w:rStyle w:val="StyleUnderline"/>
          <w:rFonts w:cs="Arial"/>
        </w:rPr>
        <w:t>or non-nation states</w:t>
      </w:r>
      <w:r w:rsidRPr="003037E0">
        <w:rPr>
          <w:rFonts w:cs="Arial"/>
        </w:rPr>
        <w:t xml:space="preserve"> of the likes of ISIL, Al Qaida, etc.,” Director of National Intelligence James Clapper commented in 2016. </w:t>
      </w:r>
      <w:r w:rsidRPr="00003609">
        <w:rPr>
          <w:rStyle w:val="StyleUnderline"/>
          <w:rFonts w:cs="Arial"/>
          <w:highlight w:val="cyan"/>
        </w:rPr>
        <w:t>Trends</w:t>
      </w:r>
      <w:r w:rsidRPr="003037E0">
        <w:rPr>
          <w:rStyle w:val="StyleUnderline"/>
          <w:rFonts w:cs="Arial"/>
        </w:rPr>
        <w:t xml:space="preserve"> </w:t>
      </w:r>
      <w:r w:rsidRPr="00003609">
        <w:rPr>
          <w:rStyle w:val="StyleUnderline"/>
          <w:rFonts w:cs="Arial"/>
          <w:highlight w:val="cyan"/>
        </w:rPr>
        <w:t>in</w:t>
      </w:r>
      <w:r w:rsidRPr="003037E0">
        <w:rPr>
          <w:rStyle w:val="StyleUnderline"/>
          <w:rFonts w:cs="Arial"/>
        </w:rPr>
        <w:t xml:space="preserve"> the strategic landscape constituted a</w:t>
      </w:r>
      <w:r w:rsidRPr="003037E0">
        <w:rPr>
          <w:rFonts w:cs="Arial"/>
        </w:rPr>
        <w:t xml:space="preserve"> veritable “</w:t>
      </w:r>
      <w:r w:rsidRPr="00003609">
        <w:rPr>
          <w:rStyle w:val="Emphasis"/>
          <w:highlight w:val="cyan"/>
        </w:rPr>
        <w:t>litany of doom</w:t>
      </w:r>
      <w:r w:rsidRPr="003037E0">
        <w:rPr>
          <w:rFonts w:cs="Arial"/>
        </w:rPr>
        <w:t xml:space="preserve">.”14 </w:t>
      </w:r>
      <w:r w:rsidRPr="003037E0">
        <w:rPr>
          <w:rStyle w:val="StyleUnderline"/>
          <w:rFonts w:cs="Arial"/>
        </w:rPr>
        <w:t>The U</w:t>
      </w:r>
      <w:r w:rsidRPr="003037E0">
        <w:rPr>
          <w:rFonts w:cs="Arial"/>
        </w:rPr>
        <w:t xml:space="preserve">nited </w:t>
      </w:r>
      <w:r w:rsidRPr="003037E0">
        <w:rPr>
          <w:rStyle w:val="StyleUnderline"/>
          <w:rFonts w:cs="Arial"/>
        </w:rPr>
        <w:t>S</w:t>
      </w:r>
      <w:r w:rsidRPr="003037E0">
        <w:rPr>
          <w:rFonts w:cs="Arial"/>
        </w:rPr>
        <w:t xml:space="preserve">tates thus </w:t>
      </w:r>
      <w:r w:rsidRPr="003037E0">
        <w:rPr>
          <w:rStyle w:val="StyleUnderline"/>
          <w:rFonts w:cs="Arial"/>
        </w:rPr>
        <w:t>faces</w:t>
      </w:r>
      <w:r w:rsidRPr="003037E0">
        <w:rPr>
          <w:rFonts w:cs="Arial"/>
        </w:rPr>
        <w:t xml:space="preserve"> not just more significant, but also more </w:t>
      </w:r>
      <w:r w:rsidRPr="003037E0">
        <w:rPr>
          <w:rStyle w:val="StyleUnderline"/>
          <w:rFonts w:cs="Arial"/>
        </w:rPr>
        <w:t>numerous, challenges to its military dominance</w:t>
      </w:r>
      <w:r w:rsidRPr="003037E0">
        <w:rPr>
          <w:rFonts w:cs="Arial"/>
        </w:rPr>
        <w:t xml:space="preserve"> than it has for at least a quarter century.</w:t>
      </w:r>
    </w:p>
    <w:p w14:paraId="5635549C" w14:textId="77777777" w:rsidR="00327A88" w:rsidRPr="003037E0" w:rsidRDefault="00327A88" w:rsidP="00327A88">
      <w:pPr>
        <w:rPr>
          <w:rFonts w:cs="Arial"/>
          <w:sz w:val="14"/>
        </w:rPr>
      </w:pPr>
    </w:p>
    <w:p w14:paraId="56FBBDD6" w14:textId="77777777" w:rsidR="00327A88" w:rsidRPr="0087280E" w:rsidRDefault="00327A88" w:rsidP="00327A88">
      <w:pPr>
        <w:pStyle w:val="Heading4"/>
        <w:rPr>
          <w:u w:val="single"/>
        </w:rPr>
      </w:pPr>
      <w:r>
        <w:t xml:space="preserve">For them to win an impact turn, they need to defend and robustly define their alternative to US primacy—the LIO is the </w:t>
      </w:r>
      <w:r w:rsidRPr="0087280E">
        <w:rPr>
          <w:u w:val="single"/>
        </w:rPr>
        <w:t>best possible system</w:t>
      </w:r>
    </w:p>
    <w:p w14:paraId="12AE9A6E" w14:textId="77777777" w:rsidR="00327A88" w:rsidRDefault="00327A88" w:rsidP="00327A88">
      <w:r>
        <w:rPr>
          <w:rStyle w:val="Style13ptBold"/>
        </w:rPr>
        <w:t xml:space="preserve">Kagan 18 </w:t>
      </w:r>
      <w:r w:rsidRPr="005D2704">
        <w:t xml:space="preserve">- </w:t>
      </w:r>
      <w:r>
        <w:t>Stephen &amp; Barbara Friedman Senior Fellow with the Project on International Order and Strategy in the Foreign Policy program at Brookings</w:t>
      </w:r>
    </w:p>
    <w:p w14:paraId="4F671FB6" w14:textId="77777777" w:rsidR="00327A88" w:rsidRDefault="00327A88" w:rsidP="00327A88">
      <w:r>
        <w:t xml:space="preserve">Robert Kagan, “The World America Made—and Trump Wants to Unmake,” POLITICO Magazine, September 28, 2018, </w:t>
      </w:r>
      <w:hyperlink r:id="rId17" w:history="1">
        <w:r>
          <w:rPr>
            <w:rStyle w:val="Hyperlink"/>
          </w:rPr>
          <w:t>https://politi.co/2zB3qCg</w:t>
        </w:r>
      </w:hyperlink>
      <w:r>
        <w:t>.</w:t>
      </w:r>
    </w:p>
    <w:p w14:paraId="42387A56" w14:textId="77777777" w:rsidR="00327A88" w:rsidRPr="00230936" w:rsidRDefault="00327A88" w:rsidP="00327A88">
      <w:pPr>
        <w:rPr>
          <w:rStyle w:val="StyleUnderline"/>
        </w:rPr>
      </w:pPr>
      <w:bookmarkStart w:id="0" w:name="_Hlk25326386"/>
      <w:r w:rsidRPr="00F27FA2">
        <w:rPr>
          <w:sz w:val="16"/>
        </w:rPr>
        <w:t xml:space="preserve">So, </w:t>
      </w:r>
      <w:r w:rsidRPr="00230936">
        <w:rPr>
          <w:rStyle w:val="StyleUnderline"/>
        </w:rPr>
        <w:t>yes, the liberal order has been flawed, with its share of failure and hypocrisy</w:t>
      </w:r>
      <w:r w:rsidRPr="00230936">
        <w:rPr>
          <w:sz w:val="16"/>
        </w:rPr>
        <w:t xml:space="preserve">. Liberal goals have sometimes been pursued by illiberal means. Power, coercion and violence have played a big part. The order has been the product of American hegemony and it has also served to reinforce that hegemony. But </w:t>
      </w:r>
      <w:r w:rsidRPr="00230936">
        <w:rPr>
          <w:rStyle w:val="Emphasis"/>
        </w:rPr>
        <w:t>to note these facts is hardly to condemn the order</w:t>
      </w:r>
      <w:r w:rsidRPr="00230936">
        <w:rPr>
          <w:sz w:val="16"/>
        </w:rPr>
        <w:t xml:space="preserve">. </w:t>
      </w:r>
      <w:r w:rsidRPr="00230936">
        <w:rPr>
          <w:rStyle w:val="Emphasis"/>
        </w:rPr>
        <w:t xml:space="preserve">No order </w:t>
      </w:r>
      <w:r w:rsidRPr="00230936">
        <w:rPr>
          <w:sz w:val="16"/>
        </w:rPr>
        <w:t xml:space="preserve">of any kind </w:t>
      </w:r>
      <w:r w:rsidRPr="00230936">
        <w:rPr>
          <w:rStyle w:val="Emphasis"/>
        </w:rPr>
        <w:t>can exist without some element of hegemony.</w:t>
      </w:r>
      <w:r w:rsidRPr="00230936">
        <w:rPr>
          <w:sz w:val="16"/>
        </w:rPr>
        <w:t xml:space="preserve"> The Roman order was based on the hegemony of Rome; the British order of the 18th and 19th centuries was based on the</w:t>
      </w:r>
      <w:r w:rsidRPr="00D6505E">
        <w:rPr>
          <w:sz w:val="16"/>
        </w:rPr>
        <w:t xml:space="preserve"> hegemony of the Royal</w:t>
      </w:r>
      <w:r w:rsidRPr="00F27FA2">
        <w:rPr>
          <w:sz w:val="16"/>
        </w:rPr>
        <w:t xml:space="preserve"> Navy; such order as existed briefly in Europe after the defeat of Napoleon—the so-called Concert of Europe—rested on the collective hegemony of the four victorious great powers. </w:t>
      </w:r>
      <w:r w:rsidRPr="00F27FA2">
        <w:rPr>
          <w:rStyle w:val="Emphasis"/>
        </w:rPr>
        <w:t xml:space="preserve">The idea of </w:t>
      </w:r>
      <w:r w:rsidRPr="00382417">
        <w:rPr>
          <w:rStyle w:val="Emphasis"/>
          <w:highlight w:val="green"/>
        </w:rPr>
        <w:t>a peaceful, stable multipolar world</w:t>
      </w:r>
      <w:r w:rsidRPr="00F27FA2">
        <w:rPr>
          <w:rStyle w:val="StyleUnderline"/>
        </w:rPr>
        <w:t xml:space="preserve"> where no power or powers enjoy predominance </w:t>
      </w:r>
      <w:r w:rsidRPr="00382417">
        <w:rPr>
          <w:rStyle w:val="Emphasis"/>
          <w:highlight w:val="green"/>
        </w:rPr>
        <w:t>is a dream that exists only in the minds of</w:t>
      </w:r>
      <w:r w:rsidRPr="00F27FA2">
        <w:rPr>
          <w:rStyle w:val="StyleUnderline"/>
        </w:rPr>
        <w:t xml:space="preserve"> one-world </w:t>
      </w:r>
      <w:r w:rsidRPr="00230936">
        <w:rPr>
          <w:rStyle w:val="Emphasis"/>
          <w:highlight w:val="green"/>
        </w:rPr>
        <w:t>idealists</w:t>
      </w:r>
      <w:r w:rsidRPr="00230936">
        <w:rPr>
          <w:rStyle w:val="Emphasis"/>
        </w:rPr>
        <w:t xml:space="preserve"> and</w:t>
      </w:r>
      <w:r w:rsidRPr="00230936">
        <w:rPr>
          <w:rStyle w:val="StyleUnderline"/>
        </w:rPr>
        <w:t xml:space="preserve"> international relations </w:t>
      </w:r>
      <w:r w:rsidRPr="00230936">
        <w:rPr>
          <w:rStyle w:val="Emphasis"/>
        </w:rPr>
        <w:t>theorists</w:t>
      </w:r>
      <w:r w:rsidRPr="00230936">
        <w:rPr>
          <w:rStyle w:val="StyleUnderline"/>
        </w:rPr>
        <w:t>.</w:t>
      </w:r>
    </w:p>
    <w:p w14:paraId="0BB9FA54" w14:textId="77777777" w:rsidR="00327A88" w:rsidRPr="00F27FA2" w:rsidRDefault="00327A88" w:rsidP="00327A88">
      <w:pPr>
        <w:rPr>
          <w:sz w:val="16"/>
        </w:rPr>
      </w:pPr>
      <w:r w:rsidRPr="00230936">
        <w:rPr>
          <w:rStyle w:val="StyleUnderline"/>
        </w:rPr>
        <w:t>The same is true of those who would condemn the</w:t>
      </w:r>
      <w:r w:rsidRPr="00F27FA2">
        <w:rPr>
          <w:rStyle w:val="StyleUnderline"/>
        </w:rPr>
        <w:t xml:space="preserve"> liberal world order because of the persistence of violence, coercion, hypocrisy, selfishness, stupidity and all the other evils and foibles endemic to human nature</w:t>
      </w:r>
      <w:r w:rsidRPr="00F27FA2">
        <w:rPr>
          <w:sz w:val="16"/>
        </w:rPr>
        <w:t xml:space="preserve">. </w:t>
      </w:r>
      <w:r w:rsidRPr="00D6505E">
        <w:rPr>
          <w:rStyle w:val="Emphasis"/>
        </w:rPr>
        <w:t>Perhaps in the confines of academia it is possible to imagine a system</w:t>
      </w:r>
      <w:r w:rsidRPr="00D6505E">
        <w:rPr>
          <w:sz w:val="16"/>
        </w:rPr>
        <w:t xml:space="preserve"> of international relations </w:t>
      </w:r>
      <w:r w:rsidRPr="00D6505E">
        <w:rPr>
          <w:rStyle w:val="Emphasis"/>
        </w:rPr>
        <w:t>where</w:t>
      </w:r>
      <w:r w:rsidRPr="00D6505E">
        <w:rPr>
          <w:sz w:val="16"/>
        </w:rPr>
        <w:t xml:space="preserve"> our </w:t>
      </w:r>
      <w:r w:rsidRPr="00D6505E">
        <w:rPr>
          <w:rStyle w:val="Emphasis"/>
        </w:rPr>
        <w:t>deeply flawed humanness is removed</w:t>
      </w:r>
      <w:r w:rsidRPr="00D6505E">
        <w:rPr>
          <w:sz w:val="16"/>
        </w:rPr>
        <w:t xml:space="preserve"> from the equation. </w:t>
      </w:r>
      <w:r w:rsidRPr="00D6505E">
        <w:rPr>
          <w:rStyle w:val="Emphasis"/>
        </w:rPr>
        <w:t xml:space="preserve">But </w:t>
      </w:r>
      <w:r w:rsidRPr="00382417">
        <w:rPr>
          <w:rStyle w:val="Emphasis"/>
          <w:highlight w:val="green"/>
        </w:rPr>
        <w:t>in the real world</w:t>
      </w:r>
      <w:r w:rsidRPr="00382417">
        <w:rPr>
          <w:sz w:val="16"/>
          <w:highlight w:val="green"/>
        </w:rPr>
        <w:t xml:space="preserve">, </w:t>
      </w:r>
      <w:r w:rsidRPr="00382417">
        <w:rPr>
          <w:rStyle w:val="Emphasis"/>
          <w:highlight w:val="green"/>
        </w:rPr>
        <w:t>even the best</w:t>
      </w:r>
      <w:r w:rsidRPr="00D6505E">
        <w:rPr>
          <w:rStyle w:val="Emphasis"/>
        </w:rPr>
        <w:t xml:space="preserve"> and most moral of international </w:t>
      </w:r>
      <w:r w:rsidRPr="00382417">
        <w:rPr>
          <w:rStyle w:val="Emphasis"/>
          <w:highlight w:val="green"/>
        </w:rPr>
        <w:t>arrangements are going to have</w:t>
      </w:r>
      <w:r w:rsidRPr="00D6505E">
        <w:rPr>
          <w:rStyle w:val="Emphasis"/>
        </w:rPr>
        <w:t xml:space="preserve"> their dark, </w:t>
      </w:r>
      <w:r w:rsidRPr="00382417">
        <w:rPr>
          <w:rStyle w:val="Emphasis"/>
          <w:highlight w:val="green"/>
        </w:rPr>
        <w:t>immoral aspects</w:t>
      </w:r>
      <w:r w:rsidRPr="00D6505E">
        <w:rPr>
          <w:rStyle w:val="Emphasis"/>
        </w:rPr>
        <w:t>.</w:t>
      </w:r>
    </w:p>
    <w:p w14:paraId="78C52E1F" w14:textId="77777777" w:rsidR="00327A88" w:rsidRPr="00F27FA2" w:rsidRDefault="00327A88" w:rsidP="00327A88">
      <w:pPr>
        <w:rPr>
          <w:rStyle w:val="Emphasis"/>
        </w:rPr>
      </w:pPr>
      <w:r w:rsidRPr="00382417">
        <w:rPr>
          <w:rStyle w:val="Emphasis"/>
          <w:highlight w:val="green"/>
        </w:rPr>
        <w:t>The question is</w:t>
      </w:r>
      <w:r w:rsidRPr="00F27FA2">
        <w:rPr>
          <w:rStyle w:val="StyleUnderline"/>
        </w:rPr>
        <w:t xml:space="preserve">, as always, </w:t>
      </w:r>
      <w:r w:rsidRPr="00382417">
        <w:rPr>
          <w:rStyle w:val="Emphasis"/>
          <w:highlight w:val="green"/>
        </w:rPr>
        <w:t>compared to what?</w:t>
      </w:r>
      <w:r w:rsidRPr="00F27FA2">
        <w:rPr>
          <w:sz w:val="16"/>
        </w:rPr>
        <w:t xml:space="preserve"> Patrick Porter, the author of a widely discussed critique of the liberal world order, acknowledges that “if there was to be a superpower emerging from the rubble of world war in midcentury, we should be grateful it was the United States, given the totalitarian alternatives on offer. Under America’s aegis, there were islands of liberty where prosperous markets and democracies grew.” Indeed, that would seem to be the key point. </w:t>
      </w:r>
      <w:r w:rsidRPr="00F27FA2">
        <w:rPr>
          <w:rStyle w:val="Emphasis"/>
        </w:rPr>
        <w:t xml:space="preserve">At any given time </w:t>
      </w:r>
      <w:r w:rsidRPr="00D6505E">
        <w:rPr>
          <w:rStyle w:val="Emphasis"/>
        </w:rPr>
        <w:t>there are only so many alternatives,</w:t>
      </w:r>
      <w:r w:rsidRPr="00F27FA2">
        <w:rPr>
          <w:rStyle w:val="Emphasis"/>
        </w:rPr>
        <w:t xml:space="preserve"> and </w:t>
      </w:r>
      <w:r w:rsidRPr="00382417">
        <w:rPr>
          <w:rStyle w:val="Emphasis"/>
          <w:highlight w:val="green"/>
        </w:rPr>
        <w:t>usually the choice is between the bad and the worse.</w:t>
      </w:r>
    </w:p>
    <w:p w14:paraId="3F8751A6" w14:textId="77777777" w:rsidR="00327A88" w:rsidRPr="00F27FA2" w:rsidRDefault="00327A88" w:rsidP="00327A88">
      <w:pPr>
        <w:rPr>
          <w:sz w:val="16"/>
        </w:rPr>
      </w:pPr>
      <w:r w:rsidRPr="00F27FA2">
        <w:rPr>
          <w:rStyle w:val="StyleUnderline"/>
        </w:rPr>
        <w:t>Are the alternatives on offer so much better now?</w:t>
      </w:r>
      <w:r w:rsidRPr="00F27FA2">
        <w:rPr>
          <w:sz w:val="16"/>
        </w:rPr>
        <w:t xml:space="preserve"> Graham Allison, dismissing any return to the “imagined past” when the United States shaped an international liberal order, proposes that we instead make the world “safe for diversity” and accommodate ourselves to “the reality that other countries have contrary views about governance and seek to establish their own international orders governed by their own rules.” Others, such as Peter Beinart, similarly argue that we should accommodate Russian and Chinese demands for their own spheres of interest, even if that entails the sacrifice of sovereign peoples such as Ukrainians and Taiwanese. This wonderfully diverse world would presumably be run partly by Xi Jinping, partly by Vladimir Putin, and partly, too, by the Ayatollah Khamenei and by Kim Jong Un, who would also like to establish orders governed by their own rules. We have not enjoyed such diversity since the world was run partly by Hitler, Stalin and Mussolini.</w:t>
      </w:r>
    </w:p>
    <w:p w14:paraId="455426D8" w14:textId="77777777" w:rsidR="00327A88" w:rsidRPr="0083221C" w:rsidRDefault="00327A88" w:rsidP="00327A88">
      <w:pPr>
        <w:rPr>
          <w:sz w:val="16"/>
        </w:rPr>
      </w:pPr>
      <w:r w:rsidRPr="00F27FA2">
        <w:rPr>
          <w:sz w:val="16"/>
        </w:rPr>
        <w:t xml:space="preserve">The idea that this is the solution to our problems is laughable. Porter points out American policy has led to “multiplying foreign conflicts” and put the United States “on a collision course with rivals.” Setting aside the fact that multiplying foreign conflicts and collisions between rivals is the natural state of international relations in any era, </w:t>
      </w:r>
      <w:r w:rsidRPr="00F27FA2">
        <w:rPr>
          <w:rStyle w:val="StyleUnderline"/>
        </w:rPr>
        <w:t>it is hard for any student of history to imagine that these problems would lessen if only we returned to the competitive multipolar world of the 19th and early 20th centuries</w:t>
      </w:r>
      <w:r w:rsidRPr="00F27FA2">
        <w:rPr>
          <w:sz w:val="16"/>
        </w:rPr>
        <w:t xml:space="preserve">. </w:t>
      </w:r>
      <w:r w:rsidRPr="00F27FA2">
        <w:rPr>
          <w:rStyle w:val="Emphasis"/>
        </w:rPr>
        <w:t>To suggest that there could be a world with no collisions and no foreign conflicts</w:t>
      </w:r>
      <w:r w:rsidRPr="00F27FA2">
        <w:rPr>
          <w:sz w:val="16"/>
        </w:rPr>
        <w:t xml:space="preserve">, if only the United States would pursue an intelligent policy, </w:t>
      </w:r>
      <w:r w:rsidRPr="00F27FA2">
        <w:rPr>
          <w:rStyle w:val="Emphasis"/>
        </w:rPr>
        <w:t>is the very opposite of realism</w:t>
      </w:r>
      <w:r w:rsidRPr="00F27FA2">
        <w:rPr>
          <w:sz w:val="16"/>
        </w:rPr>
        <w:t>.</w:t>
      </w:r>
    </w:p>
    <w:p w14:paraId="486308A1" w14:textId="77777777" w:rsidR="00327A88" w:rsidRPr="0083221C" w:rsidRDefault="00327A88" w:rsidP="00327A88">
      <w:pPr>
        <w:rPr>
          <w:sz w:val="16"/>
        </w:rPr>
      </w:pPr>
      <w:r w:rsidRPr="00382417">
        <w:rPr>
          <w:rStyle w:val="Emphasis"/>
          <w:highlight w:val="green"/>
        </w:rPr>
        <w:t>Strikingly absent</w:t>
      </w:r>
      <w:r w:rsidRPr="00382417">
        <w:rPr>
          <w:sz w:val="16"/>
          <w:highlight w:val="green"/>
        </w:rPr>
        <w:t xml:space="preserve"> </w:t>
      </w:r>
      <w:r w:rsidRPr="00382417">
        <w:rPr>
          <w:rStyle w:val="Emphasis"/>
          <w:highlight w:val="green"/>
        </w:rPr>
        <w:t>from</w:t>
      </w:r>
      <w:r w:rsidRPr="0083221C">
        <w:rPr>
          <w:sz w:val="16"/>
        </w:rPr>
        <w:t xml:space="preserve"> all these </w:t>
      </w:r>
      <w:r w:rsidRPr="00382417">
        <w:rPr>
          <w:rStyle w:val="Emphasis"/>
          <w:highlight w:val="green"/>
        </w:rPr>
        <w:t>critiques</w:t>
      </w:r>
      <w:r w:rsidRPr="0083221C">
        <w:rPr>
          <w:sz w:val="16"/>
        </w:rPr>
        <w:t xml:space="preserve"> of the liberal world order, too, </w:t>
      </w:r>
      <w:r w:rsidRPr="00382417">
        <w:rPr>
          <w:rStyle w:val="Emphasis"/>
          <w:highlight w:val="green"/>
        </w:rPr>
        <w:t>is any suggestion of an alternative</w:t>
      </w:r>
      <w:r w:rsidRPr="002C5B32">
        <w:rPr>
          <w:rStyle w:val="Emphasis"/>
        </w:rPr>
        <w:t xml:space="preserve"> approach</w:t>
      </w:r>
      <w:r w:rsidRPr="0083221C">
        <w:rPr>
          <w:sz w:val="16"/>
        </w:rPr>
        <w:t xml:space="preserve">. The </w:t>
      </w:r>
      <w:r w:rsidRPr="00382417">
        <w:rPr>
          <w:rStyle w:val="Emphasis"/>
          <w:highlight w:val="green"/>
        </w:rPr>
        <w:t>critiques end with</w:t>
      </w:r>
      <w:r w:rsidRPr="002C5B32">
        <w:rPr>
          <w:rStyle w:val="Emphasis"/>
        </w:rPr>
        <w:t xml:space="preserve"> lists of </w:t>
      </w:r>
      <w:r w:rsidRPr="00382417">
        <w:rPr>
          <w:rStyle w:val="Emphasis"/>
          <w:highlight w:val="green"/>
        </w:rPr>
        <w:t>questions</w:t>
      </w:r>
      <w:r w:rsidRPr="0083221C">
        <w:rPr>
          <w:sz w:val="16"/>
        </w:rPr>
        <w:t xml:space="preserve"> that need to be answered. Allison calls for a “surge of strategic thinking.” Others call for “new thinking” about “difficult trade-offs.” Some critics even complain that so long as people continue to talk about a U.S.-dominated liberal order, it will be “impossible for us to construct a reasonable alternative for the future.”</w:t>
      </w:r>
    </w:p>
    <w:p w14:paraId="1A4EF25D" w14:textId="77777777" w:rsidR="00327A88" w:rsidRPr="0083221C" w:rsidRDefault="00327A88" w:rsidP="00327A88">
      <w:pPr>
        <w:rPr>
          <w:sz w:val="16"/>
        </w:rPr>
      </w:pPr>
      <w:r w:rsidRPr="00382417">
        <w:rPr>
          <w:rStyle w:val="Emphasis"/>
          <w:highlight w:val="green"/>
        </w:rPr>
        <w:t>The most the critiques will offer are</w:t>
      </w:r>
      <w:r w:rsidRPr="00D92003">
        <w:rPr>
          <w:rStyle w:val="Emphasis"/>
        </w:rPr>
        <w:t xml:space="preserve"> </w:t>
      </w:r>
      <w:r w:rsidRPr="00D6505E">
        <w:rPr>
          <w:rStyle w:val="Emphasis"/>
        </w:rPr>
        <w:t xml:space="preserve">suggestions that sound more like </w:t>
      </w:r>
      <w:r w:rsidRPr="00382417">
        <w:rPr>
          <w:rStyle w:val="Emphasis"/>
          <w:highlight w:val="green"/>
        </w:rPr>
        <w:t>attitudes</w:t>
      </w:r>
      <w:r w:rsidRPr="002C5B32">
        <w:rPr>
          <w:rStyle w:val="Emphasis"/>
        </w:rPr>
        <w:t xml:space="preserve"> than policies</w:t>
      </w:r>
      <w:r w:rsidRPr="0083221C">
        <w:rPr>
          <w:sz w:val="16"/>
        </w:rPr>
        <w:t xml:space="preserve">. They throw around words like “realism,” “restraint” and “retrenchment.” Allison proposes that the United States “limit its efforts to ensuring sufficient order abroad.” Beinart comes closest to offering an alternative, but he clearly has not yet thought it through fully. He wants </w:t>
      </w:r>
      <w:r w:rsidRPr="00382417">
        <w:rPr>
          <w:rStyle w:val="StyleUnderline"/>
          <w:highlight w:val="green"/>
        </w:rPr>
        <w:t>to grant other powers</w:t>
      </w:r>
      <w:r w:rsidRPr="00D92003">
        <w:rPr>
          <w:rStyle w:val="StyleUnderline"/>
        </w:rPr>
        <w:t xml:space="preserve"> their </w:t>
      </w:r>
      <w:r w:rsidRPr="00382417">
        <w:rPr>
          <w:rStyle w:val="StyleUnderline"/>
          <w:highlight w:val="green"/>
        </w:rPr>
        <w:t>spheres of interest</w:t>
      </w:r>
      <w:r w:rsidRPr="0083221C">
        <w:rPr>
          <w:sz w:val="16"/>
        </w:rPr>
        <w:t>, for instance, but he mentions only Russia and China. Does this mean Russia should be granted full sway in, say, Ukraine, the Balkans, the Baltics and the Caucuses? Should China be able to impose its will on the Philippines and Vietnam?</w:t>
      </w:r>
    </w:p>
    <w:p w14:paraId="61B4A683" w14:textId="77777777" w:rsidR="00327A88" w:rsidRPr="0083221C" w:rsidRDefault="00327A88" w:rsidP="00327A88">
      <w:pPr>
        <w:rPr>
          <w:sz w:val="16"/>
        </w:rPr>
      </w:pPr>
      <w:r w:rsidRPr="0083221C">
        <w:rPr>
          <w:sz w:val="16"/>
        </w:rPr>
        <w:t>And what of the other great powers? Does Japan get its own sphere of interest? Does India? Do Germany, France and Britain? They all had their spheres a century ago, and of course it was the clashes over those inevitably overlapping spheres that led to all the great wars. Is Beinart suggesting we should return to that past?</w:t>
      </w:r>
    </w:p>
    <w:p w14:paraId="6A64C96D" w14:textId="77777777" w:rsidR="00327A88" w:rsidRPr="0083221C" w:rsidRDefault="00327A88" w:rsidP="00327A88">
      <w:pPr>
        <w:rPr>
          <w:sz w:val="16"/>
        </w:rPr>
      </w:pPr>
      <w:r w:rsidRPr="0083221C">
        <w:rPr>
          <w:sz w:val="16"/>
        </w:rPr>
        <w:t xml:space="preserve">Of course, we may be moving toward that world, anyway. That is the implication of Trump’s “America First” foreign policy philosophy, his attacks on “globalism” and his recent suggestion that all nations look out strictly for themselves. Trump’s speech at the U.N. was an invitation to global anarchy, a struggle of all against all. His boasting about American power put the world on notice that the United States was turning from supporter of a liberal order to rogue superpower. </w:t>
      </w:r>
      <w:r w:rsidRPr="002C5B32">
        <w:rPr>
          <w:rStyle w:val="StyleUnderline"/>
        </w:rPr>
        <w:t xml:space="preserve">This breakdown </w:t>
      </w:r>
      <w:r w:rsidRPr="00D92003">
        <w:rPr>
          <w:rStyle w:val="StyleUnderline"/>
        </w:rPr>
        <w:t>may be our future, but it seems odd to choose that course as a deliberate strategy</w:t>
      </w:r>
      <w:r w:rsidRPr="00D92003">
        <w:rPr>
          <w:sz w:val="16"/>
        </w:rPr>
        <w:t xml:space="preserve">, as Allison and others seem to do. </w:t>
      </w:r>
      <w:r w:rsidRPr="00D92003">
        <w:rPr>
          <w:rStyle w:val="Emphasis"/>
        </w:rPr>
        <w:t>Little wonder</w:t>
      </w:r>
      <w:r w:rsidRPr="00D92003">
        <w:rPr>
          <w:rStyle w:val="StyleUnderline"/>
        </w:rPr>
        <w:t xml:space="preserve"> that </w:t>
      </w:r>
      <w:r w:rsidRPr="00D92003">
        <w:rPr>
          <w:rStyle w:val="Emphasis"/>
        </w:rPr>
        <w:t>they</w:t>
      </w:r>
      <w:r w:rsidRPr="00D92003">
        <w:rPr>
          <w:rStyle w:val="StyleUnderline"/>
        </w:rPr>
        <w:t xml:space="preserve"> </w:t>
      </w:r>
      <w:r w:rsidRPr="00D92003">
        <w:rPr>
          <w:rStyle w:val="Emphasis"/>
        </w:rPr>
        <w:t>don’t wish to spell out the details of their alternative but prefer to carp at the inevitable failures and imperfections of the liberal world we have</w:t>
      </w:r>
      <w:r w:rsidRPr="00D92003">
        <w:rPr>
          <w:sz w:val="16"/>
        </w:rPr>
        <w:t>. As John Hay</w:t>
      </w:r>
      <w:r w:rsidRPr="0083221C">
        <w:rPr>
          <w:sz w:val="16"/>
        </w:rPr>
        <w:t xml:space="preserve"> once remarked, “Our good friends are wiser when they abuse us for what we do, than when they try to say what ought to be done.”</w:t>
      </w:r>
    </w:p>
    <w:p w14:paraId="06D31825" w14:textId="3AA0429B" w:rsidR="00A95652" w:rsidRPr="00E056C8" w:rsidRDefault="00327A88" w:rsidP="00E056C8">
      <w:pPr>
        <w:rPr>
          <w:b/>
          <w:iCs/>
          <w:u w:val="single"/>
        </w:rPr>
      </w:pPr>
      <w:r w:rsidRPr="0083221C">
        <w:rPr>
          <w:rStyle w:val="StyleUnderline"/>
        </w:rPr>
        <w:t>No honest person would deny that the liberal world order has been flawed and will continue to be flawed</w:t>
      </w:r>
      <w:r w:rsidRPr="0083221C">
        <w:rPr>
          <w:sz w:val="16"/>
        </w:rPr>
        <w:t xml:space="preserve"> in the future. The League of Nations was also flawed, as was Woodrow Wilson’s vision of collective security. Yet the world would have been better had the United States joined in upholding it, </w:t>
      </w:r>
      <w:r w:rsidRPr="007E5147">
        <w:rPr>
          <w:sz w:val="16"/>
        </w:rPr>
        <w:t xml:space="preserve">given the genuine alternative. </w:t>
      </w:r>
      <w:r w:rsidRPr="007E5147">
        <w:rPr>
          <w:rStyle w:val="Emphasis"/>
        </w:rPr>
        <w:t>The enduring truth about the liberal world order is that</w:t>
      </w:r>
      <w:r w:rsidRPr="007E5147">
        <w:rPr>
          <w:sz w:val="16"/>
        </w:rPr>
        <w:t xml:space="preserve">, like Churchill’s comment about democracy, </w:t>
      </w:r>
      <w:r w:rsidRPr="007E5147">
        <w:rPr>
          <w:rStyle w:val="Emphasis"/>
        </w:rPr>
        <w:t>it is the worst system—except for all the others.</w:t>
      </w:r>
      <w:bookmarkEnd w:id="0"/>
    </w:p>
    <w:sectPr w:rsidR="00A95652" w:rsidRPr="00E05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E056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7A88"/>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9035D"/>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056C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D1B67"/>
  <w15:chartTrackingRefBased/>
  <w15:docId w15:val="{E3A47DE3-F3C4-409D-A0E8-4A78A070B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7A88"/>
    <w:rPr>
      <w:rFonts w:ascii="Calibri" w:hAnsi="Calibri" w:cs="Calibri"/>
    </w:rPr>
  </w:style>
  <w:style w:type="paragraph" w:styleId="Heading1">
    <w:name w:val="heading 1"/>
    <w:aliases w:val="Pocket"/>
    <w:basedOn w:val="Normal"/>
    <w:next w:val="Normal"/>
    <w:link w:val="Heading1Char"/>
    <w:qFormat/>
    <w:rsid w:val="00E056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56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E056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E056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56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6C8"/>
  </w:style>
  <w:style w:type="character" w:customStyle="1" w:styleId="Heading1Char">
    <w:name w:val="Heading 1 Char"/>
    <w:aliases w:val="Pocket Char"/>
    <w:basedOn w:val="DefaultParagraphFont"/>
    <w:link w:val="Heading1"/>
    <w:rsid w:val="00E056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56C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E056C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E056C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E056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56C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E056C8"/>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E056C8"/>
    <w:rPr>
      <w:color w:val="auto"/>
      <w:u w:val="none"/>
    </w:rPr>
  </w:style>
  <w:style w:type="character" w:styleId="FollowedHyperlink">
    <w:name w:val="FollowedHyperlink"/>
    <w:basedOn w:val="DefaultParagraphFont"/>
    <w:uiPriority w:val="99"/>
    <w:semiHidden/>
    <w:unhideWhenUsed/>
    <w:rsid w:val="00E056C8"/>
    <w:rPr>
      <w:color w:val="auto"/>
      <w:u w:val="none"/>
    </w:rPr>
  </w:style>
  <w:style w:type="paragraph" w:customStyle="1" w:styleId="textbold">
    <w:name w:val="text bold"/>
    <w:basedOn w:val="Normal"/>
    <w:link w:val="Emphasis"/>
    <w:autoRedefine/>
    <w:uiPriority w:val="7"/>
    <w:qFormat/>
    <w:rsid w:val="00327A8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327A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327A88"/>
  </w:style>
  <w:style w:type="paragraph" w:styleId="NormalWeb">
    <w:name w:val="Normal (Web)"/>
    <w:basedOn w:val="Normal"/>
    <w:uiPriority w:val="99"/>
    <w:unhideWhenUsed/>
    <w:rsid w:val="00327A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objectivity" TargetMode="External"/><Relationship Id="rId13" Type="http://schemas.openxmlformats.org/officeDocument/2006/relationships/hyperlink" Target="https://www.theincandescentreview.org/post/why-impartial-journalism-doesn-t-exist-and-we-shouldn-t-strive-for-objectivi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erriam-webster.com/dictionary/resolve;" TargetMode="External"/><Relationship Id="rId12" Type="http://schemas.openxmlformats.org/officeDocument/2006/relationships/hyperlink" Target="https://www.internetmatters.org/hub/news-blogs/is-among-us-multiplayer-game-safe-for-children/" TargetMode="External"/><Relationship Id="rId17" Type="http://schemas.openxmlformats.org/officeDocument/2006/relationships/hyperlink" Target="https://politi.co/2zB3qCg" TargetMode="External"/><Relationship Id="rId2" Type="http://schemas.openxmlformats.org/officeDocument/2006/relationships/numbering" Target="numbering.xml"/><Relationship Id="rId16" Type="http://schemas.openxmlformats.org/officeDocument/2006/relationships/hyperlink" Target="https://heterodoxacademy.org/blog/how-politics-undermines-understanding-of-vaccine-hesitancy/" TargetMode="Externa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hyperlink" Target="http://www.bethel.edu/Majors/Communication/npda/faq2.html" TargetMode="External"/><Relationship Id="rId5" Type="http://schemas.openxmlformats.org/officeDocument/2006/relationships/webSettings" Target="webSettings.xml"/><Relationship Id="rId15" Type="http://schemas.openxmlformats.org/officeDocument/2006/relationships/hyperlink" Target="http://blog.practicalethics.ox.ac.uk/2015/05/moral-agreement-on-saving-the-world/" TargetMode="External"/><Relationship Id="rId10" Type="http://schemas.openxmlformats.org/officeDocument/2006/relationships/hyperlink" Target="https://debate.uvm.edu/dybvigiverson1000.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red.com/story/among-us-psychology-betrayal/" TargetMode="External"/><Relationship Id="rId14" Type="http://schemas.openxmlformats.org/officeDocument/2006/relationships/hyperlink" Target="https://www.internetmatters.org/hub/news-blogs/is-among-us-multiplayer-game-safe-for-childr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16499</Words>
  <Characters>94050</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3</cp:revision>
  <dcterms:created xsi:type="dcterms:W3CDTF">2022-03-12T01:24:00Z</dcterms:created>
  <dcterms:modified xsi:type="dcterms:W3CDTF">2022-03-12T01:31:00Z</dcterms:modified>
</cp:coreProperties>
</file>