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6789" w14:textId="3413967E" w:rsidR="00A95652" w:rsidRDefault="00B36AD8" w:rsidP="00B36AD8">
      <w:pPr>
        <w:pStyle w:val="Heading1"/>
      </w:pPr>
      <w:r>
        <w:t>1NC</w:t>
      </w:r>
    </w:p>
    <w:p w14:paraId="2DA25A1B" w14:textId="512E18D8" w:rsidR="0083729B" w:rsidRDefault="0083729B" w:rsidP="0083729B">
      <w:pPr>
        <w:pStyle w:val="Heading2"/>
      </w:pPr>
      <w:r>
        <w:t>1</w:t>
      </w:r>
    </w:p>
    <w:p w14:paraId="1D366B73" w14:textId="77777777" w:rsidR="0083729B" w:rsidRDefault="0083729B" w:rsidP="0083729B">
      <w:pPr>
        <w:pStyle w:val="Heading3"/>
      </w:pPr>
      <w:r>
        <w:t>1NC---T</w:t>
      </w:r>
    </w:p>
    <w:p w14:paraId="4BC4E063" w14:textId="77777777" w:rsidR="0083729B" w:rsidRDefault="0083729B" w:rsidP="0083729B">
      <w:pPr>
        <w:pStyle w:val="Heading4"/>
      </w:pPr>
      <w:proofErr w:type="spellStart"/>
      <w:r>
        <w:t>Interp</w:t>
      </w:r>
      <w:proofErr w:type="spellEnd"/>
      <w:r>
        <w:t>: The AFF must defend policy action in a plan text in the 1AC.</w:t>
      </w:r>
    </w:p>
    <w:p w14:paraId="5AE105FD" w14:textId="77777777" w:rsidR="0083729B" w:rsidRDefault="0083729B" w:rsidP="0083729B">
      <w:pPr>
        <w:pStyle w:val="Heading4"/>
      </w:pPr>
      <w:r>
        <w:t>"Resolved:" the appropriation of outer space by private entities is "unjust" entails policy action:</w:t>
      </w:r>
    </w:p>
    <w:p w14:paraId="05AF9474" w14:textId="77777777" w:rsidR="0083729B" w:rsidRDefault="0083729B" w:rsidP="0083729B">
      <w:pPr>
        <w:pStyle w:val="Heading4"/>
      </w:pPr>
      <w:r>
        <w:t>1---Resolved.</w:t>
      </w:r>
    </w:p>
    <w:p w14:paraId="3BDEDBF1" w14:textId="77777777" w:rsidR="0083729B" w:rsidRPr="00CC55AF" w:rsidRDefault="0083729B" w:rsidP="0083729B">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6FA8700F" w14:textId="77777777" w:rsidR="0083729B" w:rsidRPr="001E6969" w:rsidRDefault="0083729B" w:rsidP="0083729B">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2BDFE28A" w14:textId="77777777" w:rsidR="0083729B" w:rsidRPr="001E6969" w:rsidRDefault="0083729B" w:rsidP="0083729B">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6D58FC">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6D58FC">
        <w:rPr>
          <w:rStyle w:val="Emphasis"/>
          <w:highlight w:val="green"/>
        </w:rPr>
        <w:t>by a legislature</w:t>
      </w:r>
      <w:r w:rsidRPr="001E6969">
        <w:rPr>
          <w:sz w:val="16"/>
        </w:rPr>
        <w:t>.</w:t>
      </w:r>
    </w:p>
    <w:p w14:paraId="4702A1F9" w14:textId="77777777" w:rsidR="0083729B" w:rsidRPr="00293101" w:rsidRDefault="0083729B" w:rsidP="0083729B">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4B0C9F21" w14:textId="77777777" w:rsidR="0083729B" w:rsidRPr="00293101" w:rsidRDefault="0083729B" w:rsidP="0083729B">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6D58FC">
        <w:rPr>
          <w:rStyle w:val="StyleUnderline"/>
          <w:highlight w:val="green"/>
        </w:rPr>
        <w:t xml:space="preserve">Resolved comes from the adoption of </w:t>
      </w:r>
      <w:r w:rsidRPr="006D58FC">
        <w:rPr>
          <w:rStyle w:val="Emphasis"/>
          <w:highlight w:val="green"/>
        </w:rPr>
        <w:t>resolutions</w:t>
      </w:r>
      <w:r w:rsidRPr="006D58FC">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3E418E61" w14:textId="77777777" w:rsidR="0083729B" w:rsidRDefault="0083729B" w:rsidP="0083729B">
      <w:pPr>
        <w:pStyle w:val="Heading4"/>
      </w:pPr>
      <w:r>
        <w:t>2---</w:t>
      </w:r>
      <w:bookmarkStart w:id="0" w:name="_Hlk90041192"/>
      <w:r>
        <w:t>Unjust.</w:t>
      </w:r>
    </w:p>
    <w:p w14:paraId="73FFED76" w14:textId="77777777" w:rsidR="0083729B" w:rsidRDefault="0083729B" w:rsidP="0083729B">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xml:space="preserve">] </w:t>
      </w:r>
      <w:proofErr w:type="spellStart"/>
      <w:r>
        <w:t>brett</w:t>
      </w:r>
      <w:proofErr w:type="spellEnd"/>
    </w:p>
    <w:p w14:paraId="3C45B9FC" w14:textId="77777777" w:rsidR="0083729B" w:rsidRPr="00615354" w:rsidRDefault="0083729B" w:rsidP="0083729B">
      <w:pPr>
        <w:rPr>
          <w:rStyle w:val="Emphasis"/>
        </w:rPr>
      </w:pPr>
      <w:r w:rsidRPr="00615354">
        <w:rPr>
          <w:rStyle w:val="Emphasis"/>
        </w:rPr>
        <w:t>What is UNJUST?</w:t>
      </w:r>
    </w:p>
    <w:p w14:paraId="59FCC499" w14:textId="77777777" w:rsidR="0083729B" w:rsidRDefault="0083729B" w:rsidP="0083729B">
      <w:pPr>
        <w:rPr>
          <w:sz w:val="16"/>
        </w:rPr>
      </w:pPr>
      <w:r w:rsidRPr="006D58FC">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D58FC">
        <w:rPr>
          <w:rStyle w:val="StyleUnderline"/>
          <w:highlight w:val="green"/>
        </w:rPr>
        <w:t>conduct furnished by</w:t>
      </w:r>
      <w:r w:rsidRPr="00615354">
        <w:rPr>
          <w:rStyle w:val="StyleUnderline"/>
        </w:rPr>
        <w:t xml:space="preserve"> the </w:t>
      </w:r>
      <w:r w:rsidRPr="006D58FC">
        <w:rPr>
          <w:rStyle w:val="Emphasis"/>
          <w:highlight w:val="green"/>
        </w:rPr>
        <w:t>laws</w:t>
      </w:r>
      <w:r w:rsidRPr="00615354">
        <w:rPr>
          <w:sz w:val="16"/>
        </w:rPr>
        <w:t>.</w:t>
      </w:r>
    </w:p>
    <w:p w14:paraId="510F096F" w14:textId="77777777" w:rsidR="0083729B" w:rsidRPr="008B3CA0" w:rsidRDefault="0083729B" w:rsidP="0083729B">
      <w:pPr>
        <w:pStyle w:val="Heading4"/>
      </w:pPr>
      <w:r>
        <w:t xml:space="preserve">Violation: There’s no plan, they defend the res </w:t>
      </w:r>
      <w:proofErr w:type="gramStart"/>
      <w:r>
        <w:t>as a general rule</w:t>
      </w:r>
      <w:proofErr w:type="gramEnd"/>
      <w:r>
        <w:t>.</w:t>
      </w:r>
    </w:p>
    <w:bookmarkEnd w:id="0"/>
    <w:p w14:paraId="48E9B7B9" w14:textId="77777777" w:rsidR="0083729B" w:rsidRDefault="0083729B" w:rsidP="0083729B">
      <w:pPr>
        <w:pStyle w:val="Heading4"/>
      </w:pPr>
      <w:r>
        <w:t>Prefer:</w:t>
      </w:r>
    </w:p>
    <w:p w14:paraId="493A0A39" w14:textId="77777777" w:rsidR="0083729B" w:rsidRDefault="0083729B" w:rsidP="0083729B">
      <w:pPr>
        <w:pStyle w:val="Heading4"/>
      </w:pPr>
      <w:r>
        <w:t>1---Ground---absent meeting precise words in the res, we lose all the pre-round prep we did around the resolution, killing neg ground.</w:t>
      </w:r>
    </w:p>
    <w:p w14:paraId="6FB557DF" w14:textId="51E2E75C" w:rsidR="0083729B" w:rsidRDefault="00AC194A" w:rsidP="0083729B">
      <w:pPr>
        <w:pStyle w:val="Heading4"/>
      </w:pPr>
      <w:r>
        <w:t>2</w:t>
      </w:r>
      <w:r w:rsidR="0083729B">
        <w:t>---Topic ed---specific policies teaches lets us go deep into the topic, uniquely important given the evolving character of space law</w:t>
      </w:r>
    </w:p>
    <w:p w14:paraId="1AF8E77F" w14:textId="77777777" w:rsidR="0083729B" w:rsidRDefault="0083729B" w:rsidP="0083729B">
      <w:pPr>
        <w:pStyle w:val="Heading4"/>
      </w:pPr>
      <w:r>
        <w:t xml:space="preserve">CI </w:t>
      </w:r>
      <w:proofErr w:type="spellStart"/>
      <w:r>
        <w:t>bc</w:t>
      </w:r>
      <w:proofErr w:type="spellEnd"/>
      <w:r>
        <w:t xml:space="preserve"> reasonability is arbitrary and invites judge intervention</w:t>
      </w:r>
    </w:p>
    <w:p w14:paraId="59D5B2C0" w14:textId="77777777" w:rsidR="0083729B" w:rsidRDefault="0083729B" w:rsidP="0083729B">
      <w:pPr>
        <w:pStyle w:val="Heading4"/>
      </w:pPr>
      <w:r>
        <w:t>DTD to deter future abuse</w:t>
      </w:r>
    </w:p>
    <w:p w14:paraId="763751C1" w14:textId="5B12ECB8" w:rsidR="0083729B" w:rsidRDefault="0083729B" w:rsidP="0083729B">
      <w:pPr>
        <w:pStyle w:val="Heading4"/>
      </w:pPr>
      <w:r>
        <w:t xml:space="preserve">No </w:t>
      </w:r>
      <w:r w:rsidR="005E08E2">
        <w:t xml:space="preserve">RVIs </w:t>
      </w:r>
      <w:r w:rsidR="006B5EFC">
        <w:t>–</w:t>
      </w:r>
      <w:r>
        <w:t xml:space="preserve"> </w:t>
      </w:r>
      <w:r w:rsidR="006B5EFC">
        <w:t>illogical to win for being fair and baits theory</w:t>
      </w:r>
    </w:p>
    <w:p w14:paraId="4348496E" w14:textId="2C0754A0" w:rsidR="0083729B" w:rsidRDefault="0083729B" w:rsidP="0083729B">
      <w:pPr>
        <w:pStyle w:val="Heading4"/>
      </w:pPr>
      <w:r>
        <w:t>Neg theory first because AFF abuse made it impossible to engage so any neg abuse was to get back in the game.</w:t>
      </w:r>
    </w:p>
    <w:p w14:paraId="3046551E" w14:textId="41D640F6" w:rsidR="00245201" w:rsidRDefault="00245201" w:rsidP="00245201">
      <w:pPr>
        <w:pStyle w:val="Heading2"/>
      </w:pPr>
      <w:r>
        <w:t>2</w:t>
      </w:r>
    </w:p>
    <w:p w14:paraId="2CDF60E9" w14:textId="32ED6EC5" w:rsidR="003400F6" w:rsidRPr="004F769F" w:rsidRDefault="00636FB3" w:rsidP="003400F6">
      <w:pPr>
        <w:pStyle w:val="Heading3"/>
        <w:rPr>
          <w:rFonts w:asciiTheme="minorHAnsi" w:hAnsiTheme="minorHAnsi" w:cstheme="minorHAnsi"/>
        </w:rPr>
      </w:pPr>
      <w:r>
        <w:rPr>
          <w:rFonts w:asciiTheme="minorHAnsi" w:hAnsiTheme="minorHAnsi" w:cstheme="minorHAnsi"/>
        </w:rPr>
        <w:t>CP</w:t>
      </w:r>
    </w:p>
    <w:p w14:paraId="4158702F" w14:textId="77777777" w:rsidR="0089202C" w:rsidRPr="00E5493E" w:rsidRDefault="0089202C" w:rsidP="0089202C">
      <w:pPr>
        <w:pStyle w:val="Heading4"/>
      </w:pPr>
      <w:r>
        <w:t>CP text:</w:t>
      </w:r>
    </w:p>
    <w:p w14:paraId="78D49E5A" w14:textId="77777777" w:rsidR="0089202C" w:rsidRPr="004F769F" w:rsidRDefault="0089202C" w:rsidP="0089202C">
      <w:pPr>
        <w:pStyle w:val="Heading4"/>
        <w:numPr>
          <w:ilvl w:val="0"/>
          <w:numId w:val="11"/>
        </w:numPr>
        <w:rPr>
          <w:rFonts w:asciiTheme="minorHAnsi" w:hAnsiTheme="minorHAnsi" w:cstheme="minorHAnsi"/>
        </w:rPr>
      </w:pPr>
      <w:r w:rsidRPr="004F769F">
        <w:rPr>
          <w:rFonts w:asciiTheme="minorHAnsi" w:hAnsiTheme="minorHAnsi" w:cstheme="minorHAnsi"/>
        </w:rPr>
        <w:t xml:space="preserve">The appropriation of outer space by </w:t>
      </w:r>
      <w:proofErr w:type="spellStart"/>
      <w:r>
        <w:rPr>
          <w:rFonts w:asciiTheme="minorHAnsi" w:hAnsiTheme="minorHAnsi" w:cstheme="minorHAnsi"/>
        </w:rPr>
        <w:t>megaconstellations</w:t>
      </w:r>
      <w:proofErr w:type="spellEnd"/>
      <w:r w:rsidRPr="004F769F">
        <w:rPr>
          <w:rFonts w:asciiTheme="minorHAnsi" w:hAnsiTheme="minorHAnsi" w:cstheme="minorHAnsi"/>
        </w:rPr>
        <w:t xml:space="preserve"> is just and ought to be managed by indigenous people, including at least the establishment of an international cultural ethics office including all indigenous nations at the forefront of decision-making regarding the appropriation of outer space by private entities.</w:t>
      </w:r>
    </w:p>
    <w:p w14:paraId="3233B060" w14:textId="3E0BB6EA" w:rsidR="003400F6" w:rsidRPr="0089202C" w:rsidRDefault="0089202C" w:rsidP="003400F6">
      <w:pPr>
        <w:pStyle w:val="Heading4"/>
        <w:numPr>
          <w:ilvl w:val="0"/>
          <w:numId w:val="11"/>
        </w:numPr>
      </w:pPr>
      <w:r>
        <w:t xml:space="preserve">The appropriation of </w:t>
      </w:r>
      <w:proofErr w:type="spellStart"/>
      <w:r>
        <w:t>outerspace</w:t>
      </w:r>
      <w:proofErr w:type="spellEnd"/>
      <w:r>
        <w:t xml:space="preserve"> in all other forms is unjust</w:t>
      </w:r>
    </w:p>
    <w:p w14:paraId="600A7637" w14:textId="77777777" w:rsidR="003400F6" w:rsidRPr="004F769F" w:rsidRDefault="003400F6" w:rsidP="003400F6">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0C660149" w14:textId="77777777" w:rsidR="003400F6" w:rsidRPr="004F769F" w:rsidRDefault="003400F6" w:rsidP="003400F6">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8"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404C172D" w14:textId="77777777" w:rsidR="003400F6" w:rsidRPr="004F769F" w:rsidRDefault="003400F6" w:rsidP="003400F6">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w:t>
      </w:r>
      <w:proofErr w:type="spellStart"/>
      <w:r w:rsidRPr="004F769F">
        <w:rPr>
          <w:rFonts w:asciiTheme="minorHAnsi" w:hAnsiTheme="minorHAnsi" w:cstheme="minorHAnsi"/>
          <w:sz w:val="16"/>
        </w:rPr>
        <w:t>analyse</w:t>
      </w:r>
      <w:proofErr w:type="spellEnd"/>
      <w:r w:rsidRPr="004F769F">
        <w:rPr>
          <w:rFonts w:asciiTheme="minorHAnsi" w:hAnsiTheme="minorHAnsi" w:cstheme="minorHAnsi"/>
          <w:sz w:val="16"/>
        </w:rPr>
        <w:t xml:space="preserv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w:t>
      </w:r>
      <w:proofErr w:type="gramStart"/>
      <w:r w:rsidRPr="004F769F">
        <w:rPr>
          <w:rFonts w:asciiTheme="minorHAnsi" w:hAnsiTheme="minorHAnsi" w:cstheme="minorHAnsi"/>
          <w:sz w:val="16"/>
        </w:rPr>
        <w:t>ultimate fate</w:t>
      </w:r>
      <w:proofErr w:type="gramEnd"/>
      <w:r w:rsidRPr="004F769F">
        <w:rPr>
          <w:rFonts w:asciiTheme="minorHAnsi" w:hAnsiTheme="minorHAnsi" w:cstheme="minorHAnsi"/>
          <w:sz w:val="16"/>
        </w:rPr>
        <w:t>.</w:t>
      </w:r>
    </w:p>
    <w:p w14:paraId="4221E207" w14:textId="77777777" w:rsidR="003400F6" w:rsidRPr="004F769F" w:rsidRDefault="003400F6" w:rsidP="003400F6">
      <w:pPr>
        <w:rPr>
          <w:rFonts w:asciiTheme="minorHAnsi" w:hAnsiTheme="minorHAnsi" w:cstheme="minorHAnsi"/>
          <w:sz w:val="16"/>
        </w:rPr>
      </w:pPr>
      <w:r w:rsidRPr="006D58FC">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6D58FC">
        <w:rPr>
          <w:rStyle w:val="Emphasis"/>
          <w:rFonts w:asciiTheme="minorHAnsi" w:hAnsiTheme="minorHAnsi" w:cstheme="minorHAnsi"/>
          <w:highlight w:val="green"/>
        </w:rPr>
        <w:t>space as</w:t>
      </w:r>
      <w:r w:rsidRPr="004F769F">
        <w:rPr>
          <w:rFonts w:asciiTheme="minorHAnsi" w:hAnsiTheme="minorHAnsi" w:cstheme="minorHAnsi"/>
          <w:sz w:val="16"/>
        </w:rPr>
        <w:t xml:space="preserve"> an </w:t>
      </w:r>
      <w:proofErr w:type="gramStart"/>
      <w:r w:rsidRPr="004F769F">
        <w:rPr>
          <w:rFonts w:asciiTheme="minorHAnsi" w:hAnsiTheme="minorHAnsi" w:cstheme="minorHAnsi"/>
          <w:sz w:val="16"/>
        </w:rPr>
        <w:t>ancestral global commons</w:t>
      </w:r>
      <w:proofErr w:type="gramEnd"/>
      <w:r w:rsidRPr="004F769F">
        <w:rPr>
          <w:rFonts w:asciiTheme="minorHAnsi" w:hAnsiTheme="minorHAnsi" w:cstheme="minorHAnsi"/>
          <w:sz w:val="16"/>
        </w:rPr>
        <w:t xml:space="preserve"> that contains </w:t>
      </w:r>
      <w:r w:rsidRPr="006D58FC">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6D58FC">
        <w:rPr>
          <w:rStyle w:val="StyleUnderline"/>
          <w:rFonts w:asciiTheme="minorHAnsi" w:hAnsiTheme="minorHAnsi" w:cstheme="minorHAnsi"/>
          <w:highlight w:val="green"/>
        </w:rPr>
        <w:t>cultural practices</w:t>
      </w:r>
      <w:r w:rsidRPr="004F769F">
        <w:rPr>
          <w:rFonts w:asciiTheme="minorHAnsi" w:hAnsiTheme="minorHAnsi" w:cstheme="minorHAnsi"/>
          <w:sz w:val="16"/>
        </w:rPr>
        <w:t xml:space="preserve">.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w:t>
      </w:r>
      <w:proofErr w:type="gramStart"/>
      <w:r w:rsidRPr="004F769F">
        <w:rPr>
          <w:rFonts w:asciiTheme="minorHAnsi" w:hAnsiTheme="minorHAnsi" w:cstheme="minorHAnsi"/>
          <w:sz w:val="16"/>
        </w:rPr>
        <w:t>global commons</w:t>
      </w:r>
      <w:proofErr w:type="gramEnd"/>
      <w:r w:rsidRPr="004F769F">
        <w:rPr>
          <w:rFonts w:asciiTheme="minorHAnsi" w:hAnsiTheme="minorHAnsi" w:cstheme="minorHAnsi"/>
          <w:sz w:val="16"/>
        </w:rPr>
        <w:t>”.</w:t>
      </w:r>
    </w:p>
    <w:p w14:paraId="28E907BA" w14:textId="6C3638DE" w:rsidR="003400F6" w:rsidRDefault="003400F6" w:rsidP="003400F6">
      <w:pPr>
        <w:rPr>
          <w:rFonts w:asciiTheme="minorHAnsi" w:hAnsiTheme="minorHAnsi" w:cstheme="minorHAnsi"/>
          <w:sz w:val="16"/>
        </w:rPr>
      </w:pPr>
      <w:r w:rsidRPr="006D58FC">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6D58FC">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6D58FC">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6D58FC">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6D58FC">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6D58FC">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6D58FC">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6D58FC">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6D58FC">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6D58FC">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6D58FC">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6D58FC">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6D58FC">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6D58FC">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6D58FC">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6D58FC">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6D58FC">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6D58FC">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6D58FC">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6D58FC">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6D58FC">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6D58FC">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w:t>
      </w:r>
      <w:proofErr w:type="spellStart"/>
      <w:r w:rsidRPr="004F769F">
        <w:rPr>
          <w:rFonts w:asciiTheme="minorHAnsi" w:hAnsiTheme="minorHAnsi" w:cstheme="minorHAnsi"/>
          <w:sz w:val="16"/>
        </w:rPr>
        <w:t>centring</w:t>
      </w:r>
      <w:proofErr w:type="spellEnd"/>
      <w:r w:rsidRPr="004F769F">
        <w:rPr>
          <w:rFonts w:asciiTheme="minorHAnsi" w:hAnsiTheme="minorHAnsi" w:cstheme="minorHAnsi"/>
          <w:sz w:val="16"/>
        </w:rPr>
        <w:t xml:space="preserve"> of </w:t>
      </w:r>
      <w:r w:rsidRPr="006D58FC">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1D2C7DE5" w14:textId="77777777" w:rsidR="007027C5" w:rsidRPr="004F769F" w:rsidRDefault="007027C5" w:rsidP="007027C5">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4EE683B2" w14:textId="77777777" w:rsidR="007027C5" w:rsidRPr="004F769F" w:rsidRDefault="007027C5" w:rsidP="007027C5">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9"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7C5724C5" w14:textId="77777777" w:rsidR="007027C5" w:rsidRPr="004F769F" w:rsidRDefault="007027C5" w:rsidP="007027C5">
      <w:pPr>
        <w:rPr>
          <w:rFonts w:asciiTheme="minorHAnsi" w:hAnsiTheme="minorHAnsi" w:cstheme="minorHAnsi"/>
          <w:sz w:val="16"/>
        </w:rPr>
      </w:pPr>
      <w:r w:rsidRPr="006D58FC">
        <w:rPr>
          <w:rStyle w:val="Emphasis"/>
          <w:rFonts w:asciiTheme="minorHAnsi" w:hAnsiTheme="minorHAnsi" w:cstheme="minorHAnsi"/>
          <w:highlight w:val="green"/>
        </w:rPr>
        <w:t xml:space="preserve">Satellite </w:t>
      </w:r>
      <w:r w:rsidRPr="00485888">
        <w:rPr>
          <w:rStyle w:val="Emphasis"/>
          <w:rFonts w:asciiTheme="minorHAnsi" w:hAnsiTheme="minorHAnsi" w:cstheme="minorHAnsi"/>
        </w:rPr>
        <w:t>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6D58FC">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6D58FC">
        <w:rPr>
          <w:rStyle w:val="StyleUnderline"/>
          <w:rFonts w:asciiTheme="minorHAnsi" w:hAnsiTheme="minorHAnsi" w:cstheme="minorHAnsi"/>
          <w:highlight w:val="green"/>
        </w:rPr>
        <w:t xml:space="preserve">monitoring </w:t>
      </w:r>
      <w:r w:rsidRPr="00485888">
        <w:rPr>
          <w:rStyle w:val="Emphasis"/>
        </w:rPr>
        <w:t>of Earth</w:t>
      </w:r>
      <w:r w:rsidRPr="00485888">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phenomena </w:t>
      </w:r>
      <w:r w:rsidRPr="00485888">
        <w:rPr>
          <w:rStyle w:val="Emphasis"/>
        </w:rPr>
        <w:t>ranging</w:t>
      </w:r>
      <w:r w:rsidRPr="00485888">
        <w:rPr>
          <w:rStyle w:val="StyleUnderline"/>
          <w:rFonts w:asciiTheme="minorHAnsi" w:hAnsiTheme="minorHAnsi" w:cstheme="minorHAnsi"/>
        </w:rPr>
        <w:t xml:space="preserve"> from</w:t>
      </w:r>
      <w:r w:rsidRPr="004F769F">
        <w:rPr>
          <w:rStyle w:val="StyleUnderline"/>
          <w:rFonts w:asciiTheme="minorHAnsi" w:hAnsiTheme="minorHAnsi" w:cstheme="minorHAnsi"/>
        </w:rPr>
        <w:t xml:space="preserve"> weather and </w:t>
      </w:r>
      <w:r w:rsidRPr="006D58FC">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85888">
        <w:rPr>
          <w:rStyle w:val="StyleUnderline"/>
          <w:rFonts w:asciiTheme="minorHAnsi" w:hAnsiTheme="minorHAnsi" w:cstheme="minorHAnsi"/>
        </w:rPr>
        <w:t>large constellations</w:t>
      </w:r>
      <w:r w:rsidRPr="004F769F">
        <w:rPr>
          <w:rStyle w:val="StyleUnderline"/>
          <w:rFonts w:asciiTheme="minorHAnsi" w:hAnsiTheme="minorHAnsi" w:cstheme="minorHAnsi"/>
        </w:rPr>
        <w:t xml:space="preserve"> also have the potential to </w:t>
      </w:r>
      <w:r w:rsidRPr="006D58FC">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6D58FC">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6D58FC">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6D58FC">
        <w:rPr>
          <w:rStyle w:val="StyleUnderline"/>
          <w:rFonts w:asciiTheme="minorHAnsi" w:hAnsiTheme="minorHAnsi" w:cstheme="minorHAnsi"/>
          <w:highlight w:val="green"/>
        </w:rPr>
        <w:t xml:space="preserve">to bridge </w:t>
      </w:r>
      <w:r w:rsidRPr="00485888">
        <w:rPr>
          <w:rStyle w:val="StyleUnderline"/>
          <w:rFonts w:asciiTheme="minorHAnsi" w:hAnsiTheme="minorHAnsi" w:cstheme="minorHAnsi"/>
        </w:rPr>
        <w:t>the</w:t>
      </w:r>
      <w:r w:rsidRPr="004F769F">
        <w:rPr>
          <w:rStyle w:val="StyleUnderline"/>
          <w:rFonts w:asciiTheme="minorHAnsi" w:hAnsiTheme="minorHAnsi" w:cstheme="minorHAnsi"/>
        </w:rPr>
        <w:t xml:space="preserve"> very real </w:t>
      </w:r>
      <w:r w:rsidRPr="006D58FC">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6D58FC">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6D58FC">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6D58FC">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85888">
        <w:rPr>
          <w:rStyle w:val="StyleUnderline"/>
          <w:rFonts w:asciiTheme="minorHAnsi" w:hAnsiTheme="minorHAnsi" w:cstheme="minorHAnsi"/>
        </w:rPr>
        <w:t xml:space="preserve">has become </w:t>
      </w:r>
      <w:r w:rsidRPr="006D58FC">
        <w:rPr>
          <w:rStyle w:val="StyleUnderline"/>
          <w:rFonts w:asciiTheme="minorHAnsi" w:hAnsiTheme="minorHAnsi" w:cstheme="minorHAnsi"/>
          <w:highlight w:val="green"/>
        </w:rPr>
        <w:t>essential for daily life</w:t>
      </w:r>
      <w:r w:rsidRPr="004F769F">
        <w:rPr>
          <w:rStyle w:val="StyleUnderline"/>
          <w:rFonts w:asciiTheme="minorHAnsi" w:hAnsiTheme="minorHAnsi" w:cstheme="minorHAnsi"/>
        </w:rPr>
        <w:t xml:space="preserve">, </w:t>
      </w:r>
      <w:r w:rsidRPr="00485888">
        <w:rPr>
          <w:rStyle w:val="StyleUnderline"/>
          <w:rFonts w:asciiTheme="minorHAnsi" w:hAnsiTheme="minorHAnsi" w:cstheme="minorHAnsi"/>
        </w:rPr>
        <w:t>especially during</w:t>
      </w:r>
      <w:r w:rsidRPr="00485888">
        <w:rPr>
          <w:rFonts w:asciiTheme="minorHAnsi" w:hAnsiTheme="minorHAnsi" w:cstheme="minorHAnsi"/>
          <w:sz w:val="16"/>
        </w:rPr>
        <w:t xml:space="preserve"> a pandemic year</w:t>
      </w:r>
      <w:r w:rsidRPr="004F769F">
        <w:rPr>
          <w:rFonts w:asciiTheme="minorHAnsi" w:hAnsiTheme="minorHAnsi" w:cstheme="minorHAnsi"/>
          <w:sz w:val="16"/>
        </w:rPr>
        <w:t xml:space="preserve"> when </w:t>
      </w:r>
      <w:r w:rsidRPr="006D58FC">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6D58FC">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6D58FC">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w:t>
      </w:r>
      <w:proofErr w:type="gramStart"/>
      <w:r w:rsidRPr="004F769F">
        <w:rPr>
          <w:rFonts w:asciiTheme="minorHAnsi" w:hAnsiTheme="minorHAnsi" w:cstheme="minorHAnsi"/>
          <w:sz w:val="16"/>
        </w:rPr>
        <w:t>a number of</w:t>
      </w:r>
      <w:proofErr w:type="gramEnd"/>
      <w:r w:rsidRPr="004F769F">
        <w:rPr>
          <w:rFonts w:asciiTheme="minorHAnsi" w:hAnsiTheme="minorHAnsi" w:cstheme="minorHAnsi"/>
          <w:sz w:val="16"/>
        </w:rPr>
        <w:t xml:space="preserve"> filings for </w:t>
      </w:r>
      <w:proofErr w:type="spellStart"/>
      <w:r w:rsidRPr="004F769F">
        <w:rPr>
          <w:rFonts w:asciiTheme="minorHAnsi" w:hAnsiTheme="minorHAnsi" w:cstheme="minorHAnsi"/>
          <w:sz w:val="16"/>
        </w:rPr>
        <w:t>LEOsats</w:t>
      </w:r>
      <w:proofErr w:type="spellEnd"/>
      <w:r w:rsidRPr="004F769F">
        <w:rPr>
          <w:rFonts w:asciiTheme="minorHAnsi" w:hAnsiTheme="minorHAnsi" w:cstheme="minorHAnsi"/>
          <w:sz w:val="16"/>
        </w:rPr>
        <w:t xml:space="preserve">. </w:t>
      </w:r>
      <w:proofErr w:type="spellStart"/>
      <w:r w:rsidRPr="00485888">
        <w:rPr>
          <w:rStyle w:val="Emphasis"/>
          <w:rFonts w:asciiTheme="minorHAnsi" w:hAnsiTheme="minorHAnsi" w:cstheme="minorHAnsi"/>
        </w:rPr>
        <w:t>LEOsat</w:t>
      </w:r>
      <w:proofErr w:type="spellEnd"/>
      <w:r w:rsidRPr="00485888">
        <w:rPr>
          <w:rStyle w:val="Emphasis"/>
          <w:rFonts w:asciiTheme="minorHAnsi" w:hAnsiTheme="minorHAnsi" w:cstheme="minorHAnsi"/>
        </w:rPr>
        <w:t xml:space="preserve"> broadband may </w:t>
      </w:r>
      <w:r w:rsidRPr="006D58FC">
        <w:rPr>
          <w:rStyle w:val="Emphasis"/>
          <w:rFonts w:asciiTheme="minorHAnsi" w:hAnsiTheme="minorHAnsi" w:cstheme="minorHAnsi"/>
          <w:highlight w:val="green"/>
        </w:rPr>
        <w:t>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w:t>
      </w:r>
      <w:proofErr w:type="spellStart"/>
      <w:r w:rsidRPr="004F769F">
        <w:rPr>
          <w:rFonts w:asciiTheme="minorHAnsi" w:hAnsiTheme="minorHAnsi" w:cstheme="minorHAnsi"/>
          <w:sz w:val="16"/>
        </w:rPr>
        <w:t>fibre</w:t>
      </w:r>
      <w:proofErr w:type="spellEnd"/>
      <w:r w:rsidRPr="004F769F">
        <w:rPr>
          <w:rFonts w:asciiTheme="minorHAnsi" w:hAnsiTheme="minorHAnsi" w:cstheme="minorHAnsi"/>
          <w:sz w:val="16"/>
        </w:rPr>
        <w:t xml:space="preserv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362A82FE" w14:textId="77777777" w:rsidR="007027C5" w:rsidRPr="004F769F" w:rsidRDefault="007027C5" w:rsidP="007027C5">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 xml:space="preserve">Only ensuring </w:t>
      </w:r>
      <w:r w:rsidRPr="004F769F">
        <w:rPr>
          <w:rStyle w:val="Style13ptBold"/>
          <w:rFonts w:asciiTheme="minorHAnsi" w:hAnsiTheme="minorHAnsi" w:cstheme="minorHAnsi"/>
          <w:b/>
          <w:bCs w:val="0"/>
          <w:u w:val="single"/>
        </w:rPr>
        <w:t>large scale access</w:t>
      </w:r>
      <w:r w:rsidRPr="004F769F">
        <w:rPr>
          <w:rStyle w:val="Style13ptBold"/>
          <w:rFonts w:asciiTheme="minorHAnsi" w:hAnsiTheme="minorHAnsi" w:cstheme="minorHAnsi"/>
          <w:b/>
          <w:bCs w:val="0"/>
        </w:rPr>
        <w:t xml:space="preserve"> to </w:t>
      </w:r>
      <w:r w:rsidRPr="004F769F">
        <w:rPr>
          <w:rStyle w:val="Style13ptBold"/>
          <w:rFonts w:asciiTheme="minorHAnsi" w:hAnsiTheme="minorHAnsi" w:cstheme="minorHAnsi"/>
          <w:b/>
          <w:bCs w:val="0"/>
          <w:u w:val="single"/>
        </w:rPr>
        <w:t>rural broadband</w:t>
      </w:r>
      <w:r w:rsidRPr="004F769F">
        <w:rPr>
          <w:rStyle w:val="Style13ptBold"/>
          <w:rFonts w:asciiTheme="minorHAnsi" w:hAnsiTheme="minorHAnsi" w:cstheme="minorHAnsi"/>
          <w:b/>
          <w:bCs w:val="0"/>
        </w:rPr>
        <w:t xml:space="preserve"> can enable adoption of </w:t>
      </w:r>
      <w:r w:rsidRPr="004F769F">
        <w:rPr>
          <w:rStyle w:val="Style13ptBold"/>
          <w:rFonts w:asciiTheme="minorHAnsi" w:hAnsiTheme="minorHAnsi" w:cstheme="minorHAnsi"/>
          <w:b/>
          <w:bCs w:val="0"/>
          <w:u w:val="single"/>
        </w:rPr>
        <w:t>precision agriculture</w:t>
      </w:r>
      <w:r w:rsidRPr="004F769F">
        <w:rPr>
          <w:rStyle w:val="Style13ptBold"/>
          <w:rFonts w:asciiTheme="minorHAnsi" w:hAnsiTheme="minorHAnsi" w:cstheme="minorHAnsi"/>
          <w:b/>
          <w:bCs w:val="0"/>
        </w:rPr>
        <w:t>.</w:t>
      </w:r>
    </w:p>
    <w:p w14:paraId="17F013A2" w14:textId="77777777" w:rsidR="007027C5" w:rsidRPr="004F769F" w:rsidRDefault="007027C5" w:rsidP="007027C5">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10"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702DDAA8" w14:textId="77777777" w:rsidR="007027C5" w:rsidRPr="004F769F" w:rsidRDefault="007027C5" w:rsidP="007027C5">
      <w:pPr>
        <w:rPr>
          <w:rFonts w:asciiTheme="minorHAnsi" w:hAnsiTheme="minorHAnsi" w:cstheme="minorHAnsi"/>
          <w:sz w:val="16"/>
        </w:rPr>
      </w:pPr>
      <w:r w:rsidRPr="006D58FC">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6D58FC">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6D58FC">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6D58FC">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6D58FC">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6D58FC">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production, developing new ways of working that </w:t>
      </w:r>
      <w:r w:rsidRPr="006D58FC">
        <w:rPr>
          <w:rStyle w:val="Emphasis"/>
          <w:rFonts w:asciiTheme="minorHAnsi" w:hAnsiTheme="minorHAnsi" w:cstheme="minorHAnsi"/>
          <w:highlight w:val="green"/>
        </w:rPr>
        <w:t>make the industry more productive</w:t>
      </w:r>
      <w:r w:rsidRPr="004F769F">
        <w:rPr>
          <w:rStyle w:val="Emphasis"/>
          <w:rFonts w:asciiTheme="minorHAnsi" w:hAnsiTheme="minorHAnsi" w:cstheme="minorHAnsi"/>
        </w:rPr>
        <w:t xml:space="preserve">, attractive, </w:t>
      </w:r>
      <w:r w:rsidRPr="006D58FC">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6D58FC">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85888">
        <w:rPr>
          <w:rStyle w:val="StyleUnderline"/>
          <w:rFonts w:asciiTheme="minorHAnsi" w:hAnsiTheme="minorHAnsi" w:cstheme="minorHAnsi"/>
        </w:rPr>
        <w:t xml:space="preserve">volume of data that is possible to collect today can accelerate that learning curve, helping </w:t>
      </w:r>
      <w:r w:rsidRPr="006D58FC">
        <w:rPr>
          <w:rStyle w:val="StyleUnderline"/>
          <w:rFonts w:asciiTheme="minorHAnsi" w:hAnsiTheme="minorHAnsi" w:cstheme="minorHAnsi"/>
          <w:highlight w:val="green"/>
        </w:rPr>
        <w:t>producers learn faster and</w:t>
      </w:r>
      <w:r w:rsidRPr="004F769F">
        <w:rPr>
          <w:rStyle w:val="StyleUnderline"/>
          <w:rFonts w:asciiTheme="minorHAnsi" w:hAnsiTheme="minorHAnsi" w:cstheme="minorHAnsi"/>
        </w:rPr>
        <w:t xml:space="preserve"> more rapidly </w:t>
      </w:r>
      <w:r w:rsidRPr="006D58FC">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6D58FC">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6D58FC">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6D58FC">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6D58FC">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6D58FC">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6D58FC">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6D58FC">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6D58FC">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6D58FC">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6D58FC">
        <w:rPr>
          <w:rStyle w:val="StyleUnderline"/>
          <w:rFonts w:asciiTheme="minorHAnsi" w:hAnsiTheme="minorHAnsi" w:cstheme="minorHAnsi"/>
          <w:highlight w:val="green"/>
        </w:rPr>
        <w:t xml:space="preserve">e-connectivity </w:t>
      </w:r>
      <w:r w:rsidRPr="00485888">
        <w:rPr>
          <w:rStyle w:val="StyleUnderline"/>
          <w:rFonts w:asciiTheme="minorHAnsi" w:hAnsiTheme="minorHAnsi" w:cstheme="minorHAnsi"/>
        </w:rPr>
        <w:t>can</w:t>
      </w:r>
      <w:r w:rsidRPr="004F769F">
        <w:rPr>
          <w:rStyle w:val="StyleUnderline"/>
          <w:rFonts w:asciiTheme="minorHAnsi" w:hAnsiTheme="minorHAnsi" w:cstheme="minorHAnsi"/>
        </w:rPr>
        <w:t xml:space="preserve"> substantially </w:t>
      </w:r>
      <w:r w:rsidRPr="006D58FC">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6D58FC">
        <w:rPr>
          <w:rStyle w:val="StyleUnderline"/>
          <w:rFonts w:asciiTheme="minorHAnsi" w:hAnsiTheme="minorHAnsi" w:cstheme="minorHAnsi"/>
          <w:highlight w:val="green"/>
        </w:rPr>
        <w:t xml:space="preserve">effort </w:t>
      </w:r>
      <w:r w:rsidRPr="00485888">
        <w:rPr>
          <w:rStyle w:val="StyleUnderline"/>
          <w:rFonts w:asciiTheme="minorHAnsi" w:hAnsiTheme="minorHAnsi" w:cstheme="minorHAnsi"/>
        </w:rPr>
        <w:t xml:space="preserve">necessary to </w:t>
      </w:r>
      <w:r w:rsidRPr="006D58FC">
        <w:rPr>
          <w:rStyle w:val="StyleUnderline"/>
          <w:rFonts w:asciiTheme="minorHAnsi" w:hAnsiTheme="minorHAnsi" w:cstheme="minorHAnsi"/>
          <w:highlight w:val="green"/>
        </w:rPr>
        <w:t>run farms</w:t>
      </w:r>
      <w:r w:rsidRPr="004F769F">
        <w:rPr>
          <w:rStyle w:val="StyleUnderline"/>
          <w:rFonts w:asciiTheme="minorHAnsi" w:hAnsiTheme="minorHAnsi" w:cstheme="minorHAnsi"/>
        </w:rPr>
        <w:t xml:space="preserve">. This </w:t>
      </w:r>
      <w:r w:rsidRPr="00485888">
        <w:rPr>
          <w:rStyle w:val="StyleUnderline"/>
          <w:rFonts w:asciiTheme="minorHAnsi" w:hAnsiTheme="minorHAnsi" w:cstheme="minorHAnsi"/>
        </w:rPr>
        <w:t>leads to</w:t>
      </w:r>
      <w:r w:rsidRPr="004F769F">
        <w:rPr>
          <w:rStyle w:val="StyleUnderline"/>
          <w:rFonts w:asciiTheme="minorHAnsi" w:hAnsiTheme="minorHAnsi" w:cstheme="minorHAnsi"/>
        </w:rPr>
        <w:t xml:space="preserve"> dramatic </w:t>
      </w:r>
      <w:r w:rsidRPr="006D58FC">
        <w:rPr>
          <w:rStyle w:val="StyleUnderline"/>
          <w:rFonts w:asciiTheme="minorHAnsi" w:hAnsiTheme="minorHAnsi" w:cstheme="minorHAnsi"/>
          <w:highlight w:val="green"/>
        </w:rPr>
        <w:t xml:space="preserve">increases </w:t>
      </w:r>
      <w:r w:rsidRPr="00485888">
        <w:rPr>
          <w:rStyle w:val="StyleUnderline"/>
          <w:rFonts w:asciiTheme="minorHAnsi" w:hAnsiTheme="minorHAnsi" w:cstheme="minorHAnsi"/>
        </w:rPr>
        <w:t xml:space="preserve">in </w:t>
      </w:r>
      <w:r w:rsidRPr="006D58FC">
        <w:rPr>
          <w:rStyle w:val="StyleUnderline"/>
          <w:rFonts w:asciiTheme="minorHAnsi" w:hAnsiTheme="minorHAnsi" w:cstheme="minorHAnsi"/>
          <w:highlight w:val="green"/>
        </w:rPr>
        <w:t>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4F769F">
        <w:rPr>
          <w:rFonts w:asciiTheme="minorHAnsi" w:hAnsiTheme="minorHAnsi" w:cstheme="minorHAnsi"/>
          <w:sz w:val="16"/>
        </w:rPr>
        <w:t>As</w:t>
      </w:r>
      <w:proofErr w:type="gramEnd"/>
      <w:r w:rsidRPr="004F769F">
        <w:rPr>
          <w:rFonts w:asciiTheme="minorHAnsi" w:hAnsiTheme="minorHAnsi" w:cstheme="minorHAnsi"/>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2A2A50B3" w14:textId="77777777" w:rsidR="007027C5" w:rsidRPr="004F769F" w:rsidRDefault="007027C5" w:rsidP="007027C5">
      <w:pPr>
        <w:rPr>
          <w:rFonts w:asciiTheme="minorHAnsi" w:hAnsiTheme="minorHAnsi" w:cstheme="minorHAnsi"/>
          <w:sz w:val="16"/>
        </w:rPr>
      </w:pPr>
    </w:p>
    <w:p w14:paraId="077DAF2D" w14:textId="77777777" w:rsidR="003A5353" w:rsidRPr="005E2E9A" w:rsidRDefault="003A5353" w:rsidP="003A5353">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7BB5F649" w14:textId="77777777" w:rsidR="003A5353" w:rsidRPr="005E2E9A" w:rsidRDefault="003A5353" w:rsidP="003A5353">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1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EB63D6B" w14:textId="77777777" w:rsidR="003A5353" w:rsidRDefault="003A5353" w:rsidP="003A5353">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w:t>
      </w:r>
      <w:proofErr w:type="gramStart"/>
      <w:r w:rsidRPr="005E2E9A">
        <w:rPr>
          <w:rFonts w:asciiTheme="minorHAnsi" w:hAnsiTheme="minorHAnsi" w:cstheme="minorHAnsi"/>
          <w:sz w:val="8"/>
        </w:rPr>
        <w:t>as a result of</w:t>
      </w:r>
      <w:proofErr w:type="gramEnd"/>
      <w:r w:rsidRPr="005E2E9A">
        <w:rPr>
          <w:rFonts w:asciiTheme="minorHAnsi" w:hAnsiTheme="minorHAnsi" w:cstheme="minorHAnsi"/>
          <w:sz w:val="8"/>
        </w:rPr>
        <w:t xml:space="preserve">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A033F0">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A033F0">
        <w:rPr>
          <w:rStyle w:val="Emphasis"/>
          <w:highlight w:val="green"/>
        </w:rPr>
        <w:t>study</w:t>
      </w:r>
      <w:r w:rsidRPr="00A033F0">
        <w:rPr>
          <w:rFonts w:asciiTheme="minorHAnsi" w:hAnsiTheme="minorHAnsi" w:cstheme="minorHAnsi"/>
          <w:bCs/>
          <w:highlight w:val="green"/>
          <w:u w:val="single"/>
        </w:rPr>
        <w:t xml:space="preserve"> by </w:t>
      </w:r>
      <w:r w:rsidRPr="00A033F0">
        <w:rPr>
          <w:rStyle w:val="Emphasis"/>
          <w:highlight w:val="green"/>
        </w:rPr>
        <w:t>the I</w:t>
      </w:r>
      <w:r w:rsidRPr="005E2E9A">
        <w:rPr>
          <w:rFonts w:asciiTheme="minorHAnsi" w:hAnsiTheme="minorHAnsi" w:cstheme="minorHAnsi"/>
          <w:bCs/>
          <w:u w:val="single"/>
        </w:rPr>
        <w:t xml:space="preserve">nternational </w:t>
      </w:r>
      <w:r w:rsidRPr="00A033F0">
        <w:rPr>
          <w:rStyle w:val="Emphasis"/>
          <w:highlight w:val="green"/>
        </w:rPr>
        <w:t>P</w:t>
      </w:r>
      <w:r w:rsidRPr="005E2E9A">
        <w:rPr>
          <w:rFonts w:asciiTheme="minorHAnsi" w:hAnsiTheme="minorHAnsi" w:cstheme="minorHAnsi"/>
          <w:bCs/>
          <w:u w:val="single"/>
        </w:rPr>
        <w:t xml:space="preserve">eace </w:t>
      </w:r>
      <w:r w:rsidRPr="00A033F0">
        <w:rPr>
          <w:rStyle w:val="Emphasis"/>
          <w:highlight w:val="green"/>
        </w:rPr>
        <w:t>R</w:t>
      </w:r>
      <w:r w:rsidRPr="005E2E9A">
        <w:rPr>
          <w:rFonts w:asciiTheme="minorHAnsi" w:hAnsiTheme="minorHAnsi" w:cstheme="minorHAnsi"/>
          <w:bCs/>
          <w:u w:val="single"/>
        </w:rPr>
        <w:t xml:space="preserve">esearch </w:t>
      </w:r>
      <w:r w:rsidRPr="00A033F0">
        <w:rPr>
          <w:rStyle w:val="Emphasis"/>
          <w:highlight w:val="green"/>
        </w:rPr>
        <w:t>I</w:t>
      </w:r>
      <w:r w:rsidRPr="005E2E9A">
        <w:rPr>
          <w:rFonts w:asciiTheme="minorHAnsi" w:hAnsiTheme="minorHAnsi" w:cstheme="minorHAnsi"/>
          <w:bCs/>
          <w:u w:val="single"/>
        </w:rPr>
        <w:t xml:space="preserve">nstitute </w:t>
      </w:r>
      <w:r w:rsidRPr="00A033F0">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A033F0">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A033F0">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A033F0">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A033F0">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A033F0">
        <w:rPr>
          <w:rStyle w:val="Emphasis"/>
          <w:highlight w:val="green"/>
        </w:rPr>
        <w:t xml:space="preserve">Darfur, Rwanda, </w:t>
      </w:r>
      <w:proofErr w:type="gramStart"/>
      <w:r w:rsidRPr="00A033F0">
        <w:rPr>
          <w:rStyle w:val="Emphasis"/>
          <w:highlight w:val="green"/>
        </w:rPr>
        <w:t>Eritrea</w:t>
      </w:r>
      <w:proofErr w:type="gramEnd"/>
      <w:r w:rsidRPr="00A033F0">
        <w:rPr>
          <w:rStyle w:val="Emphasis"/>
          <w:highlight w:val="green"/>
        </w:rPr>
        <w:t xml:space="preserve"> and</w:t>
      </w:r>
      <w:r w:rsidRPr="00A033F0">
        <w:rPr>
          <w:rFonts w:asciiTheme="minorHAnsi" w:hAnsiTheme="minorHAnsi" w:cstheme="minorHAnsi"/>
          <w:b/>
          <w:iCs/>
          <w:highlight w:val="green"/>
          <w:u w:val="single"/>
          <w:bdr w:val="single" w:sz="8" w:space="0" w:color="auto"/>
        </w:rPr>
        <w:t xml:space="preserve"> </w:t>
      </w:r>
      <w:r w:rsidRPr="00A033F0">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A033F0">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A033F0">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A033F0">
        <w:rPr>
          <w:rStyle w:val="Emphasis"/>
          <w:highlight w:val="green"/>
        </w:rPr>
        <w:t>C</w:t>
      </w:r>
      <w:r w:rsidRPr="005E2E9A">
        <w:rPr>
          <w:rFonts w:asciiTheme="minorHAnsi" w:hAnsiTheme="minorHAnsi" w:cstheme="minorHAnsi"/>
          <w:sz w:val="8"/>
        </w:rPr>
        <w:t xml:space="preserve">enter for </w:t>
      </w:r>
      <w:r w:rsidRPr="00A033F0">
        <w:rPr>
          <w:rStyle w:val="Emphasis"/>
          <w:highlight w:val="green"/>
        </w:rPr>
        <w:t>S</w:t>
      </w:r>
      <w:r w:rsidRPr="005E2E9A">
        <w:rPr>
          <w:rFonts w:asciiTheme="minorHAnsi" w:hAnsiTheme="minorHAnsi" w:cstheme="minorHAnsi"/>
          <w:sz w:val="8"/>
        </w:rPr>
        <w:t xml:space="preserve">trategic and </w:t>
      </w:r>
      <w:r w:rsidRPr="00A033F0">
        <w:rPr>
          <w:rStyle w:val="Emphasis"/>
          <w:highlight w:val="green"/>
        </w:rPr>
        <w:t>I</w:t>
      </w:r>
      <w:r w:rsidRPr="005E2E9A">
        <w:rPr>
          <w:rFonts w:asciiTheme="minorHAnsi" w:hAnsiTheme="minorHAnsi" w:cstheme="minorHAnsi"/>
          <w:sz w:val="8"/>
        </w:rPr>
        <w:t xml:space="preserve">nternational </w:t>
      </w:r>
      <w:r w:rsidRPr="00A033F0">
        <w:rPr>
          <w:rStyle w:val="Emphasis"/>
          <w:highlight w:val="green"/>
        </w:rPr>
        <w:t>S</w:t>
      </w:r>
      <w:r w:rsidRPr="005E2E9A">
        <w:rPr>
          <w:rFonts w:asciiTheme="minorHAnsi" w:hAnsiTheme="minorHAnsi" w:cstheme="minorHAnsi"/>
          <w:sz w:val="8"/>
        </w:rPr>
        <w:t xml:space="preserve">tudies </w:t>
      </w:r>
      <w:r w:rsidRPr="00A033F0">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A033F0">
        <w:rPr>
          <w:rStyle w:val="Emphasis"/>
          <w:highlight w:val="green"/>
        </w:rPr>
        <w:t>identify</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A033F0">
        <w:rPr>
          <w:rStyle w:val="Emphasis"/>
          <w:highlight w:val="green"/>
        </w:rPr>
        <w:t>nuclear war</w:t>
      </w:r>
      <w:r w:rsidRPr="005E2E9A">
        <w:rPr>
          <w:rFonts w:asciiTheme="minorHAnsi" w:hAnsiTheme="minorHAnsi" w:cstheme="minorHAnsi"/>
          <w:sz w:val="8"/>
        </w:rPr>
        <w:t>.</w:t>
      </w:r>
    </w:p>
    <w:p w14:paraId="7F4ED250" w14:textId="5F35FCF3" w:rsidR="007027C5" w:rsidRPr="004F769F" w:rsidRDefault="007027C5" w:rsidP="007027C5">
      <w:pPr>
        <w:pStyle w:val="Heading4"/>
        <w:rPr>
          <w:rFonts w:asciiTheme="minorHAnsi" w:hAnsiTheme="minorHAnsi" w:cstheme="minorHAnsi"/>
        </w:rPr>
      </w:pPr>
      <w:r w:rsidRPr="004F769F">
        <w:rPr>
          <w:rFonts w:asciiTheme="minorHAnsi" w:hAnsiTheme="minorHAnsi" w:cstheme="minorHAnsi"/>
        </w:rPr>
        <w:t>Normal means is your aff says mega-constellations of satellites are a form of appropriation.</w:t>
      </w:r>
    </w:p>
    <w:p w14:paraId="0DE73ECD" w14:textId="77777777" w:rsidR="007027C5" w:rsidRPr="004F769F" w:rsidRDefault="007027C5" w:rsidP="007027C5">
      <w:pPr>
        <w:rPr>
          <w:rFonts w:asciiTheme="minorHAnsi" w:hAnsiTheme="minorHAnsi" w:cstheme="minorHAnsi"/>
        </w:rPr>
      </w:pPr>
      <w:r w:rsidRPr="004F769F">
        <w:rPr>
          <w:rStyle w:val="Style13ptBold"/>
          <w:rFonts w:asciiTheme="minorHAnsi" w:hAnsiTheme="minorHAnsi" w:cstheme="minorHAnsi"/>
        </w:rPr>
        <w:t>Johnson 20</w:t>
      </w:r>
      <w:r w:rsidRPr="004F769F">
        <w:rPr>
          <w:rFonts w:asciiTheme="minorHAnsi" w:hAnsiTheme="minorHAnsi" w:cstheme="minorHAnsi"/>
        </w:rPr>
        <w:t xml:space="preserve"> [Chris, Space Law Advisor for Secure World Foundation, 9 years of professional experience in international space law and policy. J.D. from New York Law School; 2020; “The Legal Status of </w:t>
      </w:r>
      <w:proofErr w:type="spellStart"/>
      <w:r w:rsidRPr="004F769F">
        <w:rPr>
          <w:rFonts w:asciiTheme="minorHAnsi" w:hAnsiTheme="minorHAnsi" w:cstheme="minorHAnsi"/>
        </w:rPr>
        <w:t>MegaLEO</w:t>
      </w:r>
      <w:proofErr w:type="spellEnd"/>
      <w:r w:rsidRPr="004F769F">
        <w:rPr>
          <w:rFonts w:asciiTheme="minorHAnsi" w:hAnsiTheme="minorHAnsi" w:cstheme="minorHAnsi"/>
        </w:rPr>
        <w:t xml:space="preserve"> Constellations and Concerns About Appropriation of Large Swaths of Earth Orbit,” </w:t>
      </w:r>
      <w:hyperlink r:id="rId12" w:history="1">
        <w:r w:rsidRPr="004F769F">
          <w:rPr>
            <w:rStyle w:val="Hyperlink"/>
            <w:rFonts w:asciiTheme="minorHAnsi" w:hAnsiTheme="minorHAnsi" w:cstheme="minorHAnsi"/>
          </w:rPr>
          <w:t>https://swfound.org/media/206951/johnson2020_referenceworkentry_thelegalstatusofmegaleoconstel.pdf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r w:rsidRPr="004F769F">
        <w:rPr>
          <w:rFonts w:asciiTheme="minorHAnsi" w:hAnsiTheme="minorHAnsi" w:cstheme="minorHAnsi"/>
        </w:rPr>
        <w:t xml:space="preserve"> *Yes this author is against constellations but they only exist to prove the link.</w:t>
      </w:r>
    </w:p>
    <w:p w14:paraId="7B60FC23" w14:textId="77777777" w:rsidR="007027C5" w:rsidRPr="004F769F" w:rsidRDefault="007027C5" w:rsidP="007027C5">
      <w:pPr>
        <w:rPr>
          <w:rStyle w:val="Emphasis"/>
          <w:rFonts w:asciiTheme="minorHAnsi" w:hAnsiTheme="minorHAnsi" w:cstheme="minorHAnsi"/>
        </w:rPr>
      </w:pPr>
      <w:r w:rsidRPr="004F769F">
        <w:rPr>
          <w:rStyle w:val="Emphasis"/>
          <w:rFonts w:asciiTheme="minorHAnsi" w:hAnsiTheme="minorHAnsi" w:cstheme="minorHAnsi"/>
        </w:rPr>
        <w:t>Excludes Others</w:t>
      </w:r>
    </w:p>
    <w:p w14:paraId="52B5B75C" w14:textId="77777777" w:rsidR="007027C5" w:rsidRPr="004F769F" w:rsidRDefault="007027C5" w:rsidP="007027C5">
      <w:pPr>
        <w:rPr>
          <w:rFonts w:asciiTheme="minorHAnsi" w:hAnsiTheme="minorHAnsi" w:cstheme="minorHAnsi"/>
          <w:sz w:val="16"/>
        </w:rPr>
      </w:pPr>
      <w:r w:rsidRPr="004F769F">
        <w:rPr>
          <w:rFonts w:asciiTheme="minorHAnsi" w:hAnsiTheme="minorHAnsi" w:cstheme="minorHAnsi"/>
          <w:sz w:val="16"/>
        </w:rPr>
        <w:t xml:space="preserve">The </w:t>
      </w:r>
      <w:r w:rsidRPr="006D58FC">
        <w:rPr>
          <w:rStyle w:val="Emphasis"/>
          <w:rFonts w:asciiTheme="minorHAnsi" w:hAnsiTheme="minorHAnsi" w:cstheme="minorHAnsi"/>
          <w:highlight w:val="green"/>
        </w:rPr>
        <w:t>constellations</w:t>
      </w:r>
      <w:r w:rsidRPr="004F769F">
        <w:rPr>
          <w:rFonts w:asciiTheme="minorHAnsi" w:hAnsiTheme="minorHAnsi" w:cstheme="minorHAnsi"/>
          <w:sz w:val="16"/>
        </w:rPr>
        <w:t xml:space="preserve"> above, because they seem to </w:t>
      </w:r>
      <w:proofErr w:type="gramStart"/>
      <w:r w:rsidRPr="004F769F">
        <w:rPr>
          <w:rStyle w:val="StyleUnderline"/>
          <w:rFonts w:asciiTheme="minorHAnsi" w:hAnsiTheme="minorHAnsi" w:cstheme="minorHAnsi"/>
        </w:rPr>
        <w:t>so overwhelmingly possess particular orbits</w:t>
      </w:r>
      <w:proofErr w:type="gramEnd"/>
      <w:r w:rsidRPr="004F769F">
        <w:rPr>
          <w:rStyle w:val="StyleUnderline"/>
          <w:rFonts w:asciiTheme="minorHAnsi" w:hAnsiTheme="minorHAnsi" w:cstheme="minorHAnsi"/>
        </w:rPr>
        <w:t xml:space="preserve"> through the use of multiple satellites to occupy orbital planes</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in a manner that </w:t>
      </w:r>
      <w:r w:rsidRPr="006D58FC">
        <w:rPr>
          <w:rStyle w:val="Emphasis"/>
          <w:rFonts w:asciiTheme="minorHAnsi" w:hAnsiTheme="minorHAnsi" w:cstheme="minorHAnsi"/>
          <w:highlight w:val="green"/>
        </w:rPr>
        <w:t>precludes other actors</w:t>
      </w:r>
      <w:r w:rsidRPr="004F769F">
        <w:rPr>
          <w:rStyle w:val="StyleUnderline"/>
          <w:rFonts w:asciiTheme="minorHAnsi" w:hAnsiTheme="minorHAnsi" w:cstheme="minorHAnsi"/>
        </w:rPr>
        <w:t xml:space="preserve"> from using those exact planes, </w:t>
      </w:r>
      <w:r w:rsidRPr="006D58FC">
        <w:rPr>
          <w:rStyle w:val="StyleUnderline"/>
          <w:rFonts w:asciiTheme="minorHAnsi" w:hAnsiTheme="minorHAnsi" w:cstheme="minorHAnsi"/>
          <w:highlight w:val="green"/>
        </w:rPr>
        <w:t>constitute</w:t>
      </w:r>
      <w:r w:rsidRPr="004F769F">
        <w:rPr>
          <w:rStyle w:val="StyleUnderline"/>
          <w:rFonts w:asciiTheme="minorHAnsi" w:hAnsiTheme="minorHAnsi" w:cstheme="minorHAnsi"/>
        </w:rPr>
        <w:t xml:space="preserve"> an </w:t>
      </w:r>
      <w:r w:rsidRPr="006D58FC">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those orbits</w:t>
      </w:r>
      <w:r w:rsidRPr="004F769F">
        <w:rPr>
          <w:rFonts w:asciiTheme="minorHAnsi" w:hAnsiTheme="minorHAnsi" w:cstheme="minorHAnsi"/>
          <w:sz w:val="16"/>
        </w:rPr>
        <w:t xml:space="preserve">. While the access to outer space is </w:t>
      </w:r>
      <w:proofErr w:type="spellStart"/>
      <w:r w:rsidRPr="004F769F">
        <w:rPr>
          <w:rFonts w:asciiTheme="minorHAnsi" w:hAnsiTheme="minorHAnsi" w:cstheme="minorHAnsi"/>
          <w:sz w:val="16"/>
        </w:rPr>
        <w:t>nonrivalrous</w:t>
      </w:r>
      <w:proofErr w:type="spellEnd"/>
      <w:r w:rsidRPr="004F769F">
        <w:rPr>
          <w:rFonts w:asciiTheme="minorHAnsi" w:hAnsiTheme="minorHAnsi" w:cstheme="minorHAnsi"/>
          <w:sz w:val="16"/>
        </w:rPr>
        <w:t xml:space="preserve"> – in the sense that anyone with the technological capacity to launch space objects can therefore explore space – it is also true that </w:t>
      </w:r>
      <w:r w:rsidRPr="004F769F">
        <w:rPr>
          <w:rStyle w:val="Emphasis"/>
          <w:rFonts w:asciiTheme="minorHAnsi" w:hAnsiTheme="minorHAnsi" w:cstheme="minorHAnsi"/>
        </w:rPr>
        <w:t>orbits closer to Earth are unique</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and when any actor utilizes that orbit to such an extent to these proposed </w:t>
      </w:r>
      <w:r w:rsidRPr="004F769F">
        <w:rPr>
          <w:rStyle w:val="Emphasis"/>
          <w:rFonts w:asciiTheme="minorHAnsi" w:hAnsiTheme="minorHAnsi" w:cstheme="minorHAnsi"/>
        </w:rPr>
        <w:t>constellations</w:t>
      </w:r>
      <w:r w:rsidRPr="004F769F">
        <w:rPr>
          <w:rStyle w:val="StyleUnderline"/>
          <w:rFonts w:asciiTheme="minorHAnsi" w:hAnsiTheme="minorHAnsi" w:cstheme="minorHAnsi"/>
        </w:rPr>
        <w:t xml:space="preserve"> will, it means that other actors simply cannot go there</w:t>
      </w:r>
      <w:r w:rsidRPr="004F769F">
        <w:rPr>
          <w:rFonts w:asciiTheme="minorHAnsi" w:hAnsiTheme="minorHAnsi" w:cstheme="minorHAnsi"/>
          <w:sz w:val="16"/>
        </w:rPr>
        <w:t>.</w:t>
      </w:r>
    </w:p>
    <w:p w14:paraId="20482CF3" w14:textId="77777777" w:rsidR="007027C5" w:rsidRPr="004F769F" w:rsidRDefault="007027C5" w:rsidP="007027C5">
      <w:pPr>
        <w:rPr>
          <w:rFonts w:asciiTheme="minorHAnsi" w:hAnsiTheme="minorHAnsi" w:cstheme="minorHAnsi"/>
          <w:sz w:val="16"/>
        </w:rPr>
      </w:pPr>
      <w:r w:rsidRPr="004F769F">
        <w:rPr>
          <w:rStyle w:val="StyleUnderline"/>
          <w:rFonts w:asciiTheme="minorHAnsi" w:hAnsiTheme="minorHAnsi" w:cstheme="minorHAnsi"/>
        </w:rPr>
        <w:t xml:space="preserve">To allow </w:t>
      </w:r>
      <w:r w:rsidRPr="004F769F">
        <w:rPr>
          <w:rStyle w:val="Emphasis"/>
          <w:rFonts w:asciiTheme="minorHAnsi" w:hAnsiTheme="minorHAnsi" w:cstheme="minorHAnsi"/>
        </w:rPr>
        <w:t>SpaceX</w:t>
      </w:r>
      <w:r w:rsidRPr="004F769F">
        <w:rPr>
          <w:rFonts w:asciiTheme="minorHAnsi" w:hAnsiTheme="minorHAnsi" w:cstheme="minorHAnsi"/>
          <w:sz w:val="16"/>
        </w:rPr>
        <w:t xml:space="preserve">, for </w:t>
      </w:r>
      <w:r w:rsidRPr="00485888">
        <w:rPr>
          <w:rFonts w:asciiTheme="minorHAnsi" w:hAnsiTheme="minorHAnsi" w:cstheme="minorHAnsi"/>
          <w:sz w:val="16"/>
        </w:rPr>
        <w:t xml:space="preserve">example, </w:t>
      </w:r>
      <w:r w:rsidRPr="00485888">
        <w:rPr>
          <w:rStyle w:val="StyleUnderline"/>
          <w:rFonts w:asciiTheme="minorHAnsi" w:hAnsiTheme="minorHAnsi" w:cstheme="minorHAnsi"/>
        </w:rPr>
        <w:t xml:space="preserve">to </w:t>
      </w:r>
      <w:proofErr w:type="gramStart"/>
      <w:r w:rsidRPr="00485888">
        <w:rPr>
          <w:rStyle w:val="StyleUnderline"/>
          <w:rFonts w:asciiTheme="minorHAnsi" w:hAnsiTheme="minorHAnsi" w:cstheme="minorHAnsi"/>
        </w:rPr>
        <w:t>so</w:t>
      </w:r>
      <w:r w:rsidRPr="004F769F">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overwhelmingly occupy a </w:t>
      </w:r>
      <w:r w:rsidRPr="00485888">
        <w:rPr>
          <w:rStyle w:val="Emphasis"/>
          <w:rFonts w:asciiTheme="minorHAnsi" w:hAnsiTheme="minorHAnsi" w:cstheme="minorHAnsi"/>
        </w:rPr>
        <w:t xml:space="preserve">number of </w:t>
      </w:r>
      <w:r w:rsidRPr="006D58FC">
        <w:rPr>
          <w:rStyle w:val="Emphasis"/>
          <w:rFonts w:asciiTheme="minorHAnsi" w:hAnsiTheme="minorHAnsi" w:cstheme="minorHAnsi"/>
          <w:highlight w:val="green"/>
        </w:rPr>
        <w:t>altitudes</w:t>
      </w:r>
      <w:proofErr w:type="gramEnd"/>
      <w:r w:rsidRPr="004F769F">
        <w:rPr>
          <w:rStyle w:val="StyleUnderline"/>
          <w:rFonts w:asciiTheme="minorHAnsi" w:hAnsiTheme="minorHAnsi" w:cstheme="minorHAnsi"/>
        </w:rPr>
        <w:t xml:space="preserve"> with so many of their spacecraft</w:t>
      </w:r>
      <w:r w:rsidRPr="004F769F">
        <w:rPr>
          <w:rFonts w:asciiTheme="minorHAnsi" w:hAnsiTheme="minorHAnsi" w:cstheme="minorHAnsi"/>
          <w:sz w:val="16"/>
        </w:rPr>
        <w:t xml:space="preserve">, essentially </w:t>
      </w:r>
      <w:r w:rsidRPr="00485888">
        <w:rPr>
          <w:rStyle w:val="StyleUnderline"/>
          <w:rFonts w:asciiTheme="minorHAnsi" w:hAnsiTheme="minorHAnsi" w:cstheme="minorHAnsi"/>
        </w:rPr>
        <w:t xml:space="preserve">means that SpaceX will henceforth be the </w:t>
      </w:r>
      <w:r w:rsidRPr="006D58FC">
        <w:rPr>
          <w:rStyle w:val="Emphasis"/>
          <w:rFonts w:asciiTheme="minorHAnsi" w:hAnsiTheme="minorHAnsi" w:cstheme="minorHAnsi"/>
          <w:highlight w:val="green"/>
        </w:rPr>
        <w:t>sole owner</w:t>
      </w:r>
      <w:r w:rsidRPr="004F769F">
        <w:rPr>
          <w:rStyle w:val="StyleUnderline"/>
          <w:rFonts w:asciiTheme="minorHAnsi" w:hAnsiTheme="minorHAnsi" w:cstheme="minorHAnsi"/>
        </w:rPr>
        <w:t xml:space="preserve"> and user of that orbit</w:t>
      </w:r>
      <w:r w:rsidRPr="004F769F">
        <w:rPr>
          <w:rFonts w:asciiTheme="minorHAnsi" w:hAnsiTheme="minorHAnsi" w:cstheme="minorHAnsi"/>
          <w:sz w:val="16"/>
        </w:rPr>
        <w:t xml:space="preserve"> (at least until their satellites are removed). </w:t>
      </w:r>
      <w:r w:rsidRPr="004F769F">
        <w:rPr>
          <w:rStyle w:val="StyleUnderline"/>
          <w:rFonts w:asciiTheme="minorHAnsi" w:hAnsiTheme="minorHAnsi" w:cstheme="minorHAnsi"/>
        </w:rPr>
        <w:t>No other actors can realistically</w:t>
      </w:r>
      <w:r w:rsidRPr="004F769F">
        <w:rPr>
          <w:rFonts w:asciiTheme="minorHAnsi" w:hAnsiTheme="minorHAnsi" w:cstheme="minorHAnsi"/>
          <w:sz w:val="16"/>
        </w:rPr>
        <w:t xml:space="preserve"> expect to </w:t>
      </w:r>
      <w:r w:rsidRPr="004F769F">
        <w:rPr>
          <w:rStyle w:val="Emphasis"/>
          <w:rFonts w:asciiTheme="minorHAnsi" w:hAnsiTheme="minorHAnsi" w:cstheme="minorHAnsi"/>
        </w:rPr>
        <w:t>operate</w:t>
      </w:r>
      <w:r w:rsidRPr="004F769F">
        <w:rPr>
          <w:rStyle w:val="StyleUnderline"/>
          <w:rFonts w:asciiTheme="minorHAnsi" w:hAnsiTheme="minorHAnsi" w:cstheme="minorHAnsi"/>
        </w:rPr>
        <w:t xml:space="preserve"> there</w:t>
      </w:r>
      <w:r w:rsidRPr="004F769F">
        <w:rPr>
          <w:rFonts w:asciiTheme="minorHAnsi" w:hAnsiTheme="minorHAnsi" w:cstheme="minorHAnsi"/>
          <w:sz w:val="16"/>
        </w:rPr>
        <w:t xml:space="preserve"> until that time. No other operator would dare run the risk of possible collision with so many other </w:t>
      </w:r>
      <w:proofErr w:type="gramStart"/>
      <w:r w:rsidRPr="004F769F">
        <w:rPr>
          <w:rFonts w:asciiTheme="minorHAnsi" w:hAnsiTheme="minorHAnsi" w:cstheme="minorHAnsi"/>
          <w:sz w:val="16"/>
        </w:rPr>
        <w:t>spacecraft</w:t>
      </w:r>
      <w:proofErr w:type="gramEnd"/>
      <w:r w:rsidRPr="004F769F">
        <w:rPr>
          <w:rFonts w:asciiTheme="minorHAnsi" w:hAnsiTheme="minorHAnsi" w:cstheme="minorHAnsi"/>
          <w:sz w:val="16"/>
        </w:rPr>
        <w:t xml:space="preserve"> in that orbit. Consequently, </w:t>
      </w:r>
      <w:r w:rsidRPr="004F769F">
        <w:rPr>
          <w:rStyle w:val="StyleUnderline"/>
          <w:rFonts w:asciiTheme="minorHAnsi" w:hAnsiTheme="minorHAnsi" w:cstheme="minorHAnsi"/>
        </w:rPr>
        <w:t>the sole occupant will be SpaceX</w:t>
      </w:r>
      <w:r w:rsidRPr="004F769F">
        <w:rPr>
          <w:rFonts w:asciiTheme="minorHAnsi" w:hAnsiTheme="minorHAnsi" w:cstheme="minorHAnsi"/>
          <w:sz w:val="16"/>
        </w:rPr>
        <w:t xml:space="preserve">, and if “possession is 9/10th of the law,” </w:t>
      </w:r>
      <w:r w:rsidRPr="004F769F">
        <w:rPr>
          <w:rStyle w:val="StyleUnderline"/>
          <w:rFonts w:asciiTheme="minorHAnsi" w:hAnsiTheme="minorHAnsi" w:cstheme="minorHAnsi"/>
        </w:rPr>
        <w:t>then SpaceX appears to be the owner of that orbit</w:t>
      </w:r>
      <w:r w:rsidRPr="004F769F">
        <w:rPr>
          <w:rFonts w:asciiTheme="minorHAnsi" w:hAnsiTheme="minorHAnsi" w:cstheme="minorHAnsi"/>
          <w:sz w:val="16"/>
        </w:rPr>
        <w:t>.</w:t>
      </w:r>
    </w:p>
    <w:p w14:paraId="0BF128AB"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Done Without Coordination</w:t>
      </w:r>
    </w:p>
    <w:p w14:paraId="3DB1D90D"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 xml:space="preserve">Additionally, SpaceX and other operators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AE092A6" w14:textId="77777777" w:rsidR="007027C5" w:rsidRPr="004F769F" w:rsidRDefault="007027C5" w:rsidP="007027C5">
      <w:pPr>
        <w:rPr>
          <w:rStyle w:val="Emphasis"/>
          <w:rFonts w:asciiTheme="minorHAnsi" w:hAnsiTheme="minorHAnsi" w:cstheme="minorHAnsi"/>
        </w:rPr>
      </w:pPr>
      <w:r w:rsidRPr="004F769F">
        <w:rPr>
          <w:rStyle w:val="Emphasis"/>
          <w:rFonts w:asciiTheme="minorHAnsi" w:hAnsiTheme="minorHAnsi" w:cstheme="minorHAnsi"/>
        </w:rPr>
        <w:t>Governments Are Ultimately Implicated</w:t>
      </w:r>
    </w:p>
    <w:p w14:paraId="4466DCB8" w14:textId="77777777" w:rsidR="007027C5" w:rsidRPr="004F769F" w:rsidRDefault="007027C5" w:rsidP="007027C5">
      <w:pPr>
        <w:rPr>
          <w:rFonts w:asciiTheme="minorHAnsi" w:hAnsiTheme="minorHAnsi" w:cstheme="minorHAnsi"/>
          <w:sz w:val="16"/>
        </w:rPr>
      </w:pPr>
      <w:r w:rsidRPr="004F769F">
        <w:rPr>
          <w:rFonts w:asciiTheme="minorHAnsi" w:hAnsiTheme="minorHAnsi" w:cstheme="minorHAnsi"/>
          <w:sz w:val="16"/>
        </w:rPr>
        <w:t xml:space="preserve">As we know, under international space law, </w:t>
      </w:r>
      <w:r w:rsidRPr="004F769F">
        <w:rPr>
          <w:rStyle w:val="StyleUnderline"/>
          <w:rFonts w:asciiTheme="minorHAnsi" w:hAnsiTheme="minorHAnsi" w:cstheme="minorHAnsi"/>
        </w:rPr>
        <w:t>what a nongovernmental entity does, a State is responsible for</w:t>
      </w:r>
      <w:r w:rsidRPr="004F769F">
        <w:rPr>
          <w:rFonts w:asciiTheme="minorHAnsi" w:hAnsiTheme="minorHAnsi" w:cstheme="minorHAnsi"/>
          <w:sz w:val="16"/>
        </w:rPr>
        <w:t xml:space="preserve">. Article VI of the Outer Space Treaty requires that at least one State authorize and supervise its nongovernmental entities and assure their continuing compliance with international law. As such, </w:t>
      </w:r>
      <w:r w:rsidRPr="004F769F">
        <w:rPr>
          <w:rStyle w:val="StyleUnderline"/>
          <w:rFonts w:asciiTheme="minorHAnsi" w:hAnsiTheme="minorHAnsi" w:cstheme="minorHAnsi"/>
        </w:rPr>
        <w:t xml:space="preserve">the prohibition on </w:t>
      </w:r>
      <w:proofErr w:type="spellStart"/>
      <w:r w:rsidRPr="004F769F">
        <w:rPr>
          <w:rStyle w:val="StyleUnderline"/>
          <w:rFonts w:asciiTheme="minorHAnsi" w:hAnsiTheme="minorHAnsi" w:cstheme="minorHAnsi"/>
        </w:rPr>
        <w:t>nonappropriation</w:t>
      </w:r>
      <w:proofErr w:type="spellEnd"/>
      <w:r w:rsidRPr="004F769F">
        <w:rPr>
          <w:rStyle w:val="StyleUnderline"/>
          <w:rFonts w:asciiTheme="minorHAnsi" w:hAnsiTheme="minorHAnsi" w:cstheme="minorHAnsi"/>
        </w:rPr>
        <w:t xml:space="preserve"> imposed upon States</w:t>
      </w:r>
      <w:r w:rsidRPr="004F769F">
        <w:rPr>
          <w:rFonts w:asciiTheme="minorHAnsi" w:hAnsiTheme="minorHAnsi" w:cstheme="minorHAnsi"/>
          <w:sz w:val="16"/>
        </w:rPr>
        <w:t xml:space="preserve"> under Article II of the Outer Space Treaty </w:t>
      </w:r>
      <w:r w:rsidRPr="004F769F">
        <w:rPr>
          <w:rStyle w:val="Emphasis"/>
          <w:rFonts w:asciiTheme="minorHAnsi" w:hAnsiTheme="minorHAnsi" w:cstheme="minorHAnsi"/>
        </w:rPr>
        <w:t>applies equally to nongovernmental private entities such as SpaceX</w:t>
      </w:r>
      <w:r w:rsidRPr="004F769F">
        <w:rPr>
          <w:rFonts w:asciiTheme="minorHAnsi" w:hAnsiTheme="minorHAnsi" w:cstheme="minorHAnsi"/>
          <w:sz w:val="16"/>
        </w:rPr>
        <w:t>.</w:t>
      </w:r>
    </w:p>
    <w:p w14:paraId="392E66C5" w14:textId="77777777" w:rsidR="007027C5" w:rsidRPr="004F769F" w:rsidRDefault="007027C5" w:rsidP="007027C5">
      <w:pPr>
        <w:rPr>
          <w:rFonts w:asciiTheme="minorHAnsi" w:hAnsiTheme="minorHAnsi" w:cstheme="minorHAnsi"/>
        </w:rPr>
      </w:pPr>
      <w:r w:rsidRPr="004F769F">
        <w:rPr>
          <w:rFonts w:asciiTheme="minorHAnsi" w:hAnsiTheme="minorHAnsi" w:cstheme="minorHAnsi"/>
        </w:rPr>
        <w:t xml:space="preserve">Nevertheless, </w:t>
      </w:r>
      <w:r w:rsidRPr="004F769F">
        <w:rPr>
          <w:rStyle w:val="StyleUnderline"/>
          <w:rFonts w:asciiTheme="minorHAnsi" w:hAnsiTheme="minorHAnsi" w:cstheme="minorHAnsi"/>
        </w:rPr>
        <w:t xml:space="preserve">through the launching and bringing into use of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SpaceX will be the sole occupant, and thereby, possessor, both fact and in law, of 550 km, 1100 km, 1130 km, 1275 km, and 1325 km above our planet</w:t>
      </w:r>
      <w:r w:rsidRPr="004F769F">
        <w:rPr>
          <w:rFonts w:asciiTheme="minorHAnsi" w:hAnsiTheme="minorHAnsi" w:cstheme="minorHAnsi"/>
        </w:rPr>
        <w:t xml:space="preserve"> (</w:t>
      </w:r>
      <w:r w:rsidRPr="004F769F">
        <w:rPr>
          <w:rStyle w:val="StyleUnderline"/>
          <w:rFonts w:asciiTheme="minorHAnsi" w:hAnsiTheme="minorHAnsi" w:cstheme="minorHAnsi"/>
        </w:rPr>
        <w:t>or whatever orbits they finally come to occupy</w:t>
      </w:r>
      <w:r w:rsidRPr="004F769F">
        <w:rPr>
          <w:rFonts w:asciiTheme="minorHAnsi" w:hAnsiTheme="minorHAnsi" w:cstheme="minorHAnsi"/>
        </w:rPr>
        <w:t xml:space="preserve">). </w:t>
      </w:r>
      <w:r w:rsidRPr="004F769F">
        <w:rPr>
          <w:rStyle w:val="StyleUnderline"/>
          <w:rFonts w:asciiTheme="minorHAnsi" w:hAnsiTheme="minorHAnsi" w:cstheme="minorHAnsi"/>
        </w:rPr>
        <w:t>The same is true for the other operators of these large constellations which will be solely occupying entire orbits</w:t>
      </w:r>
      <w:r w:rsidRPr="004F769F">
        <w:rPr>
          <w:rFonts w:asciiTheme="minorHAnsi" w:hAnsiTheme="minorHAnsi" w:cstheme="minorHAnsi"/>
        </w:rPr>
        <w:t>.</w:t>
      </w:r>
    </w:p>
    <w:p w14:paraId="44296AEF" w14:textId="77777777" w:rsidR="007027C5" w:rsidRPr="004F769F" w:rsidRDefault="007027C5" w:rsidP="007027C5">
      <w:pPr>
        <w:rPr>
          <w:rStyle w:val="Emphasis"/>
          <w:rFonts w:asciiTheme="minorHAnsi" w:hAnsiTheme="minorHAnsi" w:cstheme="minorHAnsi"/>
        </w:rPr>
      </w:pPr>
      <w:r w:rsidRPr="006D58FC">
        <w:rPr>
          <w:rStyle w:val="Emphasis"/>
          <w:rFonts w:asciiTheme="minorHAnsi" w:hAnsiTheme="minorHAnsi" w:cstheme="minorHAnsi"/>
          <w:highlight w:val="green"/>
        </w:rPr>
        <w:t>Long-Term Occupation Constitutes Appropriation</w:t>
      </w:r>
    </w:p>
    <w:p w14:paraId="03F824BA" w14:textId="77777777" w:rsidR="007027C5" w:rsidRPr="004F769F" w:rsidRDefault="007027C5" w:rsidP="007027C5">
      <w:pPr>
        <w:rPr>
          <w:rFonts w:asciiTheme="minorHAnsi" w:hAnsiTheme="minorHAnsi" w:cstheme="minorHAnsi"/>
          <w:sz w:val="16"/>
        </w:rPr>
      </w:pPr>
      <w:r w:rsidRPr="004F769F">
        <w:rPr>
          <w:rFonts w:asciiTheme="minorHAnsi" w:hAnsiTheme="minorHAnsi" w:cstheme="minorHAnsi"/>
          <w:sz w:val="16"/>
        </w:rPr>
        <w:t xml:space="preserve">These </w:t>
      </w:r>
      <w:r w:rsidRPr="004F769F">
        <w:rPr>
          <w:rStyle w:val="StyleUnderline"/>
          <w:rFonts w:asciiTheme="minorHAnsi" w:hAnsiTheme="minorHAnsi" w:cstheme="minorHAnsi"/>
        </w:rPr>
        <w:t>altitudes are additionally significant</w:t>
      </w:r>
      <w:r w:rsidRPr="004F769F">
        <w:rPr>
          <w:rFonts w:asciiTheme="minorHAnsi" w:hAnsiTheme="minorHAnsi" w:cstheme="minorHAnsi"/>
          <w:sz w:val="16"/>
        </w:rPr>
        <w:t xml:space="preserve">, as nonfunctional spacecraft in orbits lower than around 500 km will re-enter the Earth’s atmosphere in months or a few years, but </w:t>
      </w:r>
      <w:r w:rsidRPr="004F769F">
        <w:rPr>
          <w:rStyle w:val="StyleUnderline"/>
          <w:rFonts w:asciiTheme="minorHAnsi" w:hAnsiTheme="minorHAnsi" w:cstheme="minorHAnsi"/>
        </w:rPr>
        <w:t xml:space="preserve">the </w:t>
      </w:r>
      <w:r w:rsidRPr="006D58FC">
        <w:rPr>
          <w:rStyle w:val="StyleUnderline"/>
          <w:rFonts w:asciiTheme="minorHAnsi" w:hAnsiTheme="minorHAnsi" w:cstheme="minorHAnsi"/>
          <w:highlight w:val="green"/>
        </w:rPr>
        <w:t>altitudes</w:t>
      </w:r>
      <w:r w:rsidRPr="004F769F">
        <w:rPr>
          <w:rStyle w:val="StyleUnderline"/>
          <w:rFonts w:asciiTheme="minorHAnsi" w:hAnsiTheme="minorHAnsi" w:cstheme="minorHAnsi"/>
        </w:rPr>
        <w:t xml:space="preserve"> selected for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while technologically desirable for their purposes, also </w:t>
      </w:r>
      <w:r w:rsidRPr="006D58FC">
        <w:rPr>
          <w:rStyle w:val="StyleUnderline"/>
          <w:rFonts w:asciiTheme="minorHAnsi" w:hAnsiTheme="minorHAnsi" w:cstheme="minorHAnsi"/>
          <w:highlight w:val="green"/>
        </w:rPr>
        <w:t>mean</w:t>
      </w:r>
      <w:r w:rsidRPr="004F769F">
        <w:rPr>
          <w:rStyle w:val="StyleUnderline"/>
          <w:rFonts w:asciiTheme="minorHAnsi" w:hAnsiTheme="minorHAnsi" w:cstheme="minorHAnsi"/>
        </w:rPr>
        <w:t xml:space="preserve"> that </w:t>
      </w:r>
      <w:r w:rsidRPr="006D58FC">
        <w:rPr>
          <w:rStyle w:val="StyleUnderline"/>
          <w:rFonts w:asciiTheme="minorHAnsi" w:hAnsiTheme="minorHAnsi" w:cstheme="minorHAnsi"/>
          <w:highlight w:val="green"/>
        </w:rPr>
        <w:t>any spacecraft</w:t>
      </w:r>
      <w:r w:rsidRPr="004F769F">
        <w:rPr>
          <w:rStyle w:val="StyleUnderline"/>
          <w:rFonts w:asciiTheme="minorHAnsi" w:hAnsiTheme="minorHAnsi" w:cstheme="minorHAnsi"/>
        </w:rPr>
        <w:t xml:space="preserve"> which are not de-orbited from these regions </w:t>
      </w:r>
      <w:r w:rsidRPr="006D58FC">
        <w:rPr>
          <w:rStyle w:val="StyleUnderline"/>
          <w:rFonts w:asciiTheme="minorHAnsi" w:hAnsiTheme="minorHAnsi" w:cstheme="minorHAnsi"/>
          <w:highlight w:val="green"/>
        </w:rPr>
        <w:t xml:space="preserve">may be there for </w:t>
      </w:r>
      <w:r w:rsidRPr="006D58FC">
        <w:rPr>
          <w:rStyle w:val="Emphasis"/>
          <w:rFonts w:asciiTheme="minorHAnsi" w:hAnsiTheme="minorHAnsi" w:cstheme="minorHAnsi"/>
          <w:highlight w:val="green"/>
        </w:rPr>
        <w:t>decades</w:t>
      </w:r>
      <w:r w:rsidRPr="004F769F">
        <w:rPr>
          <w:rStyle w:val="StyleUnderline"/>
          <w:rFonts w:asciiTheme="minorHAnsi" w:hAnsiTheme="minorHAnsi" w:cstheme="minorHAnsi"/>
        </w:rPr>
        <w:t>, or possibly even hundreds of years</w:t>
      </w:r>
      <w:r w:rsidRPr="004F769F">
        <w:rPr>
          <w:rFonts w:asciiTheme="minorHAnsi" w:hAnsiTheme="minorHAnsi" w:cstheme="minorHAnsi"/>
          <w:sz w:val="16"/>
        </w:rPr>
        <w:t xml:space="preserve">. By comparison, </w:t>
      </w:r>
      <w:r w:rsidRPr="004F769F">
        <w:rPr>
          <w:rStyle w:val="StyleUnderline"/>
          <w:rFonts w:asciiTheme="minorHAnsi" w:hAnsiTheme="minorHAnsi" w:cstheme="minorHAnsi"/>
        </w:rPr>
        <w:t xml:space="preserve">the granting of rights for orbital slots at GSO is in 15-year increments, a length of time much less than what the altitudes of the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threaten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Such long spans of time at these altitudes by these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further bolster the contention </w:t>
      </w:r>
      <w:r w:rsidRPr="006D58FC">
        <w:rPr>
          <w:rStyle w:val="StyleUnderline"/>
          <w:rFonts w:asciiTheme="minorHAnsi" w:hAnsiTheme="minorHAnsi" w:cstheme="minorHAnsi"/>
          <w:highlight w:val="green"/>
        </w:rPr>
        <w:t>that</w:t>
      </w:r>
      <w:r w:rsidRPr="004F769F">
        <w:rPr>
          <w:rStyle w:val="StyleUnderline"/>
          <w:rFonts w:asciiTheme="minorHAnsi" w:hAnsiTheme="minorHAnsi" w:cstheme="minorHAnsi"/>
        </w:rPr>
        <w:t xml:space="preserve"> this occupation </w:t>
      </w:r>
      <w:r w:rsidRPr="006D58FC">
        <w:rPr>
          <w:rStyle w:val="StyleUnderline"/>
          <w:rFonts w:asciiTheme="minorHAnsi" w:hAnsiTheme="minorHAnsi" w:cstheme="minorHAnsi"/>
          <w:highlight w:val="green"/>
        </w:rPr>
        <w:t xml:space="preserve">rises to the level of </w:t>
      </w:r>
      <w:r w:rsidRPr="006D58FC">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these orbits</w:t>
      </w:r>
      <w:r w:rsidRPr="004F769F">
        <w:rPr>
          <w:rFonts w:asciiTheme="minorHAnsi" w:hAnsiTheme="minorHAnsi" w:cstheme="minorHAnsi"/>
          <w:sz w:val="16"/>
        </w:rPr>
        <w:t>.</w:t>
      </w:r>
    </w:p>
    <w:p w14:paraId="61A59523" w14:textId="77777777" w:rsidR="007027C5" w:rsidRPr="004F769F" w:rsidRDefault="007027C5" w:rsidP="007027C5">
      <w:pPr>
        <w:rPr>
          <w:rStyle w:val="Emphasis"/>
          <w:rFonts w:asciiTheme="minorHAnsi" w:hAnsiTheme="minorHAnsi" w:cstheme="minorHAnsi"/>
        </w:rPr>
      </w:pPr>
      <w:r w:rsidRPr="004F769F">
        <w:rPr>
          <w:rStyle w:val="Emphasis"/>
          <w:rFonts w:asciiTheme="minorHAnsi" w:hAnsiTheme="minorHAnsi" w:cstheme="minorHAnsi"/>
        </w:rPr>
        <w:t>Prevents Others from Using Space</w:t>
      </w:r>
    </w:p>
    <w:p w14:paraId="285747F1" w14:textId="77777777" w:rsidR="007027C5" w:rsidRPr="004F769F" w:rsidRDefault="007027C5" w:rsidP="007027C5">
      <w:pPr>
        <w:rPr>
          <w:rFonts w:asciiTheme="minorHAnsi" w:hAnsiTheme="minorHAnsi" w:cstheme="minorHAnsi"/>
          <w:sz w:val="16"/>
        </w:rPr>
      </w:pPr>
      <w:r w:rsidRPr="004F769F">
        <w:rPr>
          <w:rStyle w:val="StyleUnderline"/>
          <w:rFonts w:asciiTheme="minorHAnsi" w:hAnsiTheme="minorHAnsi" w:cstheme="minorHAnsi"/>
        </w:rPr>
        <w:t>Article I of the</w:t>
      </w:r>
      <w:r w:rsidRPr="004F769F">
        <w:rPr>
          <w:rFonts w:asciiTheme="minorHAnsi" w:hAnsiTheme="minorHAnsi" w:cstheme="minorHAnsi"/>
          <w:sz w:val="16"/>
        </w:rPr>
        <w:t xml:space="preserve"> </w:t>
      </w:r>
      <w:r w:rsidRPr="004F769F">
        <w:rPr>
          <w:rStyle w:val="StyleUnderline"/>
          <w:rFonts w:asciiTheme="minorHAnsi" w:hAnsiTheme="minorHAnsi" w:cstheme="minorHAnsi"/>
        </w:rPr>
        <w:t>O</w:t>
      </w:r>
      <w:r w:rsidRPr="004F769F">
        <w:rPr>
          <w:rFonts w:asciiTheme="minorHAnsi" w:hAnsiTheme="minorHAnsi" w:cstheme="minorHAnsi"/>
          <w:sz w:val="16"/>
        </w:rPr>
        <w:t xml:space="preserve">uter </w:t>
      </w:r>
      <w:r w:rsidRPr="004F769F">
        <w:rPr>
          <w:rStyle w:val="StyleUnderline"/>
          <w:rFonts w:asciiTheme="minorHAnsi" w:hAnsiTheme="minorHAnsi" w:cstheme="minorHAnsi"/>
        </w:rPr>
        <w:t>S</w:t>
      </w:r>
      <w:r w:rsidRPr="004F769F">
        <w:rPr>
          <w:rFonts w:asciiTheme="minorHAnsi" w:hAnsiTheme="minorHAnsi" w:cstheme="minorHAnsi"/>
          <w:sz w:val="16"/>
        </w:rPr>
        <w:t xml:space="preserve">pace </w:t>
      </w:r>
      <w:r w:rsidRPr="004F769F">
        <w:rPr>
          <w:rStyle w:val="StyleUnderline"/>
          <w:rFonts w:asciiTheme="minorHAnsi" w:hAnsiTheme="minorHAnsi" w:cstheme="minorHAnsi"/>
        </w:rPr>
        <w:t>T</w:t>
      </w:r>
      <w:r w:rsidRPr="004F769F">
        <w:rPr>
          <w:rFonts w:asciiTheme="minorHAnsi" w:hAnsiTheme="minorHAnsi" w:cstheme="minorHAnsi"/>
          <w:sz w:val="16"/>
        </w:rPr>
        <w:t xml:space="preserve">reaty </w:t>
      </w:r>
      <w:r w:rsidRPr="004F769F">
        <w:rPr>
          <w:rStyle w:val="StyleUnderline"/>
          <w:rFonts w:asciiTheme="minorHAnsi" w:hAnsiTheme="minorHAnsi" w:cstheme="minorHAnsi"/>
        </w:rPr>
        <w:t>establishes that the exploration and use of outer space is “the province of all mankind.”</w:t>
      </w:r>
      <w:r w:rsidRPr="004F769F">
        <w:rPr>
          <w:rFonts w:asciiTheme="minorHAnsi" w:hAnsiTheme="minorHAnsi" w:cstheme="minorHAnsi"/>
          <w:sz w:val="16"/>
        </w:rPr>
        <w:t xml:space="preserve"> </w:t>
      </w:r>
      <w:r w:rsidRPr="004F769F">
        <w:rPr>
          <w:rStyle w:val="StyleUnderline"/>
          <w:rFonts w:asciiTheme="minorHAnsi" w:hAnsiTheme="minorHAnsi" w:cstheme="minorHAnsi"/>
        </w:rPr>
        <w:t>It further requires</w:t>
      </w:r>
      <w:r w:rsidRPr="004F769F">
        <w:rPr>
          <w:rFonts w:asciiTheme="minorHAnsi" w:hAnsiTheme="minorHAnsi" w:cstheme="minorHAnsi"/>
          <w:sz w:val="16"/>
        </w:rPr>
        <w:t xml:space="preserve"> that this </w:t>
      </w:r>
      <w:r w:rsidRPr="004F769F">
        <w:rPr>
          <w:rStyle w:val="StyleUnderline"/>
          <w:rFonts w:asciiTheme="minorHAnsi" w:hAnsiTheme="minorHAnsi" w:cstheme="minorHAnsi"/>
        </w:rPr>
        <w:t>exploration and use shall be by all States “without discrimination of any kind</w:t>
      </w:r>
      <w:r w:rsidRPr="004F769F">
        <w:rPr>
          <w:rFonts w:asciiTheme="minorHAnsi" w:hAnsiTheme="minorHAnsi" w:cstheme="minorHAnsi"/>
          <w:sz w:val="16"/>
        </w:rPr>
        <w:t xml:space="preserve">, on a basis of equality and in accordance with international law...” However, </w:t>
      </w:r>
      <w:r w:rsidRPr="004F769F">
        <w:rPr>
          <w:rStyle w:val="StyleUnderline"/>
          <w:rFonts w:asciiTheme="minorHAnsi" w:hAnsiTheme="minorHAnsi" w:cstheme="minorHAnsi"/>
        </w:rPr>
        <w:t>when one private corporation so overwhelmingly possesses entire portions of outer space, their use is discriminatory to other potential users and interferes with their freedom to access, explore, and use outer space</w:t>
      </w:r>
      <w:r w:rsidRPr="004F769F">
        <w:rPr>
          <w:rFonts w:asciiTheme="minorHAnsi" w:hAnsiTheme="minorHAnsi" w:cstheme="minorHAnsi"/>
          <w:sz w:val="16"/>
        </w:rPr>
        <w:t xml:space="preserve">. So long as </w:t>
      </w:r>
      <w:r w:rsidRPr="004F769F">
        <w:rPr>
          <w:rStyle w:val="StyleUnderline"/>
          <w:rFonts w:asciiTheme="minorHAnsi" w:hAnsiTheme="minorHAnsi" w:cstheme="minorHAnsi"/>
        </w:rPr>
        <w:t>these actors</w:t>
      </w:r>
      <w:r w:rsidRPr="004F769F">
        <w:rPr>
          <w:rFonts w:asciiTheme="minorHAnsi" w:hAnsiTheme="minorHAnsi" w:cstheme="minorHAnsi"/>
          <w:sz w:val="16"/>
        </w:rPr>
        <w:t xml:space="preserve"> are so dominantly possessing and occupying those orbits, their actions </w:t>
      </w:r>
      <w:r w:rsidRPr="004F769F">
        <w:rPr>
          <w:rStyle w:val="StyleUnderline"/>
          <w:rFonts w:asciiTheme="minorHAnsi" w:hAnsiTheme="minorHAnsi" w:cstheme="minorHAnsi"/>
        </w:rPr>
        <w:t>exclude others from using them</w:t>
      </w:r>
      <w:r w:rsidRPr="004F769F">
        <w:rPr>
          <w:rFonts w:asciiTheme="minorHAnsi" w:hAnsiTheme="minorHAnsi" w:cstheme="min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F769F">
        <w:rPr>
          <w:rStyle w:val="Emphasis"/>
          <w:rFonts w:asciiTheme="minorHAnsi" w:hAnsiTheme="minorHAnsi" w:cstheme="minorHAnsi"/>
        </w:rPr>
        <w:t>massive occupation</w:t>
      </w:r>
      <w:r w:rsidRPr="004F769F">
        <w:rPr>
          <w:rFonts w:asciiTheme="minorHAnsi" w:hAnsiTheme="minorHAnsi" w:cstheme="minorHAnsi"/>
          <w:sz w:val="16"/>
        </w:rPr>
        <w:t xml:space="preserve"> of </w:t>
      </w:r>
      <w:proofErr w:type="gramStart"/>
      <w:r w:rsidRPr="004F769F">
        <w:rPr>
          <w:rFonts w:asciiTheme="minorHAnsi" w:hAnsiTheme="minorHAnsi" w:cstheme="minorHAnsi"/>
          <w:sz w:val="16"/>
        </w:rPr>
        <w:t>particular orbits</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effectively defeats others from enjoying the use of outer space</w:t>
      </w:r>
      <w:r w:rsidRPr="004F769F">
        <w:rPr>
          <w:rFonts w:asciiTheme="minorHAnsi" w:hAnsiTheme="minorHAnsi" w:cstheme="minorHAnsi"/>
          <w:sz w:val="16"/>
        </w:rPr>
        <w:t xml:space="preserve">. While a </w:t>
      </w:r>
      <w:proofErr w:type="gramStart"/>
      <w:r w:rsidRPr="004F769F">
        <w:rPr>
          <w:rFonts w:asciiTheme="minorHAnsi" w:hAnsiTheme="minorHAnsi" w:cstheme="minorHAnsi"/>
          <w:sz w:val="16"/>
        </w:rPr>
        <w:t>State</w:t>
      </w:r>
      <w:proofErr w:type="gramEnd"/>
      <w:r w:rsidRPr="004F769F">
        <w:rPr>
          <w:rFonts w:asciiTheme="minorHAnsi" w:hAnsiTheme="minorHAnsi" w:cstheme="min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76FB56E"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No Due Regard for Others</w:t>
      </w:r>
    </w:p>
    <w:p w14:paraId="538FFE5F"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 xml:space="preserve">That these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561E724E"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Harmful Contamination</w:t>
      </w:r>
    </w:p>
    <w:p w14:paraId="6913F479" w14:textId="77777777" w:rsidR="007027C5" w:rsidRPr="004F769F" w:rsidRDefault="007027C5" w:rsidP="007027C5">
      <w:pPr>
        <w:rPr>
          <w:rFonts w:asciiTheme="minorHAnsi" w:hAnsiTheme="minorHAnsi" w:cstheme="minorHAnsi"/>
          <w:sz w:val="16"/>
          <w:szCs w:val="16"/>
        </w:rPr>
      </w:pPr>
      <w:r w:rsidRPr="004F769F">
        <w:rPr>
          <w:rFonts w:asciiTheme="minorHAnsi" w:hAnsiTheme="minorHAnsi" w:cstheme="minorHAnsi"/>
          <w:sz w:val="16"/>
          <w:szCs w:val="16"/>
        </w:rPr>
        <w:t xml:space="preserve">The impacts of the spacecraft on the pressing issue of space debris need not be gone into detail here. Suffice it to say,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threaten mega-debris. The failure rate of these comparatively cheap satellites should give pause, because if 5% of a constellation of 100 satellites fails, this is 5 guaranteed new pieces of debris intentionally introduced to the fragile space domain.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4F769F">
        <w:rPr>
          <w:rFonts w:asciiTheme="minorHAnsi" w:hAnsiTheme="minorHAnsi" w:cstheme="minorHAnsi"/>
          <w:sz w:val="16"/>
          <w:szCs w:val="16"/>
        </w:rPr>
        <w:t>in regard to</w:t>
      </w:r>
      <w:proofErr w:type="gramEnd"/>
      <w:r w:rsidRPr="004F769F">
        <w:rPr>
          <w:rFonts w:asciiTheme="minorHAnsi" w:hAnsiTheme="minorHAnsi" w:cstheme="minorHAnsi"/>
          <w:sz w:val="16"/>
          <w:szCs w:val="16"/>
        </w:rPr>
        <w:t xml:space="preserve"> others, and in fact, amounts to excluding others from using the space domain. By excluding others, this has the effect of taking orbits for themselves, which IS occupation.</w:t>
      </w:r>
    </w:p>
    <w:p w14:paraId="3D96B381" w14:textId="77777777" w:rsidR="007027C5" w:rsidRPr="004F769F" w:rsidRDefault="007027C5" w:rsidP="007027C5">
      <w:pPr>
        <w:rPr>
          <w:rStyle w:val="Emphasis"/>
          <w:rFonts w:asciiTheme="minorHAnsi" w:hAnsiTheme="minorHAnsi" w:cstheme="minorHAnsi"/>
        </w:rPr>
      </w:pPr>
      <w:r w:rsidRPr="004F769F">
        <w:rPr>
          <w:rStyle w:val="Emphasis"/>
          <w:rFonts w:asciiTheme="minorHAnsi" w:hAnsiTheme="minorHAnsi" w:cstheme="minorHAnsi"/>
        </w:rPr>
        <w:t>If This Isn’t Appropriation, Then What Is?</w:t>
      </w:r>
    </w:p>
    <w:p w14:paraId="597124C4" w14:textId="77777777" w:rsidR="007027C5" w:rsidRPr="00452B06" w:rsidRDefault="007027C5" w:rsidP="007027C5">
      <w:pPr>
        <w:rPr>
          <w:rFonts w:asciiTheme="minorHAnsi" w:hAnsiTheme="minorHAnsi" w:cstheme="minorHAnsi"/>
          <w:sz w:val="16"/>
        </w:rPr>
      </w:pPr>
      <w:r w:rsidRPr="004F769F">
        <w:rPr>
          <w:rFonts w:asciiTheme="minorHAnsi" w:hAnsiTheme="minorHAnsi" w:cstheme="minorHAnsi"/>
          <w:sz w:val="16"/>
        </w:rPr>
        <w:t xml:space="preserve">Arguing in the alternative, </w:t>
      </w:r>
      <w:r w:rsidRPr="004F769F">
        <w:rPr>
          <w:rStyle w:val="StyleUnderline"/>
          <w:rFonts w:asciiTheme="minorHAnsi" w:hAnsiTheme="minorHAnsi" w:cstheme="minorHAnsi"/>
        </w:rPr>
        <w:t xml:space="preserve">if these </w:t>
      </w:r>
      <w:proofErr w:type="spellStart"/>
      <w:r w:rsidRPr="004F769F">
        <w:rPr>
          <w:rStyle w:val="StyleUnderline"/>
          <w:rFonts w:asciiTheme="minorHAnsi" w:hAnsiTheme="minorHAnsi" w:cstheme="minorHAnsi"/>
        </w:rPr>
        <w:t>megaconstellations</w:t>
      </w:r>
      <w:proofErr w:type="spellEnd"/>
      <w:r w:rsidRPr="004F769F">
        <w:rPr>
          <w:rFonts w:asciiTheme="minorHAnsi" w:hAnsiTheme="minorHAnsi" w:cstheme="minorHAnsi"/>
          <w:sz w:val="16"/>
        </w:rPr>
        <w:t xml:space="preserve"> — in their dominant occupation of entire orbits in orbital planes with numerous satellites — </w:t>
      </w:r>
      <w:r w:rsidRPr="004F769F">
        <w:rPr>
          <w:rStyle w:val="StyleUnderline"/>
          <w:rFonts w:asciiTheme="minorHAnsi" w:hAnsiTheme="minorHAnsi" w:cstheme="minorHAnsi"/>
        </w:rPr>
        <w:t>could be considered</w:t>
      </w:r>
      <w:r w:rsidRPr="004F769F">
        <w:rPr>
          <w:rFonts w:asciiTheme="minorHAnsi" w:hAnsiTheme="minorHAnsi" w:cstheme="minorHAnsi"/>
          <w:sz w:val="16"/>
        </w:rPr>
        <w:t xml:space="preserve"> (merely for the sake of argument) </w:t>
      </w:r>
      <w:r w:rsidRPr="004F769F">
        <w:rPr>
          <w:rStyle w:val="StyleUnderline"/>
          <w:rFonts w:asciiTheme="minorHAnsi" w:hAnsiTheme="minorHAnsi" w:cstheme="minorHAnsi"/>
        </w:rPr>
        <w:t>to not be appropriation</w:t>
      </w:r>
      <w:r w:rsidRPr="004F769F">
        <w:rPr>
          <w:rFonts w:asciiTheme="minorHAnsi" w:hAnsiTheme="minorHAnsi" w:cstheme="minorHAnsi"/>
          <w:sz w:val="16"/>
        </w:rPr>
        <w:t xml:space="preserve">, we must therefore ask: </w:t>
      </w:r>
      <w:r w:rsidRPr="004F769F">
        <w:rPr>
          <w:rStyle w:val="StyleUnderline"/>
          <w:rFonts w:asciiTheme="minorHAnsi" w:hAnsiTheme="minorHAnsi" w:cstheme="minorHAnsi"/>
        </w:rPr>
        <w:t>what would be appropriation?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What use of </w:t>
      </w:r>
      <w:r w:rsidRPr="004F769F">
        <w:rPr>
          <w:rStyle w:val="Emphasis"/>
          <w:rFonts w:asciiTheme="minorHAnsi" w:hAnsiTheme="minorHAnsi" w:cstheme="minorHAnsi"/>
        </w:rPr>
        <w:t>void space</w:t>
      </w:r>
      <w:r w:rsidRPr="004F769F">
        <w:rPr>
          <w:rStyle w:val="StyleUnderline"/>
          <w:rFonts w:asciiTheme="minorHAnsi" w:hAnsiTheme="minorHAnsi" w:cstheme="minorHAnsi"/>
        </w:rPr>
        <w:t xml:space="preserve">, including orbits of the Earth, would </w:t>
      </w:r>
      <w:r w:rsidRPr="004F769F">
        <w:rPr>
          <w:rStyle w:val="Emphasis"/>
          <w:rFonts w:asciiTheme="minorHAnsi" w:hAnsiTheme="minorHAnsi" w:cstheme="minorHAnsi"/>
        </w:rPr>
        <w:t>constitute actual appropriation</w:t>
      </w:r>
      <w:r w:rsidRPr="004F769F">
        <w:rPr>
          <w:rStyle w:val="StyleUnderline"/>
          <w:rFonts w:asciiTheme="minorHAnsi" w:hAnsiTheme="minorHAnsi" w:cstheme="minorHAnsi"/>
        </w:rPr>
        <w:t>?</w:t>
      </w:r>
      <w:r w:rsidRPr="004F769F">
        <w:rPr>
          <w:rFonts w:asciiTheme="minorHAnsi" w:hAnsiTheme="minorHAnsi" w:cstheme="min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F769F">
        <w:rPr>
          <w:rFonts w:asciiTheme="minorHAnsi" w:hAnsiTheme="minorHAnsi" w:cstheme="minorHAnsi"/>
          <w:sz w:val="16"/>
        </w:rPr>
        <w:t>megaconstellations</w:t>
      </w:r>
      <w:proofErr w:type="spellEnd"/>
      <w:r w:rsidRPr="004F769F">
        <w:rPr>
          <w:rFonts w:asciiTheme="minorHAnsi" w:hAnsiTheme="minorHAnsi" w:cstheme="minorHAnsi"/>
          <w:sz w:val="16"/>
        </w:rPr>
        <w:t xml:space="preserve"> which would then </w:t>
      </w:r>
      <w:r w:rsidRPr="00452B06">
        <w:rPr>
          <w:rFonts w:asciiTheme="minorHAnsi" w:hAnsiTheme="minorHAnsi" w:cstheme="minorHAnsi"/>
          <w:sz w:val="16"/>
        </w:rPr>
        <w:t xml:space="preserve">cross the threshold into appropriation. However, a formal claim of sovereignty would be merely an act occurring on Earth and would not change any </w:t>
      </w:r>
      <w:proofErr w:type="gramStart"/>
      <w:r w:rsidRPr="00452B06">
        <w:rPr>
          <w:rFonts w:asciiTheme="minorHAnsi" w:hAnsiTheme="minorHAnsi" w:cstheme="minorHAnsi"/>
          <w:sz w:val="16"/>
        </w:rPr>
        <w:t>actual facts</w:t>
      </w:r>
      <w:proofErr w:type="gramEnd"/>
      <w:r w:rsidRPr="00452B06">
        <w:rPr>
          <w:rFonts w:asciiTheme="minorHAnsi" w:hAnsiTheme="minorHAnsi" w:cstheme="minorHAnsi"/>
          <w:sz w:val="16"/>
        </w:rPr>
        <w:t xml:space="preserve"> in the space domain. Consequently, </w:t>
      </w:r>
      <w:r w:rsidRPr="00452B06">
        <w:rPr>
          <w:rStyle w:val="StyleUnderline"/>
          <w:rFonts w:asciiTheme="minorHAnsi" w:hAnsiTheme="minorHAnsi" w:cstheme="minorHAnsi"/>
        </w:rPr>
        <w:t xml:space="preserve">the lack of a </w:t>
      </w:r>
      <w:r w:rsidRPr="00452B06">
        <w:rPr>
          <w:rStyle w:val="Emphasis"/>
          <w:rFonts w:asciiTheme="minorHAnsi" w:hAnsiTheme="minorHAnsi" w:cstheme="minorHAnsi"/>
        </w:rPr>
        <w:t>formal</w:t>
      </w:r>
      <w:r w:rsidRPr="00452B06">
        <w:rPr>
          <w:rStyle w:val="StyleUnderline"/>
          <w:rFonts w:asciiTheme="minorHAnsi" w:hAnsiTheme="minorHAnsi" w:cstheme="minorHAnsi"/>
        </w:rPr>
        <w:t xml:space="preserve"> claim of </w:t>
      </w:r>
      <w:r w:rsidRPr="00452B06">
        <w:rPr>
          <w:rStyle w:val="Emphasis"/>
          <w:rFonts w:asciiTheme="minorHAnsi" w:hAnsiTheme="minorHAnsi" w:cstheme="minorHAnsi"/>
        </w:rPr>
        <w:t>sovereignty</w:t>
      </w:r>
      <w:r w:rsidRPr="00452B06">
        <w:rPr>
          <w:rStyle w:val="StyleUnderline"/>
          <w:rFonts w:asciiTheme="minorHAnsi" w:hAnsiTheme="minorHAnsi" w:cstheme="minorHAnsi"/>
        </w:rPr>
        <w:t xml:space="preserve"> should not be the deciding criteria in arriving at the conclusion that </w:t>
      </w:r>
      <w:proofErr w:type="spellStart"/>
      <w:r w:rsidRPr="00452B06">
        <w:rPr>
          <w:rStyle w:val="StyleUnderline"/>
          <w:rFonts w:asciiTheme="minorHAnsi" w:hAnsiTheme="minorHAnsi" w:cstheme="minorHAnsi"/>
        </w:rPr>
        <w:t>megaconstellations</w:t>
      </w:r>
      <w:proofErr w:type="spellEnd"/>
      <w:r w:rsidRPr="00452B06">
        <w:rPr>
          <w:rStyle w:val="StyleUnderline"/>
          <w:rFonts w:asciiTheme="minorHAnsi" w:hAnsiTheme="minorHAnsi" w:cstheme="minorHAnsi"/>
        </w:rPr>
        <w:t xml:space="preserve"> constitute appropriation of orbits</w:t>
      </w:r>
      <w:r w:rsidRPr="00452B06">
        <w:rPr>
          <w:rFonts w:asciiTheme="minorHAnsi" w:hAnsiTheme="minorHAnsi" w:cstheme="minorHAnsi"/>
          <w:sz w:val="16"/>
        </w:rPr>
        <w:t>.</w:t>
      </w:r>
    </w:p>
    <w:p w14:paraId="649C694A" w14:textId="77777777" w:rsidR="007027C5" w:rsidRPr="00452B06" w:rsidRDefault="007027C5" w:rsidP="007027C5">
      <w:pPr>
        <w:rPr>
          <w:rStyle w:val="Emphasis"/>
          <w:rFonts w:asciiTheme="minorHAnsi" w:hAnsiTheme="minorHAnsi" w:cstheme="minorHAnsi"/>
        </w:rPr>
      </w:pPr>
      <w:r w:rsidRPr="00452B06">
        <w:rPr>
          <w:rStyle w:val="Emphasis"/>
          <w:rFonts w:asciiTheme="minorHAnsi" w:hAnsiTheme="minorHAnsi" w:cstheme="minorHAnsi"/>
        </w:rPr>
        <w:t>Conclusion</w:t>
      </w:r>
    </w:p>
    <w:p w14:paraId="773090B6" w14:textId="3DBA7A0B" w:rsidR="007027C5" w:rsidRDefault="007027C5" w:rsidP="003400F6">
      <w:pPr>
        <w:rPr>
          <w:rStyle w:val="Emphasis"/>
          <w:rFonts w:asciiTheme="minorHAnsi" w:hAnsiTheme="minorHAnsi" w:cstheme="minorHAnsi"/>
        </w:rPr>
      </w:pPr>
      <w:r w:rsidRPr="00452B06">
        <w:rPr>
          <w:rFonts w:asciiTheme="minorHAnsi" w:hAnsiTheme="minorHAnsi" w:cstheme="minorHAnsi"/>
          <w:sz w:val="16"/>
        </w:rPr>
        <w:t xml:space="preserve">In conclusion, these </w:t>
      </w:r>
      <w:proofErr w:type="spellStart"/>
      <w:r w:rsidRPr="00452B06">
        <w:rPr>
          <w:rStyle w:val="StyleUnderline"/>
          <w:rFonts w:asciiTheme="minorHAnsi" w:hAnsiTheme="minorHAnsi" w:cstheme="minorHAnsi"/>
        </w:rPr>
        <w:t>megaconstellations</w:t>
      </w:r>
      <w:proofErr w:type="spellEnd"/>
      <w:r w:rsidRPr="00452B06">
        <w:rPr>
          <w:rStyle w:val="StyleUnderline"/>
          <w:rFonts w:asciiTheme="minorHAnsi" w:hAnsiTheme="minorHAnsi" w:cstheme="minorHAnsi"/>
        </w:rPr>
        <w:t xml:space="preserve"> effectively occupy entire orbital regions</w:t>
      </w:r>
      <w:r w:rsidRPr="00452B06">
        <w:rPr>
          <w:rFonts w:asciiTheme="minorHAnsi" w:hAnsiTheme="minorHAnsi" w:cstheme="minorHAnsi"/>
          <w:sz w:val="16"/>
        </w:rPr>
        <w:t xml:space="preserve"> with their vast fleet of spacecraft </w:t>
      </w:r>
      <w:r w:rsidRPr="00452B06">
        <w:rPr>
          <w:rStyle w:val="StyleUnderline"/>
          <w:rFonts w:asciiTheme="minorHAnsi" w:hAnsiTheme="minorHAnsi" w:cstheme="minorHAnsi"/>
        </w:rPr>
        <w:t>and</w:t>
      </w:r>
      <w:r w:rsidRPr="00452B06">
        <w:rPr>
          <w:rFonts w:asciiTheme="minorHAnsi" w:hAnsiTheme="minorHAnsi" w:cstheme="minorHAnsi"/>
          <w:sz w:val="16"/>
        </w:rPr>
        <w:t xml:space="preserve"> in so doing effectively </w:t>
      </w:r>
      <w:r w:rsidRPr="00452B06">
        <w:rPr>
          <w:rStyle w:val="StyleUnderline"/>
          <w:rFonts w:asciiTheme="minorHAnsi" w:hAnsiTheme="minorHAnsi" w:cstheme="minorHAnsi"/>
        </w:rPr>
        <w:t>preclude other actors from sharing those domains</w:t>
      </w:r>
      <w:r w:rsidRPr="00452B06">
        <w:rPr>
          <w:rFonts w:asciiTheme="minorHAnsi" w:hAnsiTheme="minorHAnsi" w:cstheme="minorHAnsi"/>
          <w:sz w:val="16"/>
        </w:rPr>
        <w:t xml:space="preserve">. </w:t>
      </w:r>
      <w:r w:rsidRPr="00452B06">
        <w:rPr>
          <w:rStyle w:val="StyleUnderline"/>
          <w:rFonts w:asciiTheme="minorHAnsi" w:hAnsiTheme="minorHAnsi" w:cstheme="minorHAnsi"/>
        </w:rPr>
        <w:t>They have done so, or are attempting to do so</w:t>
      </w:r>
      <w:r w:rsidRPr="00452B06">
        <w:rPr>
          <w:rFonts w:asciiTheme="minorHAnsi" w:hAnsiTheme="minorHAnsi" w:cstheme="minorHAnsi"/>
          <w:sz w:val="16"/>
        </w:rPr>
        <w:t xml:space="preserve">, without any international consensus or discussion, </w:t>
      </w:r>
      <w:r w:rsidRPr="00452B06">
        <w:rPr>
          <w:rStyle w:val="StyleUnderline"/>
          <w:rFonts w:asciiTheme="minorHAnsi" w:hAnsiTheme="minorHAnsi" w:cstheme="minorHAnsi"/>
        </w:rPr>
        <w:t>which is</w:t>
      </w:r>
      <w:r w:rsidRPr="00452B06">
        <w:rPr>
          <w:rFonts w:asciiTheme="minorHAnsi" w:hAnsiTheme="minorHAnsi" w:cstheme="minorHAnsi"/>
          <w:sz w:val="16"/>
        </w:rPr>
        <w:t xml:space="preserve"> most </w:t>
      </w:r>
      <w:r w:rsidRPr="00452B06">
        <w:rPr>
          <w:rStyle w:val="StyleUnderline"/>
          <w:rFonts w:asciiTheme="minorHAnsi" w:hAnsiTheme="minorHAnsi" w:cstheme="minorHAnsi"/>
        </w:rPr>
        <w:t>egregious for a domain outside of State sovereignty and which no State can own</w:t>
      </w:r>
      <w:r w:rsidRPr="00452B06">
        <w:rPr>
          <w:rFonts w:asciiTheme="minorHAnsi" w:hAnsiTheme="minorHAnsi" w:cstheme="minorHAnsi"/>
          <w:sz w:val="16"/>
        </w:rPr>
        <w:t>. Governments</w:t>
      </w:r>
      <w:r w:rsidRPr="004F769F">
        <w:rPr>
          <w:rFonts w:asciiTheme="minorHAnsi" w:hAnsiTheme="minorHAnsi" w:cstheme="minorHAnsi"/>
          <w:sz w:val="16"/>
        </w:rPr>
        <w:t xml:space="preserve">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F769F">
        <w:rPr>
          <w:rStyle w:val="StyleUnderline"/>
          <w:rFonts w:asciiTheme="minorHAnsi" w:hAnsiTheme="minorHAnsi" w:cstheme="minorHAnsi"/>
        </w:rPr>
        <w:t>constellations significantly prevent others from using those regions, which therefore interferes with others’ right to explore and use space</w:t>
      </w:r>
      <w:r w:rsidRPr="004F769F">
        <w:rPr>
          <w:rFonts w:asciiTheme="minorHAnsi" w:hAnsiTheme="minorHAnsi" w:cstheme="minorHAnsi"/>
          <w:sz w:val="16"/>
        </w:rPr>
        <w:t xml:space="preserve">. And ultimately, </w:t>
      </w:r>
      <w:r w:rsidRPr="004F769F">
        <w:rPr>
          <w:rStyle w:val="StyleUnderline"/>
          <w:rFonts w:asciiTheme="minorHAnsi" w:hAnsiTheme="minorHAnsi" w:cstheme="minorHAnsi"/>
        </w:rPr>
        <w:t xml:space="preserve">this reckless ambition shows </w:t>
      </w:r>
      <w:proofErr w:type="gramStart"/>
      <w:r w:rsidRPr="004F769F">
        <w:rPr>
          <w:rStyle w:val="StyleUnderline"/>
          <w:rFonts w:asciiTheme="minorHAnsi" w:hAnsiTheme="minorHAnsi" w:cstheme="minorHAnsi"/>
        </w:rPr>
        <w:t>absolutely no</w:t>
      </w:r>
      <w:proofErr w:type="gramEnd"/>
      <w:r w:rsidRPr="004F769F">
        <w:rPr>
          <w:rStyle w:val="StyleUnderline"/>
          <w:rFonts w:asciiTheme="minorHAnsi" w:hAnsiTheme="minorHAnsi" w:cstheme="minorHAnsi"/>
        </w:rPr>
        <w:t xml:space="preserve"> due regard</w:t>
      </w:r>
      <w:r w:rsidRPr="004F769F">
        <w:rPr>
          <w:rFonts w:asciiTheme="minorHAnsi" w:hAnsiTheme="minorHAnsi" w:cstheme="minorHAnsi"/>
          <w:sz w:val="16"/>
        </w:rPr>
        <w:t xml:space="preserve"> (as per Article IX) </w:t>
      </w:r>
      <w:r w:rsidRPr="004F769F">
        <w:rPr>
          <w:rStyle w:val="StyleUnderline"/>
          <w:rFonts w:asciiTheme="minorHAnsi" w:hAnsiTheme="minorHAnsi" w:cstheme="minorHAnsi"/>
        </w:rPr>
        <w:t>for the corresponding rights of others</w:t>
      </w:r>
      <w:r w:rsidRPr="004F769F">
        <w:rPr>
          <w:rFonts w:asciiTheme="minorHAnsi" w:hAnsiTheme="minorHAnsi" w:cstheme="minorHAnsi"/>
          <w:sz w:val="16"/>
        </w:rPr>
        <w:t xml:space="preserve">. As such, </w:t>
      </w:r>
      <w:r w:rsidRPr="004F769F">
        <w:rPr>
          <w:rStyle w:val="StyleUnderline"/>
          <w:rFonts w:asciiTheme="minorHAnsi" w:hAnsiTheme="minorHAnsi" w:cstheme="minorHAnsi"/>
        </w:rPr>
        <w:t xml:space="preserve">these </w:t>
      </w:r>
      <w:proofErr w:type="spellStart"/>
      <w:r w:rsidRPr="006D58FC">
        <w:rPr>
          <w:rStyle w:val="Emphasis"/>
          <w:rFonts w:asciiTheme="minorHAnsi" w:hAnsiTheme="minorHAnsi" w:cstheme="minorHAnsi"/>
          <w:highlight w:val="green"/>
        </w:rPr>
        <w:t>megaconstellations</w:t>
      </w:r>
      <w:proofErr w:type="spellEnd"/>
      <w:r w:rsidRPr="004F769F">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constitute </w:t>
      </w:r>
      <w:r w:rsidRPr="004F769F">
        <w:rPr>
          <w:rFonts w:asciiTheme="minorHAnsi" w:hAnsiTheme="minorHAnsi" w:cstheme="minorHAnsi"/>
          <w:sz w:val="16"/>
          <w:szCs w:val="16"/>
        </w:rPr>
        <w:t>an impermissible</w:t>
      </w:r>
      <w:r w:rsidRPr="004F769F">
        <w:rPr>
          <w:rStyle w:val="StyleUnderline"/>
          <w:rFonts w:asciiTheme="minorHAnsi" w:hAnsiTheme="minorHAnsi" w:cstheme="minorHAnsi"/>
          <w:sz w:val="16"/>
          <w:szCs w:val="16"/>
        </w:rPr>
        <w:t xml:space="preserve"> </w:t>
      </w:r>
      <w:r w:rsidRPr="006D58FC">
        <w:rPr>
          <w:rStyle w:val="StyleUnderline"/>
          <w:rFonts w:asciiTheme="minorHAnsi" w:hAnsiTheme="minorHAnsi" w:cstheme="minorHAnsi"/>
          <w:highlight w:val="green"/>
        </w:rPr>
        <w:t>appropriation of</w:t>
      </w:r>
      <w:r w:rsidRPr="004F769F">
        <w:rPr>
          <w:rStyle w:val="StyleUnderline"/>
          <w:rFonts w:asciiTheme="minorHAnsi" w:hAnsiTheme="minorHAnsi" w:cstheme="minorHAnsi"/>
        </w:rPr>
        <w:t xml:space="preserve"> </w:t>
      </w:r>
      <w:proofErr w:type="gramStart"/>
      <w:r w:rsidRPr="004F769F">
        <w:rPr>
          <w:rStyle w:val="Emphasis"/>
          <w:rFonts w:asciiTheme="minorHAnsi" w:hAnsiTheme="minorHAnsi" w:cstheme="minorHAnsi"/>
        </w:rPr>
        <w:t>particular regions</w:t>
      </w:r>
      <w:proofErr w:type="gramEnd"/>
      <w:r w:rsidRPr="004F769F">
        <w:rPr>
          <w:rStyle w:val="StyleUnderline"/>
          <w:rFonts w:asciiTheme="minorHAnsi" w:hAnsiTheme="minorHAnsi" w:cstheme="minorHAnsi"/>
        </w:rPr>
        <w:t xml:space="preserve"> of </w:t>
      </w:r>
      <w:r w:rsidRPr="006D58FC">
        <w:rPr>
          <w:rStyle w:val="Emphasis"/>
          <w:rFonts w:asciiTheme="minorHAnsi" w:hAnsiTheme="minorHAnsi" w:cstheme="minorHAnsi"/>
          <w:highlight w:val="green"/>
        </w:rPr>
        <w:t>outer space</w:t>
      </w:r>
      <w:r w:rsidRPr="004F769F">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regardless of any formal</w:t>
      </w:r>
      <w:r w:rsidRPr="004F769F">
        <w:rPr>
          <w:rStyle w:val="StyleUnderline"/>
          <w:rFonts w:asciiTheme="minorHAnsi" w:hAnsiTheme="minorHAnsi" w:cstheme="minorHAnsi"/>
        </w:rPr>
        <w:t xml:space="preserve">, official </w:t>
      </w:r>
      <w:r w:rsidRPr="006D58FC">
        <w:rPr>
          <w:rStyle w:val="StyleUnderline"/>
          <w:rFonts w:asciiTheme="minorHAnsi" w:hAnsiTheme="minorHAnsi" w:cstheme="minorHAnsi"/>
          <w:highlight w:val="green"/>
        </w:rPr>
        <w:t>claim</w:t>
      </w:r>
      <w:r w:rsidRPr="004F769F">
        <w:rPr>
          <w:rStyle w:val="StyleUnderline"/>
          <w:rFonts w:asciiTheme="minorHAnsi" w:hAnsiTheme="minorHAnsi" w:cstheme="minorHAnsi"/>
        </w:rPr>
        <w:t xml:space="preserve"> of such </w:t>
      </w:r>
      <w:r w:rsidRPr="006D58FC">
        <w:rPr>
          <w:rStyle w:val="Emphasis"/>
          <w:rFonts w:asciiTheme="minorHAnsi" w:hAnsiTheme="minorHAnsi" w:cstheme="minorHAnsi"/>
          <w:highlight w:val="green"/>
        </w:rPr>
        <w:t>by a responsible, authorizing government</w:t>
      </w:r>
    </w:p>
    <w:p w14:paraId="35E8D848" w14:textId="40BE054B" w:rsidR="0066061D" w:rsidRDefault="0066061D" w:rsidP="0066061D">
      <w:pPr>
        <w:pStyle w:val="Heading2"/>
      </w:pPr>
      <w:r>
        <w:t>3</w:t>
      </w:r>
    </w:p>
    <w:p w14:paraId="071A156E" w14:textId="21E66791" w:rsidR="00314615" w:rsidRDefault="009C07CD" w:rsidP="009C07CD">
      <w:pPr>
        <w:pStyle w:val="Heading3"/>
      </w:pPr>
      <w:r>
        <w:t>DA</w:t>
      </w:r>
    </w:p>
    <w:p w14:paraId="38EAD7AF" w14:textId="1BE6A026" w:rsidR="00755592" w:rsidRDefault="00755592" w:rsidP="00755592">
      <w:pPr>
        <w:pStyle w:val="Heading4"/>
      </w:pPr>
      <w:r>
        <w:t xml:space="preserve">LEO is </w:t>
      </w:r>
      <w:r w:rsidRPr="00362F1F">
        <w:rPr>
          <w:u w:val="single"/>
        </w:rPr>
        <w:t>uniquely</w:t>
      </w:r>
      <w:r>
        <w:t xml:space="preserve"> accessible to African industry </w:t>
      </w:r>
      <w:r w:rsidR="00485888">
        <w:t xml:space="preserve">- </w:t>
      </w:r>
      <w:r>
        <w:t xml:space="preserve">cheaper </w:t>
      </w:r>
      <w:r w:rsidRPr="00362F1F">
        <w:rPr>
          <w:u w:val="single"/>
        </w:rPr>
        <w:t>launch</w:t>
      </w:r>
      <w:r>
        <w:t xml:space="preserve"> and </w:t>
      </w:r>
      <w:r w:rsidRPr="00362F1F">
        <w:rPr>
          <w:u w:val="single"/>
        </w:rPr>
        <w:t>production</w:t>
      </w:r>
      <w:r>
        <w:t xml:space="preserve"> costs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24613469" w14:textId="77777777" w:rsidR="00755592" w:rsidRPr="00BD6B99" w:rsidRDefault="00755592" w:rsidP="00755592">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40245FD5" w14:textId="77777777" w:rsidR="00755592" w:rsidRPr="004B777E" w:rsidRDefault="00755592" w:rsidP="00755592">
      <w:pPr>
        <w:rPr>
          <w:rStyle w:val="StyleUnderline"/>
        </w:rPr>
      </w:pPr>
      <w:r w:rsidRPr="004B777E">
        <w:rPr>
          <w:rStyle w:val="StyleUnderline"/>
        </w:rPr>
        <w:t xml:space="preserve">Since 1988, </w:t>
      </w:r>
      <w:r w:rsidRPr="006D58FC">
        <w:rPr>
          <w:rStyle w:val="StyleUnderline"/>
          <w:highlight w:val="green"/>
        </w:rPr>
        <w:t>Africa has spent</w:t>
      </w:r>
      <w:r w:rsidRPr="004B777E">
        <w:rPr>
          <w:rStyle w:val="StyleUnderline"/>
        </w:rPr>
        <w:t xml:space="preserve"> approx. USD$</w:t>
      </w:r>
      <w:r w:rsidRPr="006D58FC">
        <w:rPr>
          <w:rStyle w:val="StyleUnderline"/>
          <w:highlight w:val="green"/>
        </w:rPr>
        <w:t>4 billion</w:t>
      </w:r>
      <w:r w:rsidRPr="004B777E">
        <w:rPr>
          <w:rStyle w:val="StyleUnderline"/>
        </w:rPr>
        <w:t xml:space="preserve"> </w:t>
      </w:r>
      <w:r w:rsidRPr="006D58FC">
        <w:rPr>
          <w:rStyle w:val="StyleUnderline"/>
          <w:highlight w:val="green"/>
        </w:rPr>
        <w:t>towards</w:t>
      </w:r>
      <w:r w:rsidRPr="004B777E">
        <w:rPr>
          <w:rStyle w:val="StyleUnderline"/>
        </w:rPr>
        <w:t xml:space="preserve"> the launch of 41 </w:t>
      </w:r>
      <w:r w:rsidRPr="006D58FC">
        <w:rPr>
          <w:rStyle w:val="StyleUnderline"/>
          <w:highlight w:val="green"/>
        </w:rPr>
        <w:t>sat</w:t>
      </w:r>
      <w:r w:rsidRPr="004B777E">
        <w:rPr>
          <w:rStyle w:val="StyleUnderline"/>
        </w:rPr>
        <w:t>ellites</w:t>
      </w:r>
      <w:r w:rsidRPr="004B777E">
        <w:t xml:space="preserve"> (excluding the cost of the RASCOM-QAF 1R replacement). 30 of these satellites fall into the Small Satellite market. </w:t>
      </w:r>
      <w:proofErr w:type="gramStart"/>
      <w:r w:rsidRPr="004B777E">
        <w:t xml:space="preserve">The </w:t>
      </w:r>
      <w:r w:rsidRPr="004B777E">
        <w:rPr>
          <w:rStyle w:val="StyleUnderline"/>
        </w:rPr>
        <w:t>majority of</w:t>
      </w:r>
      <w:proofErr w:type="gramEnd"/>
      <w:r w:rsidRPr="004B777E">
        <w:rPr>
          <w:rStyle w:val="StyleUnderline"/>
        </w:rPr>
        <w:t xml:space="preserve">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6D58FC">
        <w:rPr>
          <w:rStyle w:val="StyleUnderline"/>
          <w:highlight w:val="green"/>
        </w:rPr>
        <w:t>they offer</w:t>
      </w:r>
      <w:r w:rsidRPr="004B777E">
        <w:rPr>
          <w:rStyle w:val="StyleUnderline"/>
        </w:rPr>
        <w:t xml:space="preserve"> </w:t>
      </w:r>
      <w:r w:rsidRPr="006D58FC">
        <w:rPr>
          <w:rStyle w:val="Emphasis"/>
          <w:highlight w:val="green"/>
        </w:rPr>
        <w:t>cheaper</w:t>
      </w:r>
      <w:r w:rsidRPr="004B777E">
        <w:rPr>
          <w:rStyle w:val="Emphasis"/>
        </w:rPr>
        <w:t xml:space="preserve"> design </w:t>
      </w:r>
      <w:r w:rsidRPr="006D58FC">
        <w:rPr>
          <w:rStyle w:val="Emphasis"/>
          <w:highlight w:val="green"/>
        </w:rPr>
        <w:t>alternatives</w:t>
      </w:r>
      <w:r w:rsidRPr="004B777E">
        <w:rPr>
          <w:rStyle w:val="StyleUnderline"/>
        </w:rPr>
        <w:t xml:space="preserve">, </w:t>
      </w:r>
      <w:r w:rsidRPr="006D58FC">
        <w:rPr>
          <w:rStyle w:val="StyleUnderline"/>
          <w:highlight w:val="green"/>
        </w:rPr>
        <w:t xml:space="preserve">coupled with the </w:t>
      </w:r>
      <w:r w:rsidRPr="006D58FC">
        <w:rPr>
          <w:rStyle w:val="Emphasis"/>
          <w:highlight w:val="green"/>
        </w:rPr>
        <w:t>ease of mass production</w:t>
      </w:r>
      <w:r w:rsidRPr="004B777E">
        <w:rPr>
          <w:rStyle w:val="StyleUnderline"/>
        </w:rPr>
        <w:t>.</w:t>
      </w:r>
      <w:r w:rsidRPr="004B777E">
        <w:t xml:space="preserve"> They are also </w:t>
      </w:r>
      <w:r w:rsidRPr="006D58FC">
        <w:rPr>
          <w:rStyle w:val="StyleUnderline"/>
          <w:highlight w:val="gree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6D58FC">
        <w:rPr>
          <w:rStyle w:val="StyleUnderline"/>
          <w:highlight w:val="green"/>
        </w:rPr>
        <w:t xml:space="preserve">being </w:t>
      </w:r>
      <w:r w:rsidRPr="006D58FC">
        <w:rPr>
          <w:rStyle w:val="Emphasis"/>
          <w:highlight w:val="green"/>
        </w:rPr>
        <w:t>launched in</w:t>
      </w:r>
      <w:r w:rsidRPr="004B777E">
        <w:rPr>
          <w:rStyle w:val="Emphasis"/>
        </w:rPr>
        <w:t xml:space="preserve"> large </w:t>
      </w:r>
      <w:r w:rsidRPr="006D58FC">
        <w:rPr>
          <w:rStyle w:val="Emphasis"/>
          <w:highlight w:val="green"/>
        </w:rPr>
        <w:t>multi-coverage constellations in</w:t>
      </w:r>
      <w:r w:rsidRPr="004B777E">
        <w:rPr>
          <w:rStyle w:val="Emphasis"/>
        </w:rPr>
        <w:t xml:space="preserve"> Low Earth Orbit (</w:t>
      </w:r>
      <w:r w:rsidRPr="006D58FC">
        <w:rPr>
          <w:rStyle w:val="Emphasis"/>
          <w:highlight w:val="green"/>
        </w:rPr>
        <w:t>LEO</w:t>
      </w:r>
      <w:r w:rsidRPr="004B777E">
        <w:rPr>
          <w:rStyle w:val="Emphasis"/>
        </w:rPr>
        <w:t>).</w:t>
      </w:r>
      <w:r>
        <w:rPr>
          <w:rStyle w:val="Emphasis"/>
        </w:rPr>
        <w:t xml:space="preserve"> </w:t>
      </w:r>
      <w:r w:rsidRPr="004B777E">
        <w:t xml:space="preserve">It comes as no surprise then </w:t>
      </w:r>
      <w:proofErr w:type="gramStart"/>
      <w:r w:rsidRPr="004B777E">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6D58FC">
        <w:rPr>
          <w:rStyle w:val="Emphasis"/>
          <w:highlight w:val="green"/>
        </w:rPr>
        <w:t>increasingly popular amongst developing countries</w:t>
      </w:r>
      <w:r w:rsidRPr="004B777E">
        <w:rPr>
          <w:rStyle w:val="Emphasis"/>
        </w:rPr>
        <w:t>,</w:t>
      </w:r>
      <w:r w:rsidRPr="004B777E">
        <w:t xml:space="preserve"> no less within the region, </w:t>
      </w:r>
      <w:r w:rsidRPr="006D58FC">
        <w:rPr>
          <w:rStyle w:val="StyleUnderline"/>
          <w:highlight w:val="green"/>
        </w:rPr>
        <w:t>for</w:t>
      </w:r>
      <w:r w:rsidRPr="004B777E">
        <w:rPr>
          <w:rStyle w:val="StyleUnderline"/>
        </w:rPr>
        <w:t xml:space="preserve"> the </w:t>
      </w:r>
      <w:r w:rsidRPr="006D58FC">
        <w:rPr>
          <w:rStyle w:val="Emphasis"/>
          <w:highlight w:val="gree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6D58FC">
        <w:rPr>
          <w:rStyle w:val="StyleUnderline"/>
          <w:highlight w:val="green"/>
        </w:rPr>
        <w:t>small</w:t>
      </w:r>
      <w:r w:rsidRPr="004B777E">
        <w:rPr>
          <w:rStyle w:val="StyleUnderline"/>
        </w:rPr>
        <w:t xml:space="preserve">, sometimes called </w:t>
      </w:r>
      <w:proofErr w:type="gramStart"/>
      <w:r w:rsidRPr="004B777E">
        <w:rPr>
          <w:rStyle w:val="StyleUnderline"/>
        </w:rPr>
        <w:t>nano-</w:t>
      </w:r>
      <w:r w:rsidRPr="006D58FC">
        <w:rPr>
          <w:rStyle w:val="StyleUnderline"/>
          <w:highlight w:val="green"/>
        </w:rPr>
        <w:t>satellites</w:t>
      </w:r>
      <w:proofErr w:type="gramEnd"/>
      <w:r w:rsidRPr="004B777E">
        <w:rPr>
          <w:rStyle w:val="StyleUnderline"/>
        </w:rPr>
        <w:t xml:space="preserve">, </w:t>
      </w:r>
      <w:r w:rsidRPr="006D58FC">
        <w:rPr>
          <w:rStyle w:val="StyleUnderline"/>
          <w:highlight w:val="green"/>
        </w:rPr>
        <w:t>are</w:t>
      </w:r>
      <w:r w:rsidRPr="004B777E">
        <w:rPr>
          <w:rStyle w:val="StyleUnderline"/>
        </w:rPr>
        <w:t xml:space="preserve"> really </w:t>
      </w:r>
      <w:r w:rsidRPr="006D58FC">
        <w:rPr>
          <w:rStyle w:val="StyleUnderline"/>
          <w:highlight w:val="green"/>
        </w:rPr>
        <w:t>driving the African space program</w:t>
      </w:r>
      <w:r w:rsidRPr="004B777E">
        <w:rPr>
          <w:rStyle w:val="StyleUnderline"/>
        </w:rPr>
        <w:t xml:space="preserve">, especially in line with the African Union’s (AU) science and technology ambitions which are </w:t>
      </w:r>
      <w:r w:rsidRPr="006D58FC">
        <w:rPr>
          <w:rStyle w:val="StyleUnderline"/>
          <w:highlight w:val="green"/>
        </w:rPr>
        <w:t>expected</w:t>
      </w:r>
      <w:r w:rsidRPr="004B777E">
        <w:rPr>
          <w:rStyle w:val="StyleUnderline"/>
        </w:rPr>
        <w:t xml:space="preserve"> </w:t>
      </w:r>
      <w:r w:rsidRPr="006D58FC">
        <w:rPr>
          <w:rStyle w:val="StyleUnderline"/>
          <w:highlight w:val="green"/>
        </w:rPr>
        <w:t xml:space="preserve">to </w:t>
      </w:r>
      <w:r w:rsidRPr="006D58FC">
        <w:rPr>
          <w:rStyle w:val="Emphasis"/>
          <w:highlight w:val="green"/>
        </w:rPr>
        <w:t>reap huge benefits for the continent</w:t>
      </w:r>
      <w:r w:rsidRPr="006D58FC">
        <w:rPr>
          <w:rStyle w:val="StyleUnderline"/>
          <w:highlight w:val="green"/>
        </w:rPr>
        <w:t>.</w:t>
      </w:r>
      <w:r w:rsidRPr="004B777E">
        <w:t xml:space="preserve"> Most importantly through the AU Science, </w:t>
      </w:r>
      <w:proofErr w:type="gramStart"/>
      <w:r w:rsidRPr="004B777E">
        <w:t>Technology</w:t>
      </w:r>
      <w:proofErr w:type="gramEnd"/>
      <w:r w:rsidRPr="004B777E">
        <w:t xml:space="preserve">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t>rise,</w:t>
      </w:r>
      <w:proofErr w:type="gramEnd"/>
      <w:r w:rsidRPr="004B777E">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w:t>
      </w:r>
      <w:proofErr w:type="gramStart"/>
      <w:r w:rsidRPr="004B777E">
        <w:t>engineering</w:t>
      </w:r>
      <w:proofErr w:type="gramEnd"/>
      <w:r w:rsidRPr="004B777E">
        <w:t xml:space="preserve">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xml:space="preserve">, also attesting to the affordability of the systems. This is also a sign of government effort to support the growth of this industry, and the contributions of the youth in satellite development. </w:t>
      </w:r>
      <w:proofErr w:type="gramStart"/>
      <w:r w:rsidRPr="004B777E">
        <w:t>Indeed</w:t>
      </w:r>
      <w:proofErr w:type="gramEnd"/>
      <w:r w:rsidRPr="004B777E">
        <w:t xml:space="preserve"> the manufacturing ability is extremely important, but also the service capability and development prospects. Despite these positive steps there is still quite a need for funding in this area. Of the overall revenue and results</w:t>
      </w:r>
      <w:r w:rsidRPr="006D58FC">
        <w:rPr>
          <w:rStyle w:val="Emphasis"/>
          <w:highlight w:val="green"/>
        </w:rPr>
        <w:t>, Earth Observation</w:t>
      </w:r>
      <w:r w:rsidRPr="004B777E">
        <w:rPr>
          <w:rStyle w:val="Emphasis"/>
        </w:rPr>
        <w:t xml:space="preserve"> is </w:t>
      </w:r>
      <w:r w:rsidRPr="006D58FC">
        <w:rPr>
          <w:rStyle w:val="Emphasis"/>
          <w:highlight w:val="gree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6D58FC">
        <w:rPr>
          <w:rStyle w:val="StyleUnderline"/>
          <w:highlight w:val="green"/>
        </w:rPr>
        <w:t>internet broadband</w:t>
      </w:r>
      <w:r w:rsidRPr="004B777E">
        <w:t xml:space="preserve">, but ultimately, </w:t>
      </w:r>
      <w:r w:rsidRPr="006D58FC">
        <w:rPr>
          <w:rStyle w:val="Emphasis"/>
          <w:highlight w:val="gree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w:t>
      </w:r>
      <w:proofErr w:type="gramStart"/>
      <w:r w:rsidRPr="004B777E">
        <w:t>capacity</w:t>
      </w:r>
      <w:proofErr w:type="gramEnd"/>
      <w:r w:rsidRPr="004B777E">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6D58FC">
        <w:rPr>
          <w:rStyle w:val="Emphasis"/>
          <w:highlight w:val="green"/>
        </w:rPr>
        <w:t>the LEO offers the most advantageous orbital resource</w:t>
      </w:r>
      <w:r w:rsidRPr="004B777E">
        <w:rPr>
          <w:rStyle w:val="Emphasis"/>
        </w:rPr>
        <w:t xml:space="preserve"> to come</w:t>
      </w:r>
      <w:r w:rsidRPr="004B777E">
        <w:rPr>
          <w:rStyle w:val="StyleUnderline"/>
        </w:rPr>
        <w:t xml:space="preserve"> and deserves much policy intervention to regulate, </w:t>
      </w:r>
      <w:proofErr w:type="gramStart"/>
      <w:r w:rsidRPr="004B777E">
        <w:rPr>
          <w:rStyle w:val="StyleUnderline"/>
        </w:rPr>
        <w:t>owing to the fact that</w:t>
      </w:r>
      <w:proofErr w:type="gramEnd"/>
      <w:r w:rsidRPr="004B777E">
        <w:rPr>
          <w:rStyle w:val="StyleUnderline"/>
        </w:rPr>
        <w:t xml:space="preserve">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6D58FC">
        <w:rPr>
          <w:rStyle w:val="StyleUnderline"/>
          <w:highlight w:val="green"/>
        </w:rPr>
        <w:t>a</w:t>
      </w:r>
      <w:r w:rsidRPr="00544542">
        <w:rPr>
          <w:rStyle w:val="StyleUnderline"/>
        </w:rPr>
        <w:t xml:space="preserve"> </w:t>
      </w:r>
      <w:r w:rsidRPr="006D58FC">
        <w:rPr>
          <w:rStyle w:val="StyleUnderline"/>
          <w:highlight w:val="gree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6D58FC">
        <w:rPr>
          <w:rStyle w:val="StyleUnderline"/>
          <w:highlight w:val="green"/>
        </w:rPr>
        <w:t>would allow Africa</w:t>
      </w:r>
      <w:r w:rsidRPr="004B777E">
        <w:rPr>
          <w:rStyle w:val="StyleUnderline"/>
        </w:rPr>
        <w:t xml:space="preserve"> the opportunity </w:t>
      </w:r>
      <w:r w:rsidRPr="006D58FC">
        <w:rPr>
          <w:rStyle w:val="StyleUnderline"/>
          <w:highlight w:val="green"/>
        </w:rPr>
        <w:t xml:space="preserve">to </w:t>
      </w:r>
      <w:r w:rsidRPr="006D58FC">
        <w:rPr>
          <w:rStyle w:val="Emphasis"/>
          <w:highlight w:val="green"/>
        </w:rPr>
        <w:t>release its potential in various</w:t>
      </w:r>
      <w:r w:rsidRPr="006D58FC">
        <w:rPr>
          <w:rStyle w:val="StyleUnderline"/>
          <w:highlight w:val="gree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6D58FC">
        <w:rPr>
          <w:rStyle w:val="Emphasis"/>
          <w:highlight w:val="gree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6D58FC">
        <w:rPr>
          <w:rStyle w:val="Emphasis"/>
          <w:highlight w:val="gree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6D58FC">
        <w:rPr>
          <w:rStyle w:val="StyleUnderline"/>
          <w:highlight w:val="green"/>
        </w:rPr>
        <w:t xml:space="preserve">all aspects which will have a substantial developmental impact in the </w:t>
      </w:r>
      <w:r w:rsidRPr="006D58FC">
        <w:rPr>
          <w:rStyle w:val="Emphasis"/>
          <w:highlight w:val="green"/>
        </w:rPr>
        <w:t xml:space="preserve">African </w:t>
      </w:r>
      <w:proofErr w:type="gramStart"/>
      <w:r w:rsidRPr="006D58FC">
        <w:rPr>
          <w:rStyle w:val="Emphasis"/>
          <w:highlight w:val="green"/>
        </w:rPr>
        <w:t>economy</w:t>
      </w:r>
      <w:r w:rsidRPr="006D58FC">
        <w:rPr>
          <w:highlight w:val="green"/>
        </w:rPr>
        <w:t>,</w:t>
      </w:r>
      <w:r w:rsidRPr="004B777E">
        <w:t xml:space="preserve"> </w:t>
      </w:r>
      <w:r w:rsidRPr="004B777E">
        <w:rPr>
          <w:rStyle w:val="StyleUnderline"/>
        </w:rPr>
        <w:t>and</w:t>
      </w:r>
      <w:proofErr w:type="gramEnd"/>
      <w:r w:rsidRPr="004B777E">
        <w:rPr>
          <w:rStyle w:val="StyleUnderline"/>
        </w:rPr>
        <w:t xml:space="preserve"> is well aligned to the African space policy which speaks towards increase of space and satellite capacity in an affordable and beneficial manner.</w:t>
      </w:r>
    </w:p>
    <w:p w14:paraId="4E7D575A" w14:textId="77777777" w:rsidR="00755592" w:rsidRPr="004766FC" w:rsidRDefault="00755592" w:rsidP="00755592">
      <w:pPr>
        <w:pStyle w:val="Heading4"/>
        <w:rPr>
          <w:u w:val="single"/>
        </w:rPr>
      </w:pPr>
      <w:r w:rsidRPr="004766FC">
        <w:rPr>
          <w:u w:val="single"/>
        </w:rPr>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14:paraId="398D03E4" w14:textId="77777777" w:rsidR="00755592" w:rsidRPr="006C3E0F" w:rsidRDefault="00755592" w:rsidP="00755592">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Forbes, 8 June 2020, www.forbes.com/sites/miriamtuerk/2020/06/09/africa-is-the-next-frontier-for-the-internet/?sh=1f5e9eec4900.</w:t>
      </w:r>
    </w:p>
    <w:p w14:paraId="71DB26C1" w14:textId="77777777" w:rsidR="00755592" w:rsidRPr="006C3E0F" w:rsidRDefault="00755592" w:rsidP="00755592">
      <w:pPr>
        <w:rPr>
          <w:rStyle w:val="Emphasis"/>
        </w:rPr>
      </w:pPr>
      <w:r w:rsidRPr="006D58FC">
        <w:rPr>
          <w:rStyle w:val="StyleUnderline"/>
          <w:highlight w:val="green"/>
        </w:rPr>
        <w:t xml:space="preserve">Expanding </w:t>
      </w:r>
      <w:r w:rsidRPr="006D58FC">
        <w:rPr>
          <w:rStyle w:val="Emphasis"/>
          <w:highlight w:val="green"/>
        </w:rPr>
        <w:t>network connectivity</w:t>
      </w:r>
      <w:r w:rsidRPr="006C3E0F">
        <w:rPr>
          <w:rStyle w:val="StyleUnderline"/>
        </w:rPr>
        <w:t xml:space="preserve"> </w:t>
      </w:r>
      <w:r w:rsidRPr="006D58FC">
        <w:rPr>
          <w:rStyle w:val="StyleUnderline"/>
          <w:highlight w:val="green"/>
        </w:rPr>
        <w:t>across</w:t>
      </w:r>
      <w:r w:rsidRPr="006C3E0F">
        <w:rPr>
          <w:rStyle w:val="StyleUnderline"/>
        </w:rPr>
        <w:t xml:space="preserve"> sub-Saharan </w:t>
      </w:r>
      <w:r w:rsidRPr="006D58FC">
        <w:rPr>
          <w:rStyle w:val="StyleUnderline"/>
          <w:highlight w:val="green"/>
        </w:rPr>
        <w:t xml:space="preserve">Africa will </w:t>
      </w:r>
      <w:proofErr w:type="gramStart"/>
      <w:r w:rsidRPr="006D58FC">
        <w:rPr>
          <w:rStyle w:val="StyleUnderline"/>
          <w:highlight w:val="green"/>
        </w:rPr>
        <w:t>open up</w:t>
      </w:r>
      <w:proofErr w:type="gramEnd"/>
      <w:r w:rsidRPr="006D58FC">
        <w:rPr>
          <w:rStyle w:val="StyleUnderline"/>
          <w:highlight w:val="green"/>
        </w:rPr>
        <w:t xml:space="preserve"> digital services</w:t>
      </w:r>
      <w:r w:rsidRPr="006C3E0F">
        <w:rPr>
          <w:rStyle w:val="StyleUnderline"/>
        </w:rPr>
        <w:t xml:space="preserve"> that many of us now take for granted.</w:t>
      </w:r>
      <w:r w:rsidRPr="006C3E0F">
        <w:t xml:space="preserve">  Mobile Banking, </w:t>
      </w:r>
      <w:proofErr w:type="spellStart"/>
      <w:r w:rsidRPr="006C3E0F">
        <w:t>Whatsapp</w:t>
      </w:r>
      <w:proofErr w:type="spellEnd"/>
      <w:r w:rsidRPr="006C3E0F">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t>agri</w:t>
      </w:r>
      <w:proofErr w:type="spellEnd"/>
      <w:r w:rsidRPr="006C3E0F">
        <w:t xml:space="preserve"> services. </w:t>
      </w:r>
      <w:r w:rsidRPr="006C3E0F">
        <w:rPr>
          <w:rStyle w:val="StyleUnderline"/>
        </w:rPr>
        <w:t xml:space="preserve">There are hugely populous cities in sub-Saharan Africa </w:t>
      </w:r>
      <w:r w:rsidRPr="006C3E0F">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6D58FC">
        <w:rPr>
          <w:rStyle w:val="StyleUnderline"/>
          <w:highlight w:val="green"/>
        </w:rPr>
        <w:t>internet</w:t>
      </w:r>
      <w:r w:rsidRPr="006C3E0F">
        <w:rPr>
          <w:rStyle w:val="StyleUnderline"/>
        </w:rPr>
        <w:t xml:space="preserve"> </w:t>
      </w:r>
      <w:r w:rsidRPr="006D58FC">
        <w:rPr>
          <w:rStyle w:val="StyleUnderline"/>
          <w:highlight w:val="green"/>
        </w:rPr>
        <w:t>means being able to save</w:t>
      </w:r>
      <w:r w:rsidRPr="006C3E0F">
        <w:rPr>
          <w:rStyle w:val="StyleUnderline"/>
        </w:rPr>
        <w:t xml:space="preserve">, </w:t>
      </w:r>
      <w:r w:rsidRPr="006D58FC">
        <w:rPr>
          <w:rStyle w:val="StyleUnderline"/>
          <w:highlight w:val="green"/>
        </w:rPr>
        <w:t>invest</w:t>
      </w:r>
      <w:r w:rsidRPr="006C3E0F">
        <w:rPr>
          <w:rStyle w:val="StyleUnderline"/>
        </w:rPr>
        <w:t xml:space="preserve"> and borrow money, getting an </w:t>
      </w:r>
      <w:r w:rsidRPr="006D58FC">
        <w:rPr>
          <w:rStyle w:val="StyleUnderline"/>
          <w:highlight w:val="green"/>
        </w:rPr>
        <w:t>education</w:t>
      </w:r>
      <w:r w:rsidRPr="006C3E0F">
        <w:rPr>
          <w:rStyle w:val="StyleUnderline"/>
        </w:rPr>
        <w:t xml:space="preserve">, having access to basic healthcare, and being able to trade with bigger markets; </w:t>
      </w:r>
      <w:r w:rsidRPr="006C3E0F">
        <w:rPr>
          <w:rStyle w:val="Emphasis"/>
        </w:rPr>
        <w:t xml:space="preserve">are </w:t>
      </w:r>
      <w:r w:rsidRPr="006D58FC">
        <w:rPr>
          <w:rStyle w:val="Emphasis"/>
          <w:highlight w:val="green"/>
        </w:rPr>
        <w:t>all</w:t>
      </w:r>
      <w:r w:rsidRPr="006C3E0F">
        <w:rPr>
          <w:rStyle w:val="Emphasis"/>
        </w:rPr>
        <w:t xml:space="preserve"> </w:t>
      </w:r>
      <w:r w:rsidRPr="006D58FC">
        <w:rPr>
          <w:rStyle w:val="Emphasis"/>
          <w:highlight w:val="green"/>
        </w:rPr>
        <w:t>fundamental</w:t>
      </w:r>
      <w:r w:rsidRPr="006C3E0F">
        <w:rPr>
          <w:rStyle w:val="Emphasis"/>
        </w:rPr>
        <w:t xml:space="preserve"> </w:t>
      </w:r>
      <w:r w:rsidRPr="006D58FC">
        <w:rPr>
          <w:rStyle w:val="Emphasis"/>
          <w:highlight w:val="green"/>
        </w:rPr>
        <w:t>to</w:t>
      </w:r>
      <w:r w:rsidRPr="006C3E0F">
        <w:rPr>
          <w:rStyle w:val="Emphasis"/>
        </w:rPr>
        <w:t xml:space="preserve"> </w:t>
      </w:r>
      <w:r w:rsidRPr="006D58FC">
        <w:rPr>
          <w:rStyle w:val="Emphasis"/>
          <w:highlight w:val="green"/>
        </w:rPr>
        <w:t>socioeconomic advancemen</w:t>
      </w:r>
      <w:r w:rsidRPr="006C3E0F">
        <w:rPr>
          <w:rStyle w:val="Emphasis"/>
        </w:rPr>
        <w:t>t</w:t>
      </w:r>
      <w:r w:rsidRPr="006C3E0F">
        <w:rPr>
          <w:rStyle w:val="StyleUnderline"/>
        </w:rPr>
        <w:t xml:space="preserve">. That has been a powerful force fueling economic growth over the past century across Europe, North </w:t>
      </w:r>
      <w:proofErr w:type="gramStart"/>
      <w:r w:rsidRPr="006C3E0F">
        <w:rPr>
          <w:rStyle w:val="StyleUnderline"/>
        </w:rPr>
        <w:t>America</w:t>
      </w:r>
      <w:proofErr w:type="gramEnd"/>
      <w:r w:rsidRPr="006C3E0F">
        <w:rPr>
          <w:rStyle w:val="StyleUnderline"/>
        </w:rPr>
        <w:t xml:space="preserve"> and Asia.</w:t>
      </w:r>
      <w:r>
        <w:rPr>
          <w:rStyle w:val="StyleUnderline"/>
        </w:rPr>
        <w:t xml:space="preserve"> </w:t>
      </w:r>
      <w:r w:rsidRPr="006C3E0F">
        <w:t xml:space="preserve">The Demand Is There </w:t>
      </w:r>
      <w:proofErr w:type="spellStart"/>
      <w:r w:rsidRPr="006D58FC">
        <w:rPr>
          <w:rStyle w:val="StyleUnderline"/>
          <w:highlight w:val="green"/>
        </w:rPr>
        <w:t>There</w:t>
      </w:r>
      <w:proofErr w:type="spellEnd"/>
      <w:r w:rsidRPr="006D58FC">
        <w:rPr>
          <w:rStyle w:val="StyleUnderline"/>
          <w:highlight w:val="green"/>
        </w:rPr>
        <w:t xml:space="preserve"> is</w:t>
      </w:r>
      <w:r w:rsidRPr="006C3E0F">
        <w:rPr>
          <w:rStyle w:val="StyleUnderline"/>
        </w:rPr>
        <w:t xml:space="preserve"> a lot of </w:t>
      </w:r>
      <w:r w:rsidRPr="006D58FC">
        <w:rPr>
          <w:rStyle w:val="Emphasis"/>
          <w:highlight w:val="gree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6D58FC">
        <w:rPr>
          <w:rStyle w:val="StyleUnderline"/>
          <w:highlight w:val="green"/>
        </w:rPr>
        <w:t>Mobile usage</w:t>
      </w:r>
      <w:r w:rsidRPr="006C3E0F">
        <w:t xml:space="preserve"> in sub-Saharan is </w:t>
      </w:r>
      <w:r w:rsidRPr="006D58FC">
        <w:rPr>
          <w:rStyle w:val="Emphasis"/>
          <w:highlight w:val="green"/>
        </w:rPr>
        <w:t>more widespread than electricity</w:t>
      </w:r>
      <w:r w:rsidRPr="006C3E0F">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t>Pesa</w:t>
      </w:r>
      <w:proofErr w:type="spellEnd"/>
      <w:r w:rsidRPr="006C3E0F">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6D58FC">
        <w:rPr>
          <w:rStyle w:val="StyleUnderline"/>
          <w:highlight w:val="green"/>
        </w:rPr>
        <w:t>Supply Is Growing</w:t>
      </w:r>
      <w:r w:rsidRPr="006C3E0F">
        <w:rPr>
          <w:rStyle w:val="StyleUnderline"/>
        </w:rPr>
        <w:t xml:space="preserve">, </w:t>
      </w:r>
      <w:r w:rsidRPr="006D58FC">
        <w:rPr>
          <w:rStyle w:val="StyleUnderline"/>
          <w:highlight w:val="green"/>
        </w:rPr>
        <w:t>But</w:t>
      </w:r>
      <w:r w:rsidRPr="006C3E0F">
        <w:rPr>
          <w:rStyle w:val="StyleUnderline"/>
        </w:rPr>
        <w:t xml:space="preserve"> Still </w:t>
      </w:r>
      <w:r w:rsidRPr="006D58FC">
        <w:rPr>
          <w:rStyle w:val="StyleUnderline"/>
          <w:highlight w:val="green"/>
        </w:rPr>
        <w:t>Faces Bottlenecks</w:t>
      </w:r>
      <w:r>
        <w:rPr>
          <w:rStyle w:val="StyleUnderline"/>
        </w:rPr>
        <w:t xml:space="preserve"> </w:t>
      </w:r>
      <w:r w:rsidRPr="006C3E0F">
        <w:t xml:space="preserve">There are </w:t>
      </w:r>
      <w:proofErr w:type="gramStart"/>
      <w:r w:rsidRPr="006C3E0F">
        <w:t>a number of</w:t>
      </w:r>
      <w:proofErr w:type="gramEnd"/>
      <w:r w:rsidRPr="006C3E0F">
        <w:t xml:space="preserve"> mobile carriers now seeking to expand network coverage in Africa, </w:t>
      </w:r>
      <w:r w:rsidRPr="006D58FC">
        <w:rPr>
          <w:rStyle w:val="StyleUnderline"/>
          <w:highlight w:val="green"/>
        </w:rPr>
        <w:t>especially in rural</w:t>
      </w:r>
      <w:r w:rsidRPr="006D58FC">
        <w:rPr>
          <w:highlight w:val="green"/>
        </w:rPr>
        <w:t xml:space="preserve"> </w:t>
      </w:r>
      <w:r w:rsidRPr="006D58FC">
        <w:rPr>
          <w:rStyle w:val="StyleUnderline"/>
          <w:highlight w:val="gree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6D58FC">
        <w:rPr>
          <w:rStyle w:val="StyleUnderline"/>
          <w:highlight w:val="green"/>
        </w:rPr>
        <w:t>the majority of</w:t>
      </w:r>
      <w:r w:rsidRPr="006C3E0F">
        <w:rPr>
          <w:rStyle w:val="StyleUnderline"/>
        </w:rPr>
        <w:t xml:space="preserve"> that capital </w:t>
      </w:r>
      <w:r w:rsidRPr="006D58FC">
        <w:rPr>
          <w:rStyle w:val="StyleUnderline"/>
          <w:highlight w:val="green"/>
        </w:rPr>
        <w:t>investment</w:t>
      </w:r>
      <w:r w:rsidRPr="006C3E0F">
        <w:rPr>
          <w:rStyle w:val="StyleUnderline"/>
        </w:rPr>
        <w:t xml:space="preserve"> into African infrastructure </w:t>
      </w:r>
      <w:r w:rsidRPr="006D58FC">
        <w:rPr>
          <w:rStyle w:val="Emphasis"/>
          <w:highlight w:val="green"/>
        </w:rPr>
        <w:t>has come from China</w:t>
      </w:r>
      <w:r w:rsidRPr="006C3E0F">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t xml:space="preserve"> CHA 0.0% </w:t>
      </w:r>
      <w:r w:rsidRPr="006C3E0F">
        <w:rPr>
          <w:rStyle w:val="StyleUnderline"/>
        </w:rPr>
        <w:t>have all made in-roads into the region</w:t>
      </w:r>
      <w:r w:rsidRPr="006C3E0F">
        <w:t xml:space="preserve">. Huawei recently announced that it was launching a 5G transport network with Rain in South Africa, the first network operator in the country to deploy 5G. </w:t>
      </w:r>
      <w:r w:rsidRPr="006D58FC">
        <w:rPr>
          <w:rStyle w:val="StyleUnderline"/>
          <w:highlight w:val="green"/>
        </w:rPr>
        <w:t>Huawei’s</w:t>
      </w:r>
      <w:r w:rsidRPr="006C3E0F">
        <w:rPr>
          <w:rStyle w:val="StyleUnderline"/>
        </w:rPr>
        <w:t xml:space="preserve"> </w:t>
      </w:r>
      <w:r w:rsidRPr="006D58FC">
        <w:rPr>
          <w:rStyle w:val="StyleUnderline"/>
          <w:highlight w:val="green"/>
        </w:rPr>
        <w:t>growth</w:t>
      </w:r>
      <w:r w:rsidRPr="006C3E0F">
        <w:rPr>
          <w:rStyle w:val="StyleUnderline"/>
        </w:rPr>
        <w:t xml:space="preserve"> in the region </w:t>
      </w:r>
      <w:r w:rsidRPr="006C3E0F">
        <w:rPr>
          <w:rStyle w:val="Emphasis"/>
        </w:rPr>
        <w:t xml:space="preserve">has </w:t>
      </w:r>
      <w:r w:rsidRPr="006D58FC">
        <w:rPr>
          <w:rStyle w:val="Emphasis"/>
          <w:highlight w:val="green"/>
        </w:rPr>
        <w:t>raised concerns</w:t>
      </w:r>
      <w:r w:rsidRPr="006C3E0F">
        <w:rPr>
          <w:rStyle w:val="Emphasis"/>
        </w:rPr>
        <w:t xml:space="preserve"> that </w:t>
      </w:r>
      <w:r w:rsidRPr="006D58FC">
        <w:rPr>
          <w:rStyle w:val="Emphasis"/>
          <w:highlight w:val="green"/>
        </w:rPr>
        <w:t>it could be used for surveillance</w:t>
      </w:r>
      <w:r w:rsidRPr="006C3E0F">
        <w:t xml:space="preserve">; The Wall Street Journal reported last year </w:t>
      </w:r>
      <w:r w:rsidRPr="006C3E0F">
        <w:rPr>
          <w:rStyle w:val="StyleUnderline"/>
        </w:rPr>
        <w:t xml:space="preserve">that </w:t>
      </w:r>
      <w:r w:rsidRPr="006D58FC">
        <w:rPr>
          <w:rStyle w:val="StyleUnderline"/>
          <w:highlight w:val="green"/>
        </w:rPr>
        <w:t>technicians</w:t>
      </w:r>
      <w:r w:rsidRPr="006C3E0F">
        <w:rPr>
          <w:rStyle w:val="StyleUnderline"/>
        </w:rPr>
        <w:t xml:space="preserve"> from the company </w:t>
      </w:r>
      <w:r w:rsidRPr="006D58FC">
        <w:rPr>
          <w:rStyle w:val="Emphasis"/>
          <w:highlight w:val="green"/>
        </w:rPr>
        <w:t>helped</w:t>
      </w:r>
      <w:r w:rsidRPr="006C3E0F">
        <w:rPr>
          <w:rStyle w:val="Emphasis"/>
        </w:rPr>
        <w:t xml:space="preserve"> Af</w:t>
      </w:r>
      <w:r w:rsidRPr="006D58FC">
        <w:rPr>
          <w:rStyle w:val="Emphasis"/>
          <w:highlight w:val="green"/>
        </w:rPr>
        <w:t>rican governments to spy on</w:t>
      </w:r>
      <w:r w:rsidRPr="006C3E0F">
        <w:rPr>
          <w:rStyle w:val="Emphasis"/>
        </w:rPr>
        <w:t xml:space="preserve"> their </w:t>
      </w:r>
      <w:r w:rsidRPr="006D58FC">
        <w:rPr>
          <w:rStyle w:val="Emphasis"/>
          <w:highlight w:val="green"/>
        </w:rPr>
        <w:t>political opponents</w:t>
      </w:r>
      <w:r w:rsidRPr="006C3E0F">
        <w:rPr>
          <w:rStyle w:val="StyleUnderline"/>
        </w:rPr>
        <w:t>.</w:t>
      </w:r>
      <w:r w:rsidRPr="006C3E0F">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6D58FC">
        <w:rPr>
          <w:rStyle w:val="Emphasis"/>
          <w:highlight w:val="green"/>
        </w:rPr>
        <w:t>While growth</w:t>
      </w:r>
      <w:r w:rsidRPr="006C3E0F">
        <w:rPr>
          <w:rStyle w:val="Emphasis"/>
        </w:rPr>
        <w:t xml:space="preserve"> in technology </w:t>
      </w:r>
      <w:r w:rsidRPr="006D58FC">
        <w:rPr>
          <w:rStyle w:val="Emphasis"/>
          <w:highlight w:val="green"/>
        </w:rPr>
        <w:t>is</w:t>
      </w:r>
      <w:r w:rsidRPr="006C3E0F">
        <w:rPr>
          <w:rStyle w:val="Emphasis"/>
        </w:rPr>
        <w:t xml:space="preserve"> overall a </w:t>
      </w:r>
      <w:r w:rsidRPr="006D58FC">
        <w:rPr>
          <w:rStyle w:val="Emphasis"/>
          <w:highlight w:val="green"/>
        </w:rPr>
        <w:t>good</w:t>
      </w:r>
      <w:r w:rsidRPr="006C3E0F">
        <w:rPr>
          <w:rStyle w:val="Emphasis"/>
        </w:rPr>
        <w:t xml:space="preserve"> thing for society, </w:t>
      </w:r>
      <w:r w:rsidRPr="006D58FC">
        <w:rPr>
          <w:rStyle w:val="Emphasis"/>
          <w:highlight w:val="gree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6D58FC">
        <w:rPr>
          <w:rStyle w:val="Emphasis"/>
          <w:highlight w:val="green"/>
        </w:rPr>
        <w:t>invest in African telecoms to secure the future</w:t>
      </w:r>
      <w:r w:rsidRPr="006C3E0F">
        <w:rPr>
          <w:rStyle w:val="Emphasis"/>
        </w:rPr>
        <w:t xml:space="preserve"> of this region and our economic relationships with it.</w:t>
      </w:r>
      <w:r>
        <w:rPr>
          <w:rStyle w:val="Emphasis"/>
        </w:rPr>
        <w:t xml:space="preserve"> </w:t>
      </w:r>
    </w:p>
    <w:p w14:paraId="7F6AADA6" w14:textId="77777777" w:rsidR="00755592" w:rsidRDefault="00755592" w:rsidP="00755592">
      <w:pPr>
        <w:pStyle w:val="Heading4"/>
      </w:pPr>
      <w:r>
        <w:rPr>
          <w:u w:val="single"/>
        </w:rPr>
        <w:t>E</w:t>
      </w:r>
      <w:r w:rsidRPr="006C3E0F">
        <w:rPr>
          <w:u w:val="single"/>
        </w:rPr>
        <w:t>xpansion</w:t>
      </w:r>
      <w:r>
        <w:t xml:space="preserve"> in Africa </w:t>
      </w:r>
      <w:r w:rsidRPr="006C3E0F">
        <w:rPr>
          <w:u w:val="single"/>
        </w:rPr>
        <w:t>escalates</w:t>
      </w:r>
      <w:r>
        <w:t xml:space="preserve"> absent </w:t>
      </w:r>
      <w:r w:rsidRPr="006C3E0F">
        <w:rPr>
          <w:u w:val="single"/>
        </w:rPr>
        <w:t>democratic</w:t>
      </w:r>
      <w:r>
        <w:t xml:space="preserve"> relations  </w:t>
      </w:r>
    </w:p>
    <w:p w14:paraId="3A94BD1B" w14:textId="77777777" w:rsidR="00755592" w:rsidRPr="0039669C" w:rsidRDefault="00755592" w:rsidP="00755592">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 xml:space="preserve">a scholar of peace and security, law and governance, strategy and management, human </w:t>
      </w:r>
      <w:proofErr w:type="gramStart"/>
      <w:r w:rsidRPr="0039669C">
        <w:rPr>
          <w:rStyle w:val="Style13ptBold"/>
          <w:sz w:val="20"/>
          <w:szCs w:val="20"/>
        </w:rPr>
        <w:t>rights</w:t>
      </w:r>
      <w:proofErr w:type="gramEnd"/>
      <w:r w:rsidRPr="0039669C">
        <w:rPr>
          <w:rStyle w:val="Style13ptBold"/>
          <w:sz w:val="20"/>
          <w:szCs w:val="20"/>
        </w:rPr>
        <w:t xml:space="preserve">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1F1FF7F3" w14:textId="40C3E891" w:rsidR="00045557" w:rsidRPr="00755592" w:rsidRDefault="00755592" w:rsidP="00755592">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6D58FC">
        <w:rPr>
          <w:highlight w:val="green"/>
          <w:u w:val="single"/>
        </w:rPr>
        <w:t xml:space="preserve">Africa is set to become </w:t>
      </w:r>
      <w:r w:rsidRPr="0031566E">
        <w:rPr>
          <w:rStyle w:val="Emphasis"/>
          <w:sz w:val="10"/>
        </w:rPr>
        <w:t>yet</w:t>
      </w:r>
      <w:r w:rsidRPr="006D58FC">
        <w:rPr>
          <w:rStyle w:val="Emphasis"/>
          <w:highlight w:val="green"/>
        </w:rPr>
        <w:t xml:space="preserve"> a</w:t>
      </w:r>
      <w:r w:rsidRPr="0031566E">
        <w:rPr>
          <w:rStyle w:val="Emphasis"/>
          <w:sz w:val="10"/>
        </w:rPr>
        <w:t xml:space="preserve">nother </w:t>
      </w:r>
      <w:r w:rsidRPr="006D58FC">
        <w:rPr>
          <w:rStyle w:val="Emphasis"/>
          <w:highlight w:val="green"/>
        </w:rPr>
        <w:t>battleground</w:t>
      </w:r>
      <w:r w:rsidRPr="0031566E">
        <w:rPr>
          <w:sz w:val="10"/>
        </w:rPr>
        <w:t xml:space="preserve"> for the escalating trade war </w:t>
      </w:r>
      <w:r w:rsidRPr="006D58FC">
        <w:rPr>
          <w:rStyle w:val="Emphasis"/>
          <w:highlight w:val="gree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6D58FC">
        <w:rPr>
          <w:highlight w:val="green"/>
          <w:u w:val="single"/>
        </w:rPr>
        <w:t>the continent is already</w:t>
      </w:r>
      <w:r w:rsidRPr="00941833">
        <w:rPr>
          <w:u w:val="single"/>
        </w:rPr>
        <w:t xml:space="preserve"> </w:t>
      </w:r>
      <w:r w:rsidRPr="006D58FC">
        <w:rPr>
          <w:highlight w:val="green"/>
          <w:u w:val="single"/>
        </w:rPr>
        <w:t>witnessing</w:t>
      </w:r>
      <w:r w:rsidRPr="0031566E">
        <w:rPr>
          <w:sz w:val="10"/>
        </w:rPr>
        <w:t xml:space="preserve"> the first signs of </w:t>
      </w:r>
      <w:r w:rsidRPr="006D58FC">
        <w:rPr>
          <w:rStyle w:val="Emphasis"/>
          <w:highlight w:val="green"/>
        </w:rPr>
        <w:t>a</w:t>
      </w:r>
      <w:r w:rsidRPr="0031566E">
        <w:rPr>
          <w:rStyle w:val="Emphasis"/>
          <w:sz w:val="10"/>
        </w:rPr>
        <w:t>n emerging</w:t>
      </w:r>
      <w:r w:rsidRPr="00941833">
        <w:rPr>
          <w:rStyle w:val="Emphasis"/>
        </w:rPr>
        <w:t xml:space="preserve"> </w:t>
      </w:r>
      <w:r w:rsidRPr="006D58FC">
        <w:rPr>
          <w:rStyle w:val="Emphasis"/>
          <w:highlight w:val="gree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w:t>
      </w:r>
      <w:proofErr w:type="gramStart"/>
      <w:r w:rsidRPr="0031566E">
        <w:rPr>
          <w:sz w:val="10"/>
        </w:rPr>
        <w:t>Angola</w:t>
      </w:r>
      <w:proofErr w:type="gramEnd"/>
      <w:r w:rsidRPr="0031566E">
        <w:rPr>
          <w:sz w:val="10"/>
        </w:rPr>
        <w:t xml:space="preserve">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w:t>
      </w:r>
      <w:proofErr w:type="gramStart"/>
      <w:r w:rsidRPr="0031566E">
        <w:rPr>
          <w:sz w:val="10"/>
        </w:rPr>
        <w:t>UK</w:t>
      </w:r>
      <w:proofErr w:type="gramEnd"/>
      <w:r w:rsidRPr="0031566E">
        <w:rPr>
          <w:sz w:val="10"/>
        </w:rPr>
        <w:t xml:space="preserve">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w:t>
      </w:r>
      <w:proofErr w:type="gramStart"/>
      <w:r w:rsidRPr="0031566E">
        <w:rPr>
          <w:sz w:val="10"/>
        </w:rPr>
        <w:t>takes into account</w:t>
      </w:r>
      <w:proofErr w:type="gramEnd"/>
      <w:r w:rsidRPr="0031566E">
        <w:rPr>
          <w:sz w:val="10"/>
        </w:rPr>
        <w:t xml:space="preserve"> local priorities. </w:t>
      </w:r>
      <w:r w:rsidRPr="006D58FC">
        <w:rPr>
          <w:highlight w:val="green"/>
          <w:u w:val="single"/>
        </w:rPr>
        <w:t xml:space="preserve">As </w:t>
      </w:r>
      <w:r w:rsidRPr="0031566E">
        <w:rPr>
          <w:sz w:val="10"/>
        </w:rPr>
        <w:t>Djibouti's</w:t>
      </w:r>
      <w:r w:rsidRPr="00DB4FBF">
        <w:rPr>
          <w:u w:val="single"/>
        </w:rPr>
        <w:t xml:space="preserve"> </w:t>
      </w:r>
      <w:r w:rsidRPr="006D58FC">
        <w:rPr>
          <w:highlight w:val="green"/>
          <w:u w:val="single"/>
        </w:rPr>
        <w:t>President</w:t>
      </w:r>
      <w:r w:rsidRPr="0031566E">
        <w:rPr>
          <w:sz w:val="10"/>
        </w:rPr>
        <w:t xml:space="preserve"> Ismail Omar Guelleh has </w:t>
      </w:r>
      <w:r w:rsidRPr="006D58FC">
        <w:rPr>
          <w:highlight w:val="green"/>
          <w:u w:val="single"/>
        </w:rPr>
        <w:t>pointed out,</w:t>
      </w:r>
      <w:r w:rsidRPr="0031566E">
        <w:rPr>
          <w:sz w:val="10"/>
        </w:rPr>
        <w:t xml:space="preserve"> "</w:t>
      </w:r>
      <w:r w:rsidRPr="0031566E">
        <w:rPr>
          <w:rStyle w:val="Emphasis"/>
          <w:sz w:val="10"/>
        </w:rPr>
        <w:t>The reality is that</w:t>
      </w:r>
      <w:r w:rsidRPr="00AE305C">
        <w:rPr>
          <w:rStyle w:val="Emphasis"/>
        </w:rPr>
        <w:t xml:space="preserve"> </w:t>
      </w:r>
      <w:r w:rsidRPr="006D58FC">
        <w:rPr>
          <w:rStyle w:val="Emphasis"/>
          <w:highlight w:val="gree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6D58FC">
        <w:rPr>
          <w:highlight w:val="gree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6D58FC">
        <w:rPr>
          <w:rStyle w:val="Emphasis"/>
          <w:highlight w:val="green"/>
        </w:rPr>
        <w:t>threaten</w:t>
      </w:r>
      <w:r w:rsidRPr="0031566E">
        <w:rPr>
          <w:rStyle w:val="Emphasis"/>
          <w:sz w:val="10"/>
        </w:rPr>
        <w:t xml:space="preserve">ing the </w:t>
      </w:r>
      <w:r w:rsidRPr="006D58FC">
        <w:rPr>
          <w:rStyle w:val="Emphasis"/>
          <w:highlight w:val="green"/>
        </w:rPr>
        <w:t>security</w:t>
      </w:r>
      <w:r w:rsidRPr="00941833">
        <w:rPr>
          <w:rStyle w:val="Emphasis"/>
        </w:rPr>
        <w:t xml:space="preserve"> </w:t>
      </w:r>
      <w:r w:rsidRPr="0031566E">
        <w:rPr>
          <w:rStyle w:val="Emphasis"/>
          <w:sz w:val="10"/>
        </w:rPr>
        <w:t>of the continent</w:t>
      </w:r>
      <w:r w:rsidRPr="0031566E">
        <w:rPr>
          <w:b/>
          <w:sz w:val="10"/>
        </w:rPr>
        <w:t>.</w:t>
      </w:r>
      <w:r w:rsidRPr="0031566E">
        <w:rPr>
          <w:sz w:val="10"/>
        </w:rPr>
        <w:t xml:space="preserve"> </w:t>
      </w:r>
      <w:r w:rsidRPr="006D58FC">
        <w:rPr>
          <w:highlight w:val="green"/>
          <w:u w:val="single"/>
        </w:rPr>
        <w:t xml:space="preserve">Both countries are </w:t>
      </w:r>
      <w:r w:rsidRPr="006D58FC">
        <w:rPr>
          <w:rStyle w:val="Emphasis"/>
          <w:highlight w:val="gree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w:t>
      </w:r>
      <w:proofErr w:type="gramStart"/>
      <w:r w:rsidRPr="0031566E">
        <w:rPr>
          <w:sz w:val="10"/>
        </w:rPr>
        <w:t>a number of</w:t>
      </w:r>
      <w:proofErr w:type="gramEnd"/>
      <w:r w:rsidRPr="0031566E">
        <w:rPr>
          <w:sz w:val="10"/>
        </w:rPr>
        <w:t xml:space="preserve">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6D58FC">
        <w:rPr>
          <w:highlight w:val="gree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6D58FC">
        <w:rPr>
          <w:highlight w:val="green"/>
          <w:u w:val="single"/>
        </w:rPr>
        <w:t>it</w:t>
      </w:r>
      <w:r w:rsidRPr="0031566E">
        <w:rPr>
          <w:sz w:val="10"/>
        </w:rPr>
        <w:t xml:space="preserve"> also </w:t>
      </w:r>
      <w:r w:rsidRPr="006D58FC">
        <w:rPr>
          <w:rStyle w:val="Emphasis"/>
          <w:highlight w:val="gree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proofErr w:type="gramStart"/>
      <w:r w:rsidRPr="00AE305C">
        <w:rPr>
          <w:rStyle w:val="Emphasis"/>
        </w:rPr>
        <w:t>a number of</w:t>
      </w:r>
      <w:proofErr w:type="gramEnd"/>
      <w:r w:rsidRPr="00AE305C">
        <w:rPr>
          <w:rStyle w:val="Emphasis"/>
        </w:rPr>
        <w:t xml:space="preserve">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w:t>
      </w:r>
      <w:proofErr w:type="gramStart"/>
      <w:r w:rsidRPr="0031566E">
        <w:rPr>
          <w:sz w:val="10"/>
        </w:rPr>
        <w:t>Sudan</w:t>
      </w:r>
      <w:proofErr w:type="gramEnd"/>
      <w:r w:rsidRPr="0031566E">
        <w:rPr>
          <w:sz w:val="10"/>
        </w:rPr>
        <w:t xml:space="preserve">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 xml:space="preserve">where US troops are </w:t>
      </w:r>
      <w:proofErr w:type="gramStart"/>
      <w:r w:rsidRPr="00941833">
        <w:rPr>
          <w:rStyle w:val="Emphasis"/>
        </w:rPr>
        <w:t>deployed</w:t>
      </w:r>
      <w:proofErr w:type="gramEnd"/>
      <w:r w:rsidRPr="00941833">
        <w:rPr>
          <w:rStyle w:val="Emphasis"/>
        </w:rPr>
        <w:t xml:space="preserve"> and military operations</w:t>
      </w:r>
      <w:r w:rsidRPr="0031566E">
        <w:rPr>
          <w:sz w:val="10"/>
        </w:rPr>
        <w:t xml:space="preserve"> (including drone attacks) are launched from. The US also directly supports the armies of Egypt, Nigeria, Ethiopia, Mali, </w:t>
      </w:r>
      <w:proofErr w:type="gramStart"/>
      <w:r w:rsidRPr="0031566E">
        <w:rPr>
          <w:sz w:val="10"/>
        </w:rPr>
        <w:t>Niger</w:t>
      </w:r>
      <w:proofErr w:type="gramEnd"/>
      <w:r w:rsidRPr="0031566E">
        <w:rPr>
          <w:sz w:val="10"/>
        </w:rPr>
        <w:t xml:space="preserve"> and others as well as the G5 Sahel force tasked with counterterrorism. While a direct confrontation between </w:t>
      </w:r>
      <w:r w:rsidRPr="006D58FC">
        <w:rPr>
          <w:highlight w:val="green"/>
          <w:u w:val="single"/>
        </w:rPr>
        <w:t>US and Chinese</w:t>
      </w:r>
      <w:r w:rsidRPr="0031566E">
        <w:rPr>
          <w:sz w:val="10"/>
        </w:rPr>
        <w:t xml:space="preserve"> forces in Africa is unlikely, their </w:t>
      </w:r>
      <w:r w:rsidRPr="006D58FC">
        <w:rPr>
          <w:highlight w:val="green"/>
          <w:u w:val="single"/>
        </w:rPr>
        <w:t xml:space="preserve">growing presence is becoming </w:t>
      </w:r>
      <w:r w:rsidRPr="006D58FC">
        <w:rPr>
          <w:rStyle w:val="Emphasis"/>
          <w:highlight w:val="green"/>
        </w:rPr>
        <w:t xml:space="preserve">an increasingly </w:t>
      </w:r>
      <w:proofErr w:type="spellStart"/>
      <w:r w:rsidRPr="006D58FC">
        <w:rPr>
          <w:rStyle w:val="Emphasis"/>
          <w:highlight w:val="green"/>
        </w:rPr>
        <w:t>destabilising</w:t>
      </w:r>
      <w:proofErr w:type="spellEnd"/>
      <w:r w:rsidRPr="006D58FC">
        <w:rPr>
          <w:rStyle w:val="Emphasis"/>
          <w:highlight w:val="gree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w:t>
      </w:r>
      <w:proofErr w:type="gramStart"/>
      <w:r w:rsidRPr="0031566E">
        <w:rPr>
          <w:sz w:val="10"/>
        </w:rPr>
        <w:t>other, but</w:t>
      </w:r>
      <w:proofErr w:type="gramEnd"/>
      <w:r w:rsidRPr="0031566E">
        <w:rPr>
          <w:sz w:val="10"/>
        </w:rPr>
        <w:t xml:space="preserve">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w:t>
      </w:r>
      <w:proofErr w:type="gramStart"/>
      <w:r w:rsidRPr="0031566E">
        <w:rPr>
          <w:sz w:val="10"/>
        </w:rPr>
        <w:t>And,</w:t>
      </w:r>
      <w:proofErr w:type="gramEnd"/>
      <w:r w:rsidRPr="0031566E">
        <w:rPr>
          <w:sz w:val="10"/>
        </w:rPr>
        <w:t xml:space="preserve">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 xml:space="preserve">including Egypt, Gulf countries, </w:t>
      </w:r>
      <w:proofErr w:type="gramStart"/>
      <w:r w:rsidRPr="00AE305C">
        <w:rPr>
          <w:u w:val="single"/>
        </w:rPr>
        <w:t>Iran</w:t>
      </w:r>
      <w:proofErr w:type="gramEnd"/>
      <w:r w:rsidRPr="00AE305C">
        <w:rPr>
          <w:u w:val="single"/>
        </w:rPr>
        <w:t xml:space="preserve">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6D58FC">
        <w:rPr>
          <w:rStyle w:val="Emphasis"/>
          <w:highlight w:val="green"/>
        </w:rPr>
        <w:t>the US</w:t>
      </w:r>
      <w:r w:rsidRPr="0031566E">
        <w:rPr>
          <w:sz w:val="10"/>
        </w:rPr>
        <w:t xml:space="preserve"> wants to compete with China on the continent, it should do so in good faith. </w:t>
      </w:r>
      <w:r w:rsidRPr="0031566E">
        <w:rPr>
          <w:rStyle w:val="Emphasis"/>
          <w:sz w:val="10"/>
        </w:rPr>
        <w:t>It</w:t>
      </w:r>
      <w:r w:rsidRPr="00AE305C">
        <w:rPr>
          <w:rStyle w:val="Emphasis"/>
        </w:rPr>
        <w:t xml:space="preserve"> </w:t>
      </w:r>
      <w:r w:rsidRPr="005638AC">
        <w:rPr>
          <w:rStyle w:val="Emphasis"/>
        </w:rPr>
        <w:t xml:space="preserve">can </w:t>
      </w:r>
      <w:r w:rsidRPr="006D58FC">
        <w:rPr>
          <w:rStyle w:val="Emphasis"/>
          <w:highlight w:val="green"/>
        </w:rPr>
        <w:t xml:space="preserve">gain </w:t>
      </w:r>
      <w:r w:rsidRPr="005638AC">
        <w:rPr>
          <w:rStyle w:val="Emphasis"/>
        </w:rPr>
        <w:t xml:space="preserve">a </w:t>
      </w:r>
      <w:r w:rsidRPr="006D58FC">
        <w:rPr>
          <w:rStyle w:val="Emphasis"/>
          <w:highlight w:val="green"/>
        </w:rPr>
        <w:t xml:space="preserve">competitive advantage by offering African countries better, more </w:t>
      </w:r>
      <w:proofErr w:type="gramStart"/>
      <w:r w:rsidRPr="006D58FC">
        <w:rPr>
          <w:rStyle w:val="Emphasis"/>
          <w:highlight w:val="green"/>
        </w:rPr>
        <w:t>credible</w:t>
      </w:r>
      <w:proofErr w:type="gramEnd"/>
      <w:r w:rsidRPr="006D58FC">
        <w:rPr>
          <w:rStyle w:val="Emphasis"/>
          <w:highlight w:val="green"/>
        </w:rPr>
        <w:t xml:space="preserve"> and principled alternatives to those put forward by China</w:t>
      </w:r>
      <w:r w:rsidRPr="0031566E">
        <w:rPr>
          <w:sz w:val="10"/>
        </w:rPr>
        <w:t>. But that can only happen if the US develops a strategy that focuses on Africa itself, not on containing and undermining the business of a third party.</w:t>
      </w:r>
    </w:p>
    <w:p w14:paraId="0EB4C307" w14:textId="53D34B69" w:rsidR="00314615" w:rsidRPr="00F7216D" w:rsidRDefault="00A86B91" w:rsidP="00314615">
      <w:pPr>
        <w:pStyle w:val="Heading4"/>
      </w:pPr>
      <w:r>
        <w:t>Uniquely resists Chinese neo-colonialism</w:t>
      </w:r>
    </w:p>
    <w:p w14:paraId="47AAA182" w14:textId="5271D61E" w:rsidR="00314615" w:rsidRPr="00F7216D" w:rsidRDefault="00314615" w:rsidP="00314615">
      <w:r w:rsidRPr="00F7216D">
        <w:rPr>
          <w:rStyle w:val="Style13ptBold"/>
        </w:rPr>
        <w:t>Kelly 17</w:t>
      </w:r>
      <w:r>
        <w:t xml:space="preserve"> [</w:t>
      </w:r>
      <w:r w:rsidRPr="00F7216D">
        <w:t xml:space="preserve">Ryan Kelly, 10-9-2017, "How China’s Soft Power Is Building A Neo-Colonial System In Africa," </w:t>
      </w:r>
      <w:proofErr w:type="spellStart"/>
      <w:r w:rsidRPr="00F7216D">
        <w:t>Ketagalan</w:t>
      </w:r>
      <w:proofErr w:type="spellEnd"/>
      <w:r w:rsidRPr="00F7216D">
        <w:t xml:space="preserve"> Media, </w:t>
      </w:r>
      <w:hyperlink r:id="rId13" w:history="1">
        <w:r w:rsidRPr="00957133">
          <w:rPr>
            <w:rStyle w:val="Hyperlink"/>
          </w:rPr>
          <w:t>https://ketagalanmedia.com/2017/10/09/how-chinas-soft-power-is-building-a-neo-colonial-system-</w:t>
        </w:r>
        <w:r w:rsidRPr="00957133">
          <w:rPr>
            <w:rStyle w:val="Hyperlink"/>
          </w:rPr>
          <w:t>i</w:t>
        </w:r>
        <w:r w:rsidRPr="00957133">
          <w:rPr>
            <w:rStyle w:val="Hyperlink"/>
          </w:rPr>
          <w:t>n-africa/</w:t>
        </w:r>
      </w:hyperlink>
      <w:r>
        <w:t xml:space="preserve"> </w:t>
      </w:r>
      <w:r w:rsidR="00FD5A24">
        <w:t xml:space="preserve"> </w:t>
      </w:r>
      <w:r>
        <w:t xml:space="preserve">[accessed 2-12-22] </w:t>
      </w:r>
      <w:proofErr w:type="spellStart"/>
      <w:r>
        <w:t>lydia</w:t>
      </w:r>
      <w:proofErr w:type="spellEnd"/>
    </w:p>
    <w:p w14:paraId="76D522F0" w14:textId="2386864B" w:rsidR="00314615" w:rsidRDefault="00314615" w:rsidP="00314615">
      <w:pPr>
        <w:rPr>
          <w:sz w:val="16"/>
          <w:szCs w:val="16"/>
        </w:rPr>
      </w:pPr>
      <w:r w:rsidRPr="00F7216D">
        <w:rPr>
          <w:sz w:val="16"/>
          <w:szCs w:val="16"/>
        </w:rPr>
        <w:t xml:space="preserve">With the help of FOCAC and other IGOs, </w:t>
      </w:r>
      <w:r w:rsidRPr="00F7216D">
        <w:rPr>
          <w:rStyle w:val="StyleUnderline"/>
        </w:rPr>
        <w:t>Beijing has embedded itself into the continent</w:t>
      </w:r>
      <w:r w:rsidRPr="00F7216D">
        <w:rPr>
          <w:sz w:val="16"/>
          <w:szCs w:val="16"/>
        </w:rPr>
        <w:t xml:space="preserve">, but the real danger of China’s renewed interest in sub-Saharan Africa is economic exploitation and its accompanying political power. </w:t>
      </w:r>
      <w:r w:rsidRPr="00F7216D">
        <w:rPr>
          <w:rStyle w:val="StyleUnderline"/>
        </w:rPr>
        <w:t>The extent to which China is involved in Africa is staggering</w:t>
      </w:r>
      <w:r w:rsidRPr="00F7216D">
        <w:rPr>
          <w:sz w:val="16"/>
          <w:szCs w:val="16"/>
        </w:rPr>
        <w:t xml:space="preserve">. Between 2000 and 2010, </w:t>
      </w:r>
      <w:r w:rsidRPr="006D58FC">
        <w:rPr>
          <w:rStyle w:val="StyleUnderline"/>
          <w:highlight w:val="green"/>
        </w:rPr>
        <w:t>the CCP</w:t>
      </w:r>
      <w:r w:rsidRPr="00F7216D">
        <w:rPr>
          <w:rStyle w:val="StyleUnderline"/>
        </w:rPr>
        <w:t xml:space="preserve"> and Chinese firms </w:t>
      </w:r>
      <w:r w:rsidRPr="006D58FC">
        <w:rPr>
          <w:rStyle w:val="StyleUnderline"/>
          <w:highlight w:val="green"/>
        </w:rPr>
        <w:t>have promised upwards of</w:t>
      </w:r>
      <w:r w:rsidRPr="00F7216D">
        <w:rPr>
          <w:rStyle w:val="StyleUnderline"/>
        </w:rPr>
        <w:t xml:space="preserve"> US$</w:t>
      </w:r>
      <w:r w:rsidRPr="006D58FC">
        <w:rPr>
          <w:rStyle w:val="StyleUnderline"/>
          <w:highlight w:val="green"/>
        </w:rPr>
        <w:t>67 billion in FDI</w:t>
      </w:r>
      <w:r w:rsidRPr="00F7216D">
        <w:rPr>
          <w:rStyle w:val="StyleUnderline"/>
        </w:rPr>
        <w:t>, loan packages, and infrastructure spending</w:t>
      </w:r>
      <w:r w:rsidRPr="00F7216D">
        <w:rPr>
          <w:sz w:val="16"/>
          <w:szCs w:val="16"/>
        </w:rPr>
        <w:t xml:space="preserve">. This is a whopping US$12 billion more than what the World Bank loaned out during the same </w:t>
      </w:r>
      <w:proofErr w:type="gramStart"/>
      <w:r w:rsidRPr="00F7216D">
        <w:rPr>
          <w:sz w:val="16"/>
          <w:szCs w:val="16"/>
        </w:rPr>
        <w:t>time period</w:t>
      </w:r>
      <w:proofErr w:type="gramEnd"/>
      <w:r w:rsidRPr="00F7216D">
        <w:rPr>
          <w:sz w:val="16"/>
          <w:szCs w:val="16"/>
        </w:rPr>
        <w:t>. China has funded opulent infrastructure projects such as the brand new US$200 million African Union Headquarters in Addis Abba, Ethiopia. In fact, China has funded infrastructure projects in 50 of 54 countries in Africa, including whole cities in Angola, Tanzania’s entire railroad system, the Democratic Republic of the Congo’s (DRC) highways, and</w:t>
      </w:r>
      <w:hyperlink r:id="rId14" w:history="1">
        <w:r w:rsidRPr="00F7216D">
          <w:rPr>
            <w:rStyle w:val="Hyperlink"/>
            <w:sz w:val="16"/>
            <w:szCs w:val="16"/>
          </w:rPr>
          <w:t> Addis Abba’s subway system</w:t>
        </w:r>
      </w:hyperlink>
      <w:r w:rsidRPr="00F7216D">
        <w:rPr>
          <w:sz w:val="16"/>
          <w:szCs w:val="16"/>
        </w:rPr>
        <w:t xml:space="preserve">. These massive infrastructure projects, however, are a prime example of China’s soft power offensive. </w:t>
      </w:r>
      <w:r w:rsidRPr="00F7216D">
        <w:rPr>
          <w:rStyle w:val="StyleUnderline"/>
        </w:rPr>
        <w:t xml:space="preserve">The </w:t>
      </w:r>
      <w:r w:rsidRPr="006D58FC">
        <w:rPr>
          <w:rStyle w:val="StyleUnderline"/>
          <w:highlight w:val="green"/>
        </w:rPr>
        <w:t>monetary benefits attract countries to the CCP</w:t>
      </w:r>
      <w:r w:rsidRPr="00F7216D">
        <w:rPr>
          <w:rStyle w:val="StyleUnderline"/>
        </w:rPr>
        <w:t xml:space="preserve">, </w:t>
      </w:r>
      <w:r w:rsidRPr="006D58FC">
        <w:rPr>
          <w:rStyle w:val="StyleUnderline"/>
          <w:highlight w:val="green"/>
        </w:rPr>
        <w:t>and</w:t>
      </w:r>
      <w:r w:rsidRPr="00F7216D">
        <w:rPr>
          <w:rStyle w:val="StyleUnderline"/>
        </w:rPr>
        <w:t xml:space="preserve"> then it </w:t>
      </w:r>
      <w:r w:rsidRPr="006D58FC">
        <w:rPr>
          <w:rStyle w:val="StyleUnderline"/>
          <w:highlight w:val="green"/>
        </w:rPr>
        <w:t>traps them in the neo-colonialist system through</w:t>
      </w:r>
      <w:r w:rsidRPr="00F7216D">
        <w:rPr>
          <w:rStyle w:val="StyleUnderline"/>
        </w:rPr>
        <w:t xml:space="preserve"> massive amounts of </w:t>
      </w:r>
      <w:r w:rsidRPr="006D58FC">
        <w:rPr>
          <w:rStyle w:val="StyleUnderline"/>
          <w:highlight w:val="green"/>
        </w:rPr>
        <w:t>debt and economic control</w:t>
      </w:r>
      <w:r w:rsidRPr="00F7216D">
        <w:rPr>
          <w:rStyle w:val="StyleUnderline"/>
        </w:rPr>
        <w:t xml:space="preserve"> under the guise of a “win-win” relationship</w:t>
      </w:r>
      <w:r w:rsidRPr="00F7216D">
        <w:rPr>
          <w:sz w:val="16"/>
          <w:szCs w:val="16"/>
        </w:rPr>
        <w:t>. Specifically, the primary vehicle for China’s economic attraction is the low-interest resource-for-infrastructure loans (R4I), which allow the CCP and Chinese firms to corner markets and set prices, and by extension, seize control of impoverished nations’ economies. From a fiscal perspective, an R4I loan is a low-interest loan that exchanges Chinese infrastructure investment for</w:t>
      </w:r>
      <w:hyperlink r:id="rId15" w:history="1">
        <w:r w:rsidRPr="00F7216D">
          <w:rPr>
            <w:rStyle w:val="Hyperlink"/>
            <w:sz w:val="16"/>
            <w:szCs w:val="16"/>
          </w:rPr>
          <w:t> Africa’s natural resources</w:t>
        </w:r>
      </w:hyperlink>
      <w:r w:rsidRPr="00F7216D">
        <w:rPr>
          <w:sz w:val="16"/>
          <w:szCs w:val="16"/>
        </w:rPr>
        <w:t xml:space="preserve">. While this may appear as a win-win for both parties, as it allows for a symbiotic relationship – China needs natural resources to sustain its manufacturing sector and Africa desperately needs infrastructure – there are two factors that make these loans predatory vessels of China’s neo-colonialist gambit: lack of diversification of economic partners on the part of the </w:t>
      </w:r>
      <w:r w:rsidRPr="00804867">
        <w:rPr>
          <w:sz w:val="16"/>
          <w:szCs w:val="16"/>
        </w:rPr>
        <w:t xml:space="preserve">African nations, and the liquidity and debt crises that R4I loans cause. Once ensnared in debt, </w:t>
      </w:r>
      <w:r w:rsidRPr="00804867">
        <w:rPr>
          <w:rStyle w:val="StyleUnderline"/>
        </w:rPr>
        <w:t>China extorts political favors ranging from breaking promises on local African employment and ignorance for local labor laws, to offering exorbitant packages for nations to vote with China in the United Nations</w:t>
      </w:r>
      <w:r w:rsidRPr="00804867">
        <w:rPr>
          <w:sz w:val="16"/>
          <w:szCs w:val="16"/>
        </w:rPr>
        <w:t>, or break ties with Taiwan. The economic profile that China targets for predatory loans allows for them to easily manipulate markets and seize control of the exports and trade of their debtors. Of China’s top eight debtors in Africa, five have signed R4I loans – Angola, Sudan, Nigeria, Democratic Republic of the Congo and Ghana, and every one of these nations owes China billions of dollars in</w:t>
      </w:r>
      <w:hyperlink r:id="rId16" w:history="1">
        <w:r w:rsidRPr="00804867">
          <w:rPr>
            <w:rStyle w:val="Hyperlink"/>
            <w:sz w:val="16"/>
            <w:szCs w:val="16"/>
          </w:rPr>
          <w:t> natural resources</w:t>
        </w:r>
      </w:hyperlink>
      <w:r w:rsidRPr="00804867">
        <w:rPr>
          <w:sz w:val="16"/>
          <w:szCs w:val="16"/>
        </w:rPr>
        <w:t>. Furthermore, at the time the R4I loans were issued, three of these five nations (Angola, Sudan, and DRC) had recently exited bloody civil wars, all five nations had</w:t>
      </w:r>
      <w:hyperlink r:id="rId17" w:history="1">
        <w:r w:rsidRPr="00804867">
          <w:rPr>
            <w:rStyle w:val="Hyperlink"/>
            <w:sz w:val="16"/>
            <w:szCs w:val="16"/>
          </w:rPr>
          <w:t> unranked or junk bond designation</w:t>
        </w:r>
      </w:hyperlink>
      <w:r w:rsidRPr="00804867">
        <w:rPr>
          <w:sz w:val="16"/>
          <w:szCs w:val="16"/>
        </w:rPr>
        <w:t> by the three major credit rating agencies (S&amp;P’s, Moody’s, and Fitch’s), and all five nations were in the bottom ten or had unranked</w:t>
      </w:r>
      <w:hyperlink r:id="rId18" w:history="1">
        <w:r w:rsidRPr="00804867">
          <w:rPr>
            <w:rStyle w:val="Hyperlink"/>
            <w:sz w:val="16"/>
            <w:szCs w:val="16"/>
          </w:rPr>
          <w:t> economic complexity indices</w:t>
        </w:r>
      </w:hyperlink>
      <w:r w:rsidRPr="00804867">
        <w:rPr>
          <w:sz w:val="16"/>
          <w:szCs w:val="16"/>
        </w:rPr>
        <w:t xml:space="preserve"> (ECI), which declined since the nations began dealing with China. Thus, these nations were perfect targets for risky, low-interest loans that were backed and paid for by their precious hydrocarbons and minerals, as they have low quantities of hard currency to pay back their Chinese debtors and extremely concentrated and weak economies. The central African nation of Angola is a case in point. Angola signed its first R4I loan with China in 2004 leveraging its massive petroleum reserves in exchange for US$2 billion of infrastructure investment, including the “ghost city” Nova </w:t>
      </w:r>
      <w:proofErr w:type="spellStart"/>
      <w:r w:rsidRPr="00804867">
        <w:rPr>
          <w:sz w:val="16"/>
          <w:szCs w:val="16"/>
        </w:rPr>
        <w:t>Ciudade</w:t>
      </w:r>
      <w:proofErr w:type="spellEnd"/>
      <w:r w:rsidRPr="00804867">
        <w:rPr>
          <w:sz w:val="16"/>
          <w:szCs w:val="16"/>
        </w:rPr>
        <w:t xml:space="preserve"> de </w:t>
      </w:r>
      <w:proofErr w:type="spellStart"/>
      <w:r w:rsidRPr="00804867">
        <w:rPr>
          <w:sz w:val="16"/>
          <w:szCs w:val="16"/>
        </w:rPr>
        <w:t>Kilamaba</w:t>
      </w:r>
      <w:proofErr w:type="spellEnd"/>
      <w:r w:rsidRPr="00804867">
        <w:rPr>
          <w:sz w:val="16"/>
          <w:szCs w:val="16"/>
        </w:rPr>
        <w:t xml:space="preserve">. However, as the price of oil has fallen, </w:t>
      </w:r>
      <w:r w:rsidRPr="00804867">
        <w:rPr>
          <w:rStyle w:val="StyleUnderline"/>
        </w:rPr>
        <w:t>Angola’s oil backed debt has snowballed to upwards of US$25 billion and Angola has consistently fallen behind on loan payments</w:t>
      </w:r>
      <w:r w:rsidRPr="00804867">
        <w:rPr>
          <w:sz w:val="16"/>
          <w:szCs w:val="16"/>
        </w:rPr>
        <w:t>. This has forced Angola to sign an extension and a new R4I loans to try to gain </w:t>
      </w:r>
      <w:hyperlink r:id="rId19" w:history="1">
        <w:r w:rsidRPr="00804867">
          <w:rPr>
            <w:rStyle w:val="Hyperlink"/>
            <w:sz w:val="16"/>
            <w:szCs w:val="16"/>
          </w:rPr>
          <w:t>new lines of credit in 2007 and 2009</w:t>
        </w:r>
      </w:hyperlink>
      <w:r w:rsidRPr="00804867">
        <w:rPr>
          <w:sz w:val="16"/>
          <w:szCs w:val="16"/>
        </w:rPr>
        <w:t xml:space="preserve"> respectively. However, rather than usher in financial resurgence, </w:t>
      </w:r>
      <w:r w:rsidRPr="00804867">
        <w:rPr>
          <w:rStyle w:val="StyleUnderline"/>
        </w:rPr>
        <w:t>China has gained control of Angola’s economy and its massive petroleum reserves.</w:t>
      </w:r>
      <w:r w:rsidRPr="00804867">
        <w:rPr>
          <w:sz w:val="16"/>
          <w:szCs w:val="16"/>
        </w:rPr>
        <w:t xml:space="preserve"> Over the last decade, Chinese imports of Angolan goods has consistently risen and now accounts for </w:t>
      </w:r>
      <w:hyperlink r:id="rId20" w:history="1">
        <w:r w:rsidRPr="00804867">
          <w:rPr>
            <w:rStyle w:val="Hyperlink"/>
            <w:sz w:val="16"/>
            <w:szCs w:val="16"/>
          </w:rPr>
          <w:t>over 35% of the African nation’s economy</w:t>
        </w:r>
      </w:hyperlink>
      <w:r w:rsidRPr="00804867">
        <w:rPr>
          <w:sz w:val="16"/>
          <w:szCs w:val="16"/>
        </w:rPr>
        <w:t>. Furthermore, the portion of Angola’s petroleum reserves that is shipped to China has increased from four or five of Angola’s 50-60 tankers per month, to</w:t>
      </w:r>
      <w:hyperlink r:id="rId21" w:history="1">
        <w:r w:rsidRPr="00804867">
          <w:rPr>
            <w:rStyle w:val="Hyperlink"/>
            <w:sz w:val="16"/>
            <w:szCs w:val="16"/>
          </w:rPr>
          <w:t> upwards of 40-50 tankers per month</w:t>
        </w:r>
      </w:hyperlink>
      <w:r w:rsidRPr="00804867">
        <w:rPr>
          <w:sz w:val="16"/>
          <w:szCs w:val="16"/>
        </w:rPr>
        <w:t xml:space="preserve">, a whopping 1,000% increase. Thus, Angola is trapped between a rock and a hard place. If they disobey the Chinese, their economy is at risk and but if they listen, they continue down the rabbit hole with no escape in sight. Hence, </w:t>
      </w:r>
      <w:r w:rsidRPr="00804867">
        <w:rPr>
          <w:rStyle w:val="StyleUnderline"/>
        </w:rPr>
        <w:t>Angola has become a “neo-colony” of China,</w:t>
      </w:r>
      <w:r w:rsidRPr="00804867">
        <w:rPr>
          <w:sz w:val="16"/>
          <w:szCs w:val="16"/>
        </w:rPr>
        <w:t xml:space="preserve"> with all the “outward trappings” of economic autonomy, </w:t>
      </w:r>
      <w:proofErr w:type="gramStart"/>
      <w:r w:rsidRPr="00804867">
        <w:rPr>
          <w:sz w:val="16"/>
          <w:szCs w:val="16"/>
        </w:rPr>
        <w:t>but in reality, it</w:t>
      </w:r>
      <w:proofErr w:type="gramEnd"/>
      <w:r w:rsidRPr="00804867">
        <w:rPr>
          <w:sz w:val="16"/>
          <w:szCs w:val="16"/>
        </w:rPr>
        <w:t xml:space="preserve"> is at the beck and call of the Politburo and its pocketbook. China’s resource gambit is not just confined to petroleum. China’s massive manufacturing sector, which accounts for</w:t>
      </w:r>
      <w:hyperlink r:id="rId22" w:history="1">
        <w:r w:rsidRPr="00804867">
          <w:rPr>
            <w:rStyle w:val="Hyperlink"/>
            <w:sz w:val="16"/>
            <w:szCs w:val="16"/>
          </w:rPr>
          <w:t> 30% of the Chinese economy</w:t>
        </w:r>
      </w:hyperlink>
      <w:r w:rsidRPr="00804867">
        <w:rPr>
          <w:sz w:val="16"/>
          <w:szCs w:val="16"/>
        </w:rPr>
        <w:t>, requires access to the massive mineral reserves found in Africa. Sub-Saharan Africa has over 50% of the world’s cobalt reserves, 77% of the world’s manganese reserves, and 88% of the world’s platinum group </w:t>
      </w:r>
      <w:hyperlink r:id="rId23" w:history="1">
        <w:r w:rsidRPr="00804867">
          <w:rPr>
            <w:rStyle w:val="Hyperlink"/>
            <w:sz w:val="16"/>
            <w:szCs w:val="16"/>
          </w:rPr>
          <w:t>metal reserves</w:t>
        </w:r>
      </w:hyperlink>
      <w:r w:rsidRPr="00804867">
        <w:rPr>
          <w:sz w:val="16"/>
          <w:szCs w:val="16"/>
        </w:rPr>
        <w:t>. It is also home to the “copper-cobalt” belt, a massive swath of resource rich land with large quantities of copper and cobalt, both of which are necessary for manufacturing. One of the major countries along this belt in the Democratic Republic of the Congo. In early 2007, through an R4I loan, the DRC agreed to transfer a large portion of the stake in its highly resource rich mines to Chinese companies. However, it appears that the price that Chinese firms paid for the mining rights to this land was</w:t>
      </w:r>
      <w:hyperlink r:id="rId24" w:history="1">
        <w:r w:rsidRPr="00804867">
          <w:rPr>
            <w:rStyle w:val="Hyperlink"/>
            <w:sz w:val="16"/>
            <w:szCs w:val="16"/>
          </w:rPr>
          <w:t> drastically undervalued</w:t>
        </w:r>
      </w:hyperlink>
      <w:r w:rsidRPr="00804867">
        <w:rPr>
          <w:sz w:val="16"/>
          <w:szCs w:val="16"/>
        </w:rPr>
        <w:t>. Much like Chinese petroleum exports, the trade was pushed through and incentivized by the Politburo. The CCP approved a US$6 billion credit line for African infrastructure along with the deal and has since produced hundreds of thousands of tons of copper from the mine, providing China with US$500 million USD in </w:t>
      </w:r>
      <w:hyperlink r:id="rId25" w:history="1">
        <w:r w:rsidRPr="00804867">
          <w:rPr>
            <w:rStyle w:val="Hyperlink"/>
            <w:sz w:val="16"/>
            <w:szCs w:val="16"/>
          </w:rPr>
          <w:t>unrefined copper and cobalt</w:t>
        </w:r>
      </w:hyperlink>
      <w:r w:rsidRPr="00804867">
        <w:rPr>
          <w:sz w:val="16"/>
          <w:szCs w:val="16"/>
        </w:rPr>
        <w:t> resources per year.</w:t>
      </w:r>
    </w:p>
    <w:p w14:paraId="4BB88E5E" w14:textId="577F7EC8" w:rsidR="00B36AD8" w:rsidRDefault="00B36AD8" w:rsidP="00B36AD8">
      <w:pPr>
        <w:pStyle w:val="Heading1"/>
      </w:pPr>
      <w:r>
        <w:t>Case</w:t>
      </w:r>
    </w:p>
    <w:p w14:paraId="03CC8855" w14:textId="77777777" w:rsidR="00A4422B" w:rsidRDefault="00A4422B" w:rsidP="00A4422B">
      <w:pPr>
        <w:pStyle w:val="Heading3"/>
      </w:pPr>
      <w:r>
        <w:t>FW</w:t>
      </w:r>
    </w:p>
    <w:p w14:paraId="6ECB80F5" w14:textId="691EDF33" w:rsidR="00F40E21" w:rsidRDefault="00F40E21" w:rsidP="00A4422B">
      <w:pPr>
        <w:pStyle w:val="Heading4"/>
      </w:pPr>
      <w:r>
        <w:t>Perf con – the aff is a settler move to innocence</w:t>
      </w:r>
      <w:r w:rsidR="00BB1302">
        <w:t xml:space="preserve"> because they literally do nothing</w:t>
      </w:r>
    </w:p>
    <w:p w14:paraId="1548A407" w14:textId="77777777" w:rsidR="00F40E21" w:rsidRPr="00F40E21" w:rsidRDefault="00F40E21" w:rsidP="00F40E21"/>
    <w:p w14:paraId="5896E325" w14:textId="41AB96F8" w:rsidR="00A4422B" w:rsidRDefault="00A4422B" w:rsidP="00A4422B">
      <w:pPr>
        <w:pStyle w:val="Heading4"/>
        <w:rPr>
          <w:rFonts w:cs="Calibri"/>
        </w:rPr>
      </w:pPr>
      <w:r>
        <w:t>The Role of the</w:t>
      </w:r>
      <w:r w:rsidR="00B55F3B">
        <w:t xml:space="preserve"> ballot and</w:t>
      </w:r>
      <w:r>
        <w:t xml:space="preserve"> Judge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w:t>
      </w:r>
      <w:r w:rsidRPr="00414C51">
        <w:rPr>
          <w:rFonts w:cs="Calibri"/>
        </w:rPr>
        <w:t>Stasis in the resolution is key to all the prep we do on it</w:t>
      </w:r>
    </w:p>
    <w:p w14:paraId="2F94DA1C" w14:textId="77777777" w:rsidR="00A4422B" w:rsidRPr="00E24C82" w:rsidRDefault="00A4422B" w:rsidP="00A4422B"/>
    <w:p w14:paraId="2C41D251" w14:textId="297766AB" w:rsidR="00240A24" w:rsidRDefault="00A4422B" w:rsidP="00A4422B">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Pr="004F769F">
        <w:rPr>
          <w:rFonts w:asciiTheme="minorHAnsi" w:hAnsiTheme="minorHAnsi" w:cstheme="minorHAnsi"/>
        </w:rPr>
        <w:t>.</w:t>
      </w:r>
    </w:p>
    <w:p w14:paraId="64AA77C6" w14:textId="77777777" w:rsidR="00240A24" w:rsidRPr="00240A24" w:rsidRDefault="00240A24" w:rsidP="00240A24"/>
    <w:p w14:paraId="5C14AA93" w14:textId="42B4C6F7" w:rsidR="00A4422B" w:rsidRPr="004F769F" w:rsidRDefault="00A4422B" w:rsidP="00A4422B">
      <w:pPr>
        <w:pStyle w:val="Heading4"/>
        <w:rPr>
          <w:rFonts w:asciiTheme="minorHAnsi" w:hAnsiTheme="minorHAnsi" w:cstheme="minorHAnsi"/>
        </w:rPr>
      </w:pPr>
      <w:r w:rsidRPr="004F769F">
        <w:rPr>
          <w:rFonts w:asciiTheme="minorHAnsi" w:hAnsiTheme="minorHAnsi" w:cstheme="minorHAnsi"/>
        </w:rPr>
        <w:t xml:space="preserve">Extinction </w:t>
      </w:r>
      <w:r w:rsidR="00EB4358">
        <w:rPr>
          <w:rFonts w:asciiTheme="minorHAnsi" w:hAnsiTheme="minorHAnsi" w:cstheme="minorHAnsi"/>
          <w:u w:val="single"/>
        </w:rPr>
        <w:t>outweighs</w:t>
      </w:r>
      <w:r w:rsidRPr="004F769F">
        <w:rPr>
          <w:rFonts w:asciiTheme="minorHAnsi" w:hAnsiTheme="minorHAnsi" w:cstheme="minorHAnsi"/>
        </w:rPr>
        <w:t xml:space="preserve"> </w:t>
      </w:r>
    </w:p>
    <w:p w14:paraId="1FE0B321" w14:textId="77777777" w:rsidR="00A4422B" w:rsidRPr="004F769F" w:rsidRDefault="00A4422B" w:rsidP="00A4422B">
      <w:pPr>
        <w:rPr>
          <w:rFonts w:asciiTheme="minorHAnsi" w:hAnsiTheme="minorHAnsi" w:cstheme="minorHAnsi"/>
        </w:rPr>
      </w:pPr>
      <w:r w:rsidRPr="004F769F">
        <w:rPr>
          <w:rStyle w:val="Style13ptBold"/>
          <w:rFonts w:asciiTheme="minorHAnsi" w:hAnsiTheme="minorHAnsi" w:cstheme="minorHAnsi"/>
        </w:rPr>
        <w:t>Todd 17</w:t>
      </w:r>
      <w:r w:rsidRPr="004F769F">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26" w:history="1">
        <w:r w:rsidRPr="004F769F">
          <w:rPr>
            <w:rStyle w:val="Hyperlink"/>
            <w:rFonts w:asciiTheme="minorHAnsi" w:hAnsiTheme="minorHAnsi" w:cstheme="minorHAnsi"/>
          </w:rPr>
          <w:t>https://80000hours.org/articles/extinction-risk/</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0A44B7C8" w14:textId="77777777" w:rsidR="00A4422B" w:rsidRPr="004F769F" w:rsidRDefault="00A4422B" w:rsidP="00A4422B">
      <w:pPr>
        <w:rPr>
          <w:rFonts w:asciiTheme="minorHAnsi" w:hAnsiTheme="minorHAnsi" w:cstheme="minorHAnsi"/>
          <w:sz w:val="8"/>
        </w:rPr>
      </w:pPr>
      <w:r w:rsidRPr="004F769F">
        <w:rPr>
          <w:rFonts w:asciiTheme="minorHAnsi" w:hAnsiTheme="minorHAnsi" w:cstheme="minorHAnsi"/>
          <w:sz w:val="8"/>
        </w:rPr>
        <w:t xml:space="preserve">In this new age, </w:t>
      </w:r>
      <w:r w:rsidRPr="004F769F">
        <w:rPr>
          <w:rStyle w:val="StyleUnderline"/>
          <w:rFonts w:asciiTheme="minorHAnsi" w:hAnsiTheme="minorHAnsi" w:cstheme="minorHAnsi"/>
        </w:rPr>
        <w:t xml:space="preserve">what should be our </w:t>
      </w:r>
      <w:r w:rsidRPr="004F769F">
        <w:rPr>
          <w:rFonts w:asciiTheme="minorHAnsi" w:hAnsiTheme="minorHAnsi" w:cstheme="minorHAnsi"/>
          <w:sz w:val="8"/>
        </w:rPr>
        <w:t>biggest priority</w:t>
      </w:r>
      <w:r w:rsidRPr="004F769F">
        <w:rPr>
          <w:rStyle w:val="StyleUnderline"/>
          <w:rFonts w:asciiTheme="minorHAnsi" w:hAnsiTheme="minorHAnsi" w:cstheme="minorHAnsi"/>
        </w:rPr>
        <w:t xml:space="preserve"> as a </w:t>
      </w:r>
      <w:proofErr w:type="spellStart"/>
      <w:r w:rsidRPr="004F769F">
        <w:rPr>
          <w:rStyle w:val="StyleUnderline"/>
          <w:rFonts w:asciiTheme="minorHAnsi" w:hAnsiTheme="minorHAnsi" w:cstheme="minorHAnsi"/>
        </w:rPr>
        <w:t>civilisation</w:t>
      </w:r>
      <w:proofErr w:type="spellEnd"/>
      <w:r w:rsidRPr="004F769F">
        <w:rPr>
          <w:rStyle w:val="StyleUnderline"/>
          <w:rFonts w:asciiTheme="minorHAnsi" w:hAnsiTheme="minorHAnsi" w:cstheme="minorHAnsi"/>
        </w:rPr>
        <w:t>?</w:t>
      </w:r>
      <w:r w:rsidRPr="004F769F">
        <w:rPr>
          <w:rFonts w:asciiTheme="minorHAnsi" w:hAnsiTheme="minorHAnsi" w:cstheme="minorHAnsi"/>
          <w:sz w:val="8"/>
        </w:rPr>
        <w:t xml:space="preserve"> Improving technology? Helping the poor? Changing the political system? Here’s a suggestion that’s not so often discussed: </w:t>
      </w:r>
      <w:r w:rsidRPr="006D58FC">
        <w:rPr>
          <w:rStyle w:val="StyleUnderline"/>
          <w:rFonts w:asciiTheme="minorHAnsi" w:hAnsiTheme="minorHAnsi" w:cstheme="minorHAnsi"/>
          <w:highlight w:val="green"/>
        </w:rPr>
        <w:t xml:space="preserve">our </w:t>
      </w:r>
      <w:proofErr w:type="gramStart"/>
      <w:r w:rsidRPr="006D58FC">
        <w:rPr>
          <w:rStyle w:val="StyleUnderline"/>
          <w:rFonts w:asciiTheme="minorHAnsi" w:hAnsiTheme="minorHAnsi" w:cstheme="minorHAnsi"/>
          <w:highlight w:val="green"/>
        </w:rPr>
        <w:t>first priority</w:t>
      </w:r>
      <w:proofErr w:type="gramEnd"/>
      <w:r w:rsidRPr="006D58FC">
        <w:rPr>
          <w:rStyle w:val="StyleUnderline"/>
          <w:rFonts w:asciiTheme="minorHAnsi" w:hAnsiTheme="minorHAnsi" w:cstheme="minorHAnsi"/>
          <w:highlight w:val="green"/>
        </w:rPr>
        <w:t xml:space="preserve"> should be to </w:t>
      </w:r>
      <w:r w:rsidRPr="006D58FC">
        <w:rPr>
          <w:rStyle w:val="Emphasis"/>
          <w:rFonts w:asciiTheme="minorHAnsi" w:hAnsiTheme="minorHAnsi" w:cstheme="minorHAnsi"/>
          <w:highlight w:val="green"/>
        </w:rPr>
        <w:t>survive</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So long as </w:t>
      </w:r>
      <w:proofErr w:type="spellStart"/>
      <w:r w:rsidRPr="004F769F">
        <w:rPr>
          <w:rStyle w:val="StyleUnderline"/>
          <w:rFonts w:asciiTheme="minorHAnsi" w:hAnsiTheme="minorHAnsi" w:cstheme="minorHAnsi"/>
        </w:rPr>
        <w:t>civilisation</w:t>
      </w:r>
      <w:proofErr w:type="spellEnd"/>
      <w:r w:rsidRPr="004F769F">
        <w:rPr>
          <w:rStyle w:val="StyleUnderline"/>
          <w:rFonts w:asciiTheme="minorHAnsi" w:hAnsiTheme="minorHAnsi" w:cstheme="minorHAnsi"/>
        </w:rPr>
        <w:t xml:space="preserve"> continues to exist, </w:t>
      </w:r>
      <w:r w:rsidRPr="006D58FC">
        <w:rPr>
          <w:rStyle w:val="StyleUnderline"/>
          <w:rFonts w:asciiTheme="minorHAnsi" w:hAnsiTheme="minorHAnsi" w:cstheme="minorHAnsi"/>
          <w:highlight w:val="green"/>
        </w:rPr>
        <w:t>we’ll have the chance to solve</w:t>
      </w:r>
      <w:r w:rsidRPr="004F769F">
        <w:rPr>
          <w:rStyle w:val="StyleUnderline"/>
          <w:rFonts w:asciiTheme="minorHAnsi" w:hAnsiTheme="minorHAnsi" w:cstheme="minorHAnsi"/>
        </w:rPr>
        <w:t xml:space="preserve"> all our </w:t>
      </w:r>
      <w:r w:rsidRPr="006D58FC">
        <w:rPr>
          <w:rStyle w:val="Emphasis"/>
          <w:rFonts w:asciiTheme="minorHAnsi" w:hAnsiTheme="minorHAnsi" w:cstheme="minorHAnsi"/>
          <w:highlight w:val="green"/>
        </w:rPr>
        <w:t xml:space="preserve">other </w:t>
      </w:r>
      <w:proofErr w:type="gramStart"/>
      <w:r w:rsidRPr="006D58FC">
        <w:rPr>
          <w:rStyle w:val="Emphasis"/>
          <w:rFonts w:asciiTheme="minorHAnsi" w:hAnsiTheme="minorHAnsi" w:cstheme="minorHAnsi"/>
          <w:highlight w:val="green"/>
        </w:rPr>
        <w:t>problems</w:t>
      </w:r>
      <w:r w:rsidRPr="004F769F">
        <w:rPr>
          <w:rStyle w:val="StyleUnderline"/>
          <w:rFonts w:asciiTheme="minorHAnsi" w:hAnsiTheme="minorHAnsi" w:cstheme="minorHAnsi"/>
        </w:rPr>
        <w:t>, and</w:t>
      </w:r>
      <w:proofErr w:type="gramEnd"/>
      <w:r w:rsidRPr="004F769F">
        <w:rPr>
          <w:rStyle w:val="StyleUnderline"/>
          <w:rFonts w:asciiTheme="minorHAnsi" w:hAnsiTheme="minorHAnsi" w:cstheme="minorHAnsi"/>
        </w:rPr>
        <w:t xml:space="preserve"> have a far better future. But </w:t>
      </w:r>
      <w:r w:rsidRPr="006D58FC">
        <w:rPr>
          <w:rStyle w:val="Emphasis"/>
          <w:rFonts w:asciiTheme="minorHAnsi" w:hAnsiTheme="minorHAnsi" w:cstheme="minorHAnsi"/>
          <w:highlight w:val="green"/>
        </w:rPr>
        <w:t>if we go extinct, that’s it</w:t>
      </w:r>
      <w:r w:rsidRPr="004F769F">
        <w:rPr>
          <w:rFonts w:asciiTheme="minorHAnsi" w:hAnsiTheme="minorHAnsi" w:cstheme="min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4F769F">
        <w:rPr>
          <w:rFonts w:asciiTheme="minorHAnsi" w:hAnsiTheme="minorHAnsi" w:cstheme="minorHAnsi"/>
          <w:sz w:val="8"/>
        </w:rPr>
        <w:t>looked into</w:t>
      </w:r>
      <w:proofErr w:type="gramEnd"/>
      <w:r w:rsidRPr="004F769F">
        <w:rPr>
          <w:rFonts w:asciiTheme="minorHAnsi" w:hAnsiTheme="minorHAnsi" w:cstheme="minorHAnsi"/>
          <w:sz w:val="8"/>
        </w:rPr>
        <w:t xml:space="preserve"> it, we changed our minds. As we’ll see, researchers who study these issues think the risks are over one thousand times </w:t>
      </w:r>
      <w:proofErr w:type="gramStart"/>
      <w:r w:rsidRPr="004F769F">
        <w:rPr>
          <w:rFonts w:asciiTheme="minorHAnsi" w:hAnsiTheme="minorHAnsi" w:cstheme="minorHAnsi"/>
          <w:sz w:val="8"/>
        </w:rPr>
        <w:t>higher, and</w:t>
      </w:r>
      <w:proofErr w:type="gramEnd"/>
      <w:r w:rsidRPr="004F769F">
        <w:rPr>
          <w:rFonts w:asciiTheme="minorHAnsi" w:hAnsiTheme="minorHAnsi" w:cstheme="minorHAnsi"/>
          <w:sz w:val="8"/>
        </w:rPr>
        <w:t xml:space="preserve"> are probably increasing. These concerns have started a new movement working to safeguard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which has been joined by Stephen Hawking, Max </w:t>
      </w:r>
      <w:proofErr w:type="spellStart"/>
      <w:r w:rsidRPr="004F769F">
        <w:rPr>
          <w:rFonts w:asciiTheme="minorHAnsi" w:hAnsiTheme="minorHAnsi" w:cstheme="minorHAnsi"/>
          <w:sz w:val="8"/>
        </w:rPr>
        <w:t>Tegmark</w:t>
      </w:r>
      <w:proofErr w:type="spellEnd"/>
      <w:r w:rsidRPr="004F769F">
        <w:rPr>
          <w:rFonts w:asciiTheme="minorHAnsi" w:hAnsiTheme="minorHAnsi" w:cstheme="minorHAnsi"/>
          <w:sz w:val="8"/>
        </w:rPr>
        <w:t xml:space="preserve">, and new institutes founded by researchers at Cambridge, MIT, Oxford, and elsewhere. In the rest of this article, we cover the greatest risks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including some that might be bigger than nuclear war and climate change. We then make the case that reducing these risks could be the most important thing you do with your </w:t>
      </w:r>
      <w:proofErr w:type="gramStart"/>
      <w:r w:rsidRPr="004F769F">
        <w:rPr>
          <w:rFonts w:asciiTheme="minorHAnsi" w:hAnsiTheme="minorHAnsi" w:cstheme="minorHAnsi"/>
          <w:sz w:val="8"/>
        </w:rPr>
        <w:t>life, and</w:t>
      </w:r>
      <w:proofErr w:type="gramEnd"/>
      <w:r w:rsidRPr="004F769F">
        <w:rPr>
          <w:rFonts w:asciiTheme="minorHAnsi" w:hAnsiTheme="minorHAnsi" w:cstheme="minorHAns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4F769F">
        <w:rPr>
          <w:rFonts w:asciiTheme="minorHAnsi" w:hAnsiTheme="minorHAnsi" w:cstheme="minorHAnsi"/>
          <w:sz w:val="8"/>
        </w:rPr>
        <w:t>chance</w:t>
      </w:r>
      <w:proofErr w:type="gramEnd"/>
      <w:r w:rsidRPr="004F769F">
        <w:rPr>
          <w:rFonts w:asciiTheme="minorHAnsi" w:hAnsiTheme="minorHAnsi" w:cstheme="minorHAnsi"/>
          <w:sz w:val="8"/>
        </w:rPr>
        <w:t xml:space="preserve"> of extinction in the next 50 years — what many people think the risk is — must be an underestimate. Naturally occurring existential risks can be estimated pretty accurately from </w:t>
      </w:r>
      <w:proofErr w:type="gramStart"/>
      <w:r w:rsidRPr="004F769F">
        <w:rPr>
          <w:rFonts w:asciiTheme="minorHAnsi" w:hAnsiTheme="minorHAnsi" w:cstheme="minorHAnsi"/>
          <w:sz w:val="8"/>
        </w:rPr>
        <w:t>history, and</w:t>
      </w:r>
      <w:proofErr w:type="gramEnd"/>
      <w:r w:rsidRPr="004F769F">
        <w:rPr>
          <w:rFonts w:asciiTheme="minorHAnsi" w:hAnsiTheme="minorHAnsi" w:cstheme="minorHAnsi"/>
          <w:sz w:val="8"/>
        </w:rPr>
        <w:t xml:space="preserve"> are much higher. If Earth was hit by a 1km-wide asteroid, there’s a chance that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does some terrible things, such as factory farming. But as you can see in the data, many important measures of </w:t>
      </w:r>
      <w:r w:rsidRPr="006D58FC">
        <w:rPr>
          <w:rStyle w:val="Emphasis"/>
          <w:rFonts w:asciiTheme="minorHAnsi" w:hAnsiTheme="minorHAnsi" w:cstheme="minorHAnsi"/>
          <w:highlight w:val="green"/>
        </w:rPr>
        <w:t>progress</w:t>
      </w:r>
      <w:r w:rsidRPr="004F769F">
        <w:rPr>
          <w:rStyle w:val="Emphasis"/>
          <w:rFonts w:asciiTheme="minorHAnsi" w:hAnsiTheme="minorHAnsi" w:cstheme="minorHAnsi"/>
        </w:rPr>
        <w:t xml:space="preserve"> have </w:t>
      </w:r>
      <w:r w:rsidRPr="006D58FC">
        <w:rPr>
          <w:rStyle w:val="Emphasis"/>
          <w:rFonts w:asciiTheme="minorHAnsi" w:hAnsiTheme="minorHAnsi" w:cstheme="minorHAnsi"/>
          <w:highlight w:val="green"/>
        </w:rPr>
        <w:t>improved dramatically</w:t>
      </w:r>
      <w:r w:rsidRPr="004F769F">
        <w:rPr>
          <w:rFonts w:asciiTheme="minorHAnsi" w:hAnsiTheme="minorHAnsi" w:cstheme="minorHAnsi"/>
          <w:sz w:val="8"/>
        </w:rPr>
        <w:t xml:space="preserve">. More to the point, no matter what you think has happened in the past, if we look forward, improving technology, political </w:t>
      </w:r>
      <w:proofErr w:type="spellStart"/>
      <w:r w:rsidRPr="004F769F">
        <w:rPr>
          <w:rFonts w:asciiTheme="minorHAnsi" w:hAnsiTheme="minorHAnsi" w:cstheme="minorHAnsi"/>
          <w:sz w:val="8"/>
        </w:rPr>
        <w:t>organisation</w:t>
      </w:r>
      <w:proofErr w:type="spellEnd"/>
      <w:r w:rsidRPr="004F769F">
        <w:rPr>
          <w:rFonts w:asciiTheme="minorHAnsi" w:hAnsiTheme="minorHAnsi" w:cstheme="minorHAnsi"/>
          <w:sz w:val="8"/>
        </w:rPr>
        <w:t xml:space="preserve"> and freedom gives </w:t>
      </w:r>
      <w:r w:rsidRPr="006D58FC">
        <w:rPr>
          <w:rStyle w:val="StyleUnderline"/>
          <w:rFonts w:asciiTheme="minorHAnsi" w:hAnsiTheme="minorHAnsi" w:cstheme="minorHAnsi"/>
          <w:highlight w:val="green"/>
        </w:rPr>
        <w:t>our descendants</w:t>
      </w:r>
      <w:r w:rsidRPr="004F769F">
        <w:rPr>
          <w:rFonts w:asciiTheme="minorHAnsi" w:hAnsiTheme="minorHAnsi" w:cstheme="minorHAnsi"/>
          <w:sz w:val="8"/>
        </w:rPr>
        <w:t xml:space="preserve"> the potential to solve our current problems, and </w:t>
      </w:r>
      <w:r w:rsidRPr="006D58FC">
        <w:rPr>
          <w:rStyle w:val="StyleUnderline"/>
          <w:rFonts w:asciiTheme="minorHAnsi" w:hAnsiTheme="minorHAnsi" w:cstheme="minorHAnsi"/>
          <w:highlight w:val="green"/>
        </w:rPr>
        <w:t xml:space="preserve">have </w:t>
      </w:r>
      <w:r w:rsidRPr="006D58FC">
        <w:rPr>
          <w:rStyle w:val="Emphasis"/>
          <w:rFonts w:asciiTheme="minorHAnsi" w:hAnsiTheme="minorHAnsi" w:cstheme="minorHAnsi"/>
          <w:highlight w:val="green"/>
        </w:rPr>
        <w:t>vastly better lives</w:t>
      </w:r>
      <w:r w:rsidRPr="004F769F">
        <w:rPr>
          <w:rFonts w:asciiTheme="minorHAnsi" w:hAnsiTheme="minorHAnsi" w:cstheme="minorHAnsi"/>
          <w:sz w:val="8"/>
        </w:rPr>
        <w:t xml:space="preserve">.12 </w:t>
      </w:r>
      <w:r w:rsidRPr="004F769F">
        <w:rPr>
          <w:rStyle w:val="StyleUnderline"/>
          <w:rFonts w:asciiTheme="minorHAnsi" w:hAnsiTheme="minorHAnsi" w:cstheme="minorHAnsi"/>
        </w:rPr>
        <w:t>It is possible to end poverty</w:t>
      </w:r>
      <w:r w:rsidRPr="004F769F">
        <w:rPr>
          <w:rFonts w:asciiTheme="minorHAnsi" w:hAnsiTheme="minorHAnsi" w:cstheme="minorHAnsi"/>
          <w:sz w:val="8"/>
        </w:rPr>
        <w:t xml:space="preserve">, </w:t>
      </w:r>
      <w:r w:rsidRPr="004F769F">
        <w:rPr>
          <w:rStyle w:val="StyleUnderline"/>
          <w:rFonts w:asciiTheme="minorHAnsi" w:hAnsiTheme="minorHAnsi" w:cstheme="minorHAnsi"/>
        </w:rPr>
        <w:t>prevent climate change, alleviate suffering, and more</w:t>
      </w:r>
      <w:r w:rsidRPr="004F769F">
        <w:rPr>
          <w:rFonts w:asciiTheme="minorHAnsi" w:hAnsiTheme="minorHAnsi" w:cstheme="min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F769F">
        <w:rPr>
          <w:rStyle w:val="StyleUnderline"/>
          <w:rFonts w:asciiTheme="minorHAnsi" w:hAnsiTheme="minorHAnsi" w:cstheme="minorHAnsi"/>
        </w:rPr>
        <w:t>Each</w:t>
      </w:r>
      <w:r w:rsidRPr="004F769F">
        <w:rPr>
          <w:rFonts w:asciiTheme="minorHAnsi" w:hAnsiTheme="minorHAnsi" w:cstheme="minorHAnsi"/>
          <w:sz w:val="8"/>
        </w:rPr>
        <w:t xml:space="preserve"> time we discover a </w:t>
      </w:r>
      <w:r w:rsidRPr="004F769F">
        <w:rPr>
          <w:rStyle w:val="StyleUnderline"/>
          <w:rFonts w:asciiTheme="minorHAnsi" w:hAnsiTheme="minorHAnsi" w:cstheme="minorHAnsi"/>
        </w:rPr>
        <w:t>new technology</w:t>
      </w:r>
      <w:r w:rsidRPr="004F769F">
        <w:rPr>
          <w:rFonts w:asciiTheme="minorHAnsi" w:hAnsiTheme="minorHAnsi" w:cstheme="minorHAnsi"/>
          <w:sz w:val="8"/>
        </w:rPr>
        <w:t xml:space="preserve">, most of the time it </w:t>
      </w:r>
      <w:r w:rsidRPr="004F769F">
        <w:rPr>
          <w:rStyle w:val="StyleUnderline"/>
          <w:rFonts w:asciiTheme="minorHAnsi" w:hAnsiTheme="minorHAnsi" w:cstheme="minorHAnsi"/>
        </w:rPr>
        <w:t>yields huge benefits</w:t>
      </w:r>
      <w:r w:rsidRPr="004F769F">
        <w:rPr>
          <w:rFonts w:asciiTheme="minorHAnsi" w:hAnsiTheme="minorHAnsi" w:cstheme="minorHAnsi"/>
          <w:sz w:val="8"/>
        </w:rPr>
        <w:t xml:space="preserve">. But there’s also a chance we discover a technology with more destructive power than we </w:t>
      </w:r>
      <w:proofErr w:type="gramStart"/>
      <w:r w:rsidRPr="004F769F">
        <w:rPr>
          <w:rFonts w:asciiTheme="minorHAnsi" w:hAnsiTheme="minorHAnsi" w:cstheme="minorHAnsi"/>
          <w:sz w:val="8"/>
        </w:rPr>
        <w:t>have the ability to</w:t>
      </w:r>
      <w:proofErr w:type="gramEnd"/>
      <w:r w:rsidRPr="004F769F">
        <w:rPr>
          <w:rFonts w:asciiTheme="minorHAnsi" w:hAnsiTheme="minorHAnsi" w:cstheme="minorHAnsi"/>
          <w:sz w:val="8"/>
        </w:rPr>
        <w:t xml:space="preserve"> wisely use. And so, although </w:t>
      </w:r>
      <w:r w:rsidRPr="004F769F">
        <w:rPr>
          <w:rStyle w:val="StyleUnderline"/>
          <w:rFonts w:asciiTheme="minorHAnsi" w:hAnsiTheme="minorHAnsi" w:cstheme="minorHAnsi"/>
        </w:rPr>
        <w:t>the present generation lives in the most prosperous period in human history</w:t>
      </w:r>
      <w:r w:rsidRPr="004F769F">
        <w:rPr>
          <w:rFonts w:asciiTheme="minorHAnsi" w:hAnsiTheme="minorHAnsi" w:cstheme="minorHAnsi"/>
          <w:sz w:val="8"/>
        </w:rPr>
        <w:t xml:space="preserve">, it’s plausibly also the most dangerous. The first destructive technology of this kind was nuclear weapons. Nuclear weapons: a history of near-misses Today we all have North Korea’s nuclear </w:t>
      </w:r>
      <w:proofErr w:type="spellStart"/>
      <w:r w:rsidRPr="004F769F">
        <w:rPr>
          <w:rFonts w:asciiTheme="minorHAnsi" w:hAnsiTheme="minorHAnsi" w:cstheme="minorHAnsi"/>
          <w:sz w:val="8"/>
        </w:rPr>
        <w:t>programme</w:t>
      </w:r>
      <w:proofErr w:type="spellEnd"/>
      <w:r w:rsidRPr="004F769F">
        <w:rPr>
          <w:rFonts w:asciiTheme="minorHAnsi" w:hAnsiTheme="minorHAnsi" w:cstheme="minorHAnsi"/>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4F769F">
        <w:rPr>
          <w:rFonts w:asciiTheme="minorHAnsi" w:hAnsiTheme="minorHAnsi" w:cstheme="minorHAnsi"/>
          <w:sz w:val="8"/>
        </w:rPr>
        <w:t>anyway, and</w:t>
      </w:r>
      <w:proofErr w:type="gramEnd"/>
      <w:r w:rsidRPr="004F769F">
        <w:rPr>
          <w:rFonts w:asciiTheme="minorHAnsi" w:hAnsiTheme="minorHAnsi" w:cstheme="minorHAnsi"/>
          <w:sz w:val="8"/>
        </w:rPr>
        <w:t xml:space="preserve"> decided against invading. An invasion of Cuba might well have triggered nuclear war; it later emerged that Castro was in </w:t>
      </w:r>
      <w:proofErr w:type="spellStart"/>
      <w:r w:rsidRPr="004F769F">
        <w:rPr>
          <w:rFonts w:asciiTheme="minorHAnsi" w:hAnsiTheme="minorHAnsi" w:cstheme="minorHAnsi"/>
          <w:sz w:val="8"/>
        </w:rPr>
        <w:t>favour</w:t>
      </w:r>
      <w:proofErr w:type="spellEnd"/>
      <w:r w:rsidRPr="004F769F">
        <w:rPr>
          <w:rFonts w:asciiTheme="minorHAnsi" w:hAnsiTheme="minorHAnsi" w:cstheme="minorHAnsi"/>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disagreed, preventing war. Thanks to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we narrowly averted a global catastrophic risk from nuclear weapons Thank you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D58FC">
        <w:rPr>
          <w:rStyle w:val="StyleUnderline"/>
          <w:rFonts w:asciiTheme="minorHAnsi" w:hAnsiTheme="minorHAnsi" w:cstheme="minorHAnsi"/>
          <w:highlight w:val="green"/>
        </w:rPr>
        <w:t>Even</w:t>
      </w:r>
      <w:r w:rsidRPr="004F769F">
        <w:rPr>
          <w:rStyle w:val="StyleUnderline"/>
          <w:rFonts w:asciiTheme="minorHAnsi" w:hAnsiTheme="minorHAnsi" w:cstheme="minorHAnsi"/>
        </w:rPr>
        <w:t xml:space="preserve"> a </w:t>
      </w:r>
      <w:r w:rsidRPr="006D58FC">
        <w:rPr>
          <w:rStyle w:val="Emphasis"/>
          <w:rFonts w:asciiTheme="minorHAnsi" w:hAnsiTheme="minorHAnsi" w:cstheme="minorHAnsi"/>
          <w:highlight w:val="green"/>
        </w:rPr>
        <w:t>“mild”</w:t>
      </w:r>
      <w:r w:rsidRPr="004F769F">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nuclear winter</w:t>
      </w:r>
      <w:r w:rsidRPr="004F769F">
        <w:rPr>
          <w:rFonts w:asciiTheme="minorHAnsi" w:hAnsiTheme="minorHAnsi" w:cstheme="minorHAnsi"/>
          <w:sz w:val="8"/>
        </w:rPr>
        <w:t xml:space="preserve">, however, could still </w:t>
      </w:r>
      <w:r w:rsidRPr="004F769F">
        <w:rPr>
          <w:rStyle w:val="StyleUnderline"/>
          <w:rFonts w:asciiTheme="minorHAnsi" w:hAnsiTheme="minorHAnsi" w:cstheme="minorHAnsi"/>
        </w:rPr>
        <w:t>cause mass starvation</w:t>
      </w:r>
      <w:r w:rsidRPr="004F769F">
        <w:rPr>
          <w:rFonts w:asciiTheme="minorHAnsi" w:hAnsiTheme="minorHAnsi" w:cstheme="minorHAnsi"/>
          <w:sz w:val="8"/>
        </w:rPr>
        <w:t xml:space="preserve">.18 For this and other reasons, a nuclear war would be extremely </w:t>
      </w:r>
      <w:proofErr w:type="spellStart"/>
      <w:r w:rsidRPr="004F769F">
        <w:rPr>
          <w:rFonts w:asciiTheme="minorHAnsi" w:hAnsiTheme="minorHAnsi" w:cstheme="minorHAnsi"/>
          <w:sz w:val="8"/>
        </w:rPr>
        <w:t>destabilising</w:t>
      </w:r>
      <w:proofErr w:type="spellEnd"/>
      <w:r w:rsidRPr="004F769F">
        <w:rPr>
          <w:rFonts w:asciiTheme="minorHAnsi" w:hAnsiTheme="minorHAnsi" w:cstheme="minorHAnsi"/>
          <w:sz w:val="8"/>
        </w:rPr>
        <w:t xml:space="preserve">, and it’s unclear whether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 recover. How likely is a </w:t>
      </w:r>
      <w:r w:rsidRPr="004F769F">
        <w:rPr>
          <w:rStyle w:val="Emphasis"/>
          <w:rFonts w:asciiTheme="minorHAnsi" w:hAnsiTheme="minorHAnsi" w:cstheme="minorHAnsi"/>
        </w:rPr>
        <w:t xml:space="preserve">nuclear war to </w:t>
      </w:r>
      <w:r w:rsidRPr="006D58FC">
        <w:rPr>
          <w:rStyle w:val="Emphasis"/>
          <w:rFonts w:asciiTheme="minorHAnsi" w:hAnsiTheme="minorHAnsi" w:cstheme="minorHAnsi"/>
          <w:highlight w:val="green"/>
        </w:rPr>
        <w:t xml:space="preserve">permanently end </w:t>
      </w:r>
      <w:proofErr w:type="spellStart"/>
      <w:r w:rsidRPr="006D58FC">
        <w:rPr>
          <w:rStyle w:val="Emphasis"/>
          <w:rFonts w:asciiTheme="minorHAnsi" w:hAnsiTheme="minorHAnsi" w:cstheme="minorHAnsi"/>
          <w:highlight w:val="green"/>
        </w:rPr>
        <w:t>civilisation</w:t>
      </w:r>
      <w:proofErr w:type="spellEnd"/>
      <w:r w:rsidRPr="004F769F">
        <w:rPr>
          <w:rFonts w:asciiTheme="minorHAnsi" w:hAnsiTheme="minorHAnsi" w:cstheme="minorHAnsi"/>
          <w:sz w:val="8"/>
        </w:rPr>
        <w:t xml:space="preserve">? It’s very hard to estimate, but it seems hard to conclude that the chance of a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-ending nuclear war in the next century isn’t over 0.3%. That would mean the </w:t>
      </w:r>
      <w:r w:rsidRPr="006D58FC">
        <w:rPr>
          <w:rStyle w:val="StyleUnderline"/>
          <w:rFonts w:asciiTheme="minorHAnsi" w:hAnsiTheme="minorHAnsi" w:cstheme="minorHAnsi"/>
          <w:highlight w:val="green"/>
        </w:rPr>
        <w:t>risks</w:t>
      </w:r>
      <w:r w:rsidRPr="004F769F">
        <w:rPr>
          <w:rStyle w:val="StyleUnderline"/>
          <w:rFonts w:asciiTheme="minorHAnsi" w:hAnsiTheme="minorHAnsi" w:cstheme="minorHAnsi"/>
        </w:rPr>
        <w:t xml:space="preserve"> from nuclear weapons </w:t>
      </w:r>
      <w:r w:rsidRPr="006D58FC">
        <w:rPr>
          <w:rStyle w:val="StyleUnderline"/>
          <w:rFonts w:asciiTheme="minorHAnsi" w:hAnsiTheme="minorHAnsi" w:cstheme="minorHAnsi"/>
          <w:highlight w:val="green"/>
        </w:rPr>
        <w:t>are greater than all</w:t>
      </w:r>
      <w:r w:rsidRPr="004F769F">
        <w:rPr>
          <w:rStyle w:val="StyleUnderline"/>
          <w:rFonts w:asciiTheme="minorHAnsi" w:hAnsiTheme="minorHAnsi" w:cstheme="minorHAnsi"/>
        </w:rPr>
        <w:t xml:space="preserve"> the </w:t>
      </w:r>
      <w:r w:rsidRPr="006D58FC">
        <w:rPr>
          <w:rStyle w:val="StyleUnderline"/>
          <w:rFonts w:asciiTheme="minorHAnsi" w:hAnsiTheme="minorHAnsi" w:cstheme="minorHAnsi"/>
          <w:highlight w:val="green"/>
        </w:rPr>
        <w:t xml:space="preserve">natural risks </w:t>
      </w:r>
      <w:r w:rsidRPr="006D58FC">
        <w:rPr>
          <w:rStyle w:val="Emphasis"/>
          <w:rFonts w:asciiTheme="minorHAnsi" w:hAnsiTheme="minorHAnsi" w:cstheme="minorHAnsi"/>
          <w:highlight w:val="green"/>
        </w:rPr>
        <w:t>put together</w:t>
      </w:r>
      <w:r w:rsidRPr="004F769F">
        <w:rPr>
          <w:rFonts w:asciiTheme="minorHAnsi" w:hAnsiTheme="minorHAnsi" w:cstheme="minorHAnsi"/>
          <w:sz w:val="8"/>
        </w:rPr>
        <w:t xml:space="preserve">. (Read more about nuclear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How big is the risk of run-away climate change? In 2015, President Obama said in his State of the Union address that:19 “No </w:t>
      </w:r>
      <w:proofErr w:type="gramStart"/>
      <w:r w:rsidRPr="004F769F">
        <w:rPr>
          <w:rFonts w:asciiTheme="minorHAnsi" w:hAnsiTheme="minorHAnsi" w:cstheme="minorHAnsi"/>
          <w:sz w:val="8"/>
        </w:rPr>
        <w:t>challenge  poses</w:t>
      </w:r>
      <w:proofErr w:type="gramEnd"/>
      <w:r w:rsidRPr="004F769F">
        <w:rPr>
          <w:rFonts w:asciiTheme="minorHAnsi" w:hAnsiTheme="minorHAnsi" w:cstheme="minorHAnsi"/>
          <w:sz w:val="8"/>
        </w:rPr>
        <w:t xml:space="preserve"> a greater threat to future generations than climate change” Climate change is certainly a major risk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4F769F">
        <w:rPr>
          <w:rFonts w:asciiTheme="minorHAnsi" w:hAnsiTheme="minorHAnsi" w:cstheme="minorHAnsi"/>
          <w:sz w:val="8"/>
        </w:rPr>
        <w:t>celsius</w:t>
      </w:r>
      <w:proofErr w:type="spellEnd"/>
      <w:r w:rsidRPr="004F769F">
        <w:rPr>
          <w:rFonts w:asciiTheme="minorHAnsi" w:hAnsiTheme="minorHAnsi" w:cstheme="minorHAnsi"/>
          <w:sz w:val="8"/>
        </w:rPr>
        <w:t xml:space="preserve"> of warming. Image source </w:t>
      </w:r>
      <w:proofErr w:type="gramStart"/>
      <w:r w:rsidRPr="004F769F">
        <w:rPr>
          <w:rFonts w:asciiTheme="minorHAnsi" w:hAnsiTheme="minorHAnsi" w:cstheme="minorHAnsi"/>
          <w:sz w:val="8"/>
        </w:rPr>
        <w:t>The</w:t>
      </w:r>
      <w:proofErr w:type="gramEnd"/>
      <w:r w:rsidRPr="004F769F">
        <w:rPr>
          <w:rFonts w:asciiTheme="minorHAnsi" w:hAnsiTheme="minorHAnsi" w:cstheme="minorHAnsi"/>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4F769F">
        <w:rPr>
          <w:rFonts w:asciiTheme="minorHAnsi" w:hAnsiTheme="minorHAnsi" w:cstheme="minorHAnsi"/>
          <w:sz w:val="8"/>
        </w:rPr>
        <w:t>reorganisation</w:t>
      </w:r>
      <w:proofErr w:type="spellEnd"/>
      <w:r w:rsidRPr="004F769F">
        <w:rPr>
          <w:rFonts w:asciiTheme="minorHAnsi" w:hAnsiTheme="minorHAnsi" w:cstheme="minorHAnsi"/>
          <w:sz w:val="8"/>
        </w:rPr>
        <w:t xml:space="preserve"> of society. It would also probably increase </w:t>
      </w:r>
      <w:proofErr w:type="gramStart"/>
      <w:r w:rsidRPr="004F769F">
        <w:rPr>
          <w:rFonts w:asciiTheme="minorHAnsi" w:hAnsiTheme="minorHAnsi" w:cstheme="minorHAnsi"/>
          <w:sz w:val="8"/>
        </w:rPr>
        <w:t>conflict, and</w:t>
      </w:r>
      <w:proofErr w:type="gramEnd"/>
      <w:r w:rsidRPr="004F769F">
        <w:rPr>
          <w:rFonts w:asciiTheme="minorHAnsi" w:hAnsiTheme="minorHAnsi" w:cstheme="minorHAnsi"/>
          <w:sz w:val="8"/>
        </w:rPr>
        <w:t xml:space="preserve"> make us more vulnerable to other risks. (If you’re </w:t>
      </w:r>
      <w:proofErr w:type="spellStart"/>
      <w:r w:rsidRPr="004F769F">
        <w:rPr>
          <w:rFonts w:asciiTheme="minorHAnsi" w:hAnsiTheme="minorHAnsi" w:cstheme="minorHAnsi"/>
          <w:sz w:val="8"/>
        </w:rPr>
        <w:t>sceptical</w:t>
      </w:r>
      <w:proofErr w:type="spellEnd"/>
      <w:r w:rsidRPr="004F769F">
        <w:rPr>
          <w:rFonts w:asciiTheme="minorHAnsi" w:hAnsiTheme="minorHAnsi" w:cstheme="minorHAnsi"/>
          <w:sz w:val="8"/>
        </w:rPr>
        <w:t xml:space="preserve"> of climate models, then you should increase your uncertainty, which makes the situation more worrying.) So, it seems like the chance of a massive climate disaster created by CO2 is perhaps </w:t>
      </w:r>
      <w:proofErr w:type="gramStart"/>
      <w:r w:rsidRPr="004F769F">
        <w:rPr>
          <w:rFonts w:asciiTheme="minorHAnsi" w:hAnsiTheme="minorHAnsi" w:cstheme="minorHAnsi"/>
          <w:sz w:val="8"/>
        </w:rPr>
        <w:t>similar to</w:t>
      </w:r>
      <w:proofErr w:type="gramEnd"/>
      <w:r w:rsidRPr="004F769F">
        <w:rPr>
          <w:rFonts w:asciiTheme="minorHAnsi" w:hAnsiTheme="minorHAnsi" w:cstheme="minorHAnsi"/>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we need a movement that is concerned with safeguarding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in general. Predicting the future of technology is difficult, but because we only have one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4F769F">
        <w:rPr>
          <w:rFonts w:asciiTheme="minorHAnsi" w:hAnsiTheme="minorHAnsi" w:cstheme="minorHAnsi"/>
          <w:sz w:val="8"/>
        </w:rPr>
        <w:t>despite the fact that</w:t>
      </w:r>
      <w:proofErr w:type="gramEnd"/>
      <w:r w:rsidRPr="004F769F">
        <w:rPr>
          <w:rFonts w:asciiTheme="minorHAnsi" w:hAnsiTheme="minorHAnsi" w:cstheme="minorHAnsi"/>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4F769F">
        <w:rPr>
          <w:rFonts w:asciiTheme="minorHAnsi" w:hAnsiTheme="minorHAnsi" w:cstheme="minorHAnsi"/>
          <w:sz w:val="8"/>
        </w:rPr>
        <w:t>is capable of carrying</w:t>
      </w:r>
      <w:proofErr w:type="gramEnd"/>
      <w:r w:rsidRPr="004F769F">
        <w:rPr>
          <w:rFonts w:asciiTheme="minorHAnsi" w:hAnsiTheme="minorHAnsi" w:cstheme="minorHAnsi"/>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were, they probably wouldn’t have suggested nuclear weapons, genetic </w:t>
      </w:r>
      <w:proofErr w:type="gramStart"/>
      <w:r w:rsidRPr="004F769F">
        <w:rPr>
          <w:rFonts w:asciiTheme="minorHAnsi" w:hAnsiTheme="minorHAnsi" w:cstheme="minorHAnsi"/>
          <w:sz w:val="8"/>
        </w:rPr>
        <w:t>engineering</w:t>
      </w:r>
      <w:proofErr w:type="gramEnd"/>
      <w:r w:rsidRPr="004F769F">
        <w:rPr>
          <w:rFonts w:asciiTheme="minorHAnsi" w:hAnsiTheme="minorHAnsi" w:cstheme="minorHAnsi"/>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4F769F">
        <w:rPr>
          <w:rFonts w:asciiTheme="minorHAnsi" w:hAnsiTheme="minorHAnsi" w:cstheme="minorHAnsi"/>
          <w:sz w:val="8"/>
        </w:rPr>
        <w:t>people, and</w:t>
      </w:r>
      <w:proofErr w:type="gramEnd"/>
      <w:r w:rsidRPr="004F769F">
        <w:rPr>
          <w:rFonts w:asciiTheme="minorHAnsi" w:hAnsiTheme="minorHAnsi" w:cstheme="minorHAnsi"/>
          <w:sz w:val="8"/>
        </w:rPr>
        <w:t xml:space="preserve"> estimate a 19% chance of extinction before 2100.25 Risk At least 1 billion dead Human extinction Number killed by molecular nanotech weapons. 10% 5% Total killed by </w:t>
      </w:r>
      <w:proofErr w:type="spellStart"/>
      <w:r w:rsidRPr="004F769F">
        <w:rPr>
          <w:rFonts w:asciiTheme="minorHAnsi" w:hAnsiTheme="minorHAnsi" w:cstheme="minorHAnsi"/>
          <w:sz w:val="8"/>
        </w:rPr>
        <w:t>superintelligent</w:t>
      </w:r>
      <w:proofErr w:type="spellEnd"/>
      <w:r w:rsidRPr="004F769F">
        <w:rPr>
          <w:rFonts w:asciiTheme="minorHAnsi" w:hAnsiTheme="minorHAnsi" w:cstheme="minorHAnsi"/>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4F769F">
        <w:rPr>
          <w:rFonts w:asciiTheme="minorHAnsi" w:hAnsiTheme="minorHAnsi" w:cstheme="minorHAnsi"/>
          <w:sz w:val="8"/>
        </w:rPr>
        <w:t>Will MacAskill</w:t>
      </w:r>
      <w:proofErr w:type="gramEnd"/>
      <w:r w:rsidRPr="004F769F">
        <w:rPr>
          <w:rFonts w:asciiTheme="minorHAnsi" w:hAnsiTheme="minorHAnsi" w:cstheme="minorHAnsi"/>
          <w:sz w:val="8"/>
        </w:rPr>
        <w:t xml:space="preserve"> we discuss why he puts the risk of extinction this century at around 1%. In his </w:t>
      </w:r>
      <w:proofErr w:type="spellStart"/>
      <w:r w:rsidRPr="004F769F">
        <w:rPr>
          <w:rFonts w:asciiTheme="minorHAnsi" w:hAnsiTheme="minorHAnsi" w:cstheme="minorHAnsi"/>
          <w:sz w:val="8"/>
        </w:rPr>
        <w:t>his</w:t>
      </w:r>
      <w:proofErr w:type="spellEnd"/>
      <w:r w:rsidRPr="004F769F">
        <w:rPr>
          <w:rFonts w:asciiTheme="minorHAnsi" w:hAnsiTheme="minorHAnsi" w:cstheme="minorHAnsi"/>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4F769F">
        <w:rPr>
          <w:rFonts w:asciiTheme="minorHAnsi" w:hAnsiTheme="minorHAnsi" w:cstheme="minorHAnsi"/>
          <w:sz w:val="8"/>
        </w:rPr>
        <w:t>prioritise</w:t>
      </w:r>
      <w:proofErr w:type="spellEnd"/>
      <w:r w:rsidRPr="004F769F">
        <w:rPr>
          <w:rFonts w:asciiTheme="minorHAnsi" w:hAnsiTheme="minorHAnsi" w:cstheme="minorHAnsi"/>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F769F">
        <w:rPr>
          <w:rStyle w:val="StyleUnderline"/>
          <w:rFonts w:asciiTheme="minorHAnsi" w:hAnsiTheme="minorHAnsi" w:cstheme="minorHAnsi"/>
        </w:rPr>
        <w:t>the stakes are millions of times</w:t>
      </w:r>
      <w:r w:rsidRPr="004F769F">
        <w:rPr>
          <w:rFonts w:asciiTheme="minorHAnsi" w:hAnsiTheme="minorHAnsi" w:cstheme="minorHAnsi"/>
          <w:sz w:val="8"/>
        </w:rPr>
        <w:t xml:space="preserve"> higher — for good or evil. As Carl Sagan wrote on the costs of nuclear war in Foreign Affairs: </w:t>
      </w:r>
      <w:r w:rsidRPr="004F769F">
        <w:rPr>
          <w:rStyle w:val="Emphasis"/>
          <w:rFonts w:asciiTheme="minorHAnsi" w:hAnsiTheme="minorHAnsi" w:cstheme="minorHAnsi"/>
        </w:rPr>
        <w:t xml:space="preserve">A </w:t>
      </w:r>
      <w:r w:rsidRPr="006D58FC">
        <w:rPr>
          <w:rStyle w:val="Emphasis"/>
          <w:rFonts w:asciiTheme="minorHAnsi" w:hAnsiTheme="minorHAnsi" w:cstheme="minorHAnsi"/>
          <w:highlight w:val="green"/>
        </w:rPr>
        <w:t>nuclear war imperils</w:t>
      </w:r>
      <w:r w:rsidRPr="004F769F">
        <w:rPr>
          <w:rStyle w:val="Emphasis"/>
          <w:rFonts w:asciiTheme="minorHAnsi" w:hAnsiTheme="minorHAnsi" w:cstheme="minorHAnsi"/>
        </w:rPr>
        <w:t xml:space="preserve"> </w:t>
      </w:r>
      <w:proofErr w:type="gramStart"/>
      <w:r w:rsidRPr="004F769F">
        <w:rPr>
          <w:rStyle w:val="Emphasis"/>
          <w:rFonts w:asciiTheme="minorHAnsi" w:hAnsiTheme="minorHAnsi" w:cstheme="minorHAnsi"/>
        </w:rPr>
        <w:t>all of</w:t>
      </w:r>
      <w:proofErr w:type="gramEnd"/>
      <w:r w:rsidRPr="004F769F">
        <w:rPr>
          <w:rStyle w:val="Emphasis"/>
          <w:rFonts w:asciiTheme="minorHAnsi" w:hAnsiTheme="minorHAnsi" w:cstheme="minorHAnsi"/>
        </w:rPr>
        <w:t xml:space="preserve"> our descendants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for as long as there will be humans. Even if the population remains static, with an average lifetime of the order of 100 years, over a typical </w:t>
      </w:r>
      <w:proofErr w:type="gramStart"/>
      <w:r w:rsidRPr="004F769F">
        <w:rPr>
          <w:rStyle w:val="StyleUnderline"/>
          <w:rFonts w:asciiTheme="minorHAnsi" w:hAnsiTheme="minorHAnsi" w:cstheme="minorHAnsi"/>
        </w:rPr>
        <w:t>time period</w:t>
      </w:r>
      <w:proofErr w:type="gramEnd"/>
      <w:r w:rsidRPr="004F769F">
        <w:rPr>
          <w:rStyle w:val="StyleUnderline"/>
          <w:rFonts w:asciiTheme="minorHAnsi" w:hAnsiTheme="minorHAnsi" w:cstheme="minorHAnsi"/>
        </w:rPr>
        <w:t xml:space="preserve"> for the biological evolution of a successful species</w:t>
      </w:r>
      <w:r w:rsidRPr="004F769F">
        <w:rPr>
          <w:rFonts w:asciiTheme="minorHAnsi" w:hAnsiTheme="minorHAnsi" w:cstheme="minorHAnsi"/>
          <w:sz w:val="8"/>
        </w:rPr>
        <w:t xml:space="preserve"> (roughly ten million years), </w:t>
      </w:r>
      <w:r w:rsidRPr="004F769F">
        <w:rPr>
          <w:rStyle w:val="StyleUnderline"/>
          <w:rFonts w:asciiTheme="minorHAnsi" w:hAnsiTheme="minorHAnsi" w:cstheme="minorHAnsi"/>
        </w:rPr>
        <w:t xml:space="preserve">we are talking about some </w:t>
      </w:r>
      <w:r w:rsidRPr="006D58FC">
        <w:rPr>
          <w:rStyle w:val="Emphasis"/>
          <w:rFonts w:asciiTheme="minorHAnsi" w:hAnsiTheme="minorHAnsi" w:cstheme="minorHAnsi"/>
          <w:highlight w:val="green"/>
        </w:rPr>
        <w:t>500 trillion people</w:t>
      </w:r>
      <w:r w:rsidRPr="004F769F">
        <w:rPr>
          <w:rStyle w:val="StyleUnderline"/>
          <w:rFonts w:asciiTheme="minorHAnsi" w:hAnsiTheme="minorHAnsi" w:cstheme="minorHAnsi"/>
        </w:rPr>
        <w:t xml:space="preserve"> yet to come</w:t>
      </w:r>
      <w:r w:rsidRPr="004F769F">
        <w:rPr>
          <w:rFonts w:asciiTheme="minorHAnsi" w:hAnsiTheme="minorHAnsi" w:cstheme="min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our ancestors who contributed to the future of their descendants. Extinction is the undoing of the human enterprise. We’re glad the Romans didn’t let humanity go extinct, since it means that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modern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 create a world without need or </w:t>
      </w:r>
      <w:proofErr w:type="gramStart"/>
      <w:r w:rsidRPr="004F769F">
        <w:rPr>
          <w:rFonts w:asciiTheme="minorHAnsi" w:hAnsiTheme="minorHAnsi" w:cstheme="minorHAnsi"/>
          <w:sz w:val="8"/>
        </w:rPr>
        <w:t>want, and</w:t>
      </w:r>
      <w:proofErr w:type="gramEnd"/>
      <w:r w:rsidRPr="004F769F">
        <w:rPr>
          <w:rFonts w:asciiTheme="minorHAnsi" w:hAnsiTheme="minorHAnsi" w:cstheme="minorHAnsi"/>
          <w:sz w:val="8"/>
        </w:rPr>
        <w:t xml:space="preserve"> make </w:t>
      </w:r>
      <w:proofErr w:type="spellStart"/>
      <w:r w:rsidRPr="004F769F">
        <w:rPr>
          <w:rFonts w:asciiTheme="minorHAnsi" w:hAnsiTheme="minorHAnsi" w:cstheme="minorHAnsi"/>
          <w:sz w:val="8"/>
        </w:rPr>
        <w:t>mindblowing</w:t>
      </w:r>
      <w:proofErr w:type="spellEnd"/>
      <w:r w:rsidRPr="004F769F">
        <w:rPr>
          <w:rFonts w:asciiTheme="minorHAnsi" w:hAnsiTheme="minorHAnsi" w:cstheme="minorHAnsi"/>
          <w:sz w:val="8"/>
        </w:rPr>
        <w:t xml:space="preserve"> intellectual and artistic achievements. We could build a far more just and virtuous society. And there’s no in-</w:t>
      </w:r>
      <w:proofErr w:type="gramStart"/>
      <w:r w:rsidRPr="004F769F">
        <w:rPr>
          <w:rFonts w:asciiTheme="minorHAnsi" w:hAnsiTheme="minorHAnsi" w:cstheme="minorHAnsi"/>
          <w:sz w:val="8"/>
        </w:rPr>
        <w:t>principle</w:t>
      </w:r>
      <w:proofErr w:type="gramEnd"/>
      <w:r w:rsidRPr="004F769F">
        <w:rPr>
          <w:rFonts w:asciiTheme="minorHAnsi" w:hAnsiTheme="minorHAnsi" w:cstheme="minorHAnsi"/>
          <w:sz w:val="8"/>
        </w:rPr>
        <w:t xml:space="preserve"> reason why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couldn’t reach other planets, of which there are some 100 billion in our galaxy.27 If we let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 then none of this can ever happen. We’re unsure whether this great future will really happen, but that’s </w:t>
      </w:r>
      <w:proofErr w:type="gramStart"/>
      <w:r w:rsidRPr="004F769F">
        <w:rPr>
          <w:rFonts w:asciiTheme="minorHAnsi" w:hAnsiTheme="minorHAnsi" w:cstheme="minorHAnsi"/>
          <w:sz w:val="8"/>
        </w:rPr>
        <w:t>all the more</w:t>
      </w:r>
      <w:proofErr w:type="gramEnd"/>
      <w:r w:rsidRPr="004F769F">
        <w:rPr>
          <w:rFonts w:asciiTheme="minorHAnsi" w:hAnsiTheme="minorHAnsi" w:cstheme="minorHAnsi"/>
          <w:sz w:val="8"/>
        </w:rPr>
        <w:t xml:space="preserve"> reason to keep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going so we have a chance to find out. Failing to pass on the torch to the next generation might be the worst thing we could ever do. So, a couple of percent risk that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ends </w:t>
      </w:r>
      <w:proofErr w:type="gramStart"/>
      <w:r w:rsidRPr="004F769F">
        <w:rPr>
          <w:rFonts w:asciiTheme="minorHAnsi" w:hAnsiTheme="minorHAnsi" w:cstheme="minorHAnsi"/>
          <w:sz w:val="8"/>
        </w:rPr>
        <w:t>seems</w:t>
      </w:r>
      <w:proofErr w:type="gramEnd"/>
      <w:r w:rsidRPr="004F769F">
        <w:rPr>
          <w:rFonts w:asciiTheme="minorHAnsi" w:hAnsiTheme="minorHAnsi" w:cstheme="minorHAnsi"/>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4F769F">
        <w:rPr>
          <w:rFonts w:asciiTheme="minorHAnsi" w:hAnsiTheme="minorHAnsi" w:cstheme="minorHAnsi"/>
          <w:sz w:val="8"/>
        </w:rPr>
        <w:t>economics, and</w:t>
      </w:r>
      <w:proofErr w:type="gramEnd"/>
      <w:r w:rsidRPr="004F769F">
        <w:rPr>
          <w:rFonts w:asciiTheme="minorHAnsi" w:hAnsiTheme="minorHAnsi" w:cstheme="minorHAns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4F769F">
        <w:rPr>
          <w:rFonts w:asciiTheme="minorHAnsi" w:hAnsiTheme="minorHAnsi" w:cstheme="minorHAnsi"/>
          <w:sz w:val="8"/>
        </w:rPr>
        <w:t>favour</w:t>
      </w:r>
      <w:proofErr w:type="spellEnd"/>
      <w:r w:rsidRPr="004F769F">
        <w:rPr>
          <w:rFonts w:asciiTheme="minorHAnsi" w:hAnsiTheme="minorHAnsi" w:cstheme="minorHAnsi"/>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4F769F">
        <w:rPr>
          <w:rFonts w:asciiTheme="minorHAnsi" w:hAnsiTheme="minorHAnsi" w:cstheme="minorHAnsi"/>
          <w:sz w:val="8"/>
        </w:rPr>
        <w:t>short-run</w:t>
      </w:r>
      <w:proofErr w:type="gramEnd"/>
      <w:r w:rsidRPr="004F769F">
        <w:rPr>
          <w:rFonts w:asciiTheme="minorHAnsi" w:hAnsiTheme="minorHAnsi" w:cstheme="minorHAnsi"/>
          <w:sz w:val="8"/>
        </w:rPr>
        <w:t xml:space="preserve">) and we have decades of evidence on what works. This means working to reduce catastrophic risks looks worse on solvability. However, there is still much we can do, and given the huge scale and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lower stockpiles would also reduce the risks of accidents, as well as the chance that a nuclear war, if it occurred, would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 go into more depth on what you can do to tackle each risk within our problem profiles: AI safety Pandemic prevention </w:t>
      </w:r>
      <w:proofErr w:type="gramStart"/>
      <w:r w:rsidRPr="004F769F">
        <w:rPr>
          <w:rFonts w:asciiTheme="minorHAnsi" w:hAnsiTheme="minorHAnsi" w:cstheme="minorHAnsi"/>
          <w:sz w:val="8"/>
        </w:rPr>
        <w:t>Nuclear</w:t>
      </w:r>
      <w:proofErr w:type="gramEnd"/>
      <w:r w:rsidRPr="004F769F">
        <w:rPr>
          <w:rFonts w:asciiTheme="minorHAnsi" w:hAnsiTheme="minorHAnsi" w:cstheme="minorHAnsi"/>
          <w:sz w:val="8"/>
        </w:rPr>
        <w:t xml:space="preserve"> security Run-away climate change We don’t focus on naturally caused risks in this section, because they’re much less likely and we’re already doing a lot to deal with some of them. </w:t>
      </w:r>
      <w:r w:rsidRPr="006D58FC">
        <w:rPr>
          <w:rStyle w:val="Emphasis"/>
          <w:rFonts w:asciiTheme="minorHAnsi" w:hAnsiTheme="minorHAnsi" w:cstheme="minorHAnsi"/>
          <w:highlight w:val="green"/>
        </w:rPr>
        <w:t>Improved wealth and tech</w:t>
      </w:r>
      <w:r w:rsidRPr="004F769F">
        <w:rPr>
          <w:rFonts w:asciiTheme="minorHAnsi" w:hAnsiTheme="minorHAnsi" w:cstheme="minorHAnsi"/>
          <w:sz w:val="8"/>
        </w:rPr>
        <w:t xml:space="preserve">nology </w:t>
      </w:r>
      <w:proofErr w:type="gramStart"/>
      <w:r w:rsidRPr="006D58FC">
        <w:rPr>
          <w:rStyle w:val="StyleUnderline"/>
          <w:rFonts w:asciiTheme="minorHAnsi" w:hAnsiTheme="minorHAnsi" w:cstheme="minorHAnsi"/>
          <w:highlight w:val="green"/>
        </w:rPr>
        <w:t>makes</w:t>
      </w:r>
      <w:proofErr w:type="gramEnd"/>
      <w:r w:rsidRPr="006D58FC">
        <w:rPr>
          <w:rStyle w:val="StyleUnderline"/>
          <w:rFonts w:asciiTheme="minorHAnsi" w:hAnsiTheme="minorHAnsi" w:cstheme="minorHAnsi"/>
          <w:highlight w:val="green"/>
        </w:rPr>
        <w:t xml:space="preserve"> us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more </w:t>
      </w:r>
      <w:r w:rsidRPr="006D58FC">
        <w:rPr>
          <w:rStyle w:val="Emphasis"/>
          <w:rFonts w:asciiTheme="minorHAnsi" w:hAnsiTheme="minorHAnsi" w:cstheme="minorHAnsi"/>
          <w:highlight w:val="green"/>
        </w:rPr>
        <w:t>resilient</w:t>
      </w:r>
      <w:r w:rsidRPr="004F769F">
        <w:rPr>
          <w:rStyle w:val="StyleUnderline"/>
          <w:rFonts w:asciiTheme="minorHAnsi" w:hAnsiTheme="minorHAnsi" w:cstheme="minorHAnsi"/>
        </w:rPr>
        <w:t xml:space="preserve"> to natural risks</w:t>
      </w:r>
      <w:r w:rsidRPr="004F769F">
        <w:rPr>
          <w:rFonts w:asciiTheme="minorHAnsi" w:hAnsiTheme="minorHAnsi" w:cstheme="minorHAnsi"/>
          <w:sz w:val="8"/>
        </w:rPr>
        <w:t xml:space="preserve">, and a huge amount of effort already goes into getting more of these. 2. Broad efforts to reduce risks Rather than try to reduce each risk individually, we can try to make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6D58FC">
        <w:rPr>
          <w:rStyle w:val="StyleUnderline"/>
          <w:rFonts w:asciiTheme="minorHAnsi" w:hAnsiTheme="minorHAnsi" w:cstheme="minorHAnsi"/>
          <w:highlight w:val="green"/>
        </w:rPr>
        <w:t xml:space="preserve">If we could </w:t>
      </w:r>
      <w:r w:rsidRPr="006D58FC">
        <w:rPr>
          <w:rStyle w:val="Emphasis"/>
          <w:rFonts w:asciiTheme="minorHAnsi" w:hAnsiTheme="minorHAnsi" w:cstheme="minorHAnsi"/>
          <w:highlight w:val="green"/>
        </w:rPr>
        <w:t>improve</w:t>
      </w:r>
      <w:r w:rsidRPr="004F769F">
        <w:rPr>
          <w:rFonts w:asciiTheme="minorHAnsi" w:hAnsiTheme="minorHAnsi" w:cstheme="minorHAnsi"/>
          <w:sz w:val="8"/>
        </w:rPr>
        <w:t xml:space="preserve"> the </w:t>
      </w:r>
      <w:r w:rsidRPr="006D58FC">
        <w:rPr>
          <w:rStyle w:val="Emphasis"/>
          <w:rFonts w:asciiTheme="minorHAnsi" w:hAnsiTheme="minorHAnsi" w:cstheme="minorHAnsi"/>
          <w:highlight w:val="green"/>
        </w:rPr>
        <w:t>decision-making</w:t>
      </w:r>
      <w:r w:rsidRPr="004F769F">
        <w:rPr>
          <w:rStyle w:val="StyleUnderline"/>
          <w:rFonts w:asciiTheme="minorHAnsi" w:hAnsiTheme="minorHAnsi" w:cstheme="minorHAnsi"/>
        </w:rPr>
        <w:t xml:space="preserve"> ability </w:t>
      </w:r>
      <w:r w:rsidRPr="006D58FC">
        <w:rPr>
          <w:rStyle w:val="StyleUnderline"/>
          <w:rFonts w:asciiTheme="minorHAnsi" w:hAnsiTheme="minorHAnsi" w:cstheme="minorHAnsi"/>
          <w:highlight w:val="green"/>
        </w:rPr>
        <w:t>of</w:t>
      </w:r>
      <w:r w:rsidRPr="004F769F">
        <w:rPr>
          <w:rFonts w:asciiTheme="minorHAnsi" w:hAnsiTheme="minorHAnsi" w:cstheme="minorHAnsi"/>
          <w:sz w:val="8"/>
        </w:rPr>
        <w:t xml:space="preserve"> these </w:t>
      </w:r>
      <w:r w:rsidRPr="004F769F">
        <w:rPr>
          <w:rStyle w:val="StyleUnderline"/>
          <w:rFonts w:asciiTheme="minorHAnsi" w:hAnsiTheme="minorHAnsi" w:cstheme="minorHAnsi"/>
        </w:rPr>
        <w:t xml:space="preserve">people and </w:t>
      </w:r>
      <w:r w:rsidRPr="006D58FC">
        <w:rPr>
          <w:rStyle w:val="StyleUnderline"/>
          <w:rFonts w:asciiTheme="minorHAnsi" w:hAnsiTheme="minorHAnsi" w:cstheme="minorHAnsi"/>
          <w:highlight w:val="green"/>
        </w:rPr>
        <w:t>institutions</w:t>
      </w:r>
      <w:r w:rsidRPr="004F769F">
        <w:rPr>
          <w:rFonts w:asciiTheme="minorHAnsi" w:hAnsiTheme="minorHAnsi" w:cstheme="minorHAnsi"/>
          <w:sz w:val="8"/>
        </w:rPr>
        <w:t xml:space="preserve">, then </w:t>
      </w:r>
      <w:r w:rsidRPr="006D58FC">
        <w:rPr>
          <w:rStyle w:val="StyleUnderline"/>
          <w:rFonts w:asciiTheme="minorHAnsi" w:hAnsiTheme="minorHAnsi" w:cstheme="minorHAnsi"/>
          <w:highlight w:val="green"/>
        </w:rPr>
        <w:t>it would</w:t>
      </w:r>
      <w:r w:rsidRPr="004F769F">
        <w:rPr>
          <w:rStyle w:val="StyleUnderline"/>
          <w:rFonts w:asciiTheme="minorHAnsi" w:hAnsiTheme="minorHAnsi" w:cstheme="minorHAnsi"/>
        </w:rPr>
        <w:t xml:space="preserve"> help to make society in general more </w:t>
      </w:r>
      <w:proofErr w:type="gramStart"/>
      <w:r w:rsidRPr="004F769F">
        <w:rPr>
          <w:rStyle w:val="StyleUnderline"/>
          <w:rFonts w:asciiTheme="minorHAnsi" w:hAnsiTheme="minorHAnsi" w:cstheme="minorHAnsi"/>
        </w:rPr>
        <w:t>resilient, and</w:t>
      </w:r>
      <w:proofErr w:type="gramEnd"/>
      <w:r w:rsidRPr="004F769F">
        <w:rPr>
          <w:rStyle w:val="StyleUnderline"/>
          <w:rFonts w:asciiTheme="minorHAnsi" w:hAnsiTheme="minorHAnsi" w:cstheme="minorHAnsi"/>
        </w:rPr>
        <w:t xml:space="preserve"> </w:t>
      </w:r>
      <w:r w:rsidRPr="006D58FC">
        <w:rPr>
          <w:rStyle w:val="Emphasis"/>
          <w:rFonts w:asciiTheme="minorHAnsi" w:hAnsiTheme="minorHAnsi" w:cstheme="minorHAnsi"/>
          <w:highlight w:val="green"/>
        </w:rPr>
        <w:t>solve many other problems</w:t>
      </w:r>
      <w:r w:rsidRPr="004F769F">
        <w:rPr>
          <w:rFonts w:asciiTheme="minorHAnsi" w:hAnsiTheme="minorHAnsi" w:cstheme="minorHAns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4F769F">
        <w:rPr>
          <w:rFonts w:asciiTheme="minorHAnsi" w:hAnsiTheme="minorHAnsi" w:cstheme="minorHAnsi"/>
          <w:sz w:val="8"/>
        </w:rPr>
        <w:t>winter</w:t>
      </w:r>
      <w:proofErr w:type="gramEnd"/>
      <w:r w:rsidRPr="004F769F">
        <w:rPr>
          <w:rFonts w:asciiTheme="minorHAnsi" w:hAnsiTheme="minorHAnsi" w:cstheme="minorHAnsi"/>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4F769F">
        <w:rPr>
          <w:rFonts w:asciiTheme="minorHAnsi" w:hAnsiTheme="minorHAnsi" w:cstheme="minorHAnsi"/>
          <w:sz w:val="8"/>
        </w:rPr>
        <w:t>more resilient and wise</w:t>
      </w:r>
      <w:proofErr w:type="gramEnd"/>
      <w:r w:rsidRPr="004F769F">
        <w:rPr>
          <w:rFonts w:asciiTheme="minorHAnsi" w:hAnsiTheme="minorHAnsi" w:cstheme="minorHAns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94B2F61" w14:textId="10FF3B3E" w:rsidR="00A4422B" w:rsidRPr="00F81E13" w:rsidRDefault="00A4422B" w:rsidP="00A4422B">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r w:rsidR="00175E4D">
        <w:rPr>
          <w:rFonts w:asciiTheme="minorHAnsi" w:hAnsiTheme="minorHAnsi" w:cstheme="minorHAnsi"/>
        </w:rPr>
        <w:t xml:space="preserve"> – answers </w:t>
      </w:r>
      <w:proofErr w:type="spellStart"/>
      <w:r w:rsidR="00175E4D">
        <w:rPr>
          <w:rFonts w:asciiTheme="minorHAnsi" w:hAnsiTheme="minorHAnsi" w:cstheme="minorHAnsi"/>
        </w:rPr>
        <w:t>Dalley</w:t>
      </w:r>
      <w:proofErr w:type="spellEnd"/>
    </w:p>
    <w:p w14:paraId="246546CD" w14:textId="77777777" w:rsidR="00A4422B" w:rsidRPr="00F81E13" w:rsidRDefault="00A4422B" w:rsidP="00A4422B">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5C59E08A" w14:textId="77777777" w:rsidR="00A4422B" w:rsidRPr="00F81E13" w:rsidRDefault="00A4422B" w:rsidP="00A4422B">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6D58FC">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6D58FC">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to </w:t>
      </w:r>
      <w:r w:rsidRPr="006D58FC">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7F080591"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71CA7A0B" w14:textId="77777777" w:rsidR="00A4422B" w:rsidRPr="00F81E13" w:rsidRDefault="00A4422B" w:rsidP="00A4422B">
      <w:pPr>
        <w:rPr>
          <w:rFonts w:asciiTheme="minorHAnsi" w:hAnsiTheme="minorHAnsi" w:cstheme="minorHAnsi"/>
          <w:sz w:val="16"/>
        </w:rPr>
      </w:pPr>
      <w:r w:rsidRPr="006D58FC">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6D58FC">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6D58FC">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to </w:t>
      </w:r>
      <w:r w:rsidRPr="006D58FC">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6D58FC">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7FB8E743"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738CEB80"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00337894"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Here in the Rajasthan desert people say</w:t>
      </w:r>
    </w:p>
    <w:p w14:paraId="51A5689B"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51AAEDE8" w14:textId="77777777" w:rsidR="00A4422B" w:rsidRPr="00F81E13" w:rsidRDefault="00A4422B" w:rsidP="00A4422B">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6D58FC">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6D58FC">
        <w:rPr>
          <w:rStyle w:val="StyleUnderline"/>
          <w:rFonts w:asciiTheme="minorHAnsi" w:hAnsiTheme="minorHAnsi" w:cstheme="minorHAnsi"/>
          <w:highlight w:val="green"/>
        </w:rPr>
        <w:t xml:space="preserve">is an </w:t>
      </w:r>
      <w:r w:rsidRPr="006D58FC">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6D58FC">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6D58FC">
        <w:rPr>
          <w:rStyle w:val="StyleUnderline"/>
          <w:rFonts w:asciiTheme="minorHAnsi" w:hAnsiTheme="minorHAnsi" w:cstheme="minorHAnsi"/>
          <w:highlight w:val="green"/>
        </w:rPr>
        <w:t xml:space="preserve">informed by </w:t>
      </w:r>
      <w:r w:rsidRPr="006D58FC">
        <w:rPr>
          <w:rStyle w:val="Emphasis"/>
          <w:rFonts w:asciiTheme="minorHAnsi" w:hAnsiTheme="minorHAnsi" w:cstheme="minorHAnsi"/>
          <w:highlight w:val="green"/>
        </w:rPr>
        <w:t>pacifist</w:t>
      </w:r>
      <w:r w:rsidRPr="006D58FC">
        <w:rPr>
          <w:rStyle w:val="StyleUnderline"/>
          <w:rFonts w:asciiTheme="minorHAnsi" w:hAnsiTheme="minorHAnsi" w:cstheme="minorHAnsi"/>
          <w:highlight w:val="green"/>
        </w:rPr>
        <w:t xml:space="preserve"> and </w:t>
      </w:r>
      <w:r w:rsidRPr="006D58FC">
        <w:rPr>
          <w:rStyle w:val="Emphasis"/>
          <w:rFonts w:asciiTheme="minorHAnsi" w:hAnsiTheme="minorHAnsi" w:cstheme="minorHAnsi"/>
          <w:highlight w:val="green"/>
        </w:rPr>
        <w:t>non-violent</w:t>
      </w:r>
      <w:r w:rsidRPr="006D58FC">
        <w:rPr>
          <w:rStyle w:val="StyleUnderline"/>
          <w:rFonts w:asciiTheme="minorHAnsi" w:hAnsiTheme="minorHAnsi" w:cstheme="minorHAnsi"/>
          <w:highlight w:val="green"/>
        </w:rPr>
        <w:t xml:space="preserve">, </w:t>
      </w:r>
      <w:r w:rsidRPr="006D58FC">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6D58FC">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6D58FC">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2575BF37" w14:textId="77777777" w:rsidR="00A4422B" w:rsidRPr="00804867" w:rsidRDefault="00A4422B" w:rsidP="00A4422B">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6D58FC">
        <w:rPr>
          <w:rStyle w:val="Emphasis"/>
          <w:rFonts w:asciiTheme="minorHAnsi" w:hAnsiTheme="minorHAnsi" w:cstheme="minorHAnsi"/>
          <w:highlight w:val="green"/>
        </w:rPr>
        <w:t>reconceptualise</w:t>
      </w:r>
      <w:proofErr w:type="spellEnd"/>
      <w:r w:rsidRPr="006D58FC">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6D58FC">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6D58FC">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xml:space="preserve">. This requires scholarship that “thinks like a mountain.”14 A critical human rights approach understands that it cannot be simply human-centric. It requires a nuanced and arresting clarity to present perspectives on co-existence and co-survival that are from human and </w:t>
      </w:r>
      <w:r w:rsidRPr="00804867">
        <w:rPr>
          <w:rFonts w:asciiTheme="minorHAnsi" w:hAnsiTheme="minorHAnsi" w:cstheme="minorHAnsi"/>
          <w:sz w:val="16"/>
        </w:rPr>
        <w:t>non-human viewpoints.15</w:t>
      </w:r>
    </w:p>
    <w:p w14:paraId="313563F8" w14:textId="77777777" w:rsidR="00A4422B" w:rsidRPr="00804867" w:rsidRDefault="00A4422B" w:rsidP="00A4422B">
      <w:pPr>
        <w:rPr>
          <w:rFonts w:asciiTheme="minorHAnsi" w:hAnsiTheme="minorHAnsi" w:cstheme="minorHAnsi"/>
          <w:sz w:val="16"/>
        </w:rPr>
      </w:pPr>
      <w:r w:rsidRPr="00804867">
        <w:rPr>
          <w:rFonts w:asciiTheme="minorHAnsi" w:hAnsiTheme="minorHAnsi" w:cstheme="minorHAnsi"/>
          <w:sz w:val="16"/>
        </w:rPr>
        <w:t xml:space="preserve">Ultimately, </w:t>
      </w:r>
      <w:r w:rsidRPr="00804867">
        <w:rPr>
          <w:rStyle w:val="StyleUnderline"/>
          <w:rFonts w:asciiTheme="minorHAnsi" w:hAnsiTheme="minorHAnsi" w:cstheme="minorHAnsi"/>
        </w:rPr>
        <w:t xml:space="preserve">you </w:t>
      </w:r>
      <w:proofErr w:type="spellStart"/>
      <w:r w:rsidRPr="00804867">
        <w:rPr>
          <w:rStyle w:val="StyleUnderline"/>
          <w:rFonts w:asciiTheme="minorHAnsi" w:hAnsiTheme="minorHAnsi" w:cstheme="minorHAnsi"/>
        </w:rPr>
        <w:t>realise</w:t>
      </w:r>
      <w:proofErr w:type="spellEnd"/>
      <w:r w:rsidRPr="00804867">
        <w:rPr>
          <w:rStyle w:val="StyleUnderline"/>
          <w:rFonts w:asciiTheme="minorHAnsi" w:hAnsiTheme="minorHAnsi" w:cstheme="minorHAnsi"/>
        </w:rPr>
        <w:t xml:space="preserve"> that your struggle is </w:t>
      </w:r>
      <w:r w:rsidRPr="00804867">
        <w:rPr>
          <w:rStyle w:val="Emphasis"/>
          <w:rFonts w:asciiTheme="minorHAnsi" w:hAnsiTheme="minorHAnsi" w:cstheme="minorHAnsi"/>
        </w:rPr>
        <w:t>not confined to</w:t>
      </w:r>
      <w:r w:rsidRPr="00804867">
        <w:rPr>
          <w:rFonts w:asciiTheme="minorHAnsi" w:hAnsiTheme="minorHAnsi" w:cstheme="minorHAnsi"/>
          <w:sz w:val="16"/>
        </w:rPr>
        <w:t xml:space="preserve"> declarations, treaties, </w:t>
      </w:r>
      <w:r w:rsidRPr="00804867">
        <w:rPr>
          <w:rStyle w:val="Emphasis"/>
          <w:rFonts w:asciiTheme="minorHAnsi" w:hAnsiTheme="minorHAnsi" w:cstheme="minorHAnsi"/>
        </w:rPr>
        <w:t>legislation</w:t>
      </w:r>
      <w:r w:rsidRPr="00804867">
        <w:rPr>
          <w:rStyle w:val="StyleUnderline"/>
          <w:rFonts w:asciiTheme="minorHAnsi" w:hAnsiTheme="minorHAnsi" w:cstheme="minorHAnsi"/>
        </w:rPr>
        <w:t xml:space="preserve">, and </w:t>
      </w:r>
      <w:r w:rsidRPr="00804867">
        <w:rPr>
          <w:rStyle w:val="Emphasis"/>
          <w:rFonts w:asciiTheme="minorHAnsi" w:hAnsiTheme="minorHAnsi" w:cstheme="minorHAnsi"/>
        </w:rPr>
        <w:t>law</w:t>
      </w:r>
      <w:r w:rsidRPr="00804867">
        <w:rPr>
          <w:rStyle w:val="StyleUnderline"/>
          <w:rFonts w:asciiTheme="minorHAnsi" w:hAnsiTheme="minorHAnsi" w:cstheme="minorHAnsi"/>
        </w:rPr>
        <w:t xml:space="preserve">, </w:t>
      </w:r>
      <w:r w:rsidRPr="00804867">
        <w:rPr>
          <w:rStyle w:val="Emphasis"/>
          <w:rFonts w:asciiTheme="minorHAnsi" w:hAnsiTheme="minorHAnsi" w:cstheme="minorHAnsi"/>
        </w:rPr>
        <w:t>though they have their role</w:t>
      </w:r>
      <w:r w:rsidRPr="00804867">
        <w:rPr>
          <w:rStyle w:val="StyleUnderline"/>
          <w:rFonts w:asciiTheme="minorHAnsi" w:hAnsiTheme="minorHAnsi" w:cstheme="minorHAnsi"/>
        </w:rPr>
        <w:t>. It must go further to produce “</w:t>
      </w:r>
      <w:r w:rsidRPr="00804867">
        <w:rPr>
          <w:rStyle w:val="Emphasis"/>
          <w:rFonts w:asciiTheme="minorHAnsi" w:hAnsiTheme="minorHAnsi" w:cstheme="minorHAnsi"/>
        </w:rPr>
        <w:t>creative intellectual exchange</w:t>
      </w:r>
      <w:r w:rsidRPr="00804867">
        <w:rPr>
          <w:rStyle w:val="StyleUnderline"/>
          <w:rFonts w:asciiTheme="minorHAnsi" w:hAnsiTheme="minorHAnsi" w:cstheme="minorHAnsi"/>
        </w:rPr>
        <w:t xml:space="preserve"> that might release </w:t>
      </w:r>
      <w:r w:rsidRPr="00804867">
        <w:rPr>
          <w:rStyle w:val="Emphasis"/>
          <w:rFonts w:asciiTheme="minorHAnsi" w:hAnsiTheme="minorHAnsi" w:cstheme="minorHAnsi"/>
        </w:rPr>
        <w:t>new ethical energies for mutually assured survival</w:t>
      </w:r>
      <w:r w:rsidRPr="00804867">
        <w:rPr>
          <w:rStyle w:val="StyleUnderline"/>
          <w:rFonts w:asciiTheme="minorHAnsi" w:hAnsiTheme="minorHAnsi" w:cstheme="minorHAnsi"/>
        </w:rPr>
        <w:t>.”</w:t>
      </w:r>
      <w:r w:rsidRPr="00804867">
        <w:rPr>
          <w:rFonts w:asciiTheme="minorHAnsi" w:hAnsiTheme="minorHAnsi" w:cstheme="minorHAnsi"/>
          <w:sz w:val="16"/>
        </w:rPr>
        <w:t xml:space="preserve">16 </w:t>
      </w:r>
      <w:r w:rsidRPr="00804867">
        <w:rPr>
          <w:rStyle w:val="StyleUnderline"/>
          <w:rFonts w:asciiTheme="minorHAnsi" w:hAnsiTheme="minorHAnsi" w:cstheme="minorHAnsi"/>
        </w:rPr>
        <w:t xml:space="preserve">Taking an </w:t>
      </w:r>
      <w:r w:rsidRPr="00804867">
        <w:rPr>
          <w:rStyle w:val="Emphasis"/>
          <w:rFonts w:asciiTheme="minorHAnsi" w:hAnsiTheme="minorHAnsi" w:cstheme="minorHAnsi"/>
        </w:rPr>
        <w:t>anti-nuclear stance</w:t>
      </w:r>
      <w:r w:rsidRPr="00804867">
        <w:rPr>
          <w:rStyle w:val="StyleUnderline"/>
          <w:rFonts w:asciiTheme="minorHAnsi" w:hAnsiTheme="minorHAnsi" w:cstheme="minorHAnsi"/>
        </w:rPr>
        <w:t xml:space="preserve"> and </w:t>
      </w:r>
      <w:r w:rsidRPr="00804867">
        <w:rPr>
          <w:rStyle w:val="Emphasis"/>
          <w:rFonts w:asciiTheme="minorHAnsi" w:hAnsiTheme="minorHAnsi" w:cstheme="minorHAnsi"/>
        </w:rPr>
        <w:t>enabling a post-nuclear activism</w:t>
      </w:r>
      <w:r w:rsidRPr="00804867">
        <w:rPr>
          <w:rStyle w:val="StyleUnderline"/>
          <w:rFonts w:asciiTheme="minorHAnsi" w:hAnsiTheme="minorHAnsi" w:cstheme="minorHAnsi"/>
        </w:rPr>
        <w:t xml:space="preserve"> demands a </w:t>
      </w:r>
      <w:r w:rsidRPr="00804867">
        <w:rPr>
          <w:rStyle w:val="Emphasis"/>
          <w:rFonts w:asciiTheme="minorHAnsi" w:hAnsiTheme="minorHAnsi" w:cstheme="minorHAnsi"/>
        </w:rPr>
        <w:t>revolution</w:t>
      </w:r>
      <w:r w:rsidRPr="00804867">
        <w:rPr>
          <w:rFonts w:asciiTheme="minorHAnsi" w:hAnsiTheme="minorHAnsi" w:cstheme="minorHAnsi"/>
          <w:sz w:val="16"/>
        </w:rPr>
        <w:t xml:space="preserve"> within the field of human rights work. </w:t>
      </w:r>
      <w:proofErr w:type="spellStart"/>
      <w:r w:rsidRPr="00804867">
        <w:rPr>
          <w:rStyle w:val="StyleUnderline"/>
          <w:rFonts w:asciiTheme="minorHAnsi" w:hAnsiTheme="minorHAnsi" w:cstheme="minorHAnsi"/>
        </w:rPr>
        <w:t>Recognising</w:t>
      </w:r>
      <w:proofErr w:type="spellEnd"/>
      <w:r w:rsidRPr="00804867">
        <w:rPr>
          <w:rStyle w:val="StyleUnderline"/>
          <w:rFonts w:asciiTheme="minorHAnsi" w:hAnsiTheme="minorHAnsi" w:cstheme="minorHAnsi"/>
        </w:rPr>
        <w:t xml:space="preserve"> the </w:t>
      </w:r>
      <w:r w:rsidRPr="00804867">
        <w:rPr>
          <w:rStyle w:val="Emphasis"/>
          <w:rFonts w:asciiTheme="minorHAnsi" w:hAnsiTheme="minorHAnsi" w:cstheme="minorHAnsi"/>
        </w:rPr>
        <w:t>entanglement of nuclearism</w:t>
      </w:r>
      <w:r w:rsidRPr="00804867">
        <w:rPr>
          <w:rFonts w:asciiTheme="minorHAnsi" w:hAnsiTheme="minorHAnsi" w:cstheme="minorHAnsi"/>
          <w:sz w:val="16"/>
        </w:rPr>
        <w:t xml:space="preserve"> with the Anthropocene, for one thing, </w:t>
      </w:r>
      <w:r w:rsidRPr="00804867">
        <w:rPr>
          <w:rStyle w:val="Emphasis"/>
          <w:rFonts w:asciiTheme="minorHAnsi" w:hAnsiTheme="minorHAnsi" w:cstheme="minorHAnsi"/>
        </w:rPr>
        <w:t>requires a profound shift in focus</w:t>
      </w:r>
      <w:r w:rsidRPr="00804867">
        <w:rPr>
          <w:rStyle w:val="StyleUnderline"/>
          <w:rFonts w:asciiTheme="minorHAnsi" w:hAnsiTheme="minorHAnsi" w:cstheme="minorHAnsi"/>
        </w:rPr>
        <w:t xml:space="preserve"> from the </w:t>
      </w:r>
      <w:r w:rsidRPr="00804867">
        <w:rPr>
          <w:rStyle w:val="Emphasis"/>
          <w:rFonts w:asciiTheme="minorHAnsi" w:hAnsiTheme="minorHAnsi" w:cstheme="minorHAnsi"/>
        </w:rPr>
        <w:t>human-centric</w:t>
      </w:r>
      <w:r w:rsidRPr="00804867">
        <w:rPr>
          <w:rStyle w:val="StyleUnderline"/>
          <w:rFonts w:asciiTheme="minorHAnsi" w:hAnsiTheme="minorHAnsi" w:cstheme="minorHAnsi"/>
        </w:rPr>
        <w:t xml:space="preserve"> to a </w:t>
      </w:r>
      <w:r w:rsidRPr="00804867">
        <w:rPr>
          <w:rStyle w:val="Emphasis"/>
          <w:rFonts w:asciiTheme="minorHAnsi" w:hAnsiTheme="minorHAnsi" w:cstheme="minorHAnsi"/>
        </w:rPr>
        <w:t>more-than-human co-survival</w:t>
      </w:r>
      <w:r w:rsidRPr="00804867">
        <w:rPr>
          <w:rStyle w:val="StyleUnderline"/>
          <w:rFonts w:asciiTheme="minorHAnsi" w:hAnsiTheme="minorHAnsi" w:cstheme="minorHAnsi"/>
        </w:rPr>
        <w:t>.</w:t>
      </w:r>
      <w:r w:rsidRPr="00804867">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804867">
        <w:rPr>
          <w:rStyle w:val="StyleUnderline"/>
          <w:rFonts w:asciiTheme="minorHAnsi" w:hAnsiTheme="minorHAnsi" w:cstheme="minorHAnsi"/>
        </w:rPr>
        <w:t xml:space="preserve">In the end, you </w:t>
      </w:r>
      <w:proofErr w:type="spellStart"/>
      <w:r w:rsidRPr="00804867">
        <w:rPr>
          <w:rStyle w:val="StyleUnderline"/>
          <w:rFonts w:asciiTheme="minorHAnsi" w:hAnsiTheme="minorHAnsi" w:cstheme="minorHAnsi"/>
        </w:rPr>
        <w:t>realise</w:t>
      </w:r>
      <w:proofErr w:type="spellEnd"/>
      <w:r w:rsidRPr="00804867">
        <w:rPr>
          <w:rFonts w:asciiTheme="minorHAnsi" w:hAnsiTheme="minorHAnsi" w:cstheme="minorHAnsi"/>
          <w:sz w:val="16"/>
        </w:rPr>
        <w:t xml:space="preserve">, as </w:t>
      </w:r>
      <w:proofErr w:type="spellStart"/>
      <w:r w:rsidRPr="00804867">
        <w:rPr>
          <w:rFonts w:asciiTheme="minorHAnsi" w:hAnsiTheme="minorHAnsi" w:cstheme="minorHAnsi"/>
          <w:sz w:val="16"/>
        </w:rPr>
        <w:t>Raimon</w:t>
      </w:r>
      <w:proofErr w:type="spellEnd"/>
      <w:r w:rsidRPr="00804867">
        <w:rPr>
          <w:rFonts w:asciiTheme="minorHAnsi" w:hAnsiTheme="minorHAnsi" w:cstheme="minorHAnsi"/>
          <w:sz w:val="16"/>
        </w:rPr>
        <w:t xml:space="preserve"> Panikkar has articulated, </w:t>
      </w:r>
      <w:r w:rsidRPr="00804867">
        <w:rPr>
          <w:rStyle w:val="StyleUnderline"/>
          <w:rFonts w:asciiTheme="minorHAnsi" w:hAnsiTheme="minorHAnsi" w:cstheme="minorHAnsi"/>
        </w:rPr>
        <w:t>“it is not realistic to toil for peace if we do not proceed to a disarmament of the bellicose culture in which we live.”</w:t>
      </w:r>
      <w:r w:rsidRPr="00804867">
        <w:rPr>
          <w:rFonts w:asciiTheme="minorHAnsi" w:hAnsiTheme="minorHAnsi" w:cstheme="minorHAnsi"/>
          <w:sz w:val="16"/>
        </w:rPr>
        <w:t xml:space="preserve">17 Or, as </w:t>
      </w:r>
      <w:proofErr w:type="spellStart"/>
      <w:r w:rsidRPr="00804867">
        <w:rPr>
          <w:rFonts w:asciiTheme="minorHAnsi" w:hAnsiTheme="minorHAnsi" w:cstheme="minorHAnsi"/>
          <w:sz w:val="16"/>
        </w:rPr>
        <w:t>Geshe</w:t>
      </w:r>
      <w:proofErr w:type="spellEnd"/>
      <w:r w:rsidRPr="00804867">
        <w:rPr>
          <w:rFonts w:asciiTheme="minorHAnsi" w:hAnsiTheme="minorHAnsi" w:cstheme="minorHAnsi"/>
          <w:sz w:val="16"/>
        </w:rPr>
        <w:t xml:space="preserve"> </w:t>
      </w:r>
      <w:proofErr w:type="spellStart"/>
      <w:r w:rsidRPr="00804867">
        <w:rPr>
          <w:rFonts w:asciiTheme="minorHAnsi" w:hAnsiTheme="minorHAnsi" w:cstheme="minorHAnsi"/>
          <w:sz w:val="16"/>
        </w:rPr>
        <w:t>Lhakdor</w:t>
      </w:r>
      <w:proofErr w:type="spellEnd"/>
      <w:r w:rsidRPr="00804867">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6848E367" w14:textId="77777777" w:rsidR="00A4422B" w:rsidRPr="00804867" w:rsidRDefault="00A4422B" w:rsidP="00A4422B">
      <w:pPr>
        <w:rPr>
          <w:rFonts w:asciiTheme="minorHAnsi" w:hAnsiTheme="minorHAnsi" w:cstheme="minorHAnsi"/>
          <w:sz w:val="16"/>
        </w:rPr>
      </w:pPr>
      <w:r w:rsidRPr="00804867">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804867">
        <w:rPr>
          <w:rFonts w:asciiTheme="minorHAnsi" w:hAnsiTheme="minorHAnsi" w:cstheme="minorHAnsi"/>
          <w:sz w:val="16"/>
        </w:rPr>
        <w:t>bio-sphere</w:t>
      </w:r>
      <w:proofErr w:type="gramEnd"/>
      <w:r w:rsidRPr="00804867">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4F48DD1B" w14:textId="77777777" w:rsidR="00A4422B" w:rsidRPr="00F81E13" w:rsidRDefault="00A4422B" w:rsidP="00A4422B">
      <w:pPr>
        <w:rPr>
          <w:rFonts w:asciiTheme="minorHAnsi" w:hAnsiTheme="minorHAnsi" w:cstheme="minorHAnsi"/>
          <w:sz w:val="16"/>
        </w:rPr>
      </w:pPr>
      <w:r w:rsidRPr="00804867">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804867">
        <w:rPr>
          <w:rFonts w:asciiTheme="minorHAnsi" w:hAnsiTheme="minorHAnsi" w:cstheme="minorHAnsi"/>
          <w:sz w:val="16"/>
        </w:rPr>
        <w:t>realise</w:t>
      </w:r>
      <w:proofErr w:type="spellEnd"/>
      <w:r w:rsidRPr="00804867">
        <w:rPr>
          <w:rFonts w:asciiTheme="minorHAnsi" w:hAnsiTheme="minorHAnsi" w:cstheme="minorHAnsi"/>
          <w:sz w:val="16"/>
        </w:rPr>
        <w:t xml:space="preserve"> that </w:t>
      </w:r>
      <w:r w:rsidRPr="00804867">
        <w:rPr>
          <w:rStyle w:val="StyleUnderline"/>
          <w:rFonts w:asciiTheme="minorHAnsi" w:hAnsiTheme="minorHAnsi" w:cstheme="minorHAnsi"/>
        </w:rPr>
        <w:t xml:space="preserve">what </w:t>
      </w:r>
      <w:r w:rsidRPr="00804867">
        <w:rPr>
          <w:rStyle w:val="Emphasis"/>
          <w:rFonts w:asciiTheme="minorHAnsi" w:hAnsiTheme="minorHAnsi" w:cstheme="minorHAnsi"/>
        </w:rPr>
        <w:t>makes the nuclear algorithm work</w:t>
      </w:r>
      <w:r w:rsidRPr="00804867">
        <w:rPr>
          <w:rStyle w:val="StyleUnderline"/>
          <w:rFonts w:asciiTheme="minorHAnsi" w:hAnsiTheme="minorHAnsi" w:cstheme="minorHAnsi"/>
        </w:rPr>
        <w:t xml:space="preserve"> involves a politically engineered and deeply embedded insecurity-based recipe to </w:t>
      </w:r>
      <w:r w:rsidRPr="00804867">
        <w:rPr>
          <w:rStyle w:val="Emphasis"/>
          <w:rFonts w:asciiTheme="minorHAnsi" w:hAnsiTheme="minorHAnsi" w:cstheme="minorHAnsi"/>
        </w:rPr>
        <w:t>elide the nuclear threat from everyday life</w:t>
      </w:r>
      <w:r w:rsidRPr="00804867">
        <w:rPr>
          <w:rStyle w:val="StyleUnderline"/>
          <w:rFonts w:asciiTheme="minorHAnsi" w:hAnsiTheme="minorHAnsi" w:cstheme="minorHAnsi"/>
        </w:rPr>
        <w:t xml:space="preserve">. The </w:t>
      </w:r>
      <w:proofErr w:type="spellStart"/>
      <w:r w:rsidRPr="00804867">
        <w:rPr>
          <w:rStyle w:val="StyleUnderline"/>
          <w:rFonts w:asciiTheme="minorHAnsi" w:hAnsiTheme="minorHAnsi" w:cstheme="minorHAnsi"/>
        </w:rPr>
        <w:t>spectre</w:t>
      </w:r>
      <w:proofErr w:type="spellEnd"/>
      <w:r w:rsidRPr="00804867">
        <w:rPr>
          <w:rStyle w:val="StyleUnderline"/>
          <w:rFonts w:asciiTheme="minorHAnsi" w:hAnsiTheme="minorHAnsi" w:cstheme="minorHAnsi"/>
        </w:rPr>
        <w:t xml:space="preserve"> of nuclear obliteration</w:t>
      </w:r>
      <w:r w:rsidRPr="00804867">
        <w:rPr>
          <w:rFonts w:asciiTheme="minorHAnsi" w:hAnsiTheme="minorHAnsi" w:cstheme="minorHAnsi"/>
          <w:sz w:val="16"/>
        </w:rPr>
        <w:t xml:space="preserve">, like the idea of human rights, </w:t>
      </w:r>
      <w:r w:rsidRPr="00804867">
        <w:rPr>
          <w:rStyle w:val="StyleUnderline"/>
          <w:rFonts w:asciiTheme="minorHAnsi" w:hAnsiTheme="minorHAnsi" w:cstheme="minorHAnsi"/>
        </w:rPr>
        <w:t xml:space="preserve">can appear </w:t>
      </w:r>
      <w:r w:rsidRPr="00804867">
        <w:rPr>
          <w:rStyle w:val="Emphasis"/>
          <w:rFonts w:asciiTheme="minorHAnsi" w:hAnsiTheme="minorHAnsi" w:cstheme="minorHAnsi"/>
        </w:rPr>
        <w:t>abstract</w:t>
      </w:r>
      <w:r w:rsidRPr="00804867">
        <w:rPr>
          <w:rStyle w:val="StyleUnderline"/>
          <w:rFonts w:asciiTheme="minorHAnsi" w:hAnsiTheme="minorHAnsi" w:cstheme="minorHAnsi"/>
        </w:rPr>
        <w:t xml:space="preserve"> and </w:t>
      </w:r>
      <w:r w:rsidRPr="00804867">
        <w:rPr>
          <w:rStyle w:val="Emphasis"/>
          <w:rFonts w:asciiTheme="minorHAnsi" w:hAnsiTheme="minorHAnsi" w:cstheme="minorHAnsi"/>
        </w:rPr>
        <w:t>distant</w:t>
      </w:r>
      <w:r w:rsidRPr="00804867">
        <w:rPr>
          <w:rStyle w:val="StyleUnderline"/>
          <w:rFonts w:asciiTheme="minorHAnsi" w:hAnsiTheme="minorHAnsi" w:cstheme="minorHAnsi"/>
        </w:rPr>
        <w:t xml:space="preserve">, </w:t>
      </w:r>
      <w:r w:rsidRPr="00804867">
        <w:rPr>
          <w:rStyle w:val="Emphasis"/>
          <w:rFonts w:asciiTheme="minorHAnsi" w:hAnsiTheme="minorHAnsi" w:cstheme="minorHAnsi"/>
        </w:rPr>
        <w:t>not our everyday business</w:t>
      </w:r>
      <w:r w:rsidRPr="00804867">
        <w:rPr>
          <w:rFonts w:asciiTheme="minorHAnsi" w:hAnsiTheme="minorHAnsi" w:cstheme="minorHAnsi"/>
          <w:sz w:val="16"/>
        </w:rPr>
        <w:t xml:space="preserve">. You </w:t>
      </w:r>
      <w:proofErr w:type="spellStart"/>
      <w:r w:rsidRPr="00804867">
        <w:rPr>
          <w:rFonts w:asciiTheme="minorHAnsi" w:hAnsiTheme="minorHAnsi" w:cstheme="minorHAnsi"/>
          <w:sz w:val="16"/>
        </w:rPr>
        <w:t>realise</w:t>
      </w:r>
      <w:proofErr w:type="spellEnd"/>
      <w:r w:rsidRPr="00804867">
        <w:rPr>
          <w:rFonts w:asciiTheme="minorHAnsi" w:hAnsiTheme="minorHAnsi" w:cstheme="minorHAnsi"/>
          <w:sz w:val="16"/>
        </w:rPr>
        <w:t xml:space="preserve"> that </w:t>
      </w:r>
      <w:r w:rsidRPr="00804867">
        <w:rPr>
          <w:rStyle w:val="StyleUnderline"/>
          <w:rFonts w:asciiTheme="minorHAnsi" w:hAnsiTheme="minorHAnsi" w:cstheme="minorHAnsi"/>
        </w:rPr>
        <w:t xml:space="preserve">within this recipe is the creation of a </w:t>
      </w:r>
      <w:r w:rsidRPr="00804867">
        <w:rPr>
          <w:rStyle w:val="Emphasis"/>
          <w:rFonts w:asciiTheme="minorHAnsi" w:hAnsiTheme="minorHAnsi" w:cstheme="minorHAnsi"/>
        </w:rPr>
        <w:t>moral tyranny of distance</w:t>
      </w:r>
      <w:r w:rsidRPr="00804867">
        <w:rPr>
          <w:rStyle w:val="StyleUnderline"/>
          <w:rFonts w:asciiTheme="minorHAnsi" w:hAnsiTheme="minorHAnsi" w:cstheme="minorHAnsi"/>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804867">
        <w:rPr>
          <w:rFonts w:asciiTheme="minorHAnsi" w:hAnsiTheme="minorHAnsi" w:cstheme="minorHAnsi"/>
          <w:sz w:val="16"/>
        </w:rPr>
        <w:t xml:space="preserve"> human rights </w:t>
      </w:r>
      <w:r w:rsidRPr="00804867">
        <w:rPr>
          <w:rStyle w:val="StyleUnderline"/>
          <w:rFonts w:asciiTheme="minorHAnsi" w:hAnsiTheme="minorHAnsi" w:cstheme="minorHAnsi"/>
        </w:rPr>
        <w:t xml:space="preserve">scholar you have come to </w:t>
      </w:r>
      <w:r w:rsidRPr="00804867">
        <w:rPr>
          <w:rStyle w:val="Emphasis"/>
          <w:rFonts w:asciiTheme="minorHAnsi" w:hAnsiTheme="minorHAnsi" w:cstheme="minorHAnsi"/>
        </w:rPr>
        <w:t>see through that complex</w:t>
      </w:r>
      <w:r w:rsidRPr="00804867">
        <w:rPr>
          <w:rStyle w:val="StyleUnderline"/>
          <w:rFonts w:asciiTheme="minorHAnsi" w:hAnsiTheme="minorHAnsi" w:cstheme="minorHAnsi"/>
        </w:rPr>
        <w:t xml:space="preserve">, and you put energies into </w:t>
      </w:r>
      <w:r w:rsidRPr="00804867">
        <w:rPr>
          <w:rStyle w:val="Emphasis"/>
          <w:rFonts w:asciiTheme="minorHAnsi" w:hAnsiTheme="minorHAnsi" w:cstheme="minorHAnsi"/>
        </w:rPr>
        <w:t>challenging that tyranny of distance</w:t>
      </w:r>
      <w:r w:rsidRPr="00804867">
        <w:rPr>
          <w:rStyle w:val="StyleUnderline"/>
          <w:rFonts w:asciiTheme="minorHAnsi" w:hAnsiTheme="minorHAnsi" w:cstheme="minorHAnsi"/>
        </w:rPr>
        <w:t xml:space="preserve">, to activate a </w:t>
      </w:r>
      <w:r w:rsidRPr="00804867">
        <w:rPr>
          <w:rStyle w:val="Emphasis"/>
          <w:rFonts w:asciiTheme="minorHAnsi" w:hAnsiTheme="minorHAnsi" w:cstheme="minorHAnsi"/>
        </w:rPr>
        <w:t>politics</w:t>
      </w:r>
      <w:r w:rsidRPr="00804867">
        <w:rPr>
          <w:rStyle w:val="StyleUnderline"/>
          <w:rFonts w:asciiTheme="minorHAnsi" w:hAnsiTheme="minorHAnsi" w:cstheme="minorHAnsi"/>
        </w:rPr>
        <w:t xml:space="preserve">, </w:t>
      </w:r>
      <w:r w:rsidRPr="00804867">
        <w:rPr>
          <w:rStyle w:val="Emphasis"/>
          <w:rFonts w:asciiTheme="minorHAnsi" w:hAnsiTheme="minorHAnsi" w:cstheme="minorHAnsi"/>
        </w:rPr>
        <w:t>ethics</w:t>
      </w:r>
      <w:r w:rsidRPr="00804867">
        <w:rPr>
          <w:rStyle w:val="StyleUnderline"/>
          <w:rFonts w:asciiTheme="minorHAnsi" w:hAnsiTheme="minorHAnsi" w:cstheme="minorHAnsi"/>
        </w:rPr>
        <w:t xml:space="preserve"> and </w:t>
      </w:r>
      <w:r w:rsidRPr="00804867">
        <w:rPr>
          <w:rStyle w:val="Emphasis"/>
          <w:rFonts w:asciiTheme="minorHAnsi" w:hAnsiTheme="minorHAnsi" w:cstheme="minorHAnsi"/>
        </w:rPr>
        <w:t xml:space="preserve">scholarship that </w:t>
      </w:r>
      <w:proofErr w:type="spellStart"/>
      <w:r w:rsidRPr="00804867">
        <w:rPr>
          <w:rStyle w:val="Emphasis"/>
          <w:rFonts w:asciiTheme="minorHAnsi" w:hAnsiTheme="minorHAnsi" w:cstheme="minorHAnsi"/>
        </w:rPr>
        <w:t>recognises</w:t>
      </w:r>
      <w:proofErr w:type="spellEnd"/>
      <w:r w:rsidRPr="00804867">
        <w:rPr>
          <w:rStyle w:val="Emphasis"/>
          <w:rFonts w:asciiTheme="minorHAnsi" w:hAnsiTheme="minorHAnsi" w:cstheme="minorHAnsi"/>
        </w:rPr>
        <w:t xml:space="preserve"> the other as integral to yourself</w:t>
      </w:r>
      <w:r w:rsidRPr="00804867">
        <w:rPr>
          <w:rFonts w:asciiTheme="minorHAnsi" w:hAnsiTheme="minorHAnsi" w:cstheme="minorHAnsi"/>
          <w:sz w:val="16"/>
        </w:rPr>
        <w:t>. Ultimately, even, to see that the other</w:t>
      </w:r>
      <w:r w:rsidRPr="00F81E13">
        <w:rPr>
          <w:rFonts w:asciiTheme="minorHAnsi" w:hAnsiTheme="minorHAnsi" w:cstheme="minorHAnsi"/>
          <w:sz w:val="16"/>
        </w:rPr>
        <w:t xml:space="preserve"> is also within.20</w:t>
      </w:r>
    </w:p>
    <w:p w14:paraId="2CE07B01" w14:textId="77777777" w:rsidR="0028400B" w:rsidRDefault="0028400B" w:rsidP="0028400B">
      <w:pPr>
        <w:pStyle w:val="Heading4"/>
      </w:pPr>
      <w:r>
        <w:t>Reps don't shape reality.</w:t>
      </w:r>
    </w:p>
    <w:p w14:paraId="3ADB8F95" w14:textId="77777777" w:rsidR="0028400B" w:rsidRDefault="0028400B" w:rsidP="0028400B">
      <w:proofErr w:type="spellStart"/>
      <w:r w:rsidRPr="002C5A32">
        <w:rPr>
          <w:rStyle w:val="Style13ptBold"/>
        </w:rPr>
        <w:t>Balzacq</w:t>
      </w:r>
      <w:proofErr w:type="spellEnd"/>
      <w:r w:rsidRPr="002C5A32">
        <w:rPr>
          <w:rStyle w:val="Style13ptBold"/>
        </w:rPr>
        <w:t xml:space="preserve"> 05</w:t>
      </w:r>
      <w:r>
        <w:t xml:space="preserve"> [Thierry, Professor of Political </w:t>
      </w:r>
      <w:proofErr w:type="gramStart"/>
      <w:r>
        <w:t>Science</w:t>
      </w:r>
      <w:proofErr w:type="gramEnd"/>
      <w:r>
        <w:t xml:space="preserve"> and International Relations at Namur University. “The Three Faces of Securitization: Political Agency, Audience and Context” European Journal of International Relations, London: Jun 2005, Volume 11, Issue 2. </w:t>
      </w:r>
      <w:hyperlink r:id="rId27" w:history="1">
        <w:r w:rsidRPr="003265B2">
          <w:rPr>
            <w:rStyle w:val="Hyperlink"/>
          </w:rPr>
          <w:t>https://sci-hub.se/https://doi.org/10.1177/1354066105052960</w:t>
        </w:r>
      </w:hyperlink>
      <w:r>
        <w:t xml:space="preserve">] </w:t>
      </w:r>
      <w:proofErr w:type="spellStart"/>
      <w:r>
        <w:t>brett</w:t>
      </w:r>
      <w:proofErr w:type="spellEnd"/>
    </w:p>
    <w:p w14:paraId="14202624" w14:textId="77777777" w:rsidR="0028400B" w:rsidRPr="00D305EE" w:rsidRDefault="0028400B" w:rsidP="0028400B">
      <w:pPr>
        <w:rPr>
          <w:sz w:val="16"/>
        </w:rPr>
      </w:pPr>
      <w:r w:rsidRPr="00D305EE">
        <w:rPr>
          <w:sz w:val="16"/>
        </w:rPr>
        <w:t xml:space="preserve">However, despite important insights, this position remains highly disputable. The reason behind this qualification is not hard to understand. With great trepidation my contention is that </w:t>
      </w:r>
      <w:r w:rsidRPr="002C5A32">
        <w:rPr>
          <w:rStyle w:val="StyleUnderline"/>
        </w:rPr>
        <w:t xml:space="preserve">one of the main distinctions we need to </w:t>
      </w:r>
      <w:proofErr w:type="gramStart"/>
      <w:r w:rsidRPr="002C5A32">
        <w:rPr>
          <w:rStyle w:val="StyleUnderline"/>
        </w:rPr>
        <w:t>take into account</w:t>
      </w:r>
      <w:proofErr w:type="gramEnd"/>
      <w:r w:rsidRPr="002C5A32">
        <w:rPr>
          <w:rStyle w:val="StyleUnderline"/>
        </w:rPr>
        <w:t xml:space="preserve"> while examining securitization is that between 'institutional' and 'brute' threats. In its attempts to follow a more radical approach to security problems wherein threats are institutional</w:t>
      </w:r>
      <w:r w:rsidRPr="00D305EE">
        <w:rPr>
          <w:sz w:val="16"/>
        </w:rPr>
        <w:t xml:space="preserve">, that is, </w:t>
      </w:r>
      <w:r w:rsidRPr="002C5A32">
        <w:rPr>
          <w:rStyle w:val="StyleUnderline"/>
        </w:rPr>
        <w:t>mere products of communicative relations</w:t>
      </w:r>
      <w:r w:rsidRPr="00D305EE">
        <w:rPr>
          <w:sz w:val="16"/>
        </w:rPr>
        <w:t xml:space="preserve"> between agents, the </w:t>
      </w:r>
      <w:r w:rsidRPr="002C5A32">
        <w:rPr>
          <w:rStyle w:val="StyleUnderline"/>
        </w:rPr>
        <w:t xml:space="preserve">CS has neglected the importance of 'external or brute threats', that is, </w:t>
      </w:r>
      <w:r w:rsidRPr="006D58FC">
        <w:rPr>
          <w:rStyle w:val="StyleUnderline"/>
          <w:highlight w:val="green"/>
        </w:rPr>
        <w:t>threats</w:t>
      </w:r>
      <w:r w:rsidRPr="002C5A32">
        <w:rPr>
          <w:rStyle w:val="StyleUnderline"/>
        </w:rPr>
        <w:t xml:space="preserve"> that</w:t>
      </w:r>
      <w:r w:rsidRPr="00D305EE">
        <w:rPr>
          <w:sz w:val="16"/>
        </w:rPr>
        <w:t xml:space="preserve"> </w:t>
      </w:r>
      <w:r w:rsidRPr="006D58FC">
        <w:rPr>
          <w:rStyle w:val="Emphasis"/>
          <w:highlight w:val="green"/>
        </w:rPr>
        <w:t>do not depend</w:t>
      </w:r>
      <w:r w:rsidRPr="006D58FC">
        <w:rPr>
          <w:sz w:val="16"/>
          <w:highlight w:val="green"/>
        </w:rPr>
        <w:t xml:space="preserve"> </w:t>
      </w:r>
      <w:r w:rsidRPr="006D58FC">
        <w:rPr>
          <w:rStyle w:val="StyleUnderline"/>
          <w:highlight w:val="green"/>
        </w:rPr>
        <w:t>on language mediation</w:t>
      </w:r>
      <w:r w:rsidRPr="002C5A32">
        <w:rPr>
          <w:rStyle w:val="StyleUnderline"/>
        </w:rPr>
        <w:t xml:space="preserve"> to be what they are - hazards for human life</w:t>
      </w:r>
      <w:r w:rsidRPr="00D305EE">
        <w:rPr>
          <w:sz w:val="16"/>
        </w:rPr>
        <w:t xml:space="preserve">. In methodological terms, however, </w:t>
      </w:r>
      <w:r w:rsidRPr="00D305EE">
        <w:rPr>
          <w:rStyle w:val="StyleUnderline"/>
        </w:rPr>
        <w:t xml:space="preserve">any framework </w:t>
      </w:r>
      <w:r w:rsidRPr="006D58FC">
        <w:rPr>
          <w:rStyle w:val="StyleUnderline"/>
          <w:highlight w:val="green"/>
        </w:rPr>
        <w:t>over-emphasizing</w:t>
      </w:r>
      <w:r w:rsidRPr="00D305EE">
        <w:rPr>
          <w:rStyle w:val="StyleUnderline"/>
        </w:rPr>
        <w:t xml:space="preserve"> either institutional or brute threat risks losing sight of important aspects of a</w:t>
      </w:r>
      <w:r w:rsidRPr="00D305EE">
        <w:rPr>
          <w:sz w:val="16"/>
        </w:rPr>
        <w:t xml:space="preserve"> </w:t>
      </w:r>
      <w:r w:rsidRPr="00D305EE">
        <w:rPr>
          <w:rStyle w:val="Emphasis"/>
        </w:rPr>
        <w:t>multifaceted phenomenon</w:t>
      </w:r>
      <w:r w:rsidRPr="00D305EE">
        <w:rPr>
          <w:sz w:val="16"/>
        </w:rPr>
        <w:t xml:space="preserve">. Indeed, securitization, as suggested earlier, is successful when the securitizing agent and the audience reach a common structured perception of an ominous development. In this scheme, there is no security problem except through the language game. Therefore, </w:t>
      </w:r>
      <w:r w:rsidRPr="00D305EE">
        <w:rPr>
          <w:rStyle w:val="StyleUnderline"/>
        </w:rPr>
        <w:t xml:space="preserve">how problems are 'out there' is exclusively contingent upon how we linguistically depict them. This is not always true. For one, </w:t>
      </w:r>
      <w:r w:rsidRPr="006D58FC">
        <w:rPr>
          <w:rStyle w:val="StyleUnderline"/>
          <w:highlight w:val="green"/>
        </w:rPr>
        <w:t>language</w:t>
      </w:r>
      <w:r w:rsidRPr="00D305EE">
        <w:rPr>
          <w:sz w:val="16"/>
        </w:rPr>
        <w:t xml:space="preserve"> </w:t>
      </w:r>
      <w:r w:rsidRPr="00D305EE">
        <w:rPr>
          <w:rStyle w:val="Emphasis"/>
        </w:rPr>
        <w:t>does not construct</w:t>
      </w:r>
      <w:r w:rsidRPr="00D305EE">
        <w:rPr>
          <w:sz w:val="16"/>
        </w:rPr>
        <w:t xml:space="preserve"> </w:t>
      </w:r>
      <w:r w:rsidRPr="00D305EE">
        <w:rPr>
          <w:rStyle w:val="StyleUnderline"/>
        </w:rPr>
        <w:t>reality; at best, it shapes our perception of it</w:t>
      </w:r>
      <w:r w:rsidRPr="00D305EE">
        <w:rPr>
          <w:sz w:val="16"/>
        </w:rPr>
        <w:t xml:space="preserve">. Moreover, it </w:t>
      </w:r>
      <w:r w:rsidRPr="006D58FC">
        <w:rPr>
          <w:rStyle w:val="StyleUnderline"/>
          <w:highlight w:val="green"/>
        </w:rPr>
        <w:t>is</w:t>
      </w:r>
      <w:r w:rsidRPr="00D305EE">
        <w:rPr>
          <w:sz w:val="16"/>
        </w:rPr>
        <w:t xml:space="preserve"> </w:t>
      </w:r>
      <w:r w:rsidRPr="006D58FC">
        <w:rPr>
          <w:rStyle w:val="Emphasis"/>
          <w:highlight w:val="green"/>
        </w:rPr>
        <w:t>not</w:t>
      </w:r>
      <w:r w:rsidRPr="002C5A32">
        <w:rPr>
          <w:rStyle w:val="Emphasis"/>
        </w:rPr>
        <w:t xml:space="preserve"> </w:t>
      </w:r>
      <w:r w:rsidRPr="00D305EE">
        <w:rPr>
          <w:rStyle w:val="Emphasis"/>
        </w:rPr>
        <w:t>theoretically useful</w:t>
      </w:r>
      <w:r w:rsidRPr="00D305EE">
        <w:rPr>
          <w:sz w:val="16"/>
        </w:rPr>
        <w:t xml:space="preserve"> </w:t>
      </w:r>
      <w:r w:rsidRPr="00D305EE">
        <w:rPr>
          <w:rStyle w:val="StyleUnderline"/>
        </w:rPr>
        <w:t>nor</w:t>
      </w:r>
      <w:r w:rsidRPr="00D305EE">
        <w:rPr>
          <w:sz w:val="16"/>
        </w:rPr>
        <w:t xml:space="preserve"> is it </w:t>
      </w:r>
      <w:r w:rsidRPr="006D58FC">
        <w:rPr>
          <w:rStyle w:val="Emphasis"/>
          <w:highlight w:val="green"/>
        </w:rPr>
        <w:t>empirically credible</w:t>
      </w:r>
      <w:r w:rsidRPr="002C5A32">
        <w:rPr>
          <w:rStyle w:val="StyleUnderline"/>
        </w:rPr>
        <w:t xml:space="preserve"> to hold that what we say about a problem would determine its essence</w:t>
      </w:r>
      <w:r w:rsidRPr="00D305EE">
        <w:rPr>
          <w:sz w:val="16"/>
        </w:rPr>
        <w:t xml:space="preserve">. For instance, </w:t>
      </w:r>
      <w:r w:rsidRPr="006D58FC">
        <w:rPr>
          <w:rStyle w:val="Emphasis"/>
          <w:highlight w:val="green"/>
        </w:rPr>
        <w:t>what I say about a typhoon would not change its essence</w:t>
      </w:r>
      <w:r w:rsidRPr="00D305EE">
        <w:rPr>
          <w:sz w:val="16"/>
        </w:rPr>
        <w:t xml:space="preserve">. The consequence of this position, which would require a deeper articulation, is that </w:t>
      </w:r>
      <w:r w:rsidRPr="002C5A32">
        <w:rPr>
          <w:rStyle w:val="StyleUnderline"/>
        </w:rPr>
        <w:t>some security problems are the attribute of the development itself</w:t>
      </w:r>
      <w:r w:rsidRPr="00D305EE">
        <w:rPr>
          <w:sz w:val="16"/>
        </w:rPr>
        <w:t xml:space="preserve">. In short, </w:t>
      </w:r>
      <w:r w:rsidRPr="002C5A32">
        <w:rPr>
          <w:rStyle w:val="StyleUnderline"/>
        </w:rPr>
        <w:t xml:space="preserve">threats are not only institutional; some of them can </w:t>
      </w:r>
      <w:proofErr w:type="gramStart"/>
      <w:r w:rsidRPr="002C5A32">
        <w:rPr>
          <w:rStyle w:val="StyleUnderline"/>
        </w:rPr>
        <w:t>actually wreck</w:t>
      </w:r>
      <w:proofErr w:type="gramEnd"/>
      <w:r w:rsidRPr="002C5A32">
        <w:rPr>
          <w:rStyle w:val="StyleUnderline"/>
        </w:rPr>
        <w:t xml:space="preserve"> entire political communities </w:t>
      </w:r>
      <w:r w:rsidRPr="002C5A32">
        <w:rPr>
          <w:rStyle w:val="Emphasis"/>
        </w:rPr>
        <w:t>regardless of</w:t>
      </w:r>
      <w:r w:rsidRPr="002C5A32">
        <w:rPr>
          <w:rStyle w:val="StyleUnderline"/>
        </w:rPr>
        <w:t xml:space="preserve"> the use of language. </w:t>
      </w:r>
      <w:r w:rsidRPr="006D58FC">
        <w:rPr>
          <w:rStyle w:val="StyleUnderline"/>
          <w:highlight w:val="green"/>
        </w:rPr>
        <w:t>Analyzing</w:t>
      </w:r>
      <w:r w:rsidRPr="002C5A32">
        <w:rPr>
          <w:rStyle w:val="StyleUnderline"/>
        </w:rPr>
        <w:t xml:space="preserve"> security </w:t>
      </w:r>
      <w:r w:rsidRPr="006D58FC">
        <w:rPr>
          <w:rStyle w:val="StyleUnderline"/>
          <w:highlight w:val="green"/>
        </w:rPr>
        <w:t>problems</w:t>
      </w:r>
      <w:r w:rsidRPr="002C5A32">
        <w:rPr>
          <w:rStyle w:val="StyleUnderline"/>
        </w:rPr>
        <w:t xml:space="preserve"> then </w:t>
      </w:r>
      <w:r w:rsidRPr="006D58FC">
        <w:rPr>
          <w:rStyle w:val="StyleUnderline"/>
          <w:highlight w:val="green"/>
        </w:rPr>
        <w:t>becomes a matter of</w:t>
      </w:r>
      <w:r w:rsidRPr="002C5A32">
        <w:rPr>
          <w:rStyle w:val="StyleUnderline"/>
        </w:rPr>
        <w:t xml:space="preserve"> understanding how </w:t>
      </w:r>
      <w:r w:rsidRPr="00D305EE">
        <w:rPr>
          <w:rStyle w:val="Emphasis"/>
        </w:rPr>
        <w:t xml:space="preserve">external </w:t>
      </w:r>
      <w:r w:rsidRPr="006D58FC">
        <w:rPr>
          <w:rStyle w:val="Emphasis"/>
          <w:highlight w:val="green"/>
        </w:rPr>
        <w:t>contexts</w:t>
      </w:r>
      <w:r w:rsidRPr="002C5A32">
        <w:rPr>
          <w:rStyle w:val="StyleUnderline"/>
        </w:rPr>
        <w:t>, including external objective developments, affect securitization</w:t>
      </w:r>
      <w:r w:rsidRPr="00D305EE">
        <w:rPr>
          <w:sz w:val="16"/>
        </w:rPr>
        <w:t xml:space="preserve">. Thus, far from being a departure from constructivist approaches to security, </w:t>
      </w:r>
      <w:r w:rsidRPr="002C5A32">
        <w:rPr>
          <w:rStyle w:val="StyleUnderline"/>
        </w:rPr>
        <w:t>external developments are central to it</w:t>
      </w:r>
      <w:r w:rsidRPr="00D305EE">
        <w:rPr>
          <w:sz w:val="16"/>
        </w:rPr>
        <w:t>.</w:t>
      </w:r>
    </w:p>
    <w:p w14:paraId="5C6402CE" w14:textId="1AA26A3C" w:rsidR="00A4422B" w:rsidRPr="00A4422B" w:rsidRDefault="00A4422B" w:rsidP="00A4422B">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aff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aff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1304AA18" w14:textId="77777777" w:rsidR="00A94095" w:rsidRPr="004F769F" w:rsidRDefault="00A94095" w:rsidP="00A94095">
      <w:pPr>
        <w:pStyle w:val="Heading3"/>
        <w:rPr>
          <w:rFonts w:asciiTheme="minorHAnsi" w:hAnsiTheme="minorHAnsi" w:cstheme="minorHAnsi"/>
        </w:rPr>
      </w:pPr>
      <w:r w:rsidRPr="004F769F">
        <w:rPr>
          <w:rFonts w:asciiTheme="minorHAnsi" w:hAnsiTheme="minorHAnsi" w:cstheme="minorHAnsi"/>
        </w:rPr>
        <w:t>1NC -- Solvency</w:t>
      </w:r>
    </w:p>
    <w:p w14:paraId="34FE0C79" w14:textId="77777777" w:rsidR="00A94095" w:rsidRPr="004F769F" w:rsidRDefault="00A94095" w:rsidP="00A94095">
      <w:pPr>
        <w:pStyle w:val="Heading4"/>
        <w:rPr>
          <w:rFonts w:asciiTheme="minorHAnsi" w:hAnsiTheme="minorHAnsi" w:cstheme="minorHAnsi"/>
        </w:rPr>
      </w:pPr>
      <w:r w:rsidRPr="004F769F">
        <w:rPr>
          <w:rFonts w:asciiTheme="minorHAnsi" w:hAnsiTheme="minorHAnsi" w:cstheme="minorHAnsi"/>
        </w:rPr>
        <w:t xml:space="preserve">Projects like the Thirty Meter Telescope are alt causes. </w:t>
      </w:r>
    </w:p>
    <w:p w14:paraId="113148D0" w14:textId="2796A17C" w:rsidR="00A94095" w:rsidRPr="004F769F" w:rsidRDefault="00FE13E8" w:rsidP="00A94095">
      <w:pPr>
        <w:rPr>
          <w:rFonts w:asciiTheme="minorHAnsi" w:hAnsiTheme="minorHAnsi" w:cstheme="minorHAnsi"/>
        </w:rPr>
      </w:pPr>
      <w:r>
        <w:rPr>
          <w:rFonts w:asciiTheme="minorHAnsi" w:hAnsiTheme="minorHAnsi" w:cstheme="minorHAnsi"/>
          <w:b/>
          <w:bCs/>
          <w:sz w:val="26"/>
          <w:szCs w:val="26"/>
        </w:rPr>
        <w:t xml:space="preserve">1AC </w:t>
      </w:r>
      <w:r w:rsidR="00A94095" w:rsidRPr="004F769F">
        <w:rPr>
          <w:rFonts w:asciiTheme="minorHAnsi" w:hAnsiTheme="minorHAnsi" w:cstheme="minorHAnsi"/>
          <w:b/>
          <w:bCs/>
          <w:sz w:val="26"/>
          <w:szCs w:val="26"/>
        </w:rPr>
        <w:t>Smiles 20</w:t>
      </w:r>
      <w:r w:rsidR="00A94095" w:rsidRPr="004F769F">
        <w:rPr>
          <w:rFonts w:asciiTheme="minorHAnsi" w:hAnsiTheme="minorHAnsi" w:cstheme="minorHAnsi"/>
        </w:rPr>
        <w:t xml:space="preserve"> (Deondre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p>
    <w:p w14:paraId="2AC318A6" w14:textId="77777777" w:rsidR="00A94095" w:rsidRPr="004F769F" w:rsidRDefault="00A94095" w:rsidP="00A94095">
      <w:pPr>
        <w:rPr>
          <w:rFonts w:asciiTheme="minorHAnsi" w:hAnsiTheme="minorHAnsi" w:cstheme="minorHAnsi"/>
          <w:sz w:val="14"/>
        </w:rPr>
      </w:pPr>
      <w:r w:rsidRPr="004F769F">
        <w:rPr>
          <w:rFonts w:asciiTheme="minorHAnsi" w:hAnsiTheme="minorHAnsi" w:cstheme="minorHAnsi"/>
          <w:sz w:val="14"/>
        </w:rPr>
        <w:t xml:space="preserve">The fact that similar language is being used around the potential of American power being extended to space could reasonably be expected, given the economic and military potential that comes from such a move. </w:t>
      </w:r>
      <w:r w:rsidRPr="004F769F">
        <w:rPr>
          <w:rStyle w:val="StyleUnderline"/>
          <w:rFonts w:asciiTheme="minorHAnsi" w:hAnsiTheme="minorHAnsi" w:cstheme="minorHAnsi"/>
        </w:rPr>
        <w:t xml:space="preserve">Space represents yet another ‘unknown’ to be conquered and bent to America’s will.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scientific venture such as space exploration does not exist in a vacuum, but instead draws from settler colonialism and feeds back into it through the prioritization of ‘science’ over Indigenous epistemologies. I begin by exploring the ways that </w:t>
      </w:r>
      <w:r w:rsidRPr="006D58FC">
        <w:rPr>
          <w:rStyle w:val="StyleUnderline"/>
          <w:rFonts w:asciiTheme="minorHAnsi" w:hAnsiTheme="minorHAnsi" w:cstheme="minorHAnsi"/>
          <w:highlight w:val="green"/>
        </w:rPr>
        <w:t>space exploration</w:t>
      </w:r>
      <w:r w:rsidRPr="004F769F">
        <w:rPr>
          <w:rStyle w:val="StyleUnderline"/>
          <w:rFonts w:asciiTheme="minorHAnsi" w:hAnsiTheme="minorHAnsi" w:cstheme="minorHAnsi"/>
        </w:rPr>
        <w:t xml:space="preserve"> by the American settler state </w:t>
      </w:r>
      <w:r w:rsidRPr="006D58FC">
        <w:rPr>
          <w:rStyle w:val="StyleUnderline"/>
          <w:rFonts w:asciiTheme="minorHAnsi" w:hAnsiTheme="minorHAnsi" w:cstheme="minorHAnsi"/>
          <w:highlight w:val="green"/>
        </w:rPr>
        <w:t>is situated within</w:t>
      </w:r>
      <w:r w:rsidRPr="004F769F">
        <w:rPr>
          <w:rStyle w:val="StyleUnderline"/>
          <w:rFonts w:asciiTheme="minorHAnsi" w:hAnsiTheme="minorHAnsi" w:cstheme="minorHAnsi"/>
        </w:rPr>
        <w:t xml:space="preserve"> questions of hegemony, </w:t>
      </w:r>
      <w:r w:rsidRPr="006D58FC">
        <w:rPr>
          <w:rStyle w:val="StyleUnderline"/>
          <w:rFonts w:asciiTheme="minorHAnsi" w:hAnsiTheme="minorHAnsi" w:cstheme="minorHAnsi"/>
          <w:highlight w:val="green"/>
        </w:rPr>
        <w:t>imperialism</w:t>
      </w:r>
      <w:r w:rsidRPr="004F769F">
        <w:rPr>
          <w:rStyle w:val="StyleUnderline"/>
          <w:rFonts w:asciiTheme="minorHAnsi" w:hAnsiTheme="minorHAnsi" w:cstheme="minorHAnsi"/>
        </w:rPr>
        <w:t xml:space="preserve">, and terra nullius, </w:t>
      </w:r>
      <w:r w:rsidRPr="006D58FC">
        <w:rPr>
          <w:rStyle w:val="StyleUnderline"/>
          <w:rFonts w:asciiTheme="minorHAnsi" w:hAnsiTheme="minorHAnsi" w:cstheme="minorHAnsi"/>
          <w:highlight w:val="green"/>
        </w:rPr>
        <w:t>including</w:t>
      </w:r>
      <w:r w:rsidRPr="004F769F">
        <w:rPr>
          <w:rStyle w:val="StyleUnderline"/>
          <w:rFonts w:asciiTheme="minorHAnsi" w:hAnsiTheme="minorHAnsi" w:cstheme="minorHAnsi"/>
        </w:rPr>
        <w:t xml:space="preserve"> a brief synopsis of the controversy surrounding </w:t>
      </w:r>
      <w:r w:rsidRPr="006D58FC">
        <w:rPr>
          <w:rStyle w:val="StyleUnderline"/>
          <w:rFonts w:asciiTheme="minorHAnsi" w:hAnsiTheme="minorHAnsi" w:cstheme="minorHAnsi"/>
          <w:highlight w:val="green"/>
        </w:rPr>
        <w:t>the planned construction of the Thirty Meter Telescope on Mauna Kea</w:t>
      </w:r>
      <w:r w:rsidRPr="008B2459">
        <w:rPr>
          <w:rStyle w:val="StyleUnderline"/>
          <w:rFonts w:asciiTheme="minorHAnsi" w:hAnsiTheme="minorHAnsi" w:cstheme="minorHAnsi"/>
          <w:sz w:val="16"/>
          <w:szCs w:val="16"/>
        </w:rPr>
        <w:t>.</w:t>
      </w:r>
      <w:r w:rsidRPr="008B2459">
        <w:rPr>
          <w:rFonts w:asciiTheme="minorHAnsi" w:hAnsiTheme="minorHAnsi" w:cstheme="minorHAnsi"/>
          <w:sz w:val="8"/>
          <w:szCs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8B2459">
        <w:rPr>
          <w:rFonts w:asciiTheme="minorHAnsi" w:hAnsiTheme="minorHAnsi" w:cstheme="minorHAnsi"/>
          <w:sz w:val="8"/>
          <w:szCs w:val="16"/>
        </w:rPr>
        <w:t>Koren</w:t>
      </w:r>
      <w:proofErr w:type="spellEnd"/>
      <w:r w:rsidRPr="008B2459">
        <w:rPr>
          <w:rFonts w:asciiTheme="minorHAnsi" w:hAnsiTheme="minorHAnsi" w:cstheme="minorHAnsi"/>
          <w:sz w:val="8"/>
          <w:szCs w:val="16"/>
        </w:rPr>
        <w:t xml:space="preserve">, 2020) that demands that the American settler colonial state exercise self-reflexivity as to why it engages with outer space, and who is advantaged and disadvantaged here on Earth </w:t>
      </w:r>
      <w:proofErr w:type="gramStart"/>
      <w:r w:rsidRPr="008B2459">
        <w:rPr>
          <w:rFonts w:asciiTheme="minorHAnsi" w:hAnsiTheme="minorHAnsi" w:cstheme="minorHAnsi"/>
          <w:sz w:val="8"/>
          <w:szCs w:val="16"/>
        </w:rPr>
        <w:t>as a result of</w:t>
      </w:r>
      <w:proofErr w:type="gramEnd"/>
      <w:r w:rsidRPr="008B2459">
        <w:rPr>
          <w:rFonts w:asciiTheme="minorHAnsi" w:hAnsiTheme="minorHAnsi" w:cstheme="minorHAnsi"/>
          <w:sz w:val="8"/>
          <w:szCs w:val="16"/>
        </w:rPr>
        <w:t xml:space="preserve"> this engagement. A brief exploration of what settler colonialism is, and its engagement with ‘space’ here on Earth is necessary to start. </w:t>
      </w:r>
      <w:r w:rsidRPr="008B2459">
        <w:rPr>
          <w:rStyle w:val="StyleUnderline"/>
          <w:rFonts w:asciiTheme="minorHAnsi" w:hAnsiTheme="minorHAnsi" w:cstheme="minorHAnsi"/>
          <w:sz w:val="16"/>
          <w:szCs w:val="16"/>
        </w:rPr>
        <w:t>Settler colonialism is commonly understood to be a form of colonialism that is based upon the permanent presence of colonists</w:t>
      </w:r>
      <w:r w:rsidRPr="008B2459">
        <w:rPr>
          <w:rFonts w:asciiTheme="minorHAnsi" w:hAnsiTheme="minorHAnsi" w:cstheme="minorHAnsi"/>
          <w:sz w:val="8"/>
          <w:szCs w:val="16"/>
        </w:rPr>
        <w:t xml:space="preserve"> upon land. This is a distinction from forms of colonialism based upon resource extraction (Wolfe, 2006; Veracini, 2013). </w:t>
      </w:r>
      <w:r w:rsidRPr="008B2459">
        <w:rPr>
          <w:rStyle w:val="StyleUnderline"/>
          <w:rFonts w:asciiTheme="minorHAnsi" w:hAnsiTheme="minorHAnsi" w:cstheme="minorHAnsi"/>
          <w:sz w:val="16"/>
          <w:szCs w:val="16"/>
        </w:rPr>
        <w:t>What this means is that the settler colony is intimately tied with the space within which it exists—it cannot exist or sustain itself without settler control over land and space. This permanent presence upon land by ‘settlers’ is usually at the expense of the Indigenous, or original people, in a given space or territory</w:t>
      </w:r>
      <w:r w:rsidRPr="008B2459">
        <w:rPr>
          <w:rFonts w:asciiTheme="minorHAnsi" w:hAnsiTheme="minorHAnsi" w:cstheme="minorHAnsi"/>
          <w:sz w:val="8"/>
          <w:szCs w:val="16"/>
        </w:rPr>
        <w:t xml:space="preserve">. To reiterate: control over space is paramount. As Wolfe states, “Land is life—or at least, land is necessary for life. </w:t>
      </w:r>
      <w:r w:rsidRPr="008B2459">
        <w:rPr>
          <w:rStyle w:val="StyleUnderline"/>
          <w:rFonts w:asciiTheme="minorHAnsi" w:hAnsiTheme="minorHAnsi" w:cstheme="minorHAnsi"/>
          <w:sz w:val="16"/>
          <w:szCs w:val="16"/>
        </w:rPr>
        <w:t xml:space="preserve">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8B2459">
        <w:rPr>
          <w:rStyle w:val="StyleUnderline"/>
          <w:rFonts w:asciiTheme="minorHAnsi" w:hAnsiTheme="minorHAnsi" w:cstheme="minorHAnsi"/>
          <w:sz w:val="16"/>
          <w:szCs w:val="16"/>
        </w:rPr>
        <w:t>is</w:t>
      </w:r>
      <w:proofErr w:type="gramEnd"/>
      <w:r w:rsidRPr="008B2459">
        <w:rPr>
          <w:rStyle w:val="StyleUnderline"/>
          <w:rFonts w:asciiTheme="minorHAnsi" w:hAnsiTheme="minorHAnsi" w:cstheme="minorHAnsi"/>
          <w:sz w:val="16"/>
          <w:szCs w:val="16"/>
        </w:rPr>
        <w:t xml:space="preserve"> therefore the occupation and remaking of space. As Wolfe (2006) describes, the settler state seeks to make use of land and resources </w:t>
      </w:r>
      <w:proofErr w:type="gramStart"/>
      <w:r w:rsidRPr="008B2459">
        <w:rPr>
          <w:rStyle w:val="StyleUnderline"/>
          <w:rFonts w:asciiTheme="minorHAnsi" w:hAnsiTheme="minorHAnsi" w:cstheme="minorHAnsi"/>
          <w:sz w:val="16"/>
          <w:szCs w:val="16"/>
        </w:rPr>
        <w:t>in order to</w:t>
      </w:r>
      <w:proofErr w:type="gramEnd"/>
      <w:r w:rsidRPr="008B2459">
        <w:rPr>
          <w:rStyle w:val="StyleUnderline"/>
          <w:rFonts w:asciiTheme="minorHAnsi" w:hAnsiTheme="minorHAnsi" w:cstheme="minorHAnsi"/>
          <w:sz w:val="16"/>
          <w:szCs w:val="16"/>
        </w:rPr>
        <w:t xml:space="preserve">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w:t>
      </w:r>
      <w:r w:rsidRPr="008B2459">
        <w:rPr>
          <w:rFonts w:asciiTheme="minorHAnsi" w:hAnsiTheme="minorHAnsi" w:cstheme="minorHAnsi"/>
          <w:sz w:val="8"/>
          <w:szCs w:val="16"/>
        </w:rPr>
        <w:t xml:space="preserve"> This is mated with a viewpoint of landscapes prior to European arrival as terra nullius, or empty land that was owned by no one, via European/Western conceptions of land ownership and tenure (Wolfe, 1994). </w:t>
      </w:r>
      <w:r w:rsidRPr="008B2459">
        <w:rPr>
          <w:rStyle w:val="StyleUnderline"/>
          <w:rFonts w:asciiTheme="minorHAnsi" w:hAnsiTheme="minorHAnsi" w:cstheme="minorHAnsi"/>
          <w:sz w:val="16"/>
          <w:szCs w:val="16"/>
        </w:rPr>
        <w:t xml:space="preserve">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8B2459">
        <w:rPr>
          <w:rStyle w:val="StyleUnderline"/>
          <w:rFonts w:asciiTheme="minorHAnsi" w:hAnsiTheme="minorHAnsi" w:cstheme="minorHAnsi"/>
          <w:sz w:val="16"/>
          <w:szCs w:val="16"/>
        </w:rPr>
        <w:t>Banivanua</w:t>
      </w:r>
      <w:proofErr w:type="spellEnd"/>
      <w:r w:rsidRPr="008B2459">
        <w:rPr>
          <w:rStyle w:val="StyleUnderline"/>
          <w:rFonts w:asciiTheme="minorHAnsi" w:hAnsiTheme="minorHAnsi" w:cstheme="minorHAnsi"/>
          <w:sz w:val="16"/>
          <w:szCs w:val="16"/>
        </w:rPr>
        <w:t xml:space="preserve"> Mar (2010), </w:t>
      </w:r>
      <w:proofErr w:type="spellStart"/>
      <w:r w:rsidRPr="008B2459">
        <w:rPr>
          <w:rStyle w:val="StyleUnderline"/>
          <w:rFonts w:asciiTheme="minorHAnsi" w:hAnsiTheme="minorHAnsi" w:cstheme="minorHAnsi"/>
          <w:sz w:val="16"/>
          <w:szCs w:val="16"/>
        </w:rPr>
        <w:t>Lannoy</w:t>
      </w:r>
      <w:proofErr w:type="spellEnd"/>
      <w:r w:rsidRPr="008B2459">
        <w:rPr>
          <w:rStyle w:val="StyleUnderline"/>
          <w:rFonts w:asciiTheme="minorHAnsi" w:hAnsiTheme="minorHAnsi" w:cstheme="minorHAnsi"/>
          <w:sz w:val="16"/>
          <w:szCs w:val="16"/>
        </w:rPr>
        <w:t xml:space="preserve"> (2012), Wright (2014) and Tristan </w:t>
      </w:r>
      <w:proofErr w:type="spellStart"/>
      <w:r w:rsidRPr="008B2459">
        <w:rPr>
          <w:rStyle w:val="StyleUnderline"/>
          <w:rFonts w:asciiTheme="minorHAnsi" w:hAnsiTheme="minorHAnsi" w:cstheme="minorHAnsi"/>
          <w:sz w:val="16"/>
          <w:szCs w:val="16"/>
        </w:rPr>
        <w:t>Ahtone</w:t>
      </w:r>
      <w:proofErr w:type="spellEnd"/>
      <w:r w:rsidRPr="008B2459">
        <w:rPr>
          <w:rStyle w:val="StyleUnderline"/>
          <w:rFonts w:asciiTheme="minorHAnsi" w:hAnsiTheme="minorHAnsi" w:cstheme="minorHAnsi"/>
          <w:sz w:val="16"/>
          <w:szCs w:val="16"/>
        </w:rPr>
        <w:t xml:space="preserve"> (2019) have written extensively on the ways that settler </w:t>
      </w:r>
      <w:proofErr w:type="spellStart"/>
      <w:r w:rsidRPr="008B2459">
        <w:rPr>
          <w:rStyle w:val="StyleUnderline"/>
          <w:rFonts w:asciiTheme="minorHAnsi" w:hAnsiTheme="minorHAnsi" w:cstheme="minorHAnsi"/>
          <w:sz w:val="16"/>
          <w:szCs w:val="16"/>
        </w:rPr>
        <w:t>reinscription</w:t>
      </w:r>
      <w:proofErr w:type="spellEnd"/>
      <w:r w:rsidRPr="008B2459">
        <w:rPr>
          <w:rStyle w:val="StyleUnderline"/>
          <w:rFonts w:asciiTheme="minorHAnsi" w:hAnsiTheme="minorHAnsi" w:cstheme="minorHAnsi"/>
          <w:sz w:val="16"/>
          <w:szCs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8B2459">
        <w:rPr>
          <w:rFonts w:asciiTheme="minorHAnsi" w:hAnsiTheme="minorHAnsi" w:cstheme="minorHAnsi"/>
          <w:sz w:val="8"/>
          <w:szCs w:val="16"/>
        </w:rPr>
        <w:t>But,</w:t>
      </w:r>
      <w:proofErr w:type="gramEnd"/>
      <w:r w:rsidRPr="008B2459">
        <w:rPr>
          <w:rFonts w:asciiTheme="minorHAnsi" w:hAnsiTheme="minorHAnsi" w:cstheme="minorHAnsi"/>
          <w:sz w:val="8"/>
          <w:szCs w:val="16"/>
        </w:rPr>
        <w:t xml:space="preserve"> </w:t>
      </w:r>
      <w:r w:rsidRPr="008B2459">
        <w:rPr>
          <w:rStyle w:val="StyleUnderline"/>
          <w:rFonts w:asciiTheme="minorHAnsi" w:hAnsiTheme="minorHAnsi" w:cstheme="minorHAnsi"/>
          <w:sz w:val="16"/>
          <w:szCs w:val="16"/>
        </w:rPr>
        <w:t xml:space="preserve">what does this all look like in regard to outer space? </w:t>
      </w:r>
      <w:proofErr w:type="gramStart"/>
      <w:r w:rsidRPr="008B2459">
        <w:rPr>
          <w:rStyle w:val="StyleUnderline"/>
          <w:rFonts w:asciiTheme="minorHAnsi" w:hAnsiTheme="minorHAnsi" w:cstheme="minorHAnsi"/>
          <w:sz w:val="16"/>
          <w:szCs w:val="16"/>
        </w:rPr>
        <w:t>In order to</w:t>
      </w:r>
      <w:proofErr w:type="gramEnd"/>
      <w:r w:rsidRPr="008B2459">
        <w:rPr>
          <w:rStyle w:val="StyleUnderline"/>
          <w:rFonts w:asciiTheme="minorHAnsi" w:hAnsiTheme="minorHAnsi" w:cstheme="minorHAnsi"/>
          <w:sz w:val="16"/>
          <w:szCs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8B2459">
        <w:rPr>
          <w:rFonts w:asciiTheme="minorHAnsi" w:hAnsiTheme="minorHAnsi" w:cstheme="minorHAnsi"/>
          <w:sz w:val="8"/>
          <w:szCs w:val="16"/>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8B2459">
        <w:rPr>
          <w:rStyle w:val="StyleUnderline"/>
          <w:rFonts w:asciiTheme="minorHAnsi" w:hAnsiTheme="minorHAnsi" w:cstheme="minorHAnsi"/>
          <w:sz w:val="16"/>
          <w:szCs w:val="16"/>
        </w:rPr>
        <w:t xml:space="preserve">I argue that this fits neatly into the American settler creation myth referenced by Trump—after ‘conquering’ a continent and bringing it under American dominion, why would the United States stop solely at ‘space’ on Earth? </w:t>
      </w:r>
      <w:r w:rsidRPr="008B2459">
        <w:rPr>
          <w:rFonts w:asciiTheme="minorHAnsi" w:hAnsiTheme="minorHAnsi" w:cstheme="minorHAnsi"/>
          <w:sz w:val="8"/>
          <w:szCs w:val="16"/>
        </w:rPr>
        <w:t xml:space="preserve">To return to Grandin (2019), </w:t>
      </w:r>
      <w:r w:rsidRPr="008B2459">
        <w:rPr>
          <w:rStyle w:val="StyleUnderline"/>
          <w:rFonts w:asciiTheme="minorHAnsi" w:hAnsiTheme="minorHAnsi" w:cstheme="minorHAnsi"/>
          <w:sz w:val="16"/>
          <w:szCs w:val="16"/>
        </w:rPr>
        <w:t xml:space="preserve">space represented yet another frontier to be conquered and known by the settler colonial </w:t>
      </w:r>
      <w:proofErr w:type="gramStart"/>
      <w:r w:rsidRPr="008B2459">
        <w:rPr>
          <w:rStyle w:val="StyleUnderline"/>
          <w:rFonts w:asciiTheme="minorHAnsi" w:hAnsiTheme="minorHAnsi" w:cstheme="minorHAnsi"/>
          <w:sz w:val="16"/>
          <w:szCs w:val="16"/>
        </w:rPr>
        <w:t>state;</w:t>
      </w:r>
      <w:proofErr w:type="gramEnd"/>
      <w:r w:rsidRPr="008B2459">
        <w:rPr>
          <w:rStyle w:val="StyleUnderline"/>
          <w:rFonts w:asciiTheme="minorHAnsi" w:hAnsiTheme="minorHAnsi" w:cstheme="minorHAnsi"/>
          <w:sz w:val="16"/>
          <w:szCs w:val="16"/>
        </w:rPr>
        <w:t xml:space="preserve"> if not explicitly for the possibility of further settlement, then for the preservation of its existing spatial extent on Earth.</w:t>
      </w:r>
      <w:r w:rsidRPr="008B2459">
        <w:rPr>
          <w:rFonts w:asciiTheme="minorHAnsi" w:hAnsiTheme="minorHAnsi" w:cstheme="minorHAnsi"/>
          <w:sz w:val="8"/>
          <w:szCs w:val="16"/>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w:t>
      </w:r>
      <w:proofErr w:type="gramStart"/>
      <w:r w:rsidRPr="008B2459">
        <w:rPr>
          <w:rFonts w:asciiTheme="minorHAnsi" w:hAnsiTheme="minorHAnsi" w:cstheme="minorHAnsi"/>
          <w:sz w:val="8"/>
          <w:szCs w:val="16"/>
        </w:rPr>
        <w:t>51)[</w:t>
      </w:r>
      <w:proofErr w:type="spellStart"/>
      <w:proofErr w:type="gramEnd"/>
      <w:r w:rsidRPr="008B2459">
        <w:rPr>
          <w:rFonts w:asciiTheme="minorHAnsi" w:hAnsiTheme="minorHAnsi" w:cstheme="minorHAnsi"/>
          <w:sz w:val="8"/>
          <w:szCs w:val="16"/>
        </w:rPr>
        <w:t>i</w:t>
      </w:r>
      <w:proofErr w:type="spellEnd"/>
      <w:r w:rsidRPr="008B2459">
        <w:rPr>
          <w:rFonts w:asciiTheme="minorHAnsi" w:hAnsiTheme="minorHAnsi" w:cstheme="minorHAnsi"/>
          <w:sz w:val="8"/>
          <w:szCs w:val="16"/>
        </w:rPr>
        <w:t xml:space="preserve">]. </w:t>
      </w:r>
      <w:r w:rsidRPr="008B2459">
        <w:rPr>
          <w:rStyle w:val="StyleUnderline"/>
          <w:rFonts w:asciiTheme="minorHAnsi" w:hAnsiTheme="minorHAnsi" w:cstheme="minorHAnsi"/>
          <w:sz w:val="16"/>
          <w:szCs w:val="16"/>
        </w:rPr>
        <w:t xml:space="preserve">But we cannot forget the concept of terra nullius and how our exploration of the stars has real effects on Indigenous landscapes here on Earth. </w:t>
      </w:r>
      <w:r w:rsidRPr="008B2459">
        <w:rPr>
          <w:rFonts w:asciiTheme="minorHAnsi" w:hAnsiTheme="minorHAnsi" w:cstheme="minorHAnsi"/>
          <w:sz w:val="8"/>
          <w:szCs w:val="16"/>
        </w:rPr>
        <w:t>We also cannot forget about forms of space exploration that may not be explicitly tied to military means</w:t>
      </w:r>
      <w:r w:rsidRPr="008B2459">
        <w:rPr>
          <w:rStyle w:val="StyleUnderline"/>
          <w:rFonts w:asciiTheme="minorHAnsi" w:hAnsiTheme="minorHAnsi" w:cstheme="minorHAnsi"/>
          <w:sz w:val="8"/>
          <w:szCs w:val="16"/>
        </w:rPr>
        <w:t>. Doing so deprives us of another lens through which to view the tensions between settler and Indigenous views of space and to which end is useful.</w:t>
      </w:r>
      <w:r w:rsidRPr="008B2459">
        <w:rPr>
          <w:rStyle w:val="StyleUnderline"/>
          <w:rFonts w:asciiTheme="minorHAnsi" w:hAnsiTheme="minorHAnsi" w:cstheme="minorHAnsi"/>
          <w:sz w:val="16"/>
          <w:szCs w:val="16"/>
        </w:rPr>
        <w:t xml:space="preserve"> Indeed, even reinscribing of Indigenous space towards ‘peaceful’ settler space exploration have very real consequences for Indigenous sovereignty and Indigenous spaces.</w:t>
      </w:r>
      <w:r w:rsidRPr="008B2459">
        <w:rPr>
          <w:rFonts w:asciiTheme="minorHAnsi" w:hAnsiTheme="minorHAnsi" w:cstheme="minorHAnsi"/>
          <w:sz w:val="8"/>
          <w:szCs w:val="16"/>
        </w:rPr>
        <w:t xml:space="preserve"> Perhaps the </w:t>
      </w:r>
      <w:r w:rsidRPr="008B2459">
        <w:rPr>
          <w:rStyle w:val="StyleUnderline"/>
          <w:rFonts w:asciiTheme="minorHAnsi" w:hAnsiTheme="minorHAnsi" w:cstheme="minorHAnsi"/>
          <w:sz w:val="16"/>
          <w:szCs w:val="16"/>
        </w:rPr>
        <w:t xml:space="preserve">most prominent example of the fractures between settler space exploration and Indigenous peoples is the on-going controversy surrounding the construction of the Thirty Meter Telescope on Mauna Kea, on the island of Hawaii. </w:t>
      </w:r>
      <w:r w:rsidRPr="008B2459">
        <w:rPr>
          <w:rFonts w:asciiTheme="minorHAnsi" w:hAnsiTheme="minorHAnsi" w:cstheme="minorHAnsi"/>
          <w:sz w:val="8"/>
          <w:szCs w:val="16"/>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8B2459">
        <w:rPr>
          <w:rStyle w:val="StyleUnderline"/>
          <w:rFonts w:asciiTheme="minorHAnsi" w:hAnsiTheme="minorHAnsi" w:cstheme="minorHAnsi"/>
          <w:sz w:val="16"/>
          <w:szCs w:val="16"/>
        </w:rPr>
        <w:t xml:space="preserve">controversy surrounding TMT is </w:t>
      </w:r>
      <w:r w:rsidRPr="006D58FC">
        <w:rPr>
          <w:rStyle w:val="StyleUnderline"/>
          <w:rFonts w:asciiTheme="minorHAnsi" w:hAnsiTheme="minorHAnsi" w:cstheme="minorHAnsi"/>
          <w:highlight w:val="green"/>
        </w:rPr>
        <w:t xml:space="preserve">a prime example of the logics presented towards ‘space’ in both Earth-bound </w:t>
      </w:r>
      <w:r w:rsidRPr="004F769F">
        <w:rPr>
          <w:rStyle w:val="StyleUnderline"/>
          <w:rFonts w:asciiTheme="minorHAnsi" w:hAnsiTheme="minorHAnsi" w:cstheme="minorHAnsi"/>
        </w:rPr>
        <w:t xml:space="preserve">and beyond-Earth </w:t>
      </w:r>
      <w:r w:rsidRPr="006D58FC">
        <w:rPr>
          <w:rStyle w:val="StyleUnderline"/>
          <w:rFonts w:asciiTheme="minorHAnsi" w:hAnsiTheme="minorHAnsi" w:cstheme="minorHAnsi"/>
          <w:highlight w:val="green"/>
        </w:rPr>
        <w:t>contexts</w:t>
      </w:r>
      <w:r w:rsidRPr="004F769F">
        <w:rPr>
          <w:rStyle w:val="StyleUnderline"/>
          <w:rFonts w:asciiTheme="minorHAnsi" w:hAnsiTheme="minorHAnsi" w:cstheme="minorHAnsi"/>
        </w:rPr>
        <w:t xml:space="preserve"> by the settler colonial state as well as the violence that these logics place upon Indigenous spaces, such as Mauna Kea, which in particular already plays host to a number of telescopes and observatories</w:t>
      </w:r>
      <w:r w:rsidRPr="004F769F">
        <w:rPr>
          <w:rFonts w:asciiTheme="minorHAnsi" w:hAnsiTheme="minorHAnsi" w:cstheme="minorHAnsi"/>
          <w:sz w:val="14"/>
        </w:rPr>
        <w:t xml:space="preserve"> (</w:t>
      </w:r>
      <w:proofErr w:type="spellStart"/>
      <w:r w:rsidRPr="004F769F">
        <w:rPr>
          <w:rFonts w:asciiTheme="minorHAnsi" w:hAnsiTheme="minorHAnsi" w:cstheme="minorHAnsi"/>
          <w:sz w:val="14"/>
        </w:rPr>
        <w:t>Witze</w:t>
      </w:r>
      <w:proofErr w:type="spellEnd"/>
      <w:r w:rsidRPr="004F769F">
        <w:rPr>
          <w:rFonts w:asciiTheme="minorHAnsi" w:hAnsiTheme="minorHAnsi" w:cstheme="minorHAnsi"/>
          <w:sz w:val="14"/>
        </w:rPr>
        <w:t xml:space="preserve">, 2020). </w:t>
      </w:r>
      <w:proofErr w:type="gramStart"/>
      <w:r w:rsidRPr="004F769F">
        <w:rPr>
          <w:rFonts w:asciiTheme="minorHAnsi" w:hAnsiTheme="minorHAnsi" w:cstheme="minorHAnsi"/>
          <w:sz w:val="14"/>
        </w:rPr>
        <w:t>In particular, astronomers</w:t>
      </w:r>
      <w:proofErr w:type="gramEnd"/>
      <w:r w:rsidRPr="004F769F">
        <w:rPr>
          <w:rFonts w:asciiTheme="minorHAnsi" w:hAnsiTheme="minorHAnsi" w:cstheme="minorHAnsi"/>
          <w:sz w:val="14"/>
        </w:rPr>
        <w:t xml:space="preserve"> such as Chanda Prescod-Weinstein, </w:t>
      </w:r>
      <w:proofErr w:type="spellStart"/>
      <w:r w:rsidRPr="004F769F">
        <w:rPr>
          <w:rFonts w:asciiTheme="minorHAnsi" w:hAnsiTheme="minorHAnsi" w:cstheme="minorHAnsi"/>
          <w:sz w:val="14"/>
        </w:rPr>
        <w:t>Lucianne</w:t>
      </w:r>
      <w:proofErr w:type="spellEnd"/>
      <w:r w:rsidRPr="004F769F">
        <w:rPr>
          <w:rFonts w:asciiTheme="minorHAnsi" w:hAnsiTheme="minorHAnsi" w:cstheme="minorHAnsi"/>
          <w:sz w:val="14"/>
        </w:rPr>
        <w:t xml:space="preserve"> </w:t>
      </w:r>
      <w:proofErr w:type="spellStart"/>
      <w:r w:rsidRPr="004F769F">
        <w:rPr>
          <w:rFonts w:asciiTheme="minorHAnsi" w:hAnsiTheme="minorHAnsi" w:cstheme="minorHAnsi"/>
          <w:sz w:val="14"/>
        </w:rPr>
        <w:t>Walkowicz</w:t>
      </w:r>
      <w:proofErr w:type="spellEnd"/>
      <w:r w:rsidRPr="004F769F">
        <w:rPr>
          <w:rFonts w:asciiTheme="minorHAnsi" w:hAnsiTheme="minorHAnsi" w:cstheme="minorHAnsi"/>
          <w:sz w:val="14"/>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4F769F">
        <w:rPr>
          <w:rFonts w:asciiTheme="minorHAnsi" w:hAnsiTheme="minorHAnsi" w:cstheme="minorHAnsi"/>
          <w:sz w:val="14"/>
        </w:rPr>
        <w:t>Walkowicz</w:t>
      </w:r>
      <w:proofErr w:type="spellEnd"/>
      <w:r w:rsidRPr="004F769F">
        <w:rPr>
          <w:rFonts w:asciiTheme="minorHAnsi" w:hAnsiTheme="minorHAnsi" w:cstheme="minorHAnsi"/>
          <w:sz w:val="14"/>
        </w:rPr>
        <w:t xml:space="preserve">, alongside Sarah Tuttle, Brian Nord and </w:t>
      </w:r>
      <w:proofErr w:type="spellStart"/>
      <w:r w:rsidRPr="004F769F">
        <w:rPr>
          <w:rFonts w:asciiTheme="minorHAnsi" w:hAnsiTheme="minorHAnsi" w:cstheme="minorHAnsi"/>
          <w:sz w:val="14"/>
        </w:rPr>
        <w:t>Hilding</w:t>
      </w:r>
      <w:proofErr w:type="spellEnd"/>
      <w:r w:rsidRPr="004F769F">
        <w:rPr>
          <w:rFonts w:asciiTheme="minorHAnsi" w:hAnsiTheme="minorHAnsi" w:cstheme="minorHAnsi"/>
          <w:sz w:val="14"/>
        </w:rPr>
        <w:t xml:space="preserve"> Neilson (2020) make clear that </w:t>
      </w:r>
      <w:r w:rsidRPr="006D58FC">
        <w:rPr>
          <w:rStyle w:val="StyleUnderline"/>
          <w:rFonts w:asciiTheme="minorHAnsi" w:hAnsiTheme="minorHAnsi" w:cstheme="minorHAnsi"/>
          <w:highlight w:val="green"/>
        </w:rPr>
        <w:t>settler scientific pursuits</w:t>
      </w:r>
      <w:r w:rsidRPr="004F769F">
        <w:rPr>
          <w:rStyle w:val="StyleUnderline"/>
          <w:rFonts w:asciiTheme="minorHAnsi" w:hAnsiTheme="minorHAnsi" w:cstheme="minorHAnsi"/>
        </w:rPr>
        <w:t xml:space="preserve"> such as building the TMT </w:t>
      </w:r>
      <w:r w:rsidRPr="006D58FC">
        <w:rPr>
          <w:rStyle w:val="StyleUnderline"/>
          <w:rFonts w:asciiTheme="minorHAnsi" w:hAnsiTheme="minorHAnsi" w:cstheme="minorHAnsi"/>
          <w:highlight w:val="green"/>
        </w:rPr>
        <w:t>are simply new footnotes in a long history of colonial disrespect of Indigenous people and</w:t>
      </w:r>
      <w:r w:rsidRPr="004F769F">
        <w:rPr>
          <w:rStyle w:val="StyleUnderline"/>
          <w:rFonts w:asciiTheme="minorHAnsi" w:hAnsiTheme="minorHAnsi" w:cstheme="minorHAnsi"/>
        </w:rPr>
        <w:t xml:space="preserve"> Indigenous </w:t>
      </w:r>
      <w:r w:rsidRPr="006D58FC">
        <w:rPr>
          <w:rStyle w:val="StyleUnderline"/>
          <w:rFonts w:asciiTheme="minorHAnsi" w:hAnsiTheme="minorHAnsi" w:cstheme="minorHAnsi"/>
          <w:highlight w:val="green"/>
        </w:rPr>
        <w:t>spaces in the name of science,</w:t>
      </w:r>
      <w:r w:rsidRPr="004F769F">
        <w:rPr>
          <w:rStyle w:val="StyleUnderline"/>
          <w:rFonts w:asciiTheme="minorHAnsi" w:hAnsiTheme="minorHAnsi" w:cstheme="minorHAnsi"/>
        </w:rPr>
        <w:t xml:space="preserve"> and that </w:t>
      </w:r>
      <w:r w:rsidRPr="006D58FC">
        <w:rPr>
          <w:rStyle w:val="StyleUnderline"/>
          <w:rFonts w:asciiTheme="minorHAnsi" w:hAnsiTheme="minorHAnsi" w:cstheme="minorHAnsi"/>
          <w:highlight w:val="green"/>
        </w:rPr>
        <w:t>astronomy is not innocent of this disrespect</w:t>
      </w:r>
      <w:r w:rsidRPr="004F769F">
        <w:rPr>
          <w:rStyle w:val="StyleUnderline"/>
          <w:rFonts w:asciiTheme="minorHAnsi" w:hAnsiTheme="minorHAnsi" w:cstheme="minorHAnsi"/>
        </w:rPr>
        <w:t>.</w:t>
      </w:r>
      <w:r w:rsidRPr="004F769F">
        <w:rPr>
          <w:rFonts w:asciiTheme="minorHAnsi" w:hAnsiTheme="minorHAnsi" w:cstheme="minorHAnsi"/>
          <w:sz w:val="14"/>
        </w:rPr>
        <w:t xml:space="preserve"> In fact, Native Hawai’ian scholars such as </w:t>
      </w:r>
      <w:proofErr w:type="spellStart"/>
      <w:r w:rsidRPr="004F769F">
        <w:rPr>
          <w:rFonts w:asciiTheme="minorHAnsi" w:hAnsiTheme="minorHAnsi" w:cstheme="minorHAnsi"/>
          <w:sz w:val="14"/>
        </w:rPr>
        <w:t>Iokepa</w:t>
      </w:r>
      <w:proofErr w:type="spellEnd"/>
      <w:r w:rsidRPr="004F769F">
        <w:rPr>
          <w:rFonts w:asciiTheme="minorHAnsi" w:hAnsiTheme="minorHAnsi" w:cstheme="minorHAnsi"/>
          <w:sz w:val="14"/>
        </w:rPr>
        <w:t xml:space="preserve"> </w:t>
      </w:r>
      <w:proofErr w:type="spellStart"/>
      <w:r w:rsidRPr="004F769F">
        <w:rPr>
          <w:rFonts w:asciiTheme="minorHAnsi" w:hAnsiTheme="minorHAnsi" w:cstheme="minorHAnsi"/>
          <w:sz w:val="14"/>
        </w:rPr>
        <w:t>Casumbal</w:t>
      </w:r>
      <w:proofErr w:type="spellEnd"/>
      <w:r w:rsidRPr="004F769F">
        <w:rPr>
          <w:rFonts w:asciiTheme="minorHAnsi" w:hAnsiTheme="minorHAnsi" w:cstheme="minorHAnsi"/>
          <w:sz w:val="14"/>
        </w:rPr>
        <w:t xml:space="preserve">-Salazar strike at the heart of the professed neutrality of sciences like </w:t>
      </w:r>
      <w:r w:rsidRPr="00804867">
        <w:rPr>
          <w:rFonts w:asciiTheme="minorHAnsi" w:hAnsiTheme="minorHAnsi" w:cstheme="minorHAnsi"/>
          <w:sz w:val="14"/>
        </w:rPr>
        <w:t xml:space="preserve">astronomy: </w:t>
      </w:r>
      <w:r w:rsidRPr="00804867">
        <w:rPr>
          <w:rStyle w:val="StyleUnderline"/>
          <w:rFonts w:asciiTheme="minorHAnsi" w:hAnsiTheme="minorHAnsi" w:cstheme="minorHAnsi"/>
        </w:rPr>
        <w:t xml:space="preserve">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804867">
        <w:rPr>
          <w:rStyle w:val="StyleUnderline"/>
          <w:rFonts w:asciiTheme="minorHAnsi" w:hAnsiTheme="minorHAnsi" w:cstheme="minorHAnsi"/>
          <w:sz w:val="14"/>
        </w:rPr>
        <w:t xml:space="preserve">As </w:t>
      </w:r>
      <w:proofErr w:type="spellStart"/>
      <w:r w:rsidRPr="00804867">
        <w:rPr>
          <w:rStyle w:val="StyleUnderline"/>
          <w:rFonts w:asciiTheme="minorHAnsi" w:hAnsiTheme="minorHAnsi" w:cstheme="minorHAnsi"/>
          <w:sz w:val="14"/>
        </w:rPr>
        <w:t>Casumbal</w:t>
      </w:r>
      <w:proofErr w:type="spellEnd"/>
      <w:r w:rsidRPr="00804867">
        <w:rPr>
          <w:rStyle w:val="StyleUnderline"/>
          <w:rFonts w:asciiTheme="minorHAnsi" w:hAnsiTheme="minorHAnsi" w:cstheme="minorHAnsi"/>
          <w:sz w:val="14"/>
        </w:rPr>
        <w:t>-Salazar and other scholars who have written about the TMT and the violence that has been done to Native Hawai’ians</w:t>
      </w:r>
      <w:r w:rsidRPr="00804867">
        <w:rPr>
          <w:rFonts w:asciiTheme="minorHAnsi" w:hAnsiTheme="minorHAnsi" w:cstheme="minorHAnsi"/>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804867">
        <w:rPr>
          <w:rFonts w:asciiTheme="minorHAnsi" w:hAnsiTheme="minorHAnsi" w:cstheme="minorHAnsi"/>
          <w:u w:val="single"/>
        </w:rPr>
        <w:t>t</w:t>
      </w:r>
      <w:r w:rsidRPr="00804867">
        <w:rPr>
          <w:rStyle w:val="StyleUnderline"/>
          <w:rFonts w:asciiTheme="minorHAnsi" w:hAnsiTheme="minorHAnsi" w:cstheme="minorHAnsi"/>
        </w:rPr>
        <w:t>here is no neutrality to be had—dispossession and violence are dispossession and violence, no matter the potential ‘good for humanity’ that might come about through these things.</w:t>
      </w:r>
    </w:p>
    <w:p w14:paraId="19955DEA" w14:textId="77777777" w:rsidR="00A94095" w:rsidRPr="004F769F" w:rsidRDefault="00A94095" w:rsidP="00A94095">
      <w:pPr>
        <w:rPr>
          <w:rFonts w:asciiTheme="minorHAnsi" w:hAnsiTheme="minorHAnsi" w:cstheme="minorHAnsi"/>
        </w:rPr>
      </w:pPr>
    </w:p>
    <w:p w14:paraId="4CE12544" w14:textId="7554F673" w:rsidR="00A4422B" w:rsidRPr="00A4422B" w:rsidRDefault="00A4422B" w:rsidP="00A4422B">
      <w:pPr>
        <w:pStyle w:val="Heading3"/>
      </w:pPr>
      <w:r>
        <w:t>Space col</w:t>
      </w:r>
    </w:p>
    <w:p w14:paraId="6D36752D" w14:textId="77777777" w:rsidR="00056452" w:rsidRDefault="00056452" w:rsidP="00056452">
      <w:pPr>
        <w:pStyle w:val="Heading4"/>
      </w:pPr>
      <w:r>
        <w:t xml:space="preserve">Won’t go </w:t>
      </w:r>
      <w:proofErr w:type="spellStart"/>
      <w:r>
        <w:t>commerical</w:t>
      </w:r>
      <w:proofErr w:type="spellEnd"/>
    </w:p>
    <w:p w14:paraId="5D3A2759" w14:textId="77777777" w:rsidR="00056452" w:rsidRDefault="00056452" w:rsidP="00056452">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1B045FAB" w14:textId="77777777" w:rsidR="00056452" w:rsidRPr="007031AF" w:rsidRDefault="00056452" w:rsidP="00056452">
      <w:pPr>
        <w:rPr>
          <w:rStyle w:val="StyleUnderline"/>
        </w:rPr>
      </w:pPr>
      <w:r>
        <w:t xml:space="preserve">7. </w:t>
      </w:r>
      <w:r w:rsidRPr="006D58FC">
        <w:rPr>
          <w:rStyle w:val="StyleUnderline"/>
          <w:highlight w:val="green"/>
        </w:rPr>
        <w:t>Commercial exploration of space is not a workable alternative</w:t>
      </w:r>
    </w:p>
    <w:p w14:paraId="11D6F0E6" w14:textId="77777777" w:rsidR="00056452" w:rsidRPr="007031AF" w:rsidRDefault="00056452" w:rsidP="00056452">
      <w:pPr>
        <w:rPr>
          <w:sz w:val="16"/>
        </w:rPr>
      </w:pPr>
      <w:r w:rsidRPr="007031AF">
        <w:rPr>
          <w:sz w:val="16"/>
        </w:rPr>
        <w:t xml:space="preserve">Risk of funding the wall might be avoided by commercial exploration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6D58FC">
        <w:rPr>
          <w:rStyle w:val="StyleUnderline"/>
          <w:highlight w:val="green"/>
        </w:rPr>
        <w:t>Hope</w:t>
      </w:r>
      <w:r w:rsidRPr="007031AF">
        <w:rPr>
          <w:rStyle w:val="StyleUnderline"/>
        </w:rPr>
        <w:t xml:space="preserve"> for private exploration sounds reasonable but </w:t>
      </w:r>
      <w:r w:rsidRPr="006D58FC">
        <w:rPr>
          <w:rStyle w:val="StyleUnderline"/>
          <w:highlight w:val="green"/>
        </w:rPr>
        <w:t>is counterbalanced by</w:t>
      </w:r>
      <w:r w:rsidRPr="007031AF">
        <w:rPr>
          <w:rStyle w:val="StyleUnderline"/>
        </w:rPr>
        <w:t xml:space="preserve"> commercial </w:t>
      </w:r>
      <w:r w:rsidRPr="006D58FC">
        <w:rPr>
          <w:rStyle w:val="StyleUnderline"/>
          <w:highlight w:val="green"/>
        </w:rPr>
        <w:t>focus on profits</w:t>
      </w:r>
      <w:r w:rsidRPr="007031AF">
        <w:rPr>
          <w:sz w:val="16"/>
        </w:rPr>
        <w:t xml:space="preserve">. </w:t>
      </w:r>
      <w:r w:rsidRPr="007031AF">
        <w:rPr>
          <w:rStyle w:val="StyleUnderline"/>
        </w:rPr>
        <w:t>Because mission to Mars has only scientific profits</w:t>
      </w:r>
      <w:r w:rsidRPr="007031AF">
        <w:rPr>
          <w:sz w:val="16"/>
        </w:rPr>
        <w:t xml:space="preserve">, </w:t>
      </w:r>
      <w:r w:rsidRPr="006D58FC">
        <w:rPr>
          <w:rStyle w:val="Emphasis"/>
          <w:highlight w:val="green"/>
        </w:rPr>
        <w:t>only public sponsors will be invested in this project</w:t>
      </w:r>
      <w:r w:rsidRPr="007031AF">
        <w:rPr>
          <w:sz w:val="16"/>
        </w:rPr>
        <w:t xml:space="preserve">. James S. J. Schwartz (2014) adds that two of the possible reasons for human space mission, such as improving human welfare and progress in scientific exploration, are well beyond interests of private companies. Christopher J. Newman and Mark Williamson (2018) quite similarly expect that </w:t>
      </w:r>
      <w:r w:rsidRPr="007031AF">
        <w:rPr>
          <w:rStyle w:val="StyleUnderline"/>
        </w:rPr>
        <w:t>private</w:t>
      </w:r>
      <w:r w:rsidRPr="007031AF">
        <w:rPr>
          <w:sz w:val="16"/>
        </w:rPr>
        <w:t xml:space="preserve"> </w:t>
      </w:r>
      <w:r w:rsidRPr="007031AF">
        <w:rPr>
          <w:rStyle w:val="StyleUnderline"/>
        </w:rPr>
        <w:t>space exploration will be focused on financial profits more than on environmental sustainability</w:t>
      </w:r>
      <w:r w:rsidRPr="007031AF">
        <w:rPr>
          <w:sz w:val="16"/>
        </w:rPr>
        <w:t xml:space="preserve">. </w:t>
      </w:r>
      <w:r w:rsidRPr="006D58FC">
        <w:rPr>
          <w:rStyle w:val="StyleUnderline"/>
          <w:highlight w:val="green"/>
        </w:rPr>
        <w:t>Private investors are not obliged to act altruistically</w:t>
      </w:r>
      <w:r w:rsidRPr="007031AF">
        <w:rPr>
          <w:rStyle w:val="StyleUnderline"/>
        </w:rPr>
        <w:t xml:space="preserve"> and to sacrifice their business for uncertain idea</w:t>
      </w:r>
      <w:r w:rsidRPr="007031AF">
        <w:rPr>
          <w:sz w:val="16"/>
        </w:rPr>
        <w:t xml:space="preserve">. W. Henry Lambright (2017) adds that </w:t>
      </w:r>
      <w:r w:rsidRPr="007031AF">
        <w:rPr>
          <w:rStyle w:val="StyleUnderline"/>
        </w:rPr>
        <w:t>private companies at least at first stages of Mars space program will not be able to fund it</w:t>
      </w:r>
      <w:r w:rsidRPr="007031AF">
        <w:rPr>
          <w:sz w:val="16"/>
        </w:rPr>
        <w:t xml:space="preserve">. For this reason, </w:t>
      </w:r>
      <w:r w:rsidRPr="006D58FC">
        <w:rPr>
          <w:rStyle w:val="StyleUnderline"/>
          <w:highlight w:val="green"/>
        </w:rPr>
        <w:t>Mars space program requires multi-generational effort</w:t>
      </w:r>
      <w:r w:rsidRPr="007031AF">
        <w:rPr>
          <w:rStyle w:val="StyleUnderline"/>
        </w:rPr>
        <w:t xml:space="preserve"> </w:t>
      </w:r>
      <w:r w:rsidRPr="006D58FC">
        <w:rPr>
          <w:rStyle w:val="StyleUnderline"/>
          <w:highlight w:val="green"/>
        </w:rPr>
        <w:t>and political stabilization</w:t>
      </w:r>
      <w:r w:rsidRPr="007031AF">
        <w:rPr>
          <w:sz w:val="16"/>
        </w:rPr>
        <w:t xml:space="preserve">. </w:t>
      </w:r>
    </w:p>
    <w:p w14:paraId="7DE46FDB" w14:textId="77777777" w:rsidR="00056452" w:rsidRDefault="00056452" w:rsidP="00056452">
      <w:pPr>
        <w:rPr>
          <w:sz w:val="16"/>
        </w:rPr>
      </w:pPr>
      <w:r w:rsidRPr="007031AF">
        <w:rPr>
          <w:sz w:val="16"/>
        </w:rPr>
        <w:t xml:space="preserve">The challenge of safety works against private investors in space program. Public space agencies have achieved high standards of safety. They behave in careful and conservative ways. Commercial, private projects do not have the same advanced technology, the large number of scientists and support staff, and the generous budgets. </w:t>
      </w:r>
      <w:r w:rsidRPr="006D58FC">
        <w:rPr>
          <w:rStyle w:val="StyleUnderline"/>
          <w:highlight w:val="green"/>
        </w:rPr>
        <w:t>Catastrophe would likely break a private space program</w:t>
      </w:r>
      <w:r w:rsidRPr="007031AF">
        <w:rPr>
          <w:sz w:val="16"/>
        </w:rPr>
        <w:t xml:space="preserve">. </w:t>
      </w:r>
      <w:r w:rsidRPr="00D353FD">
        <w:rPr>
          <w:rStyle w:val="StyleUnderline"/>
        </w:rPr>
        <w:t xml:space="preserve">The </w:t>
      </w:r>
      <w:r w:rsidRPr="006D58FC">
        <w:rPr>
          <w:rStyle w:val="StyleUnderline"/>
          <w:highlight w:val="green"/>
        </w:rPr>
        <w:t>lack of experience</w:t>
      </w:r>
      <w:r w:rsidRPr="007031AF">
        <w:rPr>
          <w:sz w:val="16"/>
        </w:rPr>
        <w:t xml:space="preserve"> of private companies in space exploration </w:t>
      </w:r>
      <w:r w:rsidRPr="006D58FC">
        <w:rPr>
          <w:rStyle w:val="StyleUnderline"/>
          <w:highlight w:val="green"/>
        </w:rPr>
        <w:t>is</w:t>
      </w:r>
      <w:r w:rsidRPr="007031AF">
        <w:rPr>
          <w:sz w:val="16"/>
        </w:rPr>
        <w:t xml:space="preserve"> </w:t>
      </w:r>
      <w:r w:rsidRPr="007031AF">
        <w:rPr>
          <w:rStyle w:val="StyleUnderline"/>
        </w:rPr>
        <w:t xml:space="preserve">partially </w:t>
      </w:r>
      <w:r w:rsidRPr="006D58FC">
        <w:rPr>
          <w:rStyle w:val="StyleUnderline"/>
          <w:highlight w:val="green"/>
        </w:rPr>
        <w:t>responsible for higher risk of</w:t>
      </w:r>
      <w:r w:rsidRPr="007031AF">
        <w:rPr>
          <w:rStyle w:val="StyleUnderline"/>
        </w:rPr>
        <w:t xml:space="preserve"> technological </w:t>
      </w:r>
      <w:r w:rsidRPr="006D58FC">
        <w:rPr>
          <w:rStyle w:val="StyleUnderline"/>
          <w:highlight w:val="green"/>
        </w:rPr>
        <w:t>failures</w:t>
      </w:r>
      <w:r w:rsidRPr="007031AF">
        <w:rPr>
          <w:rStyle w:val="StyleUnderline"/>
        </w:rPr>
        <w:t xml:space="preserve"> even in relatively easy tasks as crash of Momo-2 rocket</w:t>
      </w:r>
      <w:r w:rsidRPr="007031AF">
        <w:rPr>
          <w:sz w:val="16"/>
        </w:rPr>
        <w:t xml:space="preserve"> launched by Japanese start-up on 30 June 2018 several seconds after launch. </w:t>
      </w:r>
    </w:p>
    <w:p w14:paraId="46F7CA90" w14:textId="77777777" w:rsidR="00D47468" w:rsidRDefault="00D47468" w:rsidP="00D47468">
      <w:pPr>
        <w:pStyle w:val="Heading4"/>
      </w:pPr>
      <w:r>
        <w:t>Independent colony is impossible</w:t>
      </w:r>
    </w:p>
    <w:p w14:paraId="2B22D553" w14:textId="77777777" w:rsidR="00D47468" w:rsidRPr="0030161F" w:rsidRDefault="00D47468" w:rsidP="00D47468">
      <w:r w:rsidRPr="00133AFB">
        <w:rPr>
          <w:rStyle w:val="Style13ptBold"/>
        </w:rPr>
        <w:t>Levchenko 19</w:t>
      </w:r>
      <w:r>
        <w:t xml:space="preserve"> (Professors in the Plasma Sources and Applications Centre/Space Propulsion Centre, NIE, Nanyang Technological University. 2019. “Mars Colonization: Beyond Getting There.” Global Challenges, vol. 3, no. 1.)</w:t>
      </w:r>
    </w:p>
    <w:p w14:paraId="725E90EA" w14:textId="77777777" w:rsidR="00D47468" w:rsidRPr="004043CB" w:rsidRDefault="00D47468" w:rsidP="00D47468">
      <w:pPr>
        <w:rPr>
          <w:b/>
          <w:iCs/>
          <w:sz w:val="20"/>
          <w:u w:val="single"/>
          <w:bdr w:val="single" w:sz="12" w:space="0" w:color="auto"/>
        </w:rPr>
      </w:pPr>
      <w:r w:rsidRPr="00133AFB">
        <w:rPr>
          <w:sz w:val="16"/>
        </w:rPr>
        <w:t xml:space="preserve">Settlement of Mars—is it a </w:t>
      </w:r>
      <w:r w:rsidRPr="007D2A52">
        <w:rPr>
          <w:sz w:val="16"/>
        </w:rPr>
        <w:t xml:space="preserve">dream or a necessity? </w:t>
      </w:r>
      <w:r w:rsidRPr="007D2A52">
        <w:rPr>
          <w:rStyle w:val="StyleUnderline"/>
        </w:rPr>
        <w:t xml:space="preserve">From scientific publications to public forms, there is certainly little consensus on whether colonization of Mars is </w:t>
      </w:r>
      <w:r w:rsidRPr="007D2A52">
        <w:rPr>
          <w:rStyle w:val="Emphasis"/>
        </w:rPr>
        <w:t>necessary</w:t>
      </w:r>
      <w:r w:rsidRPr="007D2A52">
        <w:rPr>
          <w:rStyle w:val="StyleUnderline"/>
        </w:rPr>
        <w:t xml:space="preserve"> or even </w:t>
      </w:r>
      <w:r w:rsidRPr="007D2A52">
        <w:rPr>
          <w:rStyle w:val="Emphasis"/>
        </w:rPr>
        <w:t>possible</w:t>
      </w:r>
      <w:r w:rsidRPr="007D2A52">
        <w:rPr>
          <w:sz w:val="16"/>
        </w:rPr>
        <w:t xml:space="preserve">, with a rich diversity of opinions that range from categorical It is a necessity!20 to equally categorical Should Humans Colonize Other Planets? No.21 A strong proponent of the idea, </w:t>
      </w:r>
      <w:r w:rsidRPr="007D2A52">
        <w:rPr>
          <w:rStyle w:val="StyleUnderline"/>
        </w:rPr>
        <w:t>Orwig puts forward five reasons for Mars colonization, implicitly stating that establishing a permanent colony of humans on Mars is no longer an option but a real necessity</w:t>
      </w:r>
      <w:r w:rsidRPr="007D2A52">
        <w:rPr>
          <w:sz w:val="16"/>
        </w:rPr>
        <w:t xml:space="preserve">.20 Specifically, </w:t>
      </w:r>
      <w:r w:rsidRPr="007D2A52">
        <w:rPr>
          <w:rStyle w:val="StyleUnderline"/>
        </w:rPr>
        <w:t>these arguments are</w:t>
      </w:r>
      <w:r w:rsidRPr="007D2A52">
        <w:rPr>
          <w:sz w:val="16"/>
        </w:rPr>
        <w:t xml:space="preserve">: </w:t>
      </w:r>
      <w:r w:rsidRPr="007D2A52">
        <w:rPr>
          <w:rStyle w:val="Emphasis"/>
        </w:rPr>
        <w:t>Survival of humans as a species</w:t>
      </w:r>
      <w:r w:rsidRPr="007D2A52">
        <w:rPr>
          <w:sz w:val="16"/>
        </w:rPr>
        <w:t>; Exploring the potential of life on Mars to sustain</w:t>
      </w:r>
      <w:r w:rsidRPr="00133AFB">
        <w:rPr>
          <w:sz w:val="16"/>
        </w:rPr>
        <w:t xml:space="preserve"> humans; Using space technology to positively contribute to our quality of life, from health to minimizing and reversing negative aspects of anthropogenic activity of humans on Earth; Developing as a species; Gaining political and economic leadership. </w:t>
      </w:r>
      <w:r w:rsidRPr="00AF68C3">
        <w:rPr>
          <w:rStyle w:val="StyleUnderline"/>
        </w:rPr>
        <w:t xml:space="preserve">The first argument captures the essence of what most space colonization proponents feel—our </w:t>
      </w:r>
      <w:proofErr w:type="gramStart"/>
      <w:r w:rsidRPr="00AF68C3">
        <w:rPr>
          <w:rStyle w:val="StyleUnderline"/>
        </w:rPr>
        <w:t>ever growing</w:t>
      </w:r>
      <w:proofErr w:type="gramEnd"/>
      <w:r w:rsidRPr="00AF68C3">
        <w:rPr>
          <w:rStyle w:val="StyleUnderline"/>
        </w:rPr>
        <w:t xml:space="preserve"> environmental footprint threatens the survival of human race on</w:t>
      </w:r>
      <w:r w:rsidRPr="00133AFB">
        <w:rPr>
          <w:sz w:val="16"/>
        </w:rPr>
        <w:t xml:space="preserve"> </w:t>
      </w:r>
      <w:r w:rsidRPr="00AF68C3">
        <w:rPr>
          <w:rStyle w:val="StyleUnderline"/>
        </w:rPr>
        <w:t>Earth</w:t>
      </w:r>
      <w:r w:rsidRPr="00133AFB">
        <w:rPr>
          <w:sz w:val="16"/>
        </w:rPr>
        <w:t xml:space="preserve">. Indeed, a large body of evidence points to human activity as the main cause of extinction of many species, with shrinking biodiversity and depleting resources threatening the very survival of humans on this planet. </w:t>
      </w:r>
      <w:r w:rsidRPr="00AF68C3">
        <w:rPr>
          <w:rStyle w:val="StyleUnderline"/>
        </w:rPr>
        <w:t>Colonization of other planets could potentially increase the probability of our survival.</w:t>
      </w:r>
      <w:r>
        <w:rPr>
          <w:rStyle w:val="StyleUnderline"/>
        </w:rPr>
        <w:t xml:space="preserve"> </w:t>
      </w:r>
      <w:r w:rsidRPr="00133AFB">
        <w:rPr>
          <w:sz w:val="16"/>
        </w:rPr>
        <w:t xml:space="preserve">While being at the core of such ambitious projects as Mars One, </w:t>
      </w:r>
      <w:r w:rsidRPr="006D58FC">
        <w:rPr>
          <w:rStyle w:val="StyleUnderline"/>
          <w:highlight w:val="green"/>
        </w:rPr>
        <w:t xml:space="preserve">a </w:t>
      </w:r>
      <w:r w:rsidRPr="006D58FC">
        <w:rPr>
          <w:rStyle w:val="Emphasis"/>
          <w:highlight w:val="green"/>
        </w:rPr>
        <w:t>self</w:t>
      </w:r>
      <w:r w:rsidRPr="006D58FC">
        <w:rPr>
          <w:rStyle w:val="Emphasis"/>
          <w:rFonts w:ascii="Cambria Math" w:hAnsi="Cambria Math" w:cs="Cambria Math"/>
          <w:highlight w:val="green"/>
        </w:rPr>
        <w:t>‐</w:t>
      </w:r>
      <w:r w:rsidRPr="006D58FC">
        <w:rPr>
          <w:rStyle w:val="Emphasis"/>
          <w:highlight w:val="green"/>
        </w:rPr>
        <w:t>sustained colony</w:t>
      </w:r>
      <w:r w:rsidRPr="00AF68C3">
        <w:rPr>
          <w:rStyle w:val="Emphasis"/>
        </w:rPr>
        <w:t xml:space="preserve"> of any size</w:t>
      </w:r>
      <w:r w:rsidRPr="00133AFB">
        <w:rPr>
          <w:sz w:val="16"/>
        </w:rPr>
        <w:t xml:space="preserve"> on Mars </w:t>
      </w:r>
      <w:r w:rsidRPr="007D2A52">
        <w:rPr>
          <w:rStyle w:val="Emphasis"/>
        </w:rPr>
        <w:t xml:space="preserve">is </w:t>
      </w:r>
      <w:r w:rsidRPr="006D58FC">
        <w:rPr>
          <w:rStyle w:val="Emphasis"/>
          <w:highlight w:val="green"/>
        </w:rPr>
        <w:t>hardly feasible</w:t>
      </w:r>
      <w:r w:rsidRPr="00AF68C3">
        <w:rPr>
          <w:rStyle w:val="Emphasis"/>
        </w:rPr>
        <w:t xml:space="preserve"> in the foreseeable future</w:t>
      </w:r>
      <w:r w:rsidRPr="00133AFB">
        <w:rPr>
          <w:sz w:val="16"/>
        </w:rPr>
        <w:t xml:space="preserve">. Indeed, </w:t>
      </w:r>
      <w:r w:rsidRPr="006D58FC">
        <w:rPr>
          <w:rStyle w:val="StyleUnderline"/>
          <w:highlight w:val="green"/>
        </w:rPr>
        <w:t xml:space="preserve">sustaining even a </w:t>
      </w:r>
      <w:r w:rsidRPr="006D58FC">
        <w:rPr>
          <w:rStyle w:val="Emphasis"/>
          <w:highlight w:val="green"/>
        </w:rPr>
        <w:t>small number</w:t>
      </w:r>
      <w:r w:rsidRPr="006D58FC">
        <w:rPr>
          <w:sz w:val="16"/>
          <w:highlight w:val="green"/>
        </w:rPr>
        <w:t xml:space="preserve"> </w:t>
      </w:r>
      <w:r w:rsidRPr="006D58FC">
        <w:rPr>
          <w:rStyle w:val="StyleUnderline"/>
          <w:highlight w:val="green"/>
        </w:rPr>
        <w:t xml:space="preserve">of colonists would require a </w:t>
      </w:r>
      <w:r w:rsidRPr="006D58FC">
        <w:rPr>
          <w:rStyle w:val="Emphasis"/>
          <w:highlight w:val="green"/>
        </w:rPr>
        <w:t xml:space="preserve">continuous supply of </w:t>
      </w:r>
      <w:r w:rsidRPr="00ED0FDE">
        <w:rPr>
          <w:rStyle w:val="Emphasis"/>
        </w:rPr>
        <w:t xml:space="preserve">food, oxygen, </w:t>
      </w:r>
      <w:proofErr w:type="gramStart"/>
      <w:r w:rsidRPr="00ED0FDE">
        <w:rPr>
          <w:rStyle w:val="Emphasis"/>
        </w:rPr>
        <w:t>water</w:t>
      </w:r>
      <w:proofErr w:type="gramEnd"/>
      <w:r w:rsidRPr="00ED0FDE">
        <w:rPr>
          <w:rStyle w:val="Emphasis"/>
        </w:rPr>
        <w:t xml:space="preserve"> and </w:t>
      </w:r>
      <w:r w:rsidRPr="006D58FC">
        <w:rPr>
          <w:rStyle w:val="Emphasis"/>
          <w:highlight w:val="green"/>
        </w:rPr>
        <w:t>basic materials</w:t>
      </w:r>
      <w:r w:rsidRPr="00AF68C3">
        <w:rPr>
          <w:rStyle w:val="StyleUnderline"/>
        </w:rPr>
        <w:t xml:space="preserve">. At this stage, </w:t>
      </w:r>
      <w:r w:rsidRPr="006D58FC">
        <w:rPr>
          <w:rStyle w:val="StyleUnderline"/>
          <w:highlight w:val="green"/>
        </w:rPr>
        <w:t>it is not clear</w:t>
      </w:r>
      <w:r w:rsidRPr="00AF68C3">
        <w:rPr>
          <w:rStyle w:val="StyleUnderline"/>
        </w:rPr>
        <w:t xml:space="preserve"> whether </w:t>
      </w:r>
      <w:r w:rsidRPr="006D58FC">
        <w:rPr>
          <w:rStyle w:val="StyleUnderline"/>
          <w:highlight w:val="green"/>
        </w:rPr>
        <w:t>it would be possible to establish</w:t>
      </w:r>
      <w:r w:rsidRPr="00AF68C3">
        <w:rPr>
          <w:rStyle w:val="StyleUnderline"/>
        </w:rPr>
        <w:t xml:space="preserve"> a system that would generate </w:t>
      </w:r>
      <w:r w:rsidRPr="006D58FC">
        <w:rPr>
          <w:rStyle w:val="StyleUnderline"/>
          <w:highlight w:val="green"/>
        </w:rPr>
        <w:t xml:space="preserve">these resources </w:t>
      </w:r>
      <w:r w:rsidRPr="006D58FC">
        <w:rPr>
          <w:rStyle w:val="Emphasis"/>
          <w:highlight w:val="green"/>
        </w:rPr>
        <w:t>locally</w:t>
      </w:r>
      <w:r w:rsidRPr="00AF68C3">
        <w:rPr>
          <w:rStyle w:val="StyleUnderline"/>
        </w:rPr>
        <w:t xml:space="preserve">, </w:t>
      </w:r>
      <w:r w:rsidRPr="006D58FC">
        <w:rPr>
          <w:rStyle w:val="StyleUnderline"/>
          <w:highlight w:val="green"/>
        </w:rPr>
        <w:t>or</w:t>
      </w:r>
      <w:r w:rsidRPr="00AF68C3">
        <w:rPr>
          <w:rStyle w:val="StyleUnderline"/>
        </w:rPr>
        <w:t xml:space="preserve"> whether it would at least in part </w:t>
      </w:r>
      <w:r w:rsidRPr="006D58FC">
        <w:rPr>
          <w:rStyle w:val="StyleUnderline"/>
          <w:highlight w:val="green"/>
        </w:rPr>
        <w:t>rely on</w:t>
      </w:r>
      <w:r w:rsidRPr="00AF68C3">
        <w:rPr>
          <w:rStyle w:val="StyleUnderline"/>
        </w:rPr>
        <w:t xml:space="preserve"> the </w:t>
      </w:r>
      <w:r w:rsidRPr="006D58FC">
        <w:rPr>
          <w:rStyle w:val="Emphasis"/>
          <w:highlight w:val="green"/>
        </w:rPr>
        <w:t>delivery</w:t>
      </w:r>
      <w:r w:rsidRPr="00AF68C3">
        <w:rPr>
          <w:rStyle w:val="StyleUnderline"/>
        </w:rPr>
        <w:t xml:space="preserve"> of these resources</w:t>
      </w:r>
      <w:r w:rsidRPr="00133AFB">
        <w:rPr>
          <w:sz w:val="16"/>
        </w:rPr>
        <w:t xml:space="preserve"> (</w:t>
      </w:r>
      <w:r w:rsidRPr="00AF68C3">
        <w:rPr>
          <w:rStyle w:val="StyleUnderline"/>
        </w:rPr>
        <w:t>or</w:t>
      </w:r>
      <w:r w:rsidRPr="00133AFB">
        <w:rPr>
          <w:sz w:val="16"/>
        </w:rPr>
        <w:t xml:space="preserve"> </w:t>
      </w:r>
      <w:r w:rsidRPr="00AF68C3">
        <w:rPr>
          <w:rStyle w:val="Emphasis"/>
        </w:rPr>
        <w:t>essential components</w:t>
      </w:r>
      <w:r w:rsidRPr="00133AFB">
        <w:rPr>
          <w:sz w:val="16"/>
        </w:rPr>
        <w:t xml:space="preserve"> </w:t>
      </w:r>
      <w:r w:rsidRPr="00AF68C3">
        <w:rPr>
          <w:rStyle w:val="StyleUnderline"/>
        </w:rPr>
        <w:t xml:space="preserve">necessary for their local production) </w:t>
      </w:r>
      <w:r w:rsidRPr="006D58FC">
        <w:rPr>
          <w:rStyle w:val="StyleUnderline"/>
          <w:highlight w:val="green"/>
        </w:rPr>
        <w:t xml:space="preserve">from </w:t>
      </w:r>
      <w:r w:rsidRPr="006D58FC">
        <w:rPr>
          <w:rStyle w:val="Emphasis"/>
          <w:highlight w:val="green"/>
        </w:rPr>
        <w:t>Earth</w:t>
      </w:r>
      <w:r w:rsidRPr="00133AFB">
        <w:rPr>
          <w:sz w:val="16"/>
        </w:rPr>
        <w:t xml:space="preserve">. </w:t>
      </w:r>
      <w:r w:rsidRPr="00AF68C3">
        <w:rPr>
          <w:rStyle w:val="StyleUnderline"/>
        </w:rPr>
        <w:t xml:space="preserve">Beyond the supply of these very basic resources, </w:t>
      </w:r>
      <w:r w:rsidRPr="006D58FC">
        <w:rPr>
          <w:rStyle w:val="StyleUnderline"/>
          <w:highlight w:val="green"/>
        </w:rPr>
        <w:t>it would be quite challenging if not impossible</w:t>
      </w:r>
      <w:r w:rsidRPr="00AF68C3">
        <w:rPr>
          <w:rStyle w:val="StyleUnderline"/>
        </w:rPr>
        <w:t xml:space="preserve"> for the colonists </w:t>
      </w:r>
      <w:r w:rsidRPr="006D58FC">
        <w:rPr>
          <w:rStyle w:val="StyleUnderline"/>
          <w:highlight w:val="green"/>
        </w:rPr>
        <w:t xml:space="preserve">to independently produce </w:t>
      </w:r>
      <w:r w:rsidRPr="006D58FC">
        <w:rPr>
          <w:rStyle w:val="Emphasis"/>
          <w:highlight w:val="green"/>
        </w:rPr>
        <w:t>hi</w:t>
      </w:r>
      <w:r w:rsidRPr="006D58FC">
        <w:rPr>
          <w:rStyle w:val="Emphasis"/>
          <w:rFonts w:ascii="Cambria Math" w:hAnsi="Cambria Math" w:cs="Cambria Math"/>
          <w:highlight w:val="green"/>
        </w:rPr>
        <w:t>‐</w:t>
      </w:r>
      <w:r w:rsidRPr="006D58FC">
        <w:rPr>
          <w:rStyle w:val="Emphasis"/>
          <w:highlight w:val="green"/>
        </w:rPr>
        <w:t>tech but vitally important assets</w:t>
      </w:r>
      <w:r w:rsidRPr="006D58FC">
        <w:rPr>
          <w:sz w:val="16"/>
          <w:highlight w:val="green"/>
        </w:rPr>
        <w:t xml:space="preserve"> </w:t>
      </w:r>
      <w:r w:rsidRPr="006D58FC">
        <w:rPr>
          <w:rStyle w:val="StyleUnderline"/>
          <w:highlight w:val="green"/>
        </w:rPr>
        <w:t>such as medicines, electronics and robotics</w:t>
      </w:r>
      <w:r w:rsidRPr="00AF68C3">
        <w:rPr>
          <w:rStyle w:val="StyleUnderline"/>
        </w:rPr>
        <w:t xml:space="preserve"> systems, or advanced materials that provide us with a decent </w:t>
      </w:r>
      <w:r w:rsidRPr="00AF68C3">
        <w:rPr>
          <w:rStyle w:val="Emphasis"/>
        </w:rPr>
        <w:t>quality of life</w:t>
      </w:r>
      <w:r w:rsidRPr="00AF68C3">
        <w:rPr>
          <w:rStyle w:val="StyleUnderline"/>
        </w:rPr>
        <w:t xml:space="preserve">. In this case, would their existence become little more than the </w:t>
      </w:r>
      <w:r w:rsidRPr="00AF68C3">
        <w:rPr>
          <w:rStyle w:val="Emphasis"/>
        </w:rPr>
        <w:t>jogtrot of life</w:t>
      </w:r>
      <w:r w:rsidRPr="00AF68C3">
        <w:rPr>
          <w:rStyle w:val="StyleUnderline"/>
        </w:rPr>
        <w:t>, as compared with the standards expected at the Earth</w:t>
      </w:r>
      <w:r w:rsidRPr="00133AFB">
        <w:rPr>
          <w:sz w:val="16"/>
        </w:rPr>
        <w:t>?22</w:t>
      </w:r>
    </w:p>
    <w:p w14:paraId="183AC0B3" w14:textId="77777777" w:rsidR="00056452" w:rsidRDefault="00056452" w:rsidP="00056452">
      <w:pPr>
        <w:pStyle w:val="Heading4"/>
      </w:pPr>
      <w:r>
        <w:t xml:space="preserve">Space colonization fails – </w:t>
      </w:r>
      <w:r w:rsidRPr="00D353FD">
        <w:rPr>
          <w:u w:val="single"/>
        </w:rPr>
        <w:t>tech failure</w:t>
      </w:r>
      <w:r>
        <w:t xml:space="preserve">, </w:t>
      </w:r>
      <w:r w:rsidRPr="00D353FD">
        <w:rPr>
          <w:u w:val="single"/>
        </w:rPr>
        <w:t>momentum loss</w:t>
      </w:r>
      <w:r>
        <w:t xml:space="preserve">, </w:t>
      </w:r>
      <w:r w:rsidRPr="00D353FD">
        <w:rPr>
          <w:u w:val="single"/>
        </w:rPr>
        <w:t>psychology</w:t>
      </w:r>
    </w:p>
    <w:p w14:paraId="20FF4B9A" w14:textId="77777777" w:rsidR="00056452" w:rsidRDefault="00056452" w:rsidP="00056452">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7D040BBD" w14:textId="77777777" w:rsidR="00056452" w:rsidRDefault="00056452" w:rsidP="00056452">
      <w:r>
        <w:t xml:space="preserve">11. Conclusions </w:t>
      </w:r>
    </w:p>
    <w:p w14:paraId="1F4345BA" w14:textId="77777777" w:rsidR="00056452" w:rsidRPr="00D353FD" w:rsidRDefault="00056452" w:rsidP="00056452">
      <w:pPr>
        <w:rPr>
          <w:sz w:val="16"/>
        </w:rPr>
      </w:pPr>
      <w:r w:rsidRPr="00D353FD">
        <w:rPr>
          <w:sz w:val="16"/>
        </w:rPr>
        <w:t xml:space="preserve">Deep faith in power of human reason supported by experience and experiments is not enough to organize safe and effective human mission to Mars. </w:t>
      </w:r>
      <w:r w:rsidRPr="007D2A52">
        <w:rPr>
          <w:rStyle w:val="StyleUnderline"/>
        </w:rPr>
        <w:t xml:space="preserve">The </w:t>
      </w:r>
      <w:r w:rsidRPr="006D58FC">
        <w:rPr>
          <w:rStyle w:val="StyleUnderline"/>
          <w:highlight w:val="green"/>
        </w:rPr>
        <w:t>main obstacle</w:t>
      </w:r>
      <w:r w:rsidRPr="00D353FD">
        <w:rPr>
          <w:rStyle w:val="StyleUnderline"/>
        </w:rPr>
        <w:t xml:space="preserve"> to go to Mars now and </w:t>
      </w:r>
      <w:proofErr w:type="gramStart"/>
      <w:r w:rsidRPr="00D353FD">
        <w:rPr>
          <w:rStyle w:val="StyleUnderline"/>
        </w:rPr>
        <w:t>in the near future</w:t>
      </w:r>
      <w:proofErr w:type="gramEnd"/>
      <w:r w:rsidRPr="00D353FD">
        <w:rPr>
          <w:rStyle w:val="StyleUnderline"/>
        </w:rPr>
        <w:t xml:space="preserve"> </w:t>
      </w:r>
      <w:r w:rsidRPr="006D58FC">
        <w:rPr>
          <w:rStyle w:val="StyleUnderline"/>
          <w:highlight w:val="green"/>
        </w:rPr>
        <w:t xml:space="preserve">is </w:t>
      </w:r>
      <w:r w:rsidRPr="007D2A52">
        <w:rPr>
          <w:rStyle w:val="StyleUnderline"/>
        </w:rPr>
        <w:t xml:space="preserve">a </w:t>
      </w:r>
      <w:r w:rsidRPr="006D58FC">
        <w:rPr>
          <w:rStyle w:val="StyleUnderline"/>
          <w:highlight w:val="green"/>
        </w:rPr>
        <w:t>tech</w:t>
      </w:r>
      <w:r w:rsidRPr="007D2A52">
        <w:rPr>
          <w:rStyle w:val="StyleUnderline"/>
        </w:rPr>
        <w:t xml:space="preserve">nological </w:t>
      </w:r>
      <w:r w:rsidRPr="006D58FC">
        <w:rPr>
          <w:rStyle w:val="StyleUnderline"/>
          <w:highlight w:val="green"/>
        </w:rPr>
        <w:t>barrier</w:t>
      </w:r>
      <w:r w:rsidRPr="00D353FD">
        <w:rPr>
          <w:sz w:val="16"/>
        </w:rPr>
        <w:t xml:space="preserve">. </w:t>
      </w:r>
      <w:r w:rsidRPr="006D58FC">
        <w:rPr>
          <w:rStyle w:val="StyleUnderline"/>
          <w:highlight w:val="green"/>
        </w:rPr>
        <w:t>Future</w:t>
      </w:r>
      <w:r w:rsidRPr="00D353FD">
        <w:rPr>
          <w:rStyle w:val="StyleUnderline"/>
        </w:rPr>
        <w:t xml:space="preserve"> </w:t>
      </w:r>
      <w:r w:rsidRPr="007D2A52">
        <w:rPr>
          <w:rStyle w:val="StyleUnderline"/>
        </w:rPr>
        <w:t xml:space="preserve">technological </w:t>
      </w:r>
      <w:r w:rsidRPr="006D58FC">
        <w:rPr>
          <w:rStyle w:val="StyleUnderline"/>
          <w:highlight w:val="green"/>
        </w:rPr>
        <w:t xml:space="preserve">advancement </w:t>
      </w:r>
      <w:r w:rsidRPr="007D2A52">
        <w:rPr>
          <w:rStyle w:val="StyleUnderline"/>
        </w:rPr>
        <w:t xml:space="preserve">may be </w:t>
      </w:r>
      <w:r w:rsidRPr="006D58FC">
        <w:rPr>
          <w:rStyle w:val="StyleUnderline"/>
          <w:highlight w:val="green"/>
        </w:rPr>
        <w:t>counterbalanced by increasing threats</w:t>
      </w:r>
      <w:r w:rsidRPr="00D353FD">
        <w:rPr>
          <w:sz w:val="16"/>
        </w:rPr>
        <w:t xml:space="preserve">. </w:t>
      </w:r>
      <w:r w:rsidRPr="007D2A52">
        <w:rPr>
          <w:rStyle w:val="StyleUnderline"/>
        </w:rPr>
        <w:t xml:space="preserve">The </w:t>
      </w:r>
      <w:r w:rsidRPr="006D58FC">
        <w:rPr>
          <w:rStyle w:val="StyleUnderline"/>
          <w:highlight w:val="green"/>
        </w:rPr>
        <w:t>risk of catastrophes</w:t>
      </w:r>
      <w:r w:rsidRPr="00D353FD">
        <w:rPr>
          <w:rStyle w:val="StyleUnderline"/>
        </w:rPr>
        <w:t xml:space="preserve"> and threats </w:t>
      </w:r>
      <w:r w:rsidRPr="007D2A52">
        <w:rPr>
          <w:rStyle w:val="StyleUnderline"/>
        </w:rPr>
        <w:t xml:space="preserve">is </w:t>
      </w:r>
      <w:r w:rsidRPr="006D58FC">
        <w:rPr>
          <w:rStyle w:val="StyleUnderline"/>
          <w:highlight w:val="green"/>
        </w:rPr>
        <w:t>increasing every year</w:t>
      </w:r>
      <w:r w:rsidRPr="00D353FD">
        <w:rPr>
          <w:sz w:val="16"/>
        </w:rPr>
        <w:t xml:space="preserve">. </w:t>
      </w:r>
      <w:r w:rsidRPr="00D353FD">
        <w:rPr>
          <w:rStyle w:val="StyleUnderline"/>
        </w:rPr>
        <w:t xml:space="preserve">Challenges associated with overpopulation, </w:t>
      </w:r>
      <w:r w:rsidRPr="006D58FC">
        <w:rPr>
          <w:rStyle w:val="StyleUnderline"/>
          <w:highlight w:val="green"/>
        </w:rPr>
        <w:t xml:space="preserve">limited resources </w:t>
      </w:r>
      <w:r w:rsidRPr="007D2A52">
        <w:rPr>
          <w:rStyle w:val="StyleUnderline"/>
        </w:rPr>
        <w:t xml:space="preserve">and </w:t>
      </w:r>
      <w:r w:rsidRPr="006D58FC">
        <w:rPr>
          <w:rStyle w:val="StyleUnderline"/>
          <w:highlight w:val="green"/>
        </w:rPr>
        <w:t>climate changes</w:t>
      </w:r>
      <w:r w:rsidRPr="00D353FD">
        <w:rPr>
          <w:rStyle w:val="StyleUnderline"/>
        </w:rPr>
        <w:t xml:space="preserve"> including extensive fires probably </w:t>
      </w:r>
      <w:r w:rsidRPr="007D2A52">
        <w:rPr>
          <w:rStyle w:val="StyleUnderline"/>
        </w:rPr>
        <w:t xml:space="preserve">will </w:t>
      </w:r>
      <w:r w:rsidRPr="006D58FC">
        <w:rPr>
          <w:rStyle w:val="StyleUnderline"/>
          <w:highlight w:val="green"/>
        </w:rPr>
        <w:t>inhibit any serious investing</w:t>
      </w:r>
      <w:r w:rsidRPr="00D353FD">
        <w:rPr>
          <w:rStyle w:val="StyleUnderline"/>
        </w:rPr>
        <w:t xml:space="preserve"> in human space program. </w:t>
      </w:r>
      <w:r w:rsidRPr="00D353FD">
        <w:rPr>
          <w:sz w:val="16"/>
        </w:rPr>
        <w:t xml:space="preserve">Only an urgent, real, and serious rationale would be able to argue for need for current </w:t>
      </w:r>
      <w:proofErr w:type="spellStart"/>
      <w:r w:rsidRPr="00D353FD">
        <w:rPr>
          <w:sz w:val="16"/>
        </w:rPr>
        <w:t>longterm</w:t>
      </w:r>
      <w:proofErr w:type="spellEnd"/>
      <w:r w:rsidRPr="00D353FD">
        <w:rPr>
          <w:sz w:val="16"/>
        </w:rPr>
        <w:t xml:space="preserve">, deep-space human interplanetary program, but </w:t>
      </w:r>
      <w:r w:rsidRPr="007D2A52">
        <w:rPr>
          <w:rStyle w:val="StyleUnderline"/>
        </w:rPr>
        <w:t xml:space="preserve">there is </w:t>
      </w:r>
      <w:r w:rsidRPr="006D58FC">
        <w:rPr>
          <w:rStyle w:val="Emphasis"/>
          <w:highlight w:val="green"/>
        </w:rPr>
        <w:t xml:space="preserve">no </w:t>
      </w:r>
      <w:r w:rsidRPr="007D2A52">
        <w:rPr>
          <w:rStyle w:val="Emphasis"/>
        </w:rPr>
        <w:t xml:space="preserve">such </w:t>
      </w:r>
      <w:r w:rsidRPr="006D58FC">
        <w:rPr>
          <w:rStyle w:val="Emphasis"/>
          <w:highlight w:val="green"/>
        </w:rPr>
        <w:t xml:space="preserve">urgent rationale </w:t>
      </w:r>
      <w:r w:rsidRPr="007D2A52">
        <w:rPr>
          <w:rStyle w:val="Emphasis"/>
        </w:rPr>
        <w:t>now</w:t>
      </w:r>
      <w:r w:rsidRPr="00D353FD">
        <w:rPr>
          <w:rStyle w:val="StyleUnderline"/>
        </w:rPr>
        <w:t xml:space="preserve"> and probably it will </w:t>
      </w:r>
      <w:r w:rsidRPr="00D353FD">
        <w:rPr>
          <w:rStyle w:val="Emphasis"/>
        </w:rPr>
        <w:t xml:space="preserve">not appear </w:t>
      </w:r>
      <w:proofErr w:type="gramStart"/>
      <w:r w:rsidRPr="00D353FD">
        <w:rPr>
          <w:rStyle w:val="Emphasis"/>
        </w:rPr>
        <w:t>in the near future</w:t>
      </w:r>
      <w:proofErr w:type="gramEnd"/>
      <w:r w:rsidRPr="00D353FD">
        <w:rPr>
          <w:sz w:val="16"/>
        </w:rPr>
        <w:t xml:space="preserve">. Human interplanetary missions look more like an extravagant display of human creativity, complacency, and high self-esteem than like a real need of humanity and a real possibility. </w:t>
      </w:r>
      <w:r w:rsidRPr="007D2A52">
        <w:rPr>
          <w:rStyle w:val="StyleUnderline"/>
        </w:rPr>
        <w:t xml:space="preserve">The </w:t>
      </w:r>
      <w:r w:rsidRPr="006D58FC">
        <w:rPr>
          <w:rStyle w:val="StyleUnderline"/>
          <w:highlight w:val="green"/>
        </w:rPr>
        <w:t>multi-generational</w:t>
      </w:r>
      <w:r w:rsidRPr="00D353FD">
        <w:rPr>
          <w:sz w:val="16"/>
        </w:rPr>
        <w:t xml:space="preserve"> international </w:t>
      </w:r>
      <w:r w:rsidRPr="006D58FC">
        <w:rPr>
          <w:rStyle w:val="StyleUnderline"/>
          <w:highlight w:val="green"/>
        </w:rPr>
        <w:t>collaboration</w:t>
      </w:r>
      <w:r w:rsidRPr="00D353FD">
        <w:rPr>
          <w:sz w:val="16"/>
        </w:rPr>
        <w:t xml:space="preserve"> that seems to be necessary for effective human mission to Mars </w:t>
      </w:r>
      <w:r w:rsidRPr="007D2A52">
        <w:rPr>
          <w:rStyle w:val="StyleUnderline"/>
        </w:rPr>
        <w:t xml:space="preserve">is </w:t>
      </w:r>
      <w:r w:rsidRPr="006D58FC">
        <w:rPr>
          <w:rStyle w:val="StyleUnderline"/>
          <w:highlight w:val="green"/>
        </w:rPr>
        <w:t>problematic</w:t>
      </w:r>
      <w:r w:rsidRPr="00D353FD">
        <w:rPr>
          <w:rStyle w:val="StyleUnderline"/>
        </w:rPr>
        <w:t xml:space="preserve"> </w:t>
      </w:r>
      <w:r w:rsidRPr="006D58FC">
        <w:rPr>
          <w:rStyle w:val="StyleUnderline"/>
          <w:highlight w:val="green"/>
        </w:rPr>
        <w:t>for political and financial reasons</w:t>
      </w:r>
      <w:r w:rsidRPr="00D353FD">
        <w:rPr>
          <w:sz w:val="16"/>
        </w:rPr>
        <w:t>.</w:t>
      </w:r>
    </w:p>
    <w:p w14:paraId="72D6B1FB" w14:textId="77777777" w:rsidR="00056452" w:rsidRPr="00D353FD" w:rsidRDefault="00056452" w:rsidP="00056452">
      <w:pPr>
        <w:rPr>
          <w:sz w:val="16"/>
        </w:rPr>
      </w:pPr>
      <w:proofErr w:type="gramStart"/>
      <w:r w:rsidRPr="00D353FD">
        <w:rPr>
          <w:sz w:val="16"/>
        </w:rPr>
        <w:t>Last but not least</w:t>
      </w:r>
      <w:proofErr w:type="gramEnd"/>
      <w:r w:rsidRPr="00D353FD">
        <w:rPr>
          <w:sz w:val="16"/>
        </w:rPr>
        <w:t xml:space="preserve">. I did not find in papers discussing the idea of refuge (Baum et al. 2015; </w:t>
      </w:r>
      <w:proofErr w:type="spellStart"/>
      <w:r w:rsidRPr="00D353FD">
        <w:rPr>
          <w:sz w:val="16"/>
        </w:rPr>
        <w:t>Jebari</w:t>
      </w:r>
      <w:proofErr w:type="spellEnd"/>
      <w:r w:rsidRPr="00D353FD">
        <w:rPr>
          <w:sz w:val="16"/>
        </w:rPr>
        <w:t xml:space="preserve"> 2015; </w:t>
      </w:r>
      <w:proofErr w:type="spellStart"/>
      <w:r w:rsidRPr="00D353FD">
        <w:rPr>
          <w:sz w:val="16"/>
        </w:rPr>
        <w:t>Turchin</w:t>
      </w:r>
      <w:proofErr w:type="spellEnd"/>
      <w:r w:rsidRPr="00D353FD">
        <w:rPr>
          <w:sz w:val="16"/>
        </w:rPr>
        <w:t xml:space="preserve"> and Green 2017) any deep analysis of </w:t>
      </w:r>
      <w:r w:rsidRPr="006D58FC">
        <w:rPr>
          <w:rStyle w:val="Emphasis"/>
          <w:highlight w:val="green"/>
        </w:rPr>
        <w:t>the psychological challenge</w:t>
      </w:r>
      <w:r w:rsidRPr="00D353FD">
        <w:rPr>
          <w:sz w:val="16"/>
        </w:rPr>
        <w:t xml:space="preserve"> of living in a close, confined shelter or capsule, whether in an earthly or a space habitat. This challenge </w:t>
      </w:r>
      <w:r w:rsidRPr="006D58FC">
        <w:rPr>
          <w:rStyle w:val="StyleUnderline"/>
          <w:highlight w:val="green"/>
        </w:rPr>
        <w:t>may be great</w:t>
      </w:r>
      <w:r w:rsidRPr="00D353FD">
        <w:rPr>
          <w:rStyle w:val="StyleUnderline"/>
        </w:rPr>
        <w:t xml:space="preserve">er </w:t>
      </w:r>
      <w:r w:rsidRPr="006D58FC">
        <w:rPr>
          <w:rStyle w:val="StyleUnderline"/>
          <w:highlight w:val="green"/>
        </w:rPr>
        <w:t xml:space="preserve">in space </w:t>
      </w:r>
      <w:proofErr w:type="gramStart"/>
      <w:r w:rsidRPr="006D58FC">
        <w:rPr>
          <w:rStyle w:val="StyleUnderline"/>
          <w:highlight w:val="green"/>
        </w:rPr>
        <w:t>refuge</w:t>
      </w:r>
      <w:proofErr w:type="gramEnd"/>
      <w:r w:rsidRPr="00D353FD">
        <w:rPr>
          <w:rStyle w:val="StyleUnderline"/>
        </w:rPr>
        <w:t xml:space="preserve"> but we may expect that many years of isolation in nuclear submarine may be psychologically deleterious as well</w:t>
      </w:r>
      <w:r w:rsidRPr="00D353FD">
        <w:rPr>
          <w:sz w:val="16"/>
        </w:rPr>
        <w:t xml:space="preserve">.12 Margaret Boone Rappaport and Christopher </w:t>
      </w:r>
      <w:proofErr w:type="spellStart"/>
      <w:r w:rsidRPr="00D353FD">
        <w:rPr>
          <w:sz w:val="16"/>
        </w:rPr>
        <w:t>Corbally</w:t>
      </w:r>
      <w:proofErr w:type="spellEnd"/>
      <w:r w:rsidRPr="00D353FD">
        <w:rPr>
          <w:sz w:val="16"/>
        </w:rPr>
        <w:t xml:space="preserve"> (2019) in excellent and detailed way show how challenging psychologically will be every minute of life in confined Mars base. Their analysis may be referred to Earth refuge as well. This psychological harm raises ethical questions. Among them one of the most important is the basic question of the ethics of quality of life: is such kind of life worth to be alive? </w:t>
      </w:r>
    </w:p>
    <w:p w14:paraId="3176D9FA" w14:textId="77777777" w:rsidR="00056452" w:rsidRDefault="00056452" w:rsidP="00056452"/>
    <w:p w14:paraId="37069B30" w14:textId="37D42EB3" w:rsidR="002E1537" w:rsidRDefault="007F027C" w:rsidP="002E1537">
      <w:pPr>
        <w:pStyle w:val="Heading3"/>
      </w:pPr>
      <w:r>
        <w:t>Institutions good</w:t>
      </w:r>
    </w:p>
    <w:p w14:paraId="0C943498" w14:textId="77777777" w:rsidR="00127674" w:rsidRPr="00134750" w:rsidRDefault="00127674" w:rsidP="00127674">
      <w:pPr>
        <w:pStyle w:val="Heading4"/>
        <w:rPr>
          <w:u w:val="single"/>
        </w:rPr>
      </w:pPr>
      <w:r w:rsidRPr="00134750">
        <w:t xml:space="preserve">Their analytic is </w:t>
      </w:r>
      <w:r w:rsidRPr="00134750">
        <w:rPr>
          <w:u w:val="single"/>
        </w:rPr>
        <w:t>too abstracted</w:t>
      </w:r>
      <w:r w:rsidRPr="00134750">
        <w:t xml:space="preserve"> and conflates </w:t>
      </w:r>
      <w:r w:rsidRPr="00134750">
        <w:rPr>
          <w:u w:val="single"/>
        </w:rPr>
        <w:t>a metaphysical constant</w:t>
      </w:r>
      <w:r w:rsidRPr="00134750">
        <w:t xml:space="preserve"> with </w:t>
      </w:r>
      <w:r w:rsidRPr="00134750">
        <w:rPr>
          <w:u w:val="single"/>
        </w:rPr>
        <w:t>discrete events</w:t>
      </w:r>
      <w:r w:rsidRPr="00134750">
        <w:t xml:space="preserve"> of oppression</w:t>
      </w:r>
    </w:p>
    <w:p w14:paraId="2CB2504F" w14:textId="77777777" w:rsidR="00127674" w:rsidRPr="00134750" w:rsidRDefault="00127674" w:rsidP="00127674">
      <w:r w:rsidRPr="00134750">
        <w:rPr>
          <w:rStyle w:val="Style13ptBold"/>
        </w:rPr>
        <w:t>Pappas 17</w:t>
      </w:r>
      <w:r w:rsidRPr="00134750">
        <w:t xml:space="preserve"> – PhD, Associate Professor of Philosophy at Texas A&amp; M University (Gregory, “The Limitations and Dangers of Decolonial Philosophies: Lessons from Zapatista Luis </w:t>
      </w:r>
      <w:proofErr w:type="spellStart"/>
      <w:r w:rsidRPr="00134750">
        <w:t>Villoro</w:t>
      </w:r>
      <w:proofErr w:type="spellEnd"/>
      <w:r w:rsidRPr="00134750">
        <w:t xml:space="preserve">,” </w:t>
      </w:r>
      <w:r w:rsidRPr="00134750">
        <w:rPr>
          <w:i/>
        </w:rPr>
        <w:t>Radical Philosophy Review</w:t>
      </w:r>
      <w:r w:rsidRPr="00134750">
        <w:t>, DOI: 10.5840/radphilrev201732768) --- ability edited</w:t>
      </w:r>
    </w:p>
    <w:p w14:paraId="4FBFBD2A" w14:textId="77777777" w:rsidR="00127674" w:rsidRDefault="00127674" w:rsidP="00127674">
      <w:pPr>
        <w:rPr>
          <w:rStyle w:val="TitleChar"/>
        </w:rPr>
      </w:pPr>
      <w:r w:rsidRPr="00134750">
        <w:rPr>
          <w:sz w:val="14"/>
        </w:rPr>
        <w:t xml:space="preserve">For </w:t>
      </w:r>
      <w:proofErr w:type="spellStart"/>
      <w:r w:rsidRPr="00134750">
        <w:rPr>
          <w:sz w:val="14"/>
        </w:rPr>
        <w:t>decolonialists</w:t>
      </w:r>
      <w:proofErr w:type="spellEnd"/>
      <w:r w:rsidRPr="00134750">
        <w:rPr>
          <w:sz w:val="14"/>
        </w:rPr>
        <w:t xml:space="preserve"> the sickness that afflicts Latin America is the global hegemony—economic, military, political, and cultural—of the West, first via Europe and then the United States, broadcast under the philosophy of the Enlightenment with Europe carrying the mission. As </w:t>
      </w:r>
      <w:proofErr w:type="spellStart"/>
      <w:r w:rsidRPr="00134750">
        <w:rPr>
          <w:sz w:val="14"/>
        </w:rPr>
        <w:t>Vallega</w:t>
      </w:r>
      <w:proofErr w:type="spellEnd"/>
      <w:r w:rsidRPr="00134750">
        <w:rPr>
          <w:sz w:val="14"/>
        </w:rPr>
        <w:t xml:space="preserve"> explains, “Latin America suffered and continues to suffer under western hegemonic modernity and its system of power and knowledge.”19 </w:t>
      </w:r>
      <w:proofErr w:type="spellStart"/>
      <w:r w:rsidRPr="00134750">
        <w:rPr>
          <w:sz w:val="14"/>
        </w:rPr>
        <w:t>Villoro</w:t>
      </w:r>
      <w:proofErr w:type="spellEnd"/>
      <w:r w:rsidRPr="00134750">
        <w:rPr>
          <w:sz w:val="14"/>
        </w:rPr>
        <w:t xml:space="preserve"> believed that at the turn of the twentieth century </w:t>
      </w:r>
      <w:r w:rsidRPr="00134750">
        <w:rPr>
          <w:rStyle w:val="TitleChar"/>
        </w:rPr>
        <w:t>one of the modern ideas we inherited that must be questioned is “global explanations” because “general ideologies tend to slip into totalitarianism in our thinking.”</w:t>
      </w:r>
      <w:r w:rsidRPr="00134750">
        <w:rPr>
          <w:sz w:val="14"/>
        </w:rPr>
        <w:t xml:space="preserve">20 I think </w:t>
      </w:r>
      <w:proofErr w:type="spellStart"/>
      <w:r w:rsidRPr="00134750">
        <w:rPr>
          <w:sz w:val="14"/>
        </w:rPr>
        <w:t>Villoro’s</w:t>
      </w:r>
      <w:proofErr w:type="spellEnd"/>
      <w:r w:rsidRPr="00134750">
        <w:rPr>
          <w:sz w:val="14"/>
        </w:rPr>
        <w:t xml:space="preserve"> reservations are warranted and can be extended to decolonial thought. Granted, </w:t>
      </w:r>
      <w:r w:rsidRPr="00201A8D">
        <w:rPr>
          <w:rStyle w:val="TitleChar"/>
        </w:rPr>
        <w:t xml:space="preserve">a </w:t>
      </w:r>
      <w:r w:rsidRPr="006D58FC">
        <w:rPr>
          <w:rStyle w:val="TitleChar"/>
          <w:highlight w:val="green"/>
        </w:rPr>
        <w:t>theory of grand historical evil</w:t>
      </w:r>
      <w:r w:rsidRPr="00134750">
        <w:rPr>
          <w:rStyle w:val="TitleChar"/>
        </w:rPr>
        <w:t xml:space="preserve"> and systematic sickness </w:t>
      </w:r>
      <w:r w:rsidRPr="006D58FC">
        <w:rPr>
          <w:rStyle w:val="TitleChar"/>
          <w:highlight w:val="green"/>
        </w:rPr>
        <w:t>in</w:t>
      </w:r>
      <w:r w:rsidRPr="00134750">
        <w:rPr>
          <w:rStyle w:val="TitleChar"/>
        </w:rPr>
        <w:t xml:space="preserve"> the </w:t>
      </w:r>
      <w:r w:rsidRPr="006D58FC">
        <w:rPr>
          <w:rStyle w:val="TitleChar"/>
          <w:highlight w:val="green"/>
        </w:rPr>
        <w:t>America</w:t>
      </w:r>
      <w:r w:rsidRPr="00134750">
        <w:rPr>
          <w:rStyle w:val="TitleChar"/>
        </w:rPr>
        <w:t xml:space="preserve">s </w:t>
      </w:r>
      <w:r w:rsidRPr="006D58FC">
        <w:rPr>
          <w:rStyle w:val="TitleChar"/>
          <w:highlight w:val="green"/>
        </w:rPr>
        <w:t>can</w:t>
      </w:r>
      <w:r w:rsidRPr="00134750">
        <w:rPr>
          <w:rStyle w:val="TitleChar"/>
        </w:rPr>
        <w:t xml:space="preserve"> have great explanatory power and </w:t>
      </w:r>
      <w:r w:rsidRPr="006D58FC">
        <w:rPr>
          <w:rStyle w:val="TitleChar"/>
          <w:highlight w:val="green"/>
        </w:rPr>
        <w:t>provide theoretical comfort</w:t>
      </w:r>
      <w:r w:rsidRPr="00134750">
        <w:rPr>
          <w:rStyle w:val="TitleChar"/>
        </w:rPr>
        <w:t xml:space="preserve">,21 </w:t>
      </w:r>
      <w:r w:rsidRPr="006D58FC">
        <w:rPr>
          <w:rStyle w:val="Emphasis"/>
          <w:highlight w:val="green"/>
        </w:rPr>
        <w:t>but</w:t>
      </w:r>
      <w:r w:rsidRPr="00134750">
        <w:rPr>
          <w:rStyle w:val="TitleChar"/>
        </w:rPr>
        <w:t xml:space="preserve"> </w:t>
      </w:r>
      <w:r w:rsidRPr="00134750">
        <w:rPr>
          <w:sz w:val="14"/>
        </w:rPr>
        <w:t>where are we standing when we start with such large historical metanarratives?</w:t>
      </w:r>
      <w:r w:rsidRPr="00134750">
        <w:rPr>
          <w:rStyle w:val="TitleChar"/>
        </w:rPr>
        <w:t xml:space="preserve"> </w:t>
      </w:r>
      <w:r w:rsidRPr="006D58FC">
        <w:rPr>
          <w:rStyle w:val="Emphasis"/>
          <w:highlight w:val="green"/>
        </w:rPr>
        <w:t>How is it</w:t>
      </w:r>
      <w:r w:rsidRPr="00134750">
        <w:rPr>
          <w:rStyle w:val="Emphasis"/>
        </w:rPr>
        <w:t xml:space="preserve"> this </w:t>
      </w:r>
      <w:r w:rsidRPr="006D58FC">
        <w:rPr>
          <w:rStyle w:val="Emphasis"/>
          <w:highlight w:val="green"/>
        </w:rPr>
        <w:t>not a God’s-eye view of history?</w:t>
      </w:r>
      <w:r w:rsidRPr="00134750">
        <w:rPr>
          <w:rStyle w:val="TitleChar"/>
        </w:rPr>
        <w:t xml:space="preserve"> </w:t>
      </w:r>
      <w:r w:rsidRPr="00134750">
        <w:rPr>
          <w:sz w:val="14"/>
        </w:rPr>
        <w:t xml:space="preserve">Is there a danger of </w:t>
      </w:r>
      <w:r w:rsidRPr="00134750">
        <w:rPr>
          <w:rStyle w:val="TitleChar"/>
        </w:rPr>
        <w:t xml:space="preserve">slipping back into a form of universalism, which they have explicitly avoided? </w:t>
      </w:r>
      <w:r w:rsidRPr="00201A8D">
        <w:rPr>
          <w:rStyle w:val="TitleChar"/>
        </w:rPr>
        <w:t xml:space="preserve">Isn’t there </w:t>
      </w:r>
      <w:r w:rsidRPr="006D58FC">
        <w:rPr>
          <w:rStyle w:val="TitleChar"/>
          <w:highlight w:val="green"/>
        </w:rPr>
        <w:t>a danger</w:t>
      </w:r>
      <w:r w:rsidRPr="00134750">
        <w:rPr>
          <w:rStyle w:val="TitleChar"/>
        </w:rPr>
        <w:t xml:space="preserve"> that </w:t>
      </w:r>
      <w:r w:rsidRPr="006D58FC">
        <w:rPr>
          <w:rStyle w:val="TitleChar"/>
          <w:highlight w:val="green"/>
        </w:rPr>
        <w:t>when a theory</w:t>
      </w:r>
      <w:r w:rsidRPr="00134750">
        <w:rPr>
          <w:rStyle w:val="TitleChar"/>
        </w:rPr>
        <w:t xml:space="preserve"> explains so much it </w:t>
      </w:r>
      <w:r w:rsidRPr="006D58FC">
        <w:rPr>
          <w:rStyle w:val="TitleChar"/>
          <w:highlight w:val="green"/>
        </w:rPr>
        <w:t>becomes</w:t>
      </w:r>
      <w:r w:rsidRPr="00134750">
        <w:rPr>
          <w:rStyle w:val="TitleChar"/>
        </w:rPr>
        <w:t xml:space="preserve"> </w:t>
      </w:r>
      <w:proofErr w:type="spellStart"/>
      <w:r w:rsidRPr="006D58FC">
        <w:rPr>
          <w:rStyle w:val="Emphasis"/>
          <w:highlight w:val="green"/>
        </w:rPr>
        <w:t>nonfalsifiable</w:t>
      </w:r>
      <w:proofErr w:type="spellEnd"/>
      <w:r w:rsidRPr="00134750">
        <w:rPr>
          <w:rStyle w:val="Emphasis"/>
        </w:rPr>
        <w:t xml:space="preserve"> </w:t>
      </w:r>
      <w:r w:rsidRPr="006D58FC">
        <w:rPr>
          <w:rStyle w:val="Emphasis"/>
          <w:highlight w:val="green"/>
        </w:rPr>
        <w:t>and</w:t>
      </w:r>
      <w:r w:rsidRPr="00134750">
        <w:rPr>
          <w:rStyle w:val="Emphasis"/>
        </w:rPr>
        <w:t xml:space="preserve"> therefore </w:t>
      </w:r>
      <w:r w:rsidRPr="006D58FC">
        <w:rPr>
          <w:rStyle w:val="Emphasis"/>
          <w:highlight w:val="green"/>
        </w:rPr>
        <w:t>nonempirical</w:t>
      </w:r>
      <w:r w:rsidRPr="00134750">
        <w:rPr>
          <w:rStyle w:val="Emphasis"/>
        </w:rPr>
        <w:t>?</w:t>
      </w:r>
      <w:r w:rsidRPr="00134750">
        <w:rPr>
          <w:sz w:val="14"/>
        </w:rPr>
        <w:t xml:space="preserve"> In any case, </w:t>
      </w:r>
      <w:r w:rsidRPr="00134750">
        <w:rPr>
          <w:rStyle w:val="TitleChar"/>
        </w:rPr>
        <w:t>the</w:t>
      </w:r>
      <w:r w:rsidRPr="00134750">
        <w:rPr>
          <w:sz w:val="14"/>
        </w:rPr>
        <w:t xml:space="preserve"> quest for a</w:t>
      </w:r>
      <w:r w:rsidRPr="00134750">
        <w:rPr>
          <w:rStyle w:val="TitleChar"/>
        </w:rPr>
        <w:t xml:space="preserve"> comprehensive explanation</w:t>
      </w:r>
      <w:r w:rsidRPr="00134750">
        <w:rPr>
          <w:sz w:val="14"/>
        </w:rPr>
        <w:t xml:space="preserve"> and a grand historical narrative</w:t>
      </w:r>
      <w:r w:rsidRPr="00134750">
        <w:rPr>
          <w:rStyle w:val="TitleChar"/>
        </w:rPr>
        <w:t xml:space="preserve"> is also in danger of not capturing the </w:t>
      </w:r>
      <w:r w:rsidRPr="00134750">
        <w:rPr>
          <w:sz w:val="14"/>
        </w:rPr>
        <w:t>historical and</w:t>
      </w:r>
      <w:r w:rsidRPr="00134750">
        <w:rPr>
          <w:rStyle w:val="TitleChar"/>
        </w:rPr>
        <w:t xml:space="preserve"> concrete particularity (pluralism, complexity, uniqueness) of actual injustices. When we start at the broad level of</w:t>
      </w:r>
      <w:r w:rsidRPr="00134750">
        <w:rPr>
          <w:sz w:val="14"/>
        </w:rPr>
        <w:t xml:space="preserve"> globality and</w:t>
      </w:r>
      <w:r w:rsidRPr="00134750">
        <w:rPr>
          <w:rStyle w:val="TitleChar"/>
        </w:rPr>
        <w:t xml:space="preserve"> history as </w:t>
      </w:r>
      <w:proofErr w:type="spellStart"/>
      <w:r w:rsidRPr="00134750">
        <w:rPr>
          <w:rStyle w:val="TitleChar"/>
        </w:rPr>
        <w:t>decolonialists</w:t>
      </w:r>
      <w:proofErr w:type="spellEnd"/>
      <w:r w:rsidRPr="00134750">
        <w:rPr>
          <w:sz w:val="14"/>
        </w:rPr>
        <w:t xml:space="preserve"> often </w:t>
      </w:r>
      <w:r w:rsidRPr="00134750">
        <w:rPr>
          <w:rStyle w:val="TitleChar"/>
        </w:rPr>
        <w:t xml:space="preserve">do, there is a risk of oversimplifying and encouraging </w:t>
      </w:r>
      <w:r w:rsidRPr="00134750">
        <w:rPr>
          <w:sz w:val="14"/>
        </w:rPr>
        <w:t xml:space="preserve">blindness </w:t>
      </w:r>
      <w:r w:rsidRPr="00134750">
        <w:rPr>
          <w:rStyle w:val="TitleChar"/>
        </w:rPr>
        <w:t xml:space="preserve">[ignorance] about concrete injustices. Consulting </w:t>
      </w:r>
      <w:r w:rsidRPr="006D58FC">
        <w:rPr>
          <w:rStyle w:val="TitleChar"/>
          <w:highlight w:val="green"/>
        </w:rPr>
        <w:t>recent rigorous research</w:t>
      </w:r>
      <w:r w:rsidRPr="00134750">
        <w:rPr>
          <w:rStyle w:val="TitleChar"/>
        </w:rPr>
        <w:t xml:space="preserve"> </w:t>
      </w:r>
      <w:r w:rsidRPr="00134750">
        <w:rPr>
          <w:sz w:val="14"/>
        </w:rPr>
        <w:t>done by historians and social anthropologist about Latin America (more on this later)</w:t>
      </w:r>
      <w:r w:rsidRPr="00134750">
        <w:rPr>
          <w:rStyle w:val="TitleChar"/>
        </w:rPr>
        <w:t xml:space="preserve"> </w:t>
      </w:r>
      <w:r w:rsidRPr="006D58FC">
        <w:rPr>
          <w:rStyle w:val="TitleChar"/>
          <w:highlight w:val="green"/>
        </w:rPr>
        <w:t>confirms</w:t>
      </w:r>
      <w:r w:rsidRPr="00134750">
        <w:rPr>
          <w:rStyle w:val="TitleChar"/>
        </w:rPr>
        <w:t xml:space="preserve"> what many know from simply living there: </w:t>
      </w:r>
      <w:r w:rsidRPr="006D58FC">
        <w:rPr>
          <w:rStyle w:val="TitleChar"/>
          <w:highlight w:val="green"/>
        </w:rPr>
        <w:t>most injustices in</w:t>
      </w:r>
      <w:r w:rsidRPr="00134750">
        <w:rPr>
          <w:rStyle w:val="TitleChar"/>
        </w:rPr>
        <w:t xml:space="preserve"> different parts of the </w:t>
      </w:r>
      <w:r w:rsidRPr="006D58FC">
        <w:rPr>
          <w:rStyle w:val="TitleChar"/>
          <w:highlight w:val="green"/>
        </w:rPr>
        <w:t>America</w:t>
      </w:r>
      <w:r w:rsidRPr="00134750">
        <w:rPr>
          <w:rStyle w:val="TitleChar"/>
        </w:rPr>
        <w:t xml:space="preserve">s </w:t>
      </w:r>
      <w:r w:rsidRPr="006D58FC">
        <w:rPr>
          <w:rStyle w:val="TitleChar"/>
          <w:highlight w:val="green"/>
        </w:rPr>
        <w:t xml:space="preserve">are </w:t>
      </w:r>
      <w:r w:rsidRPr="006D58FC">
        <w:rPr>
          <w:rStyle w:val="Emphasis"/>
          <w:highlight w:val="green"/>
        </w:rPr>
        <w:t>so complex</w:t>
      </w:r>
      <w:r w:rsidRPr="006D58FC">
        <w:rPr>
          <w:rStyle w:val="TitleChar"/>
          <w:highlight w:val="green"/>
        </w:rPr>
        <w:t xml:space="preserve"> that any simple explanation merits the suspicion of being </w:t>
      </w:r>
      <w:r w:rsidRPr="006D58FC">
        <w:rPr>
          <w:rStyle w:val="Emphasis"/>
          <w:highlight w:val="green"/>
        </w:rPr>
        <w:t>wishful</w:t>
      </w:r>
      <w:r w:rsidRPr="006D58FC">
        <w:rPr>
          <w:rStyle w:val="TitleChar"/>
          <w:highlight w:val="green"/>
        </w:rPr>
        <w:t xml:space="preserve"> </w:t>
      </w:r>
      <w:r w:rsidRPr="006D58FC">
        <w:rPr>
          <w:rStyle w:val="Emphasis"/>
          <w:highlight w:val="green"/>
        </w:rPr>
        <w:t>thinking</w:t>
      </w:r>
      <w:r w:rsidRPr="00134750">
        <w:rPr>
          <w:rStyle w:val="TitleChar"/>
        </w:rPr>
        <w:t xml:space="preserve">. </w:t>
      </w:r>
      <w:r w:rsidRPr="00134750">
        <w:rPr>
          <w:sz w:val="14"/>
        </w:rPr>
        <w:t xml:space="preserve">To be fair, compared to Marxism the decolonial turn added complexity and made a significant shift. Marxism as a tool was not sensitive enough to the realities on the ground in Latin America. It was a universal model that did not adequately address its </w:t>
      </w:r>
      <w:proofErr w:type="gramStart"/>
      <w:r w:rsidRPr="00134750">
        <w:rPr>
          <w:sz w:val="14"/>
        </w:rPr>
        <w:t>particular problems</w:t>
      </w:r>
      <w:proofErr w:type="gramEnd"/>
      <w:r w:rsidRPr="00134750">
        <w:rPr>
          <w:sz w:val="14"/>
        </w:rPr>
        <w:t xml:space="preserve">. However, </w:t>
      </w:r>
      <w:proofErr w:type="spellStart"/>
      <w:r w:rsidRPr="00134750">
        <w:rPr>
          <w:sz w:val="14"/>
        </w:rPr>
        <w:t>decolonialists</w:t>
      </w:r>
      <w:proofErr w:type="spellEnd"/>
      <w:r w:rsidRPr="00134750">
        <w:rPr>
          <w:sz w:val="14"/>
        </w:rPr>
        <w:t xml:space="preserve"> do not seem to have abandoned or questioned a similar methodological starting point. As a result, decolonial theories may sometimes be presented with the same pretension of offering a universal diagnosis of the complex and tragic problems of Latin America. Perhaps a more pluralistic and context-sensitive approach could avoid some of the dangers I have presented. Here is where the contrast with </w:t>
      </w:r>
      <w:proofErr w:type="spellStart"/>
      <w:r w:rsidRPr="00134750">
        <w:rPr>
          <w:sz w:val="14"/>
        </w:rPr>
        <w:t>Villoro</w:t>
      </w:r>
      <w:proofErr w:type="spellEnd"/>
      <w:r w:rsidRPr="00134750">
        <w:rPr>
          <w:sz w:val="14"/>
        </w:rPr>
        <w:t xml:space="preserve"> is useful. To be sure, </w:t>
      </w:r>
      <w:proofErr w:type="spellStart"/>
      <w:r w:rsidRPr="00134750">
        <w:rPr>
          <w:sz w:val="14"/>
        </w:rPr>
        <w:t>Villoro</w:t>
      </w:r>
      <w:proofErr w:type="spellEnd"/>
      <w:r w:rsidRPr="00134750">
        <w:rPr>
          <w:sz w:val="14"/>
        </w:rPr>
        <w:t xml:space="preserve"> was critical of the same things as the </w:t>
      </w:r>
      <w:proofErr w:type="spellStart"/>
      <w:r w:rsidRPr="00134750">
        <w:rPr>
          <w:sz w:val="14"/>
        </w:rPr>
        <w:t>decolonialists</w:t>
      </w:r>
      <w:proofErr w:type="spellEnd"/>
      <w:r w:rsidRPr="00134750">
        <w:rPr>
          <w:sz w:val="14"/>
        </w:rPr>
        <w:t xml:space="preserve">: the Eurocentric narrative, modernity, liberalism, and so on. However, when he takes a reflective historical perspective about these large historical and lumpy categories there is a difference in how he does it. He anchors his account in his local present situation, is very specific about what particular aspects of modernity or liberalism are </w:t>
      </w:r>
      <w:proofErr w:type="gramStart"/>
      <w:r w:rsidRPr="00134750">
        <w:rPr>
          <w:sz w:val="14"/>
        </w:rPr>
        <w:t>problematic, and</w:t>
      </w:r>
      <w:proofErr w:type="gramEnd"/>
      <w:r w:rsidRPr="00134750">
        <w:rPr>
          <w:sz w:val="14"/>
        </w:rPr>
        <w:t xml:space="preserve"> does not have one preferred category of analysis such as coloniality. </w:t>
      </w:r>
      <w:r w:rsidRPr="00134750">
        <w:rPr>
          <w:rStyle w:val="TitleChar"/>
        </w:rPr>
        <w:t>For</w:t>
      </w:r>
      <w:r w:rsidRPr="00134750">
        <w:rPr>
          <w:sz w:val="14"/>
        </w:rPr>
        <w:t xml:space="preserve"> most</w:t>
      </w:r>
      <w:r w:rsidRPr="00134750">
        <w:rPr>
          <w:rStyle w:val="TitleChar"/>
        </w:rPr>
        <w:t xml:space="preserve"> decolonial theorists, </w:t>
      </w:r>
      <w:r w:rsidRPr="00134750">
        <w:rPr>
          <w:sz w:val="14"/>
        </w:rPr>
        <w:t>however, the legacy of</w:t>
      </w:r>
      <w:r w:rsidRPr="00134750">
        <w:rPr>
          <w:rStyle w:val="TitleChar"/>
        </w:rPr>
        <w:t xml:space="preserve"> colonialism is central (understood broadly as coloniality), and the situation of the oppressed is</w:t>
      </w:r>
      <w:r w:rsidRPr="00134750">
        <w:rPr>
          <w:sz w:val="14"/>
        </w:rPr>
        <w:t xml:space="preserve"> to be </w:t>
      </w:r>
      <w:r w:rsidRPr="00134750">
        <w:rPr>
          <w:rStyle w:val="TitleChar"/>
        </w:rPr>
        <w:t>analyzed in relation to a global narrative</w:t>
      </w:r>
      <w:r w:rsidRPr="00134750">
        <w:rPr>
          <w:sz w:val="14"/>
        </w:rPr>
        <w:t xml:space="preserve"> in which Europe is at its center or in relation to modernity or a global capitalist system. The decolonial project is centered on detecting plural manifestations of the single evolving domination (a social pathology) that started in 1492. Liberation is understood as decolonization via undoing “the coloniality of power” and affirming what has been “conceal[ed] by the Western modern epistemic hegemony.”22 In contrast, at the center of </w:t>
      </w:r>
      <w:proofErr w:type="spellStart"/>
      <w:r w:rsidRPr="00134750">
        <w:rPr>
          <w:sz w:val="14"/>
        </w:rPr>
        <w:t>Villoro’s</w:t>
      </w:r>
      <w:proofErr w:type="spellEnd"/>
      <w:r w:rsidRPr="00134750">
        <w:rPr>
          <w:sz w:val="14"/>
        </w:rPr>
        <w:t xml:space="preserve"> approach is liberation from domination, and </w:t>
      </w:r>
      <w:r w:rsidRPr="00201A8D">
        <w:rPr>
          <w:rStyle w:val="TitleChar"/>
        </w:rPr>
        <w:t>the causes of domination are</w:t>
      </w:r>
      <w:r w:rsidRPr="00201A8D">
        <w:rPr>
          <w:sz w:val="14"/>
        </w:rPr>
        <w:t xml:space="preserve"> plural and </w:t>
      </w:r>
      <w:r w:rsidRPr="00201A8D">
        <w:rPr>
          <w:rStyle w:val="TitleChar"/>
        </w:rPr>
        <w:t>contextual and therefore</w:t>
      </w:r>
      <w:r w:rsidRPr="00134750">
        <w:rPr>
          <w:rStyle w:val="TitleChar"/>
        </w:rPr>
        <w:t xml:space="preserve"> </w:t>
      </w:r>
      <w:r w:rsidRPr="006D58FC">
        <w:rPr>
          <w:rStyle w:val="TitleChar"/>
          <w:highlight w:val="green"/>
        </w:rPr>
        <w:t>too complex to be</w:t>
      </w:r>
      <w:r w:rsidRPr="00134750">
        <w:rPr>
          <w:sz w:val="14"/>
        </w:rPr>
        <w:t xml:space="preserve"> articulated or framed by a global theory of domination. For </w:t>
      </w:r>
      <w:proofErr w:type="spellStart"/>
      <w:r w:rsidRPr="00134750">
        <w:rPr>
          <w:sz w:val="14"/>
        </w:rPr>
        <w:t>Villoro</w:t>
      </w:r>
      <w:proofErr w:type="spellEnd"/>
      <w:r w:rsidRPr="00134750">
        <w:rPr>
          <w:sz w:val="14"/>
        </w:rPr>
        <w:t xml:space="preserve"> liberation is a local event; one of its tools is to sometimes take a global perspective, and the complexity of the problems on the ground may not be </w:t>
      </w:r>
      <w:r w:rsidRPr="006D58FC">
        <w:rPr>
          <w:rStyle w:val="TitleChar"/>
          <w:highlight w:val="green"/>
        </w:rPr>
        <w:t xml:space="preserve">fully captured by </w:t>
      </w:r>
      <w:r w:rsidRPr="00201A8D">
        <w:rPr>
          <w:rStyle w:val="TitleChar"/>
        </w:rPr>
        <w:t xml:space="preserve">even our </w:t>
      </w:r>
      <w:r w:rsidRPr="006D58FC">
        <w:rPr>
          <w:rStyle w:val="TitleChar"/>
          <w:highlight w:val="green"/>
        </w:rPr>
        <w:t>best academic global historical narratives</w:t>
      </w:r>
      <w:r w:rsidRPr="00134750">
        <w:rPr>
          <w:rStyle w:val="TitleChar"/>
        </w:rPr>
        <w:t xml:space="preserve"> and categories</w:t>
      </w:r>
      <w:r w:rsidRPr="00134750">
        <w:rPr>
          <w:sz w:val="14"/>
        </w:rPr>
        <w:t xml:space="preserve">. He inquired into the history of a systematic injustice </w:t>
      </w:r>
      <w:proofErr w:type="gramStart"/>
      <w:r w:rsidRPr="00134750">
        <w:rPr>
          <w:sz w:val="14"/>
        </w:rPr>
        <w:t>in order to</w:t>
      </w:r>
      <w:proofErr w:type="gramEnd"/>
      <w:r w:rsidRPr="00134750">
        <w:rPr>
          <w:sz w:val="14"/>
        </w:rPr>
        <w:t xml:space="preserve"> facilitate inquiry into the present unique, context-bound injustice. If injustice is an </w:t>
      </w:r>
      <w:proofErr w:type="gramStart"/>
      <w:r w:rsidRPr="00134750">
        <w:rPr>
          <w:sz w:val="14"/>
        </w:rPr>
        <w:t>illness</w:t>
      </w:r>
      <w:proofErr w:type="gramEnd"/>
      <w:r w:rsidRPr="00134750">
        <w:rPr>
          <w:sz w:val="14"/>
        </w:rPr>
        <w:t xml:space="preserve"> then </w:t>
      </w:r>
      <w:proofErr w:type="spellStart"/>
      <w:r w:rsidRPr="00134750">
        <w:rPr>
          <w:sz w:val="14"/>
        </w:rPr>
        <w:t>Villoro’s</w:t>
      </w:r>
      <w:proofErr w:type="spellEnd"/>
      <w:r w:rsidRPr="00134750">
        <w:rPr>
          <w:sz w:val="14"/>
        </w:rPr>
        <w:t xml:space="preserve"> approach takes as its main focus diagnosing and treating the particular present illness, i.e., the particular injustice in a corner of Mexico, and not a global “social pathology” or some single transhistorical source of injustice. As concepts and categories, global hierarchies, white supremacy, and coloniality can be great tools that can have planetary significance. One could even argue that they pick out much-larger areas of people’s lives and injustices than the categories of class and gender. However, </w:t>
      </w:r>
      <w:proofErr w:type="gramStart"/>
      <w:r w:rsidRPr="00134750">
        <w:rPr>
          <w:sz w:val="14"/>
        </w:rPr>
        <w:t>in spite of</w:t>
      </w:r>
      <w:proofErr w:type="gramEnd"/>
      <w:r w:rsidRPr="00134750">
        <w:rPr>
          <w:sz w:val="14"/>
        </w:rPr>
        <w:t xml:space="preserve"> their reach and explanatory theoretical value they are nothing more than tools to make reference to and ameliorate particular injustices experienced (suffered) in the midst of a particular and unique relationship in a situation. Why is this important? </w:t>
      </w:r>
      <w:r w:rsidRPr="00134750">
        <w:rPr>
          <w:rStyle w:val="TitleChar"/>
        </w:rPr>
        <w:t>In present situations</w:t>
      </w:r>
      <w:r w:rsidRPr="00134750">
        <w:rPr>
          <w:sz w:val="14"/>
        </w:rPr>
        <w:t xml:space="preserve"> (events) of injustice in the Americas </w:t>
      </w:r>
      <w:r w:rsidRPr="00134750">
        <w:rPr>
          <w:rStyle w:val="TitleChar"/>
        </w:rPr>
        <w:t xml:space="preserve">there are not only </w:t>
      </w:r>
      <w:r w:rsidRPr="00366EC6">
        <w:rPr>
          <w:rStyle w:val="TitleChar"/>
        </w:rPr>
        <w:t>intersecting histories of white supremacy, capitalist exploitation, and patriarchy; there are also unique events</w:t>
      </w:r>
      <w:r w:rsidRPr="00366EC6">
        <w:rPr>
          <w:sz w:val="14"/>
        </w:rPr>
        <w:t>, multiple countries</w:t>
      </w:r>
      <w:r w:rsidRPr="00366EC6">
        <w:rPr>
          <w:rStyle w:val="TitleChar"/>
        </w:rPr>
        <w:t xml:space="preserve"> with different </w:t>
      </w:r>
      <w:r w:rsidRPr="00804867">
        <w:rPr>
          <w:rStyle w:val="TitleChar"/>
        </w:rPr>
        <w:t xml:space="preserve">complex histories </w:t>
      </w:r>
      <w:r w:rsidRPr="00804867">
        <w:rPr>
          <w:sz w:val="14"/>
        </w:rPr>
        <w:t xml:space="preserve">and present circumstances, </w:t>
      </w:r>
      <w:r w:rsidRPr="00804867">
        <w:rPr>
          <w:rStyle w:val="TitleChar"/>
        </w:rPr>
        <w:t>as well as a variety of responsible agents</w:t>
      </w:r>
      <w:r w:rsidRPr="00804867">
        <w:rPr>
          <w:sz w:val="14"/>
        </w:rPr>
        <w:t xml:space="preserve">—local and international governments, corporations, particular </w:t>
      </w:r>
      <w:proofErr w:type="gramStart"/>
      <w:r w:rsidRPr="00804867">
        <w:rPr>
          <w:sz w:val="14"/>
        </w:rPr>
        <w:t>individuals</w:t>
      </w:r>
      <w:proofErr w:type="gramEnd"/>
      <w:r w:rsidRPr="00804867">
        <w:rPr>
          <w:sz w:val="14"/>
        </w:rPr>
        <w:t xml:space="preserve"> and communities.</w:t>
      </w:r>
      <w:r w:rsidRPr="00804867">
        <w:rPr>
          <w:rStyle w:val="TitleChar"/>
        </w:rPr>
        <w:t xml:space="preserve"> Regardless of how much </w:t>
      </w:r>
      <w:r w:rsidRPr="00804867">
        <w:rPr>
          <w:sz w:val="14"/>
        </w:rPr>
        <w:t xml:space="preserve">a theory of global domination that centers on </w:t>
      </w:r>
      <w:r w:rsidRPr="00804867">
        <w:rPr>
          <w:rStyle w:val="TitleChar"/>
        </w:rPr>
        <w:t xml:space="preserve">coloniality can actually explain, it is reasonable to worry about what it leaves out and question the extent to which it really helps those who </w:t>
      </w:r>
      <w:proofErr w:type="gramStart"/>
      <w:r w:rsidRPr="00804867">
        <w:rPr>
          <w:rStyle w:val="TitleChar"/>
        </w:rPr>
        <w:t>are victims of injustice</w:t>
      </w:r>
      <w:proofErr w:type="gramEnd"/>
      <w:r w:rsidRPr="00804867">
        <w:rPr>
          <w:sz w:val="14"/>
        </w:rPr>
        <w:t>. A wider net may bring more fish from the ocean, but I am not sure this applies to injustices.</w:t>
      </w:r>
      <w:r w:rsidRPr="00804867">
        <w:rPr>
          <w:rStyle w:val="TitleChar"/>
        </w:rPr>
        <w:t xml:space="preserve"> Such theories may lead to analysis</w:t>
      </w:r>
      <w:r w:rsidRPr="00804867">
        <w:rPr>
          <w:sz w:val="14"/>
        </w:rPr>
        <w:t xml:space="preserve"> or diagnosis </w:t>
      </w:r>
      <w:r w:rsidRPr="00804867">
        <w:rPr>
          <w:rStyle w:val="TitleChar"/>
        </w:rPr>
        <w:t xml:space="preserve">that while true at some level, may </w:t>
      </w:r>
      <w:proofErr w:type="gramStart"/>
      <w:r w:rsidRPr="00804867">
        <w:rPr>
          <w:sz w:val="14"/>
        </w:rPr>
        <w:t>actually</w:t>
      </w:r>
      <w:r w:rsidRPr="00804867">
        <w:rPr>
          <w:rStyle w:val="TitleChar"/>
        </w:rPr>
        <w:t xml:space="preserve"> have</w:t>
      </w:r>
      <w:proofErr w:type="gramEnd"/>
      <w:r w:rsidRPr="00804867">
        <w:rPr>
          <w:rStyle w:val="TitleChar"/>
        </w:rPr>
        <w:t xml:space="preserve"> very little to offer in terms of more specific diagnoses and solutions that can be of any help to someone suffering an injustice</w:t>
      </w:r>
      <w:r w:rsidRPr="00804867">
        <w:rPr>
          <w:sz w:val="14"/>
        </w:rPr>
        <w:t xml:space="preserve">. However, for </w:t>
      </w:r>
      <w:proofErr w:type="spellStart"/>
      <w:r w:rsidRPr="00804867">
        <w:rPr>
          <w:sz w:val="14"/>
        </w:rPr>
        <w:t>Mignolo</w:t>
      </w:r>
      <w:proofErr w:type="spellEnd"/>
      <w:r w:rsidRPr="00804867">
        <w:rPr>
          <w:sz w:val="14"/>
        </w:rPr>
        <w:t xml:space="preserve"> coloniality is “the underlying logic of the foundation and unfolding of Western civilization from the Renaissance to today”23 </w:t>
      </w:r>
      <w:r w:rsidRPr="00804867">
        <w:rPr>
          <w:rStyle w:val="TitleChar"/>
        </w:rPr>
        <w:t xml:space="preserve">Coloniality helps explain how race and gender became the basis of classification in the Americas, but it remains an open question how these categories </w:t>
      </w:r>
      <w:proofErr w:type="gramStart"/>
      <w:r w:rsidRPr="00804867">
        <w:rPr>
          <w:rStyle w:val="TitleChar"/>
        </w:rPr>
        <w:t>actually operate</w:t>
      </w:r>
      <w:proofErr w:type="gramEnd"/>
      <w:r w:rsidRPr="00804867">
        <w:rPr>
          <w:rStyle w:val="TitleChar"/>
        </w:rPr>
        <w:t xml:space="preserve"> in particular countries or even in particular unjust events. We can say all we want that the oppressed live in power structures located in global hierarchies and a world-system, but that does not fully capture where they are. However useful and true that account may be about someone’s </w:t>
      </w:r>
      <w:proofErr w:type="gramStart"/>
      <w:r w:rsidRPr="00804867">
        <w:rPr>
          <w:rStyle w:val="TitleChar"/>
        </w:rPr>
        <w:t>particular circumstances</w:t>
      </w:r>
      <w:proofErr w:type="gramEnd"/>
      <w:r w:rsidRPr="00804867">
        <w:rPr>
          <w:rStyle w:val="TitleChar"/>
        </w:rPr>
        <w:t xml:space="preserve">, it is still </w:t>
      </w:r>
      <w:proofErr w:type="spellStart"/>
      <w:r w:rsidRPr="00804867">
        <w:rPr>
          <w:rStyle w:val="Emphasis"/>
        </w:rPr>
        <w:t>overabstracted</w:t>
      </w:r>
      <w:proofErr w:type="spellEnd"/>
      <w:r w:rsidRPr="00804867">
        <w:rPr>
          <w:rStyle w:val="TitleChar"/>
        </w:rPr>
        <w:t xml:space="preserve">. Knowing </w:t>
      </w:r>
      <w:r w:rsidRPr="00804867">
        <w:rPr>
          <w:sz w:val="14"/>
        </w:rPr>
        <w:t>how people have been classified according to</w:t>
      </w:r>
      <w:r w:rsidRPr="00804867">
        <w:rPr>
          <w:rStyle w:val="TitleChar"/>
        </w:rPr>
        <w:t xml:space="preserve"> a colonial matrix of power is important, but only insofar as it may help us inquire about the present actual causes of an injustice</w:t>
      </w:r>
      <w:r w:rsidRPr="00804867">
        <w:rPr>
          <w:sz w:val="14"/>
        </w:rPr>
        <w:t xml:space="preserve">. Moreover, </w:t>
      </w:r>
      <w:r w:rsidRPr="00804867">
        <w:rPr>
          <w:rStyle w:val="TitleChar"/>
        </w:rPr>
        <w:t>it is not obvious how the use of a single</w:t>
      </w:r>
      <w:r w:rsidRPr="00804867">
        <w:rPr>
          <w:sz w:val="14"/>
        </w:rPr>
        <w:t xml:space="preserve"> name and the </w:t>
      </w:r>
      <w:r w:rsidRPr="00804867">
        <w:rPr>
          <w:rStyle w:val="TitleChar"/>
        </w:rPr>
        <w:t>prism</w:t>
      </w:r>
      <w:r w:rsidRPr="00804867">
        <w:rPr>
          <w:sz w:val="14"/>
        </w:rPr>
        <w:t xml:space="preserve"> of a single cause </w:t>
      </w:r>
      <w:r w:rsidRPr="00804867">
        <w:rPr>
          <w:rStyle w:val="TitleChar"/>
        </w:rPr>
        <w:t xml:space="preserve">helps in trying to ameliorate the particular and context-specific evils from which </w:t>
      </w:r>
      <w:proofErr w:type="gramStart"/>
      <w:r w:rsidRPr="00804867">
        <w:rPr>
          <w:rStyle w:val="TitleChar"/>
        </w:rPr>
        <w:t>particular countries</w:t>
      </w:r>
      <w:proofErr w:type="gramEnd"/>
      <w:r w:rsidRPr="00804867">
        <w:rPr>
          <w:rStyle w:val="TitleChar"/>
        </w:rPr>
        <w:t xml:space="preserve"> and people</w:t>
      </w:r>
      <w:r w:rsidRPr="00804867">
        <w:rPr>
          <w:sz w:val="14"/>
        </w:rPr>
        <w:t xml:space="preserve"> in Latin America </w:t>
      </w:r>
      <w:r w:rsidRPr="00804867">
        <w:rPr>
          <w:rStyle w:val="TitleChar"/>
        </w:rPr>
        <w:t>suffer</w:t>
      </w:r>
      <w:r w:rsidRPr="00804867">
        <w:rPr>
          <w:sz w:val="14"/>
        </w:rPr>
        <w:t xml:space="preserve">. One could reply that my worries are misplaced. Calling </w:t>
      </w:r>
      <w:proofErr w:type="gramStart"/>
      <w:r w:rsidRPr="00804867">
        <w:rPr>
          <w:sz w:val="14"/>
        </w:rPr>
        <w:t>decolonization</w:t>
      </w:r>
      <w:proofErr w:type="gramEnd"/>
      <w:r w:rsidRPr="00804867">
        <w:rPr>
          <w:sz w:val="14"/>
        </w:rPr>
        <w:t xml:space="preserve"> the cure may suggest that coloniality is some sort of single homogeneous cause, but the </w:t>
      </w:r>
      <w:proofErr w:type="spellStart"/>
      <w:r w:rsidRPr="00804867">
        <w:rPr>
          <w:rStyle w:val="TitleChar"/>
        </w:rPr>
        <w:t>decolonialists</w:t>
      </w:r>
      <w:proofErr w:type="spellEnd"/>
      <w:r w:rsidRPr="00804867">
        <w:rPr>
          <w:rStyle w:val="TitleChar"/>
        </w:rPr>
        <w:t xml:space="preserve"> have distinguished between different types of coloniality and have included in their diagnosis a plurality of causes such as exploitation of resources, political manipulation, and assimilation of people from other cultures</w:t>
      </w:r>
      <w:r w:rsidRPr="00804867">
        <w:rPr>
          <w:sz w:val="14"/>
        </w:rPr>
        <w:t xml:space="preserve">. If this is the case then why not address these more particular </w:t>
      </w:r>
      <w:proofErr w:type="gramStart"/>
      <w:r w:rsidRPr="00804867">
        <w:rPr>
          <w:sz w:val="14"/>
        </w:rPr>
        <w:t>evils, unless</w:t>
      </w:r>
      <w:proofErr w:type="gramEnd"/>
      <w:r w:rsidRPr="00804867">
        <w:rPr>
          <w:sz w:val="14"/>
        </w:rPr>
        <w:t xml:space="preserve"> one is really committed to some unitary account in which all of these evils can be reduced to a singular cause?</w:t>
      </w:r>
      <w:r w:rsidRPr="00134750">
        <w:rPr>
          <w:rStyle w:val="TitleChar"/>
        </w:rPr>
        <w:t xml:space="preserve"> </w:t>
      </w:r>
    </w:p>
    <w:p w14:paraId="09C8E5A1" w14:textId="77777777" w:rsidR="00127674" w:rsidRPr="00134750" w:rsidRDefault="00127674" w:rsidP="00127674">
      <w:pPr>
        <w:rPr>
          <w:bCs/>
          <w:u w:val="single"/>
        </w:rPr>
      </w:pPr>
    </w:p>
    <w:p w14:paraId="7B1DFE24" w14:textId="77777777" w:rsidR="00127674" w:rsidRPr="00134750" w:rsidRDefault="00127674" w:rsidP="00127674">
      <w:pPr>
        <w:pStyle w:val="Heading4"/>
      </w:pPr>
      <w:r w:rsidRPr="00134750">
        <w:t xml:space="preserve">That </w:t>
      </w:r>
      <w:r w:rsidRPr="00134750">
        <w:rPr>
          <w:u w:val="single"/>
        </w:rPr>
        <w:t>reifies</w:t>
      </w:r>
      <w:r w:rsidRPr="00134750">
        <w:t xml:space="preserve"> a </w:t>
      </w:r>
      <w:r w:rsidRPr="00134750">
        <w:rPr>
          <w:u w:val="single"/>
        </w:rPr>
        <w:t>totalizing understanding</w:t>
      </w:r>
      <w:r w:rsidRPr="00134750">
        <w:t xml:space="preserve"> of </w:t>
      </w:r>
      <w:proofErr w:type="spellStart"/>
      <w:r w:rsidRPr="00134750">
        <w:t>settlerism</w:t>
      </w:r>
      <w:proofErr w:type="spellEnd"/>
      <w:r w:rsidRPr="00134750">
        <w:t xml:space="preserve"> that doom </w:t>
      </w:r>
      <w:r w:rsidRPr="00134750">
        <w:rPr>
          <w:u w:val="single"/>
        </w:rPr>
        <w:t>aff solvency</w:t>
      </w:r>
      <w:r w:rsidRPr="00134750">
        <w:t xml:space="preserve"> and </w:t>
      </w:r>
      <w:r w:rsidRPr="00134750">
        <w:rPr>
          <w:u w:val="single"/>
        </w:rPr>
        <w:t>perpetuates the violence of labor exploitation</w:t>
      </w:r>
      <w:r w:rsidRPr="00134750">
        <w:t xml:space="preserve"> </w:t>
      </w:r>
    </w:p>
    <w:p w14:paraId="48ABB52C" w14:textId="77777777" w:rsidR="00127674" w:rsidRPr="00134750" w:rsidRDefault="00127674" w:rsidP="00127674">
      <w:proofErr w:type="spellStart"/>
      <w:r w:rsidRPr="00134750">
        <w:rPr>
          <w:rStyle w:val="Style13ptBold"/>
        </w:rPr>
        <w:t>Busbridge</w:t>
      </w:r>
      <w:proofErr w:type="spellEnd"/>
      <w:r w:rsidRPr="00134750">
        <w:rPr>
          <w:rStyle w:val="Style13ptBold"/>
        </w:rPr>
        <w:t>, 18</w:t>
      </w:r>
      <w:r w:rsidRPr="00134750">
        <w:t xml:space="preserve">—Research Fellow at the Centre for Dialogue, La Trobe University (Rachel, “Israel-Palestine and the Settler Colonial ‘Turn’: From Interpretation to Decolonization,” Theory, Culture &amp; Society Vol 35, Issue 1, 2018, </w:t>
      </w:r>
      <w:proofErr w:type="spellStart"/>
      <w:r w:rsidRPr="00134750">
        <w:t>dml</w:t>
      </w:r>
      <w:proofErr w:type="spellEnd"/>
      <w:r w:rsidRPr="00134750">
        <w:t>)</w:t>
      </w:r>
    </w:p>
    <w:p w14:paraId="7E5229D4" w14:textId="77777777" w:rsidR="00127674" w:rsidRPr="00134750" w:rsidRDefault="00127674" w:rsidP="00127674">
      <w:pPr>
        <w:rPr>
          <w:sz w:val="10"/>
        </w:rPr>
      </w:pPr>
      <w:r w:rsidRPr="00134750">
        <w:rPr>
          <w:rStyle w:val="StyleUnderline"/>
        </w:rPr>
        <w:t xml:space="preserve">The prescription for </w:t>
      </w:r>
      <w:proofErr w:type="spellStart"/>
      <w:r w:rsidRPr="00134750">
        <w:rPr>
          <w:rStyle w:val="StyleUnderline"/>
        </w:rPr>
        <w:t>decolonisation</w:t>
      </w:r>
      <w:proofErr w:type="spellEnd"/>
      <w:r w:rsidRPr="00134750">
        <w:rPr>
          <w:sz w:val="10"/>
        </w:rPr>
        <w:t xml:space="preserve">—that is, </w:t>
      </w:r>
      <w:r w:rsidRPr="00134750">
        <w:rPr>
          <w:rStyle w:val="StyleUnderline"/>
        </w:rPr>
        <w:t xml:space="preserve">a normative project committed to the </w:t>
      </w:r>
      <w:r w:rsidRPr="00134750">
        <w:rPr>
          <w:rStyle w:val="Emphasis"/>
        </w:rPr>
        <w:t xml:space="preserve">liberation of the </w:t>
      </w:r>
      <w:proofErr w:type="spellStart"/>
      <w:r w:rsidRPr="00134750">
        <w:rPr>
          <w:rStyle w:val="Emphasis"/>
        </w:rPr>
        <w:t>colonised</w:t>
      </w:r>
      <w:proofErr w:type="spellEnd"/>
      <w:r w:rsidRPr="00134750">
        <w:rPr>
          <w:rStyle w:val="StyleUnderline"/>
        </w:rPr>
        <w:t xml:space="preserve"> and the </w:t>
      </w:r>
      <w:r w:rsidRPr="00134750">
        <w:rPr>
          <w:rStyle w:val="Emphasis"/>
        </w:rPr>
        <w:t>overturning of colonial relationships of power</w:t>
      </w:r>
      <w:r w:rsidRPr="00134750">
        <w:rPr>
          <w:sz w:val="10"/>
        </w:rPr>
        <w:t xml:space="preserve"> (Kohn &amp; McBride, 2011: 3)—</w:t>
      </w:r>
      <w:r w:rsidRPr="00134750">
        <w:rPr>
          <w:rStyle w:val="StyleUnderline"/>
        </w:rPr>
        <w:t>is</w:t>
      </w:r>
      <w:r w:rsidRPr="00134750">
        <w:rPr>
          <w:sz w:val="10"/>
        </w:rPr>
        <w:t xml:space="preserve"> indeed </w:t>
      </w:r>
      <w:r w:rsidRPr="00134750">
        <w:rPr>
          <w:rStyle w:val="StyleUnderline"/>
        </w:rPr>
        <w:t xml:space="preserve">one of the </w:t>
      </w:r>
      <w:r w:rsidRPr="00134750">
        <w:rPr>
          <w:rStyle w:val="Emphasis"/>
        </w:rPr>
        <w:t>most counterhegemonic implications</w:t>
      </w:r>
      <w:r w:rsidRPr="00134750">
        <w:rPr>
          <w:rStyle w:val="StyleUnderline"/>
        </w:rPr>
        <w:t xml:space="preserve"> of the settler colonial paradigm</w:t>
      </w:r>
      <w:r w:rsidRPr="00134750">
        <w:rPr>
          <w:sz w:val="10"/>
        </w:rPr>
        <w:t xml:space="preserve"> as applied to </w:t>
      </w:r>
      <w:proofErr w:type="spellStart"/>
      <w:r w:rsidRPr="00134750">
        <w:rPr>
          <w:sz w:val="10"/>
        </w:rPr>
        <w:t>IsraelPalestine</w:t>
      </w:r>
      <w:proofErr w:type="spellEnd"/>
      <w:r w:rsidRPr="00134750">
        <w:rPr>
          <w:sz w:val="10"/>
        </w:rPr>
        <w:t xml:space="preserve">, </w:t>
      </w:r>
      <w:r w:rsidRPr="00134750">
        <w:rPr>
          <w:rStyle w:val="StyleUnderline"/>
        </w:rPr>
        <w:t>potentially shifting it from a diagnostic frame to a prognostic one which offers a ‘proposed solution to the problem, or at least a plan of attack’</w:t>
      </w:r>
      <w:r w:rsidRPr="00134750">
        <w:rPr>
          <w:sz w:val="10"/>
        </w:rPr>
        <w:t xml:space="preserve"> (</w:t>
      </w:r>
      <w:proofErr w:type="spellStart"/>
      <w:r w:rsidRPr="00134750">
        <w:rPr>
          <w:sz w:val="10"/>
        </w:rPr>
        <w:t>Benford</w:t>
      </w:r>
      <w:proofErr w:type="spellEnd"/>
      <w:r w:rsidRPr="00134750">
        <w:rPr>
          <w:sz w:val="10"/>
        </w:rPr>
        <w:t xml:space="preserve"> &amp; Snow, 2000: 616). </w:t>
      </w:r>
      <w:r w:rsidRPr="00134750">
        <w:rPr>
          <w:rStyle w:val="StyleUnderline"/>
        </w:rPr>
        <w:t>What</w:t>
      </w:r>
      <w:r w:rsidRPr="00134750">
        <w:rPr>
          <w:sz w:val="10"/>
        </w:rPr>
        <w:t xml:space="preserve">, however, </w:t>
      </w:r>
      <w:r w:rsidRPr="00134750">
        <w:rPr>
          <w:rStyle w:val="StyleUnderline"/>
        </w:rPr>
        <w:t xml:space="preserve">does the settler colonial paradigm offer by way of </w:t>
      </w:r>
      <w:r w:rsidRPr="00134750">
        <w:rPr>
          <w:rStyle w:val="Emphasis"/>
        </w:rPr>
        <w:t xml:space="preserve">envisioning </w:t>
      </w:r>
      <w:proofErr w:type="spellStart"/>
      <w:r w:rsidRPr="00134750">
        <w:rPr>
          <w:rStyle w:val="Emphasis"/>
        </w:rPr>
        <w:t>decolonisation</w:t>
      </w:r>
      <w:proofErr w:type="spellEnd"/>
      <w:r w:rsidRPr="00134750">
        <w:rPr>
          <w:rStyle w:val="StyleUnderline"/>
        </w:rPr>
        <w:t>?</w:t>
      </w:r>
      <w:r w:rsidRPr="00134750">
        <w:rPr>
          <w:sz w:val="10"/>
        </w:rPr>
        <w:t xml:space="preserve"> As Veracini (2007) notes, while settler colonial studies scholars have sought to address the lack of attention paid to the experiences of Indigenous peoples in conventional historiographical accounts of </w:t>
      </w:r>
      <w:proofErr w:type="spellStart"/>
      <w:r w:rsidRPr="00134750">
        <w:rPr>
          <w:sz w:val="10"/>
        </w:rPr>
        <w:t>decolonisation</w:t>
      </w:r>
      <w:proofErr w:type="spellEnd"/>
      <w:r w:rsidRPr="00134750">
        <w:rPr>
          <w:sz w:val="10"/>
        </w:rPr>
        <w:t xml:space="preserve"> (which have mostly focused on settler independence and the loosening of ties to the ‘motherland’), </w:t>
      </w:r>
      <w:r w:rsidRPr="00366EC6">
        <w:rPr>
          <w:rStyle w:val="StyleUnderline"/>
        </w:rPr>
        <w:t>there is</w:t>
      </w:r>
      <w:r w:rsidRPr="00366EC6">
        <w:rPr>
          <w:sz w:val="10"/>
        </w:rPr>
        <w:t xml:space="preserve"> nevertheless </w:t>
      </w:r>
      <w:r w:rsidRPr="00366EC6">
        <w:rPr>
          <w:rStyle w:val="StyleUnderline"/>
        </w:rPr>
        <w:t>a ‘</w:t>
      </w:r>
      <w:r w:rsidRPr="006D58FC">
        <w:rPr>
          <w:rStyle w:val="Emphasis"/>
          <w:highlight w:val="green"/>
        </w:rPr>
        <w:t>narrative deficit</w:t>
      </w:r>
      <w:r w:rsidRPr="006D58FC">
        <w:rPr>
          <w:rStyle w:val="StyleUnderline"/>
          <w:highlight w:val="green"/>
        </w:rPr>
        <w:t xml:space="preserve">’ when </w:t>
      </w:r>
      <w:r w:rsidRPr="00134750">
        <w:rPr>
          <w:rStyle w:val="StyleUnderline"/>
        </w:rPr>
        <w:t xml:space="preserve">it comes to </w:t>
      </w:r>
      <w:r w:rsidRPr="006D58FC">
        <w:rPr>
          <w:rStyle w:val="Emphasis"/>
          <w:highlight w:val="green"/>
        </w:rPr>
        <w:t>imagining</w:t>
      </w:r>
      <w:r w:rsidRPr="00134750">
        <w:rPr>
          <w:rStyle w:val="Emphasis"/>
        </w:rPr>
        <w:t xml:space="preserve"> settler </w:t>
      </w:r>
      <w:proofErr w:type="spellStart"/>
      <w:r w:rsidRPr="006D58FC">
        <w:rPr>
          <w:rStyle w:val="Emphasis"/>
          <w:highlight w:val="green"/>
        </w:rPr>
        <w:t>decolonisation</w:t>
      </w:r>
      <w:proofErr w:type="spellEnd"/>
      <w:r w:rsidRPr="00134750">
        <w:rPr>
          <w:sz w:val="10"/>
        </w:rPr>
        <w:t xml:space="preserve">. While Veracini (2007) relates this deficit to a matter of </w:t>
      </w:r>
      <w:proofErr w:type="spellStart"/>
      <w:r w:rsidRPr="00134750">
        <w:rPr>
          <w:sz w:val="10"/>
        </w:rPr>
        <w:t>conceptualisation</w:t>
      </w:r>
      <w:proofErr w:type="spellEnd"/>
      <w:r w:rsidRPr="00134750">
        <w:rPr>
          <w:sz w:val="10"/>
        </w:rPr>
        <w:t xml:space="preserve">, it is apparent that </w:t>
      </w:r>
      <w:r w:rsidRPr="00366EC6">
        <w:rPr>
          <w:rStyle w:val="StyleUnderline"/>
        </w:rPr>
        <w:t xml:space="preserve">the </w:t>
      </w:r>
      <w:r w:rsidRPr="006D58FC">
        <w:rPr>
          <w:rStyle w:val="Emphasis"/>
          <w:highlight w:val="green"/>
        </w:rPr>
        <w:t xml:space="preserve">structural </w:t>
      </w:r>
      <w:r w:rsidRPr="00134750">
        <w:rPr>
          <w:rStyle w:val="Emphasis"/>
        </w:rPr>
        <w:t>perspective</w:t>
      </w:r>
      <w:r w:rsidRPr="00134750">
        <w:rPr>
          <w:rStyle w:val="StyleUnderline"/>
        </w:rPr>
        <w:t xml:space="preserve"> of the </w:t>
      </w:r>
      <w:r w:rsidRPr="006D58FC">
        <w:rPr>
          <w:rStyle w:val="StyleUnderline"/>
          <w:highlight w:val="green"/>
        </w:rPr>
        <w:t>paradigm</w:t>
      </w:r>
      <w:r w:rsidRPr="00134750">
        <w:rPr>
          <w:sz w:val="10"/>
        </w:rPr>
        <w:t xml:space="preserve"> in many ways </w:t>
      </w:r>
      <w:proofErr w:type="gramStart"/>
      <w:r w:rsidRPr="006D58FC">
        <w:rPr>
          <w:rStyle w:val="Emphasis"/>
          <w:highlight w:val="green"/>
        </w:rPr>
        <w:t>closes down</w:t>
      </w:r>
      <w:proofErr w:type="gramEnd"/>
      <w:r w:rsidRPr="00134750">
        <w:rPr>
          <w:rStyle w:val="Emphasis"/>
        </w:rPr>
        <w:t xml:space="preserve"> possibilities</w:t>
      </w:r>
      <w:r w:rsidRPr="00134750">
        <w:rPr>
          <w:rStyle w:val="StyleUnderline"/>
        </w:rPr>
        <w:t xml:space="preserve"> of </w:t>
      </w:r>
      <w:r w:rsidRPr="00134750">
        <w:rPr>
          <w:rStyle w:val="Emphasis"/>
        </w:rPr>
        <w:t xml:space="preserve">imagining </w:t>
      </w:r>
      <w:r w:rsidRPr="00366EC6">
        <w:rPr>
          <w:rStyle w:val="Emphasis"/>
        </w:rPr>
        <w:t xml:space="preserve">the type of </w:t>
      </w:r>
      <w:r w:rsidRPr="006D58FC">
        <w:rPr>
          <w:rStyle w:val="Emphasis"/>
          <w:highlight w:val="green"/>
        </w:rPr>
        <w:t>social</w:t>
      </w:r>
      <w:r w:rsidRPr="006D58FC">
        <w:rPr>
          <w:rStyle w:val="StyleUnderline"/>
          <w:highlight w:val="green"/>
        </w:rPr>
        <w:t xml:space="preserve"> and </w:t>
      </w:r>
      <w:r w:rsidRPr="006D58FC">
        <w:rPr>
          <w:rStyle w:val="Emphasis"/>
          <w:highlight w:val="green"/>
        </w:rPr>
        <w:t>political transformation</w:t>
      </w:r>
      <w:r w:rsidRPr="006D58FC">
        <w:rPr>
          <w:rStyle w:val="StyleUnderline"/>
          <w:highlight w:val="green"/>
        </w:rPr>
        <w:t xml:space="preserve"> </w:t>
      </w:r>
      <w:r w:rsidRPr="00366EC6">
        <w:rPr>
          <w:rStyle w:val="StyleUnderline"/>
        </w:rPr>
        <w:t>to which</w:t>
      </w:r>
      <w:r w:rsidRPr="00134750">
        <w:rPr>
          <w:rStyle w:val="StyleUnderline"/>
        </w:rPr>
        <w:t xml:space="preserve"> the </w:t>
      </w:r>
      <w:r w:rsidRPr="00134750">
        <w:rPr>
          <w:rStyle w:val="Emphasis"/>
        </w:rPr>
        <w:t xml:space="preserve">notion of </w:t>
      </w:r>
      <w:proofErr w:type="spellStart"/>
      <w:r w:rsidRPr="006D58FC">
        <w:rPr>
          <w:rStyle w:val="Emphasis"/>
          <w:highlight w:val="green"/>
        </w:rPr>
        <w:t>decol</w:t>
      </w:r>
      <w:r w:rsidRPr="00366EC6">
        <w:rPr>
          <w:rStyle w:val="Emphasis"/>
        </w:rPr>
        <w:t>onisation</w:t>
      </w:r>
      <w:proofErr w:type="spellEnd"/>
      <w:r w:rsidRPr="00366EC6">
        <w:rPr>
          <w:rStyle w:val="Emphasis"/>
        </w:rPr>
        <w:t xml:space="preserve"> </w:t>
      </w:r>
      <w:r w:rsidRPr="006D58FC">
        <w:rPr>
          <w:rStyle w:val="Emphasis"/>
          <w:highlight w:val="green"/>
        </w:rPr>
        <w:t>aspires</w:t>
      </w:r>
      <w:r w:rsidRPr="00134750">
        <w:rPr>
          <w:sz w:val="10"/>
        </w:rPr>
        <w:t xml:space="preserve">. In this regard, </w:t>
      </w:r>
      <w:r w:rsidRPr="00134750">
        <w:rPr>
          <w:rStyle w:val="StyleUnderline"/>
        </w:rPr>
        <w:t xml:space="preserve">there is a </w:t>
      </w:r>
      <w:r w:rsidRPr="00134750">
        <w:rPr>
          <w:rStyle w:val="Emphasis"/>
        </w:rPr>
        <w:t>worrying tendency</w:t>
      </w:r>
      <w:r w:rsidRPr="00134750">
        <w:rPr>
          <w:sz w:val="10"/>
        </w:rPr>
        <w:t xml:space="preserve"> (</w:t>
      </w:r>
      <w:r w:rsidRPr="00134750">
        <w:rPr>
          <w:rStyle w:val="StyleUnderline"/>
        </w:rPr>
        <w:t xml:space="preserve">if not </w:t>
      </w:r>
      <w:r w:rsidRPr="00134750">
        <w:rPr>
          <w:rStyle w:val="Emphasis"/>
        </w:rPr>
        <w:t>tautological discrepancy</w:t>
      </w:r>
      <w:r w:rsidRPr="00134750">
        <w:rPr>
          <w:sz w:val="10"/>
        </w:rPr>
        <w:t xml:space="preserve">) </w:t>
      </w:r>
      <w:r w:rsidRPr="00134750">
        <w:rPr>
          <w:rStyle w:val="StyleUnderline"/>
        </w:rPr>
        <w:t xml:space="preserve">in settler colonial studies, where the </w:t>
      </w:r>
      <w:r w:rsidRPr="00134750">
        <w:rPr>
          <w:rStyle w:val="Emphasis"/>
        </w:rPr>
        <w:t xml:space="preserve">only solution to settler colonialism is </w:t>
      </w:r>
      <w:proofErr w:type="spellStart"/>
      <w:r w:rsidRPr="00134750">
        <w:rPr>
          <w:rStyle w:val="Emphasis"/>
        </w:rPr>
        <w:t>decolonisation</w:t>
      </w:r>
      <w:proofErr w:type="spellEnd"/>
      <w:r w:rsidRPr="00134750">
        <w:rPr>
          <w:rStyle w:val="StyleUnderline"/>
        </w:rPr>
        <w:t xml:space="preserve">—which a faithful adherence to the paradigm </w:t>
      </w:r>
      <w:r w:rsidRPr="00134750">
        <w:rPr>
          <w:rStyle w:val="Emphasis"/>
        </w:rPr>
        <w:t>renders largely unachievable</w:t>
      </w:r>
      <w:r w:rsidRPr="00134750">
        <w:rPr>
          <w:rStyle w:val="StyleUnderline"/>
        </w:rPr>
        <w:t xml:space="preserve">, if not </w:t>
      </w:r>
      <w:r w:rsidRPr="00134750">
        <w:rPr>
          <w:rStyle w:val="Emphasis"/>
        </w:rPr>
        <w:t>impossible</w:t>
      </w:r>
      <w:r w:rsidRPr="00134750">
        <w:rPr>
          <w:sz w:val="10"/>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134750">
        <w:rPr>
          <w:rStyle w:val="StyleUnderline"/>
        </w:rPr>
        <w:t>structuralism</w:t>
      </w:r>
      <w:r w:rsidRPr="00134750">
        <w:rPr>
          <w:sz w:val="10"/>
        </w:rPr>
        <w:t xml:space="preserve"> of this account </w:t>
      </w:r>
      <w:r w:rsidRPr="00134750">
        <w:rPr>
          <w:rStyle w:val="StyleUnderline"/>
        </w:rPr>
        <w:t xml:space="preserve">has </w:t>
      </w:r>
      <w:r w:rsidRPr="00134750">
        <w:rPr>
          <w:rStyle w:val="Emphasis"/>
        </w:rPr>
        <w:t>immense power</w:t>
      </w:r>
      <w:r w:rsidRPr="00134750">
        <w:rPr>
          <w:rStyle w:val="StyleUnderline"/>
        </w:rPr>
        <w:t xml:space="preserve"> as a means of mapping forms of injustice and indignity as well as strategies of resistance and refusal</w:t>
      </w:r>
      <w:r w:rsidRPr="00134750">
        <w:rPr>
          <w:sz w:val="10"/>
        </w:rPr>
        <w:t xml:space="preserve">, and Wolfe is careful to show how transmutations of the logic of elimination are complex, variable, discontinuous and uneven. </w:t>
      </w:r>
      <w:r w:rsidRPr="00134750">
        <w:rPr>
          <w:rStyle w:val="StyleUnderline"/>
        </w:rPr>
        <w:t xml:space="preserve">Yet, </w:t>
      </w:r>
      <w:r w:rsidRPr="006D58FC">
        <w:rPr>
          <w:rStyle w:val="StyleUnderline"/>
          <w:highlight w:val="green"/>
        </w:rPr>
        <w:t xml:space="preserve">in seeking to </w:t>
      </w:r>
      <w:r w:rsidRPr="006D58FC">
        <w:rPr>
          <w:rStyle w:val="Emphasis"/>
          <w:highlight w:val="green"/>
        </w:rPr>
        <w:t xml:space="preserve">elucidate </w:t>
      </w:r>
      <w:r w:rsidRPr="00366EC6">
        <w:rPr>
          <w:rStyle w:val="Emphasis"/>
        </w:rPr>
        <w:t xml:space="preserve">the logic of </w:t>
      </w:r>
      <w:r w:rsidRPr="006D58FC">
        <w:rPr>
          <w:rStyle w:val="Emphasis"/>
          <w:highlight w:val="green"/>
        </w:rPr>
        <w:t>elimination</w:t>
      </w:r>
      <w:r w:rsidRPr="006D58FC">
        <w:rPr>
          <w:rStyle w:val="StyleUnderline"/>
          <w:highlight w:val="green"/>
        </w:rPr>
        <w:t xml:space="preserve"> </w:t>
      </w:r>
      <w:r w:rsidRPr="00366EC6">
        <w:rPr>
          <w:rStyle w:val="StyleUnderline"/>
        </w:rPr>
        <w:t xml:space="preserve">as the </w:t>
      </w:r>
      <w:r w:rsidRPr="00366EC6">
        <w:rPr>
          <w:rStyle w:val="Emphasis"/>
        </w:rPr>
        <w:t>overarching historical force</w:t>
      </w:r>
      <w:r w:rsidRPr="00366EC6">
        <w:rPr>
          <w:rStyle w:val="StyleUnderline"/>
        </w:rPr>
        <w:t xml:space="preserve"> guiding settler-native relations </w:t>
      </w:r>
      <w:r w:rsidRPr="006D58FC">
        <w:rPr>
          <w:rStyle w:val="StyleUnderline"/>
          <w:highlight w:val="green"/>
        </w:rPr>
        <w:t xml:space="preserve">there is an </w:t>
      </w:r>
      <w:r w:rsidRPr="006D58FC">
        <w:rPr>
          <w:rStyle w:val="Emphasis"/>
          <w:highlight w:val="green"/>
        </w:rPr>
        <w:t>operational weakness</w:t>
      </w:r>
      <w:r w:rsidRPr="00134750">
        <w:rPr>
          <w:rStyle w:val="StyleUnderline"/>
        </w:rPr>
        <w:t xml:space="preserve"> in the theory, </w:t>
      </w:r>
      <w:r w:rsidRPr="006D58FC">
        <w:rPr>
          <w:rStyle w:val="StyleUnderline"/>
          <w:highlight w:val="green"/>
        </w:rPr>
        <w:t xml:space="preserve">whereby such a logic is </w:t>
      </w:r>
      <w:r w:rsidRPr="006D58FC">
        <w:rPr>
          <w:rStyle w:val="Emphasis"/>
          <w:highlight w:val="green"/>
        </w:rPr>
        <w:t>simply there</w:t>
      </w:r>
      <w:r w:rsidRPr="006D58FC">
        <w:rPr>
          <w:rStyle w:val="StyleUnderline"/>
          <w:highlight w:val="green"/>
        </w:rPr>
        <w:t xml:space="preserve">, </w:t>
      </w:r>
      <w:proofErr w:type="gramStart"/>
      <w:r w:rsidRPr="00366EC6">
        <w:rPr>
          <w:rStyle w:val="Emphasis"/>
        </w:rPr>
        <w:t>omnipresent</w:t>
      </w:r>
      <w:proofErr w:type="gramEnd"/>
      <w:r w:rsidRPr="00134750">
        <w:rPr>
          <w:rStyle w:val="StyleUnderline"/>
        </w:rPr>
        <w:t xml:space="preserve"> and </w:t>
      </w:r>
      <w:r w:rsidRPr="00134750">
        <w:rPr>
          <w:rStyle w:val="Emphasis"/>
        </w:rPr>
        <w:t>manifest</w:t>
      </w:r>
      <w:r w:rsidRPr="00134750">
        <w:rPr>
          <w:rStyle w:val="StyleUnderline"/>
        </w:rPr>
        <w:t xml:space="preserve"> </w:t>
      </w:r>
      <w:r w:rsidRPr="00366EC6">
        <w:rPr>
          <w:rStyle w:val="StyleUnderline"/>
        </w:rPr>
        <w:t xml:space="preserve">even </w:t>
      </w:r>
      <w:r w:rsidRPr="006D58FC">
        <w:rPr>
          <w:rStyle w:val="StyleUnderline"/>
          <w:highlight w:val="green"/>
        </w:rPr>
        <w:t>when</w:t>
      </w:r>
      <w:r w:rsidRPr="00134750">
        <w:rPr>
          <w:rStyle w:val="StyleUnderline"/>
        </w:rPr>
        <w:t xml:space="preserve"> (and perhaps especially when) </w:t>
      </w:r>
      <w:r w:rsidRPr="006D58FC">
        <w:rPr>
          <w:rStyle w:val="StyleUnderline"/>
          <w:highlight w:val="green"/>
        </w:rPr>
        <w:t xml:space="preserve">it </w:t>
      </w:r>
      <w:r w:rsidRPr="006D58FC">
        <w:rPr>
          <w:rStyle w:val="Emphasis"/>
          <w:highlight w:val="green"/>
        </w:rPr>
        <w:t>appears not to be</w:t>
      </w:r>
      <w:r w:rsidRPr="00134750">
        <w:rPr>
          <w:rStyle w:val="StyleUnderline"/>
        </w:rPr>
        <w:t xml:space="preserve">; the settler colonial studies scholar need only </w:t>
      </w:r>
      <w:r w:rsidRPr="00134750">
        <w:rPr>
          <w:rStyle w:val="Emphasis"/>
        </w:rPr>
        <w:t>read it into a situation</w:t>
      </w:r>
      <w:r w:rsidRPr="00134750">
        <w:rPr>
          <w:rStyle w:val="StyleUnderline"/>
        </w:rPr>
        <w:t xml:space="preserve"> or </w:t>
      </w:r>
      <w:r w:rsidRPr="00134750">
        <w:rPr>
          <w:rStyle w:val="Emphasis"/>
        </w:rPr>
        <w:t>context</w:t>
      </w:r>
      <w:r w:rsidRPr="00134750">
        <w:rPr>
          <w:rStyle w:val="StyleUnderline"/>
        </w:rPr>
        <w:t>. It</w:t>
      </w:r>
      <w:r w:rsidRPr="00134750">
        <w:rPr>
          <w:sz w:val="10"/>
        </w:rPr>
        <w:t xml:space="preserve"> thus </w:t>
      </w:r>
      <w:r w:rsidRPr="00134750">
        <w:rPr>
          <w:rStyle w:val="Emphasis"/>
        </w:rPr>
        <w:t>hurtles from the past</w:t>
      </w:r>
      <w:r w:rsidRPr="00134750">
        <w:rPr>
          <w:rStyle w:val="StyleUnderline"/>
        </w:rPr>
        <w:t xml:space="preserve"> to the </w:t>
      </w:r>
      <w:r w:rsidRPr="00134750">
        <w:rPr>
          <w:rStyle w:val="Emphasis"/>
        </w:rPr>
        <w:t>present</w:t>
      </w:r>
      <w:r w:rsidRPr="00134750">
        <w:rPr>
          <w:rStyle w:val="StyleUnderline"/>
        </w:rPr>
        <w:t xml:space="preserve"> into the </w:t>
      </w:r>
      <w:r w:rsidRPr="00134750">
        <w:rPr>
          <w:rStyle w:val="Emphasis"/>
        </w:rPr>
        <w:t>future</w:t>
      </w:r>
      <w:r w:rsidRPr="00134750">
        <w:rPr>
          <w:rStyle w:val="StyleUnderline"/>
        </w:rPr>
        <w:t xml:space="preserve">, never to be fully extinguished until the native is, or until history itself ends. </w:t>
      </w:r>
      <w:r w:rsidRPr="00366EC6">
        <w:rPr>
          <w:rStyle w:val="StyleUnderline"/>
        </w:rPr>
        <w:t xml:space="preserve">There is thus a </w:t>
      </w:r>
      <w:r w:rsidRPr="00366EC6">
        <w:rPr>
          <w:rStyle w:val="Emphasis"/>
        </w:rPr>
        <w:t>powerful ontological</w:t>
      </w:r>
      <w:r w:rsidRPr="00366EC6">
        <w:rPr>
          <w:sz w:val="10"/>
        </w:rPr>
        <w:t xml:space="preserve"> (if not metaphysical) </w:t>
      </w:r>
      <w:r w:rsidRPr="00366EC6">
        <w:rPr>
          <w:rStyle w:val="Emphasis"/>
        </w:rPr>
        <w:t>dimension</w:t>
      </w:r>
      <w:r w:rsidRPr="00366EC6">
        <w:rPr>
          <w:sz w:val="10"/>
        </w:rPr>
        <w:t xml:space="preserve"> to Wolfe’s account, </w:t>
      </w:r>
      <w:r w:rsidRPr="00366EC6">
        <w:rPr>
          <w:rStyle w:val="StyleUnderline"/>
        </w:rPr>
        <w:t>where there is such thing as</w:t>
      </w:r>
      <w:r w:rsidRPr="00134750">
        <w:rPr>
          <w:rStyle w:val="StyleUnderline"/>
        </w:rPr>
        <w:t xml:space="preserve"> </w:t>
      </w:r>
      <w:r w:rsidRPr="006D58FC">
        <w:rPr>
          <w:rStyle w:val="StyleUnderline"/>
          <w:highlight w:val="green"/>
        </w:rPr>
        <w:t>a ‘</w:t>
      </w:r>
      <w:r w:rsidRPr="006D58FC">
        <w:rPr>
          <w:rStyle w:val="Emphasis"/>
          <w:highlight w:val="green"/>
        </w:rPr>
        <w:t>settler will</w:t>
      </w:r>
      <w:r w:rsidRPr="006D58FC">
        <w:rPr>
          <w:rStyle w:val="StyleUnderline"/>
          <w:highlight w:val="green"/>
        </w:rPr>
        <w:t xml:space="preserve">’ that </w:t>
      </w:r>
      <w:r w:rsidRPr="006D58FC">
        <w:rPr>
          <w:rStyle w:val="Emphasis"/>
          <w:highlight w:val="green"/>
        </w:rPr>
        <w:t>inherently desires the elimination of the native</w:t>
      </w:r>
      <w:r w:rsidRPr="00134750">
        <w:rPr>
          <w:rStyle w:val="StyleUnderline"/>
        </w:rPr>
        <w:t xml:space="preserve"> and the distinction between the settler and native </w:t>
      </w:r>
      <w:r w:rsidRPr="00134750">
        <w:rPr>
          <w:rStyle w:val="Emphasis"/>
        </w:rPr>
        <w:t>can only ever be categorical</w:t>
      </w:r>
      <w:r w:rsidRPr="00134750">
        <w:rPr>
          <w:rStyle w:val="StyleUnderline"/>
        </w:rPr>
        <w:t>, founded as it is on the ‘primal binarism of the frontier’</w:t>
      </w:r>
      <w:r w:rsidRPr="00134750">
        <w:rPr>
          <w:sz w:val="10"/>
        </w:rPr>
        <w:t xml:space="preserve"> (2013a: 258). It is here that the differences between earlier settler colonial scholarship on Israel-Palestine and the recent settler colonial turn come into clearest view. While Jamal </w:t>
      </w:r>
      <w:proofErr w:type="spellStart"/>
      <w:r w:rsidRPr="00134750">
        <w:rPr>
          <w:sz w:val="10"/>
        </w:rPr>
        <w:t>Hilal’s</w:t>
      </w:r>
      <w:proofErr w:type="spellEnd"/>
      <w:r w:rsidRPr="00134750">
        <w:rPr>
          <w:sz w:val="10"/>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134750">
        <w:rPr>
          <w:rStyle w:val="StyleUnderline"/>
        </w:rPr>
        <w:t>settler</w:t>
      </w:r>
      <w:r w:rsidRPr="00134750">
        <w:rPr>
          <w:sz w:val="10"/>
        </w:rPr>
        <w:t xml:space="preserve">, who </w:t>
      </w:r>
      <w:r w:rsidRPr="00134750">
        <w:rPr>
          <w:rStyle w:val="StyleUnderline"/>
        </w:rPr>
        <w:t xml:space="preserve">seeks to </w:t>
      </w:r>
      <w:r w:rsidRPr="00134750">
        <w:rPr>
          <w:rStyle w:val="Emphasis"/>
        </w:rPr>
        <w:t>destroy</w:t>
      </w:r>
      <w:r w:rsidRPr="00134750">
        <w:rPr>
          <w:rStyle w:val="StyleUnderline"/>
        </w:rPr>
        <w:t xml:space="preserve"> and </w:t>
      </w:r>
      <w:r w:rsidRPr="00134750">
        <w:rPr>
          <w:rStyle w:val="Emphasis"/>
        </w:rPr>
        <w:t>replace the native</w:t>
      </w:r>
      <w:r w:rsidRPr="00134750">
        <w:rPr>
          <w:rStyle w:val="StyleUnderline"/>
        </w:rPr>
        <w:t xml:space="preserve">, and </w:t>
      </w:r>
      <w:r w:rsidRPr="006D58FC">
        <w:rPr>
          <w:rStyle w:val="StyleUnderline"/>
          <w:highlight w:val="green"/>
        </w:rPr>
        <w:t>native</w:t>
      </w:r>
      <w:r w:rsidRPr="00134750">
        <w:rPr>
          <w:sz w:val="10"/>
        </w:rPr>
        <w:t xml:space="preserve">, who </w:t>
      </w:r>
      <w:r w:rsidRPr="006D58FC">
        <w:rPr>
          <w:rStyle w:val="Emphasis"/>
          <w:highlight w:val="green"/>
        </w:rPr>
        <w:t>can only ever push back</w:t>
      </w:r>
      <w:r w:rsidRPr="00134750">
        <w:rPr>
          <w:sz w:val="10"/>
        </w:rPr>
        <w:t xml:space="preserve">. Indeed, </w:t>
      </w:r>
      <w:r w:rsidRPr="00134750">
        <w:rPr>
          <w:rStyle w:val="StyleUnderline"/>
        </w:rPr>
        <w:t>if the settler colonial paradigm views history in</w:t>
      </w:r>
      <w:r w:rsidRPr="00134750">
        <w:rPr>
          <w:sz w:val="10"/>
        </w:rPr>
        <w:t xml:space="preserve"> similar </w:t>
      </w:r>
      <w:r w:rsidRPr="00134750">
        <w:rPr>
          <w:rStyle w:val="StyleUnderline"/>
        </w:rPr>
        <w:t>teleological terms</w:t>
      </w:r>
      <w:r w:rsidRPr="00134750">
        <w:rPr>
          <w:sz w:val="10"/>
        </w:rPr>
        <w:t xml:space="preserve"> to the Marxist framework, </w:t>
      </w:r>
      <w:r w:rsidRPr="006D58FC">
        <w:rPr>
          <w:rStyle w:val="StyleUnderline"/>
          <w:highlight w:val="green"/>
        </w:rPr>
        <w:t xml:space="preserve">it </w:t>
      </w:r>
      <w:r w:rsidRPr="006D58FC">
        <w:rPr>
          <w:rStyle w:val="Emphasis"/>
          <w:highlight w:val="green"/>
        </w:rPr>
        <w:t>does not offer</w:t>
      </w:r>
      <w:r w:rsidRPr="006D58FC">
        <w:rPr>
          <w:rStyle w:val="StyleUnderline"/>
          <w:highlight w:val="green"/>
        </w:rPr>
        <w:t xml:space="preserve"> the</w:t>
      </w:r>
      <w:r w:rsidRPr="00134750">
        <w:rPr>
          <w:rStyle w:val="StyleUnderline"/>
        </w:rPr>
        <w:t xml:space="preserve"> same </w:t>
      </w:r>
      <w:r w:rsidRPr="006D58FC">
        <w:rPr>
          <w:rStyle w:val="StyleUnderline"/>
          <w:highlight w:val="green"/>
        </w:rPr>
        <w:t>hopeful vision of a liberated future</w:t>
      </w:r>
      <w:r w:rsidRPr="00134750">
        <w:rPr>
          <w:sz w:val="10"/>
        </w:rPr>
        <w:t xml:space="preserve">. After all, </w:t>
      </w:r>
      <w:r w:rsidRPr="006D58FC">
        <w:rPr>
          <w:rStyle w:val="StyleUnderline"/>
          <w:highlight w:val="green"/>
        </w:rPr>
        <w:t>set</w:t>
      </w:r>
      <w:r w:rsidRPr="00366EC6">
        <w:rPr>
          <w:rStyle w:val="StyleUnderline"/>
        </w:rPr>
        <w:t>tler</w:t>
      </w:r>
      <w:r w:rsidRPr="006D58FC">
        <w:rPr>
          <w:rStyle w:val="StyleUnderline"/>
          <w:highlight w:val="green"/>
        </w:rPr>
        <w:t xml:space="preserve"> col</w:t>
      </w:r>
      <w:r w:rsidRPr="00366EC6">
        <w:rPr>
          <w:rStyle w:val="StyleUnderline"/>
        </w:rPr>
        <w:t xml:space="preserve">onialism has </w:t>
      </w:r>
      <w:r w:rsidRPr="006D58FC">
        <w:rPr>
          <w:rStyle w:val="Emphasis"/>
          <w:highlight w:val="green"/>
        </w:rPr>
        <w:t xml:space="preserve">only </w:t>
      </w:r>
      <w:r w:rsidRPr="00366EC6">
        <w:rPr>
          <w:rStyle w:val="Emphasis"/>
        </w:rPr>
        <w:t>one story</w:t>
      </w:r>
      <w:r w:rsidRPr="00134750">
        <w:rPr>
          <w:rStyle w:val="Emphasis"/>
        </w:rPr>
        <w:t xml:space="preserve"> to tell</w:t>
      </w:r>
      <w:proofErr w:type="gramStart"/>
      <w:r w:rsidRPr="00134750">
        <w:rPr>
          <w:rStyle w:val="StyleUnderline"/>
        </w:rPr>
        <w:t>—‘</w:t>
      </w:r>
      <w:proofErr w:type="gramEnd"/>
      <w:r w:rsidRPr="006D58FC">
        <w:rPr>
          <w:rStyle w:val="StyleUnderline"/>
          <w:highlight w:val="green"/>
        </w:rPr>
        <w:t xml:space="preserve">either </w:t>
      </w:r>
      <w:r w:rsidRPr="006D58FC">
        <w:rPr>
          <w:rStyle w:val="Emphasis"/>
          <w:highlight w:val="green"/>
        </w:rPr>
        <w:t>total victory</w:t>
      </w:r>
      <w:r w:rsidRPr="006D58FC">
        <w:rPr>
          <w:rStyle w:val="StyleUnderline"/>
          <w:highlight w:val="green"/>
        </w:rPr>
        <w:t xml:space="preserve"> or </w:t>
      </w:r>
      <w:r w:rsidRPr="006D58FC">
        <w:rPr>
          <w:rStyle w:val="Emphasis"/>
          <w:highlight w:val="green"/>
        </w:rPr>
        <w:t>total failure</w:t>
      </w:r>
      <w:r w:rsidRPr="006D58FC">
        <w:rPr>
          <w:rStyle w:val="StyleUnderline"/>
          <w:highlight w:val="green"/>
        </w:rPr>
        <w:t>’</w:t>
      </w:r>
      <w:r w:rsidRPr="00134750">
        <w:rPr>
          <w:sz w:val="10"/>
        </w:rPr>
        <w:t xml:space="preserve"> (Veracini, 2007). Veracini’s attempt to disaggregate different forms of settler </w:t>
      </w:r>
      <w:proofErr w:type="spellStart"/>
      <w:r w:rsidRPr="00134750">
        <w:rPr>
          <w:sz w:val="10"/>
        </w:rPr>
        <w:t>decolonisation</w:t>
      </w:r>
      <w:proofErr w:type="spellEnd"/>
      <w:r w:rsidRPr="00134750">
        <w:rPr>
          <w:sz w:val="10"/>
        </w:rPr>
        <w:t xml:space="preserve"> is revealing of the difficulties that come along with this zero-sum perspective. It is significant to note that beyond settler evacuation (which may </w:t>
      </w:r>
      <w:proofErr w:type="spellStart"/>
      <w:r w:rsidRPr="00134750">
        <w:rPr>
          <w:sz w:val="10"/>
        </w:rPr>
        <w:t>decolonise</w:t>
      </w:r>
      <w:proofErr w:type="spellEnd"/>
      <w:r w:rsidRPr="00134750">
        <w:rPr>
          <w:sz w:val="10"/>
        </w:rPr>
        <w:t xml:space="preserve"> territory, he cautions, but not necessarily relationships) the picture he paints is a relatively bleak one. For Veracini (2011: 5), claims for </w:t>
      </w:r>
      <w:proofErr w:type="spellStart"/>
      <w:r w:rsidRPr="00134750">
        <w:rPr>
          <w:sz w:val="10"/>
        </w:rPr>
        <w:t>decolonisation</w:t>
      </w:r>
      <w:proofErr w:type="spellEnd"/>
      <w:r w:rsidRPr="00134750">
        <w:rPr>
          <w:sz w:val="10"/>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134750">
        <w:rPr>
          <w:sz w:val="10"/>
        </w:rPr>
        <w:t>conditions’</w:t>
      </w:r>
      <w:proofErr w:type="gramEnd"/>
      <w:r w:rsidRPr="00134750">
        <w:rPr>
          <w:sz w:val="10"/>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134750">
        <w:rPr>
          <w:sz w:val="10"/>
        </w:rPr>
        <w:t>decolonisation</w:t>
      </w:r>
      <w:proofErr w:type="spellEnd"/>
      <w:r w:rsidRPr="00134750">
        <w:rPr>
          <w:sz w:val="10"/>
        </w:rPr>
        <w:t xml:space="preserve"> </w:t>
      </w:r>
      <w:proofErr w:type="gramStart"/>
      <w:r w:rsidRPr="00134750">
        <w:rPr>
          <w:sz w:val="10"/>
        </w:rPr>
        <w:t>actually enhances</w:t>
      </w:r>
      <w:proofErr w:type="gramEnd"/>
      <w:r w:rsidRPr="00134750">
        <w:rPr>
          <w:sz w:val="10"/>
        </w:rPr>
        <w:t xml:space="preserve"> the subjection of indigenous peoples… it is at best irrelevant and at worst detrimental to indigenous peoples in settler societies (2011: 6-7). The ‘primal binarism of the frontier’ plays a particularly ambivalent role in Veracini’s (2011: 6) formulation, where </w:t>
      </w:r>
      <w:r w:rsidRPr="00134750">
        <w:rPr>
          <w:rStyle w:val="StyleUnderline"/>
        </w:rPr>
        <w:t xml:space="preserve">the </w:t>
      </w:r>
      <w:r w:rsidRPr="00134750">
        <w:rPr>
          <w:rStyle w:val="Emphasis"/>
        </w:rPr>
        <w:t>categorical distinction</w:t>
      </w:r>
      <w:r w:rsidRPr="00134750">
        <w:rPr>
          <w:rStyle w:val="StyleUnderline"/>
        </w:rPr>
        <w:t xml:space="preserve"> between settler and native </w:t>
      </w:r>
      <w:r w:rsidRPr="00134750">
        <w:rPr>
          <w:rStyle w:val="Emphasis"/>
        </w:rPr>
        <w:t>obstructs</w:t>
      </w:r>
      <w:r w:rsidRPr="00134750">
        <w:rPr>
          <w:rStyle w:val="StyleUnderline"/>
        </w:rPr>
        <w:t xml:space="preserve"> the ‘possibility of a genuinely </w:t>
      </w:r>
      <w:proofErr w:type="spellStart"/>
      <w:r w:rsidRPr="00134750">
        <w:rPr>
          <w:rStyle w:val="StyleUnderline"/>
        </w:rPr>
        <w:t>decolonised</w:t>
      </w:r>
      <w:proofErr w:type="spellEnd"/>
      <w:r w:rsidRPr="00134750">
        <w:rPr>
          <w:rStyle w:val="StyleUnderline"/>
        </w:rPr>
        <w:t xml:space="preserve"> relationship’</w:t>
      </w:r>
      <w:r w:rsidRPr="00134750">
        <w:rPr>
          <w:sz w:val="10"/>
        </w:rPr>
        <w:t xml:space="preserve"> (by virtue of its lopsidedness) </w:t>
      </w:r>
      <w:r w:rsidRPr="00134750">
        <w:rPr>
          <w:rStyle w:val="StyleUnderline"/>
        </w:rPr>
        <w:t xml:space="preserve">yet is a </w:t>
      </w:r>
      <w:r w:rsidRPr="00134750">
        <w:rPr>
          <w:rStyle w:val="Emphasis"/>
        </w:rPr>
        <w:t>necessary political strategy</w:t>
      </w:r>
      <w:r w:rsidRPr="00134750">
        <w:rPr>
          <w:rStyle w:val="StyleUnderline"/>
        </w:rPr>
        <w:t xml:space="preserve"> to </w:t>
      </w:r>
      <w:r w:rsidRPr="00134750">
        <w:rPr>
          <w:rStyle w:val="Emphasis"/>
        </w:rPr>
        <w:t>guard against the absorption</w:t>
      </w:r>
      <w:r w:rsidRPr="00134750">
        <w:rPr>
          <w:rStyle w:val="StyleUnderline"/>
        </w:rPr>
        <w:t xml:space="preserve"> of Indigenous people into the settler fold, which would </w:t>
      </w:r>
      <w:r w:rsidRPr="00134750">
        <w:rPr>
          <w:rStyle w:val="Emphasis"/>
        </w:rPr>
        <w:t>represent settler colonialism’s final victory</w:t>
      </w:r>
      <w:r w:rsidRPr="00134750">
        <w:rPr>
          <w:sz w:val="10"/>
        </w:rPr>
        <w:t xml:space="preserve">. </w:t>
      </w:r>
      <w:r w:rsidRPr="00134750">
        <w:rPr>
          <w:rStyle w:val="StyleUnderline"/>
        </w:rPr>
        <w:t xml:space="preserve">The battle here is between a ‘settler colonialism [that] is designed to produce a fundamental discontinuity as its “logic of elimination” runs its course until it actually extinguishes </w:t>
      </w:r>
      <w:r w:rsidRPr="00804867">
        <w:rPr>
          <w:rStyle w:val="StyleUnderline"/>
        </w:rPr>
        <w:t>the settler colonial relation’ and an anti-colonial struggle that ‘</w:t>
      </w:r>
      <w:r w:rsidRPr="00804867">
        <w:rPr>
          <w:rStyle w:val="Emphasis"/>
        </w:rPr>
        <w:t>must aim to keep the settler-indigenous relationship going</w:t>
      </w:r>
      <w:r w:rsidRPr="00804867">
        <w:rPr>
          <w:rStyle w:val="StyleUnderline"/>
        </w:rPr>
        <w:t>’</w:t>
      </w:r>
      <w:r w:rsidRPr="00804867">
        <w:rPr>
          <w:sz w:val="10"/>
        </w:rPr>
        <w:t xml:space="preserve"> (2011: 7). In other words, </w:t>
      </w:r>
      <w:r w:rsidRPr="00804867">
        <w:rPr>
          <w:rStyle w:val="StyleUnderline"/>
        </w:rPr>
        <w:t xml:space="preserve">the categorical distinction produced by the frontier </w:t>
      </w:r>
      <w:r w:rsidRPr="00804867">
        <w:rPr>
          <w:rStyle w:val="Emphasis"/>
        </w:rPr>
        <w:t xml:space="preserve">must be maintained </w:t>
      </w:r>
      <w:proofErr w:type="gramStart"/>
      <w:r w:rsidRPr="00804867">
        <w:rPr>
          <w:rStyle w:val="Emphasis"/>
        </w:rPr>
        <w:t>in order to</w:t>
      </w:r>
      <w:proofErr w:type="gramEnd"/>
      <w:r w:rsidRPr="00804867">
        <w:rPr>
          <w:rStyle w:val="Emphasis"/>
        </w:rPr>
        <w:t xml:space="preserve"> struggle against its effects</w:t>
      </w:r>
      <w:r w:rsidRPr="00804867">
        <w:rPr>
          <w:sz w:val="10"/>
        </w:rPr>
        <w:t xml:space="preserve">. Given the lack of options presented to Indigenous peoples by Veracini (2014: 315), his conclusion that settler </w:t>
      </w:r>
      <w:proofErr w:type="spellStart"/>
      <w:r w:rsidRPr="00804867">
        <w:rPr>
          <w:sz w:val="10"/>
        </w:rPr>
        <w:t>decolonisation</w:t>
      </w:r>
      <w:proofErr w:type="spellEnd"/>
      <w:r w:rsidRPr="00804867">
        <w:rPr>
          <w:sz w:val="10"/>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804867">
        <w:rPr>
          <w:sz w:val="10"/>
        </w:rPr>
        <w:t>colonising</w:t>
      </w:r>
      <w:proofErr w:type="spellEnd"/>
      <w:r w:rsidRPr="00804867">
        <w:rPr>
          <w:sz w:val="10"/>
        </w:rPr>
        <w:t xml:space="preserve"> and </w:t>
      </w:r>
      <w:proofErr w:type="spellStart"/>
      <w:r w:rsidRPr="00804867">
        <w:rPr>
          <w:sz w:val="10"/>
        </w:rPr>
        <w:t>decolonising</w:t>
      </w:r>
      <w:proofErr w:type="spellEnd"/>
      <w:r w:rsidRPr="00804867">
        <w:rPr>
          <w:sz w:val="10"/>
        </w:rPr>
        <w:t xml:space="preserve"> (</w:t>
      </w:r>
      <w:proofErr w:type="spellStart"/>
      <w:r w:rsidRPr="00804867">
        <w:rPr>
          <w:sz w:val="10"/>
        </w:rPr>
        <w:t>Curthoys</w:t>
      </w:r>
      <w:proofErr w:type="spellEnd"/>
      <w:r w:rsidRPr="00804867">
        <w:rPr>
          <w:sz w:val="10"/>
        </w:rPr>
        <w:t xml:space="preserve">, 1999: 288). </w:t>
      </w:r>
      <w:r w:rsidRPr="00804867">
        <w:rPr>
          <w:rStyle w:val="StyleUnderline"/>
        </w:rPr>
        <w:t>Given the generally dreadful</w:t>
      </w:r>
      <w:r w:rsidRPr="00804867">
        <w:rPr>
          <w:sz w:val="10"/>
        </w:rPr>
        <w:t xml:space="preserve"> Fourth World </w:t>
      </w:r>
      <w:r w:rsidRPr="00804867">
        <w:rPr>
          <w:rStyle w:val="StyleUnderline"/>
        </w:rPr>
        <w:t>circumstances facing many Indigenous peoples</w:t>
      </w:r>
      <w:r w:rsidRPr="00804867">
        <w:rPr>
          <w:sz w:val="10"/>
        </w:rPr>
        <w:t xml:space="preserve"> in settler societies, </w:t>
      </w:r>
      <w:r w:rsidRPr="00804867">
        <w:rPr>
          <w:rStyle w:val="StyleUnderline"/>
        </w:rPr>
        <w:t xml:space="preserve">it </w:t>
      </w:r>
      <w:r w:rsidRPr="00804867">
        <w:rPr>
          <w:rStyle w:val="Emphasis"/>
        </w:rPr>
        <w:t>could be argued</w:t>
      </w:r>
      <w:r w:rsidRPr="00804867">
        <w:rPr>
          <w:rStyle w:val="StyleUnderline"/>
        </w:rPr>
        <w:t xml:space="preserve"> that there is good reason for</w:t>
      </w:r>
      <w:r w:rsidRPr="00804867">
        <w:rPr>
          <w:sz w:val="10"/>
        </w:rPr>
        <w:t xml:space="preserve"> such </w:t>
      </w:r>
      <w:r w:rsidRPr="00804867">
        <w:rPr>
          <w:rStyle w:val="Emphasis"/>
        </w:rPr>
        <w:t>pessimism</w:t>
      </w:r>
      <w:r w:rsidRPr="00804867">
        <w:rPr>
          <w:sz w:val="10"/>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804867">
        <w:rPr>
          <w:rStyle w:val="Emphasis"/>
        </w:rPr>
        <w:t>Nonetheless</w:t>
      </w:r>
      <w:r w:rsidRPr="00804867">
        <w:rPr>
          <w:rStyle w:val="StyleUnderline"/>
        </w:rPr>
        <w:t xml:space="preserve">, the </w:t>
      </w:r>
      <w:r w:rsidRPr="00804867">
        <w:rPr>
          <w:rStyle w:val="Emphasis"/>
        </w:rPr>
        <w:t>fatalism</w:t>
      </w:r>
      <w:r w:rsidRPr="00804867">
        <w:rPr>
          <w:rStyle w:val="StyleUnderline"/>
        </w:rPr>
        <w:t xml:space="preserve"> of the settler colonial paradigm</w:t>
      </w:r>
      <w:r w:rsidRPr="00804867">
        <w:rPr>
          <w:sz w:val="10"/>
        </w:rPr>
        <w:t xml:space="preserve">—whereby </w:t>
      </w:r>
      <w:proofErr w:type="spellStart"/>
      <w:r w:rsidRPr="00804867">
        <w:rPr>
          <w:sz w:val="10"/>
        </w:rPr>
        <w:t>decolonisation</w:t>
      </w:r>
      <w:proofErr w:type="spellEnd"/>
      <w:r w:rsidRPr="00804867">
        <w:rPr>
          <w:sz w:val="10"/>
        </w:rPr>
        <w:t xml:space="preserve"> is by and large put beyond the realms of possibility—</w:t>
      </w:r>
      <w:r w:rsidRPr="00804867">
        <w:rPr>
          <w:rStyle w:val="StyleUnderline"/>
        </w:rPr>
        <w:t>has</w:t>
      </w:r>
      <w:r w:rsidRPr="00804867">
        <w:rPr>
          <w:sz w:val="10"/>
        </w:rPr>
        <w:t xml:space="preserve"> seen it </w:t>
      </w:r>
      <w:r w:rsidRPr="00804867">
        <w:rPr>
          <w:rStyle w:val="StyleUnderline"/>
        </w:rPr>
        <w:t xml:space="preserve">come under </w:t>
      </w:r>
      <w:r w:rsidRPr="00804867">
        <w:rPr>
          <w:rStyle w:val="Emphasis"/>
        </w:rPr>
        <w:t>considerable critique</w:t>
      </w:r>
      <w:r w:rsidRPr="00804867">
        <w:rPr>
          <w:rStyle w:val="StyleUnderline"/>
        </w:rPr>
        <w:t xml:space="preserve"> for </w:t>
      </w:r>
      <w:r w:rsidRPr="00804867">
        <w:rPr>
          <w:rStyle w:val="Emphasis"/>
        </w:rPr>
        <w:t>reifying settler colonialism</w:t>
      </w:r>
      <w:r w:rsidRPr="00804867">
        <w:rPr>
          <w:rStyle w:val="StyleUnderline"/>
        </w:rPr>
        <w:t xml:space="preserve"> as a transhistorical meta-structure where colonial relations of domination are </w:t>
      </w:r>
      <w:r w:rsidRPr="00804867">
        <w:rPr>
          <w:rStyle w:val="Emphasis"/>
        </w:rPr>
        <w:t>inevitable</w:t>
      </w:r>
      <w:r w:rsidRPr="00804867">
        <w:rPr>
          <w:sz w:val="10"/>
        </w:rPr>
        <w:t xml:space="preserve"> (Macoun &amp; </w:t>
      </w:r>
      <w:proofErr w:type="spellStart"/>
      <w:r w:rsidRPr="00804867">
        <w:rPr>
          <w:sz w:val="10"/>
        </w:rPr>
        <w:t>Strakosch</w:t>
      </w:r>
      <w:proofErr w:type="spellEnd"/>
      <w:r w:rsidRPr="00804867">
        <w:rPr>
          <w:sz w:val="10"/>
        </w:rPr>
        <w:t xml:space="preserve">, 2013: 435; </w:t>
      </w:r>
      <w:proofErr w:type="spellStart"/>
      <w:r w:rsidRPr="00804867">
        <w:rPr>
          <w:sz w:val="10"/>
        </w:rPr>
        <w:t>Snelgrove</w:t>
      </w:r>
      <w:proofErr w:type="spellEnd"/>
      <w:r w:rsidRPr="00804867">
        <w:rPr>
          <w:sz w:val="10"/>
        </w:rPr>
        <w:t xml:space="preserve"> et al., 2014: 9). </w:t>
      </w:r>
      <w:r w:rsidRPr="00804867">
        <w:rPr>
          <w:rStyle w:val="StyleUnderline"/>
        </w:rPr>
        <w:t>Not only does</w:t>
      </w:r>
      <w:r w:rsidRPr="00804867">
        <w:rPr>
          <w:sz w:val="10"/>
        </w:rPr>
        <w:t xml:space="preserve"> Wolfe’s </w:t>
      </w:r>
      <w:r w:rsidRPr="00804867">
        <w:rPr>
          <w:rStyle w:val="StyleUnderline"/>
        </w:rPr>
        <w:t xml:space="preserve">ontology </w:t>
      </w:r>
      <w:r w:rsidRPr="00804867">
        <w:rPr>
          <w:rStyle w:val="Emphasis"/>
        </w:rPr>
        <w:t>erase contingency</w:t>
      </w:r>
      <w:r w:rsidRPr="00804867">
        <w:rPr>
          <w:rStyle w:val="StyleUnderline"/>
        </w:rPr>
        <w:t xml:space="preserve">, </w:t>
      </w:r>
      <w:r w:rsidRPr="00804867">
        <w:rPr>
          <w:rStyle w:val="Emphasis"/>
        </w:rPr>
        <w:t>heterogeneity</w:t>
      </w:r>
      <w:r w:rsidRPr="00804867">
        <w:rPr>
          <w:rStyle w:val="StyleUnderline"/>
        </w:rPr>
        <w:t xml:space="preserve"> and (crucially) </w:t>
      </w:r>
      <w:r w:rsidRPr="00804867">
        <w:rPr>
          <w:rStyle w:val="Emphasis"/>
        </w:rPr>
        <w:t>agency</w:t>
      </w:r>
      <w:r w:rsidRPr="00804867">
        <w:rPr>
          <w:sz w:val="10"/>
        </w:rPr>
        <w:t xml:space="preserve"> (</w:t>
      </w:r>
      <w:proofErr w:type="spellStart"/>
      <w:r w:rsidRPr="00804867">
        <w:rPr>
          <w:sz w:val="10"/>
        </w:rPr>
        <w:t>Merlan</w:t>
      </w:r>
      <w:proofErr w:type="spellEnd"/>
      <w:r w:rsidRPr="00804867">
        <w:rPr>
          <w:sz w:val="10"/>
        </w:rPr>
        <w:t xml:space="preserve">, 1997; </w:t>
      </w:r>
      <w:proofErr w:type="spellStart"/>
      <w:r w:rsidRPr="00804867">
        <w:rPr>
          <w:sz w:val="10"/>
        </w:rPr>
        <w:t>Rowse</w:t>
      </w:r>
      <w:proofErr w:type="spellEnd"/>
      <w:r w:rsidRPr="00804867">
        <w:rPr>
          <w:sz w:val="10"/>
        </w:rPr>
        <w:t xml:space="preserve">, 2014), </w:t>
      </w:r>
      <w:r w:rsidRPr="00804867">
        <w:rPr>
          <w:rStyle w:val="StyleUnderline"/>
        </w:rPr>
        <w:t xml:space="preserve">but its </w:t>
      </w:r>
      <w:proofErr w:type="spellStart"/>
      <w:r w:rsidRPr="00804867">
        <w:rPr>
          <w:rStyle w:val="StyleUnderline"/>
        </w:rPr>
        <w:t>polarised</w:t>
      </w:r>
      <w:proofErr w:type="spellEnd"/>
      <w:r w:rsidRPr="00804867">
        <w:rPr>
          <w:rStyle w:val="StyleUnderline"/>
        </w:rPr>
        <w:t xml:space="preserve"> framework effectively ‘</w:t>
      </w:r>
      <w:r w:rsidRPr="00804867">
        <w:rPr>
          <w:rStyle w:val="Emphasis"/>
        </w:rPr>
        <w:t>puts politics to death</w:t>
      </w:r>
      <w:r w:rsidRPr="00804867">
        <w:rPr>
          <w:rStyle w:val="StyleUnderline"/>
        </w:rPr>
        <w:t>’</w:t>
      </w:r>
      <w:r w:rsidRPr="00804867">
        <w:rPr>
          <w:sz w:val="10"/>
        </w:rPr>
        <w:t xml:space="preserve"> (Svirsky, 2014: 327). In response to such critiques, Wolfe (2013a: 213) suggests that ‘the repudiation of binarism’ may just represent a ‘settler perspective’. However, as Elizabeth Povinelli (1997: 22) has astutely shown, it is in this regard that </w:t>
      </w:r>
      <w:r w:rsidRPr="00804867">
        <w:rPr>
          <w:rStyle w:val="StyleUnderline"/>
        </w:rPr>
        <w:t xml:space="preserve">the </w:t>
      </w:r>
      <w:proofErr w:type="spellStart"/>
      <w:r w:rsidRPr="00804867">
        <w:rPr>
          <w:rStyle w:val="Emphasis"/>
        </w:rPr>
        <w:t>totalising</w:t>
      </w:r>
      <w:proofErr w:type="spellEnd"/>
      <w:r w:rsidRPr="00804867">
        <w:rPr>
          <w:rStyle w:val="Emphasis"/>
        </w:rPr>
        <w:t xml:space="preserve"> logic</w:t>
      </w:r>
      <w:r w:rsidRPr="00804867">
        <w:rPr>
          <w:rStyle w:val="StyleUnderline"/>
        </w:rPr>
        <w:t xml:space="preserve"> of</w:t>
      </w:r>
      <w:r w:rsidRPr="00804867">
        <w:rPr>
          <w:sz w:val="10"/>
        </w:rPr>
        <w:t xml:space="preserve"> Wolfe’s </w:t>
      </w:r>
      <w:r w:rsidRPr="00804867">
        <w:rPr>
          <w:rStyle w:val="StyleUnderline"/>
        </w:rPr>
        <w:t xml:space="preserve">structure of invasion </w:t>
      </w:r>
      <w:r w:rsidRPr="00804867">
        <w:rPr>
          <w:rStyle w:val="Emphasis"/>
        </w:rPr>
        <w:t>rests on a disciplinary gesture</w:t>
      </w:r>
      <w:r w:rsidRPr="00804867">
        <w:rPr>
          <w:rStyle w:val="StyleUnderline"/>
        </w:rPr>
        <w:t xml:space="preserve"> where ‘</w:t>
      </w:r>
      <w:r w:rsidRPr="00804867">
        <w:rPr>
          <w:rStyle w:val="Emphasis"/>
        </w:rPr>
        <w:t>any discussion</w:t>
      </w:r>
      <w:r w:rsidRPr="00804867">
        <w:rPr>
          <w:rStyle w:val="StyleUnderline"/>
        </w:rPr>
        <w:t xml:space="preserve"> which </w:t>
      </w:r>
      <w:r w:rsidRPr="00804867">
        <w:rPr>
          <w:rStyle w:val="Emphasis"/>
        </w:rPr>
        <w:t>does not insist</w:t>
      </w:r>
      <w:r w:rsidRPr="00804867">
        <w:rPr>
          <w:rStyle w:val="StyleUnderline"/>
        </w:rPr>
        <w:t xml:space="preserve"> on the polarity of the [settler] colonial project’ is </w:t>
      </w:r>
      <w:r w:rsidRPr="00804867">
        <w:rPr>
          <w:rStyle w:val="Emphasis"/>
        </w:rPr>
        <w:t>assimilationist</w:t>
      </w:r>
      <w:r w:rsidRPr="00804867">
        <w:rPr>
          <w:rStyle w:val="StyleUnderline"/>
        </w:rPr>
        <w:t xml:space="preserve">, worse still, </w:t>
      </w:r>
      <w:r w:rsidRPr="00804867">
        <w:rPr>
          <w:rStyle w:val="Emphasis"/>
        </w:rPr>
        <w:t>genocidal</w:t>
      </w:r>
      <w:r w:rsidRPr="00804867">
        <w:rPr>
          <w:rStyle w:val="StyleUnderline"/>
        </w:rPr>
        <w:t xml:space="preserve"> in effect if not intent. </w:t>
      </w:r>
      <w:r w:rsidRPr="00804867">
        <w:rPr>
          <w:rStyle w:val="Emphasis"/>
        </w:rPr>
        <w:t>Any attempt</w:t>
      </w:r>
      <w:r w:rsidRPr="00804867">
        <w:rPr>
          <w:rStyle w:val="StyleUnderline"/>
        </w:rPr>
        <w:t xml:space="preserve"> to ‘explore the </w:t>
      </w:r>
      <w:r w:rsidRPr="00804867">
        <w:rPr>
          <w:rStyle w:val="Emphasis"/>
        </w:rPr>
        <w:t>dialogical</w:t>
      </w:r>
      <w:r w:rsidRPr="00804867">
        <w:rPr>
          <w:rStyle w:val="StyleUnderline"/>
        </w:rPr>
        <w:t xml:space="preserve"> or </w:t>
      </w:r>
      <w:r w:rsidRPr="00804867">
        <w:rPr>
          <w:rStyle w:val="Emphasis"/>
        </w:rPr>
        <w:t>hybrid nature</w:t>
      </w:r>
      <w:r w:rsidRPr="00804867">
        <w:rPr>
          <w:rStyle w:val="StyleUnderline"/>
        </w:rPr>
        <w:t xml:space="preserve"> of colonial subjectivity’—which would entail </w:t>
      </w:r>
      <w:r w:rsidRPr="00804867">
        <w:rPr>
          <w:rStyle w:val="Emphasis"/>
        </w:rPr>
        <w:t>working beyond the bounds of absolute polarity</w:t>
      </w:r>
      <w:r w:rsidRPr="00804867">
        <w:rPr>
          <w:rStyle w:val="StyleUnderline"/>
        </w:rPr>
        <w:t xml:space="preserve">—is </w:t>
      </w:r>
      <w:r w:rsidRPr="00804867">
        <w:rPr>
          <w:rStyle w:val="Emphasis"/>
        </w:rPr>
        <w:t>disciplined as complicit</w:t>
      </w:r>
      <w:r w:rsidRPr="00804867">
        <w:rPr>
          <w:rStyle w:val="StyleUnderline"/>
        </w:rPr>
        <w:t xml:space="preserve"> in the settler colonial project itself, leaving ‘the </w:t>
      </w:r>
      <w:r w:rsidRPr="00804867">
        <w:rPr>
          <w:rStyle w:val="Emphasis"/>
        </w:rPr>
        <w:t xml:space="preserve">only </w:t>
      </w:r>
      <w:proofErr w:type="spellStart"/>
      <w:r w:rsidRPr="00804867">
        <w:rPr>
          <w:rStyle w:val="Emphasis"/>
        </w:rPr>
        <w:t>nonassimilationist</w:t>
      </w:r>
      <w:proofErr w:type="spellEnd"/>
      <w:r w:rsidRPr="00804867">
        <w:rPr>
          <w:rStyle w:val="Emphasis"/>
        </w:rPr>
        <w:t xml:space="preserve"> position</w:t>
      </w:r>
      <w:r w:rsidRPr="00804867">
        <w:rPr>
          <w:rStyle w:val="StyleUnderline"/>
        </w:rPr>
        <w:t xml:space="preserve"> one that </w:t>
      </w:r>
      <w:r w:rsidRPr="00804867">
        <w:rPr>
          <w:rStyle w:val="Emphasis"/>
        </w:rPr>
        <w:t>adheres strictly</w:t>
      </w:r>
      <w:r w:rsidRPr="00804867">
        <w:rPr>
          <w:rStyle w:val="StyleUnderline"/>
        </w:rPr>
        <w:t xml:space="preserve"> and </w:t>
      </w:r>
      <w:r w:rsidRPr="00804867">
        <w:rPr>
          <w:rStyle w:val="Emphasis"/>
        </w:rPr>
        <w:t>solely</w:t>
      </w:r>
      <w:r w:rsidRPr="00804867">
        <w:rPr>
          <w:rStyle w:val="StyleUnderline"/>
        </w:rPr>
        <w:t xml:space="preserve"> to a </w:t>
      </w:r>
      <w:r w:rsidRPr="00804867">
        <w:rPr>
          <w:rStyle w:val="Emphasis"/>
        </w:rPr>
        <w:t>critique</w:t>
      </w:r>
      <w:r w:rsidRPr="00804867">
        <w:rPr>
          <w:rStyle w:val="StyleUnderline"/>
        </w:rPr>
        <w:t xml:space="preserve"> of [settler] state discourse’. This gesture not only </w:t>
      </w:r>
      <w:r w:rsidRPr="00804867">
        <w:rPr>
          <w:rStyle w:val="Emphasis"/>
        </w:rPr>
        <w:t>disallows the possibility of counter-publics</w:t>
      </w:r>
      <w:r w:rsidRPr="00804867">
        <w:rPr>
          <w:rStyle w:val="StyleUnderline"/>
        </w:rPr>
        <w:t xml:space="preserve"> and </w:t>
      </w:r>
      <w:r w:rsidRPr="00804867">
        <w:rPr>
          <w:rStyle w:val="Emphasis"/>
        </w:rPr>
        <w:t>strategic alliances</w:t>
      </w:r>
      <w:r w:rsidRPr="00804867">
        <w:rPr>
          <w:rStyle w:val="StyleUnderline"/>
        </w:rPr>
        <w:t xml:space="preserve"> (even limited ones), but also </w:t>
      </w:r>
      <w:r w:rsidRPr="00804867">
        <w:rPr>
          <w:rStyle w:val="Emphasis"/>
        </w:rPr>
        <w:t>comes dangerously close</w:t>
      </w:r>
      <w:r w:rsidRPr="00804867">
        <w:rPr>
          <w:rStyle w:val="StyleUnderline"/>
        </w:rPr>
        <w:t xml:space="preserve"> to ‘</w:t>
      </w:r>
      <w:r w:rsidRPr="00804867">
        <w:rPr>
          <w:rStyle w:val="Emphasis"/>
        </w:rPr>
        <w:t>resistance as acquiescence</w:t>
      </w:r>
      <w:r w:rsidRPr="00804867">
        <w:rPr>
          <w:rStyle w:val="StyleUnderline"/>
        </w:rPr>
        <w:t xml:space="preserve">’ insofar as the settler colonial studies scholar may </w:t>
      </w:r>
      <w:r w:rsidRPr="00804867">
        <w:rPr>
          <w:rStyle w:val="Emphasis"/>
        </w:rPr>
        <w:t>malign the structures set in play</w:t>
      </w:r>
      <w:r w:rsidRPr="00804867">
        <w:rPr>
          <w:rStyle w:val="StyleUnderline"/>
        </w:rPr>
        <w:t xml:space="preserve"> by settler colonialism, but </w:t>
      </w:r>
      <w:r w:rsidRPr="00804867">
        <w:rPr>
          <w:rStyle w:val="Emphasis"/>
        </w:rPr>
        <w:t>only from a safe distance unsullied by the messiness</w:t>
      </w:r>
      <w:r w:rsidRPr="00804867">
        <w:rPr>
          <w:rStyle w:val="StyleUnderline"/>
        </w:rPr>
        <w:t xml:space="preserve"> of ambivalences and contradictions of settler and Native subjectivities and relations. </w:t>
      </w:r>
      <w:r w:rsidRPr="00804867">
        <w:rPr>
          <w:rStyle w:val="Emphasis"/>
        </w:rPr>
        <w:t>Opposition</w:t>
      </w:r>
      <w:r w:rsidRPr="00804867">
        <w:rPr>
          <w:rStyle w:val="StyleUnderline"/>
        </w:rPr>
        <w:t xml:space="preserve"> is thus left as our </w:t>
      </w:r>
      <w:r w:rsidRPr="00804867">
        <w:rPr>
          <w:rStyle w:val="Emphasis"/>
        </w:rPr>
        <w:t>only option</w:t>
      </w:r>
      <w:r w:rsidRPr="00804867">
        <w:rPr>
          <w:rStyle w:val="StyleUnderline"/>
        </w:rPr>
        <w:t>, but</w:t>
      </w:r>
      <w:r w:rsidRPr="00804867">
        <w:rPr>
          <w:sz w:val="10"/>
        </w:rPr>
        <w:t xml:space="preserve">, as we know from critical anti-colonial and postcolonial scholarship, </w:t>
      </w:r>
      <w:r w:rsidRPr="00804867">
        <w:rPr>
          <w:rStyle w:val="StyleUnderline"/>
        </w:rPr>
        <w:t>opposition</w:t>
      </w:r>
      <w:r w:rsidRPr="00804867">
        <w:rPr>
          <w:sz w:val="10"/>
        </w:rPr>
        <w:t xml:space="preserve"> </w:t>
      </w:r>
      <w:proofErr w:type="gramStart"/>
      <w:r w:rsidRPr="00804867">
        <w:rPr>
          <w:sz w:val="10"/>
        </w:rPr>
        <w:t xml:space="preserve">in itself </w:t>
      </w:r>
      <w:r w:rsidRPr="00804867">
        <w:rPr>
          <w:rStyle w:val="StyleUnderline"/>
        </w:rPr>
        <w:t>is</w:t>
      </w:r>
      <w:proofErr w:type="gramEnd"/>
      <w:r w:rsidRPr="00804867">
        <w:rPr>
          <w:rStyle w:val="StyleUnderline"/>
        </w:rPr>
        <w:t xml:space="preserve"> </w:t>
      </w:r>
      <w:r w:rsidRPr="00804867">
        <w:rPr>
          <w:rStyle w:val="Emphasis"/>
        </w:rPr>
        <w:t xml:space="preserve">not </w:t>
      </w:r>
      <w:proofErr w:type="spellStart"/>
      <w:r w:rsidRPr="00804867">
        <w:rPr>
          <w:rStyle w:val="Emphasis"/>
        </w:rPr>
        <w:t>decolonisation</w:t>
      </w:r>
      <w:proofErr w:type="spellEnd"/>
      <w:r w:rsidRPr="00804867">
        <w:rPr>
          <w:sz w:val="10"/>
        </w:rPr>
        <w:t>.</w:t>
      </w:r>
    </w:p>
    <w:p w14:paraId="0D4F98D1" w14:textId="77777777" w:rsidR="00127674" w:rsidRDefault="00127674" w:rsidP="00127674"/>
    <w:p w14:paraId="41A63921" w14:textId="77777777" w:rsidR="00127674" w:rsidRPr="00092012" w:rsidRDefault="00127674" w:rsidP="00127674">
      <w:pPr>
        <w:pStyle w:val="Heading4"/>
        <w:rPr>
          <w:rFonts w:cs="Arial"/>
        </w:rPr>
      </w:pPr>
      <w:r w:rsidRPr="00092012">
        <w:rPr>
          <w:rFonts w:cs="Arial"/>
        </w:rPr>
        <w:t>Strategic engagement is key</w:t>
      </w:r>
      <w:r>
        <w:rPr>
          <w:rFonts w:cs="Arial"/>
        </w:rPr>
        <w:t xml:space="preserve">---structuralism </w:t>
      </w:r>
      <w:r w:rsidRPr="00092012">
        <w:rPr>
          <w:rFonts w:cs="Arial"/>
        </w:rPr>
        <w:t xml:space="preserve">can’t explain decades of indigenous progress </w:t>
      </w:r>
    </w:p>
    <w:p w14:paraId="20EA9177" w14:textId="77777777" w:rsidR="00127674" w:rsidRPr="00092012" w:rsidRDefault="00127674" w:rsidP="00127674">
      <w:proofErr w:type="spellStart"/>
      <w:r w:rsidRPr="00092012">
        <w:rPr>
          <w:rStyle w:val="Style13ptBold"/>
        </w:rPr>
        <w:t>NoiseCat</w:t>
      </w:r>
      <w:proofErr w:type="spellEnd"/>
      <w:r w:rsidRPr="00092012">
        <w:rPr>
          <w:rStyle w:val="Style13ptBold"/>
        </w:rPr>
        <w:t xml:space="preserve"> 17</w:t>
      </w:r>
      <w:r w:rsidRPr="00092012">
        <w:t xml:space="preserve"> (Julian Brave - enrolled member of the </w:t>
      </w:r>
      <w:proofErr w:type="spellStart"/>
      <w:r w:rsidRPr="00092012">
        <w:t>Canim</w:t>
      </w:r>
      <w:proofErr w:type="spellEnd"/>
      <w:r w:rsidRPr="00092012">
        <w:t xml:space="preserve"> Lake Band </w:t>
      </w:r>
      <w:proofErr w:type="spellStart"/>
      <w:r w:rsidRPr="00092012">
        <w:t>Tsq'escen</w:t>
      </w:r>
      <w:proofErr w:type="spellEnd"/>
      <w:r w:rsidRPr="00092012">
        <w:t xml:space="preserve"> in British Columbia where he was nominated to run for Chief in 2014 AND a graduate of Columbia University and the University of Oxford, “When the Indians Defeat the Cowboys,” 1/15/17, https://www.jacobinmag.com/2017/01/standing-rock-indigenous-american-progress/)</w:t>
      </w:r>
    </w:p>
    <w:p w14:paraId="61DB39FA" w14:textId="77777777" w:rsidR="00127674" w:rsidRPr="00804867" w:rsidRDefault="00127674" w:rsidP="00127674">
      <w:pPr>
        <w:rPr>
          <w:rStyle w:val="StyleUnderline"/>
        </w:rPr>
      </w:pPr>
      <w:r w:rsidRPr="00092012">
        <w:rPr>
          <w:rStyle w:val="StyleUnderline"/>
        </w:rPr>
        <w:t>Consider</w:t>
      </w:r>
      <w:r w:rsidRPr="00092012">
        <w:rPr>
          <w:sz w:val="16"/>
        </w:rPr>
        <w:t xml:space="preserve">, for example, </w:t>
      </w:r>
      <w:r w:rsidRPr="00092012">
        <w:rPr>
          <w:rStyle w:val="StyleUnderline"/>
        </w:rPr>
        <w:t>the most cited work in the fields of settler colonial and indigenous studies: “Settler Colonialism and the Elimination of the Native,”</w:t>
      </w:r>
      <w:r w:rsidRPr="00092012">
        <w:rPr>
          <w:sz w:val="16"/>
        </w:rPr>
        <w:t xml:space="preserve"> a 2006 essay by the late radical Australian anthropologist Patrick Wolfe. In a clever turn of phrase, repeated today like a Feuerbach Thesis for indigenous radicals and scholars, </w:t>
      </w:r>
      <w:r w:rsidRPr="00092012">
        <w:rPr>
          <w:rStyle w:val="StyleUnderline"/>
        </w:rPr>
        <w:t>Wolfe described the invasion of indigenous lands as “a structure not an event.” His argument was that settler colonialism — a form of colonialism where colonists come to stay, as in the United States, Canada, Australia, New Zealand, South Africa, Palestine, and some Pacific Islands — requires the elimination of Native people and societies to access and occupy their land.</w:t>
      </w:r>
      <w:r w:rsidRPr="00092012">
        <w:rPr>
          <w:sz w:val="16"/>
        </w:rPr>
        <w:t xml:space="preserve"> As Wolfe put it, “Settler colonialism destroys to replace.” Wolfe’s theory of settler colonialism emerged out of the ongoing “History Wars” in Australia, a public, battle-hardened, and career-defining debate over whether Australia’s treatment of Aborigines should be considered genocide. For decades, specialists have squabbled over the numbers massacred at places like Tasman and Slaughterhouse Creek. These debates remain passionate and deeply controversial. They are tied to political battles over land rights, reconciliation, constitutional recognition, mass incarceration, racism, and Aboriginal treaties. But while his contemporaries tried to win the History Wars by appealing to documents, figures, and definitions, Wolfe sought to reframe the debate. He shifted the focus from determining the point at which butcheries become genocide to the “logic” of eliminating indigenous people over centuries and around the world. Settler colonialism, he argued, is a structural phenomenon that plays an ongoing and central role in shaping the modern world. Wolfe’s was a brilliant intervention. In the jargon-riddled field of postcolonial studies, he homed in on the empires, colonies, states, and territories of ongoing settlement and indigenous dispossession. His theory traveled well. For indigenous scholars and activists from the United States to Palestine and Canada to New Zealand, “settler colonialism” became the dominant framework for understanding ongoing Fourth World struggles. </w:t>
      </w:r>
      <w:r w:rsidRPr="00092012">
        <w:rPr>
          <w:rStyle w:val="StyleUnderline"/>
        </w:rPr>
        <w:t xml:space="preserve">But Wolfe’s theory ran into a rather significant problem — </w:t>
      </w:r>
      <w:r w:rsidRPr="00092012">
        <w:rPr>
          <w:rStyle w:val="Emphasis"/>
        </w:rPr>
        <w:t xml:space="preserve">reality. </w:t>
      </w:r>
      <w:r w:rsidRPr="006D58FC">
        <w:rPr>
          <w:rStyle w:val="StyleUnderline"/>
          <w:highlight w:val="green"/>
        </w:rPr>
        <w:t>If settler societies</w:t>
      </w:r>
      <w:r w:rsidRPr="00092012">
        <w:rPr>
          <w:rStyle w:val="StyleUnderline"/>
        </w:rPr>
        <w:t xml:space="preserve"> like Australia, Canada, New Zealand, and the United States </w:t>
      </w:r>
      <w:r w:rsidRPr="006D58FC">
        <w:rPr>
          <w:rStyle w:val="StyleUnderline"/>
          <w:highlight w:val="green"/>
        </w:rPr>
        <w:t xml:space="preserve">are structurally dependent upon </w:t>
      </w:r>
      <w:r w:rsidRPr="00366EC6">
        <w:rPr>
          <w:rStyle w:val="StyleUnderline"/>
        </w:rPr>
        <w:t xml:space="preserve">the </w:t>
      </w:r>
      <w:r w:rsidRPr="006D58FC">
        <w:rPr>
          <w:rStyle w:val="StyleUnderline"/>
          <w:highlight w:val="green"/>
        </w:rPr>
        <w:t xml:space="preserve">elimination of the Native, </w:t>
      </w:r>
      <w:r w:rsidRPr="006D58FC">
        <w:rPr>
          <w:rStyle w:val="Emphasis"/>
          <w:highlight w:val="green"/>
        </w:rPr>
        <w:t xml:space="preserve">how do we explain the survival, resilience, and resurgence of that same Native? </w:t>
      </w:r>
      <w:r w:rsidRPr="00366EC6">
        <w:rPr>
          <w:rStyle w:val="Emphasis"/>
        </w:rPr>
        <w:t xml:space="preserve">How do we explain the </w:t>
      </w:r>
      <w:r w:rsidRPr="006D58FC">
        <w:rPr>
          <w:rStyle w:val="Emphasis"/>
          <w:highlight w:val="green"/>
        </w:rPr>
        <w:t>global emergence of policies of indigenous self-determination, recognition, and land rights</w:t>
      </w:r>
      <w:r w:rsidRPr="00092012">
        <w:rPr>
          <w:rStyle w:val="Emphasis"/>
        </w:rPr>
        <w:t xml:space="preserve"> in various forms?</w:t>
      </w:r>
      <w:r w:rsidRPr="00092012">
        <w:rPr>
          <w:rStyle w:val="StyleUnderline"/>
        </w:rPr>
        <w:t xml:space="preserve"> Are these policies lipstick on the same colonial pig? Are indigenous people permanently cast in cameo roles — their victories small exceptions that prove the rule? How do we explain Standing Rock? </w:t>
      </w:r>
      <w:r w:rsidRPr="00092012">
        <w:rPr>
          <w:sz w:val="16"/>
        </w:rPr>
        <w:t xml:space="preserve">Wolfe’s theory, however popular and illuminating, is in a sense, a gussied-up version of the inevitable victory of Cowboys over Indians — a reworking of Victorian ideology as critical theory. </w:t>
      </w:r>
      <w:r w:rsidRPr="00092012">
        <w:rPr>
          <w:rStyle w:val="StyleUnderline"/>
        </w:rPr>
        <w:t>The indigenous story unfolding before us demands more.</w:t>
      </w:r>
      <w:r w:rsidRPr="00092012">
        <w:t xml:space="preserve"> </w:t>
      </w:r>
      <w:r w:rsidRPr="00092012">
        <w:rPr>
          <w:sz w:val="16"/>
        </w:rPr>
        <w:t xml:space="preserve">Explaining Standing </w:t>
      </w:r>
      <w:proofErr w:type="gramStart"/>
      <w:r w:rsidRPr="00092012">
        <w:rPr>
          <w:sz w:val="16"/>
        </w:rPr>
        <w:t>Rock</w:t>
      </w:r>
      <w:proofErr w:type="gramEnd"/>
      <w:r w:rsidRPr="00092012">
        <w:rPr>
          <w:sz w:val="16"/>
        </w:rPr>
        <w:t xml:space="preserve"> The Cowboy is supposed to be everything the Indian is not. While the Indian is depicted as a tragic vanquished trope, the Cowboy is a handsome, swaggering, and triumphant trickster. While the Indian retreats into the wild, the Cowboy hunts down his enemies to settle old scores. While the Indian is at best a noble savage and at worst a villain, the Cowboy is a cultural icon and hero. And, while the Indian is a loser, the Cowboy is a winner. </w:t>
      </w:r>
      <w:r w:rsidRPr="00092012">
        <w:rPr>
          <w:rStyle w:val="StyleUnderline"/>
        </w:rPr>
        <w:t>At Standing Rock, generations of myth and folk wisdom proved wrong.</w:t>
      </w:r>
      <w:r w:rsidRPr="00092012">
        <w:rPr>
          <w:sz w:val="16"/>
        </w:rPr>
        <w:t xml:space="preserve"> As Bill McKibben put it in the Guardian, </w:t>
      </w:r>
      <w:r w:rsidRPr="00092012">
        <w:rPr>
          <w:rStyle w:val="StyleUnderline"/>
        </w:rPr>
        <w:t>the Standing Rock movement “is a break in that long-running story, a new chapter.”</w:t>
      </w:r>
      <w:r w:rsidRPr="00092012">
        <w:t xml:space="preserve"> </w:t>
      </w:r>
      <w:r w:rsidRPr="00092012">
        <w:rPr>
          <w:sz w:val="16"/>
        </w:rPr>
        <w:t xml:space="preserve">In a moment when the Left is struggling in the face of a globalizing free market and an ascendant right, </w:t>
      </w:r>
      <w:r w:rsidRPr="00092012">
        <w:rPr>
          <w:rStyle w:val="StyleUnderline"/>
        </w:rPr>
        <w:t>indigenous victory stands as both a surprising puzzle and an intriguing promise. It begs the rarely considered question: why have indigenous people been able to secure a stunning victory while even the most successful movements of late have faltered? And what can other movements learn from Indians?</w:t>
      </w:r>
      <w:r w:rsidRPr="00092012">
        <w:t xml:space="preserve"> </w:t>
      </w:r>
      <w:r w:rsidRPr="00092012">
        <w:rPr>
          <w:sz w:val="16"/>
        </w:rPr>
        <w:t xml:space="preserve">Various voices have risen to offer answers. Writing in the Nation, Audrea Lim argues that </w:t>
      </w:r>
      <w:r w:rsidRPr="00092012">
        <w:rPr>
          <w:rStyle w:val="StyleUnderline"/>
        </w:rPr>
        <w:t>Standing Rock shows a multiracial coalition united against neoliberalism and white supremacy can win in the heartland.</w:t>
      </w:r>
      <w:r w:rsidRPr="00092012">
        <w:rPr>
          <w:sz w:val="16"/>
        </w:rPr>
        <w:t xml:space="preserve"> McKibben and Naomi Klein tout the power of direct action and praise indigenous organizers for catalyzing nonviolent mass resistance. In the New Yorker, novelist Louise Erdrich suggests that Standing Rock prevailed because it offered the world an emotionally, historically, and environmentally compelling story rooted in faith. “Every time the water protectors showed the fortitude of staying on message and advancing through prayer and ceremony, </w:t>
      </w:r>
      <w:r w:rsidRPr="00092012">
        <w:rPr>
          <w:rStyle w:val="StyleUnderline"/>
        </w:rPr>
        <w:t>they gave the rest of the world a template for resistance</w:t>
      </w:r>
      <w:r w:rsidRPr="00092012">
        <w:rPr>
          <w:sz w:val="16"/>
        </w:rPr>
        <w:t xml:space="preserve">,” Erdrich concludes. </w:t>
      </w:r>
      <w:proofErr w:type="gramStart"/>
      <w:r w:rsidRPr="00092012">
        <w:rPr>
          <w:sz w:val="16"/>
        </w:rPr>
        <w:t>All of</w:t>
      </w:r>
      <w:proofErr w:type="gramEnd"/>
      <w:r w:rsidRPr="00092012">
        <w:rPr>
          <w:sz w:val="16"/>
        </w:rPr>
        <w:t xml:space="preserve"> these analyses are accurate, but their individual and collective explanations for the Standing Rock victory are insufficient. They fail to ask key questions about the when, where, how, and who. They do not explain what made this movement and moment different. And perhaps most importantly, in their haste to explain a seemingly improbable and episodic victory, these writers miss the remarkable big picture. Outflanking Corporate Globalization </w:t>
      </w:r>
      <w:r w:rsidRPr="006D58FC">
        <w:rPr>
          <w:rStyle w:val="StyleUnderline"/>
          <w:highlight w:val="green"/>
        </w:rPr>
        <w:t>Since the</w:t>
      </w:r>
      <w:r w:rsidRPr="00092012">
        <w:rPr>
          <w:rStyle w:val="StyleUnderline"/>
        </w:rPr>
        <w:t xml:space="preserve"> </w:t>
      </w:r>
      <w:r w:rsidRPr="00092012">
        <w:rPr>
          <w:rStyle w:val="Emphasis"/>
        </w:rPr>
        <w:t>19</w:t>
      </w:r>
      <w:r w:rsidRPr="006D58FC">
        <w:rPr>
          <w:rStyle w:val="Emphasis"/>
          <w:highlight w:val="green"/>
        </w:rPr>
        <w:t>70s</w:t>
      </w:r>
      <w:r w:rsidRPr="00092012">
        <w:rPr>
          <w:sz w:val="16"/>
        </w:rPr>
        <w:t xml:space="preserve">, unions, public goods, social welfare, and other essential building blocks of social democracy have been beaten back by the free market consensus. Yet over these same decades, </w:t>
      </w:r>
      <w:r w:rsidRPr="006D58FC">
        <w:rPr>
          <w:rStyle w:val="Emphasis"/>
          <w:highlight w:val="green"/>
        </w:rPr>
        <w:t>indigenous rights</w:t>
      </w:r>
      <w:r w:rsidRPr="00092012">
        <w:rPr>
          <w:rStyle w:val="Emphasis"/>
        </w:rPr>
        <w:t xml:space="preserve"> to land, jurisdiction, and sovereignty </w:t>
      </w:r>
      <w:r w:rsidRPr="006D58FC">
        <w:rPr>
          <w:rStyle w:val="Emphasis"/>
          <w:highlight w:val="green"/>
        </w:rPr>
        <w:t>have gained ground.</w:t>
      </w:r>
      <w:r w:rsidRPr="00092012">
        <w:rPr>
          <w:sz w:val="16"/>
        </w:rPr>
        <w:t xml:space="preserve"> At the same time workers lost their unions, the environment was winning a union of its own. That union takes the form of indigenous rights. </w:t>
      </w:r>
      <w:r w:rsidRPr="00092012">
        <w:rPr>
          <w:rStyle w:val="StyleUnderline"/>
        </w:rPr>
        <w:t xml:space="preserve">Credit for these often-overlooked indigenous victories belongs to the indigenous movements that unswervingly pushed for similar goals across decades and even centuries: return of indigenous lands, restoration of indigenous sovereignties, and dignity for indigenous peoples. From the time their lands were seized in the nineteenth century and even before, </w:t>
      </w:r>
      <w:r w:rsidRPr="006D58FC">
        <w:rPr>
          <w:rStyle w:val="StyleUnderline"/>
          <w:highlight w:val="green"/>
        </w:rPr>
        <w:t>indigenous people</w:t>
      </w:r>
      <w:r w:rsidRPr="00092012">
        <w:rPr>
          <w:rStyle w:val="StyleUnderline"/>
        </w:rPr>
        <w:t xml:space="preserve"> came together, </w:t>
      </w:r>
      <w:r w:rsidRPr="006D58FC">
        <w:rPr>
          <w:rStyle w:val="Emphasis"/>
          <w:highlight w:val="green"/>
        </w:rPr>
        <w:t>forming</w:t>
      </w:r>
      <w:r w:rsidRPr="00092012">
        <w:rPr>
          <w:rStyle w:val="StyleUnderline"/>
        </w:rPr>
        <w:t xml:space="preserve"> tribal, intertribal, regional, and national </w:t>
      </w:r>
      <w:r w:rsidRPr="006D58FC">
        <w:rPr>
          <w:rStyle w:val="Emphasis"/>
          <w:highlight w:val="green"/>
        </w:rPr>
        <w:t>coalitions</w:t>
      </w:r>
      <w:r w:rsidRPr="00092012">
        <w:rPr>
          <w:rStyle w:val="StyleUnderline"/>
        </w:rPr>
        <w:t xml:space="preserve"> and organizations. They</w:t>
      </w:r>
      <w:r w:rsidRPr="006D58FC">
        <w:rPr>
          <w:rStyle w:val="StyleUnderline"/>
          <w:highlight w:val="green"/>
        </w:rPr>
        <w:t xml:space="preserve"> </w:t>
      </w:r>
      <w:r w:rsidRPr="006D58FC">
        <w:rPr>
          <w:rStyle w:val="Emphasis"/>
          <w:highlight w:val="green"/>
        </w:rPr>
        <w:t>pressured states</w:t>
      </w:r>
      <w:r w:rsidRPr="00092012">
        <w:rPr>
          <w:sz w:val="16"/>
        </w:rPr>
        <w:t xml:space="preserve"> </w:t>
      </w:r>
      <w:r w:rsidRPr="00092012">
        <w:rPr>
          <w:rStyle w:val="StyleUnderline"/>
        </w:rPr>
        <w:t xml:space="preserve">and empires </w:t>
      </w:r>
      <w:r w:rsidRPr="006D58FC">
        <w:rPr>
          <w:rStyle w:val="StyleUnderline"/>
          <w:highlight w:val="green"/>
        </w:rPr>
        <w:t>built on lands taken from them</w:t>
      </w:r>
      <w:r w:rsidRPr="00092012">
        <w:rPr>
          <w:rStyle w:val="StyleUnderline"/>
        </w:rPr>
        <w:t xml:space="preserve"> to recognize their demands. They stood strong against obstinate and repressive governments determined to claim their remaining territories and assimilate their people into the laboring class. They remained resolute.</w:t>
      </w:r>
      <w:r w:rsidRPr="00092012">
        <w:t xml:space="preserve"> </w:t>
      </w:r>
      <w:r w:rsidRPr="00092012">
        <w:rPr>
          <w:sz w:val="16"/>
        </w:rPr>
        <w:t xml:space="preserve">As the Chiefs of the Syilx, Nlaka’pamux, and Secwepemc nations wrote in a petition to then–Canadian prime minister Wilfrid Laurier in 1910: So long as what we consider justice is withheld from us, so long will dissatisfaction and unrest exist among us, and we will continue to struggle to better ourselves. For the accomplishment of this </w:t>
      </w:r>
      <w:proofErr w:type="gramStart"/>
      <w:r w:rsidRPr="00092012">
        <w:rPr>
          <w:sz w:val="16"/>
        </w:rPr>
        <w:t>end</w:t>
      </w:r>
      <w:proofErr w:type="gramEnd"/>
      <w:r w:rsidRPr="00092012">
        <w:rPr>
          <w:sz w:val="16"/>
        </w:rPr>
        <w:t xml:space="preserve"> we and other Indian tribes of this country are now uniting and we ask the help of yourself and government in this fight for our rights. In moments of global political and economic crisis like the 1880s, 1930s, 1940s, 1970s, and now 2010s, state policies toward indigenous people worldwide often shifted. During the 1880s and 1940s, the United States applied assimilationist pressure on indigenous communities, with disastrous consequences. In the 1880s allotment and privatization policies under the Dawes Act of 1887 splintered indigenous lands and communities and brought poverty and political, social, and cultural erosion. In the 1940s, termination policies designed to eliminate tribes and assimilate Native laborers further devastated indigenous communities. Children were taken from their families and placed in abusive residential schools. Workers were displaced from their homelands and dropped into poverty and homelessness in urban ghettos. Indigenous people, particularly indigenous women, were subjected to sexual violence, sterilization, and medical experimentation. Yet </w:t>
      </w:r>
      <w:r w:rsidRPr="00092012">
        <w:rPr>
          <w:rStyle w:val="StyleUnderline"/>
        </w:rPr>
        <w:t>the stubborn dream of indigenous resurgence endured.</w:t>
      </w:r>
      <w:r w:rsidRPr="00092012">
        <w:rPr>
          <w:sz w:val="16"/>
        </w:rPr>
        <w:t xml:space="preserve"> And crises sometimes ushered in marginal progress. </w:t>
      </w:r>
      <w:r w:rsidRPr="006D58FC">
        <w:rPr>
          <w:rStyle w:val="StyleUnderline"/>
          <w:highlight w:val="green"/>
        </w:rPr>
        <w:t>In the</w:t>
      </w:r>
      <w:r w:rsidRPr="00092012">
        <w:rPr>
          <w:rStyle w:val="StyleUnderline"/>
        </w:rPr>
        <w:t xml:space="preserve"> 19</w:t>
      </w:r>
      <w:r w:rsidRPr="006D58FC">
        <w:rPr>
          <w:rStyle w:val="StyleUnderline"/>
          <w:highlight w:val="green"/>
        </w:rPr>
        <w:t>30s</w:t>
      </w:r>
      <w:r w:rsidRPr="00092012">
        <w:rPr>
          <w:rStyle w:val="StyleUnderline"/>
        </w:rPr>
        <w:t xml:space="preserve">, </w:t>
      </w:r>
      <w:r w:rsidRPr="006D58FC">
        <w:rPr>
          <w:rStyle w:val="Emphasis"/>
          <w:highlight w:val="green"/>
        </w:rPr>
        <w:t>F</w:t>
      </w:r>
      <w:r w:rsidRPr="00092012">
        <w:rPr>
          <w:rStyle w:val="StyleUnderline"/>
        </w:rPr>
        <w:t xml:space="preserve">ranklin </w:t>
      </w:r>
      <w:r w:rsidRPr="006D58FC">
        <w:rPr>
          <w:rStyle w:val="Emphasis"/>
          <w:highlight w:val="green"/>
        </w:rPr>
        <w:t>D</w:t>
      </w:r>
      <w:r w:rsidRPr="00092012">
        <w:rPr>
          <w:rStyle w:val="StyleUnderline"/>
        </w:rPr>
        <w:t xml:space="preserve">elano </w:t>
      </w:r>
      <w:r w:rsidRPr="006D58FC">
        <w:rPr>
          <w:rStyle w:val="Emphasis"/>
          <w:highlight w:val="green"/>
        </w:rPr>
        <w:t>R</w:t>
      </w:r>
      <w:r w:rsidRPr="00092012">
        <w:rPr>
          <w:rStyle w:val="StyleUnderline"/>
        </w:rPr>
        <w:t>oosevelt</w:t>
      </w:r>
      <w:r w:rsidRPr="006D58FC">
        <w:rPr>
          <w:rStyle w:val="Emphasis"/>
          <w:highlight w:val="green"/>
        </w:rPr>
        <w:t>’s</w:t>
      </w:r>
      <w:r w:rsidRPr="00092012">
        <w:rPr>
          <w:rStyle w:val="StyleUnderline"/>
        </w:rPr>
        <w:t xml:space="preserve"> so-called </w:t>
      </w:r>
      <w:r w:rsidRPr="006D58FC">
        <w:rPr>
          <w:rStyle w:val="StyleUnderline"/>
          <w:highlight w:val="green"/>
        </w:rPr>
        <w:t xml:space="preserve">“Indian New Deal” afforded </w:t>
      </w:r>
      <w:proofErr w:type="gramStart"/>
      <w:r w:rsidRPr="006D58FC">
        <w:rPr>
          <w:rStyle w:val="StyleUnderline"/>
          <w:highlight w:val="green"/>
        </w:rPr>
        <w:t>tribes</w:t>
      </w:r>
      <w:proofErr w:type="gramEnd"/>
      <w:r w:rsidRPr="006D58FC">
        <w:rPr>
          <w:rStyle w:val="StyleUnderline"/>
          <w:highlight w:val="green"/>
        </w:rPr>
        <w:t xml:space="preserve"> </w:t>
      </w:r>
      <w:r w:rsidRPr="006D58FC">
        <w:rPr>
          <w:rStyle w:val="Emphasis"/>
          <w:highlight w:val="green"/>
        </w:rPr>
        <w:t xml:space="preserve">greater control over </w:t>
      </w:r>
      <w:r w:rsidRPr="00366EC6">
        <w:rPr>
          <w:rStyle w:val="Emphasis"/>
        </w:rPr>
        <w:t xml:space="preserve">their </w:t>
      </w:r>
      <w:r w:rsidRPr="006D58FC">
        <w:rPr>
          <w:rStyle w:val="Emphasis"/>
          <w:highlight w:val="green"/>
        </w:rPr>
        <w:t>lands and resources</w:t>
      </w:r>
      <w:r w:rsidRPr="00092012">
        <w:rPr>
          <w:rStyle w:val="StyleUnderline"/>
        </w:rPr>
        <w:t xml:space="preserve"> and restored a measure of </w:t>
      </w:r>
      <w:r w:rsidRPr="00804867">
        <w:rPr>
          <w:rStyle w:val="StyleUnderline"/>
        </w:rPr>
        <w:t xml:space="preserve">sovereignty and self-determination. The 1960s and 70s saw the rise of the </w:t>
      </w:r>
      <w:r w:rsidRPr="00804867">
        <w:rPr>
          <w:rStyle w:val="Emphasis"/>
        </w:rPr>
        <w:t>Red Power movement</w:t>
      </w:r>
      <w:r w:rsidRPr="00804867">
        <w:rPr>
          <w:rStyle w:val="StyleUnderline"/>
        </w:rPr>
        <w:t xml:space="preserve">, a momentous breakthrough that pushed the US and Canadian states to </w:t>
      </w:r>
      <w:r w:rsidRPr="00804867">
        <w:rPr>
          <w:rStyle w:val="Emphasis"/>
        </w:rPr>
        <w:t>adopt policies based on recognition</w:t>
      </w:r>
      <w:r w:rsidRPr="00804867">
        <w:rPr>
          <w:rStyle w:val="StyleUnderline"/>
        </w:rPr>
        <w:t xml:space="preserve"> </w:t>
      </w:r>
      <w:r w:rsidRPr="00804867">
        <w:rPr>
          <w:rStyle w:val="Emphasis"/>
        </w:rPr>
        <w:t>instead of assimilation</w:t>
      </w:r>
      <w:r w:rsidRPr="00804867">
        <w:rPr>
          <w:rStyle w:val="StyleUnderline"/>
        </w:rPr>
        <w:t xml:space="preserve">. The contemporaneous </w:t>
      </w:r>
      <w:proofErr w:type="spellStart"/>
      <w:r w:rsidRPr="00804867">
        <w:rPr>
          <w:rStyle w:val="StyleUnderline"/>
        </w:rPr>
        <w:t>Maori</w:t>
      </w:r>
      <w:proofErr w:type="spellEnd"/>
      <w:r w:rsidRPr="00804867">
        <w:rPr>
          <w:rStyle w:val="StyleUnderline"/>
        </w:rPr>
        <w:t xml:space="preserve"> Renaissance in Aotearoa/New Zealand and Aboriginal land rights movement in Australia won similar gains.</w:t>
      </w:r>
      <w:r w:rsidRPr="00804867">
        <w:t xml:space="preserve"> </w:t>
      </w:r>
      <w:r w:rsidRPr="00804867">
        <w:rPr>
          <w:rStyle w:val="StyleUnderline"/>
        </w:rPr>
        <w:t>These movements often found unlikely allies in neoconservatives</w:t>
      </w:r>
      <w:r w:rsidRPr="00804867">
        <w:rPr>
          <w:sz w:val="16"/>
        </w:rPr>
        <w:t xml:space="preserve">, neoliberals, and their predecessors who, beginning in the 1970s and especially from the 1980s onwards, saw indigenous self-determination and autonomy as an opportunity to scale back social welfare spending and reduce indigenous dependence on the government. It was Richard </w:t>
      </w:r>
      <w:r w:rsidRPr="00804867">
        <w:rPr>
          <w:rStyle w:val="Emphasis"/>
        </w:rPr>
        <w:t>Nixon</w:t>
      </w:r>
      <w:r w:rsidRPr="00804867">
        <w:rPr>
          <w:sz w:val="16"/>
        </w:rPr>
        <w:t xml:space="preserve"> who </w:t>
      </w:r>
      <w:r w:rsidRPr="00804867">
        <w:rPr>
          <w:rStyle w:val="StyleUnderline"/>
        </w:rPr>
        <w:t xml:space="preserve">inaugurated the current era of </w:t>
      </w:r>
      <w:r w:rsidRPr="00804867">
        <w:rPr>
          <w:rStyle w:val="Emphasis"/>
        </w:rPr>
        <w:t>indigenous self-determination</w:t>
      </w:r>
      <w:r w:rsidRPr="00804867">
        <w:rPr>
          <w:sz w:val="16"/>
        </w:rPr>
        <w:t xml:space="preserve">. He outlined his commitment to the policy in a special message to Congress on July 8, 1970: </w:t>
      </w:r>
      <w:r w:rsidRPr="00804867">
        <w:rPr>
          <w:rStyle w:val="StyleUnderline"/>
        </w:rPr>
        <w:t>This</w:t>
      </w:r>
      <w:r w:rsidRPr="00804867">
        <w:rPr>
          <w:sz w:val="16"/>
        </w:rPr>
        <w:t xml:space="preserve">, then, </w:t>
      </w:r>
      <w:r w:rsidRPr="00804867">
        <w:rPr>
          <w:rStyle w:val="StyleUnderline"/>
        </w:rPr>
        <w:t xml:space="preserve">must be the goal of any new national policy toward the Indian people: to strengthen the Indian’s sense of autonomy without threatening his sense of community. We must assure the Indian that he can assume control of his own life without being separated involuntarily from the tribal group. And we must make it clear that Indians can become </w:t>
      </w:r>
      <w:r w:rsidRPr="00804867">
        <w:rPr>
          <w:rStyle w:val="Emphasis"/>
        </w:rPr>
        <w:t>independent of Federal control</w:t>
      </w:r>
      <w:r w:rsidRPr="00804867">
        <w:rPr>
          <w:rStyle w:val="StyleUnderline"/>
        </w:rPr>
        <w:t xml:space="preserve"> without being cut off from Federal concern and </w:t>
      </w:r>
      <w:r w:rsidRPr="00804867">
        <w:rPr>
          <w:rStyle w:val="Emphasis"/>
        </w:rPr>
        <w:t>Federal support</w:t>
      </w:r>
      <w:r w:rsidRPr="00804867">
        <w:rPr>
          <w:rStyle w:val="StyleUnderline"/>
        </w:rPr>
        <w:t xml:space="preserve">. </w:t>
      </w:r>
      <w:r w:rsidRPr="00804867">
        <w:rPr>
          <w:sz w:val="16"/>
        </w:rPr>
        <w:t xml:space="preserve">At times, support from capital-friendly politicians contained and defanged the revolutionary potential inherent in the restoration of indigenous lands and sovereignties. In some instances, capital interests used self-determination as a facade to restructure tribes as junior corporate partners in the global political economy. This occurred at times with Indian gaming, Alaska Native Corporations, corporate iwi that manage Treaty of Waitangi settlement money in New Zealand, the Indigenous Land Corporation in Australia, and First Nations natural resource corporations in Canada. More often, however, </w:t>
      </w:r>
      <w:r w:rsidRPr="00804867">
        <w:rPr>
          <w:rStyle w:val="StyleUnderline"/>
        </w:rPr>
        <w:t xml:space="preserve">indigenous people have </w:t>
      </w:r>
      <w:r w:rsidRPr="00804867">
        <w:rPr>
          <w:rStyle w:val="Emphasis"/>
        </w:rPr>
        <w:t>coopted conservative forces</w:t>
      </w:r>
      <w:r w:rsidRPr="00804867">
        <w:rPr>
          <w:rStyle w:val="StyleUnderline"/>
        </w:rPr>
        <w:t xml:space="preserve"> as </w:t>
      </w:r>
      <w:r w:rsidRPr="00804867">
        <w:rPr>
          <w:rStyle w:val="Emphasis"/>
        </w:rPr>
        <w:t>agents</w:t>
      </w:r>
      <w:r w:rsidRPr="00804867">
        <w:rPr>
          <w:rStyle w:val="StyleUnderline"/>
        </w:rPr>
        <w:t xml:space="preserve"> of an indigenous agenda. </w:t>
      </w:r>
    </w:p>
    <w:p w14:paraId="324C0B0E" w14:textId="77777777" w:rsidR="00127674" w:rsidRPr="00804867" w:rsidRDefault="00127674" w:rsidP="00127674">
      <w:pPr>
        <w:rPr>
          <w:rStyle w:val="StyleUnderline"/>
        </w:rPr>
      </w:pPr>
    </w:p>
    <w:p w14:paraId="2A50ECC2" w14:textId="77777777" w:rsidR="00127674" w:rsidRPr="00804867" w:rsidRDefault="00127674" w:rsidP="00127674">
      <w:pPr>
        <w:rPr>
          <w:rStyle w:val="Emphasis"/>
          <w:rFonts w:cs="Times New Roman"/>
          <w:b w:val="0"/>
          <w:iCs w:val="0"/>
        </w:rPr>
      </w:pPr>
      <w:r w:rsidRPr="00804867">
        <w:rPr>
          <w:rStyle w:val="StyleUnderline"/>
        </w:rPr>
        <w:t xml:space="preserve">Across the world, while other Left and progressive movements gained little and often lost ground, indigenous people moved debate and policy in directions favorable to their interests. </w:t>
      </w:r>
      <w:r w:rsidRPr="00804867">
        <w:rPr>
          <w:rStyle w:val="Emphasis"/>
        </w:rPr>
        <w:t>Self-determination</w:t>
      </w:r>
      <w:r w:rsidRPr="00804867">
        <w:rPr>
          <w:rStyle w:val="StyleUnderline"/>
        </w:rPr>
        <w:t xml:space="preserve"> is now the established framework for indigenous policy in the United States, Canada, Australia, and Aotearoa/New Zealand. It has been firmly endorsed and furthered through the </w:t>
      </w:r>
      <w:r w:rsidRPr="00804867">
        <w:rPr>
          <w:rStyle w:val="Emphasis"/>
        </w:rPr>
        <w:t>U</w:t>
      </w:r>
      <w:r w:rsidRPr="00804867">
        <w:rPr>
          <w:rStyle w:val="StyleUnderline"/>
        </w:rPr>
        <w:t xml:space="preserve">nited </w:t>
      </w:r>
      <w:r w:rsidRPr="00804867">
        <w:rPr>
          <w:rStyle w:val="Emphasis"/>
        </w:rPr>
        <w:t>N</w:t>
      </w:r>
      <w:r w:rsidRPr="00804867">
        <w:rPr>
          <w:rStyle w:val="StyleUnderline"/>
        </w:rPr>
        <w:t xml:space="preserve">ations Declaration on the Rights of Indigenous Peoples. In states built upon the dispossession, marginalization, and attempted elimination of indigenous people, </w:t>
      </w:r>
      <w:r w:rsidRPr="00804867">
        <w:rPr>
          <w:rStyle w:val="Emphasis"/>
        </w:rPr>
        <w:t>these are remarkable victories.</w:t>
      </w:r>
      <w:r w:rsidRPr="00804867">
        <w:rPr>
          <w:rStyle w:val="StyleUnderline"/>
        </w:rPr>
        <w:t xml:space="preserve"> At Standing Rock</w:t>
      </w:r>
      <w:r w:rsidRPr="00804867">
        <w:rPr>
          <w:sz w:val="16"/>
        </w:rPr>
        <w:t xml:space="preserve"> and at proposed pipeline sites across the United States and Canada, </w:t>
      </w:r>
      <w:r w:rsidRPr="00804867">
        <w:rPr>
          <w:rStyle w:val="StyleUnderline"/>
        </w:rPr>
        <w:t>neoliberals have been forced to confront indigenous rights</w:t>
      </w:r>
      <w:r w:rsidRPr="00804867">
        <w:rPr>
          <w:sz w:val="16"/>
        </w:rPr>
        <w:t xml:space="preserve"> — a legal precedent and policy partially of their own creation — when in a prior age they would have plowed through these communities without a moment’s hesitation. Politicians like Nixon did not anticipate that indigenous people would, for instance, be able to parlay the minor restoration of self-governance over expanded acreage in the hinterlands into a transformative political, economic, and cultural movement. Indigenous people, according to common sense, could never win. The future that is now our present would never happen. This condescending assumption turned out to be dead wrong. And it </w:t>
      </w:r>
      <w:proofErr w:type="gramStart"/>
      <w:r w:rsidRPr="00804867">
        <w:rPr>
          <w:sz w:val="16"/>
        </w:rPr>
        <w:t>opened up</w:t>
      </w:r>
      <w:proofErr w:type="gramEnd"/>
      <w:r w:rsidRPr="00804867">
        <w:rPr>
          <w:sz w:val="16"/>
        </w:rPr>
        <w:t xml:space="preserve"> pathways to victory for indigenous people precisely because they had been underestimated. Viewed from a decades-long and global view, </w:t>
      </w:r>
      <w:r w:rsidRPr="00804867">
        <w:rPr>
          <w:rStyle w:val="StyleUnderline"/>
        </w:rPr>
        <w:t xml:space="preserve">indigenous people emerge as cunning, courageous, and even heroic political tricksters. They </w:t>
      </w:r>
      <w:r w:rsidRPr="00804867">
        <w:rPr>
          <w:rStyle w:val="Emphasis"/>
        </w:rPr>
        <w:t>took their struggle out onto their lands and waters and into the courts.</w:t>
      </w:r>
      <w:r w:rsidRPr="00804867">
        <w:rPr>
          <w:rStyle w:val="StyleUnderline"/>
        </w:rPr>
        <w:t xml:space="preserve"> They </w:t>
      </w:r>
      <w:r w:rsidRPr="00804867">
        <w:rPr>
          <w:rStyle w:val="Emphasis"/>
        </w:rPr>
        <w:t>outsmarted and outflanked politicians by simultaneously pressuring and cozying up to them. In so doing, they won important and lasting concessions bit by bit.</w:t>
      </w:r>
      <w:r w:rsidRPr="00804867">
        <w:t xml:space="preserve"> </w:t>
      </w:r>
      <w:r w:rsidRPr="00804867">
        <w:rPr>
          <w:sz w:val="16"/>
        </w:rPr>
        <w:t xml:space="preserve">In the long run, </w:t>
      </w:r>
      <w:r w:rsidRPr="00804867">
        <w:rPr>
          <w:rStyle w:val="StyleUnderline"/>
        </w:rPr>
        <w:t xml:space="preserve">these concessions and relationships have provided indigenous nations with </w:t>
      </w:r>
      <w:r w:rsidRPr="00804867">
        <w:rPr>
          <w:rStyle w:val="Emphasis"/>
        </w:rPr>
        <w:t>access to government</w:t>
      </w:r>
      <w:r w:rsidRPr="00804867">
        <w:rPr>
          <w:rStyle w:val="StyleUnderline"/>
        </w:rPr>
        <w:t xml:space="preserve"> as well as the political, economic, and </w:t>
      </w:r>
      <w:r w:rsidRPr="00804867">
        <w:rPr>
          <w:rStyle w:val="Emphasis"/>
        </w:rPr>
        <w:t>legal leverage</w:t>
      </w:r>
      <w:r w:rsidRPr="00804867">
        <w:rPr>
          <w:rStyle w:val="StyleUnderline"/>
        </w:rPr>
        <w:t xml:space="preserve"> to deliver devastating </w:t>
      </w:r>
      <w:r w:rsidRPr="00804867">
        <w:rPr>
          <w:rStyle w:val="Emphasis"/>
        </w:rPr>
        <w:t>blows to the networks</w:t>
      </w:r>
      <w:r w:rsidRPr="00804867">
        <w:rPr>
          <w:rStyle w:val="StyleUnderline"/>
        </w:rPr>
        <w:t xml:space="preserve"> and infrastructure of carbon-dependent capitalism, which threaten the future of indigenous communities, lands, and waters and all who share these with them. </w:t>
      </w:r>
      <w:r w:rsidRPr="00804867">
        <w:rPr>
          <w:sz w:val="16"/>
        </w:rPr>
        <w:t xml:space="preserve">This dynamic revealed itself most vividly under the administration of Barack Obama, who many Indians adopted and embraced. Obama became one of the only sitting presidents to visit an Indian reservation when he journeyed to Standing Rock in 2014. In September 2016, at the Obama administration’s final Tribal Nations Conference, National Congress of American Indians president Brian Cladoosby honored Obama with a song, blanket, and traditional cedar hat. At the same time, Standing Rock marshaled a global indigenous-led coalition, pressuring Obama to halt the Dakota Access Pipeline. “Help us stop this pipeline. Stick true to your words because you said you had our back,” Standing Rock youth Kendrick Eagle pleaded in a moving message to the president in November. “I believed in you then, and I still believe in you now that you can make this happen.” A similar dynamic is unfolding in Canada, where Liberal Prime Minister Justin Trudeau has promised to renew a “nation-to-nation” relationship with First Nations, a position which contradicts his economic agenda and is forcing him to either backpedal or face a Standing Rock North in the forces aligned against a proposed Kinder Morgan pipeline. But indigenous movements used more than cunning and moral suasion. They also identified pressure points and exploited them. The Dakota Access Pipeline, by its very nature, was a vulnerable target. Trenches cannot be dug where people stand. A pipeline cannot be rerouted without incurring immense expense. Bakken shale oil costs more to refine and transport to market than other forms of crude oil. Investors, bankers, and business partners are risk averse. They don’t like delays, and they don’t like bad headlines. OPEC, not American and Canadian oil </w:t>
      </w:r>
      <w:proofErr w:type="gramStart"/>
      <w:r w:rsidRPr="00804867">
        <w:rPr>
          <w:sz w:val="16"/>
        </w:rPr>
        <w:t>barons</w:t>
      </w:r>
      <w:proofErr w:type="gramEnd"/>
      <w:r w:rsidRPr="00804867">
        <w:rPr>
          <w:sz w:val="16"/>
        </w:rPr>
        <w:t xml:space="preserve"> and politicians, controls the largest share of the global oil market. In short, if your objective is to shore up the Bakken as a viable domestic alternative to OPEC, Dakota Access looks like a risky play. Now, indigenous operatives and their supporters are pushing investors to divest. In recent weeks, they’ve posted a conspicuous billboard in Times Square and unfurled a massive banner at an NFL game, even as they maintain their presence in North Dakota. While President-elect Trump has threatened to approve Dakota Access, divestment, environmental review processes, and proposed rerouting could end up delivering more partial victories for Standing Rock in the coming months. Had the Democrats won in November, the movement could have killed Dakota Access like Keystone XL, delivering a </w:t>
      </w:r>
      <w:r w:rsidRPr="00804867">
        <w:rPr>
          <w:strike/>
          <w:sz w:val="16"/>
        </w:rPr>
        <w:t>crippling</w:t>
      </w:r>
      <w:r w:rsidRPr="00804867">
        <w:rPr>
          <w:sz w:val="16"/>
        </w:rPr>
        <w:t xml:space="preserve"> [devastating] blow to the Bakken oil barons. But to assume Trump’s election guarantees the pipeline will be completed is to again underestimate the indigenous movement. Indians Make the Best Cowboys </w:t>
      </w:r>
      <w:proofErr w:type="gramStart"/>
      <w:r w:rsidRPr="00804867">
        <w:rPr>
          <w:sz w:val="16"/>
        </w:rPr>
        <w:t>At</w:t>
      </w:r>
      <w:proofErr w:type="gramEnd"/>
      <w:r w:rsidRPr="00804867">
        <w:rPr>
          <w:sz w:val="16"/>
        </w:rPr>
        <w:t xml:space="preserve"> Standing Rock, Indians settled old scores. They danced inside and outside the lines as lawyers and outlaws. They took on pipelines and bulldozers where the tools and trappings of the oil industry were most vulnerable. As capital and corporate globalization threatened to squelch progress and conscience, the Indians rode to victory. The water protectors emerged as heroes. Their enemies became villains. For today, it’s victory. For generations it will be remembered and honored. For the movements of the Left, it’s a lesson. Beyond well-worn analyses of the power of action, solidarity, and narrative, Standing Rock points to the necessity to act when and where the networks and infrastructures of capital are most vulnerable, at the level of individual projects as well as entire industries and global systems. It shows that </w:t>
      </w:r>
      <w:r w:rsidRPr="00804867">
        <w:rPr>
          <w:rStyle w:val="Emphasis"/>
        </w:rPr>
        <w:t xml:space="preserve">movements must remain resolute in their aims — even if their goals take decades to achieve. Politics is a long game. </w:t>
      </w:r>
      <w:r w:rsidRPr="00804867">
        <w:rPr>
          <w:rStyle w:val="StyleUnderline"/>
        </w:rPr>
        <w:t>Standing Rock</w:t>
      </w:r>
      <w:r w:rsidRPr="00804867">
        <w:rPr>
          <w:sz w:val="16"/>
        </w:rPr>
        <w:t xml:space="preserve"> also </w:t>
      </w:r>
      <w:r w:rsidRPr="00804867">
        <w:rPr>
          <w:rStyle w:val="StyleUnderline"/>
        </w:rPr>
        <w:t xml:space="preserve">reminds us that resistance is key, but that effective resistance is strategic. And strategic resistance is even more impactful when paired with subtle and cunning forms of </w:t>
      </w:r>
      <w:r w:rsidRPr="00804867">
        <w:rPr>
          <w:rStyle w:val="Emphasis"/>
        </w:rPr>
        <w:t>persuasion</w:t>
      </w:r>
      <w:r w:rsidRPr="00804867">
        <w:rPr>
          <w:rStyle w:val="StyleUnderline"/>
        </w:rPr>
        <w:t>.</w:t>
      </w:r>
      <w:r w:rsidRPr="00804867">
        <w:rPr>
          <w:sz w:val="16"/>
        </w:rPr>
        <w:t xml:space="preserve"> This is especially essential for Indians, who comprise less than 2 percent of the population and so must out-strategize and outsmart the powers aligned against them to win. Lastly, it suggests that indigenous rights are potentially revolutionary, and that indigenous sovereignty is an increasingly powerful instrument against the forces of capital. When the Justice Department halted construction of the Dakota Access Pipeline in October, they committed to look into Free Prior Informed Consent legislation. Such a move would greatly strengthen the rights and leverage of indigenous nations. The Left should see these and other indigenous struggles as its own, incorporating an indigenous platform into the next generation of radical coalitions and writing and thinking about indigenous issues alongside more commonly discussed forms of oppression. </w:t>
      </w:r>
      <w:r w:rsidRPr="00804867">
        <w:rPr>
          <w:rStyle w:val="StyleUnderline"/>
        </w:rPr>
        <w:t>Dark times lie ahead for the first people of this land and all who share it with us.</w:t>
      </w:r>
      <w:r w:rsidRPr="00804867">
        <w:t xml:space="preserve"> </w:t>
      </w:r>
      <w:r w:rsidRPr="00804867">
        <w:rPr>
          <w:sz w:val="16"/>
        </w:rPr>
        <w:t xml:space="preserve">President-elect </w:t>
      </w:r>
      <w:r w:rsidRPr="00804867">
        <w:rPr>
          <w:rStyle w:val="StyleUnderline"/>
        </w:rPr>
        <w:t>Trump</w:t>
      </w:r>
      <w:r w:rsidRPr="00804867">
        <w:rPr>
          <w:sz w:val="16"/>
        </w:rPr>
        <w:t xml:space="preserve">, a former Dakota Access investor, </w:t>
      </w:r>
      <w:r w:rsidRPr="00804867">
        <w:rPr>
          <w:rStyle w:val="StyleUnderline"/>
        </w:rPr>
        <w:t>has threatened to approve the pipeline</w:t>
      </w:r>
      <w:r w:rsidRPr="00804867">
        <w:rPr>
          <w:sz w:val="16"/>
        </w:rPr>
        <w:t xml:space="preserve"> and others like it. He is lining up resources to accelerate energy exploitation, devastating the natural world and pushing the global thermometer higher and higher. Trump’s advisors have called for the privatization of oil, gas, and coal-rich Indian reservations, mirroring policies like the Dawes Act of 1887 and the “Termination” policies of the 1940s and 50s, both designed to destroy tribal communities. But the frontier is turning. In an unforeseen and previously unimaginable twist, </w:t>
      </w:r>
      <w:r w:rsidRPr="00804867">
        <w:rPr>
          <w:rStyle w:val="StyleUnderline"/>
        </w:rPr>
        <w:t>it is the Indians who shepherd forward progress. In their right hand, they clutch a long history of unrequited struggle for Native Sovereignty. Among its many chapters is the story of Standing Rock and the rallying cry heard around the world, “Water is Life!” With their left hand, they sow the seeds and point the way forward for the forces of conscience against capital.</w:t>
      </w:r>
      <w:r w:rsidRPr="00804867">
        <w:t xml:space="preserve"> </w:t>
      </w:r>
      <w:r w:rsidRPr="00804867">
        <w:rPr>
          <w:sz w:val="16"/>
        </w:rPr>
        <w:t>In politics, it turns out that Indians make the best Cowboys.</w:t>
      </w:r>
    </w:p>
    <w:sectPr w:rsidR="00127674" w:rsidRPr="008048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B36AD8"/>
    <w:rsid w:val="000139A3"/>
    <w:rsid w:val="00042184"/>
    <w:rsid w:val="00045557"/>
    <w:rsid w:val="00056452"/>
    <w:rsid w:val="00081A73"/>
    <w:rsid w:val="000E12F4"/>
    <w:rsid w:val="000E20F0"/>
    <w:rsid w:val="00100833"/>
    <w:rsid w:val="00104529"/>
    <w:rsid w:val="00105942"/>
    <w:rsid w:val="00105996"/>
    <w:rsid w:val="00107396"/>
    <w:rsid w:val="00127674"/>
    <w:rsid w:val="00144A4C"/>
    <w:rsid w:val="00175E4D"/>
    <w:rsid w:val="00176AB0"/>
    <w:rsid w:val="00177B7D"/>
    <w:rsid w:val="0018322D"/>
    <w:rsid w:val="001B5776"/>
    <w:rsid w:val="001C13FC"/>
    <w:rsid w:val="001E527A"/>
    <w:rsid w:val="001F78CE"/>
    <w:rsid w:val="00201A8D"/>
    <w:rsid w:val="00226072"/>
    <w:rsid w:val="002330D9"/>
    <w:rsid w:val="00240A24"/>
    <w:rsid w:val="00245201"/>
    <w:rsid w:val="00251FC7"/>
    <w:rsid w:val="0028400B"/>
    <w:rsid w:val="002855A7"/>
    <w:rsid w:val="002B146A"/>
    <w:rsid w:val="002B5E17"/>
    <w:rsid w:val="002E1537"/>
    <w:rsid w:val="00314615"/>
    <w:rsid w:val="00315690"/>
    <w:rsid w:val="00316B75"/>
    <w:rsid w:val="00325646"/>
    <w:rsid w:val="003400F6"/>
    <w:rsid w:val="003460F2"/>
    <w:rsid w:val="003666D9"/>
    <w:rsid w:val="00366EC6"/>
    <w:rsid w:val="0038158C"/>
    <w:rsid w:val="003902BA"/>
    <w:rsid w:val="003A09E2"/>
    <w:rsid w:val="003A5353"/>
    <w:rsid w:val="003D51F9"/>
    <w:rsid w:val="003E1F11"/>
    <w:rsid w:val="00407037"/>
    <w:rsid w:val="00452B06"/>
    <w:rsid w:val="00452EF0"/>
    <w:rsid w:val="004605D6"/>
    <w:rsid w:val="00470C2D"/>
    <w:rsid w:val="00485888"/>
    <w:rsid w:val="004C60E8"/>
    <w:rsid w:val="004E3579"/>
    <w:rsid w:val="004E728B"/>
    <w:rsid w:val="004F39E0"/>
    <w:rsid w:val="00537BD5"/>
    <w:rsid w:val="005574AA"/>
    <w:rsid w:val="005638AC"/>
    <w:rsid w:val="00567AB4"/>
    <w:rsid w:val="0057268A"/>
    <w:rsid w:val="005D2912"/>
    <w:rsid w:val="005E08E2"/>
    <w:rsid w:val="006065BD"/>
    <w:rsid w:val="00636FB3"/>
    <w:rsid w:val="00645FA9"/>
    <w:rsid w:val="00647866"/>
    <w:rsid w:val="0066061D"/>
    <w:rsid w:val="00660665"/>
    <w:rsid w:val="00665003"/>
    <w:rsid w:val="00686B06"/>
    <w:rsid w:val="00686C1B"/>
    <w:rsid w:val="0069011E"/>
    <w:rsid w:val="006A0BED"/>
    <w:rsid w:val="006A2AD0"/>
    <w:rsid w:val="006B5EFC"/>
    <w:rsid w:val="006C2375"/>
    <w:rsid w:val="006C63DE"/>
    <w:rsid w:val="006D4ECC"/>
    <w:rsid w:val="006D58FC"/>
    <w:rsid w:val="006F2F54"/>
    <w:rsid w:val="007027C5"/>
    <w:rsid w:val="00713160"/>
    <w:rsid w:val="00722258"/>
    <w:rsid w:val="007243E5"/>
    <w:rsid w:val="00732FA0"/>
    <w:rsid w:val="00755592"/>
    <w:rsid w:val="007646EE"/>
    <w:rsid w:val="00766EA0"/>
    <w:rsid w:val="007A2226"/>
    <w:rsid w:val="007C51C9"/>
    <w:rsid w:val="007D2A52"/>
    <w:rsid w:val="007D3AC6"/>
    <w:rsid w:val="007D4EC9"/>
    <w:rsid w:val="007F027C"/>
    <w:rsid w:val="007F5B66"/>
    <w:rsid w:val="00804867"/>
    <w:rsid w:val="00823A1C"/>
    <w:rsid w:val="0083729B"/>
    <w:rsid w:val="00845B9D"/>
    <w:rsid w:val="00860984"/>
    <w:rsid w:val="0089202C"/>
    <w:rsid w:val="008B196D"/>
    <w:rsid w:val="008B2459"/>
    <w:rsid w:val="008B3ECB"/>
    <w:rsid w:val="008B4E85"/>
    <w:rsid w:val="008C1B2E"/>
    <w:rsid w:val="009070FA"/>
    <w:rsid w:val="0091627E"/>
    <w:rsid w:val="00921BBA"/>
    <w:rsid w:val="00927C88"/>
    <w:rsid w:val="0097032B"/>
    <w:rsid w:val="00971A93"/>
    <w:rsid w:val="009C07CD"/>
    <w:rsid w:val="009D2EAD"/>
    <w:rsid w:val="009D54B2"/>
    <w:rsid w:val="009E1922"/>
    <w:rsid w:val="009F2AF6"/>
    <w:rsid w:val="009F7ED2"/>
    <w:rsid w:val="00A22599"/>
    <w:rsid w:val="00A424BB"/>
    <w:rsid w:val="00A4422B"/>
    <w:rsid w:val="00A61392"/>
    <w:rsid w:val="00A76099"/>
    <w:rsid w:val="00A86B91"/>
    <w:rsid w:val="00A93661"/>
    <w:rsid w:val="00A94095"/>
    <w:rsid w:val="00A95652"/>
    <w:rsid w:val="00AB5EF4"/>
    <w:rsid w:val="00AC0AB8"/>
    <w:rsid w:val="00AC194A"/>
    <w:rsid w:val="00B0231F"/>
    <w:rsid w:val="00B1511D"/>
    <w:rsid w:val="00B33C6D"/>
    <w:rsid w:val="00B36AD8"/>
    <w:rsid w:val="00B4508F"/>
    <w:rsid w:val="00B55AD5"/>
    <w:rsid w:val="00B55F3B"/>
    <w:rsid w:val="00B8057C"/>
    <w:rsid w:val="00BB1302"/>
    <w:rsid w:val="00BD2DD1"/>
    <w:rsid w:val="00BD6238"/>
    <w:rsid w:val="00BF593B"/>
    <w:rsid w:val="00BF773A"/>
    <w:rsid w:val="00BF7E81"/>
    <w:rsid w:val="00C13773"/>
    <w:rsid w:val="00C17CC8"/>
    <w:rsid w:val="00C230A8"/>
    <w:rsid w:val="00C57E4F"/>
    <w:rsid w:val="00C83417"/>
    <w:rsid w:val="00C90A6E"/>
    <w:rsid w:val="00C9604F"/>
    <w:rsid w:val="00CA19AA"/>
    <w:rsid w:val="00CC5298"/>
    <w:rsid w:val="00CD736E"/>
    <w:rsid w:val="00CD798D"/>
    <w:rsid w:val="00CE161E"/>
    <w:rsid w:val="00CF59A8"/>
    <w:rsid w:val="00D10872"/>
    <w:rsid w:val="00D325A9"/>
    <w:rsid w:val="00D36A8A"/>
    <w:rsid w:val="00D47468"/>
    <w:rsid w:val="00D61409"/>
    <w:rsid w:val="00D6691E"/>
    <w:rsid w:val="00D71170"/>
    <w:rsid w:val="00D9464E"/>
    <w:rsid w:val="00DA1C92"/>
    <w:rsid w:val="00DA25D4"/>
    <w:rsid w:val="00DA370A"/>
    <w:rsid w:val="00DA6538"/>
    <w:rsid w:val="00DB0D54"/>
    <w:rsid w:val="00DD14BE"/>
    <w:rsid w:val="00DD63E9"/>
    <w:rsid w:val="00DE3CC3"/>
    <w:rsid w:val="00E02EA9"/>
    <w:rsid w:val="00E15E75"/>
    <w:rsid w:val="00E5262C"/>
    <w:rsid w:val="00E616FF"/>
    <w:rsid w:val="00EA32D8"/>
    <w:rsid w:val="00EB4358"/>
    <w:rsid w:val="00EC7DC4"/>
    <w:rsid w:val="00ED30CF"/>
    <w:rsid w:val="00F176EF"/>
    <w:rsid w:val="00F40E21"/>
    <w:rsid w:val="00F45E10"/>
    <w:rsid w:val="00F5291E"/>
    <w:rsid w:val="00F6364A"/>
    <w:rsid w:val="00F9113A"/>
    <w:rsid w:val="00FA4A81"/>
    <w:rsid w:val="00FC167F"/>
    <w:rsid w:val="00FD5A24"/>
    <w:rsid w:val="00FE13E8"/>
    <w:rsid w:val="00FE2546"/>
    <w:rsid w:val="00FE46B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DD58"/>
  <w15:chartTrackingRefBased/>
  <w15:docId w15:val="{3F96C8C8-8D63-44D3-B4B2-0D460E63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6AD8"/>
    <w:rPr>
      <w:rFonts w:ascii="Calibri" w:hAnsi="Calibri" w:cs="Calibri"/>
    </w:rPr>
  </w:style>
  <w:style w:type="paragraph" w:styleId="Heading1">
    <w:name w:val="heading 1"/>
    <w:aliases w:val="Pocket"/>
    <w:basedOn w:val="Normal"/>
    <w:next w:val="Normal"/>
    <w:link w:val="Heading1Char"/>
    <w:qFormat/>
    <w:rsid w:val="00B36A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6A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B36A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B36A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6A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AD8"/>
  </w:style>
  <w:style w:type="character" w:customStyle="1" w:styleId="Heading1Char">
    <w:name w:val="Heading 1 Char"/>
    <w:aliases w:val="Pocket Char"/>
    <w:basedOn w:val="DefaultParagraphFont"/>
    <w:link w:val="Heading1"/>
    <w:rsid w:val="00B36A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6AD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B36AD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B36AD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B36AD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6AD8"/>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8"/>
    <w:basedOn w:val="DefaultParagraphFont"/>
    <w:uiPriority w:val="6"/>
    <w:qFormat/>
    <w:rsid w:val="00B36AD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link w:val="Card"/>
    <w:uiPriority w:val="99"/>
    <w:unhideWhenUsed/>
    <w:rsid w:val="00B36AD8"/>
    <w:rPr>
      <w:color w:val="auto"/>
      <w:u w:val="none"/>
    </w:rPr>
  </w:style>
  <w:style w:type="character" w:styleId="FollowedHyperlink">
    <w:name w:val="FollowedHyperlink"/>
    <w:basedOn w:val="DefaultParagraphFont"/>
    <w:uiPriority w:val="99"/>
    <w:semiHidden/>
    <w:unhideWhenUsed/>
    <w:rsid w:val="00B36AD8"/>
    <w:rPr>
      <w:color w:val="auto"/>
      <w:u w:val="none"/>
    </w:rPr>
  </w:style>
  <w:style w:type="paragraph" w:customStyle="1" w:styleId="Emphasis1">
    <w:name w:val="Emphasis1"/>
    <w:basedOn w:val="Normal"/>
    <w:link w:val="Emphasis"/>
    <w:autoRedefine/>
    <w:uiPriority w:val="7"/>
    <w:qFormat/>
    <w:rsid w:val="008372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83729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14615"/>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szCs w:val="24"/>
      <w:u w:val="single"/>
    </w:rPr>
  </w:style>
  <w:style w:type="paragraph" w:customStyle="1" w:styleId="Emphasize">
    <w:name w:val="Emphasize"/>
    <w:basedOn w:val="Normal"/>
    <w:uiPriority w:val="7"/>
    <w:qFormat/>
    <w:rsid w:val="00A225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Bold Underlined Char,UNDERLINE Char,Cites and Cards Char,title Char,Block Heading Char,Read This Char,Non Read Text Char,Debate Normal Char,Warrants Char"/>
    <w:basedOn w:val="DefaultParagraphFont"/>
    <w:link w:val="Title"/>
    <w:uiPriority w:val="6"/>
    <w:qFormat/>
    <w:rsid w:val="00127674"/>
    <w:rPr>
      <w:u w:val="single"/>
    </w:rPr>
  </w:style>
  <w:style w:type="paragraph" w:styleId="Title">
    <w:name w:val="Title"/>
    <w:aliases w:val="Bold Underlined,UNDERLINE,Cites and Cards,title,Block Heading,Read This,Non Read Text,Debate Normal,Warrants"/>
    <w:basedOn w:val="Normal"/>
    <w:link w:val="TitleChar"/>
    <w:uiPriority w:val="6"/>
    <w:qFormat/>
    <w:rsid w:val="00127674"/>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12767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50-020-01238-3" TargetMode="External"/><Relationship Id="rId13" Type="http://schemas.openxmlformats.org/officeDocument/2006/relationships/hyperlink" Target="https://ketagalanmedia.com/2017/10/09/how-chinas-soft-power-is-building-a-neo-colonial-system-in-africa/" TargetMode="External"/><Relationship Id="rId18" Type="http://schemas.openxmlformats.org/officeDocument/2006/relationships/hyperlink" Target="http://atlas.media.mit.edu/en/rankings/country/eci/" TargetMode="External"/><Relationship Id="rId26" Type="http://schemas.openxmlformats.org/officeDocument/2006/relationships/hyperlink" Target="https://80000hours.org/articles/extinction-risk/" TargetMode="External"/><Relationship Id="rId3" Type="http://schemas.openxmlformats.org/officeDocument/2006/relationships/styles" Target="styles.xml"/><Relationship Id="rId21" Type="http://schemas.openxmlformats.org/officeDocument/2006/relationships/hyperlink" Target="https://www.reuters.com/article/angola-oil-finance/growing-chinese-debt-leaves-angola-with-little-spare-oil-idUSL5N16H3EV" TargetMode="External"/><Relationship Id="rId7" Type="http://schemas.openxmlformats.org/officeDocument/2006/relationships/hyperlink" Target="https://thelawdictionary.org/unjust/" TargetMode="External"/><Relationship Id="rId12" Type="http://schemas.openxmlformats.org/officeDocument/2006/relationships/hyperlink" Target="https://swfound.org/media/206951/johnson2020_referenceworkentry_thelegalstatusofmegaleoconstel.pdf" TargetMode="External"/><Relationship Id="rId17" Type="http://schemas.openxmlformats.org/officeDocument/2006/relationships/hyperlink" Target="https://tradingeconomics.com/country-list/rating" TargetMode="External"/><Relationship Id="rId25" Type="http://schemas.openxmlformats.org/officeDocument/2006/relationships/hyperlink" Target="http://www.reuters.com/article/congodemocratic-mining-china/insight-chinas-infrastructure-for-minerals-deal-gets-reality-check-in-congo-idUSL8N0ZN2QZ20150708" TargetMode="External"/><Relationship Id="rId2" Type="http://schemas.openxmlformats.org/officeDocument/2006/relationships/numbering" Target="numbering.xml"/><Relationship Id="rId16" Type="http://schemas.openxmlformats.org/officeDocument/2006/relationships/hyperlink" Target="http://www.sais-cari.org/data-chinese-loans-and-aid-to-africa/" TargetMode="External"/><Relationship Id="rId20" Type="http://schemas.openxmlformats.org/officeDocument/2006/relationships/hyperlink" Target="https://www.imf.org/external/pubs/ft/wp/2013/wp13250.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www.futuredirections.org.au/workshop-papers/537-international-conflict-triggers-and-potential-conflict-points-resulting-from-food-and-water-insecurity.html" TargetMode="External"/><Relationship Id="rId24" Type="http://schemas.openxmlformats.org/officeDocument/2006/relationships/hyperlink" Target="http://www.reuters.com/article/africa-mining-panel/congo-loses-out-on-1-4-bln-as-mine-assets-sold-cheap-annan-panel-idUSL6N0DP2CE20130510" TargetMode="External"/><Relationship Id="rId5" Type="http://schemas.openxmlformats.org/officeDocument/2006/relationships/webSettings" Target="webSettings.xml"/><Relationship Id="rId15" Type="http://schemas.openxmlformats.org/officeDocument/2006/relationships/hyperlink" Target="https://www.saiia.org.za/occasional-papers/586-chinese-resources-for-infrastructure-r4i-swaps-an-escape-from-the-resource-curse/file" TargetMode="External"/><Relationship Id="rId23" Type="http://schemas.openxmlformats.org/officeDocument/2006/relationships/hyperlink" Target="http://www.csl.army.mil/usacsl/publications/ccs1_09_chinaspursuitofafricasnaturalresources.pdf" TargetMode="External"/><Relationship Id="rId28" Type="http://schemas.openxmlformats.org/officeDocument/2006/relationships/fontTable" Target="fontTable.xml"/><Relationship Id="rId10" Type="http://schemas.openxmlformats.org/officeDocument/2006/relationships/hyperlink" Target="https://mobroadband.org/wp-content/uploads/sites/44/2020/07/case-for-rural-broadband.pdf" TargetMode="External"/><Relationship Id="rId19" Type="http://schemas.openxmlformats.org/officeDocument/2006/relationships/hyperlink" Target="https://www.saiia.org.za/occasional-papers/586-chinese-resources-for-infrastructure-r4i-swaps-an-escape-from-the-resource-curse/file" TargetMode="External"/><Relationship Id="rId4" Type="http://schemas.openxmlformats.org/officeDocument/2006/relationships/settings" Target="settings.xml"/><Relationship Id="rId9" Type="http://schemas.openxmlformats.org/officeDocument/2006/relationships/hyperlink" Target="https://www.nature.com/articles/s41550-020-01238-3" TargetMode="External"/><Relationship Id="rId14" Type="http://schemas.openxmlformats.org/officeDocument/2006/relationships/hyperlink" Target="https://www.theguardian.com/global-development-professionals-network/2016/dec/22/the-new-scramble-for-africa-how-china-became-the-partner-of-choice" TargetMode="External"/><Relationship Id="rId22" Type="http://schemas.openxmlformats.org/officeDocument/2006/relationships/hyperlink" Target="https://data.worldbank.org/indicator/NV.IND.MANF.ZS?locations=CN" TargetMode="External"/><Relationship Id="rId27" Type="http://schemas.openxmlformats.org/officeDocument/2006/relationships/hyperlink" Target="https://sci-hub.se/https://doi.org/10.1177/13540661050529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24303</Words>
  <Characters>138533</Characters>
  <Application>Microsoft Office Word</Application>
  <DocSecurity>0</DocSecurity>
  <Lines>1154</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96</cp:revision>
  <dcterms:created xsi:type="dcterms:W3CDTF">2022-02-13T18:15:00Z</dcterms:created>
  <dcterms:modified xsi:type="dcterms:W3CDTF">2022-02-13T20:04:00Z</dcterms:modified>
</cp:coreProperties>
</file>