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11294" w14:textId="3FD23E98" w:rsidR="00E45E99" w:rsidRDefault="00E45E99" w:rsidP="00E45E99">
      <w:pPr>
        <w:pStyle w:val="Heading1"/>
      </w:pPr>
      <w:r>
        <w:t>1NC</w:t>
      </w:r>
    </w:p>
    <w:p w14:paraId="60526C70" w14:textId="77777777" w:rsidR="00E45E99" w:rsidRDefault="00E45E99" w:rsidP="00E45E99">
      <w:pPr>
        <w:pStyle w:val="Heading2"/>
      </w:pPr>
      <w:r>
        <w:t>1</w:t>
      </w:r>
    </w:p>
    <w:p w14:paraId="5516F920" w14:textId="77777777" w:rsidR="00E45E99" w:rsidRPr="00473B1A" w:rsidRDefault="00E45E99" w:rsidP="00E45E99">
      <w:pPr>
        <w:pStyle w:val="Heading3"/>
      </w:pPr>
      <w:r>
        <w:t>T</w:t>
      </w:r>
    </w:p>
    <w:p w14:paraId="6D6024CD" w14:textId="77777777" w:rsidR="00E45E99" w:rsidRDefault="00E45E99" w:rsidP="00E45E99">
      <w:pPr>
        <w:pStyle w:val="Heading4"/>
      </w:pPr>
      <w:r>
        <w:t>Interpretation: debaters may not garner offense from extra-topical planks of the plan</w:t>
      </w:r>
    </w:p>
    <w:p w14:paraId="1C70C70F" w14:textId="77777777" w:rsidR="00E45E99" w:rsidRDefault="00E45E99" w:rsidP="00E45E99"/>
    <w:p w14:paraId="2D914438" w14:textId="77777777" w:rsidR="00E45E99" w:rsidRDefault="00E45E99" w:rsidP="00E45E99">
      <w:pPr>
        <w:pStyle w:val="Heading4"/>
      </w:pPr>
      <w:r>
        <w:t>Violation: they fiat that governments should nationalize space industries in addition to the resolution</w:t>
      </w:r>
    </w:p>
    <w:p w14:paraId="38F2F3E8" w14:textId="77777777" w:rsidR="00E45E99" w:rsidRDefault="00E45E99" w:rsidP="00E45E99"/>
    <w:p w14:paraId="5B83E3C5" w14:textId="77777777" w:rsidR="00E45E99" w:rsidRDefault="00E45E99" w:rsidP="00E45E99">
      <w:pPr>
        <w:pStyle w:val="Heading4"/>
      </w:pPr>
      <w:r>
        <w:t>Prefer:</w:t>
      </w:r>
    </w:p>
    <w:p w14:paraId="6DC5EA42" w14:textId="77777777" w:rsidR="00E45E99" w:rsidRDefault="00E45E99" w:rsidP="00E45E99">
      <w:pPr>
        <w:pStyle w:val="Heading4"/>
      </w:pPr>
      <w:r>
        <w:t xml:space="preserve">1] Limits and ground– they justify an infinite number of </w:t>
      </w:r>
      <w:proofErr w:type="spellStart"/>
      <w:r>
        <w:t>affs</w:t>
      </w:r>
      <w:proofErr w:type="spellEnd"/>
      <w:r>
        <w:t xml:space="preserve"> </w:t>
      </w:r>
      <w:proofErr w:type="gramStart"/>
      <w:r>
        <w:t>i.e.</w:t>
      </w:r>
      <w:proofErr w:type="gramEnd"/>
      <w:r>
        <w:t xml:space="preserve"> communizing space industries, governments eliminating the industry as a whole, make all private entities privately traded, increase public funding to industries, </w:t>
      </w:r>
      <w:proofErr w:type="spellStart"/>
      <w:r>
        <w:t>etc</w:t>
      </w:r>
      <w:proofErr w:type="spellEnd"/>
      <w:r>
        <w:t xml:space="preserve"> – makes it impossible to prep since each aff requires unique case negs</w:t>
      </w:r>
    </w:p>
    <w:p w14:paraId="5CB8E32E" w14:textId="77777777" w:rsidR="00E45E99" w:rsidRDefault="00E45E99" w:rsidP="00E45E99">
      <w:pPr>
        <w:pStyle w:val="Heading4"/>
      </w:pPr>
      <w:r>
        <w:t xml:space="preserve">2] Vagueness - debates inevitably involve the AFF defending something, but only our </w:t>
      </w:r>
      <w:proofErr w:type="spellStart"/>
      <w:r>
        <w:t>interp</w:t>
      </w:r>
      <w:proofErr w:type="spellEnd"/>
      <w:r>
        <w:t xml:space="preserve"> lets them to </w:t>
      </w:r>
      <w:r w:rsidRPr="00D8440E">
        <w:rPr>
          <w:u w:val="single"/>
        </w:rPr>
        <w:t>clearly define</w:t>
      </w:r>
      <w:r>
        <w:t xml:space="preserve"> that from the start. Their model leads to </w:t>
      </w:r>
      <w:r>
        <w:rPr>
          <w:u w:val="single"/>
        </w:rPr>
        <w:t>late-breaking</w:t>
      </w:r>
      <w:r>
        <w:t xml:space="preserve"> debates that destroy ground, for example we won’t know if asteroid mining or space exploration are offense until the 1AR, which skews neg prep</w:t>
      </w:r>
    </w:p>
    <w:p w14:paraId="3BF049A2" w14:textId="77777777" w:rsidR="00E45E99" w:rsidRDefault="00E45E99" w:rsidP="00E45E99"/>
    <w:p w14:paraId="0C45913D" w14:textId="77777777" w:rsidR="00E45E99" w:rsidRDefault="00E45E99" w:rsidP="00E45E99">
      <w:pPr>
        <w:pStyle w:val="Heading4"/>
      </w:pPr>
      <w:r>
        <w:t xml:space="preserve">Use competing </w:t>
      </w:r>
      <w:proofErr w:type="spellStart"/>
      <w:r>
        <w:t>interps</w:t>
      </w:r>
      <w:proofErr w:type="spellEnd"/>
      <w:r>
        <w:t xml:space="preserve"> – reasonability is arbitrary and requires intervention</w:t>
      </w:r>
    </w:p>
    <w:p w14:paraId="63E18C47" w14:textId="77777777" w:rsidR="00E45E99" w:rsidRPr="000D56B4" w:rsidRDefault="00E45E99" w:rsidP="00E45E99">
      <w:pPr>
        <w:pStyle w:val="Heading4"/>
      </w:pPr>
      <w:r>
        <w:t xml:space="preserve">DTD – T indicts the whole aff </w:t>
      </w:r>
    </w:p>
    <w:p w14:paraId="39C4FC69" w14:textId="4F7F7AEC" w:rsidR="00E45E99" w:rsidRPr="00EB562B" w:rsidRDefault="00E45E99" w:rsidP="00CD5DCC">
      <w:pPr>
        <w:pStyle w:val="Heading4"/>
      </w:pPr>
      <w:r>
        <w:t xml:space="preserve">No RVIs – 1] illogical – shouldn’t win for being fair 2] forces us into a theory debate which crowds out substance </w:t>
      </w:r>
    </w:p>
    <w:p w14:paraId="55141C5D" w14:textId="77777777" w:rsidR="00E45E99" w:rsidRDefault="00E45E99" w:rsidP="00E45E99">
      <w:pPr>
        <w:pStyle w:val="Heading2"/>
      </w:pPr>
      <w:r>
        <w:t>2</w:t>
      </w:r>
    </w:p>
    <w:p w14:paraId="7F90FBEA" w14:textId="77777777" w:rsidR="00E45E99" w:rsidRPr="00473B1A" w:rsidRDefault="00E45E99" w:rsidP="00E45E99">
      <w:pPr>
        <w:pStyle w:val="Heading3"/>
      </w:pPr>
      <w:r>
        <w:t>DA</w:t>
      </w:r>
    </w:p>
    <w:p w14:paraId="781D41EE" w14:textId="77777777" w:rsidR="00E45E99" w:rsidRPr="008F75A4" w:rsidRDefault="00E45E99" w:rsidP="00E45E99">
      <w:pPr>
        <w:pStyle w:val="Heading4"/>
        <w:rPr>
          <w:bCs/>
        </w:rPr>
      </w:pPr>
      <w:r w:rsidRPr="008F75A4">
        <w:t xml:space="preserve">Mining is </w:t>
      </w:r>
      <w:r w:rsidRPr="008F75A4">
        <w:rPr>
          <w:u w:val="single"/>
        </w:rPr>
        <w:t>now</w:t>
      </w:r>
      <w:r w:rsidRPr="008F75A4">
        <w:t xml:space="preserve"> – multiple companies are competing in mineral exploitation to </w:t>
      </w:r>
      <w:r w:rsidRPr="008F75A4">
        <w:rPr>
          <w:u w:val="single"/>
        </w:rPr>
        <w:t>obtain rare earth metals.</w:t>
      </w:r>
    </w:p>
    <w:p w14:paraId="15774678" w14:textId="77777777" w:rsidR="00E45E99" w:rsidRDefault="00E45E99" w:rsidP="00E45E99">
      <w:r>
        <w:rPr>
          <w:rStyle w:val="Style13ptBold"/>
        </w:rPr>
        <w:t>Gilbert 4-26</w:t>
      </w:r>
      <w:r>
        <w:t xml:space="preserve"> [Alex Gilbert is a complex systems researcher and a PhD student in space resources at the Colorado School of Mines. Milken Institute, “Mining in Space Is Coming”; </w:t>
      </w:r>
      <w:hyperlink r:id="rId6" w:history="1">
        <w:r>
          <w:rPr>
            <w:rStyle w:val="Hyperlink"/>
          </w:rPr>
          <w:t>https://www.milkenreview.org/articles/mining-in-space-is-coming</w:t>
        </w:r>
      </w:hyperlink>
      <w:r>
        <w:t>] kelvin</w:t>
      </w:r>
    </w:p>
    <w:p w14:paraId="1BD71894" w14:textId="77777777" w:rsidR="00E45E99" w:rsidRDefault="00E45E99" w:rsidP="00E45E99">
      <w:pPr>
        <w:rPr>
          <w:rStyle w:val="Emphasis"/>
          <w:b w:val="0"/>
        </w:rPr>
      </w:pPr>
      <w:r w:rsidRPr="007A416C">
        <w:rPr>
          <w:rStyle w:val="Emphasis"/>
          <w:highlight w:val="gree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sidRPr="007A416C">
        <w:rPr>
          <w:rStyle w:val="Emphasis"/>
          <w:highlight w:val="green"/>
        </w:rPr>
        <w:t>commercial developments in</w:t>
      </w:r>
      <w:r>
        <w:rPr>
          <w:rStyle w:val="Emphasis"/>
        </w:rPr>
        <w:t xml:space="preserve"> the </w:t>
      </w:r>
      <w:r w:rsidRPr="007A416C">
        <w:rPr>
          <w:rStyle w:val="Emphasis"/>
          <w:highlight w:val="green"/>
        </w:rPr>
        <w:t>space</w:t>
      </w:r>
      <w:r>
        <w:rPr>
          <w:rStyle w:val="Emphasis"/>
        </w:rPr>
        <w:t xml:space="preserve"> industry </w:t>
      </w:r>
      <w:r w:rsidRPr="007A416C">
        <w:rPr>
          <w:rStyle w:val="Emphasis"/>
          <w:highlight w:val="green"/>
        </w:rPr>
        <w:t>may be</w:t>
      </w:r>
      <w:r>
        <w:rPr>
          <w:rStyle w:val="Emphasis"/>
        </w:rPr>
        <w:t xml:space="preserve"> on the cusp of </w:t>
      </w:r>
      <w:r w:rsidRPr="007A416C">
        <w:rPr>
          <w:rStyle w:val="Emphasis"/>
          <w:highlight w:val="green"/>
        </w:rPr>
        <w:t>starting the largest resource rush in history: mining on the Moon</w:t>
      </w:r>
      <w:r>
        <w:rPr>
          <w:rStyle w:val="Emphasis"/>
        </w:rPr>
        <w:t xml:space="preserve">, </w:t>
      </w:r>
      <w:proofErr w:type="gramStart"/>
      <w:r>
        <w:rPr>
          <w:rStyle w:val="Emphasis"/>
        </w:rPr>
        <w:t>Mars</w:t>
      </w:r>
      <w:proofErr w:type="gramEnd"/>
      <w:r>
        <w:rPr>
          <w:rStyle w:val="Emphasis"/>
        </w:rPr>
        <w:t xml:space="preserve"> </w:t>
      </w:r>
      <w:r w:rsidRPr="007A416C">
        <w:rPr>
          <w:rStyle w:val="Emphasis"/>
          <w:highlight w:val="green"/>
        </w:rPr>
        <w:t>and asteroids.</w:t>
      </w:r>
    </w:p>
    <w:p w14:paraId="25D694F9" w14:textId="77777777" w:rsidR="00E45E99" w:rsidRDefault="00E45E99" w:rsidP="00E45E99">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sidRPr="007A416C">
        <w:rPr>
          <w:rStyle w:val="Emphasis"/>
          <w:highlight w:val="green"/>
        </w:rPr>
        <w:t xml:space="preserve">NASA awarded contracts to four companies </w:t>
      </w:r>
      <w:r w:rsidRPr="007A416C">
        <w:rPr>
          <w:rStyle w:val="StyleUnderline"/>
          <w:highlight w:val="green"/>
        </w:rPr>
        <w:t>to extract</w:t>
      </w:r>
      <w:r>
        <w:rPr>
          <w:rStyle w:val="StyleUnderline"/>
        </w:rPr>
        <w:t xml:space="preserve"> small amounts of </w:t>
      </w:r>
      <w:r w:rsidRPr="007A416C">
        <w:rPr>
          <w:rStyle w:val="StyleUnderline"/>
          <w:highlight w:val="green"/>
        </w:rPr>
        <w:t>lunar regolith by 2024</w:t>
      </w:r>
      <w:r>
        <w:rPr>
          <w:rStyle w:val="StyleUnderline"/>
        </w:rPr>
        <w:t xml:space="preserve">, </w:t>
      </w:r>
      <w:r>
        <w:rPr>
          <w:rStyle w:val="Emphasis"/>
        </w:rPr>
        <w:t xml:space="preserve">effectively </w:t>
      </w:r>
      <w:r w:rsidRPr="007A416C">
        <w:rPr>
          <w:rStyle w:val="Emphasis"/>
          <w:highlight w:val="gree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341DD891" w14:textId="77777777" w:rsidR="00E45E99" w:rsidRDefault="00E45E99" w:rsidP="00E45E99">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w:t>
      </w:r>
      <w:proofErr w:type="gramStart"/>
      <w:r>
        <w:rPr>
          <w:sz w:val="16"/>
        </w:rPr>
        <w:t>asteroids</w:t>
      </w:r>
      <w:proofErr w:type="gramEnd"/>
      <w:r>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780A10C8" w14:textId="77777777" w:rsidR="00E45E99" w:rsidRDefault="00E45E99" w:rsidP="00E45E99">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 xml:space="preserve">in technology, </w:t>
      </w:r>
      <w:proofErr w:type="gramStart"/>
      <w:r w:rsidRPr="009B44B5">
        <w:rPr>
          <w:rStyle w:val="Emphasis"/>
        </w:rPr>
        <w:t>finance</w:t>
      </w:r>
      <w:proofErr w:type="gramEnd"/>
      <w:r w:rsidRPr="009B44B5">
        <w:rPr>
          <w:rStyle w:val="Emphasis"/>
        </w:rPr>
        <w:t xml:space="preserve"> and business</w:t>
      </w:r>
      <w:r>
        <w:rPr>
          <w:rStyle w:val="Emphasis"/>
        </w:rPr>
        <w:t xml:space="preserve"> models.</w:t>
      </w:r>
    </w:p>
    <w:p w14:paraId="3532CE41" w14:textId="77777777" w:rsidR="00E45E99" w:rsidRDefault="00E45E99" w:rsidP="00E45E99">
      <w:pPr>
        <w:rPr>
          <w:rStyle w:val="StyleUnderline"/>
        </w:rPr>
      </w:pPr>
      <w:r>
        <w:rPr>
          <w:sz w:val="14"/>
        </w:rPr>
        <w:t xml:space="preserve">That said, there’s no grass growing under potential pioneers’ feet. Potential economic, </w:t>
      </w:r>
      <w:proofErr w:type="gramStart"/>
      <w:r>
        <w:rPr>
          <w:sz w:val="14"/>
        </w:rPr>
        <w:t>scientific</w:t>
      </w:r>
      <w:proofErr w:type="gramEnd"/>
      <w:r>
        <w:rPr>
          <w:sz w:val="14"/>
        </w:rPr>
        <w:t xml:space="preserve"> and even security benefits underlie an emerging geopolitical competition to pursue space mining. </w:t>
      </w:r>
      <w:r w:rsidRPr="007A416C">
        <w:rPr>
          <w:rStyle w:val="Emphasis"/>
          <w:highlight w:val="green"/>
        </w:rPr>
        <w:t>The U</w:t>
      </w:r>
      <w:r>
        <w:rPr>
          <w:rStyle w:val="Emphasis"/>
        </w:rPr>
        <w:t xml:space="preserve">nited </w:t>
      </w:r>
      <w:r w:rsidRPr="007A416C">
        <w:rPr>
          <w:rStyle w:val="Emphasis"/>
          <w:highlight w:val="green"/>
        </w:rPr>
        <w:t>S</w:t>
      </w:r>
      <w:r>
        <w:rPr>
          <w:rStyle w:val="Emphasis"/>
        </w:rPr>
        <w:t xml:space="preserve">tates </w:t>
      </w:r>
      <w:r w:rsidRPr="007A416C">
        <w:rPr>
          <w:rStyle w:val="Emphasis"/>
          <w:highlight w:val="gree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sidRPr="007A416C">
        <w:rPr>
          <w:rStyle w:val="Emphasis"/>
          <w:highlight w:val="green"/>
        </w:rPr>
        <w:t xml:space="preserve">leader </w:t>
      </w:r>
      <w:r w:rsidRPr="009B44B5">
        <w:rPr>
          <w:rStyle w:val="StyleUnderline"/>
        </w:rPr>
        <w:t>in creating a legal infrastructure for mineral exploitation</w:t>
      </w:r>
      <w:r>
        <w:rPr>
          <w:rStyle w:val="StyleUnderline"/>
        </w:rPr>
        <w:t xml:space="preserve">. The United States has </w:t>
      </w:r>
      <w:r w:rsidRPr="009B44B5">
        <w:rPr>
          <w:rStyle w:val="Emphasis"/>
        </w:rPr>
        <w:t xml:space="preserve">adopted the world’s first space resources law, </w:t>
      </w:r>
      <w:r w:rsidRPr="007A416C">
        <w:rPr>
          <w:rStyle w:val="Emphasis"/>
          <w:highlight w:val="green"/>
        </w:rPr>
        <w:t>recognizing</w:t>
      </w:r>
      <w:r>
        <w:rPr>
          <w:rStyle w:val="Emphasis"/>
        </w:rPr>
        <w:t xml:space="preserve"> the property </w:t>
      </w:r>
      <w:r w:rsidRPr="007A416C">
        <w:rPr>
          <w:rStyle w:val="Emphasis"/>
          <w:highlight w:val="green"/>
        </w:rPr>
        <w:t>rights of private companies</w:t>
      </w:r>
      <w:r>
        <w:rPr>
          <w:rStyle w:val="Emphasis"/>
        </w:rPr>
        <w:t xml:space="preserve"> and individuals</w:t>
      </w:r>
      <w:r>
        <w:rPr>
          <w:rStyle w:val="StyleUnderline"/>
        </w:rPr>
        <w:t xml:space="preserve"> to materials gathered in space.</w:t>
      </w:r>
    </w:p>
    <w:p w14:paraId="791F685B" w14:textId="77777777" w:rsidR="00E45E99" w:rsidRDefault="00E45E99" w:rsidP="00E45E99">
      <w:pPr>
        <w:rPr>
          <w:rStyle w:val="Emphasis"/>
        </w:rPr>
      </w:pPr>
      <w:r>
        <w:rPr>
          <w:sz w:val="16"/>
        </w:rPr>
        <w:t>However</w:t>
      </w:r>
      <w:r w:rsidRPr="007A416C">
        <w:rPr>
          <w:rStyle w:val="StyleUnderline"/>
          <w:highlight w:val="green"/>
        </w:rPr>
        <w:t xml:space="preserve">, </w:t>
      </w:r>
      <w:r w:rsidRPr="007A416C">
        <w:rPr>
          <w:rStyle w:val="Emphasis"/>
          <w:highlight w:val="green"/>
        </w:rPr>
        <w:t>the U</w:t>
      </w:r>
      <w:r>
        <w:rPr>
          <w:rStyle w:val="Emphasis"/>
        </w:rPr>
        <w:t xml:space="preserve">nited </w:t>
      </w:r>
      <w:r w:rsidRPr="007A416C">
        <w:rPr>
          <w:rStyle w:val="Emphasis"/>
          <w:highlight w:val="green"/>
        </w:rPr>
        <w:t>S</w:t>
      </w:r>
      <w:r>
        <w:rPr>
          <w:rStyle w:val="Emphasis"/>
        </w:rPr>
        <w:t xml:space="preserve">tates </w:t>
      </w:r>
      <w:r w:rsidRPr="007A416C">
        <w:rPr>
          <w:rStyle w:val="Emphasis"/>
          <w:highlight w:val="green"/>
        </w:rPr>
        <w:t>is hardly alone. Luxembourg</w:t>
      </w:r>
      <w:r>
        <w:rPr>
          <w:rStyle w:val="StyleUnderline"/>
        </w:rPr>
        <w:t xml:space="preserve"> and </w:t>
      </w:r>
      <w:r>
        <w:rPr>
          <w:rStyle w:val="Emphasis"/>
        </w:rPr>
        <w:t xml:space="preserve">the </w:t>
      </w:r>
      <w:r w:rsidRPr="007A416C">
        <w:rPr>
          <w:rStyle w:val="Emphasis"/>
          <w:highlight w:val="green"/>
        </w:rPr>
        <w:t>U</w:t>
      </w:r>
      <w:r>
        <w:rPr>
          <w:rStyle w:val="Emphasis"/>
        </w:rPr>
        <w:t xml:space="preserve">nited </w:t>
      </w:r>
      <w:r w:rsidRPr="007A416C">
        <w:rPr>
          <w:rStyle w:val="Emphasis"/>
          <w:highlight w:val="green"/>
        </w:rPr>
        <w:t>A</w:t>
      </w:r>
      <w:r>
        <w:rPr>
          <w:rStyle w:val="Emphasis"/>
        </w:rPr>
        <w:t xml:space="preserve">rab </w:t>
      </w:r>
      <w:r w:rsidRPr="007A416C">
        <w:rPr>
          <w:rStyle w:val="Emphasis"/>
          <w:highlight w:val="gree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sidRPr="007A416C">
        <w:rPr>
          <w:rStyle w:val="Emphasis"/>
          <w:highlight w:val="gree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sidRPr="007A416C">
        <w:rPr>
          <w:rStyle w:val="Emphasis"/>
          <w:highlight w:val="green"/>
        </w:rPr>
        <w:t xml:space="preserve">Russia, Japan, </w:t>
      </w:r>
      <w:proofErr w:type="gramStart"/>
      <w:r w:rsidRPr="007A416C">
        <w:rPr>
          <w:rStyle w:val="Emphasis"/>
          <w:highlight w:val="green"/>
        </w:rPr>
        <w:t>India</w:t>
      </w:r>
      <w:proofErr w:type="gramEnd"/>
      <w:r w:rsidRPr="007A416C">
        <w:rPr>
          <w:rStyle w:val="Emphasis"/>
          <w:highlight w:val="green"/>
        </w:rPr>
        <w:t xml:space="preserve"> and the 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sidRPr="007A416C">
        <w:rPr>
          <w:rStyle w:val="Emphasis"/>
          <w:highlight w:val="green"/>
        </w:rPr>
        <w:t>we’ll need new agreements to facilitate private investment</w:t>
      </w:r>
      <w:r>
        <w:rPr>
          <w:rStyle w:val="Emphasis"/>
        </w:rPr>
        <w:t xml:space="preserve"> and ensure international cooperation.</w:t>
      </w:r>
    </w:p>
    <w:p w14:paraId="44F3559B" w14:textId="77777777" w:rsidR="00E45E99" w:rsidRDefault="00E45E99" w:rsidP="00E45E99">
      <w:pPr>
        <w:rPr>
          <w:sz w:val="16"/>
          <w:szCs w:val="16"/>
        </w:rPr>
      </w:pPr>
      <w:r>
        <w:rPr>
          <w:sz w:val="16"/>
          <w:szCs w:val="16"/>
        </w:rPr>
        <w:t>What’s Out There</w:t>
      </w:r>
    </w:p>
    <w:p w14:paraId="46280089" w14:textId="77777777" w:rsidR="00E45E99" w:rsidRDefault="00E45E99" w:rsidP="00E45E99">
      <w:pPr>
        <w:rPr>
          <w:sz w:val="16"/>
          <w:szCs w:val="16"/>
        </w:rPr>
      </w:pPr>
      <w:r>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07A970D3" w14:textId="77777777" w:rsidR="00E45E99" w:rsidRDefault="00E45E99" w:rsidP="00E45E99">
      <w:pPr>
        <w:rPr>
          <w:rStyle w:val="Emphasis"/>
        </w:rPr>
      </w:pPr>
      <w:r>
        <w:rPr>
          <w:sz w:val="14"/>
        </w:rPr>
        <w:t xml:space="preserve">In the past several decades, planetary science has confirmed what has long been suspected: </w:t>
      </w:r>
      <w:r w:rsidRPr="007A416C">
        <w:rPr>
          <w:rStyle w:val="Emphasis"/>
          <w:highlight w:val="green"/>
        </w:rPr>
        <w:t>celestial bodies are potential sources</w:t>
      </w:r>
      <w:r>
        <w:rPr>
          <w:rStyle w:val="Emphasis"/>
        </w:rPr>
        <w:t xml:space="preserve"> for dozens of natural materials that, in the right time and place, are incredibly valuable</w:t>
      </w:r>
      <w:r>
        <w:rPr>
          <w:rStyle w:val="StyleUnderline"/>
        </w:rPr>
        <w:t>.</w:t>
      </w:r>
      <w:r>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Pr>
          <w:rStyle w:val="StyleUnderline"/>
        </w:rPr>
        <w:t xml:space="preserve"> </w:t>
      </w:r>
      <w:r>
        <w:rPr>
          <w:rStyle w:val="Emphasis"/>
        </w:rPr>
        <w:t>“</w:t>
      </w:r>
      <w:r w:rsidRPr="007A416C">
        <w:rPr>
          <w:rStyle w:val="Emphasis"/>
          <w:highlight w:val="green"/>
        </w:rPr>
        <w:t>rare earth” metals are also potential targets of asteroid miners</w:t>
      </w:r>
      <w:r>
        <w:rPr>
          <w:rStyle w:val="StyleUnderline"/>
        </w:rPr>
        <w:t xml:space="preserve"> intending to service Earth markets. </w:t>
      </w:r>
      <w:r w:rsidRPr="004A73BF">
        <w:rPr>
          <w:rStyle w:val="Emphasis"/>
        </w:rPr>
        <w:t>Consisting of 17 elements</w:t>
      </w:r>
      <w:r>
        <w:rPr>
          <w:rStyle w:val="Emphasis"/>
        </w:rPr>
        <w:t>,</w:t>
      </w:r>
      <w:r>
        <w:rPr>
          <w:rStyle w:val="StyleUnderline"/>
        </w:rPr>
        <w:t xml:space="preserve"> including lanthanum, neodymium, and yttrium, these critical materials (most of which are today mined in China at great environmental cost) are </w:t>
      </w:r>
      <w:r w:rsidRPr="004A73BF">
        <w:rPr>
          <w:rStyle w:val="StyleUnderline"/>
        </w:rPr>
        <w:t>required for electronics</w:t>
      </w:r>
      <w:r>
        <w:rPr>
          <w:sz w:val="14"/>
        </w:rPr>
        <w:t xml:space="preserve">. And </w:t>
      </w:r>
      <w:r>
        <w:rPr>
          <w:rStyle w:val="StyleUnderline"/>
        </w:rPr>
        <w:t xml:space="preserve">they loom as bottlenecks in </w:t>
      </w:r>
      <w:r w:rsidRPr="004A73BF">
        <w:rPr>
          <w:rStyle w:val="Emphasis"/>
        </w:rPr>
        <w:t>making the transition from fossil fuels to renewables</w:t>
      </w:r>
      <w:r>
        <w:rPr>
          <w:rStyle w:val="Emphasis"/>
        </w:rPr>
        <w:t xml:space="preserve"> backed up by battery storage.</w:t>
      </w:r>
    </w:p>
    <w:p w14:paraId="0A59F518" w14:textId="77777777" w:rsidR="00E45E99" w:rsidRDefault="00E45E99" w:rsidP="00E45E99">
      <w:pPr>
        <w:rPr>
          <w:rStyle w:val="StyleUnderline"/>
        </w:rPr>
      </w:pPr>
      <w:r>
        <w:rPr>
          <w:rStyle w:val="Emphasis"/>
        </w:rPr>
        <w:t xml:space="preserve">The </w:t>
      </w:r>
      <w:r w:rsidRPr="007A416C">
        <w:rPr>
          <w:rStyle w:val="Emphasis"/>
          <w:highlight w:val="green"/>
        </w:rPr>
        <w:t>Moon is a prime space mining target</w:t>
      </w:r>
      <w:r>
        <w:rPr>
          <w:sz w:val="16"/>
        </w:rPr>
        <w:t>. Boosted by NASA’s mining solicitation, it is likely the first location for commercial mining</w:t>
      </w:r>
      <w:r>
        <w:rPr>
          <w:rStyle w:val="StyleUnderline"/>
        </w:rPr>
        <w:t xml:space="preserve">. The Moon has several advantages. It </w:t>
      </w:r>
      <w:r>
        <w:rPr>
          <w:rStyle w:val="Emphasis"/>
        </w:rPr>
        <w:t xml:space="preserve">is </w:t>
      </w:r>
      <w:r w:rsidRPr="007A416C">
        <w:rPr>
          <w:rStyle w:val="Emphasis"/>
          <w:highlight w:val="green"/>
        </w:rPr>
        <w:t>relatively close,</w:t>
      </w:r>
      <w:r>
        <w:rPr>
          <w:rStyle w:val="Emphasis"/>
        </w:rPr>
        <w:t xml:space="preserve"> requiring a journey of only several days by rocket and creating communication lags of only a couple seconds</w:t>
      </w:r>
      <w:r>
        <w:rPr>
          <w:rStyle w:val="StyleUnderline"/>
        </w:rPr>
        <w:t xml:space="preserve"> — a delay small enough to allow remote operation of robots from Earth. Its low gravity implies that relatively </w:t>
      </w:r>
      <w:r w:rsidRPr="007A416C">
        <w:rPr>
          <w:rStyle w:val="Emphasis"/>
          <w:highlight w:val="green"/>
        </w:rPr>
        <w:t>little energy expenditure</w:t>
      </w:r>
      <w:r>
        <w:rPr>
          <w:rStyle w:val="StyleUnderline"/>
        </w:rPr>
        <w:t xml:space="preserve"> will be needed to deliver mined resources to Earth orbit.</w:t>
      </w:r>
    </w:p>
    <w:p w14:paraId="381C542A" w14:textId="77777777" w:rsidR="00E45E99" w:rsidRDefault="00E45E99" w:rsidP="00E45E99">
      <w:pPr>
        <w:rPr>
          <w:rStyle w:val="StyleUnderline"/>
        </w:rPr>
      </w:pPr>
      <w:r>
        <w:rPr>
          <w:sz w:val="16"/>
        </w:rPr>
        <w:t xml:space="preserve">The Moon may look parched — and by comparison to Earth, it is. But recent probes have </w:t>
      </w:r>
      <w:r>
        <w:rPr>
          <w:rStyle w:val="Emphasis"/>
        </w:rPr>
        <w:t>confirmed substantial amounts of water</w:t>
      </w:r>
      <w:r>
        <w:rPr>
          <w:rStyle w:val="StyleUnderline"/>
        </w:rPr>
        <w:t xml:space="preserve"> ice lurking in permanently shadowed craters at the lunar poles. Further, it seems that </w:t>
      </w:r>
      <w:r>
        <w:rPr>
          <w:rStyle w:val="Emphasis"/>
        </w:rPr>
        <w:t xml:space="preserve">solar winds </w:t>
      </w:r>
      <w:r w:rsidRPr="004A73BF">
        <w:rPr>
          <w:rStyle w:val="Emphasis"/>
        </w:rPr>
        <w:t>have implanted significant deposits of helium-3</w:t>
      </w:r>
      <w:r>
        <w:rPr>
          <w:sz w:val="16"/>
        </w:rPr>
        <w:t xml:space="preserve"> (a light stable isotope of helium) </w:t>
      </w:r>
      <w:r>
        <w:rPr>
          <w:rStyle w:val="StyleUnderline"/>
        </w:rPr>
        <w:t xml:space="preserve">across the equatorial regions of the Moon. Helium-3 is </w:t>
      </w:r>
      <w:r>
        <w:rPr>
          <w:rStyle w:val="Emphasis"/>
        </w:rPr>
        <w:t xml:space="preserve">a </w:t>
      </w:r>
      <w:r w:rsidRPr="007A416C">
        <w:rPr>
          <w:rStyle w:val="Emphasis"/>
          <w:highlight w:val="green"/>
        </w:rPr>
        <w:t>potential fuel source</w:t>
      </w:r>
      <w:r>
        <w:rPr>
          <w:rStyle w:val="StyleUnderline"/>
        </w:rPr>
        <w:t xml:space="preserve"> for second and third-generation </w:t>
      </w:r>
      <w:r>
        <w:rPr>
          <w:rStyle w:val="Emphasis"/>
        </w:rPr>
        <w:t>fusion reactors</w:t>
      </w:r>
      <w:r>
        <w:rPr>
          <w:sz w:val="16"/>
        </w:rPr>
        <w:t xml:space="preserve"> that one hopes will be in service later in the century. </w:t>
      </w:r>
      <w:r>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A73BF">
        <w:rPr>
          <w:rStyle w:val="Emphasis"/>
        </w:rPr>
        <w:t>the Moon could be the resource stepping-stone</w:t>
      </w:r>
      <w:r>
        <w:rPr>
          <w:rStyle w:val="StyleUnderline"/>
        </w:rPr>
        <w:t xml:space="preserve"> for further solar system exploration.</w:t>
      </w:r>
    </w:p>
    <w:p w14:paraId="31D59CCF" w14:textId="77777777" w:rsidR="00E45E99" w:rsidRDefault="00E45E99" w:rsidP="00E45E99">
      <w:pPr>
        <w:rPr>
          <w:sz w:val="16"/>
        </w:rPr>
      </w:pPr>
      <w:r w:rsidRPr="007A416C">
        <w:rPr>
          <w:rStyle w:val="Emphasis"/>
          <w:highlight w:val="green"/>
        </w:rPr>
        <w:t>Asteroids are another near-term mining target</w:t>
      </w:r>
      <w:r>
        <w:rPr>
          <w:rStyle w:val="StyleUnderline"/>
        </w:rPr>
        <w:t>. There are all sorts of space rocks hurtling through the solar system, with varying amounts of water</w:t>
      </w:r>
      <w:r w:rsidRPr="007A416C">
        <w:rPr>
          <w:rStyle w:val="StyleUnderline"/>
          <w:highlight w:val="green"/>
        </w:rPr>
        <w:t xml:space="preserve">, </w:t>
      </w:r>
      <w:r w:rsidRPr="007A416C">
        <w:rPr>
          <w:rStyle w:val="Emphasis"/>
          <w:highlight w:val="green"/>
        </w:rPr>
        <w:t>rare earth metals</w:t>
      </w:r>
      <w:r>
        <w:rPr>
          <w:rStyle w:val="StyleUnderline"/>
        </w:rPr>
        <w:t xml:space="preserve"> and other materials on board. </w:t>
      </w:r>
      <w:r>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6AED8AF6" w14:textId="77777777" w:rsidR="00E45E99" w:rsidRDefault="00E45E99" w:rsidP="00E45E99">
      <w:pPr>
        <w:rPr>
          <w:sz w:val="16"/>
          <w:szCs w:val="16"/>
        </w:rPr>
      </w:pPr>
      <w:r>
        <w:rPr>
          <w:sz w:val="16"/>
          <w:szCs w:val="16"/>
        </w:rPr>
        <w:t xml:space="preserve">Even the surface of celestial bodies </w:t>
      </w:r>
      <w:proofErr w:type="gramStart"/>
      <w:r>
        <w:rPr>
          <w:sz w:val="16"/>
          <w:szCs w:val="16"/>
        </w:rPr>
        <w:t>pose</w:t>
      </w:r>
      <w:proofErr w:type="gramEnd"/>
      <w:r>
        <w:rPr>
          <w:sz w:val="16"/>
          <w:szCs w:val="16"/>
        </w:rPr>
        <w:t xml:space="preserve"> a challenge to mining machinery since they consist of unconsolidated rocky materials called regolith instead of more familiar soil.</w:t>
      </w:r>
    </w:p>
    <w:p w14:paraId="35F8F06F" w14:textId="77777777" w:rsidR="00E45E99" w:rsidRDefault="00E45E99" w:rsidP="00E45E99">
      <w:pPr>
        <w:rPr>
          <w:rStyle w:val="StyleUnderline"/>
        </w:rPr>
      </w:pPr>
      <w:r>
        <w:rPr>
          <w:sz w:val="16"/>
        </w:rPr>
        <w:t xml:space="preserve">Wannabe </w:t>
      </w:r>
      <w:r w:rsidRPr="004A73BF">
        <w:rPr>
          <w:rStyle w:val="StyleUnderline"/>
        </w:rPr>
        <w:t>asteroid miners</w:t>
      </w:r>
      <w:r>
        <w:rPr>
          <w:rStyle w:val="StyleUnderline"/>
        </w:rPr>
        <w:t xml:space="preserve"> will thus be </w:t>
      </w:r>
      <w:r w:rsidRPr="007A416C">
        <w:rPr>
          <w:rStyle w:val="StyleUnderline"/>
          <w:highlight w:val="green"/>
        </w:rPr>
        <w:t xml:space="preserve">looking at smaller </w:t>
      </w:r>
      <w:r w:rsidRPr="007A416C">
        <w:rPr>
          <w:rStyle w:val="Emphasis"/>
          <w:highlight w:val="green"/>
        </w:rPr>
        <w:t>near-Earth asteroids</w:t>
      </w:r>
      <w:r>
        <w:rPr>
          <w:rStyle w:val="StyleUnderline"/>
        </w:rPr>
        <w:t xml:space="preserve">. While they are much further away than the Moon, </w:t>
      </w:r>
      <w:r w:rsidRPr="007A416C">
        <w:rPr>
          <w:rStyle w:val="Emphasis"/>
          <w:highlight w:val="green"/>
        </w:rPr>
        <w:t>many of them could be reached using less energy</w:t>
      </w:r>
      <w:r>
        <w:rPr>
          <w:rStyle w:val="StyleUnderline"/>
        </w:rPr>
        <w:t xml:space="preserve"> — and some are even small enough to make it technically possible to tow them to Earth orbit for mining.</w:t>
      </w:r>
    </w:p>
    <w:p w14:paraId="2A2CAFE9" w14:textId="77777777" w:rsidR="00E45E99" w:rsidRDefault="00E45E99" w:rsidP="00E45E99">
      <w:pPr>
        <w:rPr>
          <w:sz w:val="16"/>
          <w:szCs w:val="16"/>
        </w:rPr>
      </w:pPr>
      <w:r>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0F655277" w14:textId="77777777" w:rsidR="00E45E99" w:rsidRDefault="00E45E99" w:rsidP="00E45E99">
      <w:pPr>
        <w:rPr>
          <w:sz w:val="16"/>
          <w:szCs w:val="16"/>
        </w:rPr>
      </w:pPr>
      <w:r>
        <w:rPr>
          <w:sz w:val="16"/>
          <w:szCs w:val="16"/>
        </w:rPr>
        <w:t>Technology Is the Difference</w:t>
      </w:r>
    </w:p>
    <w:p w14:paraId="3D196A62" w14:textId="77777777" w:rsidR="00E45E99" w:rsidRDefault="00E45E99" w:rsidP="00E45E99">
      <w:pPr>
        <w:rPr>
          <w:sz w:val="16"/>
          <w:szCs w:val="16"/>
        </w:rPr>
      </w:pPr>
      <w:r>
        <w:rPr>
          <w:sz w:val="16"/>
          <w:szCs w:val="16"/>
        </w:rPr>
        <w:t xml:space="preserve">The prospects for space mining are being driven by technological advances across the space industry. </w:t>
      </w:r>
      <w:r>
        <w:rPr>
          <w:rStyle w:val="StyleUnderline"/>
          <w:sz w:val="16"/>
          <w:szCs w:val="16"/>
        </w:rPr>
        <w:t>The rise of reusable rocket components and the now-widespread use of off-the-shelf parts are lowering both launch and operations costs</w:t>
      </w:r>
      <w:r>
        <w:rPr>
          <w:sz w:val="16"/>
          <w:szCs w:val="16"/>
        </w:rPr>
        <w:t xml:space="preserve">. Once limited to government contract missions and the delivery of telecom satellites to orbit, </w:t>
      </w:r>
      <w:r>
        <w:rPr>
          <w:rStyle w:val="StyleUnderline"/>
          <w:sz w:val="16"/>
          <w:szCs w:val="16"/>
        </w:rPr>
        <w:t>private firms are now emerging as leaders in developing “</w:t>
      </w:r>
      <w:proofErr w:type="spellStart"/>
      <w:r>
        <w:rPr>
          <w:rStyle w:val="StyleUnderline"/>
          <w:sz w:val="16"/>
          <w:szCs w:val="16"/>
        </w:rPr>
        <w:t>NewSpace</w:t>
      </w:r>
      <w:proofErr w:type="spellEnd"/>
      <w:r>
        <w:rPr>
          <w:rStyle w:val="StyleUnderline"/>
          <w:sz w:val="16"/>
          <w:szCs w:val="16"/>
        </w:rPr>
        <w:t xml:space="preserve">” activities — a catch-all term for endeavors including orbital tourism, orbital manufacturing and mini-satellites providing specialized services. The space sector, with a market capitalization of $400 billion, could grow to as much as $1 trillion by 2040 </w:t>
      </w:r>
      <w:r>
        <w:rPr>
          <w:sz w:val="16"/>
          <w:szCs w:val="16"/>
        </w:rPr>
        <w:t>as private investment soars.</w:t>
      </w:r>
      <w:r>
        <w:rPr>
          <w:sz w:val="16"/>
          <w:szCs w:val="16"/>
        </w:rPr>
        <w:tab/>
      </w:r>
    </w:p>
    <w:p w14:paraId="13131290" w14:textId="77777777" w:rsidR="00E45E99" w:rsidRDefault="00E45E99" w:rsidP="00E45E99">
      <w:pPr>
        <w:rPr>
          <w:sz w:val="16"/>
          <w:szCs w:val="16"/>
        </w:rPr>
      </w:pPr>
      <w:r>
        <w:rPr>
          <w:sz w:val="16"/>
          <w:szCs w:val="16"/>
        </w:rPr>
        <w:t xml:space="preserve">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w:t>
      </w:r>
      <w:proofErr w:type="gramStart"/>
      <w:r>
        <w:rPr>
          <w:sz w:val="16"/>
          <w:szCs w:val="16"/>
        </w:rPr>
        <w:t>lunar</w:t>
      </w:r>
      <w:proofErr w:type="gramEnd"/>
      <w:r>
        <w:rPr>
          <w:sz w:val="16"/>
          <w:szCs w:val="16"/>
        </w:rPr>
        <w:t xml:space="preserve"> rocks for display in the Oval Office, highlighting the awe that deep space can still summon.</w:t>
      </w:r>
    </w:p>
    <w:p w14:paraId="5DBBD36F" w14:textId="77777777" w:rsidR="00E45E99" w:rsidRDefault="00E45E99" w:rsidP="00E45E99">
      <w:pPr>
        <w:rPr>
          <w:sz w:val="16"/>
        </w:rPr>
      </w:pPr>
      <w:r>
        <w:rPr>
          <w:sz w:val="16"/>
        </w:rPr>
        <w:t xml:space="preserve">For the time being, scientific samples remain the goal of mining. </w:t>
      </w:r>
      <w:r>
        <w:rPr>
          <w:rStyle w:val="StyleUnderline"/>
        </w:rPr>
        <w:t>Last October</w:t>
      </w:r>
      <w:r>
        <w:rPr>
          <w:rStyle w:val="Emphasis"/>
        </w:rPr>
        <w:t>, NASA’s OSIRIS-</w:t>
      </w:r>
      <w:proofErr w:type="spellStart"/>
      <w:r>
        <w:rPr>
          <w:rStyle w:val="Emphasis"/>
        </w:rPr>
        <w:t>REx</w:t>
      </w:r>
      <w:proofErr w:type="spellEnd"/>
      <w:r>
        <w:rPr>
          <w:rStyle w:val="Emphasis"/>
        </w:rPr>
        <w:t xml:space="preserve"> mission</w:t>
      </w:r>
      <w:r>
        <w:rPr>
          <w:rStyle w:val="StyleUnderline"/>
        </w:rPr>
        <w:t xml:space="preserve"> — due to return to Earth in </w:t>
      </w:r>
      <w:r>
        <w:rPr>
          <w:rStyle w:val="Emphasis"/>
        </w:rPr>
        <w:t xml:space="preserve">2023 </w:t>
      </w:r>
      <w:r>
        <w:rPr>
          <w:rStyle w:val="StyleUnderline"/>
        </w:rPr>
        <w:t xml:space="preserve">— collected a small amount of material from the asteroid Bennu. In December, </w:t>
      </w:r>
      <w:r>
        <w:rPr>
          <w:rStyle w:val="Emphasis"/>
        </w:rPr>
        <w:t>Japan returned a sample</w:t>
      </w:r>
      <w:r>
        <w:rPr>
          <w:rStyle w:val="StyleUnderline"/>
        </w:rPr>
        <w:t xml:space="preserve"> of the asteroid </w:t>
      </w:r>
      <w:proofErr w:type="spellStart"/>
      <w:r>
        <w:rPr>
          <w:rStyle w:val="StyleUnderline"/>
        </w:rPr>
        <w:t>Ryugu</w:t>
      </w:r>
      <w:proofErr w:type="spellEnd"/>
      <w:r>
        <w:rPr>
          <w:rStyle w:val="StyleUnderline"/>
        </w:rPr>
        <w:t xml:space="preserve"> with the Hayabusa2 spacecraft. And several weeks later, </w:t>
      </w:r>
      <w:r>
        <w:rPr>
          <w:rStyle w:val="Emphasis"/>
        </w:rPr>
        <w:t xml:space="preserve">China’s </w:t>
      </w:r>
      <w:proofErr w:type="spellStart"/>
      <w:r>
        <w:rPr>
          <w:rStyle w:val="Emphasis"/>
        </w:rPr>
        <w:t>Chang’e</w:t>
      </w:r>
      <w:proofErr w:type="spellEnd"/>
      <w:r>
        <w:rPr>
          <w:rStyle w:val="Emphasis"/>
        </w:rPr>
        <w:t xml:space="preserve"> 5 mission returned the first lunar samples</w:t>
      </w:r>
      <w:r>
        <w:rPr>
          <w:rStyle w:val="StyleUnderline"/>
        </w:rPr>
        <w:t xml:space="preserve"> since the 1970s.</w:t>
      </w:r>
    </w:p>
    <w:p w14:paraId="09AB4137" w14:textId="77777777" w:rsidR="00E45E99" w:rsidRPr="00F8797E" w:rsidRDefault="00E45E99" w:rsidP="00E45E99">
      <w:pPr>
        <w:rPr>
          <w:sz w:val="16"/>
        </w:rPr>
      </w:pPr>
      <w:r w:rsidRPr="004A73BF">
        <w:rPr>
          <w:rStyle w:val="Emphasis"/>
        </w:rPr>
        <w:t>Sample collection is accelerating, with recent missions targeting Mars</w:t>
      </w:r>
      <w:r w:rsidRPr="004A73BF">
        <w:rPr>
          <w:rStyle w:val="StyleUnderline"/>
        </w:rPr>
        <w:t>.</w:t>
      </w:r>
      <w:r>
        <w:rPr>
          <w:sz w:val="16"/>
        </w:rPr>
        <w:t xml:space="preserve"> Japan is planning to visit the two moons of Mars and extract a sample from one. NASA’s robotic Perseverance rover will </w:t>
      </w:r>
      <w:proofErr w:type="gramStart"/>
      <w:r>
        <w:rPr>
          <w:sz w:val="16"/>
        </w:rPr>
        <w:t>collect</w:t>
      </w:r>
      <w:proofErr w:type="gramEnd"/>
      <w:r>
        <w:rPr>
          <w:sz w:val="16"/>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w:t>
      </w:r>
      <w:proofErr w:type="spellStart"/>
      <w:proofErr w:type="gramStart"/>
      <w:r>
        <w:rPr>
          <w:sz w:val="16"/>
        </w:rPr>
        <w:t>spacecraft.It’s</w:t>
      </w:r>
      <w:proofErr w:type="spellEnd"/>
      <w:proofErr w:type="gramEnd"/>
      <w:r>
        <w:rPr>
          <w:sz w:val="16"/>
        </w:rPr>
        <w:t xml:space="preserve"> about as wide as the Eiffel Tower is tall and it could be where we obtain the elements needed to power bases on the moon, Mars or in orbit one day.</w:t>
      </w:r>
    </w:p>
    <w:p w14:paraId="09F18013" w14:textId="77777777" w:rsidR="00E45E99" w:rsidRPr="00A119EE" w:rsidRDefault="00E45E99" w:rsidP="00E45E99">
      <w:pPr>
        <w:pStyle w:val="Heading4"/>
      </w:pPr>
      <w:r>
        <w:t xml:space="preserve">Private companies are key to space mining – investors, profitability, and market demand. </w:t>
      </w:r>
    </w:p>
    <w:p w14:paraId="10CB0902" w14:textId="77777777" w:rsidR="00E45E99" w:rsidRPr="00A119EE" w:rsidRDefault="00E45E99" w:rsidP="00E45E99">
      <w:r w:rsidRPr="00A119EE">
        <w:rPr>
          <w:rStyle w:val="Style13ptBold"/>
        </w:rPr>
        <w:t>Krishnan 20</w:t>
      </w:r>
      <w:r>
        <w:t xml:space="preserve"> [C A Krishnan</w:t>
      </w:r>
      <w:r w:rsidRPr="00A119EE">
        <w:t xml:space="preserve">, 8-6-2020, "Space mining: Just around the corner?," Week, </w:t>
      </w:r>
      <w:hyperlink r:id="rId7" w:history="1">
        <w:r w:rsidRPr="00EF6FDA">
          <w:rPr>
            <w:rStyle w:val="Hyperlink"/>
          </w:rPr>
          <w:t>https://www.theweek.in/news/sci-tech/2020/08/06/Space-mining-Just-around-the-corner.html</w:t>
        </w:r>
      </w:hyperlink>
      <w:r>
        <w:t xml:space="preserve"> [accessed 12-6-21] </w:t>
      </w:r>
      <w:proofErr w:type="spellStart"/>
      <w:r>
        <w:t>lydia</w:t>
      </w:r>
      <w:proofErr w:type="spellEnd"/>
    </w:p>
    <w:p w14:paraId="58255CBB" w14:textId="77777777" w:rsidR="00E45E99" w:rsidRPr="00774935" w:rsidRDefault="00E45E99" w:rsidP="00E45E99">
      <w:pPr>
        <w:rPr>
          <w:rStyle w:val="Style13ptBold"/>
          <w:b w:val="0"/>
          <w:sz w:val="16"/>
          <w:szCs w:val="16"/>
        </w:rPr>
      </w:pPr>
      <w:r w:rsidRPr="00A119EE">
        <w:rPr>
          <w:sz w:val="16"/>
          <w:szCs w:val="16"/>
        </w:rPr>
        <w:t xml:space="preserve">A Mars mission carrying 100 metric tons cargo in 2022 followed by a manned mission by 2024 are the immediate milestones of Elon Musk’s SpaceX plan which aims to create a </w:t>
      </w:r>
      <w:proofErr w:type="spellStart"/>
      <w:proofErr w:type="gramStart"/>
      <w:r w:rsidRPr="00A119EE">
        <w:rPr>
          <w:sz w:val="16"/>
          <w:szCs w:val="16"/>
        </w:rPr>
        <w:t>self sustaining</w:t>
      </w:r>
      <w:proofErr w:type="spellEnd"/>
      <w:proofErr w:type="gramEnd"/>
      <w:r w:rsidRPr="00A119EE">
        <w:rPr>
          <w:sz w:val="16"/>
          <w:szCs w:val="16"/>
        </w:rPr>
        <w:t xml:space="preserve"> Mars city by 2050. Just a few decades back this would have sounded as fantasy, but today it looks as if this time frame may </w:t>
      </w:r>
      <w:proofErr w:type="gramStart"/>
      <w:r w:rsidRPr="00A119EE">
        <w:rPr>
          <w:sz w:val="16"/>
          <w:szCs w:val="16"/>
        </w:rPr>
        <w:t>actually be</w:t>
      </w:r>
      <w:proofErr w:type="gramEnd"/>
      <w:r w:rsidRPr="00A119EE">
        <w:rPr>
          <w:sz w:val="16"/>
          <w:szCs w:val="16"/>
        </w:rPr>
        <w:t xml:space="preserv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w:t>
      </w:r>
      <w:proofErr w:type="gramStart"/>
      <w:r w:rsidRPr="00A119EE">
        <w:rPr>
          <w:sz w:val="16"/>
          <w:szCs w:val="16"/>
        </w:rPr>
        <w:t>and also</w:t>
      </w:r>
      <w:proofErr w:type="gramEnd"/>
      <w:r w:rsidRPr="00A119EE">
        <w:rPr>
          <w:sz w:val="16"/>
          <w:szCs w:val="16"/>
        </w:rPr>
        <w:t xml:space="preserve"> a place for future human habitation beyond the earth. </w:t>
      </w:r>
      <w:r w:rsidRPr="007A416C">
        <w:rPr>
          <w:rStyle w:val="StyleUnderline"/>
          <w:highlight w:val="green"/>
        </w:rPr>
        <w:t>Global private space industry investors believe</w:t>
      </w:r>
      <w:r w:rsidRPr="00A119EE">
        <w:rPr>
          <w:rStyle w:val="StyleUnderline"/>
        </w:rPr>
        <w:t xml:space="preserve"> that </w:t>
      </w:r>
      <w:r w:rsidRPr="007A416C">
        <w:rPr>
          <w:rStyle w:val="StyleUnderline"/>
          <w:highlight w:val="green"/>
        </w:rPr>
        <w:t>space mining has</w:t>
      </w:r>
      <w:r w:rsidRPr="00A119EE">
        <w:rPr>
          <w:rStyle w:val="StyleUnderline"/>
        </w:rPr>
        <w:t xml:space="preserve"> the </w:t>
      </w:r>
      <w:r w:rsidRPr="007A416C">
        <w:rPr>
          <w:rStyle w:val="StyleUnderline"/>
          <w:highlight w:val="green"/>
        </w:rPr>
        <w:t>potential to shape</w:t>
      </w:r>
      <w:r w:rsidRPr="00A119EE">
        <w:rPr>
          <w:rStyle w:val="StyleUnderline"/>
        </w:rPr>
        <w:t xml:space="preserve"> and define </w:t>
      </w:r>
      <w:r w:rsidRPr="007A416C">
        <w:rPr>
          <w:rStyle w:val="StyleUnderline"/>
          <w:highlight w:val="green"/>
        </w:rPr>
        <w:t>the 21st Century</w:t>
      </w:r>
      <w:r w:rsidRPr="00A119EE">
        <w:rPr>
          <w:rStyle w:val="StyleUnderline"/>
        </w:rPr>
        <w:t xml:space="preserve">. </w:t>
      </w:r>
      <w:r w:rsidRPr="00A119EE">
        <w:rPr>
          <w:sz w:val="16"/>
          <w:szCs w:val="16"/>
        </w:rPr>
        <w:t xml:space="preserve">NASA estimates that the 'Asteroid belt’ holds minerals worth </w:t>
      </w:r>
      <w:proofErr w:type="gramStart"/>
      <w:r w:rsidRPr="00A119EE">
        <w:rPr>
          <w:sz w:val="16"/>
          <w:szCs w:val="16"/>
        </w:rPr>
        <w:t>quintillion</w:t>
      </w:r>
      <w:proofErr w:type="gramEnd"/>
      <w:r w:rsidRPr="00A119EE">
        <w:rPr>
          <w:sz w:val="16"/>
          <w:szCs w:val="16"/>
        </w:rPr>
        <w:t xml:space="preserve"> of dollars. American astrophysicist Neil </w:t>
      </w:r>
      <w:proofErr w:type="spellStart"/>
      <w:r w:rsidRPr="00A119EE">
        <w:rPr>
          <w:sz w:val="16"/>
          <w:szCs w:val="16"/>
        </w:rPr>
        <w:t>Degrasse</w:t>
      </w:r>
      <w:proofErr w:type="spellEnd"/>
      <w:r w:rsidRPr="00A119EE">
        <w:rPr>
          <w:sz w:val="16"/>
          <w:szCs w:val="16"/>
        </w:rPr>
        <w:t xml:space="preserve"> Tyson believes, “</w:t>
      </w:r>
      <w:r w:rsidRPr="007A416C">
        <w:rPr>
          <w:rStyle w:val="StyleUnderline"/>
          <w:highlight w:val="green"/>
        </w:rPr>
        <w:t xml:space="preserve">The first </w:t>
      </w:r>
      <w:proofErr w:type="spellStart"/>
      <w:r w:rsidRPr="007A416C">
        <w:rPr>
          <w:rStyle w:val="StyleUnderline"/>
          <w:highlight w:val="green"/>
        </w:rPr>
        <w:t>trillioners</w:t>
      </w:r>
      <w:proofErr w:type="spellEnd"/>
      <w:r w:rsidRPr="007A416C">
        <w:rPr>
          <w:rStyle w:val="StyleUnderline"/>
          <w:highlight w:val="green"/>
        </w:rPr>
        <w:t xml:space="preserve">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A416C">
        <w:rPr>
          <w:rStyle w:val="StyleUnderline"/>
          <w:highlight w:val="green"/>
        </w:rPr>
        <w:t>private agencies</w:t>
      </w:r>
      <w:r w:rsidRPr="00A119EE">
        <w:rPr>
          <w:rStyle w:val="StyleUnderline"/>
        </w:rPr>
        <w:t xml:space="preserve"> have been </w:t>
      </w:r>
      <w:r w:rsidRPr="007A416C">
        <w:rPr>
          <w:rStyle w:val="StyleUnderline"/>
          <w:highlight w:val="green"/>
        </w:rPr>
        <w:t>carrying</w:t>
      </w:r>
      <w:r w:rsidRPr="00A119EE">
        <w:rPr>
          <w:rStyle w:val="StyleUnderline"/>
        </w:rPr>
        <w:t xml:space="preserve"> out </w:t>
      </w:r>
      <w:r w:rsidRPr="007A416C">
        <w:rPr>
          <w:rStyle w:val="StyleUnderline"/>
          <w:highlight w:val="green"/>
        </w:rPr>
        <w:t>extensive research</w:t>
      </w:r>
      <w:r w:rsidRPr="00A119EE">
        <w:rPr>
          <w:rStyle w:val="StyleUnderline"/>
        </w:rPr>
        <w:t xml:space="preserve"> and studying </w:t>
      </w:r>
      <w:r w:rsidRPr="007A416C">
        <w:rPr>
          <w:rStyle w:val="StyleUnderline"/>
          <w:highlight w:val="green"/>
        </w:rPr>
        <w:t>asteroids</w:t>
      </w:r>
      <w:r w:rsidRPr="00A119EE">
        <w:rPr>
          <w:rStyle w:val="StyleUnderline"/>
        </w:rPr>
        <w:t xml:space="preserve"> </w:t>
      </w:r>
      <w:r w:rsidRPr="007A416C">
        <w:rPr>
          <w:rStyle w:val="StyleUnderline"/>
          <w:highlight w:val="green"/>
        </w:rPr>
        <w:t>for</w:t>
      </w:r>
      <w:r w:rsidRPr="00A119EE">
        <w:rPr>
          <w:rStyle w:val="StyleUnderline"/>
        </w:rPr>
        <w:t xml:space="preserve"> their composition, possibility of </w:t>
      </w:r>
      <w:r w:rsidRPr="007A416C">
        <w:rPr>
          <w:rStyle w:val="StyleUnderline"/>
          <w:highlight w:val="green"/>
        </w:rPr>
        <w:t>mining them</w:t>
      </w:r>
      <w:r w:rsidRPr="00A119EE">
        <w:rPr>
          <w:rStyle w:val="StyleUnderline"/>
        </w:rPr>
        <w:t xml:space="preserve"> and their mining value</w:t>
      </w:r>
      <w:r w:rsidRPr="00A119EE">
        <w:rPr>
          <w:sz w:val="16"/>
          <w:szCs w:val="16"/>
        </w:rPr>
        <w:t xml:space="preserve"> —</w:t>
      </w:r>
      <w:proofErr w:type="spellStart"/>
      <w:r w:rsidRPr="00A119EE">
        <w:rPr>
          <w:sz w:val="16"/>
          <w:szCs w:val="16"/>
        </w:rPr>
        <w:t>Asteriod</w:t>
      </w:r>
      <w:proofErr w:type="spellEnd"/>
      <w:r w:rsidRPr="00A119EE">
        <w:rPr>
          <w:sz w:val="16"/>
          <w:szCs w:val="16"/>
        </w:rPr>
        <w:t xml:space="preserve"> ‘Bennu’ has been assessed at $670 million and asteroid ‘2011 UW158’ at $ 5.7 trillion. Transportation of the mined resources for </w:t>
      </w:r>
      <w:proofErr w:type="spellStart"/>
      <w:r w:rsidRPr="00A119EE">
        <w:rPr>
          <w:sz w:val="16"/>
          <w:szCs w:val="16"/>
        </w:rPr>
        <w:t>utilisation</w:t>
      </w:r>
      <w:proofErr w:type="spellEnd"/>
      <w:r w:rsidRPr="00A119EE">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A416C">
        <w:rPr>
          <w:rStyle w:val="StyleUnderline"/>
          <w:highlight w:val="green"/>
        </w:rPr>
        <w:t>space industry investors</w:t>
      </w:r>
      <w:r w:rsidRPr="00A119EE">
        <w:rPr>
          <w:rStyle w:val="StyleUnderline"/>
        </w:rPr>
        <w:t xml:space="preserve"> </w:t>
      </w:r>
      <w:r w:rsidRPr="007A416C">
        <w:rPr>
          <w:rStyle w:val="StyleUnderline"/>
          <w:highlight w:val="green"/>
        </w:rPr>
        <w:t>are focusing on</w:t>
      </w:r>
      <w:r w:rsidRPr="00A119EE">
        <w:rPr>
          <w:rStyle w:val="StyleUnderline"/>
        </w:rPr>
        <w:t xml:space="preserve"> keeping </w:t>
      </w:r>
      <w:r w:rsidRPr="007A416C">
        <w:rPr>
          <w:rStyle w:val="StyleUnderline"/>
          <w:highlight w:val="green"/>
        </w:rPr>
        <w:t>mined space resources</w:t>
      </w:r>
      <w:r w:rsidRPr="00A119EE">
        <w:rPr>
          <w:rStyle w:val="StyleUnderline"/>
        </w:rPr>
        <w:t xml:space="preserve"> in space itself for ‘in situ resource </w:t>
      </w:r>
      <w:proofErr w:type="spellStart"/>
      <w:r w:rsidRPr="00A119EE">
        <w:rPr>
          <w:rStyle w:val="StyleUnderline"/>
        </w:rPr>
        <w:t>utilisation</w:t>
      </w:r>
      <w:proofErr w:type="spellEnd"/>
      <w:r w:rsidRPr="00A119EE">
        <w:rPr>
          <w:rStyle w:val="StyleUnderline"/>
        </w:rPr>
        <w:t>’</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w:t>
      </w:r>
      <w:proofErr w:type="gramStart"/>
      <w:r w:rsidRPr="00A119EE">
        <w:rPr>
          <w:sz w:val="16"/>
          <w:szCs w:val="16"/>
        </w:rPr>
        <w:t>hydrogen</w:t>
      </w:r>
      <w:proofErr w:type="gramEnd"/>
      <w:r w:rsidRPr="00A119EE">
        <w:rPr>
          <w:sz w:val="16"/>
          <w:szCs w:val="16"/>
        </w:rPr>
        <w:t xml:space="preserve"> and oxygen, for making rocket fuel. Today, the possibility of manufacturing tools and even building habitats on Moon or Mars with the help of 3D printers using iron, nickel, cobalt, gold, platinum, and iridium </w:t>
      </w:r>
      <w:proofErr w:type="spellStart"/>
      <w:r w:rsidRPr="00A119EE">
        <w:rPr>
          <w:sz w:val="16"/>
          <w:szCs w:val="16"/>
        </w:rPr>
        <w:t>etc</w:t>
      </w:r>
      <w:proofErr w:type="spellEnd"/>
      <w:r w:rsidRPr="00A119EE">
        <w:rPr>
          <w:sz w:val="16"/>
          <w:szCs w:val="16"/>
        </w:rPr>
        <w:t xml:space="preserve">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A416C">
        <w:rPr>
          <w:rStyle w:val="StyleUnderline"/>
          <w:highlight w:val="green"/>
        </w:rPr>
        <w:t>there is a</w:t>
      </w:r>
      <w:r w:rsidRPr="00A119EE">
        <w:rPr>
          <w:rStyle w:val="StyleUnderline"/>
        </w:rPr>
        <w:t xml:space="preserve"> new </w:t>
      </w:r>
      <w:r w:rsidRPr="007A416C">
        <w:rPr>
          <w:rStyle w:val="StyleUnderline"/>
          <w:highlight w:val="green"/>
        </w:rPr>
        <w:t>community of customers</w:t>
      </w:r>
      <w:r w:rsidRPr="00A119EE">
        <w:rPr>
          <w:rStyle w:val="StyleUnderline"/>
        </w:rPr>
        <w:t xml:space="preserve"> who are already </w:t>
      </w:r>
      <w:r w:rsidRPr="007A416C">
        <w:rPr>
          <w:rStyle w:val="StyleUnderline"/>
          <w:highlight w:val="green"/>
        </w:rPr>
        <w:t>looking for buying propellant in space</w:t>
      </w:r>
      <w:r w:rsidRPr="00A119EE">
        <w:rPr>
          <w:rStyle w:val="StyleUnderline"/>
        </w:rPr>
        <w:t xml:space="preserve">. American space launch provider, United Launch Alliance (ULA), a Lockheed Martin and Boeing joint venture that provides launch rockets, has made it known </w:t>
      </w:r>
      <w:proofErr w:type="gramStart"/>
      <w:r w:rsidRPr="00A119EE">
        <w:rPr>
          <w:rStyle w:val="StyleUnderline"/>
        </w:rPr>
        <w:t>that,</w:t>
      </w:r>
      <w:proofErr w:type="gramEnd"/>
      <w:r w:rsidRPr="00A119EE">
        <w:rPr>
          <w:rStyle w:val="StyleUnderline"/>
        </w:rPr>
        <w:t xml:space="preserve">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A119EE">
        <w:rPr>
          <w:sz w:val="16"/>
          <w:szCs w:val="16"/>
        </w:rPr>
        <w:t>etc</w:t>
      </w:r>
      <w:proofErr w:type="spellEnd"/>
      <w:r w:rsidRPr="00A119EE">
        <w:rPr>
          <w:sz w:val="16"/>
          <w:szCs w:val="16"/>
        </w:rPr>
        <w:t xml:space="preserve"> are just a few examples. Participation of </w:t>
      </w:r>
      <w:r w:rsidRPr="007A416C">
        <w:rPr>
          <w:rStyle w:val="StyleUnderline"/>
          <w:highlight w:val="green"/>
        </w:rPr>
        <w:t>private players</w:t>
      </w:r>
      <w:r w:rsidRPr="00A119EE">
        <w:rPr>
          <w:rStyle w:val="StyleUnderline"/>
        </w:rPr>
        <w:t xml:space="preserve"> has </w:t>
      </w:r>
      <w:r w:rsidRPr="007A416C">
        <w:rPr>
          <w:rStyle w:val="StyleUnderline"/>
          <w:highlight w:val="green"/>
        </w:rPr>
        <w:t>reduced the investment</w:t>
      </w:r>
      <w:r w:rsidRPr="00A119EE">
        <w:rPr>
          <w:rStyle w:val="StyleUnderline"/>
        </w:rPr>
        <w:t xml:space="preserve"> </w:t>
      </w:r>
      <w:r w:rsidRPr="007A416C">
        <w:rPr>
          <w:rStyle w:val="StyleUnderline"/>
          <w:highlight w:val="green"/>
        </w:rPr>
        <w:t>burden</w:t>
      </w:r>
      <w:r w:rsidRPr="00A119EE">
        <w:rPr>
          <w:rStyle w:val="StyleUnderline"/>
        </w:rPr>
        <w:t xml:space="preserve"> </w:t>
      </w:r>
      <w:r w:rsidRPr="007A416C">
        <w:rPr>
          <w:rStyle w:val="StyleUnderline"/>
          <w:highlight w:val="green"/>
        </w:rPr>
        <w:t>and greatly enhanced</w:t>
      </w:r>
      <w:r w:rsidRPr="00A119EE">
        <w:rPr>
          <w:rStyle w:val="StyleUnderline"/>
        </w:rPr>
        <w:t xml:space="preserve"> </w:t>
      </w:r>
      <w:r w:rsidRPr="007A416C">
        <w:rPr>
          <w:rStyle w:val="StyleUnderline"/>
          <w:highlight w:val="green"/>
        </w:rPr>
        <w:t>the</w:t>
      </w:r>
      <w:r w:rsidRPr="00A119EE">
        <w:rPr>
          <w:rStyle w:val="StyleUnderline"/>
        </w:rPr>
        <w:t xml:space="preserve"> width and </w:t>
      </w:r>
      <w:r w:rsidRPr="007A416C">
        <w:rPr>
          <w:rStyle w:val="StyleUnderline"/>
          <w:highlight w:val="green"/>
        </w:rPr>
        <w:t>pace of innovation</w:t>
      </w:r>
      <w:r w:rsidRPr="00A119EE">
        <w:rPr>
          <w:rStyle w:val="StyleUnderline"/>
        </w:rPr>
        <w:t xml:space="preserve">. It is believed that launch of the first asteroid mining vehicle as well as setting up of the first </w:t>
      </w:r>
      <w:proofErr w:type="spellStart"/>
      <w:r w:rsidRPr="00A119EE">
        <w:rPr>
          <w:rStyle w:val="StyleUnderline"/>
        </w:rPr>
        <w:t>fuelling</w:t>
      </w:r>
      <w:proofErr w:type="spellEnd"/>
      <w:r w:rsidRPr="00A119EE">
        <w:rPr>
          <w:rStyle w:val="StyleUnderline"/>
        </w:rPr>
        <w:t xml:space="preserve">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w:t>
      </w:r>
      <w:proofErr w:type="gramStart"/>
      <w:r w:rsidRPr="00A119EE">
        <w:rPr>
          <w:sz w:val="16"/>
          <w:szCs w:val="16"/>
        </w:rPr>
        <w:t>near earth</w:t>
      </w:r>
      <w:proofErr w:type="gramEnd"/>
      <w:r w:rsidRPr="00A119EE">
        <w:rPr>
          <w:sz w:val="16"/>
          <w:szCs w:val="16"/>
        </w:rPr>
        <w:t xml:space="preserve"> asteroid ‘162173 RYUGU’ in June 2018, left the asteroid after collecting samples in November 2019 and will be back on earth on December 6, 2020. </w:t>
      </w:r>
      <w:proofErr w:type="gramStart"/>
      <w:r w:rsidRPr="00A119EE">
        <w:rPr>
          <w:sz w:val="16"/>
          <w:szCs w:val="16"/>
        </w:rPr>
        <w:t>Similarly</w:t>
      </w:r>
      <w:proofErr w:type="gramEnd"/>
      <w:r w:rsidRPr="00A119EE">
        <w:rPr>
          <w:sz w:val="16"/>
          <w:szCs w:val="16"/>
        </w:rPr>
        <w:t xml:space="preserve"> the NASA mission OSIRIS-</w:t>
      </w:r>
      <w:proofErr w:type="spellStart"/>
      <w:r w:rsidRPr="00A119EE">
        <w:rPr>
          <w:sz w:val="16"/>
          <w:szCs w:val="16"/>
        </w:rPr>
        <w:t>REx</w:t>
      </w:r>
      <w:proofErr w:type="spellEnd"/>
      <w:r w:rsidRPr="00A119EE">
        <w:rPr>
          <w:sz w:val="16"/>
          <w:szCs w:val="16"/>
        </w:rPr>
        <w:t xml:space="preserve">, costing about $ 1 billion, launched in 2016 is due to return to earth with samples of asteroid ‘101955 Bennu’ on September 24, 2023. The latest US space mission, ‘Perseverance’ launched on July 30, </w:t>
      </w:r>
      <w:proofErr w:type="gramStart"/>
      <w:r w:rsidRPr="00A119EE">
        <w:rPr>
          <w:sz w:val="16"/>
          <w:szCs w:val="16"/>
        </w:rPr>
        <w:t>2020</w:t>
      </w:r>
      <w:proofErr w:type="gramEnd"/>
      <w:r w:rsidRPr="00A119EE">
        <w:rPr>
          <w:sz w:val="16"/>
          <w:szCs w:val="16"/>
        </w:rPr>
        <w:t xml:space="preserve">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A119EE">
        <w:rPr>
          <w:sz w:val="16"/>
          <w:szCs w:val="16"/>
        </w:rPr>
        <w:t>utilisation</w:t>
      </w:r>
      <w:proofErr w:type="spellEnd"/>
      <w:r w:rsidRPr="00A119EE">
        <w:rPr>
          <w:sz w:val="16"/>
          <w:szCs w:val="16"/>
        </w:rPr>
        <w:t xml:space="preserve">’ may pass the scrutiny, commercial exploitation of space through minerals mining, tourism, real estate </w:t>
      </w:r>
      <w:proofErr w:type="spellStart"/>
      <w:r w:rsidRPr="00A119EE">
        <w:rPr>
          <w:sz w:val="16"/>
          <w:szCs w:val="16"/>
        </w:rPr>
        <w:t>etc</w:t>
      </w:r>
      <w:proofErr w:type="spellEnd"/>
      <w:r w:rsidRPr="00A119EE">
        <w:rPr>
          <w:sz w:val="16"/>
          <w:szCs w:val="16"/>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A119EE">
        <w:rPr>
          <w:sz w:val="16"/>
          <w:szCs w:val="16"/>
        </w:rPr>
        <w:t>Gouyon</w:t>
      </w:r>
      <w:proofErr w:type="spellEnd"/>
      <w:r w:rsidRPr="00A119EE">
        <w:rPr>
          <w:sz w:val="16"/>
          <w:szCs w:val="16"/>
        </w:rPr>
        <w:t xml:space="preserve"> Matignon, in a thesis on the subject observed that “some states have already taken the absence of express prohibition as a sign that the </w:t>
      </w:r>
      <w:proofErr w:type="spellStart"/>
      <w:r w:rsidRPr="00A119EE">
        <w:rPr>
          <w:sz w:val="16"/>
          <w:szCs w:val="16"/>
        </w:rPr>
        <w:t>utilisation</w:t>
      </w:r>
      <w:proofErr w:type="spellEnd"/>
      <w:r w:rsidRPr="00A119EE">
        <w:rPr>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w:t>
      </w:r>
      <w:proofErr w:type="gramStart"/>
      <w:r w:rsidRPr="00A119EE">
        <w:rPr>
          <w:sz w:val="16"/>
          <w:szCs w:val="16"/>
        </w:rPr>
        <w:t>sea bed</w:t>
      </w:r>
      <w:proofErr w:type="gramEnd"/>
      <w:r w:rsidRPr="00A119EE">
        <w:rPr>
          <w:sz w:val="16"/>
          <w:szCs w:val="16"/>
        </w:rPr>
        <w:t xml:space="preserve">. Whether a widely acceptable new space treaty comes through or not, Space mining is a </w:t>
      </w:r>
      <w:proofErr w:type="gramStart"/>
      <w:r w:rsidRPr="00A119EE">
        <w:rPr>
          <w:sz w:val="16"/>
          <w:szCs w:val="16"/>
        </w:rPr>
        <w:t>reality</w:t>
      </w:r>
      <w:proofErr w:type="gramEnd"/>
      <w:r w:rsidRPr="00A119EE">
        <w:rPr>
          <w:sz w:val="16"/>
          <w:szCs w:val="16"/>
        </w:rPr>
        <w:t xml:space="preserve"> and the early entrants are likely to retain monopoly and huge economic advantages for a very long time. </w:t>
      </w:r>
    </w:p>
    <w:p w14:paraId="2C6344F5" w14:textId="77777777" w:rsidR="00E45E99" w:rsidRDefault="00E45E99" w:rsidP="00E45E99">
      <w:pPr>
        <w:pStyle w:val="Heading4"/>
      </w:pPr>
      <w:r>
        <w:t xml:space="preserve">Terrestrial resource scarcity goes </w:t>
      </w:r>
      <w:r>
        <w:rPr>
          <w:u w:val="single"/>
        </w:rPr>
        <w:t>nuclear</w:t>
      </w:r>
      <w:r>
        <w:t xml:space="preserve">---we outweigh on timeframe, just the </w:t>
      </w:r>
      <w:r>
        <w:rPr>
          <w:u w:val="single"/>
        </w:rPr>
        <w:t>prospect</w:t>
      </w:r>
      <w:r>
        <w:t xml:space="preserve"> of shortages triggers </w:t>
      </w:r>
      <w:r>
        <w:rPr>
          <w:u w:val="single"/>
        </w:rPr>
        <w:t>escalation</w:t>
      </w:r>
      <w:r>
        <w:t>.</w:t>
      </w:r>
    </w:p>
    <w:p w14:paraId="7759285E" w14:textId="77777777" w:rsidR="00E45E99" w:rsidRDefault="00E45E99" w:rsidP="00E45E99">
      <w:proofErr w:type="spellStart"/>
      <w:r w:rsidRPr="00F7370F">
        <w:rPr>
          <w:rStyle w:val="Style13ptBold"/>
        </w:rPr>
        <w:t>Klare</w:t>
      </w:r>
      <w:proofErr w:type="spellEnd"/>
      <w:r w:rsidRPr="00F7370F">
        <w:rPr>
          <w:rStyle w:val="Style13ptBold"/>
        </w:rPr>
        <w:t xml:space="preserv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8" w:history="1">
        <w:r w:rsidRPr="00667A96">
          <w:rPr>
            <w:rStyle w:val="Hyperlink"/>
          </w:rPr>
          <w:t>https://www.thenation.com/article/archive/how-resource-scarcity-and-climate-change-could-produce-global-explosion/</w:t>
        </w:r>
      </w:hyperlink>
      <w:r>
        <w:t xml:space="preserve">] </w:t>
      </w:r>
      <w:proofErr w:type="spellStart"/>
      <w:r>
        <w:t>brett</w:t>
      </w:r>
      <w:proofErr w:type="spellEnd"/>
    </w:p>
    <w:p w14:paraId="326E9549" w14:textId="77777777" w:rsidR="00E45E99" w:rsidRPr="004564A6" w:rsidRDefault="00E45E99" w:rsidP="00E45E99">
      <w:pPr>
        <w:rPr>
          <w:sz w:val="16"/>
        </w:rPr>
      </w:pPr>
      <w:r w:rsidRPr="004564A6">
        <w:rPr>
          <w:sz w:val="16"/>
        </w:rPr>
        <w:t xml:space="preserve">Brace yourself. You may not be able to tell yet, but </w:t>
      </w:r>
      <w:r w:rsidRPr="007A416C">
        <w:rPr>
          <w:rStyle w:val="StyleUnderline"/>
          <w:highlight w:val="green"/>
        </w:rPr>
        <w:t xml:space="preserve">according to </w:t>
      </w:r>
      <w:r w:rsidRPr="007A416C">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w:t>
      </w:r>
      <w:proofErr w:type="gramStart"/>
      <w:r w:rsidRPr="004564A6">
        <w:rPr>
          <w:sz w:val="16"/>
        </w:rPr>
        <w:t>sort</w:t>
      </w:r>
      <w:proofErr w:type="gramEnd"/>
      <w:r w:rsidRPr="004564A6">
        <w:rPr>
          <w:sz w:val="16"/>
        </w:rPr>
        <w:t xml:space="preserve"> humanity has never before experienced.</w:t>
      </w:r>
    </w:p>
    <w:p w14:paraId="5761E42A" w14:textId="77777777" w:rsidR="00E45E99" w:rsidRPr="004564A6" w:rsidRDefault="00E45E99" w:rsidP="00E45E99">
      <w:pPr>
        <w:rPr>
          <w:sz w:val="16"/>
        </w:rPr>
      </w:pPr>
      <w:r w:rsidRPr="004564A6">
        <w:rPr>
          <w:sz w:val="16"/>
        </w:rPr>
        <w:t xml:space="preserve">Two nightmare scenarios—a </w:t>
      </w:r>
      <w:r w:rsidRPr="004564A6">
        <w:rPr>
          <w:rStyle w:val="StyleUnderline"/>
        </w:rPr>
        <w:t xml:space="preserve">global </w:t>
      </w:r>
      <w:r w:rsidRPr="007A416C">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7A416C">
        <w:rPr>
          <w:rStyle w:val="StyleUnderline"/>
          <w:highlight w:val="green"/>
        </w:rPr>
        <w:t>produce</w:t>
      </w:r>
      <w:r w:rsidRPr="004564A6">
        <w:rPr>
          <w:sz w:val="16"/>
        </w:rPr>
        <w:t xml:space="preserve"> a tidal wave of </w:t>
      </w:r>
      <w:r w:rsidRPr="007A416C">
        <w:rPr>
          <w:rStyle w:val="Emphasis"/>
          <w:highlight w:val="green"/>
        </w:rPr>
        <w:t>unrest</w:t>
      </w:r>
      <w:r w:rsidRPr="004564A6">
        <w:rPr>
          <w:sz w:val="16"/>
        </w:rPr>
        <w:t xml:space="preserve">, </w:t>
      </w:r>
      <w:r w:rsidRPr="007A416C">
        <w:rPr>
          <w:rStyle w:val="Emphasis"/>
          <w:highlight w:val="green"/>
        </w:rPr>
        <w:t>rebellion</w:t>
      </w:r>
      <w:r w:rsidRPr="004564A6">
        <w:rPr>
          <w:sz w:val="16"/>
        </w:rPr>
        <w:t xml:space="preserve">, </w:t>
      </w:r>
      <w:proofErr w:type="gramStart"/>
      <w:r w:rsidRPr="007A416C">
        <w:rPr>
          <w:rStyle w:val="Emphasis"/>
          <w:highlight w:val="green"/>
        </w:rPr>
        <w:t>competition</w:t>
      </w:r>
      <w:proofErr w:type="gramEnd"/>
      <w:r w:rsidRPr="004564A6">
        <w:rPr>
          <w:sz w:val="16"/>
        </w:rPr>
        <w:t xml:space="preserve"> </w:t>
      </w:r>
      <w:r w:rsidRPr="004564A6">
        <w:rPr>
          <w:rStyle w:val="StyleUnderline"/>
        </w:rPr>
        <w:t>and</w:t>
      </w:r>
      <w:r w:rsidRPr="004564A6">
        <w:rPr>
          <w:sz w:val="16"/>
        </w:rPr>
        <w:t xml:space="preserve"> </w:t>
      </w:r>
      <w:r w:rsidRPr="007A416C">
        <w:rPr>
          <w:rStyle w:val="Emphasis"/>
          <w:highlight w:val="green"/>
        </w:rPr>
        <w:t>conflict</w:t>
      </w:r>
      <w:r w:rsidRPr="004564A6">
        <w:rPr>
          <w:sz w:val="16"/>
        </w:rPr>
        <w:t xml:space="preserve">. Just what this tsunami of disaster will look like may, </w:t>
      </w:r>
      <w:proofErr w:type="gramStart"/>
      <w:r w:rsidRPr="004564A6">
        <w:rPr>
          <w:sz w:val="16"/>
        </w:rPr>
        <w:t>as yet,</w:t>
      </w:r>
      <w:proofErr w:type="gramEnd"/>
      <w:r w:rsidRPr="004564A6">
        <w:rPr>
          <w:sz w:val="16"/>
        </w:rPr>
        <w:t xml:space="preserve">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7A416C">
        <w:rPr>
          <w:rStyle w:val="StyleUnderline"/>
          <w:highlight w:val="green"/>
        </w:rPr>
        <w:t>and</w:t>
      </w:r>
      <w:r w:rsidRPr="004564A6">
        <w:rPr>
          <w:sz w:val="16"/>
        </w:rPr>
        <w:t xml:space="preserve"> the </w:t>
      </w:r>
      <w:r w:rsidRPr="004564A6">
        <w:rPr>
          <w:rStyle w:val="StyleUnderline"/>
        </w:rPr>
        <w:t xml:space="preserve">breakdown of social order or the </w:t>
      </w:r>
      <w:r w:rsidRPr="007A416C">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w:t>
      </w:r>
      <w:proofErr w:type="gramStart"/>
      <w:r w:rsidRPr="004564A6">
        <w:rPr>
          <w:sz w:val="16"/>
        </w:rPr>
        <w:t>Asia</w:t>
      </w:r>
      <w:proofErr w:type="gramEnd"/>
      <w:r w:rsidRPr="004564A6">
        <w:rPr>
          <w:sz w:val="16"/>
        </w:rPr>
        <w:t xml:space="preserve"> and other areas of the underdeveloped South, but in time, </w:t>
      </w:r>
      <w:r w:rsidRPr="007A416C">
        <w:rPr>
          <w:rStyle w:val="Emphasis"/>
          <w:highlight w:val="green"/>
        </w:rPr>
        <w:t>all regions</w:t>
      </w:r>
      <w:r w:rsidRPr="004564A6">
        <w:rPr>
          <w:rStyle w:val="StyleUnderline"/>
        </w:rPr>
        <w:t xml:space="preserve"> of the planet </w:t>
      </w:r>
      <w:r w:rsidRPr="007A416C">
        <w:rPr>
          <w:rStyle w:val="StyleUnderline"/>
          <w:highlight w:val="green"/>
        </w:rPr>
        <w:t>will be affected</w:t>
      </w:r>
      <w:r w:rsidRPr="004564A6">
        <w:rPr>
          <w:sz w:val="16"/>
        </w:rPr>
        <w:t>.</w:t>
      </w:r>
    </w:p>
    <w:p w14:paraId="617B0682" w14:textId="77777777" w:rsidR="00E45E99" w:rsidRPr="004564A6" w:rsidRDefault="00E45E99" w:rsidP="00E45E99">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7A416C">
        <w:rPr>
          <w:rStyle w:val="StyleUnderline"/>
          <w:highlight w:val="green"/>
        </w:rPr>
        <w:t>to produce</w:t>
      </w:r>
      <w:r w:rsidRPr="004564A6">
        <w:rPr>
          <w:sz w:val="16"/>
        </w:rPr>
        <w:t xml:space="preserve"> this future </w:t>
      </w:r>
      <w:r w:rsidRPr="007A416C">
        <w:rPr>
          <w:rStyle w:val="Emphasis"/>
          <w:highlight w:val="green"/>
        </w:rPr>
        <w:t>cataclysm</w:t>
      </w:r>
      <w:r w:rsidRPr="004564A6">
        <w:rPr>
          <w:sz w:val="16"/>
        </w:rPr>
        <w:t>.</w:t>
      </w:r>
    </w:p>
    <w:p w14:paraId="47B58E9B" w14:textId="77777777" w:rsidR="00E45E99" w:rsidRPr="004564A6" w:rsidRDefault="00E45E99" w:rsidP="00E45E99">
      <w:pPr>
        <w:rPr>
          <w:rStyle w:val="Emphasis"/>
        </w:rPr>
      </w:pPr>
      <w:r w:rsidRPr="004564A6">
        <w:rPr>
          <w:rStyle w:val="Emphasis"/>
        </w:rPr>
        <w:t>Resource Shortages and Resource Wars</w:t>
      </w:r>
    </w:p>
    <w:p w14:paraId="1B2CA0EF" w14:textId="77777777" w:rsidR="00E45E99" w:rsidRPr="004564A6" w:rsidRDefault="00E45E99" w:rsidP="00E45E99">
      <w:pPr>
        <w:rPr>
          <w:sz w:val="16"/>
        </w:rPr>
      </w:pPr>
      <w:r w:rsidRPr="004564A6">
        <w:rPr>
          <w:sz w:val="16"/>
        </w:rPr>
        <w:t>Start with one simple given</w:t>
      </w:r>
      <w:r w:rsidRPr="00E55EAD">
        <w:rPr>
          <w:sz w:val="16"/>
        </w:rPr>
        <w:t xml:space="preserve">: </w:t>
      </w:r>
      <w:r w:rsidRPr="00E55EAD">
        <w:rPr>
          <w:rStyle w:val="Emphasis"/>
          <w:sz w:val="28"/>
          <w:szCs w:val="28"/>
        </w:rPr>
        <w:t xml:space="preserve">the prospect of </w:t>
      </w:r>
      <w:r w:rsidRPr="007A416C">
        <w:rPr>
          <w:rStyle w:val="Emphasis"/>
          <w:sz w:val="28"/>
          <w:szCs w:val="28"/>
          <w:highlight w:val="green"/>
        </w:rPr>
        <w:t>future scarcities</w:t>
      </w:r>
      <w:r w:rsidRPr="007A416C">
        <w:rPr>
          <w:rStyle w:val="StyleUnderline"/>
          <w:sz w:val="28"/>
          <w:szCs w:val="28"/>
          <w:highlight w:val="green"/>
        </w:rPr>
        <w:t xml:space="preserve"> </w:t>
      </w:r>
      <w:r w:rsidRPr="007A416C">
        <w:rPr>
          <w:rStyle w:val="StyleUnderline"/>
          <w:highlight w:val="green"/>
        </w:rPr>
        <w:t>of</w:t>
      </w:r>
      <w:r w:rsidRPr="00E55EAD">
        <w:rPr>
          <w:rStyle w:val="StyleUnderline"/>
        </w:rPr>
        <w:t xml:space="preserve"> vital natural resources, including energy, water, land, </w:t>
      </w:r>
      <w:proofErr w:type="gramStart"/>
      <w:r w:rsidRPr="00E55EAD">
        <w:rPr>
          <w:rStyle w:val="StyleUnderline"/>
        </w:rPr>
        <w:t>food</w:t>
      </w:r>
      <w:proofErr w:type="gramEnd"/>
      <w:r w:rsidRPr="00E55EAD">
        <w:rPr>
          <w:rStyle w:val="StyleUnderline"/>
        </w:rPr>
        <w:t xml:space="preserve"> and </w:t>
      </w:r>
      <w:r w:rsidRPr="007A416C">
        <w:rPr>
          <w:rStyle w:val="Emphasis"/>
          <w:highlight w:val="green"/>
        </w:rPr>
        <w:t>critical minerals</w:t>
      </w:r>
      <w:r w:rsidRPr="00E55EAD">
        <w:rPr>
          <w:rStyle w:val="Emphasis"/>
        </w:rPr>
        <w:t>.</w:t>
      </w:r>
      <w:r w:rsidRPr="00E55EAD">
        <w:rPr>
          <w:sz w:val="16"/>
        </w:rPr>
        <w:t xml:space="preserve"> This </w:t>
      </w:r>
      <w:proofErr w:type="gramStart"/>
      <w:r w:rsidRPr="00E55EAD">
        <w:rPr>
          <w:sz w:val="16"/>
        </w:rPr>
        <w:t xml:space="preserve">in itself </w:t>
      </w:r>
      <w:r w:rsidRPr="00E55EAD">
        <w:rPr>
          <w:rStyle w:val="StyleUnderline"/>
        </w:rPr>
        <w:t>would</w:t>
      </w:r>
      <w:proofErr w:type="gramEnd"/>
      <w:r w:rsidRPr="004564A6">
        <w:rPr>
          <w:rStyle w:val="StyleUnderline"/>
        </w:rPr>
        <w:t xml:space="preserve"> </w:t>
      </w:r>
      <w:r w:rsidRPr="007A416C">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7A416C">
        <w:rPr>
          <w:rStyle w:val="Emphasis"/>
          <w:highlight w:val="green"/>
        </w:rPr>
        <w:t>war</w:t>
      </w:r>
      <w:r w:rsidRPr="004564A6">
        <w:rPr>
          <w:sz w:val="16"/>
        </w:rPr>
        <w:t>.</w:t>
      </w:r>
    </w:p>
    <w:p w14:paraId="1A26B563" w14:textId="77777777" w:rsidR="00E45E99" w:rsidRPr="004564A6" w:rsidRDefault="00E45E99" w:rsidP="00E45E99">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7A416C">
        <w:rPr>
          <w:rStyle w:val="StyleUnderline"/>
          <w:highlight w:val="green"/>
        </w:rPr>
        <w:t>lack of adequate 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w:t>
      </w:r>
      <w:proofErr w:type="gramStart"/>
      <w:r w:rsidRPr="00E55EAD">
        <w:rPr>
          <w:sz w:val="16"/>
        </w:rPr>
        <w:t>come, and</w:t>
      </w:r>
      <w:proofErr w:type="gramEnd"/>
      <w:r w:rsidRPr="00E55EAD">
        <w:rPr>
          <w:sz w:val="16"/>
        </w:rPr>
        <w:t xml:space="preserve">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7A416C">
        <w:rPr>
          <w:rStyle w:val="Emphasis"/>
          <w:highlight w:val="green"/>
        </w:rPr>
        <w:t>lead</w:t>
      </w:r>
      <w:r w:rsidRPr="00E55EAD">
        <w:rPr>
          <w:sz w:val="16"/>
          <w:szCs w:val="16"/>
        </w:rPr>
        <w:t xml:space="preserve">ing </w:t>
      </w:r>
      <w:r w:rsidRPr="007A416C">
        <w:rPr>
          <w:rStyle w:val="StyleUnderline"/>
          <w:highlight w:val="green"/>
        </w:rPr>
        <w:t>to</w:t>
      </w:r>
      <w:r w:rsidRPr="004564A6">
        <w:rPr>
          <w:rStyle w:val="StyleUnderline"/>
        </w:rPr>
        <w:t xml:space="preserve"> </w:t>
      </w:r>
      <w:r w:rsidRPr="004564A6">
        <w:rPr>
          <w:rStyle w:val="Emphasis"/>
        </w:rPr>
        <w:t xml:space="preserve">supply </w:t>
      </w:r>
      <w:r w:rsidRPr="007A416C">
        <w:rPr>
          <w:rStyle w:val="Emphasis"/>
          <w:highlight w:val="green"/>
        </w:rPr>
        <w:t>bottlenecks</w:t>
      </w:r>
      <w:r w:rsidRPr="007A416C">
        <w:rPr>
          <w:rStyle w:val="StyleUnderline"/>
          <w:highlight w:val="green"/>
        </w:rPr>
        <w:t xml:space="preserve"> and</w:t>
      </w:r>
      <w:r w:rsidRPr="004564A6">
        <w:rPr>
          <w:rStyle w:val="StyleUnderline"/>
        </w:rPr>
        <w:t xml:space="preserve"> </w:t>
      </w:r>
      <w:r w:rsidRPr="004564A6">
        <w:rPr>
          <w:rStyle w:val="Emphasis"/>
        </w:rPr>
        <w:t xml:space="preserve">periodic </w:t>
      </w:r>
      <w:r w:rsidRPr="007A416C">
        <w:rPr>
          <w:rStyle w:val="Emphasis"/>
          <w:highlight w:val="green"/>
        </w:rPr>
        <w:t>shortages</w:t>
      </w:r>
      <w:r w:rsidRPr="004564A6">
        <w:rPr>
          <w:sz w:val="16"/>
        </w:rPr>
        <w:t>.</w:t>
      </w:r>
    </w:p>
    <w:p w14:paraId="5A095228" w14:textId="77777777" w:rsidR="00E45E99" w:rsidRPr="007611CF" w:rsidRDefault="00E45E99" w:rsidP="00E45E99">
      <w:pPr>
        <w:rPr>
          <w:sz w:val="12"/>
          <w:szCs w:val="12"/>
        </w:rPr>
      </w:pPr>
      <w:r w:rsidRPr="007611CF">
        <w:rPr>
          <w:sz w:val="12"/>
          <w:szCs w:val="12"/>
        </w:rPr>
        <w:t xml:space="preserve">Oil—the single most important commodity in the international economy—provides an apt example. Although global oil supplies may </w:t>
      </w:r>
      <w:proofErr w:type="gramStart"/>
      <w:r w:rsidRPr="007611CF">
        <w:rPr>
          <w:sz w:val="12"/>
          <w:szCs w:val="12"/>
        </w:rPr>
        <w:t>actually grow</w:t>
      </w:r>
      <w:proofErr w:type="gramEnd"/>
      <w:r w:rsidRPr="007611CF">
        <w:rPr>
          <w:sz w:val="12"/>
          <w:szCs w:val="12"/>
        </w:rPr>
        <w:t xml:space="preserve">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32A1B567" w14:textId="77777777" w:rsidR="00E45E99" w:rsidRPr="007611CF" w:rsidRDefault="00E45E99" w:rsidP="00E45E99">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 xml:space="preserve">environmental opposition, warfare, </w:t>
      </w:r>
      <w:proofErr w:type="gramStart"/>
      <w:r w:rsidRPr="007611CF">
        <w:rPr>
          <w:rStyle w:val="StyleUnderline"/>
        </w:rPr>
        <w:t>corruption</w:t>
      </w:r>
      <w:proofErr w:type="gramEnd"/>
      <w:r w:rsidRPr="007611CF">
        <w:rPr>
          <w:rStyle w:val="StyleUnderline"/>
        </w:rPr>
        <w:t xml:space="preserve">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00B90757" w14:textId="77777777" w:rsidR="00E45E99" w:rsidRPr="007611CF" w:rsidRDefault="00E45E99" w:rsidP="00E45E99">
      <w:pPr>
        <w:rPr>
          <w:sz w:val="12"/>
          <w:szCs w:val="12"/>
        </w:rPr>
      </w:pPr>
      <w:r w:rsidRPr="007611CF">
        <w:rPr>
          <w:sz w:val="12"/>
          <w:szCs w:val="12"/>
        </w:rPr>
        <w:t xml:space="preserve">Water provides another potent example. On an annual basis, the supply of drinking water provided by natural precipitation remains </w:t>
      </w:r>
      <w:proofErr w:type="gramStart"/>
      <w:r w:rsidRPr="007611CF">
        <w:rPr>
          <w:sz w:val="12"/>
          <w:szCs w:val="12"/>
        </w:rPr>
        <w:t>more or less constant</w:t>
      </w:r>
      <w:proofErr w:type="gramEnd"/>
      <w:r w:rsidRPr="007611CF">
        <w:rPr>
          <w:sz w:val="12"/>
          <w:szCs w:val="12"/>
        </w:rPr>
        <w:t xml:space="preserve">: about 40,000 cubic kilometers. But much of this precipitation lands </w:t>
      </w:r>
      <w:proofErr w:type="gramStart"/>
      <w:r w:rsidRPr="007611CF">
        <w:rPr>
          <w:sz w:val="12"/>
          <w:szCs w:val="12"/>
        </w:rPr>
        <w:t>on</w:t>
      </w:r>
      <w:proofErr w:type="gramEnd"/>
      <w:r w:rsidRPr="007611CF">
        <w:rPr>
          <w:sz w:val="12"/>
          <w:szCs w:val="12"/>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7611CF">
        <w:rPr>
          <w:sz w:val="12"/>
          <w:szCs w:val="12"/>
        </w:rPr>
        <w:t>Asia</w:t>
      </w:r>
      <w:proofErr w:type="gramEnd"/>
      <w:r w:rsidRPr="007611CF">
        <w:rPr>
          <w:sz w:val="12"/>
          <w:szCs w:val="12"/>
        </w:rPr>
        <w:t xml:space="preserve"> and the Middle East, where the demand for water continues to grow as a result of rising populations, urbanization and the emergence of new water-intensive industries. The result, even when the supply remains constant, is an environment of increasing scarcity.</w:t>
      </w:r>
    </w:p>
    <w:p w14:paraId="555B3CB1" w14:textId="77777777" w:rsidR="00E45E99" w:rsidRPr="007611CF" w:rsidRDefault="00E45E99" w:rsidP="00E45E99">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w:t>
      </w:r>
      <w:proofErr w:type="gramStart"/>
      <w:r w:rsidRPr="007611CF">
        <w:rPr>
          <w:sz w:val="16"/>
        </w:rPr>
        <w:t>However</w:t>
      </w:r>
      <w:proofErr w:type="gramEnd"/>
      <w:r w:rsidRPr="007611CF">
        <w:rPr>
          <w:sz w:val="16"/>
        </w:rPr>
        <w:t xml:space="preserve"> generated, </w:t>
      </w:r>
      <w:r w:rsidRPr="007A416C">
        <w:rPr>
          <w:rStyle w:val="StyleUnderline"/>
          <w:highlight w:val="green"/>
        </w:rPr>
        <w:t>a perception of scarcity</w:t>
      </w:r>
      <w:r w:rsidRPr="007611CF">
        <w:rPr>
          <w:rStyle w:val="StyleUnderline"/>
        </w:rPr>
        <w:t xml:space="preserve">—or imminent scarcity—regularly </w:t>
      </w:r>
      <w:r w:rsidRPr="007A416C">
        <w:rPr>
          <w:rStyle w:val="StyleUnderline"/>
          <w:highlight w:val="green"/>
        </w:rPr>
        <w:t>leads to</w:t>
      </w:r>
      <w:r w:rsidRPr="007611CF">
        <w:rPr>
          <w:rStyle w:val="StyleUnderline"/>
        </w:rPr>
        <w:t xml:space="preserve"> anxiety, resentment, </w:t>
      </w:r>
      <w:r w:rsidRPr="007A416C">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 xml:space="preserve">very well </w:t>
      </w:r>
      <w:proofErr w:type="gramStart"/>
      <w:r w:rsidRPr="007611CF">
        <w:rPr>
          <w:rStyle w:val="Emphasis"/>
        </w:rPr>
        <w:t>understood</w:t>
      </w:r>
      <w:r w:rsidRPr="007611CF">
        <w:rPr>
          <w:sz w:val="16"/>
        </w:rPr>
        <w:t>, and</w:t>
      </w:r>
      <w:proofErr w:type="gramEnd"/>
      <w:r w:rsidRPr="007611CF">
        <w:rPr>
          <w:sz w:val="16"/>
        </w:rPr>
        <w:t xml:space="preserve"> </w:t>
      </w:r>
      <w:r w:rsidRPr="007611CF">
        <w:rPr>
          <w:rStyle w:val="StyleUnderline"/>
        </w:rPr>
        <w:t xml:space="preserve">has been evident </w:t>
      </w:r>
      <w:r w:rsidRPr="007A416C">
        <w:rPr>
          <w:rStyle w:val="Emphasis"/>
          <w:highlight w:val="green"/>
        </w:rPr>
        <w:t>throughout human history</w:t>
      </w:r>
      <w:r w:rsidRPr="007611CF">
        <w:rPr>
          <w:sz w:val="16"/>
        </w:rPr>
        <w:t>.</w:t>
      </w:r>
    </w:p>
    <w:p w14:paraId="283432F6" w14:textId="77777777" w:rsidR="00E45E99" w:rsidRPr="00E55EAD" w:rsidRDefault="00E45E99" w:rsidP="00E45E99">
      <w:pPr>
        <w:rPr>
          <w:sz w:val="16"/>
        </w:rPr>
      </w:pPr>
      <w:r w:rsidRPr="00E55EAD">
        <w:rPr>
          <w:sz w:val="16"/>
        </w:rPr>
        <w:t xml:space="preserve">In his book Constant Battles, for example, Steven LeBlanc, director of collections for Harvard’s Peabody Museum of Archaeology and Ethnology, notes that many </w:t>
      </w:r>
      <w:r w:rsidRPr="007A416C">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A416C">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A416C">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w:t>
      </w:r>
      <w:proofErr w:type="spellStart"/>
      <w:r w:rsidRPr="00E55EAD">
        <w:rPr>
          <w:sz w:val="16"/>
        </w:rPr>
        <w:t>Collingham</w:t>
      </w:r>
      <w:proofErr w:type="spellEnd"/>
      <w:r w:rsidRPr="00E55EAD">
        <w:rPr>
          <w:sz w:val="16"/>
        </w:rPr>
        <w:t>, author of The Taste of War.</w:t>
      </w:r>
    </w:p>
    <w:p w14:paraId="7593D271" w14:textId="77777777" w:rsidR="00E45E99" w:rsidRPr="00183206" w:rsidRDefault="00E45E99" w:rsidP="00E45E99">
      <w:pPr>
        <w:rPr>
          <w:sz w:val="16"/>
        </w:rPr>
      </w:pPr>
      <w:r w:rsidRPr="00183206">
        <w:rPr>
          <w:sz w:val="16"/>
        </w:rPr>
        <w:t xml:space="preserve">Although the global supply of most basic commodities has grown enormously since the end of World War II, </w:t>
      </w:r>
      <w:r w:rsidRPr="007A416C">
        <w:rPr>
          <w:rStyle w:val="StyleUnderline"/>
          <w:highlight w:val="green"/>
        </w:rPr>
        <w:t>analysts see</w:t>
      </w:r>
      <w:r w:rsidRPr="00E55EAD">
        <w:rPr>
          <w:rStyle w:val="StyleUnderline"/>
        </w:rPr>
        <w:t xml:space="preserve"> the persistence of </w:t>
      </w:r>
      <w:r w:rsidRPr="007A416C">
        <w:rPr>
          <w:rStyle w:val="StyleUnderline"/>
          <w:highlight w:val="green"/>
        </w:rPr>
        <w:t>resource</w:t>
      </w:r>
      <w:r w:rsidRPr="00E55EAD">
        <w:rPr>
          <w:rStyle w:val="StyleUnderline"/>
        </w:rPr>
        <w:t xml:space="preserve">-related </w:t>
      </w:r>
      <w:r w:rsidRPr="007A416C">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7A416C">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7A416C">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42FD3967" w14:textId="77777777" w:rsidR="00E45E99" w:rsidRPr="00183206" w:rsidRDefault="00E45E99" w:rsidP="00E45E99">
      <w:pPr>
        <w:rPr>
          <w:sz w:val="16"/>
          <w:szCs w:val="16"/>
        </w:rPr>
      </w:pPr>
      <w:r w:rsidRPr="00183206">
        <w:rPr>
          <w:sz w:val="16"/>
          <w:szCs w:val="16"/>
        </w:rPr>
        <w:t xml:space="preserve">“In Darfur,” says a 2009 report from the UN Environment </w:t>
      </w:r>
      <w:proofErr w:type="spellStart"/>
      <w:r w:rsidRPr="00183206">
        <w:rPr>
          <w:sz w:val="16"/>
          <w:szCs w:val="16"/>
        </w:rPr>
        <w:t>Programme</w:t>
      </w:r>
      <w:proofErr w:type="spellEnd"/>
      <w:r w:rsidRPr="00183206">
        <w:rPr>
          <w:sz w:val="16"/>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0790041B" w14:textId="77777777" w:rsidR="00E45E99" w:rsidRPr="00183206" w:rsidRDefault="00E45E99" w:rsidP="00E45E99">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7A416C">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3AFA3190" w14:textId="77777777" w:rsidR="00E45E99" w:rsidRPr="00183206" w:rsidRDefault="00E45E99" w:rsidP="00E45E99">
      <w:pPr>
        <w:rPr>
          <w:sz w:val="16"/>
        </w:rPr>
      </w:pPr>
      <w:r w:rsidRPr="00183206">
        <w:rPr>
          <w:sz w:val="16"/>
        </w:rPr>
        <w:t xml:space="preserve">In 1990, this principle was invoked by President George H.W. Bush to justify intervention in </w:t>
      </w:r>
      <w:r w:rsidRPr="007A416C">
        <w:rPr>
          <w:rStyle w:val="Emphasis"/>
          <w:highlight w:val="green"/>
        </w:rPr>
        <w:t>the first</w:t>
      </w:r>
      <w:r w:rsidRPr="00183206">
        <w:rPr>
          <w:sz w:val="16"/>
        </w:rPr>
        <w:t xml:space="preserve"> Persian </w:t>
      </w:r>
      <w:r w:rsidRPr="007A416C">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2B4C2C2B" w14:textId="77777777" w:rsidR="00E45E99" w:rsidRPr="00183206" w:rsidRDefault="00E45E99" w:rsidP="00E45E99">
      <w:pPr>
        <w:rPr>
          <w:sz w:val="16"/>
        </w:rPr>
      </w:pPr>
      <w:r w:rsidRPr="00183206">
        <w:rPr>
          <w:sz w:val="16"/>
        </w:rPr>
        <w:t xml:space="preserve">Recently, a set of resource conflicts have been rising toward the boiling point between </w:t>
      </w:r>
      <w:r w:rsidRPr="007A416C">
        <w:rPr>
          <w:rStyle w:val="Emphasis"/>
          <w:highlight w:val="green"/>
        </w:rPr>
        <w:t>China</w:t>
      </w:r>
      <w:r w:rsidRPr="00183206">
        <w:rPr>
          <w:sz w:val="16"/>
        </w:rPr>
        <w:t xml:space="preserve"> and its neighbors in Southeast Asia when it comes to control of offshore oil and gas reserves </w:t>
      </w:r>
      <w:r w:rsidRPr="007A416C">
        <w:rPr>
          <w:rStyle w:val="StyleUnderline"/>
          <w:highlight w:val="green"/>
        </w:rPr>
        <w:t>in the</w:t>
      </w:r>
      <w:r w:rsidRPr="00183206">
        <w:rPr>
          <w:sz w:val="16"/>
        </w:rPr>
        <w:t xml:space="preserve"> </w:t>
      </w:r>
      <w:r w:rsidRPr="007A416C">
        <w:rPr>
          <w:rStyle w:val="Emphasis"/>
          <w:highlight w:val="green"/>
        </w:rPr>
        <w:t>S</w:t>
      </w:r>
      <w:r w:rsidRPr="00183206">
        <w:rPr>
          <w:sz w:val="16"/>
        </w:rPr>
        <w:t xml:space="preserve">outh </w:t>
      </w:r>
      <w:r w:rsidRPr="007A416C">
        <w:rPr>
          <w:rStyle w:val="Emphasis"/>
          <w:highlight w:val="green"/>
        </w:rPr>
        <w:t>C</w:t>
      </w:r>
      <w:r w:rsidRPr="00183206">
        <w:rPr>
          <w:sz w:val="16"/>
        </w:rPr>
        <w:t xml:space="preserve">hina </w:t>
      </w:r>
      <w:r w:rsidRPr="007A416C">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7A416C">
        <w:rPr>
          <w:rStyle w:val="StyleUnderline"/>
          <w:highlight w:val="green"/>
        </w:rPr>
        <w:t>also</w:t>
      </w:r>
      <w:r w:rsidRPr="00183206">
        <w:rPr>
          <w:sz w:val="16"/>
        </w:rPr>
        <w:t xml:space="preserve"> arisen in the </w:t>
      </w:r>
      <w:r w:rsidRPr="007A416C">
        <w:rPr>
          <w:rStyle w:val="Emphasis"/>
          <w:highlight w:val="green"/>
        </w:rPr>
        <w:t>E</w:t>
      </w:r>
      <w:r w:rsidRPr="00183206">
        <w:rPr>
          <w:sz w:val="16"/>
        </w:rPr>
        <w:t xml:space="preserve">ast </w:t>
      </w:r>
      <w:r w:rsidRPr="007A416C">
        <w:rPr>
          <w:rStyle w:val="Emphasis"/>
          <w:highlight w:val="green"/>
        </w:rPr>
        <w:t>C</w:t>
      </w:r>
      <w:r w:rsidRPr="00183206">
        <w:rPr>
          <w:sz w:val="16"/>
        </w:rPr>
        <w:t xml:space="preserve">hina </w:t>
      </w:r>
      <w:r w:rsidRPr="007A416C">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244732B5" w14:textId="77777777" w:rsidR="00E45E99" w:rsidRPr="00183206" w:rsidRDefault="00E45E99" w:rsidP="00E45E99">
      <w:pPr>
        <w:rPr>
          <w:sz w:val="16"/>
        </w:rPr>
      </w:pPr>
      <w:r w:rsidRPr="00183206">
        <w:rPr>
          <w:sz w:val="16"/>
        </w:rPr>
        <w:t xml:space="preserve">By all accounts, </w:t>
      </w:r>
      <w:r w:rsidRPr="00183206">
        <w:rPr>
          <w:rStyle w:val="StyleUnderline"/>
        </w:rPr>
        <w:t xml:space="preserve">resource-driven </w:t>
      </w:r>
      <w:r w:rsidRPr="007A416C">
        <w:rPr>
          <w:rStyle w:val="StyleUnderline"/>
          <w:highlight w:val="green"/>
        </w:rPr>
        <w:t>potential conflicts</w:t>
      </w:r>
      <w:r w:rsidRPr="00183206">
        <w:rPr>
          <w:rStyle w:val="StyleUnderline"/>
        </w:rPr>
        <w:t xml:space="preserve"> like these </w:t>
      </w:r>
      <w:r w:rsidRPr="007A416C">
        <w:rPr>
          <w:rStyle w:val="StyleUnderline"/>
          <w:highlight w:val="green"/>
        </w:rPr>
        <w:t>will</w:t>
      </w:r>
      <w:r w:rsidRPr="00183206">
        <w:rPr>
          <w:rStyle w:val="StyleUnderline"/>
        </w:rPr>
        <w:t xml:space="preserve"> only </w:t>
      </w:r>
      <w:r w:rsidRPr="007A416C">
        <w:rPr>
          <w:rStyle w:val="Emphasis"/>
          <w:highlight w:val="green"/>
        </w:rPr>
        <w:t>multiply</w:t>
      </w:r>
      <w:r w:rsidRPr="00183206">
        <w:rPr>
          <w:rStyle w:val="StyleUnderline"/>
        </w:rPr>
        <w:t xml:space="preserve"> in the years ahead </w:t>
      </w:r>
      <w:r w:rsidRPr="007A416C">
        <w:rPr>
          <w:rStyle w:val="StyleUnderline"/>
          <w:highlight w:val="green"/>
        </w:rPr>
        <w:t>as</w:t>
      </w:r>
      <w:r w:rsidRPr="00183206">
        <w:rPr>
          <w:rStyle w:val="StyleUnderline"/>
        </w:rPr>
        <w:t xml:space="preserve"> demand rises, supplies dwindle and more of </w:t>
      </w:r>
      <w:r w:rsidRPr="007A416C">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183206">
        <w:rPr>
          <w:sz w:val="16"/>
        </w:rPr>
        <w:t>supplies</w:t>
      </w:r>
      <w:proofErr w:type="gramEnd"/>
      <w:r w:rsidRPr="00183206">
        <w:rPr>
          <w:sz w:val="16"/>
        </w:rPr>
        <w:t xml:space="preserve">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5A710F5C" w14:textId="77777777" w:rsidR="00E45E99" w:rsidRDefault="00E45E99" w:rsidP="00E45E99">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3E6732CF" w14:textId="77777777" w:rsidR="00E45E99" w:rsidRDefault="00E45E99" w:rsidP="00E45E99">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181508BE" w14:textId="77777777" w:rsidR="00E45E99" w:rsidRDefault="00E45E99" w:rsidP="00E45E99">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7A416C">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7A416C">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7A416C">
        <w:rPr>
          <w:rStyle w:val="StyleUnderline"/>
          <w:highlight w:val="green"/>
        </w:rPr>
        <w:t>will be</w:t>
      </w:r>
      <w:r w:rsidRPr="00184EB0">
        <w:rPr>
          <w:sz w:val="12"/>
        </w:rPr>
        <w:t xml:space="preserve"> ever </w:t>
      </w:r>
      <w:r w:rsidRPr="001801D1">
        <w:rPr>
          <w:rStyle w:val="StyleUnderline"/>
        </w:rPr>
        <w:t xml:space="preserve">more </w:t>
      </w:r>
      <w:r w:rsidRPr="007A416C">
        <w:rPr>
          <w:rStyle w:val="StyleUnderline"/>
          <w:highlight w:val="green"/>
        </w:rPr>
        <w:t xml:space="preserve">vulnerable to </w:t>
      </w:r>
      <w:r w:rsidRPr="007A416C">
        <w:rPr>
          <w:rStyle w:val="Emphasis"/>
          <w:highlight w:val="green"/>
        </w:rPr>
        <w:t>terror</w:t>
      </w:r>
      <w:r w:rsidRPr="009A246A">
        <w:rPr>
          <w:rStyle w:val="StyleUnderline"/>
        </w:rPr>
        <w:t>ist attack</w:t>
      </w:r>
      <w:r w:rsidRPr="007A416C">
        <w:rPr>
          <w:rStyle w:val="StyleUnderline"/>
          <w:highlight w:val="green"/>
        </w:rPr>
        <w:t xml:space="preserve">, </w:t>
      </w:r>
      <w:r w:rsidRPr="009A246A">
        <w:rPr>
          <w:rStyle w:val="Emphasis"/>
        </w:rPr>
        <w:t xml:space="preserve">natural </w:t>
      </w:r>
      <w:r w:rsidRPr="007A416C">
        <w:rPr>
          <w:rStyle w:val="Emphasis"/>
          <w:highlight w:val="green"/>
        </w:rPr>
        <w:t>disaster</w:t>
      </w:r>
      <w:r w:rsidRPr="007A416C">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7A416C">
        <w:rPr>
          <w:rStyle w:val="Emphasis"/>
          <w:highlight w:val="green"/>
        </w:rPr>
        <w:t>running out of water</w:t>
      </w:r>
      <w:r w:rsidRPr="007A416C">
        <w:rPr>
          <w:rStyle w:val="StyleUnderline"/>
          <w:highlight w:val="green"/>
        </w:rPr>
        <w:t xml:space="preserve"> and </w:t>
      </w:r>
      <w:r w:rsidRPr="006F549C">
        <w:rPr>
          <w:rStyle w:val="Emphasis"/>
        </w:rPr>
        <w:t>minerals</w:t>
      </w:r>
      <w:r w:rsidRPr="00D31015">
        <w:rPr>
          <w:rStyle w:val="StyleUnderline"/>
        </w:rPr>
        <w:t xml:space="preserve">. </w:t>
      </w:r>
      <w:r w:rsidRPr="007A416C">
        <w:rPr>
          <w:rStyle w:val="Emphasis"/>
          <w:highlight w:val="green"/>
        </w:rPr>
        <w:t>Climate change</w:t>
      </w:r>
      <w:r w:rsidRPr="007A416C">
        <w:rPr>
          <w:rStyle w:val="StyleUnderline"/>
          <w:highlight w:val="green"/>
        </w:rPr>
        <w:t xml:space="preserve"> </w:t>
      </w:r>
      <w:r w:rsidRPr="006F549C">
        <w:rPr>
          <w:rStyle w:val="StyleUnderline"/>
        </w:rPr>
        <w:t xml:space="preserve">is threatening our very </w:t>
      </w:r>
      <w:r w:rsidRPr="006F549C">
        <w:rPr>
          <w:rStyle w:val="Emphasis"/>
        </w:rPr>
        <w:t>existence</w:t>
      </w:r>
      <w:r w:rsidRPr="007A416C">
        <w:rPr>
          <w:rStyle w:val="StyleUnderline"/>
          <w:highlight w:val="green"/>
        </w:rPr>
        <w:t>.</w:t>
      </w:r>
      <w:r w:rsidRPr="00184EB0">
        <w:rPr>
          <w:sz w:val="12"/>
        </w:rPr>
        <w:t xml:space="preserve"> Political leaders and even the Pope have cautioned us against inaction. Perhaps the naysayers are right. </w:t>
      </w:r>
      <w:r w:rsidRPr="007A416C">
        <w:rPr>
          <w:rStyle w:val="Emphasis"/>
          <w:sz w:val="24"/>
          <w:highlight w:val="green"/>
        </w:rPr>
        <w:t xml:space="preserve">All humanity is at </w:t>
      </w:r>
      <w:r w:rsidRPr="00184EB0">
        <w:rPr>
          <w:rStyle w:val="Emphasis"/>
          <w:sz w:val="24"/>
        </w:rPr>
        <w:t xml:space="preserve">tremendous </w:t>
      </w:r>
      <w:r w:rsidRPr="007A416C">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7A416C">
        <w:rPr>
          <w:rStyle w:val="Emphasis"/>
          <w:highlight w:val="green"/>
        </w:rPr>
        <w:t>new tech</w:t>
      </w:r>
      <w:r w:rsidRPr="00184EB0">
        <w:rPr>
          <w:sz w:val="12"/>
        </w:rPr>
        <w:t>nologies</w:t>
      </w:r>
      <w:r w:rsidRPr="006E2C8E">
        <w:rPr>
          <w:rStyle w:val="StyleUnderline"/>
        </w:rPr>
        <w:t xml:space="preserve"> and establishing space enterprises that </w:t>
      </w:r>
      <w:r w:rsidRPr="007A416C">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7A416C">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7A416C">
        <w:rPr>
          <w:rStyle w:val="StyleUnderline"/>
          <w:highlight w:val="green"/>
        </w:rPr>
        <w:t>the</w:t>
      </w:r>
      <w:r w:rsidRPr="000E3ABC">
        <w:rPr>
          <w:rStyle w:val="StyleUnderline"/>
        </w:rPr>
        <w:t xml:space="preserve"> </w:t>
      </w:r>
      <w:r w:rsidRPr="000E3ABC">
        <w:rPr>
          <w:rStyle w:val="Emphasis"/>
        </w:rPr>
        <w:t xml:space="preserve">economic </w:t>
      </w:r>
      <w:r w:rsidRPr="007A416C">
        <w:rPr>
          <w:rStyle w:val="Emphasis"/>
          <w:highlight w:val="green"/>
        </w:rPr>
        <w:t>reality</w:t>
      </w:r>
      <w:r w:rsidRPr="007A416C">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7A416C">
        <w:rPr>
          <w:rStyle w:val="StyleUnderline"/>
          <w:highlight w:val="green"/>
        </w:rPr>
        <w:t xml:space="preserve">robotics, </w:t>
      </w:r>
      <w:r w:rsidRPr="007A416C">
        <w:rPr>
          <w:rStyle w:val="Emphasis"/>
          <w:highlight w:val="green"/>
        </w:rPr>
        <w:t>a</w:t>
      </w:r>
      <w:r w:rsidRPr="00500BA2">
        <w:rPr>
          <w:rStyle w:val="StyleUnderline"/>
        </w:rPr>
        <w:t xml:space="preserve">rtificial </w:t>
      </w:r>
      <w:proofErr w:type="gramStart"/>
      <w:r w:rsidRPr="007A416C">
        <w:rPr>
          <w:rStyle w:val="Emphasis"/>
          <w:highlight w:val="green"/>
        </w:rPr>
        <w:t>i</w:t>
      </w:r>
      <w:r w:rsidRPr="00500BA2">
        <w:rPr>
          <w:rStyle w:val="StyleUnderline"/>
        </w:rPr>
        <w:t>ntelligence</w:t>
      </w:r>
      <w:proofErr w:type="gramEnd"/>
      <w:r w:rsidRPr="00500BA2">
        <w:rPr>
          <w:rStyle w:val="StyleUnderline"/>
        </w:rPr>
        <w:t xml:space="preserve"> </w:t>
      </w:r>
      <w:r w:rsidRPr="007A416C">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7A416C">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7A416C">
        <w:rPr>
          <w:rStyle w:val="StyleUnderline"/>
          <w:highlight w:val="green"/>
        </w:rPr>
        <w:t>set us on</w:t>
      </w:r>
      <w:r w:rsidRPr="00500BA2">
        <w:rPr>
          <w:rStyle w:val="StyleUnderline"/>
        </w:rPr>
        <w:t xml:space="preserve"> </w:t>
      </w:r>
      <w:r w:rsidRPr="00184EB0">
        <w:rPr>
          <w:sz w:val="12"/>
        </w:rPr>
        <w:t xml:space="preserve">a </w:t>
      </w:r>
      <w:r w:rsidRPr="007A416C">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7A416C">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7A416C">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7A416C">
        <w:rPr>
          <w:rStyle w:val="StyleUnderline"/>
          <w:highlight w:val="green"/>
        </w:rPr>
        <w:t xml:space="preserve">have </w:t>
      </w:r>
      <w:r w:rsidRPr="007A416C">
        <w:rPr>
          <w:rStyle w:val="Emphasis"/>
          <w:highlight w:val="green"/>
        </w:rPr>
        <w:t>billions</w:t>
      </w:r>
      <w:r w:rsidRPr="00184EB0">
        <w:rPr>
          <w:sz w:val="12"/>
        </w:rPr>
        <w:t xml:space="preserve"> of dollars </w:t>
      </w:r>
      <w:r w:rsidRPr="00DF6B30">
        <w:rPr>
          <w:rStyle w:val="StyleUnderline"/>
        </w:rPr>
        <w:t>in assets</w:t>
      </w:r>
      <w:r w:rsidRPr="007A416C">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7A416C">
        <w:rPr>
          <w:rStyle w:val="StyleUnderline"/>
          <w:highlight w:val="green"/>
        </w:rPr>
        <w:t xml:space="preserve">Each </w:t>
      </w:r>
      <w:r w:rsidRPr="00177575">
        <w:rPr>
          <w:rStyle w:val="StyleUnderline"/>
        </w:rPr>
        <w:t xml:space="preserve">of them </w:t>
      </w:r>
      <w:r w:rsidRPr="007A416C">
        <w:rPr>
          <w:rStyle w:val="StyleUnderline"/>
          <w:highlight w:val="green"/>
        </w:rPr>
        <w:t>is launching</w:t>
      </w:r>
      <w:r w:rsidRPr="00DF6B30">
        <w:rPr>
          <w:rStyle w:val="StyleUnderline"/>
        </w:rPr>
        <w:t xml:space="preserve"> new </w:t>
      </w:r>
      <w:r w:rsidRPr="00D90227">
        <w:rPr>
          <w:rStyle w:val="StyleUnderline"/>
        </w:rPr>
        <w:t xml:space="preserve">commercial </w:t>
      </w:r>
      <w:r w:rsidRPr="007A416C">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7A416C">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7A416C">
        <w:rPr>
          <w:rStyle w:val="Emphasis"/>
          <w:highlight w:val="green"/>
        </w:rPr>
        <w:t xml:space="preserve">rare </w:t>
      </w:r>
      <w:r w:rsidRPr="00E7137A">
        <w:rPr>
          <w:rStyle w:val="Emphasis"/>
        </w:rPr>
        <w:t xml:space="preserve">earth </w:t>
      </w:r>
      <w:r w:rsidRPr="007A416C">
        <w:rPr>
          <w:rStyle w:val="Emphasis"/>
          <w:highlight w:val="green"/>
        </w:rPr>
        <w:t>metals</w:t>
      </w:r>
      <w:r w:rsidRPr="007A416C">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7A416C">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7A416C">
        <w:rPr>
          <w:rStyle w:val="StyleUnderline"/>
          <w:highlight w:val="green"/>
        </w:rPr>
        <w:t xml:space="preserve">provide </w:t>
      </w:r>
      <w:r w:rsidRPr="007A416C">
        <w:rPr>
          <w:rStyle w:val="Emphasis"/>
          <w:highlight w:val="green"/>
        </w:rPr>
        <w:t>clean</w:t>
      </w:r>
      <w:r w:rsidRPr="00CB37E4">
        <w:rPr>
          <w:rStyle w:val="Emphasis"/>
        </w:rPr>
        <w:t xml:space="preserve"> and abundant </w:t>
      </w:r>
      <w:r w:rsidRPr="007A416C">
        <w:rPr>
          <w:rStyle w:val="Emphasis"/>
          <w:highlight w:val="green"/>
        </w:rPr>
        <w:t>energy</w:t>
      </w:r>
      <w:r w:rsidRPr="007A416C">
        <w:rPr>
          <w:rStyle w:val="StyleUnderline"/>
          <w:highlight w:val="green"/>
        </w:rPr>
        <w:t xml:space="preserve">. </w:t>
      </w:r>
      <w:r w:rsidRPr="00E048C5">
        <w:rPr>
          <w:rStyle w:val="StyleUnderline"/>
        </w:rPr>
        <w:t xml:space="preserve">There is </w:t>
      </w:r>
      <w:r w:rsidRPr="00E048C5">
        <w:rPr>
          <w:sz w:val="12"/>
        </w:rPr>
        <w:t>far</w:t>
      </w:r>
      <w:r w:rsidRPr="00E048C5">
        <w:rPr>
          <w:rStyle w:val="StyleUnderline"/>
        </w:rPr>
        <w:t xml:space="preserve"> more water in </w:t>
      </w:r>
      <w:r w:rsidRPr="00E048C5">
        <w:rPr>
          <w:sz w:val="12"/>
        </w:rPr>
        <w:t>outer</w:t>
      </w:r>
      <w:r w:rsidRPr="00E048C5">
        <w:rPr>
          <w:rStyle w:val="StyleUnderline"/>
        </w:rPr>
        <w:t xml:space="preserve"> space than </w:t>
      </w:r>
      <w:r w:rsidRPr="00E048C5">
        <w:rPr>
          <w:sz w:val="12"/>
        </w:rPr>
        <w:t>is</w:t>
      </w:r>
      <w:r w:rsidRPr="00E048C5">
        <w:rPr>
          <w:rStyle w:val="StyleUnderline"/>
        </w:rPr>
        <w:t xml:space="preserve"> in our oceans. </w:t>
      </w:r>
      <w:r w:rsidRPr="00E048C5">
        <w:rPr>
          <w:sz w:val="12"/>
        </w:rPr>
        <w:t>In the pages that follow we will explain the potential for a cosmic shift in our global economy, our ecology, and our commercial and legal systems.</w:t>
      </w:r>
      <w:r w:rsidRPr="00E048C5">
        <w:rPr>
          <w:rStyle w:val="StyleUnderline"/>
        </w:rPr>
        <w:t xml:space="preserve"> These can take place by the end of this century. </w:t>
      </w:r>
      <w:r w:rsidRPr="00E048C5">
        <w:rPr>
          <w:sz w:val="12"/>
        </w:rPr>
        <w:t xml:space="preserve">And </w:t>
      </w:r>
      <w:r w:rsidRPr="00E048C5">
        <w:rPr>
          <w:rStyle w:val="StyleUnderline"/>
        </w:rPr>
        <w:t>if these changes do not take place we will be in trouble.</w:t>
      </w:r>
      <w:r w:rsidRPr="00E048C5">
        <w:rPr>
          <w:sz w:val="12"/>
        </w:rPr>
        <w:t xml:space="preserve"> Our conventional </w:t>
      </w:r>
      <w:proofErr w:type="spellStart"/>
      <w:r w:rsidRPr="00E048C5">
        <w:rPr>
          <w:sz w:val="12"/>
        </w:rPr>
        <w:t>petro</w:t>
      </w:r>
      <w:proofErr w:type="spellEnd"/>
      <w:r w:rsidRPr="00E048C5">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E048C5">
        <w:rPr>
          <w:rStyle w:val="StyleUnderline"/>
        </w:rPr>
        <w:t xml:space="preserve">the struggle between “haves” and “have nots” will grow increasingly </w:t>
      </w:r>
      <w:r w:rsidRPr="00E048C5">
        <w:rPr>
          <w:rStyle w:val="Emphasis"/>
        </w:rPr>
        <w:t>ugly</w:t>
      </w:r>
      <w:r w:rsidRPr="00E048C5">
        <w:rPr>
          <w:rStyle w:val="StyleUnderline"/>
        </w:rPr>
        <w:t xml:space="preserve">. A lack of affordable and readily available </w:t>
      </w:r>
      <w:r w:rsidRPr="00E048C5">
        <w:rPr>
          <w:rStyle w:val="Emphasis"/>
        </w:rPr>
        <w:t>water</w:t>
      </w:r>
      <w:r w:rsidRPr="00E048C5">
        <w:rPr>
          <w:rStyle w:val="StyleUnderline"/>
        </w:rPr>
        <w:t xml:space="preserve">, natural </w:t>
      </w:r>
      <w:r w:rsidRPr="00E048C5">
        <w:rPr>
          <w:rStyle w:val="Emphasis"/>
        </w:rPr>
        <w:t>resources</w:t>
      </w:r>
      <w:r w:rsidRPr="00E048C5">
        <w:rPr>
          <w:rStyle w:val="StyleUnderline"/>
        </w:rPr>
        <w:t xml:space="preserve">, </w:t>
      </w:r>
      <w:r w:rsidRPr="00E048C5">
        <w:rPr>
          <w:rStyle w:val="Emphasis"/>
        </w:rPr>
        <w:t>food</w:t>
      </w:r>
      <w:r w:rsidRPr="00E048C5">
        <w:rPr>
          <w:rStyle w:val="StyleUnderline"/>
        </w:rPr>
        <w:t xml:space="preserve">, </w:t>
      </w:r>
      <w:r w:rsidRPr="00E048C5">
        <w:rPr>
          <w:rStyle w:val="Emphasis"/>
        </w:rPr>
        <w:t>health care</w:t>
      </w:r>
      <w:r w:rsidRPr="00E048C5">
        <w:rPr>
          <w:rStyle w:val="StyleUnderline"/>
        </w:rPr>
        <w:t xml:space="preserve"> and medical supplies, plus systematic threats to </w:t>
      </w:r>
      <w:r w:rsidRPr="00E048C5">
        <w:rPr>
          <w:rStyle w:val="Emphasis"/>
        </w:rPr>
        <w:t>urban security</w:t>
      </w:r>
      <w:r w:rsidRPr="00E048C5">
        <w:rPr>
          <w:rStyle w:val="StyleUnderline"/>
        </w:rPr>
        <w:t xml:space="preserve"> and </w:t>
      </w:r>
      <w:r w:rsidRPr="00E048C5">
        <w:rPr>
          <w:rStyle w:val="Emphasis"/>
        </w:rPr>
        <w:t>systemic war</w:t>
      </w:r>
      <w:r w:rsidRPr="00E048C5">
        <w:rPr>
          <w:rStyle w:val="StyleUnderline"/>
        </w:rPr>
        <w:t xml:space="preserve">fare are the alternatives to astral abundance. </w:t>
      </w:r>
      <w:r w:rsidRPr="00E048C5">
        <w:rPr>
          <w:sz w:val="12"/>
        </w:rPr>
        <w:t xml:space="preserve">The choices between astral abundance and a downward spiral in global standards of living are stark. </w:t>
      </w:r>
      <w:r w:rsidRPr="00E048C5">
        <w:rPr>
          <w:rStyle w:val="StyleUnderline"/>
        </w:rPr>
        <w:t xml:space="preserve">Within the </w:t>
      </w:r>
      <w:r w:rsidRPr="00E048C5">
        <w:rPr>
          <w:rStyle w:val="Emphasis"/>
        </w:rPr>
        <w:t>next few decades</w:t>
      </w:r>
      <w:r w:rsidRPr="00E048C5">
        <w:rPr>
          <w:rStyle w:val="StyleUnderline"/>
        </w:rPr>
        <w:t xml:space="preserve"> these problems will be increasingly real.</w:t>
      </w:r>
      <w:r w:rsidRPr="00E048C5">
        <w:rPr>
          <w:sz w:val="12"/>
        </w:rPr>
        <w:t xml:space="preserve"> By then </w:t>
      </w:r>
      <w:r w:rsidRPr="00E048C5">
        <w:rPr>
          <w:rStyle w:val="StyleUnderline"/>
        </w:rPr>
        <w:t xml:space="preserve">the world may almost be </w:t>
      </w:r>
      <w:r w:rsidRPr="00E048C5">
        <w:rPr>
          <w:rStyle w:val="Emphasis"/>
        </w:rPr>
        <w:t>begging</w:t>
      </w:r>
      <w:r w:rsidRPr="00E048C5">
        <w:rPr>
          <w:rStyle w:val="StyleUnderline"/>
        </w:rPr>
        <w:t xml:space="preserve"> for new, out of- the-box thinking. </w:t>
      </w:r>
      <w:r w:rsidRPr="00E048C5">
        <w:rPr>
          <w:sz w:val="12"/>
        </w:rPr>
        <w:t>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w:t>
      </w:r>
      <w:r w:rsidRPr="00184EB0">
        <w:rPr>
          <w:sz w:val="12"/>
        </w:rPr>
        <w:t xml:space="preserve"> </w:t>
      </w:r>
    </w:p>
    <w:p w14:paraId="79FD16D2" w14:textId="77777777" w:rsidR="00E45E99" w:rsidRDefault="00E45E99" w:rsidP="00E45E99">
      <w:pPr>
        <w:pStyle w:val="Heading2"/>
      </w:pPr>
      <w:r>
        <w:t>3</w:t>
      </w:r>
    </w:p>
    <w:p w14:paraId="7D616029" w14:textId="77777777" w:rsidR="00E45E99" w:rsidRDefault="00E45E99" w:rsidP="00E45E99">
      <w:pPr>
        <w:pStyle w:val="Heading4"/>
      </w:pPr>
      <w:r>
        <w:t>CP text: States should:</w:t>
      </w:r>
    </w:p>
    <w:p w14:paraId="1BB2F810" w14:textId="77777777" w:rsidR="00E45E99" w:rsidRDefault="00E45E99" w:rsidP="00E45E99">
      <w:pPr>
        <w:pStyle w:val="Heading4"/>
      </w:pPr>
      <w:r>
        <w:t>- States should establish an international mediating organization that would allow the appropriation of outer space by private entities on a rental basis with a 20% royalty on all profits that is put into a Space Resource Fund that is distributed between every global citizen.</w:t>
      </w:r>
    </w:p>
    <w:p w14:paraId="3BE33855" w14:textId="77777777" w:rsidR="00E45E99" w:rsidRPr="00B07B53" w:rsidRDefault="00E45E99" w:rsidP="00E45E99"/>
    <w:p w14:paraId="16F4E967" w14:textId="77777777" w:rsidR="00E45E99" w:rsidRDefault="00E45E99" w:rsidP="00E45E99">
      <w:pPr>
        <w:pStyle w:val="Heading4"/>
      </w:pPr>
      <w:r>
        <w:t>Rental system solves inequality.</w:t>
      </w:r>
    </w:p>
    <w:p w14:paraId="4CAAC3B3" w14:textId="77777777" w:rsidR="00E45E99" w:rsidRDefault="00E45E99" w:rsidP="00E45E99">
      <w:r>
        <w:rPr>
          <w:rStyle w:val="Style13ptBold"/>
        </w:rPr>
        <w:t>Webb</w:t>
      </w:r>
      <w:r w:rsidRPr="000D0D42">
        <w:rPr>
          <w:rStyle w:val="Style13ptBold"/>
        </w:rPr>
        <w:t xml:space="preserve"> et al. 18</w:t>
      </w:r>
      <w:r>
        <w:t xml:space="preserve"> [Lucas; November 2018; Masters of Astronautical Engineering student at USC; Brittany Wojciechowski,**; Wichita State University PhD student in aerospace engineering; Aubrey Koonce**, Molly Williams***, Wichita State University; European Space Policy Institute; “The Need for Strict Regulation of Asteroid Mining,” </w:t>
      </w:r>
      <w:hyperlink r:id="rId9" w:history="1">
        <w:r w:rsidRPr="00A647ED">
          <w:rPr>
            <w:rStyle w:val="Hyperlink"/>
          </w:rPr>
          <w:t>https://espi.or.at/publications/voices-from-the-space-community/category/3-voices-from-the-space-community</w:t>
        </w:r>
      </w:hyperlink>
      <w:r>
        <w:t xml:space="preserve">] </w:t>
      </w:r>
      <w:proofErr w:type="spellStart"/>
      <w:r>
        <w:t>brett</w:t>
      </w:r>
      <w:proofErr w:type="spellEnd"/>
    </w:p>
    <w:p w14:paraId="4E22751B" w14:textId="77777777" w:rsidR="00E45E99" w:rsidRDefault="00E45E99" w:rsidP="00E45E99">
      <w:pPr>
        <w:rPr>
          <w:sz w:val="16"/>
        </w:rPr>
      </w:pPr>
      <w:r w:rsidRPr="00A52B5F">
        <w:rPr>
          <w:sz w:val="16"/>
        </w:rPr>
        <w:t xml:space="preserve">In terms of policy recommendations, the aim is not </w:t>
      </w:r>
      <w:r w:rsidRPr="00876952">
        <w:rPr>
          <w:rStyle w:val="StyleUnderline"/>
        </w:rPr>
        <w:t>to regulate</w:t>
      </w:r>
      <w:r w:rsidRPr="00A52B5F">
        <w:rPr>
          <w:sz w:val="16"/>
        </w:rPr>
        <w:t xml:space="preserve"> the resources themselves but rather the activity of </w:t>
      </w:r>
      <w:r w:rsidRPr="00876952">
        <w:rPr>
          <w:rStyle w:val="Emphasis"/>
        </w:rPr>
        <w:t>space mining</w:t>
      </w:r>
      <w:r w:rsidRPr="00A52B5F">
        <w:rPr>
          <w:sz w:val="16"/>
        </w:rPr>
        <w:t xml:space="preserve">. The Moon Agreement provides the groundwork for a stricter policy, which provides a model of how asteroid mining policies should be created and implemented. 12 Modeling new regulations based </w:t>
      </w:r>
      <w:proofErr w:type="gramStart"/>
      <w:r w:rsidRPr="00A52B5F">
        <w:rPr>
          <w:sz w:val="16"/>
        </w:rPr>
        <w:t>off of</w:t>
      </w:r>
      <w:proofErr w:type="gramEnd"/>
      <w:r w:rsidRPr="00A52B5F">
        <w:rPr>
          <w:sz w:val="16"/>
        </w:rPr>
        <w:t xml:space="preserve"> the Moon Agreement, </w:t>
      </w:r>
      <w:r w:rsidRPr="007A416C">
        <w:rPr>
          <w:rStyle w:val="Emphasis"/>
          <w:highlight w:val="green"/>
        </w:rPr>
        <w:t>we propose</w:t>
      </w:r>
      <w:r w:rsidRPr="006335B4">
        <w:rPr>
          <w:rStyle w:val="StyleUnderline"/>
        </w:rPr>
        <w:t xml:space="preserve"> the</w:t>
      </w:r>
      <w:r w:rsidRPr="00876952">
        <w:rPr>
          <w:rStyle w:val="StyleUnderline"/>
        </w:rPr>
        <w:t xml:space="preserve"> </w:t>
      </w:r>
      <w:r w:rsidRPr="006335B4">
        <w:rPr>
          <w:rStyle w:val="StyleUnderline"/>
        </w:rPr>
        <w:t xml:space="preserve">creation of </w:t>
      </w:r>
      <w:r w:rsidRPr="007A416C">
        <w:rPr>
          <w:rStyle w:val="StyleUnderline"/>
          <w:highlight w:val="green"/>
        </w:rPr>
        <w:t>a mediating organization</w:t>
      </w:r>
      <w:r w:rsidRPr="006335B4">
        <w:rPr>
          <w:rStyle w:val="StyleUnderline"/>
        </w:rPr>
        <w:t xml:space="preserve"> that oversees and </w:t>
      </w:r>
      <w:r w:rsidRPr="007A416C">
        <w:rPr>
          <w:rStyle w:val="StyleUnderline"/>
          <w:highlight w:val="green"/>
        </w:rPr>
        <w:t xml:space="preserve">enforces </w:t>
      </w:r>
      <w:r w:rsidRPr="006335B4">
        <w:rPr>
          <w:rStyle w:val="StyleUnderline"/>
        </w:rPr>
        <w:t>asteroid mining</w:t>
      </w:r>
      <w:r w:rsidRPr="00876952">
        <w:rPr>
          <w:rStyle w:val="StyleUnderline"/>
        </w:rPr>
        <w:t xml:space="preserve"> and its </w:t>
      </w:r>
      <w:r w:rsidRPr="007A416C">
        <w:rPr>
          <w:rStyle w:val="StyleUnderline"/>
          <w:highlight w:val="green"/>
        </w:rPr>
        <w:t>regulation</w:t>
      </w:r>
      <w:r w:rsidRPr="00A52B5F">
        <w:rPr>
          <w:sz w:val="16"/>
        </w:rPr>
        <w:t xml:space="preserve">. As in the Moon Agreement, </w:t>
      </w:r>
      <w:r w:rsidRPr="00876952">
        <w:rPr>
          <w:rStyle w:val="StyleUnderline"/>
        </w:rPr>
        <w:t>this organization’s focus should be on the “orderly and safe development of natural resources… the rational management of those resources; the expansion of opportunities… [and] the equitable sharing</w:t>
      </w:r>
      <w:r w:rsidRPr="00A52B5F">
        <w:rPr>
          <w:sz w:val="16"/>
        </w:rPr>
        <w:t xml:space="preserve">”13 of </w:t>
      </w:r>
      <w:proofErr w:type="spellStart"/>
      <w:r w:rsidRPr="00A52B5F">
        <w:rPr>
          <w:sz w:val="16"/>
        </w:rPr>
        <w:t>asteroidal</w:t>
      </w:r>
      <w:proofErr w:type="spellEnd"/>
      <w:r w:rsidRPr="00A52B5F">
        <w:rPr>
          <w:sz w:val="16"/>
        </w:rPr>
        <w:t xml:space="preserve"> resources. We propose that </w:t>
      </w:r>
      <w:r w:rsidRPr="00876952">
        <w:rPr>
          <w:rStyle w:val="StyleUnderline"/>
        </w:rPr>
        <w:t xml:space="preserve">asteroid </w:t>
      </w:r>
      <w:r w:rsidRPr="007A416C">
        <w:rPr>
          <w:rStyle w:val="StyleUnderline"/>
          <w:highlight w:val="green"/>
        </w:rPr>
        <w:t>mining firms must enter</w:t>
      </w:r>
      <w:r w:rsidRPr="00876952">
        <w:rPr>
          <w:rStyle w:val="StyleUnderline"/>
        </w:rPr>
        <w:t xml:space="preserve"> into </w:t>
      </w:r>
      <w:r w:rsidRPr="007A416C">
        <w:rPr>
          <w:rStyle w:val="StyleUnderline"/>
          <w:highlight w:val="green"/>
        </w:rPr>
        <w:t xml:space="preserve">a </w:t>
      </w:r>
      <w:r w:rsidRPr="007A416C">
        <w:rPr>
          <w:rStyle w:val="Emphasis"/>
          <w:highlight w:val="green"/>
        </w:rPr>
        <w:t>rental agreement</w:t>
      </w:r>
      <w:r w:rsidRPr="00876952">
        <w:rPr>
          <w:rStyle w:val="StyleUnderline"/>
        </w:rPr>
        <w:t xml:space="preserve"> with the mediating organizations</w:t>
      </w:r>
      <w:r w:rsidRPr="00A52B5F">
        <w:rPr>
          <w:sz w:val="16"/>
        </w:rPr>
        <w:t xml:space="preserve">. </w:t>
      </w:r>
      <w:r w:rsidRPr="007A416C">
        <w:rPr>
          <w:rStyle w:val="StyleUnderline"/>
          <w:highlight w:val="green"/>
        </w:rPr>
        <w:t>To gain access</w:t>
      </w:r>
      <w:r w:rsidRPr="00876952">
        <w:rPr>
          <w:rStyle w:val="StyleUnderline"/>
        </w:rPr>
        <w:t xml:space="preserve"> to mine space resources, </w:t>
      </w:r>
      <w:r w:rsidRPr="007A416C">
        <w:rPr>
          <w:rStyle w:val="StyleUnderline"/>
          <w:highlight w:val="green"/>
        </w:rPr>
        <w:t>Parties will</w:t>
      </w:r>
      <w:r w:rsidRPr="00876952">
        <w:rPr>
          <w:rStyle w:val="StyleUnderline"/>
        </w:rPr>
        <w:t xml:space="preserve"> be required to </w:t>
      </w:r>
      <w:r w:rsidRPr="007A416C">
        <w:rPr>
          <w:rStyle w:val="StyleUnderline"/>
          <w:highlight w:val="green"/>
        </w:rPr>
        <w:t>pay a</w:t>
      </w:r>
      <w:r w:rsidRPr="00876952">
        <w:rPr>
          <w:rStyle w:val="StyleUnderline"/>
        </w:rPr>
        <w:t xml:space="preserve"> small </w:t>
      </w:r>
      <w:r w:rsidRPr="007A416C">
        <w:rPr>
          <w:rStyle w:val="StyleUnderline"/>
          <w:highlight w:val="green"/>
        </w:rPr>
        <w:t>fee</w:t>
      </w:r>
      <w:r w:rsidRPr="00A52B5F">
        <w:rPr>
          <w:sz w:val="16"/>
        </w:rPr>
        <w:t xml:space="preserve">. </w:t>
      </w:r>
      <w:r w:rsidRPr="00876952">
        <w:rPr>
          <w:rStyle w:val="StyleUnderline"/>
        </w:rPr>
        <w:t>This</w:t>
      </w:r>
      <w:r w:rsidRPr="00A52B5F">
        <w:rPr>
          <w:sz w:val="16"/>
        </w:rPr>
        <w:t xml:space="preserve"> paid fee </w:t>
      </w:r>
      <w:r w:rsidRPr="006335B4">
        <w:rPr>
          <w:rStyle w:val="StyleUnderline"/>
        </w:rPr>
        <w:t>could then</w:t>
      </w:r>
      <w:r w:rsidRPr="00876952">
        <w:rPr>
          <w:rStyle w:val="StyleUnderline"/>
        </w:rPr>
        <w:t xml:space="preserve"> be </w:t>
      </w:r>
      <w:r w:rsidRPr="007A416C">
        <w:rPr>
          <w:rStyle w:val="StyleUnderline"/>
          <w:highlight w:val="green"/>
        </w:rPr>
        <w:t>applied towards</w:t>
      </w:r>
      <w:r w:rsidRPr="00876952">
        <w:rPr>
          <w:rStyle w:val="StyleUnderline"/>
        </w:rPr>
        <w:t xml:space="preserve"> administrative </w:t>
      </w:r>
      <w:r w:rsidRPr="007A416C">
        <w:rPr>
          <w:rStyle w:val="StyleUnderline"/>
          <w:highlight w:val="green"/>
        </w:rPr>
        <w:t>costs</w:t>
      </w:r>
      <w:r w:rsidRPr="00876952">
        <w:rPr>
          <w:rStyle w:val="StyleUnderline"/>
        </w:rPr>
        <w:t xml:space="preserve">, but </w:t>
      </w:r>
      <w:r w:rsidRPr="007A416C">
        <w:rPr>
          <w:rStyle w:val="StyleUnderline"/>
          <w:highlight w:val="green"/>
        </w:rPr>
        <w:t>a portion</w:t>
      </w:r>
      <w:r w:rsidRPr="00876952">
        <w:rPr>
          <w:rStyle w:val="StyleUnderline"/>
        </w:rPr>
        <w:t xml:space="preserve"> could also be </w:t>
      </w:r>
      <w:r w:rsidRPr="007A416C">
        <w:rPr>
          <w:rStyle w:val="StyleUnderline"/>
          <w:highlight w:val="green"/>
        </w:rPr>
        <w:t>used to assist</w:t>
      </w:r>
      <w:r w:rsidRPr="00876952">
        <w:rPr>
          <w:rStyle w:val="StyleUnderline"/>
        </w:rPr>
        <w:t xml:space="preserve"> underdeveloped States’ </w:t>
      </w:r>
      <w:r w:rsidRPr="007A416C">
        <w:rPr>
          <w:rStyle w:val="Emphasis"/>
          <w:highlight w:val="green"/>
        </w:rPr>
        <w:t>space programs</w:t>
      </w:r>
      <w:r w:rsidRPr="00A52B5F">
        <w:rPr>
          <w:sz w:val="16"/>
        </w:rPr>
        <w:t xml:space="preserve">. In this way the mediating organization would be </w:t>
      </w:r>
      <w:proofErr w:type="gramStart"/>
      <w:r w:rsidRPr="00A52B5F">
        <w:rPr>
          <w:sz w:val="16"/>
        </w:rPr>
        <w:t>similar to</w:t>
      </w:r>
      <w:proofErr w:type="gramEnd"/>
      <w:r w:rsidRPr="00A52B5F">
        <w:rPr>
          <w:sz w:val="16"/>
        </w:rPr>
        <w:t xml:space="preserve"> the International Seabed Authority under the UN Convention on the Law of the Sea. 14 In order to restrict mining activity, </w:t>
      </w:r>
      <w:r w:rsidRPr="007A416C">
        <w:rPr>
          <w:rStyle w:val="Emphasis"/>
          <w:highlight w:val="green"/>
        </w:rPr>
        <w:t>Parties will have a duration of time</w:t>
      </w:r>
      <w:r w:rsidRPr="00A52B5F">
        <w:rPr>
          <w:sz w:val="16"/>
        </w:rPr>
        <w:t xml:space="preserve"> (depending on extraction process of the mission) </w:t>
      </w:r>
      <w:r w:rsidRPr="007A416C">
        <w:rPr>
          <w:rStyle w:val="StyleUnderline"/>
          <w:highlight w:val="green"/>
        </w:rPr>
        <w:t>or</w:t>
      </w:r>
      <w:r w:rsidRPr="00A52B5F">
        <w:rPr>
          <w:sz w:val="16"/>
        </w:rPr>
        <w:t xml:space="preserve"> </w:t>
      </w:r>
      <w:r w:rsidRPr="007A416C">
        <w:rPr>
          <w:rStyle w:val="StyleUnderline"/>
          <w:highlight w:val="green"/>
        </w:rPr>
        <w:t>until they meet a</w:t>
      </w:r>
      <w:r w:rsidRPr="00876952">
        <w:rPr>
          <w:rStyle w:val="StyleUnderline"/>
        </w:rPr>
        <w:t xml:space="preserve"> specific </w:t>
      </w:r>
      <w:r w:rsidRPr="007A416C">
        <w:rPr>
          <w:rStyle w:val="Emphasis"/>
          <w:highlight w:val="green"/>
        </w:rPr>
        <w:t>threshold</w:t>
      </w:r>
      <w:r w:rsidRPr="00876952">
        <w:rPr>
          <w:rStyle w:val="StyleUnderline"/>
        </w:rPr>
        <w:t xml:space="preserve"> of resources collected</w:t>
      </w:r>
      <w:r w:rsidRPr="00A52B5F">
        <w:rPr>
          <w:sz w:val="16"/>
        </w:rPr>
        <w:t xml:space="preserve">. </w:t>
      </w:r>
      <w:r w:rsidRPr="00876952">
        <w:rPr>
          <w:rStyle w:val="StyleUnderline"/>
        </w:rPr>
        <w:t xml:space="preserve">If a Party does not exceed the </w:t>
      </w:r>
      <w:proofErr w:type="gramStart"/>
      <w:r w:rsidRPr="00876952">
        <w:rPr>
          <w:rStyle w:val="StyleUnderline"/>
        </w:rPr>
        <w:t>threshold</w:t>
      </w:r>
      <w:proofErr w:type="gramEnd"/>
      <w:r w:rsidRPr="00A52B5F">
        <w:rPr>
          <w:sz w:val="16"/>
        </w:rPr>
        <w:t xml:space="preserve"> then </w:t>
      </w:r>
      <w:r w:rsidRPr="00876952">
        <w:rPr>
          <w:rStyle w:val="StyleUnderline"/>
        </w:rPr>
        <w:t>they will have up until the end of the rental agreement to extract resources</w:t>
      </w:r>
      <w:r w:rsidRPr="00A52B5F">
        <w:rPr>
          <w:sz w:val="16"/>
        </w:rPr>
        <w:t xml:space="preserve">. By attaching this additional restriction to rented spaces, </w:t>
      </w:r>
      <w:r w:rsidRPr="00876952">
        <w:rPr>
          <w:rStyle w:val="StyleUnderline"/>
        </w:rPr>
        <w:t>subsequent mining expeditions will have an equal opportunity to collect the same quantity or as much feasible within the contract duration</w:t>
      </w:r>
      <w:r w:rsidRPr="00A52B5F">
        <w:rPr>
          <w:sz w:val="16"/>
        </w:rPr>
        <w:t xml:space="preserve">. </w:t>
      </w:r>
      <w:r w:rsidRPr="006335B4">
        <w:rPr>
          <w:rStyle w:val="Emphasis"/>
        </w:rPr>
        <w:t>Careful documentation</w:t>
      </w:r>
      <w:r w:rsidRPr="00876952">
        <w:rPr>
          <w:rStyle w:val="StyleUnderline"/>
        </w:rPr>
        <w:t xml:space="preserve"> of</w:t>
      </w:r>
      <w:r w:rsidRPr="00A52B5F">
        <w:rPr>
          <w:sz w:val="16"/>
        </w:rPr>
        <w:t xml:space="preserve"> the </w:t>
      </w:r>
      <w:r w:rsidRPr="007A416C">
        <w:rPr>
          <w:rStyle w:val="Emphasis"/>
          <w:highlight w:val="green"/>
        </w:rPr>
        <w:t>minerals acquired</w:t>
      </w:r>
      <w:r w:rsidRPr="00A52B5F">
        <w:rPr>
          <w:sz w:val="16"/>
        </w:rPr>
        <w:t xml:space="preserve"> will be necessary </w:t>
      </w:r>
      <w:r w:rsidRPr="00876952">
        <w:rPr>
          <w:rStyle w:val="StyleUnderline"/>
        </w:rPr>
        <w:t>and upon return to Earth</w:t>
      </w:r>
      <w:r w:rsidRPr="00A52B5F">
        <w:rPr>
          <w:sz w:val="16"/>
        </w:rPr>
        <w:t xml:space="preserve">, and </w:t>
      </w:r>
      <w:r w:rsidRPr="00876952">
        <w:rPr>
          <w:rStyle w:val="StyleUnderline"/>
        </w:rPr>
        <w:t xml:space="preserve">expeditions </w:t>
      </w:r>
      <w:r w:rsidRPr="007A416C">
        <w:rPr>
          <w:rStyle w:val="StyleUnderline"/>
          <w:highlight w:val="green"/>
        </w:rPr>
        <w:t>will be subject to</w:t>
      </w:r>
      <w:r w:rsidRPr="00876952">
        <w:rPr>
          <w:rStyle w:val="StyleUnderline"/>
        </w:rPr>
        <w:t xml:space="preserve"> something akin to</w:t>
      </w:r>
      <w:r w:rsidRPr="00A52B5F">
        <w:rPr>
          <w:sz w:val="16"/>
        </w:rPr>
        <w:t xml:space="preserve"> a space </w:t>
      </w:r>
      <w:proofErr w:type="gramStart"/>
      <w:r w:rsidRPr="00A52B5F">
        <w:rPr>
          <w:sz w:val="16"/>
        </w:rPr>
        <w:t>“</w:t>
      </w:r>
      <w:r w:rsidRPr="007A416C">
        <w:rPr>
          <w:rStyle w:val="Emphasis"/>
          <w:highlight w:val="green"/>
        </w:rPr>
        <w:t>customs</w:t>
      </w:r>
      <w:r w:rsidRPr="00A52B5F">
        <w:rPr>
          <w:sz w:val="16"/>
        </w:rPr>
        <w:t>”</w:t>
      </w:r>
      <w:proofErr w:type="gramEnd"/>
      <w:r w:rsidRPr="00A52B5F">
        <w:rPr>
          <w:sz w:val="16"/>
        </w:rPr>
        <w:t xml:space="preserve">. The customs procedures will be </w:t>
      </w:r>
      <w:r w:rsidRPr="007A416C">
        <w:rPr>
          <w:rStyle w:val="StyleUnderline"/>
          <w:highlight w:val="green"/>
        </w:rPr>
        <w:t>to ensure</w:t>
      </w:r>
      <w:r w:rsidRPr="00876952">
        <w:rPr>
          <w:rStyle w:val="StyleUnderline"/>
        </w:rPr>
        <w:t xml:space="preserve"> that </w:t>
      </w:r>
      <w:r w:rsidRPr="007A416C">
        <w:rPr>
          <w:rStyle w:val="StyleUnderline"/>
          <w:highlight w:val="green"/>
        </w:rPr>
        <w:t>proper inventory</w:t>
      </w:r>
      <w:r w:rsidRPr="00876952">
        <w:rPr>
          <w:rStyle w:val="StyleUnderline"/>
        </w:rPr>
        <w:t xml:space="preserve"> was taken, and no resources are absent or mismarked</w:t>
      </w:r>
      <w:r w:rsidRPr="00A52B5F">
        <w:rPr>
          <w:sz w:val="16"/>
        </w:rPr>
        <w:t xml:space="preserve">. Additionally, </w:t>
      </w:r>
      <w:r w:rsidRPr="006335B4">
        <w:rPr>
          <w:rStyle w:val="StyleUnderline"/>
        </w:rPr>
        <w:t>the Party shall submit a written statement including their own inventory that was taken that contains the type, quantity, etc. of the resources in their possession</w:t>
      </w:r>
      <w:r w:rsidRPr="00A52B5F">
        <w:rPr>
          <w:sz w:val="16"/>
        </w:rPr>
        <w:t xml:space="preserve">. </w:t>
      </w:r>
      <w:r w:rsidRPr="006335B4">
        <w:rPr>
          <w:rStyle w:val="StyleUnderline"/>
        </w:rPr>
        <w:t>This submitted inventory would be open to everyone, allowing for free access to said information</w:t>
      </w:r>
      <w:r w:rsidRPr="00A52B5F">
        <w:rPr>
          <w:sz w:val="16"/>
        </w:rPr>
        <w:t xml:space="preserve">. Also, underdeveloped countries would have the ability to petition for resources through the mediating organization. However, it is up to the country/company to decide </w:t>
      </w:r>
      <w:proofErr w:type="gramStart"/>
      <w:r w:rsidRPr="00A52B5F">
        <w:rPr>
          <w:sz w:val="16"/>
        </w:rPr>
        <w:t>whether or not</w:t>
      </w:r>
      <w:proofErr w:type="gramEnd"/>
      <w:r w:rsidRPr="00A52B5F">
        <w:rPr>
          <w:sz w:val="16"/>
        </w:rPr>
        <w:t xml:space="preserve"> they will extend a helping hand. Perhaps an incentive and/or a reciprocal agreement of sorts could be proposed </w:t>
      </w:r>
      <w:proofErr w:type="gramStart"/>
      <w:r w:rsidRPr="00A52B5F">
        <w:rPr>
          <w:sz w:val="16"/>
        </w:rPr>
        <w:t>in order to</w:t>
      </w:r>
      <w:proofErr w:type="gramEnd"/>
      <w:r w:rsidRPr="00A52B5F">
        <w:rPr>
          <w:sz w:val="16"/>
        </w:rPr>
        <w:t xml:space="preserve"> foster assistance between the developed and underdeveloped Parties of the proposal. </w:t>
      </w:r>
      <w:r w:rsidRPr="006335B4">
        <w:rPr>
          <w:rStyle w:val="StyleUnderline"/>
        </w:rPr>
        <w:t>The proposal should be signed by nations that are interested themselves or have companies within them that are interested in space mining.</w:t>
      </w:r>
      <w:r w:rsidRPr="00A52B5F">
        <w:rPr>
          <w:sz w:val="16"/>
        </w:rPr>
        <w:t xml:space="preserve"> Companies cannot sign the proposal themselves, however their governing country can sign and inform the </w:t>
      </w:r>
      <w:r w:rsidRPr="00A52B5F">
        <w:rPr>
          <w:rStyle w:val="Emphasis"/>
        </w:rPr>
        <w:t>mediating agency</w:t>
      </w:r>
      <w:r w:rsidRPr="00A52B5F">
        <w:rPr>
          <w:sz w:val="16"/>
        </w:rPr>
        <w:t xml:space="preserve"> that they </w:t>
      </w:r>
      <w:r w:rsidRPr="00A52B5F">
        <w:rPr>
          <w:rStyle w:val="StyleUnderline"/>
        </w:rPr>
        <w:t>will regulate these companies and ensure they abide by the space mining regulations</w:t>
      </w:r>
      <w:r w:rsidRPr="00A52B5F">
        <w:rPr>
          <w:sz w:val="16"/>
        </w:rPr>
        <w:t xml:space="preserve">. Individuals or groups would be allowed to partner together, however the partnership should be outlined clearly within a contract and must be signed by all parties involved. </w:t>
      </w:r>
      <w:r w:rsidRPr="00A52B5F">
        <w:rPr>
          <w:rStyle w:val="StyleUnderline"/>
        </w:rPr>
        <w:t>Nations that have ratified the regulations will enforce the rules on the companies within their territory</w:t>
      </w:r>
      <w:r w:rsidRPr="00A52B5F">
        <w:rPr>
          <w:sz w:val="16"/>
        </w:rPr>
        <w:t xml:space="preserve">. The </w:t>
      </w:r>
      <w:r w:rsidRPr="007A416C">
        <w:rPr>
          <w:rStyle w:val="StyleUnderline"/>
          <w:highlight w:val="green"/>
        </w:rPr>
        <w:t>consequences of not following</w:t>
      </w:r>
      <w:r w:rsidRPr="00A52B5F">
        <w:rPr>
          <w:sz w:val="16"/>
        </w:rPr>
        <w:t xml:space="preserve"> the rules of the proposal </w:t>
      </w:r>
      <w:r w:rsidRPr="00A52B5F">
        <w:rPr>
          <w:rStyle w:val="StyleUnderline"/>
        </w:rPr>
        <w:t xml:space="preserve">could </w:t>
      </w:r>
      <w:r w:rsidRPr="007A416C">
        <w:rPr>
          <w:rStyle w:val="StyleUnderline"/>
          <w:highlight w:val="green"/>
        </w:rPr>
        <w:t>include</w:t>
      </w:r>
      <w:r w:rsidRPr="00A52B5F">
        <w:rPr>
          <w:rStyle w:val="StyleUnderline"/>
        </w:rPr>
        <w:t xml:space="preserve"> imprisonment and/or a </w:t>
      </w:r>
      <w:r w:rsidRPr="007A416C">
        <w:rPr>
          <w:rStyle w:val="Emphasis"/>
          <w:highlight w:val="green"/>
        </w:rPr>
        <w:t>large fine</w:t>
      </w:r>
      <w:r w:rsidRPr="00A52B5F">
        <w:rPr>
          <w:sz w:val="16"/>
        </w:rPr>
        <w:t xml:space="preserve">, like those described in Article 18 of Luxembourg’s asteroid mining policies.15 Any companies and/or individuals that do not follow the rules of the proposal should also be reported to the mediating agency along with the consequence given to them. Venturing forward into the opportunities that space provides humanity, equality and fairness should be at the forefront of new policies. While not every situation can be accounted for at the present time, by keeping these notions in mind, just systems can be formed to supply the foundation for future asteroid mining endeavors. The proposed guidelines for a treaty in which countries can come together to be a part of something larger, in the scheme of space exploration, are rough ideas, requiring shaping. However, the authors believe that this outline embodies the key ideals needed for expansion into space. 4 Conclusion For asteroid mining to become a reality collaboration with others needs to occur. Understanding the various aspects mining will include perspectives of multiple stakeholders, with all needing to keep open minds. </w:t>
      </w:r>
      <w:r w:rsidRPr="00A52B5F">
        <w:rPr>
          <w:rStyle w:val="StyleUnderline"/>
        </w:rPr>
        <w:t>A key component of this process will be to revise or otherwise clarify the Outer Space Treaty</w:t>
      </w:r>
      <w:r w:rsidRPr="00A52B5F">
        <w:rPr>
          <w:sz w:val="16"/>
        </w:rPr>
        <w:t xml:space="preserve"> 16 (among other international agreements) as needed </w:t>
      </w:r>
      <w:r w:rsidRPr="00A52B5F">
        <w:rPr>
          <w:rStyle w:val="StyleUnderline"/>
        </w:rPr>
        <w:t>to ensure that international law is consistent with the policy recommendations outlined above</w:t>
      </w:r>
      <w:r w:rsidRPr="00A52B5F">
        <w:rPr>
          <w:sz w:val="16"/>
        </w:rPr>
        <w:t xml:space="preserve">. </w:t>
      </w:r>
      <w:r w:rsidRPr="00A52B5F">
        <w:rPr>
          <w:rStyle w:val="StyleUnderline"/>
        </w:rPr>
        <w:t>We encourage others to start thinking about what needs to be done for asteroid mining to become feasible and properly regulated. We also hope that the regulations provided will be of help in assisting in future policies. We must understand that strict regulations will be required to better ensure that asteroids will not become monopolized or depleted</w:t>
      </w:r>
      <w:r w:rsidRPr="00A52B5F">
        <w:rPr>
          <w:sz w:val="16"/>
        </w:rPr>
        <w:t>.</w:t>
      </w:r>
    </w:p>
    <w:p w14:paraId="1AF366CD" w14:textId="77777777" w:rsidR="00E45E99" w:rsidRDefault="00E45E99" w:rsidP="00E45E99">
      <w:pPr>
        <w:rPr>
          <w:sz w:val="16"/>
        </w:rPr>
      </w:pPr>
    </w:p>
    <w:p w14:paraId="06BB7FB9" w14:textId="77777777" w:rsidR="00E45E99" w:rsidRPr="007A416C" w:rsidRDefault="00E45E99" w:rsidP="00E45E99">
      <w:pPr>
        <w:pStyle w:val="Heading4"/>
      </w:pPr>
      <w:r>
        <w:t xml:space="preserve">Resolves capitalism impacts and ensures the idea of </w:t>
      </w:r>
      <w:r>
        <w:rPr>
          <w:u w:val="single"/>
        </w:rPr>
        <w:t>common heritage</w:t>
      </w:r>
      <w:r>
        <w:t xml:space="preserve"> is maintained, even absent a </w:t>
      </w:r>
      <w:proofErr w:type="gramStart"/>
      <w:r>
        <w:rPr>
          <w:u w:val="single"/>
        </w:rPr>
        <w:t>global commons</w:t>
      </w:r>
      <w:proofErr w:type="gramEnd"/>
      <w:r>
        <w:t>.</w:t>
      </w:r>
    </w:p>
    <w:p w14:paraId="621F86FD" w14:textId="77777777" w:rsidR="00E45E99" w:rsidRPr="00814A76" w:rsidRDefault="00E45E99" w:rsidP="00E45E99">
      <w:pPr>
        <w:rPr>
          <w:rFonts w:asciiTheme="minorHAnsi" w:hAnsiTheme="minorHAnsi" w:cstheme="minorHAnsi"/>
        </w:rPr>
      </w:pPr>
      <w:proofErr w:type="spellStart"/>
      <w:r w:rsidRPr="00814A76">
        <w:rPr>
          <w:rStyle w:val="Style13ptBold"/>
          <w:rFonts w:asciiTheme="minorHAnsi" w:hAnsiTheme="minorHAnsi" w:cstheme="minorHAnsi"/>
        </w:rPr>
        <w:t>Saletta</w:t>
      </w:r>
      <w:proofErr w:type="spellEnd"/>
      <w:r w:rsidRPr="00814A76">
        <w:rPr>
          <w:rStyle w:val="Style13ptBold"/>
          <w:rFonts w:asciiTheme="minorHAnsi" w:hAnsiTheme="minorHAnsi" w:cstheme="minorHAnsi"/>
        </w:rPr>
        <w:t xml:space="preserve"> 16</w:t>
      </w:r>
      <w:r w:rsidRPr="00814A76">
        <w:rPr>
          <w:rFonts w:asciiTheme="minorHAnsi" w:hAnsiTheme="minorHAnsi" w:cstheme="minorHAnsi"/>
        </w:rPr>
        <w:t xml:space="preserve"> [Morgan </w:t>
      </w:r>
      <w:proofErr w:type="spellStart"/>
      <w:r w:rsidRPr="00814A76">
        <w:rPr>
          <w:rFonts w:asciiTheme="minorHAnsi" w:hAnsiTheme="minorHAnsi" w:cstheme="minorHAnsi"/>
        </w:rPr>
        <w:t>Saletta</w:t>
      </w:r>
      <w:proofErr w:type="spellEnd"/>
      <w:r w:rsidRPr="00814A76">
        <w:rPr>
          <w:rFonts w:asciiTheme="minorHAnsi" w:hAnsiTheme="minorHAnsi" w:cstheme="minorHAnsi"/>
        </w:rPr>
        <w:t xml:space="preserve">, PhD, History and Philosophy of Science, The University of Melbourne, and Kevin </w:t>
      </w:r>
      <w:proofErr w:type="spellStart"/>
      <w:r w:rsidRPr="00814A76">
        <w:rPr>
          <w:rFonts w:asciiTheme="minorHAnsi" w:hAnsiTheme="minorHAnsi" w:cstheme="minorHAnsi"/>
        </w:rPr>
        <w:t>Orrman</w:t>
      </w:r>
      <w:proofErr w:type="spellEnd"/>
      <w:r w:rsidRPr="00814A76">
        <w:rPr>
          <w:rFonts w:asciiTheme="minorHAnsi" w:hAnsiTheme="minorHAnsi" w:cstheme="minorHAnsi"/>
        </w:rPr>
        <w:t xml:space="preserve">-Rossiter, Graduate Student, History &amp; Philosophy of Science, The University of Melbourne. April 17, 2016. “All of humanity should share in the space mining boom,” </w:t>
      </w:r>
      <w:hyperlink r:id="rId10" w:history="1">
        <w:r w:rsidRPr="00814A76">
          <w:rPr>
            <w:rStyle w:val="Hyperlink"/>
            <w:rFonts w:asciiTheme="minorHAnsi" w:hAnsiTheme="minorHAnsi" w:cstheme="minorHAnsi"/>
          </w:rPr>
          <w:t>https://theconversation.com/all-of-humanity-should-share-in-the-space-mining-boom-57740</w:t>
        </w:r>
      </w:hyperlink>
      <w:r w:rsidRPr="00814A76">
        <w:rPr>
          <w:rFonts w:asciiTheme="minorHAnsi" w:hAnsiTheme="minorHAnsi" w:cstheme="minorHAnsi"/>
        </w:rPr>
        <w:t xml:space="preserve">] </w:t>
      </w:r>
      <w:proofErr w:type="spellStart"/>
      <w:r w:rsidRPr="00814A76">
        <w:rPr>
          <w:rFonts w:asciiTheme="minorHAnsi" w:hAnsiTheme="minorHAnsi" w:cstheme="minorHAnsi"/>
        </w:rPr>
        <w:t>brett</w:t>
      </w:r>
      <w:proofErr w:type="spellEnd"/>
    </w:p>
    <w:p w14:paraId="6E8A8D3F" w14:textId="77777777" w:rsidR="00E45E99" w:rsidRPr="00814A76" w:rsidRDefault="00E45E99" w:rsidP="00E45E99">
      <w:pPr>
        <w:rPr>
          <w:rFonts w:asciiTheme="minorHAnsi" w:hAnsiTheme="minorHAnsi" w:cstheme="minorHAnsi"/>
          <w:sz w:val="16"/>
        </w:rPr>
      </w:pPr>
      <w:r w:rsidRPr="007A416C">
        <w:rPr>
          <w:rStyle w:val="StyleUnderline"/>
          <w:rFonts w:asciiTheme="minorHAnsi" w:hAnsiTheme="minorHAnsi" w:cstheme="minorHAnsi"/>
          <w:highlight w:val="green"/>
        </w:rPr>
        <w:t>One</w:t>
      </w:r>
      <w:r w:rsidRPr="00814A76">
        <w:rPr>
          <w:rStyle w:val="StyleUnderline"/>
          <w:rFonts w:asciiTheme="minorHAnsi" w:hAnsiTheme="minorHAnsi" w:cstheme="minorHAnsi"/>
        </w:rPr>
        <w:t xml:space="preserve"> solitary </w:t>
      </w:r>
      <w:r w:rsidRPr="007A416C">
        <w:rPr>
          <w:rStyle w:val="StyleUnderline"/>
          <w:rFonts w:asciiTheme="minorHAnsi" w:hAnsiTheme="minorHAnsi" w:cstheme="minorHAnsi"/>
          <w:highlight w:val="green"/>
        </w:rPr>
        <w:t xml:space="preserve">asteroid </w:t>
      </w:r>
      <w:r w:rsidRPr="00814A76">
        <w:rPr>
          <w:rStyle w:val="StyleUnderline"/>
          <w:rFonts w:asciiTheme="minorHAnsi" w:hAnsiTheme="minorHAnsi" w:cstheme="minorHAnsi"/>
        </w:rPr>
        <w:t xml:space="preserve">might be </w:t>
      </w:r>
      <w:r w:rsidRPr="007A416C">
        <w:rPr>
          <w:rStyle w:val="StyleUnderline"/>
          <w:rFonts w:asciiTheme="minorHAnsi" w:hAnsiTheme="minorHAnsi" w:cstheme="minorHAnsi"/>
          <w:highlight w:val="green"/>
        </w:rPr>
        <w:t>worth trillions</w:t>
      </w:r>
      <w:r w:rsidRPr="00814A76">
        <w:rPr>
          <w:rFonts w:asciiTheme="minorHAnsi" w:hAnsiTheme="minorHAnsi" w:cstheme="minorHAnsi"/>
          <w:sz w:val="16"/>
        </w:rPr>
        <w:t xml:space="preserve"> of dollars </w:t>
      </w:r>
      <w:r w:rsidRPr="00814A76">
        <w:rPr>
          <w:rStyle w:val="StyleUnderline"/>
          <w:rFonts w:asciiTheme="minorHAnsi" w:hAnsiTheme="minorHAnsi" w:cstheme="minorHAnsi"/>
        </w:rPr>
        <w:t>in platinum and other metals</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Exploiting these resources </w:t>
      </w:r>
      <w:r w:rsidRPr="007A416C">
        <w:rPr>
          <w:rStyle w:val="StyleUnderline"/>
          <w:rFonts w:asciiTheme="minorHAnsi" w:hAnsiTheme="minorHAnsi" w:cstheme="minorHAnsi"/>
          <w:highlight w:val="green"/>
        </w:rPr>
        <w:t xml:space="preserve">could lead to a </w:t>
      </w:r>
      <w:r w:rsidRPr="007A416C">
        <w:rPr>
          <w:rStyle w:val="Emphasis"/>
          <w:rFonts w:asciiTheme="minorHAnsi" w:hAnsiTheme="minorHAnsi" w:cstheme="minorHAnsi"/>
          <w:highlight w:val="green"/>
        </w:rPr>
        <w:t>global boom in wealth</w:t>
      </w:r>
      <w:r w:rsidRPr="00814A76">
        <w:rPr>
          <w:rStyle w:val="StyleUnderline"/>
          <w:rFonts w:asciiTheme="minorHAnsi" w:hAnsiTheme="minorHAnsi" w:cstheme="minorHAnsi"/>
        </w:rPr>
        <w:t xml:space="preserve">, which could raise living standards worldwide and potentially benefit </w:t>
      </w:r>
      <w:r w:rsidRPr="00814A76">
        <w:rPr>
          <w:rStyle w:val="Emphasis"/>
          <w:rFonts w:asciiTheme="minorHAnsi" w:hAnsiTheme="minorHAnsi" w:cstheme="minorHAnsi"/>
        </w:rPr>
        <w:t>all of humanity</w:t>
      </w:r>
      <w:r w:rsidRPr="00814A76">
        <w:rPr>
          <w:rFonts w:asciiTheme="minorHAnsi" w:hAnsiTheme="minorHAnsi" w:cstheme="minorHAnsi"/>
          <w:sz w:val="16"/>
        </w:rPr>
        <w:t>.</w:t>
      </w:r>
    </w:p>
    <w:p w14:paraId="545994F5" w14:textId="77777777" w:rsidR="00E45E99" w:rsidRPr="00814A76" w:rsidRDefault="00E45E99" w:rsidP="00E45E99">
      <w:pPr>
        <w:rPr>
          <w:rFonts w:asciiTheme="minorHAnsi" w:hAnsiTheme="minorHAnsi" w:cstheme="minorHAnsi"/>
          <w:sz w:val="16"/>
        </w:rPr>
      </w:pPr>
      <w:r w:rsidRPr="00814A76">
        <w:rPr>
          <w:rFonts w:asciiTheme="minorHAnsi" w:hAnsiTheme="minorHAnsi" w:cstheme="minorHAnsi"/>
          <w:sz w:val="16"/>
        </w:rPr>
        <w:t xml:space="preserve">There are already </w:t>
      </w:r>
      <w:r w:rsidRPr="007A416C">
        <w:rPr>
          <w:rStyle w:val="StyleUnderline"/>
          <w:rFonts w:asciiTheme="minorHAnsi" w:hAnsiTheme="minorHAnsi" w:cstheme="minorHAnsi"/>
          <w:highlight w:val="green"/>
        </w:rPr>
        <w:t>companies</w:t>
      </w:r>
      <w:r w:rsidRPr="00814A76">
        <w:rPr>
          <w:rStyle w:val="StyleUnderline"/>
          <w:rFonts w:asciiTheme="minorHAnsi" w:hAnsiTheme="minorHAnsi" w:cstheme="minorHAnsi"/>
        </w:rPr>
        <w:t xml:space="preserve">, such as Planetary Resources, hoping to </w:t>
      </w:r>
      <w:r w:rsidRPr="007A416C">
        <w:rPr>
          <w:rStyle w:val="StyleUnderline"/>
          <w:rFonts w:asciiTheme="minorHAnsi" w:hAnsiTheme="minorHAnsi" w:cstheme="minorHAnsi"/>
          <w:highlight w:val="green"/>
        </w:rPr>
        <w:t>make mining</w:t>
      </w:r>
      <w:r w:rsidRPr="00814A76">
        <w:rPr>
          <w:rStyle w:val="StyleUnderline"/>
          <w:rFonts w:asciiTheme="minorHAnsi" w:hAnsiTheme="minorHAnsi" w:cstheme="minorHAnsi"/>
        </w:rPr>
        <w:t xml:space="preserve"> in space </w:t>
      </w:r>
      <w:r w:rsidRPr="007A416C">
        <w:rPr>
          <w:rStyle w:val="StyleUnderline"/>
          <w:rFonts w:asciiTheme="minorHAnsi" w:hAnsiTheme="minorHAnsi" w:cstheme="minorHAnsi"/>
          <w:highlight w:val="green"/>
        </w:rPr>
        <w:t>a reality</w:t>
      </w:r>
      <w:r w:rsidRPr="00814A76">
        <w:rPr>
          <w:rFonts w:asciiTheme="minorHAnsi" w:hAnsiTheme="minorHAnsi" w:cstheme="minorHAnsi"/>
          <w:sz w:val="16"/>
        </w:rPr>
        <w:t>.</w:t>
      </w:r>
    </w:p>
    <w:p w14:paraId="0BB46A93" w14:textId="77777777" w:rsidR="00E45E99" w:rsidRPr="00814A76" w:rsidRDefault="00E45E99" w:rsidP="00E45E99">
      <w:pPr>
        <w:rPr>
          <w:rFonts w:asciiTheme="minorHAnsi" w:hAnsiTheme="minorHAnsi" w:cstheme="minorHAnsi"/>
          <w:sz w:val="16"/>
          <w:szCs w:val="16"/>
        </w:rPr>
      </w:pPr>
      <w:r w:rsidRPr="00814A76">
        <w:rPr>
          <w:rFonts w:asciiTheme="minorHAnsi" w:hAnsiTheme="minorHAnsi" w:cstheme="minorHAnsi"/>
          <w:sz w:val="16"/>
          <w:szCs w:val="16"/>
        </w:rPr>
        <w:t xml:space="preserve">Peter </w:t>
      </w:r>
      <w:proofErr w:type="spellStart"/>
      <w:r w:rsidRPr="00814A76">
        <w:rPr>
          <w:rFonts w:asciiTheme="minorHAnsi" w:hAnsiTheme="minorHAnsi" w:cstheme="minorHAnsi"/>
          <w:sz w:val="16"/>
          <w:szCs w:val="16"/>
        </w:rPr>
        <w:t>Diamondis</w:t>
      </w:r>
      <w:proofErr w:type="spellEnd"/>
      <w:r w:rsidRPr="00814A76">
        <w:rPr>
          <w:rFonts w:asciiTheme="minorHAnsi" w:hAnsiTheme="minorHAnsi" w:cstheme="minorHAnsi"/>
          <w:sz w:val="16"/>
          <w:szCs w:val="16"/>
        </w:rPr>
        <w:t xml:space="preserve">, co-founder of Planetary Resources and founder of the </w:t>
      </w:r>
      <w:proofErr w:type="spellStart"/>
      <w:r w:rsidRPr="00814A76">
        <w:rPr>
          <w:rFonts w:asciiTheme="minorHAnsi" w:hAnsiTheme="minorHAnsi" w:cstheme="minorHAnsi"/>
          <w:sz w:val="16"/>
          <w:szCs w:val="16"/>
        </w:rPr>
        <w:t>XPrize</w:t>
      </w:r>
      <w:proofErr w:type="spellEnd"/>
      <w:r w:rsidRPr="00814A76">
        <w:rPr>
          <w:rFonts w:asciiTheme="minorHAnsi" w:hAnsiTheme="minorHAnsi" w:cstheme="minorHAnsi"/>
          <w:sz w:val="16"/>
          <w:szCs w:val="16"/>
        </w:rPr>
        <w:t xml:space="preserve"> Grand Challenges, believes that the benefits to humanity give us a moral imperative to explore and </w:t>
      </w:r>
      <w:proofErr w:type="spellStart"/>
      <w:r w:rsidRPr="00814A76">
        <w:rPr>
          <w:rFonts w:asciiTheme="minorHAnsi" w:hAnsiTheme="minorHAnsi" w:cstheme="minorHAnsi"/>
          <w:sz w:val="16"/>
          <w:szCs w:val="16"/>
        </w:rPr>
        <w:t>utilise</w:t>
      </w:r>
      <w:proofErr w:type="spellEnd"/>
      <w:r w:rsidRPr="00814A76">
        <w:rPr>
          <w:rFonts w:asciiTheme="minorHAnsi" w:hAnsiTheme="minorHAnsi" w:cstheme="minorHAnsi"/>
          <w:sz w:val="16"/>
          <w:szCs w:val="16"/>
        </w:rPr>
        <w:t xml:space="preserve"> space. He has also declared “there are twenty-trillion-dollar checks up there, waiting to be cashed!”</w:t>
      </w:r>
    </w:p>
    <w:p w14:paraId="23694EA3" w14:textId="77777777" w:rsidR="00E45E99" w:rsidRPr="00814A76" w:rsidRDefault="00E45E99" w:rsidP="00E45E99">
      <w:pPr>
        <w:rPr>
          <w:rFonts w:asciiTheme="minorHAnsi" w:hAnsiTheme="minorHAnsi" w:cstheme="minorHAnsi"/>
          <w:sz w:val="16"/>
          <w:szCs w:val="16"/>
        </w:rPr>
      </w:pPr>
      <w:r w:rsidRPr="00814A76">
        <w:rPr>
          <w:rFonts w:asciiTheme="minorHAnsi" w:hAnsiTheme="minorHAnsi" w:cstheme="minorHAnsi"/>
          <w:sz w:val="16"/>
          <w:szCs w:val="16"/>
        </w:rPr>
        <w:t>However, behind the utopian rhetoric and dazzling dreams of riches lie some very real problems.</w:t>
      </w:r>
    </w:p>
    <w:p w14:paraId="19FA96C3" w14:textId="77777777" w:rsidR="00E45E99" w:rsidRPr="00814A76" w:rsidRDefault="00E45E99" w:rsidP="00E45E99">
      <w:pPr>
        <w:rPr>
          <w:rFonts w:asciiTheme="minorHAnsi" w:hAnsiTheme="minorHAnsi" w:cstheme="minorHAnsi"/>
          <w:sz w:val="16"/>
          <w:szCs w:val="16"/>
        </w:rPr>
      </w:pPr>
      <w:r w:rsidRPr="00814A76">
        <w:rPr>
          <w:rFonts w:asciiTheme="minorHAnsi" w:hAnsiTheme="minorHAnsi" w:cstheme="minorHAnsi"/>
          <w:sz w:val="16"/>
          <w:szCs w:val="16"/>
        </w:rPr>
        <w:t>Ownership and the Outer Space Treaty</w:t>
      </w:r>
    </w:p>
    <w:p w14:paraId="3D767E9F" w14:textId="77777777" w:rsidR="00E45E99" w:rsidRPr="00814A76" w:rsidRDefault="00E45E99" w:rsidP="00E45E99">
      <w:pPr>
        <w:rPr>
          <w:rFonts w:asciiTheme="minorHAnsi" w:hAnsiTheme="minorHAnsi" w:cstheme="minorHAnsi"/>
          <w:sz w:val="16"/>
          <w:szCs w:val="16"/>
        </w:rPr>
      </w:pPr>
      <w:r w:rsidRPr="00814A76">
        <w:rPr>
          <w:rFonts w:asciiTheme="minorHAnsi" w:hAnsiTheme="minorHAnsi" w:cstheme="minorHAnsi"/>
          <w:sz w:val="16"/>
          <w:szCs w:val="16"/>
        </w:rPr>
        <w:t>The framework of international space law is given by the Outer Space Treaty (OST), which entered into force in 1967. Among its main principals, the OST includes these statements:</w:t>
      </w:r>
    </w:p>
    <w:p w14:paraId="05E4740E" w14:textId="77777777" w:rsidR="00E45E99" w:rsidRPr="00814A76" w:rsidRDefault="00E45E99" w:rsidP="00E45E99">
      <w:pPr>
        <w:ind w:left="720"/>
        <w:rPr>
          <w:rFonts w:asciiTheme="minorHAnsi" w:hAnsiTheme="minorHAnsi" w:cstheme="minorHAnsi"/>
          <w:sz w:val="16"/>
          <w:szCs w:val="16"/>
        </w:rPr>
      </w:pPr>
      <w:r w:rsidRPr="00814A76">
        <w:rPr>
          <w:rFonts w:asciiTheme="minorHAnsi" w:hAnsiTheme="minorHAnsi" w:cstheme="minorHAnsi"/>
          <w:sz w:val="16"/>
          <w:szCs w:val="16"/>
        </w:rPr>
        <w:t>the exploration and use of outer space shall be carried out for the benefit and in the interests of all countries and shall be the province of all mankind</w:t>
      </w:r>
    </w:p>
    <w:p w14:paraId="2844EBD8" w14:textId="77777777" w:rsidR="00E45E99" w:rsidRPr="00814A76" w:rsidRDefault="00E45E99" w:rsidP="00E45E99">
      <w:pPr>
        <w:rPr>
          <w:rFonts w:asciiTheme="minorHAnsi" w:hAnsiTheme="minorHAnsi" w:cstheme="minorHAnsi"/>
          <w:sz w:val="16"/>
          <w:szCs w:val="16"/>
        </w:rPr>
      </w:pPr>
      <w:r w:rsidRPr="00814A76">
        <w:rPr>
          <w:rFonts w:asciiTheme="minorHAnsi" w:hAnsiTheme="minorHAnsi" w:cstheme="minorHAnsi"/>
          <w:sz w:val="16"/>
          <w:szCs w:val="16"/>
        </w:rPr>
        <w:t>and,</w:t>
      </w:r>
    </w:p>
    <w:p w14:paraId="77187E21" w14:textId="77777777" w:rsidR="00E45E99" w:rsidRPr="00814A76" w:rsidRDefault="00E45E99" w:rsidP="00E45E99">
      <w:pPr>
        <w:ind w:firstLine="720"/>
        <w:rPr>
          <w:rFonts w:asciiTheme="minorHAnsi" w:hAnsiTheme="minorHAnsi" w:cstheme="minorHAnsi"/>
          <w:sz w:val="16"/>
          <w:szCs w:val="16"/>
        </w:rPr>
      </w:pPr>
      <w:r w:rsidRPr="00814A76">
        <w:rPr>
          <w:rFonts w:asciiTheme="minorHAnsi" w:hAnsiTheme="minorHAnsi" w:cstheme="minorHAnsi"/>
          <w:sz w:val="16"/>
          <w:szCs w:val="16"/>
        </w:rPr>
        <w:t>outer space is not subject to national appropriation by claim of sovereignty, by means of use or occupation, or by any other means</w:t>
      </w:r>
    </w:p>
    <w:p w14:paraId="01ABAED4" w14:textId="77777777" w:rsidR="00E45E99" w:rsidRPr="00814A76" w:rsidRDefault="00E45E99" w:rsidP="00E45E99">
      <w:pPr>
        <w:rPr>
          <w:rFonts w:asciiTheme="minorHAnsi" w:hAnsiTheme="minorHAnsi" w:cstheme="minorHAnsi"/>
          <w:sz w:val="16"/>
          <w:szCs w:val="16"/>
        </w:rPr>
      </w:pPr>
      <w:r w:rsidRPr="00814A76">
        <w:rPr>
          <w:rFonts w:asciiTheme="minorHAnsi" w:hAnsiTheme="minorHAnsi" w:cstheme="minorHAnsi"/>
          <w:sz w:val="16"/>
          <w:szCs w:val="16"/>
        </w:rPr>
        <w:t>Because the OST is generally interpreted as preventing anything like private fee-simple ownership, it is sometimes claimed to be an obstacle to commercial ventures in space. But such claims simply do not hold water.</w:t>
      </w:r>
    </w:p>
    <w:p w14:paraId="325EB1CA" w14:textId="77777777" w:rsidR="00E45E99" w:rsidRPr="00814A76" w:rsidRDefault="00E45E99" w:rsidP="00E45E99">
      <w:pPr>
        <w:rPr>
          <w:rFonts w:asciiTheme="minorHAnsi" w:hAnsiTheme="minorHAnsi" w:cstheme="minorHAnsi"/>
          <w:sz w:val="16"/>
        </w:rPr>
      </w:pPr>
      <w:r w:rsidRPr="00814A76">
        <w:rPr>
          <w:rStyle w:val="StyleUnderline"/>
          <w:rFonts w:asciiTheme="minorHAnsi" w:hAnsiTheme="minorHAnsi" w:cstheme="minorHAnsi"/>
        </w:rPr>
        <w:t>There are numerous terrestrial examples where resources are</w:t>
      </w:r>
      <w:r w:rsidRPr="00814A76">
        <w:rPr>
          <w:rFonts w:asciiTheme="minorHAnsi" w:hAnsiTheme="minorHAnsi" w:cstheme="minorHAnsi"/>
          <w:sz w:val="16"/>
        </w:rPr>
        <w:t xml:space="preserve"> profitably </w:t>
      </w:r>
      <w:r w:rsidRPr="00814A76">
        <w:rPr>
          <w:rStyle w:val="StyleUnderline"/>
          <w:rFonts w:asciiTheme="minorHAnsi" w:hAnsiTheme="minorHAnsi" w:cstheme="minorHAnsi"/>
        </w:rPr>
        <w:t>exploited in the absence of fee-simple ownership</w:t>
      </w:r>
      <w:r w:rsidRPr="00814A76">
        <w:rPr>
          <w:rFonts w:asciiTheme="minorHAnsi" w:hAnsiTheme="minorHAnsi" w:cstheme="minorHAnsi"/>
          <w:sz w:val="16"/>
        </w:rPr>
        <w:t xml:space="preserve">. </w:t>
      </w:r>
      <w:r w:rsidRPr="007A416C">
        <w:rPr>
          <w:rStyle w:val="StyleUnderline"/>
          <w:rFonts w:asciiTheme="minorHAnsi" w:hAnsiTheme="minorHAnsi" w:cstheme="minorHAnsi"/>
          <w:highlight w:val="green"/>
        </w:rPr>
        <w:t>Governments</w:t>
      </w:r>
      <w:r w:rsidRPr="00814A76">
        <w:rPr>
          <w:rStyle w:val="StyleUnderline"/>
          <w:rFonts w:asciiTheme="minorHAnsi" w:hAnsiTheme="minorHAnsi" w:cstheme="minorHAnsi"/>
        </w:rPr>
        <w:t xml:space="preserve"> routinely </w:t>
      </w:r>
      <w:proofErr w:type="spellStart"/>
      <w:r w:rsidRPr="007A416C">
        <w:rPr>
          <w:rStyle w:val="Emphasis"/>
          <w:rFonts w:asciiTheme="minorHAnsi" w:hAnsiTheme="minorHAnsi" w:cstheme="minorHAnsi"/>
          <w:highlight w:val="green"/>
        </w:rPr>
        <w:t>licence</w:t>
      </w:r>
      <w:proofErr w:type="spellEnd"/>
      <w:r w:rsidRPr="007A416C">
        <w:rPr>
          <w:rStyle w:val="StyleUnderline"/>
          <w:rFonts w:asciiTheme="minorHAnsi" w:hAnsiTheme="minorHAnsi" w:cstheme="minorHAnsi"/>
          <w:highlight w:val="green"/>
        </w:rPr>
        <w:t xml:space="preserve"> companies to engage in</w:t>
      </w:r>
      <w:r w:rsidRPr="00814A76">
        <w:rPr>
          <w:rStyle w:val="StyleUnderline"/>
          <w:rFonts w:asciiTheme="minorHAnsi" w:hAnsiTheme="minorHAnsi" w:cstheme="minorHAnsi"/>
        </w:rPr>
        <w:t xml:space="preserve"> timber extraction, </w:t>
      </w:r>
      <w:r w:rsidRPr="007A416C">
        <w:rPr>
          <w:rStyle w:val="StyleUnderline"/>
          <w:rFonts w:asciiTheme="minorHAnsi" w:hAnsiTheme="minorHAnsi" w:cstheme="minorHAnsi"/>
          <w:highlight w:val="green"/>
        </w:rPr>
        <w:t>mining</w:t>
      </w:r>
      <w:r w:rsidRPr="00814A76">
        <w:rPr>
          <w:rStyle w:val="StyleUnderline"/>
          <w:rFonts w:asciiTheme="minorHAnsi" w:hAnsiTheme="minorHAnsi" w:cstheme="minorHAnsi"/>
        </w:rPr>
        <w:t xml:space="preserve">, offshore oil exploration and other activities, </w:t>
      </w:r>
      <w:r w:rsidRPr="007A416C">
        <w:rPr>
          <w:rStyle w:val="Emphasis"/>
          <w:rFonts w:asciiTheme="minorHAnsi" w:hAnsiTheme="minorHAnsi" w:cstheme="minorHAnsi"/>
          <w:highlight w:val="green"/>
        </w:rPr>
        <w:t xml:space="preserve">receiving </w:t>
      </w:r>
      <w:proofErr w:type="gramStart"/>
      <w:r w:rsidRPr="007A416C">
        <w:rPr>
          <w:rStyle w:val="Emphasis"/>
          <w:rFonts w:asciiTheme="minorHAnsi" w:hAnsiTheme="minorHAnsi" w:cstheme="minorHAnsi"/>
          <w:highlight w:val="green"/>
        </w:rPr>
        <w:t>royalties</w:t>
      </w:r>
      <w:proofErr w:type="gramEnd"/>
      <w:r w:rsidRPr="00814A76">
        <w:rPr>
          <w:rStyle w:val="StyleUnderline"/>
          <w:rFonts w:asciiTheme="minorHAnsi" w:hAnsiTheme="minorHAnsi" w:cstheme="minorHAnsi"/>
        </w:rPr>
        <w:t xml:space="preserve"> payments </w:t>
      </w:r>
      <w:r w:rsidRPr="007A416C">
        <w:rPr>
          <w:rStyle w:val="StyleUnderline"/>
          <w:rFonts w:asciiTheme="minorHAnsi" w:hAnsiTheme="minorHAnsi" w:cstheme="minorHAnsi"/>
          <w:highlight w:val="green"/>
        </w:rPr>
        <w:t>on production</w:t>
      </w:r>
      <w:r w:rsidRPr="00814A76">
        <w:rPr>
          <w:rFonts w:asciiTheme="minorHAnsi" w:hAnsiTheme="minorHAnsi" w:cstheme="minorHAnsi"/>
          <w:sz w:val="16"/>
        </w:rPr>
        <w:t>.</w:t>
      </w:r>
    </w:p>
    <w:p w14:paraId="75D763C1" w14:textId="77777777" w:rsidR="00E45E99" w:rsidRPr="00814A76" w:rsidRDefault="00E45E99" w:rsidP="00E45E99">
      <w:pPr>
        <w:rPr>
          <w:rFonts w:asciiTheme="minorHAnsi" w:hAnsiTheme="minorHAnsi" w:cstheme="minorHAnsi"/>
          <w:sz w:val="16"/>
        </w:rPr>
      </w:pPr>
      <w:r w:rsidRPr="00814A76">
        <w:rPr>
          <w:rStyle w:val="StyleUnderline"/>
          <w:rFonts w:asciiTheme="minorHAnsi" w:hAnsiTheme="minorHAnsi" w:cstheme="minorHAnsi"/>
        </w:rPr>
        <w:t>In the</w:t>
      </w:r>
      <w:r w:rsidRPr="00814A76">
        <w:rPr>
          <w:rFonts w:asciiTheme="minorHAnsi" w:hAnsiTheme="minorHAnsi" w:cstheme="minorHAnsi"/>
          <w:sz w:val="16"/>
        </w:rPr>
        <w:t xml:space="preserve"> </w:t>
      </w:r>
      <w:r w:rsidRPr="00814A76">
        <w:rPr>
          <w:rStyle w:val="StyleUnderline"/>
          <w:rFonts w:asciiTheme="minorHAnsi" w:hAnsiTheme="minorHAnsi" w:cstheme="minorHAnsi"/>
        </w:rPr>
        <w:t>U</w:t>
      </w:r>
      <w:r w:rsidRPr="00814A76">
        <w:rPr>
          <w:rFonts w:asciiTheme="minorHAnsi" w:hAnsiTheme="minorHAnsi" w:cstheme="minorHAnsi"/>
          <w:sz w:val="16"/>
        </w:rPr>
        <w:t xml:space="preserve">nited </w:t>
      </w:r>
      <w:r w:rsidRPr="00814A76">
        <w:rPr>
          <w:rStyle w:val="StyleUnderline"/>
          <w:rFonts w:asciiTheme="minorHAnsi" w:hAnsiTheme="minorHAnsi" w:cstheme="minorHAnsi"/>
        </w:rPr>
        <w:t>S</w:t>
      </w:r>
      <w:r w:rsidRPr="00814A76">
        <w:rPr>
          <w:rFonts w:asciiTheme="minorHAnsi" w:hAnsiTheme="minorHAnsi" w:cstheme="minorHAnsi"/>
          <w:sz w:val="16"/>
        </w:rPr>
        <w:t xml:space="preserve">tates, </w:t>
      </w:r>
      <w:r w:rsidRPr="00814A76">
        <w:rPr>
          <w:rStyle w:val="StyleUnderline"/>
          <w:rFonts w:asciiTheme="minorHAnsi" w:hAnsiTheme="minorHAnsi" w:cstheme="minorHAnsi"/>
        </w:rPr>
        <w:t xml:space="preserve">revenues from such royalties </w:t>
      </w:r>
      <w:proofErr w:type="spellStart"/>
      <w:r w:rsidRPr="00814A76">
        <w:rPr>
          <w:rStyle w:val="StyleUnderline"/>
          <w:rFonts w:asciiTheme="minorHAnsi" w:hAnsiTheme="minorHAnsi" w:cstheme="minorHAnsi"/>
        </w:rPr>
        <w:t>totalled</w:t>
      </w:r>
      <w:proofErr w:type="spellEnd"/>
      <w:r w:rsidRPr="00814A76">
        <w:rPr>
          <w:rStyle w:val="StyleUnderline"/>
          <w:rFonts w:asciiTheme="minorHAnsi" w:hAnsiTheme="minorHAnsi" w:cstheme="minorHAnsi"/>
        </w:rPr>
        <w:t xml:space="preserve"> some US$13.5 billion dollars</w:t>
      </w:r>
      <w:r w:rsidRPr="00814A76">
        <w:rPr>
          <w:rFonts w:asciiTheme="minorHAnsi" w:hAnsiTheme="minorHAnsi" w:cstheme="minorHAnsi"/>
          <w:sz w:val="16"/>
        </w:rPr>
        <w:t xml:space="preserve"> in 2014 from federally owned or managed lands alone.</w:t>
      </w:r>
    </w:p>
    <w:p w14:paraId="631ADDFE" w14:textId="77777777" w:rsidR="00E45E99" w:rsidRPr="00814A76" w:rsidRDefault="00E45E99" w:rsidP="00E45E99">
      <w:pPr>
        <w:rPr>
          <w:rFonts w:asciiTheme="minorHAnsi" w:hAnsiTheme="minorHAnsi" w:cstheme="minorHAnsi"/>
          <w:sz w:val="16"/>
          <w:szCs w:val="16"/>
        </w:rPr>
      </w:pPr>
      <w:r w:rsidRPr="00814A76">
        <w:rPr>
          <w:rFonts w:asciiTheme="minorHAnsi" w:hAnsiTheme="minorHAnsi" w:cstheme="minorHAnsi"/>
          <w:sz w:val="16"/>
          <w:szCs w:val="16"/>
        </w:rPr>
        <w:t>Nevertheless, some proponents of mining in outer space argue for serious modification or an end to the Outer Space Treaty and claim, against the evidence, that without fee-simple ownership, there is no incentive for commercial exploitation.</w:t>
      </w:r>
    </w:p>
    <w:p w14:paraId="18C35548" w14:textId="77777777" w:rsidR="00E45E99" w:rsidRPr="00814A76" w:rsidRDefault="00E45E99" w:rsidP="00E45E99">
      <w:pPr>
        <w:rPr>
          <w:rFonts w:asciiTheme="minorHAnsi" w:hAnsiTheme="minorHAnsi" w:cstheme="minorHAnsi"/>
          <w:sz w:val="16"/>
          <w:szCs w:val="16"/>
        </w:rPr>
      </w:pPr>
      <w:r w:rsidRPr="00814A76">
        <w:rPr>
          <w:rFonts w:asciiTheme="minorHAnsi" w:hAnsiTheme="minorHAnsi" w:cstheme="minorHAnsi"/>
          <w:sz w:val="16"/>
          <w:szCs w:val="16"/>
        </w:rPr>
        <w:t>The Unites States’ Space Act of 2015 was just one volley – and a deliberately vague one at that – in this ongoing international debate.</w:t>
      </w:r>
    </w:p>
    <w:p w14:paraId="18AB763D" w14:textId="77777777" w:rsidR="00E45E99" w:rsidRPr="00814A76" w:rsidRDefault="00E45E99" w:rsidP="00E45E99">
      <w:pPr>
        <w:rPr>
          <w:rFonts w:asciiTheme="minorHAnsi" w:hAnsiTheme="minorHAnsi" w:cstheme="minorHAnsi"/>
          <w:sz w:val="16"/>
          <w:szCs w:val="16"/>
        </w:rPr>
      </w:pPr>
      <w:r w:rsidRPr="00814A76">
        <w:rPr>
          <w:rFonts w:asciiTheme="minorHAnsi" w:hAnsiTheme="minorHAnsi" w:cstheme="minorHAnsi"/>
          <w:sz w:val="16"/>
          <w:szCs w:val="16"/>
        </w:rPr>
        <w:t>A balanced approach?</w:t>
      </w:r>
    </w:p>
    <w:p w14:paraId="04E3B5CA" w14:textId="77777777" w:rsidR="00E45E99" w:rsidRPr="00814A76" w:rsidRDefault="00E45E99" w:rsidP="00E45E99">
      <w:pPr>
        <w:rPr>
          <w:rStyle w:val="StyleUnderline"/>
          <w:rFonts w:asciiTheme="minorHAnsi" w:hAnsiTheme="minorHAnsi" w:cstheme="minorHAnsi"/>
        </w:rPr>
      </w:pPr>
      <w:r w:rsidRPr="00814A76">
        <w:rPr>
          <w:rFonts w:asciiTheme="minorHAnsi" w:hAnsiTheme="minorHAnsi" w:cstheme="minorHAnsi"/>
          <w:sz w:val="16"/>
        </w:rPr>
        <w:t xml:space="preserve">The riches exist, but </w:t>
      </w:r>
      <w:r w:rsidRPr="00814A76">
        <w:rPr>
          <w:rStyle w:val="StyleUnderline"/>
          <w:rFonts w:asciiTheme="minorHAnsi" w:hAnsiTheme="minorHAnsi" w:cstheme="minorHAnsi"/>
        </w:rPr>
        <w:t>how will humanity benefit from mining</w:t>
      </w:r>
      <w:r w:rsidRPr="00814A76">
        <w:rPr>
          <w:rFonts w:asciiTheme="minorHAnsi" w:hAnsiTheme="minorHAnsi" w:cstheme="minorHAnsi"/>
          <w:sz w:val="16"/>
        </w:rPr>
        <w:t xml:space="preserve"> in outer space, </w:t>
      </w:r>
      <w:r w:rsidRPr="00814A76">
        <w:rPr>
          <w:rStyle w:val="StyleUnderline"/>
          <w:rFonts w:asciiTheme="minorHAnsi" w:hAnsiTheme="minorHAnsi" w:cstheme="minorHAnsi"/>
        </w:rPr>
        <w:t>or</w:t>
      </w:r>
      <w:r w:rsidRPr="00814A76">
        <w:rPr>
          <w:rFonts w:asciiTheme="minorHAnsi" w:hAnsiTheme="minorHAnsi" w:cstheme="minorHAnsi"/>
          <w:sz w:val="16"/>
        </w:rPr>
        <w:t xml:space="preserve"> for that matter, </w:t>
      </w:r>
      <w:r w:rsidRPr="00814A76">
        <w:rPr>
          <w:rStyle w:val="StyleUnderline"/>
          <w:rFonts w:asciiTheme="minorHAnsi" w:hAnsiTheme="minorHAnsi" w:cstheme="minorHAnsi"/>
        </w:rPr>
        <w:t xml:space="preserve">other global commons such as the </w:t>
      </w:r>
      <w:proofErr w:type="gramStart"/>
      <w:r w:rsidRPr="00814A76">
        <w:rPr>
          <w:rStyle w:val="StyleUnderline"/>
          <w:rFonts w:asciiTheme="minorHAnsi" w:hAnsiTheme="minorHAnsi" w:cstheme="minorHAnsi"/>
        </w:rPr>
        <w:t>deep sea</w:t>
      </w:r>
      <w:proofErr w:type="gramEnd"/>
      <w:r w:rsidRPr="00814A76">
        <w:rPr>
          <w:rStyle w:val="StyleUnderline"/>
          <w:rFonts w:asciiTheme="minorHAnsi" w:hAnsiTheme="minorHAnsi" w:cstheme="minorHAnsi"/>
        </w:rPr>
        <w:t xml:space="preserve"> floor?</w:t>
      </w:r>
    </w:p>
    <w:p w14:paraId="2EC1BFA1" w14:textId="77777777" w:rsidR="00E45E99" w:rsidRPr="00814A76" w:rsidRDefault="00E45E99" w:rsidP="00E45E99">
      <w:pPr>
        <w:rPr>
          <w:rFonts w:asciiTheme="minorHAnsi" w:hAnsiTheme="minorHAnsi" w:cstheme="minorHAnsi"/>
          <w:sz w:val="16"/>
          <w:szCs w:val="16"/>
        </w:rPr>
      </w:pPr>
      <w:r w:rsidRPr="00814A76">
        <w:rPr>
          <w:rFonts w:asciiTheme="minorHAnsi" w:hAnsiTheme="minorHAnsi" w:cstheme="minorHAnsi"/>
          <w:sz w:val="16"/>
          <w:szCs w:val="16"/>
        </w:rPr>
        <w:t xml:space="preserve">Behind the lofty rhetoric of benefits to humanity, there is a dark shadow of voodoo economics, the shambling, walking dead figure of </w:t>
      </w:r>
      <w:proofErr w:type="spellStart"/>
      <w:proofErr w:type="gramStart"/>
      <w:r w:rsidRPr="00814A76">
        <w:rPr>
          <w:rFonts w:asciiTheme="minorHAnsi" w:hAnsiTheme="minorHAnsi" w:cstheme="minorHAnsi"/>
          <w:sz w:val="16"/>
          <w:szCs w:val="16"/>
        </w:rPr>
        <w:t>trickle down</w:t>
      </w:r>
      <w:proofErr w:type="spellEnd"/>
      <w:proofErr w:type="gramEnd"/>
      <w:r w:rsidRPr="00814A76">
        <w:rPr>
          <w:rFonts w:asciiTheme="minorHAnsi" w:hAnsiTheme="minorHAnsi" w:cstheme="minorHAnsi"/>
          <w:sz w:val="16"/>
          <w:szCs w:val="16"/>
        </w:rPr>
        <w:t xml:space="preserve"> economics– and the possibility of a world where a few trillionaires enjoy the view from space while others barely eke a living on its surface.</w:t>
      </w:r>
    </w:p>
    <w:p w14:paraId="59E154A2" w14:textId="77777777" w:rsidR="00E45E99" w:rsidRPr="00814A76" w:rsidRDefault="00E45E99" w:rsidP="00E45E99">
      <w:pPr>
        <w:rPr>
          <w:rFonts w:asciiTheme="minorHAnsi" w:hAnsiTheme="minorHAnsi" w:cstheme="minorHAnsi"/>
          <w:sz w:val="16"/>
        </w:rPr>
      </w:pPr>
      <w:r w:rsidRPr="00814A76">
        <w:rPr>
          <w:rFonts w:asciiTheme="minorHAnsi" w:hAnsiTheme="minorHAnsi" w:cstheme="minorHAnsi"/>
          <w:sz w:val="16"/>
        </w:rPr>
        <w:t xml:space="preserve">Yet we do suggest that </w:t>
      </w:r>
      <w:r w:rsidRPr="00814A76">
        <w:rPr>
          <w:rStyle w:val="Emphasis"/>
          <w:rFonts w:asciiTheme="minorHAnsi" w:hAnsiTheme="minorHAnsi" w:cstheme="minorHAnsi"/>
        </w:rPr>
        <w:t>commercial interests</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profit seeking</w:t>
      </w:r>
      <w:r w:rsidRPr="00814A76">
        <w:rPr>
          <w:rStyle w:val="StyleUnderline"/>
          <w:rFonts w:asciiTheme="minorHAnsi" w:hAnsiTheme="minorHAnsi" w:cstheme="minorHAnsi"/>
        </w:rPr>
        <w:t xml:space="preserve"> can be a healthy part of the exploration of outer space</w:t>
      </w:r>
      <w:r w:rsidRPr="00814A76">
        <w:rPr>
          <w:rFonts w:asciiTheme="minorHAnsi" w:hAnsiTheme="minorHAnsi" w:cstheme="minorHAnsi"/>
          <w:sz w:val="16"/>
        </w:rPr>
        <w:t xml:space="preserve">. </w:t>
      </w:r>
      <w:r w:rsidRPr="00814A76">
        <w:rPr>
          <w:rStyle w:val="StyleUnderline"/>
          <w:rFonts w:asciiTheme="minorHAnsi" w:hAnsiTheme="minorHAnsi" w:cstheme="minorHAnsi"/>
        </w:rPr>
        <w:t>Yet outer space is not the Wild West frontier</w:t>
      </w:r>
      <w:r w:rsidRPr="00814A76">
        <w:rPr>
          <w:rFonts w:asciiTheme="minorHAnsi" w:hAnsiTheme="minorHAnsi" w:cstheme="minorHAnsi"/>
          <w:sz w:val="16"/>
        </w:rPr>
        <w:t xml:space="preserve"> of Frederick Jackson Turner, nor do we live in the Gold Rush days of Jack London’s tale of greed and death.</w:t>
      </w:r>
    </w:p>
    <w:p w14:paraId="3478C031" w14:textId="77777777" w:rsidR="00E45E99" w:rsidRPr="00814A76" w:rsidRDefault="00E45E99" w:rsidP="00E45E99">
      <w:pPr>
        <w:rPr>
          <w:rFonts w:asciiTheme="minorHAnsi" w:hAnsiTheme="minorHAnsi" w:cstheme="minorHAnsi"/>
          <w:sz w:val="16"/>
        </w:rPr>
      </w:pPr>
      <w:r w:rsidRPr="00814A76">
        <w:rPr>
          <w:rStyle w:val="StyleUnderline"/>
          <w:rFonts w:asciiTheme="minorHAnsi" w:hAnsiTheme="minorHAnsi" w:cstheme="minorHAnsi"/>
        </w:rPr>
        <w:t xml:space="preserve">In </w:t>
      </w:r>
      <w:r w:rsidRPr="00814A76">
        <w:rPr>
          <w:rFonts w:asciiTheme="minorHAnsi" w:hAnsiTheme="minorHAnsi" w:cstheme="minorHAnsi"/>
          <w:sz w:val="16"/>
        </w:rPr>
        <w:t>the common heritage of</w:t>
      </w:r>
      <w:r w:rsidRPr="00814A76">
        <w:rPr>
          <w:rStyle w:val="StyleUnderline"/>
          <w:rFonts w:asciiTheme="minorHAnsi" w:hAnsiTheme="minorHAnsi" w:cstheme="minorHAnsi"/>
        </w:rPr>
        <w:t xml:space="preserve"> space, with multiple state and private actors engaging in exploration and potentially exploitation, international cooperation and oversight will benefit all</w:t>
      </w:r>
      <w:r w:rsidRPr="00814A76">
        <w:rPr>
          <w:rFonts w:asciiTheme="minorHAnsi" w:hAnsiTheme="minorHAnsi" w:cstheme="minorHAnsi"/>
          <w:sz w:val="16"/>
        </w:rPr>
        <w:t>.</w:t>
      </w:r>
    </w:p>
    <w:p w14:paraId="1771DC83" w14:textId="77777777" w:rsidR="00E45E99" w:rsidRPr="00814A76" w:rsidRDefault="00E45E99" w:rsidP="00E45E99">
      <w:pPr>
        <w:rPr>
          <w:rFonts w:asciiTheme="minorHAnsi" w:hAnsiTheme="minorHAnsi" w:cstheme="minorHAnsi"/>
          <w:sz w:val="16"/>
          <w:szCs w:val="16"/>
        </w:rPr>
      </w:pPr>
      <w:r w:rsidRPr="00814A76">
        <w:rPr>
          <w:rFonts w:asciiTheme="minorHAnsi" w:hAnsiTheme="minorHAnsi" w:cstheme="minorHAnsi"/>
          <w:sz w:val="16"/>
          <w:szCs w:val="16"/>
        </w:rPr>
        <w:t>The Alaskan model</w:t>
      </w:r>
    </w:p>
    <w:p w14:paraId="062556B9" w14:textId="77777777" w:rsidR="00E45E99" w:rsidRPr="00814A76" w:rsidRDefault="00E45E99" w:rsidP="00E45E99">
      <w:pPr>
        <w:rPr>
          <w:rStyle w:val="StyleUnderline"/>
          <w:rFonts w:asciiTheme="minorHAnsi" w:hAnsiTheme="minorHAnsi" w:cstheme="minorHAnsi"/>
        </w:rPr>
      </w:pPr>
      <w:r w:rsidRPr="007A416C">
        <w:rPr>
          <w:rStyle w:val="StyleUnderline"/>
          <w:rFonts w:asciiTheme="minorHAnsi" w:hAnsiTheme="minorHAnsi" w:cstheme="minorHAnsi"/>
          <w:highlight w:val="green"/>
        </w:rPr>
        <w:t>There is a balanced</w:t>
      </w:r>
      <w:r w:rsidRPr="00814A76">
        <w:rPr>
          <w:rStyle w:val="StyleUnderline"/>
          <w:rFonts w:asciiTheme="minorHAnsi" w:hAnsiTheme="minorHAnsi" w:cstheme="minorHAnsi"/>
        </w:rPr>
        <w:t xml:space="preserve">, pragmatic </w:t>
      </w:r>
      <w:r w:rsidRPr="007A416C">
        <w:rPr>
          <w:rStyle w:val="StyleUnderline"/>
          <w:rFonts w:asciiTheme="minorHAnsi" w:hAnsiTheme="minorHAnsi" w:cstheme="minorHAnsi"/>
          <w:highlight w:val="green"/>
        </w:rPr>
        <w:t>approach that</w:t>
      </w:r>
      <w:r w:rsidRPr="00814A76">
        <w:rPr>
          <w:rStyle w:val="StyleUnderline"/>
          <w:rFonts w:asciiTheme="minorHAnsi" w:hAnsiTheme="minorHAnsi" w:cstheme="minorHAnsi"/>
        </w:rPr>
        <w:t xml:space="preserve"> will promote </w:t>
      </w:r>
      <w:r w:rsidRPr="00814A76">
        <w:rPr>
          <w:rStyle w:val="Emphasis"/>
          <w:rFonts w:asciiTheme="minorHAnsi" w:hAnsiTheme="minorHAnsi" w:cstheme="minorHAnsi"/>
        </w:rPr>
        <w:t>commercial</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profit driven activities</w:t>
      </w:r>
      <w:r w:rsidRPr="00814A76">
        <w:rPr>
          <w:rStyle w:val="StyleUnderline"/>
          <w:rFonts w:asciiTheme="minorHAnsi" w:hAnsiTheme="minorHAnsi" w:cstheme="minorHAnsi"/>
        </w:rPr>
        <w:t xml:space="preserve">, while also producing tangible </w:t>
      </w:r>
      <w:r w:rsidRPr="007A416C">
        <w:rPr>
          <w:rStyle w:val="StyleUnderline"/>
          <w:rFonts w:asciiTheme="minorHAnsi" w:hAnsiTheme="minorHAnsi" w:cstheme="minorHAnsi"/>
          <w:highlight w:val="green"/>
        </w:rPr>
        <w:t>benefits</w:t>
      </w:r>
      <w:r w:rsidRPr="00814A76">
        <w:rPr>
          <w:rStyle w:val="StyleUnderline"/>
          <w:rFonts w:asciiTheme="minorHAnsi" w:hAnsiTheme="minorHAnsi" w:cstheme="minorHAnsi"/>
        </w:rPr>
        <w:t xml:space="preserve"> to </w:t>
      </w:r>
      <w:r w:rsidRPr="007A416C">
        <w:rPr>
          <w:rStyle w:val="StyleUnderline"/>
          <w:rFonts w:asciiTheme="minorHAnsi" w:hAnsiTheme="minorHAnsi" w:cstheme="minorHAnsi"/>
          <w:highlight w:val="green"/>
        </w:rPr>
        <w:t>all</w:t>
      </w:r>
      <w:r w:rsidRPr="00814A76">
        <w:rPr>
          <w:rStyle w:val="StyleUnderline"/>
          <w:rFonts w:asciiTheme="minorHAnsi" w:hAnsiTheme="minorHAnsi" w:cstheme="minorHAnsi"/>
        </w:rPr>
        <w:t xml:space="preserve"> of humanity.</w:t>
      </w:r>
    </w:p>
    <w:p w14:paraId="617CB579" w14:textId="77777777" w:rsidR="00E45E99" w:rsidRPr="00814A76" w:rsidRDefault="00E45E99" w:rsidP="00E45E99">
      <w:pPr>
        <w:rPr>
          <w:rFonts w:asciiTheme="minorHAnsi" w:hAnsiTheme="minorHAnsi" w:cstheme="minorHAnsi"/>
          <w:sz w:val="16"/>
          <w:szCs w:val="16"/>
        </w:rPr>
      </w:pPr>
      <w:r w:rsidRPr="00814A76">
        <w:rPr>
          <w:rFonts w:asciiTheme="minorHAnsi" w:hAnsiTheme="minorHAnsi" w:cstheme="minorHAnsi"/>
          <w:sz w:val="16"/>
          <w:szCs w:val="16"/>
        </w:rPr>
        <w:t xml:space="preserve">Importantly, this pragmatic approach has a </w:t>
      </w:r>
      <w:proofErr w:type="spellStart"/>
      <w:proofErr w:type="gramStart"/>
      <w:r w:rsidRPr="00814A76">
        <w:rPr>
          <w:rFonts w:asciiTheme="minorHAnsi" w:hAnsiTheme="minorHAnsi" w:cstheme="minorHAnsi"/>
          <w:sz w:val="16"/>
          <w:szCs w:val="16"/>
        </w:rPr>
        <w:t>well established</w:t>
      </w:r>
      <w:proofErr w:type="spellEnd"/>
      <w:proofErr w:type="gramEnd"/>
      <w:r w:rsidRPr="00814A76">
        <w:rPr>
          <w:rFonts w:asciiTheme="minorHAnsi" w:hAnsiTheme="minorHAnsi" w:cstheme="minorHAnsi"/>
          <w:sz w:val="16"/>
          <w:szCs w:val="16"/>
        </w:rPr>
        <w:t xml:space="preserve"> precedent that has existed for nearly 40 years. And this comes not from a social democracy or left-wing ideology, but was the brainchild of a libertarian, Republican governor of Alaska, Jay Hammond.</w:t>
      </w:r>
    </w:p>
    <w:p w14:paraId="084ABAA0" w14:textId="77777777" w:rsidR="00E45E99" w:rsidRPr="00814A76" w:rsidRDefault="00E45E99" w:rsidP="00E45E99">
      <w:pPr>
        <w:rPr>
          <w:rFonts w:asciiTheme="minorHAnsi" w:hAnsiTheme="minorHAnsi" w:cstheme="minorHAnsi"/>
          <w:sz w:val="16"/>
        </w:rPr>
      </w:pPr>
      <w:r w:rsidRPr="00814A76">
        <w:rPr>
          <w:rFonts w:asciiTheme="minorHAnsi" w:hAnsiTheme="minorHAnsi" w:cstheme="minorHAnsi"/>
          <w:sz w:val="16"/>
        </w:rPr>
        <w:t xml:space="preserve">That model is </w:t>
      </w:r>
      <w:r w:rsidRPr="00814A76">
        <w:rPr>
          <w:rStyle w:val="StyleUnderline"/>
          <w:rFonts w:asciiTheme="minorHAnsi" w:hAnsiTheme="minorHAnsi" w:cstheme="minorHAnsi"/>
        </w:rPr>
        <w:t>the Alaska Permanent Fund Corporation (</w:t>
      </w:r>
      <w:r w:rsidRPr="00814A76">
        <w:rPr>
          <w:rStyle w:val="Emphasis"/>
          <w:rFonts w:asciiTheme="minorHAnsi" w:hAnsiTheme="minorHAnsi" w:cstheme="minorHAnsi"/>
        </w:rPr>
        <w:t>APFC</w:t>
      </w:r>
      <w:r w:rsidRPr="00814A76">
        <w:rPr>
          <w:rStyle w:val="StyleUnderline"/>
          <w:rFonts w:asciiTheme="minorHAnsi" w:hAnsiTheme="minorHAnsi" w:cstheme="minorHAnsi"/>
        </w:rPr>
        <w:t>)</w:t>
      </w:r>
      <w:r w:rsidRPr="00814A76">
        <w:rPr>
          <w:rFonts w:asciiTheme="minorHAnsi" w:hAnsiTheme="minorHAnsi" w:cstheme="minorHAnsi"/>
          <w:sz w:val="16"/>
        </w:rPr>
        <w:t xml:space="preserve"> created in 1976, and its unique “</w:t>
      </w:r>
      <w:r w:rsidRPr="00814A76">
        <w:rPr>
          <w:rStyle w:val="Emphasis"/>
          <w:rFonts w:asciiTheme="minorHAnsi" w:hAnsiTheme="minorHAnsi" w:cstheme="minorHAnsi"/>
        </w:rPr>
        <w:t>citizen’s dividend</w:t>
      </w:r>
      <w:r w:rsidRPr="00814A76">
        <w:rPr>
          <w:rFonts w:asciiTheme="minorHAnsi" w:hAnsiTheme="minorHAnsi" w:cstheme="minorHAnsi"/>
          <w:sz w:val="16"/>
        </w:rPr>
        <w:t xml:space="preserve">”. The APF is a resource wealth fund, which </w:t>
      </w:r>
      <w:r w:rsidRPr="00814A76">
        <w:rPr>
          <w:rStyle w:val="StyleUnderline"/>
          <w:rFonts w:asciiTheme="minorHAnsi" w:hAnsiTheme="minorHAnsi" w:cstheme="minorHAnsi"/>
        </w:rPr>
        <w:t>derives</w:t>
      </w:r>
      <w:r w:rsidRPr="00814A76">
        <w:rPr>
          <w:rFonts w:asciiTheme="minorHAnsi" w:hAnsiTheme="minorHAnsi" w:cstheme="minorHAnsi"/>
          <w:sz w:val="16"/>
        </w:rPr>
        <w:t xml:space="preserve"> its </w:t>
      </w:r>
      <w:r w:rsidRPr="00814A76">
        <w:rPr>
          <w:rStyle w:val="StyleUnderline"/>
          <w:rFonts w:asciiTheme="minorHAnsi" w:hAnsiTheme="minorHAnsi" w:cstheme="minorHAnsi"/>
        </w:rPr>
        <w:t>revenue</w:t>
      </w:r>
      <w:r w:rsidRPr="00814A76">
        <w:rPr>
          <w:rFonts w:asciiTheme="minorHAnsi" w:hAnsiTheme="minorHAnsi" w:cstheme="minorHAnsi"/>
          <w:sz w:val="16"/>
        </w:rPr>
        <w:t xml:space="preserve"> primarily </w:t>
      </w:r>
      <w:r w:rsidRPr="00814A76">
        <w:rPr>
          <w:rStyle w:val="StyleUnderline"/>
          <w:rFonts w:asciiTheme="minorHAnsi" w:hAnsiTheme="minorHAnsi" w:cstheme="minorHAnsi"/>
        </w:rPr>
        <w:t>from leases</w:t>
      </w:r>
      <w:r w:rsidRPr="00814A76">
        <w:rPr>
          <w:rFonts w:asciiTheme="minorHAnsi" w:hAnsiTheme="minorHAnsi" w:cstheme="minorHAnsi"/>
          <w:sz w:val="16"/>
        </w:rPr>
        <w:t xml:space="preserve"> on oil fields.</w:t>
      </w:r>
    </w:p>
    <w:p w14:paraId="35E65388" w14:textId="77777777" w:rsidR="00E45E99" w:rsidRPr="00814A76" w:rsidRDefault="00E45E99" w:rsidP="00E45E99">
      <w:pPr>
        <w:rPr>
          <w:rFonts w:asciiTheme="minorHAnsi" w:hAnsiTheme="minorHAnsi" w:cstheme="minorHAnsi"/>
          <w:sz w:val="16"/>
          <w:szCs w:val="16"/>
        </w:rPr>
      </w:pPr>
      <w:r w:rsidRPr="00814A76">
        <w:rPr>
          <w:rFonts w:asciiTheme="minorHAnsi" w:hAnsiTheme="minorHAnsi" w:cstheme="minorHAnsi"/>
          <w:sz w:val="16"/>
          <w:szCs w:val="16"/>
        </w:rPr>
        <w:t>In 1977, Hammond suggested that “rather than permitting government to spend all public monies earned through the exploitation of the public’s resources for what government thinks best, let’s grant shares to Alaskans.”</w:t>
      </w:r>
    </w:p>
    <w:p w14:paraId="601F6637" w14:textId="77777777" w:rsidR="00E45E99" w:rsidRPr="00814A76" w:rsidRDefault="00E45E99" w:rsidP="00E45E99">
      <w:pPr>
        <w:rPr>
          <w:rFonts w:asciiTheme="minorHAnsi" w:hAnsiTheme="minorHAnsi" w:cstheme="minorHAnsi"/>
          <w:sz w:val="16"/>
          <w:szCs w:val="16"/>
        </w:rPr>
      </w:pPr>
      <w:r w:rsidRPr="00814A76">
        <w:rPr>
          <w:rFonts w:asciiTheme="minorHAnsi" w:hAnsiTheme="minorHAnsi" w:cstheme="minorHAnsi"/>
          <w:sz w:val="16"/>
          <w:szCs w:val="16"/>
        </w:rPr>
        <w:t>The first dividend payment was made in 1982, and in 2015 that payment amounted to US$2,072.</w:t>
      </w:r>
    </w:p>
    <w:p w14:paraId="2FA135B5" w14:textId="77777777" w:rsidR="00E45E99" w:rsidRPr="00814A76" w:rsidRDefault="00E45E99" w:rsidP="00E45E99">
      <w:pPr>
        <w:rPr>
          <w:rFonts w:asciiTheme="minorHAnsi" w:hAnsiTheme="minorHAnsi" w:cstheme="minorHAnsi"/>
          <w:sz w:val="16"/>
          <w:szCs w:val="16"/>
        </w:rPr>
      </w:pPr>
      <w:r w:rsidRPr="00814A76">
        <w:rPr>
          <w:rFonts w:asciiTheme="minorHAnsi" w:hAnsiTheme="minorHAnsi" w:cstheme="minorHAnsi"/>
          <w:sz w:val="16"/>
          <w:szCs w:val="16"/>
        </w:rPr>
        <w:t>Linking a citizen’s dividend to a sovereign wealth fund was unique, but the idea of a citizen’s dividend has a long and venerable tradition. One of the earliest advocates was no less than the political theorist and American Revolutionary, Thomas Paine.</w:t>
      </w:r>
    </w:p>
    <w:p w14:paraId="56961F8B" w14:textId="77777777" w:rsidR="00E45E99" w:rsidRPr="00814A76" w:rsidRDefault="00E45E99" w:rsidP="00E45E99">
      <w:pPr>
        <w:rPr>
          <w:rFonts w:asciiTheme="minorHAnsi" w:hAnsiTheme="minorHAnsi" w:cstheme="minorHAnsi"/>
          <w:sz w:val="16"/>
          <w:szCs w:val="16"/>
        </w:rPr>
      </w:pPr>
      <w:r w:rsidRPr="00814A76">
        <w:rPr>
          <w:rFonts w:asciiTheme="minorHAnsi" w:hAnsiTheme="minorHAnsi" w:cstheme="minorHAnsi"/>
          <w:sz w:val="16"/>
          <w:szCs w:val="16"/>
        </w:rPr>
        <w:t>International body</w:t>
      </w:r>
    </w:p>
    <w:p w14:paraId="5844F993" w14:textId="77777777" w:rsidR="00E45E99" w:rsidRPr="00814A76" w:rsidRDefault="00E45E99" w:rsidP="00E45E99">
      <w:pPr>
        <w:rPr>
          <w:rFonts w:asciiTheme="minorHAnsi" w:hAnsiTheme="minorHAnsi" w:cstheme="minorHAnsi"/>
          <w:sz w:val="16"/>
          <w:szCs w:val="16"/>
        </w:rPr>
      </w:pPr>
      <w:r w:rsidRPr="00814A76">
        <w:rPr>
          <w:rFonts w:asciiTheme="minorHAnsi" w:hAnsiTheme="minorHAnsi" w:cstheme="minorHAnsi"/>
          <w:sz w:val="16"/>
          <w:szCs w:val="16"/>
        </w:rPr>
        <w:t>How would this work for outer space?</w:t>
      </w:r>
    </w:p>
    <w:p w14:paraId="692773B0" w14:textId="77777777" w:rsidR="00E45E99" w:rsidRPr="00814A76" w:rsidRDefault="00E45E99" w:rsidP="00E45E99">
      <w:pPr>
        <w:rPr>
          <w:rFonts w:asciiTheme="minorHAnsi" w:hAnsiTheme="minorHAnsi" w:cstheme="minorHAnsi"/>
          <w:sz w:val="16"/>
        </w:rPr>
      </w:pPr>
      <w:r w:rsidRPr="007A416C">
        <w:rPr>
          <w:rStyle w:val="Emphasis"/>
          <w:rFonts w:asciiTheme="minorHAnsi" w:hAnsiTheme="minorHAnsi" w:cstheme="minorHAnsi"/>
          <w:highlight w:val="green"/>
        </w:rPr>
        <w:t>We need an international body</w:t>
      </w:r>
      <w:r w:rsidRPr="00814A76">
        <w:rPr>
          <w:rStyle w:val="StyleUnderline"/>
          <w:rFonts w:asciiTheme="minorHAnsi" w:hAnsiTheme="minorHAnsi" w:cstheme="minorHAnsi"/>
        </w:rPr>
        <w:t xml:space="preserve"> </w:t>
      </w:r>
      <w:proofErr w:type="gramStart"/>
      <w:r w:rsidRPr="00814A76">
        <w:rPr>
          <w:rStyle w:val="StyleUnderline"/>
          <w:rFonts w:asciiTheme="minorHAnsi" w:hAnsiTheme="minorHAnsi" w:cstheme="minorHAnsi"/>
        </w:rPr>
        <w:t>similar to</w:t>
      </w:r>
      <w:proofErr w:type="gramEnd"/>
      <w:r w:rsidRPr="00814A76">
        <w:rPr>
          <w:rStyle w:val="StyleUnderline"/>
          <w:rFonts w:asciiTheme="minorHAnsi" w:hAnsiTheme="minorHAnsi" w:cstheme="minorHAnsi"/>
        </w:rPr>
        <w:t xml:space="preserve"> the International Seabed Authority, which was established by</w:t>
      </w:r>
      <w:r w:rsidRPr="00814A76">
        <w:rPr>
          <w:rFonts w:asciiTheme="minorHAnsi" w:hAnsiTheme="minorHAnsi" w:cstheme="minorHAnsi"/>
          <w:sz w:val="16"/>
        </w:rPr>
        <w:t xml:space="preserve"> the </w:t>
      </w:r>
      <w:r w:rsidRPr="00814A76">
        <w:rPr>
          <w:rStyle w:val="StyleUnderline"/>
          <w:rFonts w:asciiTheme="minorHAnsi" w:hAnsiTheme="minorHAnsi" w:cstheme="minorHAnsi"/>
        </w:rPr>
        <w:t>U</w:t>
      </w:r>
      <w:r w:rsidRPr="00814A76">
        <w:rPr>
          <w:rFonts w:asciiTheme="minorHAnsi" w:hAnsiTheme="minorHAnsi" w:cstheme="minorHAnsi"/>
          <w:sz w:val="16"/>
        </w:rPr>
        <w:t xml:space="preserve">nited </w:t>
      </w:r>
      <w:r w:rsidRPr="00814A76">
        <w:rPr>
          <w:rStyle w:val="StyleUnderline"/>
          <w:rFonts w:asciiTheme="minorHAnsi" w:hAnsiTheme="minorHAnsi" w:cstheme="minorHAnsi"/>
        </w:rPr>
        <w:t>N</w:t>
      </w:r>
      <w:r w:rsidRPr="00814A76">
        <w:rPr>
          <w:rFonts w:asciiTheme="minorHAnsi" w:hAnsiTheme="minorHAnsi" w:cstheme="minorHAnsi"/>
          <w:sz w:val="16"/>
        </w:rPr>
        <w:t xml:space="preserve">ations </w:t>
      </w:r>
      <w:r w:rsidRPr="00814A76">
        <w:rPr>
          <w:rStyle w:val="StyleUnderline"/>
          <w:rFonts w:asciiTheme="minorHAnsi" w:hAnsiTheme="minorHAnsi" w:cstheme="minorHAnsi"/>
        </w:rPr>
        <w:t>C</w:t>
      </w:r>
      <w:r w:rsidRPr="00814A76">
        <w:rPr>
          <w:rFonts w:asciiTheme="minorHAnsi" w:hAnsiTheme="minorHAnsi" w:cstheme="minorHAnsi"/>
          <w:sz w:val="16"/>
        </w:rPr>
        <w:t xml:space="preserve">onvention on the </w:t>
      </w:r>
      <w:r w:rsidRPr="00814A76">
        <w:rPr>
          <w:rStyle w:val="StyleUnderline"/>
          <w:rFonts w:asciiTheme="minorHAnsi" w:hAnsiTheme="minorHAnsi" w:cstheme="minorHAnsi"/>
        </w:rPr>
        <w:t>L</w:t>
      </w:r>
      <w:r w:rsidRPr="00814A76">
        <w:rPr>
          <w:rFonts w:asciiTheme="minorHAnsi" w:hAnsiTheme="minorHAnsi" w:cstheme="minorHAnsi"/>
          <w:sz w:val="16"/>
        </w:rPr>
        <w:t xml:space="preserve">aw </w:t>
      </w:r>
      <w:r w:rsidRPr="00814A76">
        <w:rPr>
          <w:rStyle w:val="StyleUnderline"/>
          <w:rFonts w:asciiTheme="minorHAnsi" w:hAnsiTheme="minorHAnsi" w:cstheme="minorHAnsi"/>
        </w:rPr>
        <w:t>o</w:t>
      </w:r>
      <w:r w:rsidRPr="00814A76">
        <w:rPr>
          <w:rFonts w:asciiTheme="minorHAnsi" w:hAnsiTheme="minorHAnsi" w:cstheme="minorHAnsi"/>
          <w:sz w:val="16"/>
        </w:rPr>
        <w:t xml:space="preserve">f the </w:t>
      </w:r>
      <w:r w:rsidRPr="00814A76">
        <w:rPr>
          <w:rStyle w:val="StyleUnderline"/>
          <w:rFonts w:asciiTheme="minorHAnsi" w:hAnsiTheme="minorHAnsi" w:cstheme="minorHAnsi"/>
        </w:rPr>
        <w:t>S</w:t>
      </w:r>
      <w:r w:rsidRPr="00814A76">
        <w:rPr>
          <w:rFonts w:asciiTheme="minorHAnsi" w:hAnsiTheme="minorHAnsi" w:cstheme="minorHAnsi"/>
          <w:sz w:val="16"/>
        </w:rPr>
        <w:t xml:space="preserve">ea, </w:t>
      </w:r>
      <w:r w:rsidRPr="00814A76">
        <w:rPr>
          <w:rStyle w:val="StyleUnderline"/>
          <w:rFonts w:asciiTheme="minorHAnsi" w:hAnsiTheme="minorHAnsi" w:cstheme="minorHAnsi"/>
        </w:rPr>
        <w:t>or the</w:t>
      </w:r>
      <w:r w:rsidRPr="00814A76">
        <w:rPr>
          <w:rFonts w:asciiTheme="minorHAnsi" w:hAnsiTheme="minorHAnsi" w:cstheme="minorHAnsi"/>
          <w:sz w:val="16"/>
        </w:rPr>
        <w:t xml:space="preserve"> </w:t>
      </w:r>
      <w:r w:rsidRPr="00814A76">
        <w:rPr>
          <w:rStyle w:val="StyleUnderline"/>
          <w:rFonts w:asciiTheme="minorHAnsi" w:hAnsiTheme="minorHAnsi" w:cstheme="minorHAnsi"/>
        </w:rPr>
        <w:t>I</w:t>
      </w:r>
      <w:r w:rsidRPr="00814A76">
        <w:rPr>
          <w:rFonts w:asciiTheme="minorHAnsi" w:hAnsiTheme="minorHAnsi" w:cstheme="minorHAnsi"/>
          <w:sz w:val="16"/>
        </w:rPr>
        <w:t xml:space="preserve">nternational </w:t>
      </w:r>
      <w:r w:rsidRPr="00814A76">
        <w:rPr>
          <w:rStyle w:val="StyleUnderline"/>
          <w:rFonts w:asciiTheme="minorHAnsi" w:hAnsiTheme="minorHAnsi" w:cstheme="minorHAnsi"/>
        </w:rPr>
        <w:t>T</w:t>
      </w:r>
      <w:r w:rsidRPr="00814A76">
        <w:rPr>
          <w:rFonts w:asciiTheme="minorHAnsi" w:hAnsiTheme="minorHAnsi" w:cstheme="minorHAnsi"/>
          <w:sz w:val="16"/>
        </w:rPr>
        <w:t xml:space="preserve">elecommunications </w:t>
      </w:r>
      <w:r w:rsidRPr="00814A76">
        <w:rPr>
          <w:rStyle w:val="StyleUnderline"/>
          <w:rFonts w:asciiTheme="minorHAnsi" w:hAnsiTheme="minorHAnsi" w:cstheme="minorHAnsi"/>
        </w:rPr>
        <w:t>U</w:t>
      </w:r>
      <w:r w:rsidRPr="00814A76">
        <w:rPr>
          <w:rFonts w:asciiTheme="minorHAnsi" w:hAnsiTheme="minorHAnsi" w:cstheme="minorHAnsi"/>
          <w:sz w:val="16"/>
        </w:rPr>
        <w:t>nion, which allocates satellite orbits.</w:t>
      </w:r>
    </w:p>
    <w:p w14:paraId="298E075F" w14:textId="77777777" w:rsidR="00E45E99" w:rsidRPr="00814A76" w:rsidRDefault="00E45E99" w:rsidP="00E45E99">
      <w:pPr>
        <w:rPr>
          <w:rFonts w:asciiTheme="minorHAnsi" w:hAnsiTheme="minorHAnsi" w:cstheme="minorHAnsi"/>
          <w:sz w:val="16"/>
        </w:rPr>
      </w:pPr>
      <w:r w:rsidRPr="00814A76">
        <w:rPr>
          <w:rStyle w:val="StyleUnderline"/>
          <w:rFonts w:asciiTheme="minorHAnsi" w:hAnsiTheme="minorHAnsi" w:cstheme="minorHAnsi"/>
        </w:rPr>
        <w:t>This would provide</w:t>
      </w:r>
      <w:r w:rsidRPr="00814A76">
        <w:rPr>
          <w:rFonts w:asciiTheme="minorHAnsi" w:hAnsiTheme="minorHAnsi" w:cstheme="minorHAnsi"/>
          <w:sz w:val="16"/>
        </w:rPr>
        <w:t xml:space="preserve"> the </w:t>
      </w:r>
      <w:r w:rsidRPr="00814A76">
        <w:rPr>
          <w:rStyle w:val="StyleUnderline"/>
          <w:rFonts w:asciiTheme="minorHAnsi" w:hAnsiTheme="minorHAnsi" w:cstheme="minorHAnsi"/>
        </w:rPr>
        <w:t>stable business and investment environment</w:t>
      </w:r>
      <w:r w:rsidRPr="00814A76">
        <w:rPr>
          <w:rFonts w:asciiTheme="minorHAnsi" w:hAnsiTheme="minorHAnsi" w:cstheme="minorHAnsi"/>
          <w:sz w:val="16"/>
        </w:rPr>
        <w:t xml:space="preserve"> that entrepreneurs seek by ensuring international law and obligations are met. </w:t>
      </w:r>
      <w:r w:rsidRPr="007A416C">
        <w:rPr>
          <w:rStyle w:val="StyleUnderline"/>
          <w:rFonts w:asciiTheme="minorHAnsi" w:hAnsiTheme="minorHAnsi" w:cstheme="minorHAnsi"/>
          <w:highlight w:val="green"/>
        </w:rPr>
        <w:t xml:space="preserve">This body could </w:t>
      </w:r>
      <w:r w:rsidRPr="007A416C">
        <w:rPr>
          <w:rStyle w:val="Emphasis"/>
          <w:rFonts w:asciiTheme="minorHAnsi" w:hAnsiTheme="minorHAnsi" w:cstheme="minorHAnsi"/>
          <w:highlight w:val="green"/>
        </w:rPr>
        <w:t xml:space="preserve">license </w:t>
      </w:r>
      <w:r w:rsidRPr="00814A76">
        <w:rPr>
          <w:rStyle w:val="Emphasis"/>
          <w:rFonts w:asciiTheme="minorHAnsi" w:hAnsiTheme="minorHAnsi" w:cstheme="minorHAnsi"/>
        </w:rPr>
        <w:t xml:space="preserve">outer space </w:t>
      </w:r>
      <w:r w:rsidRPr="007A416C">
        <w:rPr>
          <w:rStyle w:val="Emphasis"/>
          <w:rFonts w:asciiTheme="minorHAnsi" w:hAnsiTheme="minorHAnsi" w:cstheme="minorHAnsi"/>
          <w:highlight w:val="green"/>
        </w:rPr>
        <w:t>resources</w:t>
      </w:r>
      <w:r w:rsidRPr="007A416C">
        <w:rPr>
          <w:rStyle w:val="StyleUnderline"/>
          <w:rFonts w:asciiTheme="minorHAnsi" w:hAnsiTheme="minorHAnsi" w:cstheme="minorHAnsi"/>
          <w:highlight w:val="green"/>
        </w:rPr>
        <w:t xml:space="preserve"> and </w:t>
      </w:r>
      <w:r w:rsidRPr="007A416C">
        <w:rPr>
          <w:rStyle w:val="Emphasis"/>
          <w:rFonts w:asciiTheme="minorHAnsi" w:hAnsiTheme="minorHAnsi" w:cstheme="minorHAnsi"/>
          <w:highlight w:val="green"/>
        </w:rPr>
        <w:t xml:space="preserve">levy a royalty </w:t>
      </w:r>
      <w:r w:rsidRPr="00814A76">
        <w:rPr>
          <w:rStyle w:val="Emphasis"/>
          <w:rFonts w:asciiTheme="minorHAnsi" w:hAnsiTheme="minorHAnsi" w:cstheme="minorHAnsi"/>
        </w:rPr>
        <w:t>on production</w:t>
      </w:r>
      <w:r w:rsidRPr="00814A76">
        <w:rPr>
          <w:rStyle w:val="StyleUnderline"/>
          <w:rFonts w:asciiTheme="minorHAnsi" w:hAnsiTheme="minorHAnsi" w:cstheme="minorHAnsi"/>
        </w:rPr>
        <w:t>, which is part of standard business practice between petroleum and other mining companies and governments here on Earth</w:t>
      </w:r>
      <w:r w:rsidRPr="00814A76">
        <w:rPr>
          <w:rFonts w:asciiTheme="minorHAnsi" w:hAnsiTheme="minorHAnsi" w:cstheme="minorHAnsi"/>
          <w:sz w:val="16"/>
        </w:rPr>
        <w:t>.</w:t>
      </w:r>
    </w:p>
    <w:p w14:paraId="48BD9895" w14:textId="77777777" w:rsidR="00E45E99" w:rsidRPr="00814A76" w:rsidRDefault="00E45E99" w:rsidP="00E45E99">
      <w:pPr>
        <w:rPr>
          <w:rStyle w:val="StyleUnderline"/>
          <w:rFonts w:asciiTheme="minorHAnsi" w:hAnsiTheme="minorHAnsi" w:cstheme="minorHAnsi"/>
        </w:rPr>
      </w:pPr>
      <w:r w:rsidRPr="00814A76">
        <w:rPr>
          <w:rFonts w:asciiTheme="minorHAnsi" w:hAnsiTheme="minorHAnsi" w:cstheme="minorHAnsi"/>
          <w:sz w:val="16"/>
        </w:rPr>
        <w:t xml:space="preserve">In turn, </w:t>
      </w:r>
      <w:r w:rsidRPr="00814A76">
        <w:rPr>
          <w:rStyle w:val="StyleUnderline"/>
          <w:rFonts w:asciiTheme="minorHAnsi" w:hAnsiTheme="minorHAnsi" w:cstheme="minorHAnsi"/>
        </w:rPr>
        <w:t xml:space="preserve">these </w:t>
      </w:r>
      <w:r w:rsidRPr="007A416C">
        <w:rPr>
          <w:rStyle w:val="StyleUnderline"/>
          <w:rFonts w:asciiTheme="minorHAnsi" w:hAnsiTheme="minorHAnsi" w:cstheme="minorHAnsi"/>
          <w:highlight w:val="green"/>
        </w:rPr>
        <w:t>revenues</w:t>
      </w:r>
      <w:r w:rsidRPr="00814A76">
        <w:rPr>
          <w:rFonts w:asciiTheme="minorHAnsi" w:hAnsiTheme="minorHAnsi" w:cstheme="minorHAnsi"/>
          <w:sz w:val="16"/>
        </w:rPr>
        <w:t xml:space="preserve">, </w:t>
      </w:r>
      <w:r w:rsidRPr="00814A76">
        <w:rPr>
          <w:rStyle w:val="StyleUnderline"/>
          <w:rFonts w:asciiTheme="minorHAnsi" w:hAnsiTheme="minorHAnsi" w:cstheme="minorHAnsi"/>
        </w:rPr>
        <w:t>or a significant portion</w:t>
      </w:r>
      <w:r w:rsidRPr="00814A76">
        <w:rPr>
          <w:rFonts w:asciiTheme="minorHAnsi" w:hAnsiTheme="minorHAnsi" w:cstheme="minorHAnsi"/>
          <w:sz w:val="16"/>
        </w:rPr>
        <w:t xml:space="preserve"> thereof, </w:t>
      </w:r>
      <w:r w:rsidRPr="007A416C">
        <w:rPr>
          <w:rStyle w:val="StyleUnderline"/>
          <w:rFonts w:asciiTheme="minorHAnsi" w:hAnsiTheme="minorHAnsi" w:cstheme="minorHAnsi"/>
          <w:highlight w:val="green"/>
        </w:rPr>
        <w:t>would be deposited in a</w:t>
      </w:r>
      <w:r w:rsidRPr="00814A76">
        <w:rPr>
          <w:rStyle w:val="StyleUnderline"/>
          <w:rFonts w:asciiTheme="minorHAnsi" w:hAnsiTheme="minorHAnsi" w:cstheme="minorHAnsi"/>
        </w:rPr>
        <w:t xml:space="preserve"> </w:t>
      </w:r>
      <w:r w:rsidRPr="007A416C">
        <w:rPr>
          <w:rStyle w:val="Emphasis"/>
          <w:rFonts w:asciiTheme="minorHAnsi" w:hAnsiTheme="minorHAnsi" w:cstheme="minorHAnsi"/>
          <w:highlight w:val="green"/>
        </w:rPr>
        <w:t>Space Resource Fund</w:t>
      </w:r>
      <w:r w:rsidRPr="00814A76">
        <w:rPr>
          <w:rFonts w:asciiTheme="minorHAnsi" w:hAnsiTheme="minorHAnsi" w:cstheme="minorHAnsi"/>
          <w:sz w:val="16"/>
        </w:rPr>
        <w:t xml:space="preserve">, possibly </w:t>
      </w:r>
      <w:r w:rsidRPr="00814A76">
        <w:rPr>
          <w:rStyle w:val="StyleUnderline"/>
          <w:rFonts w:asciiTheme="minorHAnsi" w:hAnsiTheme="minorHAnsi" w:cstheme="minorHAnsi"/>
        </w:rPr>
        <w:t>under the aegis of the World Bank</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And </w:t>
      </w:r>
      <w:r w:rsidRPr="007A416C">
        <w:rPr>
          <w:rStyle w:val="StyleUnderline"/>
          <w:rFonts w:asciiTheme="minorHAnsi" w:hAnsiTheme="minorHAnsi" w:cstheme="minorHAnsi"/>
          <w:highlight w:val="green"/>
        </w:rPr>
        <w:t>every</w:t>
      </w:r>
      <w:r w:rsidRPr="00814A76">
        <w:rPr>
          <w:rFonts w:asciiTheme="minorHAnsi" w:hAnsiTheme="minorHAnsi" w:cstheme="minorHAnsi"/>
          <w:sz w:val="16"/>
        </w:rPr>
        <w:t xml:space="preserve"> single </w:t>
      </w:r>
      <w:r w:rsidRPr="007A416C">
        <w:rPr>
          <w:rStyle w:val="StyleUnderline"/>
          <w:rFonts w:asciiTheme="minorHAnsi" w:hAnsiTheme="minorHAnsi" w:cstheme="minorHAnsi"/>
          <w:highlight w:val="green"/>
        </w:rPr>
        <w:t xml:space="preserve">citizen </w:t>
      </w:r>
      <w:r w:rsidRPr="00814A76">
        <w:rPr>
          <w:rStyle w:val="StyleUnderline"/>
          <w:rFonts w:asciiTheme="minorHAnsi" w:hAnsiTheme="minorHAnsi" w:cstheme="minorHAnsi"/>
        </w:rPr>
        <w:t>on Earth</w:t>
      </w:r>
      <w:r w:rsidRPr="00814A76">
        <w:rPr>
          <w:rFonts w:asciiTheme="minorHAnsi" w:hAnsiTheme="minorHAnsi" w:cstheme="minorHAnsi"/>
          <w:sz w:val="16"/>
        </w:rPr>
        <w:t xml:space="preserve">, say </w:t>
      </w:r>
      <w:r w:rsidRPr="00814A76">
        <w:rPr>
          <w:rStyle w:val="StyleUnderline"/>
          <w:rFonts w:asciiTheme="minorHAnsi" w:hAnsiTheme="minorHAnsi" w:cstheme="minorHAnsi"/>
        </w:rPr>
        <w:t xml:space="preserve">aged </w:t>
      </w:r>
      <w:r w:rsidRPr="007A416C">
        <w:rPr>
          <w:rStyle w:val="StyleUnderline"/>
          <w:rFonts w:asciiTheme="minorHAnsi" w:hAnsiTheme="minorHAnsi" w:cstheme="minorHAnsi"/>
          <w:highlight w:val="green"/>
        </w:rPr>
        <w:t>18 or above</w:t>
      </w:r>
      <w:r w:rsidRPr="00814A76">
        <w:rPr>
          <w:rStyle w:val="StyleUnderline"/>
          <w:rFonts w:asciiTheme="minorHAnsi" w:hAnsiTheme="minorHAnsi" w:cstheme="minorHAnsi"/>
        </w:rPr>
        <w:t xml:space="preserve">, </w:t>
      </w:r>
      <w:r w:rsidRPr="007A416C">
        <w:rPr>
          <w:rStyle w:val="StyleUnderline"/>
          <w:rFonts w:asciiTheme="minorHAnsi" w:hAnsiTheme="minorHAnsi" w:cstheme="minorHAnsi"/>
          <w:highlight w:val="green"/>
        </w:rPr>
        <w:t>would receive a dividend</w:t>
      </w:r>
      <w:r w:rsidRPr="00814A76">
        <w:rPr>
          <w:rStyle w:val="StyleUnderline"/>
          <w:rFonts w:asciiTheme="minorHAnsi" w:hAnsiTheme="minorHAnsi" w:cstheme="minorHAnsi"/>
        </w:rPr>
        <w:t xml:space="preserve"> on a yearly basis as their rightful share as owners of the common province of humankind.</w:t>
      </w:r>
    </w:p>
    <w:p w14:paraId="2C937A80" w14:textId="77777777" w:rsidR="00E45E99" w:rsidRPr="00814A76" w:rsidRDefault="00E45E99" w:rsidP="00E45E99">
      <w:pPr>
        <w:rPr>
          <w:rFonts w:asciiTheme="minorHAnsi" w:hAnsiTheme="minorHAnsi" w:cstheme="minorHAnsi"/>
          <w:sz w:val="16"/>
          <w:szCs w:val="16"/>
        </w:rPr>
      </w:pPr>
      <w:r w:rsidRPr="00814A76">
        <w:rPr>
          <w:rFonts w:asciiTheme="minorHAnsi" w:hAnsiTheme="minorHAnsi" w:cstheme="minorHAnsi"/>
          <w:sz w:val="16"/>
          <w:szCs w:val="16"/>
        </w:rPr>
        <w:t>Crucially, we are not suggesting redistribution, which has been an obstacle to the International Seabed Authority and the Moon Treaty in the past, but a fair share dividend of wealth that truly belongs to everyone.</w:t>
      </w:r>
    </w:p>
    <w:p w14:paraId="30CF4955" w14:textId="77777777" w:rsidR="00E45E99" w:rsidRPr="00814A76" w:rsidRDefault="00E45E99" w:rsidP="00E45E99">
      <w:pPr>
        <w:rPr>
          <w:rStyle w:val="StyleUnderline"/>
          <w:rFonts w:asciiTheme="minorHAnsi" w:hAnsiTheme="minorHAnsi" w:cstheme="minorHAnsi"/>
        </w:rPr>
      </w:pPr>
      <w:r w:rsidRPr="00814A76">
        <w:rPr>
          <w:rStyle w:val="StyleUnderline"/>
          <w:rFonts w:asciiTheme="minorHAnsi" w:hAnsiTheme="minorHAnsi" w:cstheme="minorHAnsi"/>
        </w:rPr>
        <w:t>Our model</w:t>
      </w:r>
      <w:r w:rsidRPr="00814A76">
        <w:rPr>
          <w:rFonts w:asciiTheme="minorHAnsi" w:hAnsiTheme="minorHAnsi" w:cstheme="minorHAnsi"/>
          <w:sz w:val="16"/>
        </w:rPr>
        <w:t xml:space="preserve"> doesn’t provide a handout, or a welfare cheque, or charity from a trillionaire </w:t>
      </w:r>
      <w:proofErr w:type="spellStart"/>
      <w:r w:rsidRPr="00814A76">
        <w:rPr>
          <w:rFonts w:asciiTheme="minorHAnsi" w:hAnsiTheme="minorHAnsi" w:cstheme="minorHAnsi"/>
          <w:sz w:val="16"/>
        </w:rPr>
        <w:t>philanthopist</w:t>
      </w:r>
      <w:proofErr w:type="spellEnd"/>
      <w:r w:rsidRPr="00814A76">
        <w:rPr>
          <w:rFonts w:asciiTheme="minorHAnsi" w:hAnsiTheme="minorHAnsi" w:cstheme="minorHAnsi"/>
          <w:sz w:val="16"/>
        </w:rPr>
        <w:t xml:space="preserve">; it </w:t>
      </w:r>
      <w:r w:rsidRPr="00814A76">
        <w:rPr>
          <w:rStyle w:val="StyleUnderline"/>
          <w:rFonts w:asciiTheme="minorHAnsi" w:hAnsiTheme="minorHAnsi" w:cstheme="minorHAnsi"/>
        </w:rPr>
        <w:t xml:space="preserve">pays every owner in a </w:t>
      </w:r>
      <w:proofErr w:type="gramStart"/>
      <w:r w:rsidRPr="00814A76">
        <w:rPr>
          <w:rStyle w:val="StyleUnderline"/>
          <w:rFonts w:asciiTheme="minorHAnsi" w:hAnsiTheme="minorHAnsi" w:cstheme="minorHAnsi"/>
        </w:rPr>
        <w:t>global commons</w:t>
      </w:r>
      <w:proofErr w:type="gramEnd"/>
      <w:r w:rsidRPr="00814A76">
        <w:rPr>
          <w:rStyle w:val="StyleUnderline"/>
          <w:rFonts w:asciiTheme="minorHAnsi" w:hAnsiTheme="minorHAnsi" w:cstheme="minorHAnsi"/>
        </w:rPr>
        <w:t xml:space="preserve"> a share of what is rightfully theirs.</w:t>
      </w:r>
    </w:p>
    <w:p w14:paraId="1B3D0AA3" w14:textId="77777777" w:rsidR="00E45E99" w:rsidRPr="00814A76" w:rsidRDefault="00E45E99" w:rsidP="00E45E99">
      <w:pPr>
        <w:rPr>
          <w:rFonts w:asciiTheme="minorHAnsi" w:hAnsiTheme="minorHAnsi" w:cstheme="minorHAnsi"/>
          <w:sz w:val="16"/>
        </w:rPr>
      </w:pPr>
      <w:r w:rsidRPr="007A416C">
        <w:rPr>
          <w:rStyle w:val="Emphasis"/>
          <w:rFonts w:asciiTheme="minorHAnsi" w:hAnsiTheme="minorHAnsi" w:cstheme="minorHAnsi"/>
          <w:highlight w:val="green"/>
        </w:rPr>
        <w:t>Even tiny dividends</w:t>
      </w:r>
      <w:r w:rsidRPr="007A416C">
        <w:rPr>
          <w:rStyle w:val="StyleUnderline"/>
          <w:rFonts w:asciiTheme="minorHAnsi" w:hAnsiTheme="minorHAnsi" w:cstheme="minorHAnsi"/>
          <w:highlight w:val="green"/>
        </w:rPr>
        <w:t xml:space="preserve"> by the standards of</w:t>
      </w:r>
      <w:r w:rsidRPr="00814A76">
        <w:rPr>
          <w:rStyle w:val="StyleUnderline"/>
          <w:rFonts w:asciiTheme="minorHAnsi" w:hAnsiTheme="minorHAnsi" w:cstheme="minorHAnsi"/>
        </w:rPr>
        <w:t xml:space="preserve"> the world’s </w:t>
      </w:r>
      <w:r w:rsidRPr="007A416C">
        <w:rPr>
          <w:rStyle w:val="StyleUnderline"/>
          <w:rFonts w:asciiTheme="minorHAnsi" w:hAnsiTheme="minorHAnsi" w:cstheme="minorHAnsi"/>
          <w:highlight w:val="green"/>
        </w:rPr>
        <w:t xml:space="preserve">wealthy nations would </w:t>
      </w:r>
      <w:r w:rsidRPr="007A416C">
        <w:rPr>
          <w:rStyle w:val="Emphasis"/>
          <w:rFonts w:asciiTheme="minorHAnsi" w:hAnsiTheme="minorHAnsi" w:cstheme="minorHAnsi"/>
          <w:highlight w:val="green"/>
        </w:rPr>
        <w:t>make a difference</w:t>
      </w:r>
      <w:r w:rsidRPr="00814A76">
        <w:rPr>
          <w:rFonts w:asciiTheme="minorHAnsi" w:hAnsiTheme="minorHAnsi" w:cstheme="minorHAnsi"/>
          <w:sz w:val="16"/>
        </w:rPr>
        <w:t xml:space="preserve"> for some developing world farmers. If there truly are trillions of dollars out there, then </w:t>
      </w:r>
      <w:r w:rsidRPr="00814A76">
        <w:rPr>
          <w:rStyle w:val="StyleUnderline"/>
          <w:rFonts w:asciiTheme="minorHAnsi" w:hAnsiTheme="minorHAnsi" w:cstheme="minorHAnsi"/>
        </w:rPr>
        <w:t>this might be</w:t>
      </w:r>
      <w:r w:rsidRPr="00814A76">
        <w:rPr>
          <w:rFonts w:asciiTheme="minorHAnsi" w:hAnsiTheme="minorHAnsi" w:cstheme="minorHAnsi"/>
          <w:sz w:val="16"/>
        </w:rPr>
        <w:t xml:space="preserve"> something fundamentally </w:t>
      </w:r>
      <w:r w:rsidRPr="00814A76">
        <w:rPr>
          <w:rStyle w:val="StyleUnderline"/>
          <w:rFonts w:asciiTheme="minorHAnsi" w:hAnsiTheme="minorHAnsi" w:cstheme="minorHAnsi"/>
        </w:rPr>
        <w:t>world changing</w:t>
      </w:r>
      <w:r w:rsidRPr="00814A76">
        <w:rPr>
          <w:rFonts w:asciiTheme="minorHAnsi" w:hAnsiTheme="minorHAnsi" w:cstheme="minorHAnsi"/>
          <w:sz w:val="16"/>
        </w:rPr>
        <w:t>.</w:t>
      </w:r>
    </w:p>
    <w:p w14:paraId="0FCDD101" w14:textId="77777777" w:rsidR="00E45E99" w:rsidRPr="00814A76" w:rsidRDefault="00E45E99" w:rsidP="00E45E99">
      <w:pPr>
        <w:rPr>
          <w:rFonts w:asciiTheme="minorHAnsi" w:hAnsiTheme="minorHAnsi" w:cstheme="minorHAnsi"/>
          <w:sz w:val="16"/>
          <w:szCs w:val="16"/>
        </w:rPr>
      </w:pPr>
      <w:r w:rsidRPr="00814A76">
        <w:rPr>
          <w:rFonts w:asciiTheme="minorHAnsi" w:hAnsiTheme="minorHAnsi" w:cstheme="minorHAnsi"/>
          <w:sz w:val="16"/>
          <w:szCs w:val="16"/>
        </w:rPr>
        <w:t>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w:t>
      </w:r>
    </w:p>
    <w:p w14:paraId="65D7D945" w14:textId="77777777" w:rsidR="00E45E99" w:rsidRPr="00814A76" w:rsidRDefault="00E45E99" w:rsidP="00E45E99">
      <w:pPr>
        <w:rPr>
          <w:rFonts w:asciiTheme="minorHAnsi" w:hAnsiTheme="minorHAnsi" w:cstheme="minorHAnsi"/>
          <w:sz w:val="16"/>
          <w:szCs w:val="16"/>
        </w:rPr>
      </w:pPr>
      <w:r w:rsidRPr="00814A76">
        <w:rPr>
          <w:rFonts w:asciiTheme="minorHAnsi" w:hAnsiTheme="minorHAnsi" w:cstheme="minorHAnsi"/>
          <w:sz w:val="16"/>
          <w:szCs w:val="16"/>
        </w:rPr>
        <w:t>By paying rent for the right to exploit resources in space and royalties on production, the same way oil companies pay to exploit oil in the Gulf of Mexico, they’ll be engaging in business as usual.</w:t>
      </w:r>
    </w:p>
    <w:p w14:paraId="24B717F7" w14:textId="77777777" w:rsidR="00E45E99" w:rsidRDefault="00E45E99" w:rsidP="00E45E99">
      <w:pPr>
        <w:rPr>
          <w:rFonts w:asciiTheme="minorHAnsi" w:hAnsiTheme="minorHAnsi" w:cstheme="minorHAnsi"/>
          <w:sz w:val="16"/>
          <w:szCs w:val="16"/>
        </w:rPr>
      </w:pPr>
      <w:r w:rsidRPr="00814A76">
        <w:rPr>
          <w:rFonts w:asciiTheme="minorHAnsi" w:hAnsiTheme="minorHAnsi" w:cstheme="minorHAnsi"/>
          <w:sz w:val="16"/>
          <w:szCs w:val="16"/>
        </w:rPr>
        <w:t>They will have bought the right to make a potentially enormous profit and prove they really are responsible global citizens. And they’d get a citizen’s dividend cheque too.</w:t>
      </w:r>
    </w:p>
    <w:p w14:paraId="1F1F27CA" w14:textId="77777777" w:rsidR="00E45E99" w:rsidRDefault="00E45E99" w:rsidP="00E45E99">
      <w:pPr>
        <w:pStyle w:val="Heading2"/>
      </w:pPr>
      <w:r>
        <w:t>4</w:t>
      </w:r>
    </w:p>
    <w:p w14:paraId="094627AF" w14:textId="77777777" w:rsidR="00E45E99" w:rsidRPr="00AA687A" w:rsidRDefault="00E45E99" w:rsidP="00E45E99">
      <w:pPr>
        <w:pStyle w:val="Heading4"/>
        <w:rPr>
          <w:rFonts w:cs="Calibri"/>
        </w:rPr>
      </w:pPr>
      <w:r w:rsidRPr="00AA687A">
        <w:rPr>
          <w:rFonts w:cs="Calibri"/>
          <w:lang w:eastAsia="zh-TW"/>
        </w:rPr>
        <w:t xml:space="preserve">ACA passed the house, but bipartisan support is key to senate fight.  </w:t>
      </w:r>
      <w:r w:rsidRPr="00AA687A">
        <w:rPr>
          <w:rFonts w:cs="Calibri"/>
          <w:lang w:eastAsia="zh-TW"/>
        </w:rPr>
        <w:br/>
      </w:r>
      <w:proofErr w:type="spellStart"/>
      <w:r w:rsidRPr="00AA687A">
        <w:rPr>
          <w:rFonts w:cs="Calibri"/>
        </w:rPr>
        <w:t>Mckinnon</w:t>
      </w:r>
      <w:proofErr w:type="spellEnd"/>
      <w:r w:rsidRPr="00AA687A">
        <w:rPr>
          <w:rFonts w:cs="Calibri"/>
        </w:rPr>
        <w:t xml:space="preserve"> et all 2-4</w:t>
      </w:r>
      <w:r w:rsidRPr="00AA687A">
        <w:rPr>
          <w:rFonts w:cs="Calibri"/>
          <w:b w:val="0"/>
        </w:rPr>
        <w:t xml:space="preserve"> [John D. </w:t>
      </w:r>
      <w:proofErr w:type="spellStart"/>
      <w:r w:rsidRPr="00AA687A">
        <w:rPr>
          <w:rFonts w:cs="Calibri"/>
          <w:b w:val="0"/>
        </w:rPr>
        <w:t>Mckinnon</w:t>
      </w:r>
      <w:proofErr w:type="spellEnd"/>
      <w:r w:rsidRPr="00AA687A">
        <w:rPr>
          <w:rFonts w:cs="Calibri"/>
          <w:b w:val="0"/>
        </w:rPr>
        <w:t xml:space="preserve">, Natalie Andrews and Yuka Hayashi, 2-4-2022, "House Passes $350 Billion Competitiveness Bill, but Senate Fight Looms," WSJ, </w:t>
      </w:r>
      <w:hyperlink r:id="rId11" w:history="1">
        <w:r w:rsidRPr="00AA687A">
          <w:rPr>
            <w:rStyle w:val="Hyperlink"/>
            <w:rFonts w:cs="Calibri"/>
            <w:b w:val="0"/>
          </w:rPr>
          <w:t>https://www.wsj.com/articles/house-expected-to-pass-350-billion-bill-to-help-u-s-compete-globally-11643972401</w:t>
        </w:r>
      </w:hyperlink>
      <w:r w:rsidRPr="00AA687A">
        <w:rPr>
          <w:rFonts w:cs="Calibri"/>
          <w:b w:val="0"/>
        </w:rPr>
        <w:t xml:space="preserve"> [accessed 2-5-22] </w:t>
      </w:r>
      <w:proofErr w:type="spellStart"/>
      <w:r w:rsidRPr="00AA687A">
        <w:rPr>
          <w:rFonts w:cs="Calibri"/>
          <w:b w:val="0"/>
        </w:rPr>
        <w:t>lydia</w:t>
      </w:r>
      <w:proofErr w:type="spellEnd"/>
    </w:p>
    <w:p w14:paraId="636D19FF" w14:textId="77777777" w:rsidR="00E45E99" w:rsidRPr="00AA687A" w:rsidRDefault="00E45E99" w:rsidP="00E45E99">
      <w:pPr>
        <w:rPr>
          <w:sz w:val="16"/>
          <w:szCs w:val="16"/>
        </w:rPr>
      </w:pPr>
      <w:r w:rsidRPr="00AA687A">
        <w:rPr>
          <w:sz w:val="16"/>
          <w:szCs w:val="16"/>
        </w:rPr>
        <w:t xml:space="preserve">The </w:t>
      </w:r>
      <w:r w:rsidRPr="007A416C">
        <w:rPr>
          <w:rStyle w:val="StyleUnderline"/>
          <w:highlight w:val="green"/>
        </w:rPr>
        <w:t>House approved</w:t>
      </w:r>
      <w:r w:rsidRPr="00AA687A">
        <w:rPr>
          <w:rStyle w:val="StyleUnderline"/>
        </w:rPr>
        <w:t xml:space="preserve"> a $</w:t>
      </w:r>
      <w:r w:rsidRPr="007A416C">
        <w:rPr>
          <w:rStyle w:val="StyleUnderline"/>
          <w:highlight w:val="green"/>
        </w:rPr>
        <w:t>350 billion initiative Friday</w:t>
      </w:r>
      <w:r w:rsidRPr="00AA687A">
        <w:rPr>
          <w:rStyle w:val="StyleUnderline"/>
        </w:rPr>
        <w:t xml:space="preserve"> </w:t>
      </w:r>
      <w:r w:rsidRPr="007A416C">
        <w:rPr>
          <w:rStyle w:val="StyleUnderline"/>
          <w:highlight w:val="green"/>
        </w:rPr>
        <w:t>to boost</w:t>
      </w:r>
      <w:r w:rsidRPr="00AA687A">
        <w:rPr>
          <w:rStyle w:val="StyleUnderline"/>
        </w:rPr>
        <w:t xml:space="preserve"> </w:t>
      </w:r>
      <w:r w:rsidRPr="007A416C">
        <w:rPr>
          <w:rStyle w:val="StyleUnderline"/>
          <w:highlight w:val="green"/>
        </w:rPr>
        <w:t>U.S. competitiveness</w:t>
      </w:r>
      <w:r w:rsidRPr="00AA687A">
        <w:rPr>
          <w:rStyle w:val="StyleUnderline"/>
        </w:rPr>
        <w:t xml:space="preserve"> with China and other rivals</w:t>
      </w:r>
      <w:r w:rsidRPr="007A416C">
        <w:rPr>
          <w:sz w:val="16"/>
          <w:szCs w:val="16"/>
          <w:highlight w:val="green"/>
        </w:rPr>
        <w:t xml:space="preserve">, </w:t>
      </w:r>
      <w:r w:rsidRPr="007A416C">
        <w:rPr>
          <w:rStyle w:val="StyleUnderline"/>
          <w:highlight w:val="green"/>
        </w:rPr>
        <w:t>but</w:t>
      </w:r>
      <w:r w:rsidRPr="00AA687A">
        <w:rPr>
          <w:rStyle w:val="StyleUnderline"/>
        </w:rPr>
        <w:t xml:space="preserve"> differences with the </w:t>
      </w:r>
      <w:r w:rsidRPr="007A416C">
        <w:rPr>
          <w:rStyle w:val="StyleUnderline"/>
          <w:highlight w:val="green"/>
        </w:rPr>
        <w:t>Senate</w:t>
      </w:r>
      <w:r w:rsidRPr="00AA687A">
        <w:rPr>
          <w:rStyle w:val="StyleUnderline"/>
        </w:rPr>
        <w:t xml:space="preserve"> </w:t>
      </w:r>
      <w:r w:rsidRPr="007A416C">
        <w:rPr>
          <w:rStyle w:val="StyleUnderline"/>
          <w:highlight w:val="green"/>
        </w:rPr>
        <w:t>and</w:t>
      </w:r>
      <w:r w:rsidRPr="00AA687A">
        <w:rPr>
          <w:rStyle w:val="StyleUnderline"/>
        </w:rPr>
        <w:t xml:space="preserve"> emerging </w:t>
      </w:r>
      <w:r w:rsidRPr="007A416C">
        <w:rPr>
          <w:rStyle w:val="StyleUnderline"/>
          <w:highlight w:val="green"/>
        </w:rPr>
        <w:t>partisan divides signal</w:t>
      </w:r>
      <w:r w:rsidRPr="00AA687A">
        <w:rPr>
          <w:rStyle w:val="StyleUnderline"/>
        </w:rPr>
        <w:t xml:space="preserve">ed </w:t>
      </w:r>
      <w:r w:rsidRPr="007A416C">
        <w:rPr>
          <w:rStyle w:val="StyleUnderline"/>
          <w:highlight w:val="green"/>
        </w:rPr>
        <w:t>struggles</w:t>
      </w:r>
      <w:r w:rsidRPr="00AA687A">
        <w:rPr>
          <w:rStyle w:val="StyleUnderline"/>
        </w:rPr>
        <w:t xml:space="preserve"> ahead in reaching a </w:t>
      </w:r>
      <w:proofErr w:type="spellStart"/>
      <w:r w:rsidRPr="00AA687A">
        <w:rPr>
          <w:rStyle w:val="StyleUnderline"/>
        </w:rPr>
        <w:t>compromise.</w:t>
      </w:r>
      <w:r w:rsidRPr="00AA687A">
        <w:rPr>
          <w:sz w:val="16"/>
          <w:szCs w:val="16"/>
        </w:rPr>
        <w:t>The</w:t>
      </w:r>
      <w:proofErr w:type="spellEnd"/>
      <w:r w:rsidRPr="00AA687A">
        <w:rPr>
          <w:sz w:val="16"/>
          <w:szCs w:val="16"/>
        </w:rPr>
        <w:t xml:space="preserve"> Senate in June </w:t>
      </w:r>
      <w:hyperlink r:id="rId12" w:tgtFrame="_blank" w:history="1">
        <w:r w:rsidRPr="00AA687A">
          <w:rPr>
            <w:rStyle w:val="Hyperlink"/>
            <w:sz w:val="16"/>
            <w:szCs w:val="16"/>
          </w:rPr>
          <w:t>passed its $250 billion version</w:t>
        </w:r>
      </w:hyperlink>
      <w:r w:rsidRPr="00AA687A">
        <w:rPr>
          <w:sz w:val="16"/>
          <w:szCs w:val="16"/>
        </w:rPr>
        <w:t> of the measure, the U.S. Innovation and Competition Act, on a bipartisan basis. House leaders waited until the past few weeks to put together their own package, </w:t>
      </w:r>
      <w:hyperlink r:id="rId13" w:tgtFrame="_blank" w:history="1">
        <w:r w:rsidRPr="00AA687A">
          <w:rPr>
            <w:rStyle w:val="StyleUnderline"/>
          </w:rPr>
          <w:t xml:space="preserve">called the </w:t>
        </w:r>
        <w:r w:rsidRPr="007A416C">
          <w:rPr>
            <w:rStyle w:val="StyleUnderline"/>
            <w:highlight w:val="green"/>
          </w:rPr>
          <w:t>America Competes Act</w:t>
        </w:r>
      </w:hyperlink>
      <w:r w:rsidRPr="00AA687A">
        <w:rPr>
          <w:rStyle w:val="StyleUnderline"/>
        </w:rPr>
        <w:t>,</w:t>
      </w:r>
      <w:r w:rsidRPr="00AA687A">
        <w:rPr>
          <w:sz w:val="16"/>
          <w:szCs w:val="16"/>
        </w:rPr>
        <w:t xml:space="preserve"> as Congress wrestled with other spending proposals. The House bill passed almost entirely on party lines, in a 222-210 vote. It shares common elements with the Senate bill. Both are aimed at increasing federal support for scientific research and particularly new technologies. Both bills also </w:t>
      </w:r>
      <w:r w:rsidRPr="007A416C">
        <w:rPr>
          <w:rStyle w:val="StyleUnderline"/>
          <w:highlight w:val="green"/>
        </w:rPr>
        <w:t>provide</w:t>
      </w:r>
      <w:r w:rsidRPr="00AA687A">
        <w:rPr>
          <w:rStyle w:val="StyleUnderline"/>
        </w:rPr>
        <w:t xml:space="preserve"> for substantial new federal </w:t>
      </w:r>
      <w:r w:rsidRPr="007A416C">
        <w:rPr>
          <w:rStyle w:val="StyleUnderline"/>
          <w:highlight w:val="green"/>
        </w:rPr>
        <w:t>incentives to</w:t>
      </w:r>
      <w:r w:rsidRPr="00AA687A">
        <w:rPr>
          <w:rStyle w:val="StyleUnderline"/>
        </w:rPr>
        <w:t xml:space="preserve"> help </w:t>
      </w:r>
      <w:r w:rsidRPr="007A416C">
        <w:rPr>
          <w:rStyle w:val="StyleUnderline"/>
          <w:highlight w:val="green"/>
        </w:rPr>
        <w:t>bring</w:t>
      </w:r>
      <w:r w:rsidRPr="00AA687A">
        <w:rPr>
          <w:rStyle w:val="StyleUnderline"/>
        </w:rPr>
        <w:t> </w:t>
      </w:r>
      <w:hyperlink r:id="rId14" w:tgtFrame="_blank" w:history="1">
        <w:r w:rsidRPr="00AA687A">
          <w:rPr>
            <w:rStyle w:val="StyleUnderline"/>
          </w:rPr>
          <w:t xml:space="preserve">advanced </w:t>
        </w:r>
        <w:r w:rsidRPr="007A416C">
          <w:rPr>
            <w:rStyle w:val="StyleUnderline"/>
            <w:highlight w:val="green"/>
          </w:rPr>
          <w:t>semiconductor</w:t>
        </w:r>
        <w:r w:rsidRPr="00AA687A">
          <w:rPr>
            <w:rStyle w:val="StyleUnderline"/>
          </w:rPr>
          <w:t xml:space="preserve"> manufacturing back </w:t>
        </w:r>
        <w:r w:rsidRPr="007A416C">
          <w:rPr>
            <w:rStyle w:val="StyleUnderline"/>
            <w:highlight w:val="green"/>
          </w:rPr>
          <w:t>to the U. S</w:t>
        </w:r>
        <w:r w:rsidRPr="00AA687A">
          <w:rPr>
            <w:rStyle w:val="StyleUnderline"/>
          </w:rPr>
          <w:t>.</w:t>
        </w:r>
      </w:hyperlink>
      <w:r w:rsidRPr="00AA687A">
        <w:rPr>
          <w:sz w:val="16"/>
          <w:szCs w:val="16"/>
        </w:rPr>
        <w:t xml:space="preserve">—another bipartisan priority. </w:t>
      </w:r>
      <w:hyperlink r:id="rId15" w:history="1">
        <w:r w:rsidRPr="00AA687A">
          <w:rPr>
            <w:rStyle w:val="Hyperlink"/>
            <w:sz w:val="16"/>
            <w:szCs w:val="16"/>
          </w:rPr>
          <w:t>Intel</w:t>
        </w:r>
      </w:hyperlink>
      <w:r w:rsidRPr="00AA687A">
        <w:rPr>
          <w:sz w:val="16"/>
          <w:szCs w:val="16"/>
        </w:rPr>
        <w:t> Corp. cheered the passage of the House version, noting its plans for $43.5 billion in </w:t>
      </w:r>
      <w:hyperlink r:id="rId16" w:tgtFrame="_blank" w:history="1">
        <w:r w:rsidRPr="00AA687A">
          <w:rPr>
            <w:rStyle w:val="Hyperlink"/>
            <w:sz w:val="16"/>
            <w:szCs w:val="16"/>
          </w:rPr>
          <w:t>new investment in Ohio</w:t>
        </w:r>
      </w:hyperlink>
      <w:r w:rsidRPr="00AA687A">
        <w:rPr>
          <w:sz w:val="16"/>
          <w:szCs w:val="16"/>
        </w:rPr>
        <w:t>, Arizona and New Mexico. “</w:t>
      </w:r>
      <w:r w:rsidRPr="00AA687A">
        <w:rPr>
          <w:rStyle w:val="StyleUnderline"/>
        </w:rPr>
        <w:t xml:space="preserve">Funding the [semiconductor incentives] is </w:t>
      </w:r>
      <w:r w:rsidRPr="007A416C">
        <w:rPr>
          <w:rStyle w:val="StyleUnderline"/>
          <w:highlight w:val="green"/>
        </w:rPr>
        <w:t>critical to level the playing field</w:t>
      </w:r>
      <w:r w:rsidRPr="00AA687A">
        <w:rPr>
          <w:rStyle w:val="StyleUnderline"/>
        </w:rPr>
        <w:t xml:space="preserve"> with global competitors</w:t>
      </w:r>
      <w:r w:rsidRPr="00AA687A">
        <w:rPr>
          <w:sz w:val="16"/>
          <w:szCs w:val="16"/>
        </w:rPr>
        <w:t xml:space="preserve">, protect our domestic </w:t>
      </w:r>
      <w:r w:rsidRPr="007A416C">
        <w:rPr>
          <w:rStyle w:val="StyleUnderline"/>
          <w:highlight w:val="green"/>
        </w:rPr>
        <w:t>supply chain</w:t>
      </w:r>
      <w:r w:rsidRPr="00AA687A">
        <w:rPr>
          <w:rStyle w:val="StyleUnderline"/>
        </w:rPr>
        <w:t xml:space="preserve">, invest in U.S. jobs and manufacturing </w:t>
      </w:r>
      <w:r w:rsidRPr="007A416C">
        <w:rPr>
          <w:rStyle w:val="StyleUnderline"/>
          <w:highlight w:val="green"/>
        </w:rPr>
        <w:t>and</w:t>
      </w:r>
      <w:r w:rsidRPr="00AA687A">
        <w:rPr>
          <w:sz w:val="16"/>
          <w:szCs w:val="16"/>
        </w:rPr>
        <w:t xml:space="preserve"> put us on a path to </w:t>
      </w:r>
      <w:r w:rsidRPr="007A416C">
        <w:rPr>
          <w:rStyle w:val="StyleUnderline"/>
          <w:highlight w:val="green"/>
        </w:rPr>
        <w:t>regain</w:t>
      </w:r>
      <w:r w:rsidRPr="00AA687A">
        <w:rPr>
          <w:rStyle w:val="StyleUnderline"/>
        </w:rPr>
        <w:t xml:space="preserve"> U.S. </w:t>
      </w:r>
      <w:r w:rsidRPr="007A416C">
        <w:rPr>
          <w:rStyle w:val="StyleUnderline"/>
          <w:highlight w:val="green"/>
        </w:rPr>
        <w:t>innovation leadership</w:t>
      </w:r>
      <w:r w:rsidRPr="00AA687A">
        <w:rPr>
          <w:sz w:val="16"/>
          <w:szCs w:val="16"/>
        </w:rPr>
        <w:t xml:space="preserve">,” said Al Thompson, vice president of U.S. government relations at Intel. But </w:t>
      </w:r>
      <w:r w:rsidRPr="00AA687A">
        <w:rPr>
          <w:rStyle w:val="StyleUnderline"/>
        </w:rPr>
        <w:t>Friday’s partisan divide over the House bill</w:t>
      </w:r>
      <w:r w:rsidRPr="00AA687A">
        <w:rPr>
          <w:sz w:val="16"/>
          <w:szCs w:val="16"/>
        </w:rPr>
        <w:t xml:space="preserve">—along with differences between the House and Senate approaches—concerned Biden administration officials. “Delay is the biggest enemy we have right now,” </w:t>
      </w:r>
      <w:r w:rsidRPr="007A416C">
        <w:rPr>
          <w:rStyle w:val="StyleUnderline"/>
          <w:highlight w:val="green"/>
        </w:rPr>
        <w:t>Commerce Secretary</w:t>
      </w:r>
      <w:r w:rsidRPr="00AA687A">
        <w:rPr>
          <w:sz w:val="16"/>
          <w:szCs w:val="16"/>
        </w:rPr>
        <w:t xml:space="preserve"> Gina Raimondo told reporters following the vote. “</w:t>
      </w:r>
      <w:r w:rsidRPr="00AA687A">
        <w:rPr>
          <w:rStyle w:val="StyleUnderline"/>
        </w:rPr>
        <w:t>My message to everyone is to find common ground quickly</w:t>
      </w:r>
      <w:r w:rsidRPr="00AA687A">
        <w:rPr>
          <w:sz w:val="16"/>
          <w:szCs w:val="16"/>
        </w:rPr>
        <w:t xml:space="preserve">…This should take weeks, not months.” Ms. Raimondo said that the most contentious of the numerous partisan disagreements over the House package concerned its trade-policy changes. House Democrats sought to make more use of trade-policy changes to counter overseas threats while also adding protections for U.S. workers. One measure would offer new trade-adjustment help to workers affected by pandemic-induced trade and supply-chain disruptions, while also addressing “inherent racial disparities and inequalities in our economy,” according to a House summary. Other provisions would impose new federal oversight of U.S. cross-border investments in China and remove a loophole that allows for lower-valued products to enter the U.S. from China and some other countries without import duty or customs inspection. Ms. Raimondo </w:t>
      </w:r>
      <w:r w:rsidRPr="007A416C">
        <w:rPr>
          <w:rStyle w:val="StyleUnderline"/>
          <w:highlight w:val="green"/>
        </w:rPr>
        <w:t>urged</w:t>
      </w:r>
      <w:r w:rsidRPr="00AA687A">
        <w:rPr>
          <w:rStyle w:val="StyleUnderline"/>
        </w:rPr>
        <w:t xml:space="preserve"> lawmakers to find </w:t>
      </w:r>
      <w:r w:rsidRPr="007A416C">
        <w:rPr>
          <w:rStyle w:val="StyleUnderline"/>
          <w:highlight w:val="green"/>
        </w:rPr>
        <w:t>common ground</w:t>
      </w:r>
      <w:r w:rsidRPr="00AA687A">
        <w:rPr>
          <w:rStyle w:val="StyleUnderline"/>
        </w:rPr>
        <w:t xml:space="preserve"> and not let disagreements “bog down this whole negotiation.</w:t>
      </w:r>
      <w:r w:rsidRPr="00AA687A">
        <w:rPr>
          <w:sz w:val="16"/>
          <w:szCs w:val="16"/>
        </w:rPr>
        <w:t xml:space="preserve">” Other differences are between the House and Senate versions and further complicate the final negotiations. One is over how to use scientific research to counter overseas threats. The Senate for its part focuses largely on encouraging cutting-edge technologies, such as artificial intelligence and quantum computing. The House, by contrast, wants to give more flexibility to federal science officials to decide which new ideas deserve to be jump-started. The House package also focuses more on global economic challenges and less on the specific threat from China, aides say. Compared with the Senate, the House also targets more funding and related policy changes toward issues such as climate change, human </w:t>
      </w:r>
      <w:proofErr w:type="gramStart"/>
      <w:r w:rsidRPr="00AA687A">
        <w:rPr>
          <w:sz w:val="16"/>
          <w:szCs w:val="16"/>
        </w:rPr>
        <w:t>rights</w:t>
      </w:r>
      <w:proofErr w:type="gramEnd"/>
      <w:r w:rsidRPr="00AA687A">
        <w:rPr>
          <w:sz w:val="16"/>
          <w:szCs w:val="16"/>
        </w:rPr>
        <w:t xml:space="preserve"> and domestic social inequality. Its version includes $8 billion to help developing countries convert to cleaner sources of energy. Another difference is the House’s inclusion of a new, $45 billion fund to provide grants and loans to strengthen U.S. supply chains and manufacturing. The bill’s sponsors say it provides for roughly $350 billion in overall spending, but the impact on deficits would be lower because not </w:t>
      </w:r>
      <w:proofErr w:type="gramStart"/>
      <w:r w:rsidRPr="00AA687A">
        <w:rPr>
          <w:sz w:val="16"/>
          <w:szCs w:val="16"/>
        </w:rPr>
        <w:t>all of</w:t>
      </w:r>
      <w:proofErr w:type="gramEnd"/>
      <w:r w:rsidRPr="00AA687A">
        <w:rPr>
          <w:sz w:val="16"/>
          <w:szCs w:val="16"/>
        </w:rPr>
        <w:t xml:space="preserve"> that money would represent new spending. A final estimate of its cost wasn’t available on Friday. Republicans accuse House Democrats of using the competitiveness bill </w:t>
      </w:r>
      <w:proofErr w:type="gramStart"/>
      <w:r w:rsidRPr="00AA687A">
        <w:rPr>
          <w:sz w:val="16"/>
          <w:szCs w:val="16"/>
        </w:rPr>
        <w:t>as a way to</w:t>
      </w:r>
      <w:proofErr w:type="gramEnd"/>
      <w:r w:rsidRPr="00AA687A">
        <w:rPr>
          <w:sz w:val="16"/>
          <w:szCs w:val="16"/>
        </w:rPr>
        <w:t xml:space="preserve"> pass unrelated spending proposals, weeks after President Biden’s $2 trillion Build Back Better initiative crashed in the Senate. “It has become a Frankenstein monster of other things,” said Rep. Mike Gallagher (R., Wis.), citing climate-change spending. Democrats say their bill will help solve supply-chain issues that are dragging on the economy, fueling </w:t>
      </w:r>
      <w:proofErr w:type="gramStart"/>
      <w:r w:rsidRPr="00AA687A">
        <w:rPr>
          <w:sz w:val="16"/>
          <w:szCs w:val="16"/>
        </w:rPr>
        <w:t>inflation</w:t>
      </w:r>
      <w:proofErr w:type="gramEnd"/>
      <w:r w:rsidRPr="00AA687A">
        <w:rPr>
          <w:sz w:val="16"/>
          <w:szCs w:val="16"/>
        </w:rPr>
        <w:t xml:space="preserve"> and frustrating Americans. “This bill deals with the independence and self-sufficiency of America in making things here in America that we need to have in order to grow our economy, create jobs and opportunity for our people,” said Majority Leader Steny Hoyer (D., Md.). He has long supported measures to increase manufacturing in the U.S. Democrats also view countering climate change as a global-competitiveness issue. They note that the package contains dozens of bills that have already passed with bipartisan support. Senate sponsors predicted that many of the House proposals will have to be removed to ensure Senate passage. “What candidly will happen [is], we’re going to have to move the policy towards the Senate bill,” said Sen. Todd Young (R., Ind.), who has been working with Majority Leader Chuck Schumer (D., N.Y.) on the Senate bill. While praising the House for moving on its own competitiveness package, Mr. Schumer said Thursday that lawmakers will “have much more work to do to bridge our two proposals together.”</w:t>
      </w:r>
    </w:p>
    <w:p w14:paraId="294EA94F" w14:textId="77777777" w:rsidR="008F2DA5" w:rsidRPr="00AA687A" w:rsidRDefault="008F2DA5" w:rsidP="008F2DA5">
      <w:pPr>
        <w:pStyle w:val="Heading4"/>
        <w:rPr>
          <w:rFonts w:cs="Calibri"/>
        </w:rPr>
      </w:pPr>
      <w:proofErr w:type="spellStart"/>
      <w:r w:rsidRPr="00AA687A">
        <w:rPr>
          <w:rFonts w:cs="Calibri"/>
        </w:rPr>
        <w:t>NewSpace</w:t>
      </w:r>
      <w:proofErr w:type="spellEnd"/>
      <w:r w:rsidRPr="00AA687A">
        <w:rPr>
          <w:rFonts w:cs="Calibri"/>
        </w:rPr>
        <w:t xml:space="preserve"> companies will </w:t>
      </w:r>
      <w:r w:rsidRPr="00AA687A">
        <w:rPr>
          <w:rFonts w:cs="Calibri"/>
          <w:u w:val="single"/>
        </w:rPr>
        <w:t>lobby for their survival</w:t>
      </w:r>
      <w:r w:rsidRPr="00AA687A">
        <w:rPr>
          <w:rFonts w:cs="Calibri"/>
        </w:rPr>
        <w:t xml:space="preserve"> against the plan.</w:t>
      </w:r>
    </w:p>
    <w:p w14:paraId="49C206DA" w14:textId="77777777" w:rsidR="008F2DA5" w:rsidRPr="00AA687A" w:rsidRDefault="008F2DA5" w:rsidP="008F2DA5">
      <w:r w:rsidRPr="00AA687A">
        <w:rPr>
          <w:rStyle w:val="Style13ptBold"/>
        </w:rPr>
        <w:t>GC 17</w:t>
      </w:r>
      <w:r w:rsidRPr="00AA687A">
        <w:t xml:space="preserve"> [GC Magazine; Autumn 2017; Business thinking, In-house management, Published by legal500; “The new space race,” </w:t>
      </w:r>
      <w:hyperlink r:id="rId17" w:history="1">
        <w:r w:rsidRPr="00AA687A">
          <w:rPr>
            <w:rStyle w:val="Hyperlink"/>
          </w:rPr>
          <w:t>https://www.legal500.com/gc-magazine/feature/the-new-space-race/</w:t>
        </w:r>
      </w:hyperlink>
      <w:r w:rsidRPr="00AA687A">
        <w:t xml:space="preserve">] </w:t>
      </w:r>
      <w:proofErr w:type="spellStart"/>
      <w:r w:rsidRPr="00AA687A">
        <w:t>brett</w:t>
      </w:r>
      <w:proofErr w:type="spellEnd"/>
    </w:p>
    <w:p w14:paraId="338DBA27" w14:textId="77777777" w:rsidR="008F2DA5" w:rsidRPr="00AA687A" w:rsidRDefault="008F2DA5" w:rsidP="008F2DA5">
      <w:pPr>
        <w:rPr>
          <w:sz w:val="16"/>
        </w:rPr>
      </w:pPr>
      <w:r w:rsidRPr="00AA687A">
        <w:rPr>
          <w:sz w:val="16"/>
        </w:rPr>
        <w:t xml:space="preserve">The upshot is that </w:t>
      </w:r>
      <w:r w:rsidRPr="00AA687A">
        <w:rPr>
          <w:rStyle w:val="StyleUnderline"/>
          <w:highlight w:val="green"/>
        </w:rPr>
        <w:t>the ability to engage with</w:t>
      </w:r>
      <w:r w:rsidRPr="00AA687A">
        <w:rPr>
          <w:rStyle w:val="StyleUnderline"/>
        </w:rPr>
        <w:t xml:space="preserve"> legislators and </w:t>
      </w:r>
      <w:r w:rsidRPr="00AA687A">
        <w:rPr>
          <w:rStyle w:val="StyleUnderline"/>
          <w:highlight w:val="green"/>
        </w:rPr>
        <w:t>policymakers</w:t>
      </w:r>
      <w:r w:rsidRPr="00AA687A">
        <w:rPr>
          <w:rStyle w:val="StyleUnderline"/>
        </w:rPr>
        <w:t xml:space="preserve"> </w:t>
      </w:r>
      <w:r w:rsidRPr="00AA687A">
        <w:rPr>
          <w:rStyle w:val="StyleUnderline"/>
          <w:highlight w:val="green"/>
        </w:rPr>
        <w:t>will be essential for</w:t>
      </w:r>
      <w:r w:rsidRPr="00AA687A">
        <w:rPr>
          <w:rStyle w:val="StyleUnderline"/>
        </w:rPr>
        <w:t xml:space="preserve"> the long-term viability of </w:t>
      </w:r>
      <w:r w:rsidRPr="00AA687A">
        <w:rPr>
          <w:rStyle w:val="StyleUnderline"/>
          <w:highlight w:val="green"/>
        </w:rPr>
        <w:t>companies</w:t>
      </w:r>
      <w:r w:rsidRPr="00AA687A">
        <w:rPr>
          <w:rStyle w:val="StyleUnderline"/>
        </w:rPr>
        <w:t xml:space="preserve"> like Planetary Resources</w:t>
      </w:r>
      <w:r w:rsidRPr="00AA687A">
        <w:rPr>
          <w:sz w:val="16"/>
        </w:rPr>
        <w:t>.</w:t>
      </w:r>
    </w:p>
    <w:p w14:paraId="5F2B45A7" w14:textId="77777777" w:rsidR="008F2DA5" w:rsidRPr="00AA687A" w:rsidRDefault="008F2DA5" w:rsidP="008F2DA5">
      <w:pPr>
        <w:rPr>
          <w:sz w:val="16"/>
        </w:rPr>
      </w:pPr>
      <w:r w:rsidRPr="00AA687A">
        <w:rPr>
          <w:sz w:val="16"/>
        </w:rPr>
        <w:t xml:space="preserve">‘We’re seeing already that </w:t>
      </w:r>
      <w:r w:rsidRPr="00AA687A">
        <w:rPr>
          <w:rStyle w:val="StyleUnderline"/>
        </w:rPr>
        <w:t>with a regulatory framework</w:t>
      </w:r>
      <w:r w:rsidRPr="00AA687A">
        <w:rPr>
          <w:sz w:val="16"/>
        </w:rPr>
        <w:t xml:space="preserve"> laid out for a very quickly growing and expanding sector, </w:t>
      </w:r>
      <w:r w:rsidRPr="00AA687A">
        <w:rPr>
          <w:rStyle w:val="StyleUnderline"/>
        </w:rPr>
        <w:t>there’s a lot of opportunity for policy engagement</w:t>
      </w:r>
      <w:r w:rsidRPr="00AA687A">
        <w:rPr>
          <w:sz w:val="16"/>
        </w:rPr>
        <w:t>. That’s equally true in other countries too, which are either enacting their first national space laws or overhauling them,’ says Israel.</w:t>
      </w:r>
    </w:p>
    <w:p w14:paraId="1A1C0F8E" w14:textId="77777777" w:rsidR="008F2DA5" w:rsidRPr="00AA687A" w:rsidRDefault="008F2DA5" w:rsidP="008F2DA5">
      <w:r w:rsidRPr="00AA687A">
        <w:t xml:space="preserve">Before Israel joined the company, </w:t>
      </w:r>
      <w:r w:rsidRPr="00AA687A">
        <w:rPr>
          <w:rStyle w:val="Emphasis"/>
          <w:highlight w:val="green"/>
        </w:rPr>
        <w:t>Planetary Resources</w:t>
      </w:r>
      <w:r w:rsidRPr="00AA687A">
        <w:rPr>
          <w:rStyle w:val="StyleUnderline"/>
        </w:rPr>
        <w:t xml:space="preserve"> was heavily involved in </w:t>
      </w:r>
      <w:r w:rsidRPr="00AA687A">
        <w:rPr>
          <w:rStyle w:val="StyleUnderline"/>
          <w:highlight w:val="green"/>
        </w:rPr>
        <w:t>lobby</w:t>
      </w:r>
      <w:r w:rsidRPr="00AA687A">
        <w:rPr>
          <w:rStyle w:val="StyleUnderline"/>
        </w:rPr>
        <w:t xml:space="preserve">ing the US </w:t>
      </w:r>
      <w:r w:rsidRPr="00AA687A">
        <w:rPr>
          <w:rStyle w:val="StyleUnderline"/>
          <w:highlight w:val="green"/>
        </w:rPr>
        <w:t>Congress to support</w:t>
      </w:r>
      <w:r w:rsidRPr="00AA687A">
        <w:rPr>
          <w:rStyle w:val="StyleUnderline"/>
        </w:rPr>
        <w:t xml:space="preserve"> the </w:t>
      </w:r>
      <w:r w:rsidRPr="00AA687A">
        <w:rPr>
          <w:rStyle w:val="Emphasis"/>
        </w:rPr>
        <w:t>Spurring Private Aerospace Competitiveness and Entrepreneurship</w:t>
      </w:r>
      <w:r w:rsidRPr="00AA687A">
        <w:rPr>
          <w:rStyle w:val="StyleUnderline"/>
        </w:rPr>
        <w:t xml:space="preserve"> Act – better known as </w:t>
      </w:r>
      <w:r w:rsidRPr="00AA687A">
        <w:rPr>
          <w:rStyle w:val="StyleUnderline"/>
          <w:highlight w:val="green"/>
        </w:rPr>
        <w:t xml:space="preserve">the </w:t>
      </w:r>
      <w:r w:rsidRPr="00AA687A">
        <w:rPr>
          <w:rStyle w:val="Emphasis"/>
          <w:highlight w:val="green"/>
        </w:rPr>
        <w:t>SPACE Act</w:t>
      </w:r>
      <w:r w:rsidRPr="00AA687A">
        <w:t>.</w:t>
      </w:r>
    </w:p>
    <w:p w14:paraId="418D860A" w14:textId="77777777" w:rsidR="008F2DA5" w:rsidRPr="00AA687A" w:rsidRDefault="008F2DA5" w:rsidP="008F2DA5">
      <w:pPr>
        <w:rPr>
          <w:sz w:val="16"/>
        </w:rPr>
      </w:pPr>
      <w:r w:rsidRPr="00AA687A">
        <w:rPr>
          <w:rStyle w:val="StyleUnderline"/>
          <w:highlight w:val="green"/>
        </w:rPr>
        <w:t>That</w:t>
      </w:r>
      <w:r w:rsidRPr="00AA687A">
        <w:rPr>
          <w:rStyle w:val="StyleUnderline"/>
        </w:rPr>
        <w:t xml:space="preserve"> piece of legislation </w:t>
      </w:r>
      <w:r w:rsidRPr="00AA687A">
        <w:rPr>
          <w:rStyle w:val="Emphasis"/>
          <w:highlight w:val="green"/>
        </w:rPr>
        <w:t>explicitly granted permission</w:t>
      </w:r>
      <w:r w:rsidRPr="00AA687A">
        <w:rPr>
          <w:rStyle w:val="StyleUnderline"/>
          <w:highlight w:val="green"/>
        </w:rPr>
        <w:t xml:space="preserve"> to</w:t>
      </w:r>
      <w:r w:rsidRPr="00AA687A">
        <w:rPr>
          <w:sz w:val="16"/>
        </w:rPr>
        <w:t xml:space="preserve"> US entities to ‘</w:t>
      </w:r>
      <w:r w:rsidRPr="00AA687A">
        <w:rPr>
          <w:rStyle w:val="StyleUnderline"/>
        </w:rPr>
        <w:t>engage in the commercial</w:t>
      </w:r>
      <w:r w:rsidRPr="00AA687A">
        <w:rPr>
          <w:sz w:val="16"/>
        </w:rPr>
        <w:t xml:space="preserve"> exploration and </w:t>
      </w:r>
      <w:r w:rsidRPr="00AA687A">
        <w:rPr>
          <w:rStyle w:val="Emphasis"/>
          <w:highlight w:val="green"/>
        </w:rPr>
        <w:t>exploit</w:t>
      </w:r>
      <w:r w:rsidRPr="00AA687A">
        <w:rPr>
          <w:rStyle w:val="StyleUnderline"/>
        </w:rPr>
        <w:t>ation</w:t>
      </w:r>
      <w:r w:rsidRPr="00AA687A">
        <w:rPr>
          <w:rStyle w:val="Emphasis"/>
        </w:rPr>
        <w:t xml:space="preserve"> of “</w:t>
      </w:r>
      <w:r w:rsidRPr="00AA687A">
        <w:rPr>
          <w:rStyle w:val="Emphasis"/>
          <w:highlight w:val="green"/>
        </w:rPr>
        <w:t>space resources</w:t>
      </w:r>
      <w:r w:rsidRPr="00AA687A">
        <w:rPr>
          <w:rStyle w:val="Emphasis"/>
        </w:rPr>
        <w:t>”</w:t>
      </w:r>
      <w:r w:rsidRPr="00AA687A">
        <w:rPr>
          <w:sz w:val="16"/>
        </w:rPr>
        <w:t>.’ But the international community remains divided over whether the SPACE Act runs contrary to the obligations imposed on the US under the Outer Space Treaty.</w:t>
      </w:r>
    </w:p>
    <w:p w14:paraId="6D5C0419" w14:textId="77777777" w:rsidR="008F2DA5" w:rsidRPr="00AA687A" w:rsidRDefault="008F2DA5" w:rsidP="008F2DA5">
      <w:pPr>
        <w:rPr>
          <w:sz w:val="16"/>
          <w:szCs w:val="16"/>
        </w:rPr>
      </w:pPr>
      <w:r w:rsidRPr="00AA687A">
        <w:rPr>
          <w:sz w:val="16"/>
          <w:szCs w:val="16"/>
        </w:rPr>
        <w:t>‘The Americans are a sovereign state and according to their international treaty commitments, it’s hard to say that their domestic law is compatible with international law,’ says Smith.</w:t>
      </w:r>
    </w:p>
    <w:p w14:paraId="7E162472" w14:textId="77777777" w:rsidR="008F2DA5" w:rsidRPr="00AA687A" w:rsidRDefault="008F2DA5" w:rsidP="008F2DA5">
      <w:pPr>
        <w:rPr>
          <w:sz w:val="14"/>
        </w:rPr>
      </w:pPr>
      <w:r w:rsidRPr="00AA687A">
        <w:rPr>
          <w:rStyle w:val="Emphasis"/>
          <w:highlight w:val="green"/>
        </w:rPr>
        <w:t>Lobbying</w:t>
      </w:r>
      <w:r w:rsidRPr="00AA687A">
        <w:rPr>
          <w:sz w:val="14"/>
        </w:rPr>
        <w:t xml:space="preserve">, both </w:t>
      </w:r>
      <w:r w:rsidRPr="00AA687A">
        <w:rPr>
          <w:rStyle w:val="StyleUnderline"/>
        </w:rPr>
        <w:t>at a domestic</w:t>
      </w:r>
      <w:r w:rsidRPr="00AA687A">
        <w:rPr>
          <w:sz w:val="14"/>
        </w:rPr>
        <w:t xml:space="preserve"> and international </w:t>
      </w:r>
      <w:r w:rsidRPr="00AA687A">
        <w:rPr>
          <w:rStyle w:val="StyleUnderline"/>
        </w:rPr>
        <w:t>level</w:t>
      </w:r>
      <w:r w:rsidRPr="00AA687A">
        <w:rPr>
          <w:sz w:val="14"/>
        </w:rPr>
        <w:t xml:space="preserve">, </w:t>
      </w:r>
      <w:r w:rsidRPr="00AA687A">
        <w:rPr>
          <w:rStyle w:val="StyleUnderline"/>
          <w:highlight w:val="green"/>
        </w:rPr>
        <w:t>stands to become</w:t>
      </w:r>
      <w:r w:rsidRPr="00AA687A">
        <w:rPr>
          <w:rStyle w:val="StyleUnderline"/>
        </w:rPr>
        <w:t xml:space="preserve"> increasingly </w:t>
      </w:r>
      <w:r w:rsidRPr="00AA687A">
        <w:rPr>
          <w:rStyle w:val="Emphasis"/>
          <w:highlight w:val="green"/>
        </w:rPr>
        <w:t>critical</w:t>
      </w:r>
      <w:r w:rsidRPr="00AA687A">
        <w:rPr>
          <w:sz w:val="14"/>
        </w:rPr>
        <w:t xml:space="preserve">, particularly </w:t>
      </w:r>
      <w:r w:rsidRPr="00AA687A">
        <w:rPr>
          <w:rStyle w:val="StyleUnderline"/>
        </w:rPr>
        <w:t>as the US is</w:t>
      </w:r>
      <w:r w:rsidRPr="00AA687A">
        <w:rPr>
          <w:sz w:val="14"/>
        </w:rPr>
        <w:t xml:space="preserve"> in the process of </w:t>
      </w:r>
      <w:r w:rsidRPr="00AA687A">
        <w:rPr>
          <w:rStyle w:val="StyleUnderline"/>
        </w:rPr>
        <w:t>crafting a framework for</w:t>
      </w:r>
      <w:r w:rsidRPr="00AA687A">
        <w:rPr>
          <w:sz w:val="14"/>
        </w:rPr>
        <w:t xml:space="preserve"> supervising </w:t>
      </w:r>
      <w:r w:rsidRPr="00AA687A">
        <w:rPr>
          <w:rStyle w:val="Emphasis"/>
        </w:rPr>
        <w:t>non-governmental space activities</w:t>
      </w:r>
      <w:r w:rsidRPr="00AA687A">
        <w:rPr>
          <w:sz w:val="14"/>
        </w:rPr>
        <w:t>, while ensure conformity with the Outer Space Treaty.</w:t>
      </w:r>
    </w:p>
    <w:p w14:paraId="328122E0" w14:textId="77777777" w:rsidR="008F2DA5" w:rsidRPr="00AA687A" w:rsidRDefault="008F2DA5" w:rsidP="008F2DA5">
      <w:pPr>
        <w:rPr>
          <w:sz w:val="12"/>
          <w:szCs w:val="12"/>
        </w:rPr>
      </w:pPr>
      <w:r w:rsidRPr="00AA687A">
        <w:rPr>
          <w:sz w:val="12"/>
          <w:szCs w:val="12"/>
        </w:rPr>
        <w:t>image of cartoon Mars Rover</w:t>
      </w:r>
    </w:p>
    <w:p w14:paraId="1F23AFC9" w14:textId="77777777" w:rsidR="008F2DA5" w:rsidRPr="00AA687A" w:rsidRDefault="008F2DA5" w:rsidP="008F2DA5">
      <w:pPr>
        <w:rPr>
          <w:sz w:val="16"/>
        </w:rPr>
      </w:pPr>
      <w:r w:rsidRPr="00AA687A">
        <w:rPr>
          <w:sz w:val="16"/>
        </w:rPr>
        <w:t>‘</w:t>
      </w:r>
      <w:r w:rsidRPr="00AA687A">
        <w:rPr>
          <w:rStyle w:val="StyleUnderline"/>
          <w:highlight w:val="green"/>
        </w:rPr>
        <w:t>It is incumbent on Congress to</w:t>
      </w:r>
      <w:r w:rsidRPr="00AA687A">
        <w:rPr>
          <w:sz w:val="16"/>
        </w:rPr>
        <w:t xml:space="preserve"> use the 50-year anniversary of the Outer Space Treaty to properly determine our actual international obligations, decide if specific articles in the Treaty are self-executing or not, and </w:t>
      </w:r>
      <w:r w:rsidRPr="00AA687A">
        <w:rPr>
          <w:rStyle w:val="StyleUnderline"/>
          <w:highlight w:val="green"/>
        </w:rPr>
        <w:t>ensure</w:t>
      </w:r>
      <w:r w:rsidRPr="00AA687A">
        <w:rPr>
          <w:rStyle w:val="StyleUnderline"/>
        </w:rPr>
        <w:t xml:space="preserve"> that our domestic policy</w:t>
      </w:r>
      <w:r w:rsidRPr="00AA687A">
        <w:rPr>
          <w:sz w:val="16"/>
        </w:rPr>
        <w:t xml:space="preserve"> moving forward </w:t>
      </w:r>
      <w:r w:rsidRPr="00AA687A">
        <w:rPr>
          <w:rStyle w:val="StyleUnderline"/>
        </w:rPr>
        <w:t xml:space="preserve">creates an environment that provides </w:t>
      </w:r>
      <w:r w:rsidRPr="00AA687A">
        <w:rPr>
          <w:rStyle w:val="Emphasis"/>
          <w:highlight w:val="green"/>
        </w:rPr>
        <w:t xml:space="preserve">certainty </w:t>
      </w:r>
      <w:r w:rsidRPr="00AA687A">
        <w:rPr>
          <w:rStyle w:val="Emphasis"/>
        </w:rPr>
        <w:t>for industry</w:t>
      </w:r>
      <w:r w:rsidRPr="00AA687A">
        <w:rPr>
          <w:rStyle w:val="StyleUnderline"/>
        </w:rPr>
        <w:t xml:space="preserve"> while protecting our national security</w:t>
      </w:r>
      <w:r w:rsidRPr="00AA687A">
        <w:rPr>
          <w:sz w:val="16"/>
        </w:rPr>
        <w:t xml:space="preserve">,’ </w:t>
      </w:r>
      <w:r w:rsidRPr="00AA687A">
        <w:rPr>
          <w:rStyle w:val="StyleUnderline"/>
        </w:rPr>
        <w:t xml:space="preserve">said </w:t>
      </w:r>
      <w:r w:rsidRPr="00AA687A">
        <w:rPr>
          <w:rStyle w:val="Emphasis"/>
        </w:rPr>
        <w:t>Senator</w:t>
      </w:r>
      <w:r w:rsidRPr="00AA687A">
        <w:rPr>
          <w:rStyle w:val="StyleUnderline"/>
        </w:rPr>
        <w:t xml:space="preserve"> Ted </w:t>
      </w:r>
      <w:r w:rsidRPr="00AA687A">
        <w:rPr>
          <w:rStyle w:val="Emphasis"/>
        </w:rPr>
        <w:t>Cruz</w:t>
      </w:r>
      <w:r w:rsidRPr="00AA687A">
        <w:rPr>
          <w:sz w:val="16"/>
        </w:rPr>
        <w:t>, earlier this year.</w:t>
      </w:r>
    </w:p>
    <w:p w14:paraId="371B85A4" w14:textId="77777777" w:rsidR="008F2DA5" w:rsidRPr="00AA687A" w:rsidRDefault="008F2DA5" w:rsidP="008F2DA5">
      <w:pPr>
        <w:rPr>
          <w:sz w:val="16"/>
        </w:rPr>
      </w:pPr>
      <w:r w:rsidRPr="00AA687A">
        <w:rPr>
          <w:sz w:val="16"/>
        </w:rPr>
        <w:t>‘</w:t>
      </w:r>
      <w:r w:rsidRPr="00AA687A">
        <w:rPr>
          <w:rStyle w:val="StyleUnderline"/>
        </w:rPr>
        <w:t>The</w:t>
      </w:r>
      <w:r w:rsidRPr="00AA687A">
        <w:rPr>
          <w:sz w:val="16"/>
        </w:rPr>
        <w:t xml:space="preserve"> design and </w:t>
      </w:r>
      <w:r w:rsidRPr="00AA687A">
        <w:rPr>
          <w:rStyle w:val="StyleUnderline"/>
        </w:rPr>
        <w:t>objectives in doing this must not only be to implement the government’s obligations</w:t>
      </w:r>
      <w:r w:rsidRPr="00AA687A">
        <w:rPr>
          <w:sz w:val="16"/>
        </w:rPr>
        <w:t xml:space="preserve">, </w:t>
      </w:r>
      <w:r w:rsidRPr="00AA687A">
        <w:rPr>
          <w:rStyle w:val="StyleUnderline"/>
        </w:rPr>
        <w:t xml:space="preserve">but to do so </w:t>
      </w:r>
      <w:r w:rsidRPr="00AA687A">
        <w:rPr>
          <w:rStyle w:val="StyleUnderline"/>
          <w:highlight w:val="green"/>
        </w:rPr>
        <w:t>in a way that is not</w:t>
      </w:r>
      <w:r w:rsidRPr="00AA687A">
        <w:rPr>
          <w:rStyle w:val="StyleUnderline"/>
        </w:rPr>
        <w:t xml:space="preserve"> unduly </w:t>
      </w:r>
      <w:r w:rsidRPr="00AA687A">
        <w:rPr>
          <w:rStyle w:val="Emphasis"/>
          <w:highlight w:val="green"/>
        </w:rPr>
        <w:t>burdensome on</w:t>
      </w:r>
      <w:r w:rsidRPr="00AA687A">
        <w:rPr>
          <w:rStyle w:val="Emphasis"/>
        </w:rPr>
        <w:t xml:space="preserve"> emerging </w:t>
      </w:r>
      <w:r w:rsidRPr="00AA687A">
        <w:rPr>
          <w:rStyle w:val="Emphasis"/>
          <w:highlight w:val="green"/>
        </w:rPr>
        <w:t>space activities</w:t>
      </w:r>
      <w:r w:rsidRPr="00AA687A">
        <w:rPr>
          <w:sz w:val="16"/>
        </w:rPr>
        <w:t xml:space="preserve">,’ </w:t>
      </w:r>
      <w:r w:rsidRPr="00AA687A">
        <w:rPr>
          <w:rStyle w:val="StyleUnderline"/>
          <w:highlight w:val="green"/>
        </w:rPr>
        <w:t>adds Israel</w:t>
      </w:r>
      <w:r w:rsidRPr="00AA687A">
        <w:rPr>
          <w:sz w:val="16"/>
        </w:rPr>
        <w:t>.</w:t>
      </w:r>
    </w:p>
    <w:p w14:paraId="35E2B354" w14:textId="31BCD891" w:rsidR="008F2DA5" w:rsidRDefault="008F2DA5" w:rsidP="008F2DA5">
      <w:pPr>
        <w:rPr>
          <w:sz w:val="16"/>
        </w:rPr>
      </w:pPr>
      <w:r w:rsidRPr="00AA687A">
        <w:rPr>
          <w:sz w:val="16"/>
        </w:rPr>
        <w:t xml:space="preserve">‘This is particularly relevant </w:t>
      </w:r>
      <w:r w:rsidRPr="00AA687A">
        <w:rPr>
          <w:rStyle w:val="StyleUnderline"/>
        </w:rPr>
        <w:t>when the exact contours of how the activity will be carried out are not known</w:t>
      </w:r>
      <w:r w:rsidRPr="00AA687A">
        <w:rPr>
          <w:sz w:val="16"/>
        </w:rPr>
        <w:t xml:space="preserve">, which </w:t>
      </w:r>
      <w:r w:rsidRPr="00AA687A">
        <w:rPr>
          <w:rStyle w:val="StyleUnderline"/>
        </w:rPr>
        <w:t xml:space="preserve">makes it imperative that the </w:t>
      </w:r>
      <w:r w:rsidRPr="00AA687A">
        <w:rPr>
          <w:rStyle w:val="Emphasis"/>
        </w:rPr>
        <w:t>regulators</w:t>
      </w:r>
      <w:r w:rsidRPr="00AA687A">
        <w:rPr>
          <w:rStyle w:val="StyleUnderline"/>
        </w:rPr>
        <w:t xml:space="preserve"> do not get too far ahead of the technology and </w:t>
      </w:r>
      <w:r w:rsidRPr="00AA687A">
        <w:rPr>
          <w:rStyle w:val="Emphasis"/>
        </w:rPr>
        <w:t>make guesses about how it will be done</w:t>
      </w:r>
      <w:r w:rsidRPr="00AA687A">
        <w:rPr>
          <w:rStyle w:val="StyleUnderline"/>
        </w:rPr>
        <w:t xml:space="preserve">, what is feasible, then </w:t>
      </w:r>
      <w:r w:rsidRPr="00AA687A">
        <w:rPr>
          <w:rStyle w:val="Emphasis"/>
        </w:rPr>
        <w:t>lock in standards</w:t>
      </w:r>
      <w:r w:rsidRPr="00AA687A">
        <w:rPr>
          <w:rStyle w:val="StyleUnderline"/>
        </w:rPr>
        <w:t xml:space="preserve"> that are ultimately irrelevant and unworkable</w:t>
      </w:r>
      <w:r w:rsidRPr="00AA687A">
        <w:rPr>
          <w:sz w:val="16"/>
        </w:rPr>
        <w:t>.’</w:t>
      </w:r>
    </w:p>
    <w:p w14:paraId="34CCFF24" w14:textId="77777777" w:rsidR="00710EF2" w:rsidRPr="00AA687A" w:rsidRDefault="00710EF2" w:rsidP="008F2DA5">
      <w:pPr>
        <w:rPr>
          <w:sz w:val="16"/>
        </w:rPr>
      </w:pPr>
    </w:p>
    <w:p w14:paraId="545B288C" w14:textId="77777777" w:rsidR="00E45E99" w:rsidRDefault="00E45E99" w:rsidP="00E45E99">
      <w:pPr>
        <w:pStyle w:val="Heading4"/>
      </w:pPr>
      <w:r>
        <w:t>ACA prevents Chinese tech supremacy</w:t>
      </w:r>
    </w:p>
    <w:p w14:paraId="482F72BA" w14:textId="77777777" w:rsidR="00E45E99" w:rsidRPr="008649E8" w:rsidRDefault="00E45E99" w:rsidP="00E45E99">
      <w:pPr>
        <w:rPr>
          <w:sz w:val="18"/>
          <w:szCs w:val="18"/>
        </w:rPr>
      </w:pPr>
      <w:proofErr w:type="spellStart"/>
      <w:r w:rsidRPr="00713EC7">
        <w:rPr>
          <w:rStyle w:val="Style13ptBold"/>
        </w:rPr>
        <w:t>Kreier</w:t>
      </w:r>
      <w:proofErr w:type="spellEnd"/>
      <w:r w:rsidRPr="00713EC7">
        <w:rPr>
          <w:rStyle w:val="Style13ptBold"/>
        </w:rPr>
        <w:t xml:space="preserve"> 2-4</w:t>
      </w:r>
      <w:r>
        <w:t xml:space="preserve"> </w:t>
      </w:r>
      <w:r w:rsidRPr="008649E8">
        <w:rPr>
          <w:sz w:val="18"/>
          <w:szCs w:val="18"/>
        </w:rPr>
        <w:t xml:space="preserve">Freda </w:t>
      </w:r>
      <w:proofErr w:type="spellStart"/>
      <w:r w:rsidRPr="008649E8">
        <w:rPr>
          <w:sz w:val="18"/>
          <w:szCs w:val="18"/>
        </w:rPr>
        <w:t>Kreier</w:t>
      </w:r>
      <w:proofErr w:type="spellEnd"/>
      <w:r w:rsidRPr="008649E8">
        <w:rPr>
          <w:sz w:val="18"/>
          <w:szCs w:val="18"/>
        </w:rPr>
        <w:t xml:space="preserve">, a science journalist who likes to write about the environment, </w:t>
      </w:r>
      <w:proofErr w:type="gramStart"/>
      <w:r w:rsidRPr="008649E8">
        <w:rPr>
          <w:sz w:val="18"/>
          <w:szCs w:val="18"/>
        </w:rPr>
        <w:t>climate</w:t>
      </w:r>
      <w:proofErr w:type="gramEnd"/>
      <w:r w:rsidRPr="008649E8">
        <w:rPr>
          <w:sz w:val="18"/>
          <w:szCs w:val="18"/>
        </w:rPr>
        <w:t xml:space="preserve"> and DNA. Freda completed her master's in science communication from UC Santa Cruz at the height of the COVID-19 pandemic. Before becoming a journalist, Freda studied molecular biology at Colorado College (2017). She discovered she had a passion for storytelling while working for a podcast production company in Denver. Her work to date appears in Nature, Science News, The Mercury News, Mongabay and more. She's also worked on the anthropology podcast SAPIENS and radio show Big Picture Science, 2-4-2022, "Huge boost for US science funding inches closer to reality," Nature, </w:t>
      </w:r>
      <w:hyperlink r:id="rId18" w:history="1">
        <w:r w:rsidRPr="008649E8">
          <w:rPr>
            <w:rStyle w:val="Hyperlink"/>
            <w:sz w:val="18"/>
            <w:szCs w:val="18"/>
          </w:rPr>
          <w:t>https://www.nature.com/articles/d41586-022-00349-3 //</w:t>
        </w:r>
      </w:hyperlink>
      <w:r w:rsidRPr="008649E8">
        <w:rPr>
          <w:sz w:val="18"/>
          <w:szCs w:val="18"/>
        </w:rPr>
        <w:t xml:space="preserve"> </w:t>
      </w:r>
      <w:proofErr w:type="spellStart"/>
      <w:r w:rsidRPr="008649E8">
        <w:rPr>
          <w:sz w:val="18"/>
          <w:szCs w:val="18"/>
        </w:rPr>
        <w:t>ella</w:t>
      </w:r>
      <w:proofErr w:type="spellEnd"/>
    </w:p>
    <w:p w14:paraId="5F512AAD" w14:textId="77777777" w:rsidR="00E45E99" w:rsidRPr="008649E8" w:rsidRDefault="00E45E99" w:rsidP="00E45E99">
      <w:pPr>
        <w:rPr>
          <w:sz w:val="16"/>
        </w:rPr>
      </w:pPr>
      <w:r w:rsidRPr="008649E8">
        <w:rPr>
          <w:sz w:val="16"/>
        </w:rPr>
        <w:t xml:space="preserve">Under pressure </w:t>
      </w:r>
      <w:r w:rsidRPr="007A416C">
        <w:rPr>
          <w:rStyle w:val="StyleUnderline"/>
          <w:highlight w:val="green"/>
        </w:rPr>
        <w:t>COMPETES</w:t>
      </w:r>
      <w:r w:rsidRPr="008649E8">
        <w:rPr>
          <w:sz w:val="16"/>
        </w:rPr>
        <w:t xml:space="preserve"> is the House’s response to a Senate bill, called the US Innovation and Competition Act, that passed in June 2021 and similarly calls for more US science funding and </w:t>
      </w:r>
      <w:r w:rsidRPr="00713EC7">
        <w:rPr>
          <w:rStyle w:val="Emphasis"/>
        </w:rPr>
        <w:t xml:space="preserve">includes provisions to </w:t>
      </w:r>
      <w:r w:rsidRPr="007A416C">
        <w:rPr>
          <w:rStyle w:val="Emphasis"/>
          <w:highlight w:val="green"/>
        </w:rPr>
        <w:t>protect foreign</w:t>
      </w:r>
      <w:r w:rsidRPr="00713EC7">
        <w:rPr>
          <w:rStyle w:val="Emphasis"/>
        </w:rPr>
        <w:t xml:space="preserve"> </w:t>
      </w:r>
      <w:r w:rsidRPr="007A416C">
        <w:rPr>
          <w:rStyle w:val="Emphasis"/>
          <w:highlight w:val="green"/>
        </w:rPr>
        <w:t>governments from benefitting from US research</w:t>
      </w:r>
      <w:r w:rsidRPr="008649E8">
        <w:rPr>
          <w:sz w:val="16"/>
        </w:rPr>
        <w:t xml:space="preserve">. </w:t>
      </w:r>
      <w:r w:rsidRPr="008649E8">
        <w:rPr>
          <w:sz w:val="12"/>
          <w:szCs w:val="18"/>
        </w:rPr>
        <w:t xml:space="preserve">Both bills will now head to a conference committee, in which lawmakers will reconcile differences between them to create a final version of the legislation </w:t>
      </w:r>
      <w:proofErr w:type="gramStart"/>
      <w:r w:rsidRPr="008649E8">
        <w:rPr>
          <w:sz w:val="12"/>
          <w:szCs w:val="18"/>
        </w:rPr>
        <w:t>As</w:t>
      </w:r>
      <w:proofErr w:type="gramEnd"/>
      <w:r w:rsidRPr="008649E8">
        <w:rPr>
          <w:sz w:val="12"/>
          <w:szCs w:val="18"/>
        </w:rPr>
        <w:t xml:space="preserve"> it stands, COMPETES would authorize a more than doubling of the NSF’s budget to about US$18 billion over the next five years, a goal that has long been on the wish list of US researchers. It would also authorize an increase to the budget of the Department of Energy’s (DOE) Office of Science to about $11 billion, which funds the physical sciences in areas such as fusion research. It also directly appropriates $52 billion for semiconductor manufacturing and research and development. Semiconductors are used in everything from cars to smart phones and are a foundational part of the modern </w:t>
      </w:r>
      <w:proofErr w:type="gramStart"/>
      <w:r w:rsidRPr="008649E8">
        <w:rPr>
          <w:sz w:val="12"/>
          <w:szCs w:val="18"/>
        </w:rPr>
        <w:t>world, but</w:t>
      </w:r>
      <w:proofErr w:type="gramEnd"/>
      <w:r w:rsidRPr="008649E8">
        <w:rPr>
          <w:sz w:val="12"/>
          <w:szCs w:val="18"/>
        </w:rPr>
        <w:t xml:space="preserve"> have been in short supply in the United States during the COVID-19 pandemic, in part because most are produced outside the country. For many researchers who spoke to Nature, however, the most exciting part of COMPETES is that it promises to </w:t>
      </w:r>
      <w:r w:rsidRPr="008649E8">
        <w:rPr>
          <w:rStyle w:val="StyleUnderline"/>
          <w:sz w:val="18"/>
          <w:szCs w:val="18"/>
        </w:rPr>
        <w:t>alleviate some of the pressures faced by the scientific community</w:t>
      </w:r>
      <w:r w:rsidRPr="008649E8">
        <w:rPr>
          <w:sz w:val="12"/>
          <w:szCs w:val="18"/>
        </w:rPr>
        <w:t xml:space="preserve">. In 2020, only 28% of grant proposals to the NSF were funded. Rita Colwell, a microbiologist at the University of Maryland College Park who headed the NSF between 1998 and 2004, says that far more of the proposals submitted by </w:t>
      </w:r>
      <w:proofErr w:type="gramStart"/>
      <w:r w:rsidRPr="008649E8">
        <w:rPr>
          <w:sz w:val="12"/>
          <w:szCs w:val="18"/>
        </w:rPr>
        <w:t>researchers</w:t>
      </w:r>
      <w:proofErr w:type="gramEnd"/>
      <w:r w:rsidRPr="008649E8">
        <w:rPr>
          <w:sz w:val="12"/>
          <w:szCs w:val="18"/>
        </w:rPr>
        <w:t xml:space="preserve"> merit funding than the agency is able to provide. Colwell says that adding money to the NSF’s pool will benefit up-and-coming researchers, who often get passed over. “Right now, we have a lot of bright young people who are scrambling for funding,” Colwell says. “It’s clear to me that doubling the NSF budget is rational, reasonable and much needed.” Promises, promises Still, some are </w:t>
      </w:r>
      <w:proofErr w:type="spellStart"/>
      <w:r w:rsidRPr="008649E8">
        <w:rPr>
          <w:sz w:val="12"/>
          <w:szCs w:val="18"/>
        </w:rPr>
        <w:t>sceptical</w:t>
      </w:r>
      <w:proofErr w:type="spellEnd"/>
      <w:r w:rsidRPr="008649E8">
        <w:rPr>
          <w:sz w:val="12"/>
          <w:szCs w:val="18"/>
        </w:rPr>
        <w:t xml:space="preserve"> that the bulk of the funding provided in the bill will ever materialize, pointing to historical precedents. In 2007, US Congress passed similar legislation, signed into law by then-US president George W. Bush, intended to boost US science funding, also called the America COMPETES Act. But most of the promised money never made its way to science agencies. The 2007 economic recession in the United States left Congress scrambling to make cuts to federal funding. Money that had been earmarked for science agencies in the bill but not yet formally appropriated was one casualty. “We should not repeat the error of the 2007 COMPETES legislation, where funding in the name of enhancing US competitiveness was authorized, but never actually appropriated,” says Toby Smith, vice president for science policy and global affairs at the Association of American Universities in Washington, DC. “We need to do more than pay pure lip service to increasing support for US science and innovation. We need to actually do it.” Research security </w:t>
      </w:r>
      <w:r w:rsidRPr="008649E8">
        <w:rPr>
          <w:rStyle w:val="StyleUnderline"/>
          <w:sz w:val="18"/>
          <w:szCs w:val="18"/>
        </w:rPr>
        <w:t xml:space="preserve">Not all parts of COMPETES are threatened by the ebb and flow of federal budgets. </w:t>
      </w:r>
      <w:r w:rsidRPr="008649E8">
        <w:rPr>
          <w:sz w:val="12"/>
          <w:szCs w:val="18"/>
        </w:rPr>
        <w:t>Some</w:t>
      </w:r>
      <w:r w:rsidRPr="008649E8">
        <w:rPr>
          <w:rStyle w:val="StyleUnderline"/>
          <w:sz w:val="18"/>
          <w:szCs w:val="18"/>
        </w:rPr>
        <w:t xml:space="preserve"> provisions are unattached to funding and are instead </w:t>
      </w:r>
      <w:r w:rsidRPr="008649E8">
        <w:rPr>
          <w:rStyle w:val="Emphasis"/>
          <w:sz w:val="18"/>
          <w:szCs w:val="18"/>
        </w:rPr>
        <w:t xml:space="preserve">aimed at reducing the chance of US research benefitting foreign governments </w:t>
      </w:r>
      <w:r w:rsidRPr="007A416C">
        <w:rPr>
          <w:rStyle w:val="Emphasis"/>
          <w:highlight w:val="green"/>
        </w:rPr>
        <w:t>such as China’s</w:t>
      </w:r>
      <w:r w:rsidRPr="00713EC7">
        <w:rPr>
          <w:rStyle w:val="StyleUnderline"/>
        </w:rPr>
        <w:t>.</w:t>
      </w:r>
      <w:r w:rsidRPr="008649E8">
        <w:rPr>
          <w:sz w:val="16"/>
        </w:rPr>
        <w:t xml:space="preserve"> </w:t>
      </w:r>
      <w:r w:rsidRPr="00713EC7">
        <w:rPr>
          <w:rStyle w:val="StyleUnderline"/>
        </w:rPr>
        <w:t xml:space="preserve">COMPETES would ban researchers who receive federal grants from also participating in “malign” talent </w:t>
      </w:r>
      <w:proofErr w:type="spellStart"/>
      <w:r w:rsidRPr="00713EC7">
        <w:rPr>
          <w:rStyle w:val="StyleUnderline"/>
        </w:rPr>
        <w:t>programmes</w:t>
      </w:r>
      <w:proofErr w:type="spellEnd"/>
      <w:r w:rsidRPr="00713EC7">
        <w:rPr>
          <w:rStyle w:val="StyleUnderline"/>
        </w:rPr>
        <w:t xml:space="preserve"> hosted outside the country. It also proposes lowering the value of foreign gifts that universities must disclose to US agencies from which they are receiving research funds.</w:t>
      </w:r>
      <w:r>
        <w:rPr>
          <w:rStyle w:val="StyleUnderline"/>
        </w:rPr>
        <w:t xml:space="preserve"> </w:t>
      </w:r>
      <w:r w:rsidRPr="008649E8">
        <w:rPr>
          <w:sz w:val="16"/>
        </w:rPr>
        <w:t xml:space="preserve">Stephen Ezell, vice president of Information Technology and Innovation Foundation, a think tank in Washington DC, says that </w:t>
      </w:r>
      <w:r w:rsidRPr="007A416C">
        <w:rPr>
          <w:rStyle w:val="Emphasis"/>
          <w:highlight w:val="green"/>
        </w:rPr>
        <w:t>measures</w:t>
      </w:r>
      <w:r w:rsidRPr="00713EC7">
        <w:rPr>
          <w:rStyle w:val="Emphasis"/>
        </w:rPr>
        <w:t xml:space="preserve"> such as these are </w:t>
      </w:r>
      <w:r w:rsidRPr="007A416C">
        <w:rPr>
          <w:rStyle w:val="Emphasis"/>
          <w:highlight w:val="green"/>
        </w:rPr>
        <w:t>warranted, to avoid</w:t>
      </w:r>
      <w:r w:rsidRPr="00713EC7">
        <w:rPr>
          <w:rStyle w:val="Emphasis"/>
        </w:rPr>
        <w:t xml:space="preserve"> </w:t>
      </w:r>
      <w:r w:rsidRPr="007A416C">
        <w:rPr>
          <w:rStyle w:val="Emphasis"/>
          <w:highlight w:val="green"/>
        </w:rPr>
        <w:t>tech</w:t>
      </w:r>
      <w:r w:rsidRPr="00713EC7">
        <w:rPr>
          <w:rStyle w:val="Emphasis"/>
        </w:rPr>
        <w:t xml:space="preserve">nology developed in the United States from ending up </w:t>
      </w:r>
      <w:r w:rsidRPr="007A416C">
        <w:rPr>
          <w:rStyle w:val="Emphasis"/>
          <w:highlight w:val="green"/>
        </w:rPr>
        <w:t>in the hands of</w:t>
      </w:r>
      <w:r w:rsidRPr="00713EC7">
        <w:rPr>
          <w:rStyle w:val="Emphasis"/>
        </w:rPr>
        <w:t xml:space="preserve"> the </w:t>
      </w:r>
      <w:r w:rsidRPr="007A416C">
        <w:rPr>
          <w:rStyle w:val="Emphasis"/>
          <w:highlight w:val="green"/>
        </w:rPr>
        <w:t>Chinese military</w:t>
      </w:r>
      <w:r w:rsidRPr="00713EC7">
        <w:rPr>
          <w:rStyle w:val="Emphasis"/>
        </w:rPr>
        <w:t>.</w:t>
      </w:r>
    </w:p>
    <w:p w14:paraId="47DF1846" w14:textId="77777777" w:rsidR="00E45E99" w:rsidRPr="007E4B8A" w:rsidRDefault="00E45E99" w:rsidP="00E45E99"/>
    <w:p w14:paraId="54B2FEB5" w14:textId="77777777" w:rsidR="00E45E99" w:rsidRPr="00AA687A" w:rsidRDefault="00E45E99" w:rsidP="00E45E99">
      <w:pPr>
        <w:pStyle w:val="Heading4"/>
        <w:rPr>
          <w:rFonts w:cs="Calibri"/>
          <w:bCs/>
        </w:rPr>
      </w:pPr>
      <w:r w:rsidRPr="00AA687A">
        <w:rPr>
          <w:rFonts w:cs="Calibri"/>
        </w:rPr>
        <w:t>Chinese tech supremacy causes nuclear war.</w:t>
      </w:r>
    </w:p>
    <w:p w14:paraId="71E25851" w14:textId="77777777" w:rsidR="00E45E99" w:rsidRPr="00AA687A" w:rsidRDefault="00E45E99" w:rsidP="00E45E99">
      <w:proofErr w:type="spellStart"/>
      <w:r w:rsidRPr="00AA687A">
        <w:rPr>
          <w:rStyle w:val="Style13ptBold"/>
        </w:rPr>
        <w:t>Kroenig</w:t>
      </w:r>
      <w:proofErr w:type="spellEnd"/>
      <w:r w:rsidRPr="00AA687A">
        <w:rPr>
          <w:rStyle w:val="Style13ptBold"/>
        </w:rPr>
        <w:t xml:space="preserve"> 18</w:t>
      </w:r>
      <w:r w:rsidRPr="00AA687A">
        <w:t xml:space="preserve"> [Matthew, Deputy Director for Strategy, Scowcroft Center for Strategy and Security; Associate Professor of Government and Foreign Service, Georgetown University, “Will disruptive technology cause nuclear war?” The Bulletin, 11/12/2018, https://thebulletin.org/2018/11/will-disruptive-technology-cause-nuclear-war/]</w:t>
      </w:r>
    </w:p>
    <w:p w14:paraId="13631137" w14:textId="77777777" w:rsidR="00E45E99" w:rsidRPr="00AA687A" w:rsidRDefault="00E45E99" w:rsidP="00E45E99">
      <w:pPr>
        <w:rPr>
          <w:rStyle w:val="StyleUnderline"/>
        </w:rPr>
      </w:pPr>
      <w:r w:rsidRPr="00AA687A">
        <w:rPr>
          <w:sz w:val="16"/>
        </w:rPr>
        <w:t xml:space="preserve">Recently, analysts have argued that emerging technologies with military applications may undermine nuclear stability (see here, here, and here), but the logic of these arguments is debatable and overlooks a more straightforward reason why </w:t>
      </w:r>
      <w:r w:rsidRPr="007A416C">
        <w:rPr>
          <w:rStyle w:val="StyleUnderline"/>
          <w:highlight w:val="green"/>
        </w:rPr>
        <w:t>new tech</w:t>
      </w:r>
      <w:r w:rsidRPr="00AA687A">
        <w:rPr>
          <w:rStyle w:val="StyleUnderline"/>
        </w:rPr>
        <w:t xml:space="preserve">nology </w:t>
      </w:r>
      <w:r w:rsidRPr="007A416C">
        <w:rPr>
          <w:rStyle w:val="StyleUnderline"/>
          <w:highlight w:val="green"/>
        </w:rPr>
        <w:t xml:space="preserve">might cause </w:t>
      </w:r>
      <w:r w:rsidRPr="007A416C">
        <w:rPr>
          <w:rStyle w:val="Emphasis"/>
          <w:highlight w:val="green"/>
        </w:rPr>
        <w:t>nuclear conflict</w:t>
      </w:r>
      <w:r w:rsidRPr="007A416C">
        <w:rPr>
          <w:rStyle w:val="StyleUnderline"/>
          <w:highlight w:val="green"/>
        </w:rPr>
        <w:t>: by upending the</w:t>
      </w:r>
      <w:r w:rsidRPr="00AA687A">
        <w:rPr>
          <w:rStyle w:val="StyleUnderline"/>
        </w:rPr>
        <w:t xml:space="preserve"> existing </w:t>
      </w:r>
      <w:r w:rsidRPr="007A416C">
        <w:rPr>
          <w:rStyle w:val="StyleUnderline"/>
          <w:highlight w:val="green"/>
        </w:rPr>
        <w:t>balance of power</w:t>
      </w:r>
      <w:r w:rsidRPr="00AA687A">
        <w:rPr>
          <w:rStyle w:val="StyleUnderline"/>
        </w:rPr>
        <w:t xml:space="preserve"> among nuclear-armed states. This latter concern is more probable and dangerous and demands an immediate policy response.</w:t>
      </w:r>
    </w:p>
    <w:p w14:paraId="5A983323" w14:textId="77777777" w:rsidR="00E45E99" w:rsidRPr="00AA687A" w:rsidRDefault="00E45E99" w:rsidP="00E45E99">
      <w:pPr>
        <w:rPr>
          <w:sz w:val="16"/>
        </w:rPr>
      </w:pPr>
      <w:r w:rsidRPr="00AA687A">
        <w:rPr>
          <w:sz w:val="16"/>
        </w:rPr>
        <w:t>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w:t>
      </w:r>
    </w:p>
    <w:p w14:paraId="1BEE9C7C" w14:textId="77777777" w:rsidR="00E45E99" w:rsidRPr="00AA687A" w:rsidRDefault="00E45E99" w:rsidP="00E45E99">
      <w:pPr>
        <w:rPr>
          <w:sz w:val="16"/>
        </w:rPr>
      </w:pPr>
      <w:r w:rsidRPr="00AA687A">
        <w:rPr>
          <w:sz w:val="16"/>
        </w:rPr>
        <w:t xml:space="preserve">Recently analysts have begun to worry, however, that new strategic military technologies may make it possible for a state to conduct a successful first strike on an enemy. For 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will be </w:t>
      </w:r>
      <w:proofErr w:type="gramStart"/>
      <w:r w:rsidRPr="00AA687A">
        <w:rPr>
          <w:sz w:val="16"/>
        </w:rPr>
        <w:t>disarmed</w:t>
      </w:r>
      <w:proofErr w:type="gramEnd"/>
      <w:r w:rsidRPr="00AA687A">
        <w:rPr>
          <w:sz w:val="16"/>
        </w:rPr>
        <w:t xml:space="preserve"> and US nuclear weapons will still be sitting on the shelf, untouched.</w:t>
      </w:r>
    </w:p>
    <w:p w14:paraId="2BF60190" w14:textId="77777777" w:rsidR="00E45E99" w:rsidRPr="00AA687A" w:rsidRDefault="00E45E99" w:rsidP="00E45E99">
      <w:pPr>
        <w:rPr>
          <w:sz w:val="16"/>
        </w:rPr>
      </w:pPr>
      <w:r w:rsidRPr="00AA687A">
        <w:rPr>
          <w:sz w:val="16"/>
        </w:rPr>
        <w:t>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w:t>
      </w:r>
      <w:proofErr w:type="spellStart"/>
      <w:r w:rsidRPr="00AA687A">
        <w:rPr>
          <w:sz w:val="16"/>
        </w:rPr>
        <w:t>em</w:t>
      </w:r>
      <w:proofErr w:type="spellEnd"/>
      <w:r w:rsidRPr="00AA687A">
        <w:rPr>
          <w:sz w:val="16"/>
        </w:rPr>
        <w:t xml:space="preserve"> or lose ‘</w:t>
      </w:r>
      <w:proofErr w:type="spellStart"/>
      <w:r w:rsidRPr="00AA687A">
        <w:rPr>
          <w:sz w:val="16"/>
        </w:rPr>
        <w:t>em</w:t>
      </w:r>
      <w:proofErr w:type="spellEnd"/>
      <w:r w:rsidRPr="00AA687A">
        <w:rPr>
          <w:sz w:val="16"/>
        </w:rPr>
        <w:t>” problem.</w:t>
      </w:r>
    </w:p>
    <w:p w14:paraId="17A6B3DA" w14:textId="77777777" w:rsidR="00E45E99" w:rsidRPr="00AA687A" w:rsidRDefault="00E45E99" w:rsidP="00E45E99">
      <w:pPr>
        <w:rPr>
          <w:sz w:val="16"/>
        </w:rPr>
      </w:pPr>
      <w:r w:rsidRPr="00AA687A">
        <w:rPr>
          <w:sz w:val="16"/>
        </w:rPr>
        <w:t>According to this logic, therefore, the appropriate policy response would be to ban outright or control any new weapon systems that might threaten second-strike capabilities.</w:t>
      </w:r>
    </w:p>
    <w:p w14:paraId="714E710F" w14:textId="77777777" w:rsidR="00E45E99" w:rsidRPr="00AA687A" w:rsidRDefault="00E45E99" w:rsidP="00E45E99">
      <w:pPr>
        <w:rPr>
          <w:sz w:val="16"/>
        </w:rPr>
      </w:pPr>
      <w:r w:rsidRPr="00AA687A">
        <w:rPr>
          <w:sz w:val="16"/>
        </w:rPr>
        <w:t>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w:t>
      </w:r>
    </w:p>
    <w:p w14:paraId="6954357F" w14:textId="77777777" w:rsidR="00E45E99" w:rsidRPr="00AA687A" w:rsidRDefault="00E45E99" w:rsidP="00E45E99">
      <w:pPr>
        <w:rPr>
          <w:rStyle w:val="StyleUnderline"/>
        </w:rPr>
      </w:pPr>
      <w:r w:rsidRPr="00AA687A">
        <w:rPr>
          <w:sz w:val="16"/>
        </w:rPr>
        <w:t xml:space="preserve">Rather, </w:t>
      </w:r>
      <w:r w:rsidRPr="00AA687A">
        <w:rPr>
          <w:rStyle w:val="StyleUnderline"/>
        </w:rPr>
        <w:t>we should think more broadly about how new technology might affect global politics, and, for this, it is helpful to turn to scholarly international relations theory</w:t>
      </w:r>
      <w:r w:rsidRPr="00AA687A">
        <w:rPr>
          <w:sz w:val="16"/>
        </w:rPr>
        <w:t xml:space="preserve">. </w:t>
      </w:r>
      <w:r w:rsidRPr="00AA687A">
        <w:rPr>
          <w:rStyle w:val="StyleUnderline"/>
        </w:rPr>
        <w:t xml:space="preserve">The </w:t>
      </w:r>
      <w:r w:rsidRPr="00AA687A">
        <w:rPr>
          <w:rStyle w:val="Emphasis"/>
        </w:rPr>
        <w:t>dominant theory</w:t>
      </w:r>
      <w:r w:rsidRPr="00AA687A">
        <w:rPr>
          <w:rStyle w:val="StyleUnderline"/>
        </w:rPr>
        <w:t xml:space="preserve"> of the causes of war in the academy is the “</w:t>
      </w:r>
      <w:r w:rsidRPr="00AA687A">
        <w:rPr>
          <w:rStyle w:val="Emphasis"/>
        </w:rPr>
        <w:t>bargaining model</w:t>
      </w:r>
      <w:r w:rsidRPr="00AA687A">
        <w:rPr>
          <w:rStyle w:val="StyleUnderline"/>
        </w:rPr>
        <w:t xml:space="preserve"> of war.” This theory identifies rapid shifts in the balance of power as a primary cause of conflict.</w:t>
      </w:r>
    </w:p>
    <w:p w14:paraId="5E953C73" w14:textId="77777777" w:rsidR="00E45E99" w:rsidRPr="00AA687A" w:rsidRDefault="00E45E99" w:rsidP="00E45E99">
      <w:pPr>
        <w:rPr>
          <w:rStyle w:val="StyleUnderline"/>
        </w:rPr>
      </w:pPr>
      <w:r w:rsidRPr="00AA687A">
        <w:rPr>
          <w:sz w:val="16"/>
        </w:rPr>
        <w:t xml:space="preserve">International politics often presents states with conflicts that they can settle through peaceful bargaining, but when bargaining breaks down, war results. </w:t>
      </w:r>
      <w:r w:rsidRPr="00AA687A">
        <w:rPr>
          <w:rStyle w:val="StyleUnderline"/>
        </w:rPr>
        <w:t xml:space="preserve">Shifts in the </w:t>
      </w:r>
      <w:r w:rsidRPr="00AA687A">
        <w:rPr>
          <w:rStyle w:val="Emphasis"/>
        </w:rPr>
        <w:t>balance of power</w:t>
      </w:r>
      <w:r w:rsidRPr="00AA687A">
        <w:rPr>
          <w:rStyle w:val="StyleUnderline"/>
        </w:rPr>
        <w:t xml:space="preserve"> are problematic because they </w:t>
      </w:r>
      <w:r w:rsidRPr="00AA687A">
        <w:rPr>
          <w:rStyle w:val="Emphasis"/>
        </w:rPr>
        <w:t>undermine effective bargaining.</w:t>
      </w:r>
      <w:r w:rsidRPr="00AA687A">
        <w:rPr>
          <w:sz w:val="16"/>
        </w:rPr>
        <w:t xml:space="preserve"> After all, </w:t>
      </w:r>
      <w:r w:rsidRPr="00AA687A">
        <w:rPr>
          <w:rStyle w:val="StyleUnderline"/>
        </w:rPr>
        <w:t>why agree to a deal today if your bargaining position will be stronger tomorrow?</w:t>
      </w:r>
      <w:r w:rsidRPr="00AA687A">
        <w:rPr>
          <w:sz w:val="16"/>
        </w:rPr>
        <w:t xml:space="preserve"> </w:t>
      </w:r>
      <w:proofErr w:type="gramStart"/>
      <w:r w:rsidRPr="00AA687A">
        <w:rPr>
          <w:rStyle w:val="StyleUnderline"/>
        </w:rPr>
        <w:t>And,</w:t>
      </w:r>
      <w:proofErr w:type="gramEnd"/>
      <w:r w:rsidRPr="00AA687A">
        <w:rPr>
          <w:rStyle w:val="StyleUnderline"/>
        </w:rPr>
        <w:t xml:space="preserve"> a clear understanding of the military balance of power can contribute to peace. (Why start a war you are likely to lose?) But shifts in the balance of power muddy understandings of which states have the advantage.</w:t>
      </w:r>
    </w:p>
    <w:p w14:paraId="1E3CF686" w14:textId="77777777" w:rsidR="00E45E99" w:rsidRPr="00AA687A" w:rsidRDefault="00E45E99" w:rsidP="00E45E99">
      <w:pPr>
        <w:rPr>
          <w:rStyle w:val="StyleUnderline"/>
        </w:rPr>
      </w:pPr>
      <w:r w:rsidRPr="00AA687A">
        <w:rPr>
          <w:sz w:val="16"/>
        </w:rPr>
        <w:t xml:space="preserve">You may see where this is going. </w:t>
      </w:r>
      <w:r w:rsidRPr="00AA687A">
        <w:rPr>
          <w:rStyle w:val="StyleUnderline"/>
        </w:rPr>
        <w:t xml:space="preserve">New technologies threaten to create potentially </w:t>
      </w:r>
      <w:r w:rsidRPr="00AA687A">
        <w:rPr>
          <w:rStyle w:val="Emphasis"/>
        </w:rPr>
        <w:t>destabilizing shifts</w:t>
      </w:r>
      <w:r w:rsidRPr="00AA687A">
        <w:rPr>
          <w:rStyle w:val="StyleUnderline"/>
        </w:rPr>
        <w:t xml:space="preserve"> in the balance of power.</w:t>
      </w:r>
    </w:p>
    <w:p w14:paraId="23CA37FE" w14:textId="77777777" w:rsidR="00E45E99" w:rsidRPr="00AA687A" w:rsidRDefault="00E45E99" w:rsidP="00E45E99">
      <w:pPr>
        <w:rPr>
          <w:sz w:val="16"/>
        </w:rPr>
      </w:pPr>
      <w:r w:rsidRPr="00AA687A">
        <w:rPr>
          <w:sz w:val="16"/>
        </w:rPr>
        <w:t xml:space="preserve">For decades, stability in Europe and Asia has been supported by US military power. In recent years, however, the balance of power in Asia has begun to shift, as </w:t>
      </w:r>
      <w:r w:rsidRPr="00AA687A">
        <w:rPr>
          <w:rStyle w:val="Emphasis"/>
        </w:rPr>
        <w:t>China has increased its military capabilities</w:t>
      </w:r>
      <w:r w:rsidRPr="00AA687A">
        <w:rPr>
          <w:sz w:val="16"/>
        </w:rPr>
        <w:t xml:space="preserve">. Already, </w:t>
      </w:r>
      <w:r w:rsidRPr="00AA687A">
        <w:rPr>
          <w:rStyle w:val="StyleUnderline"/>
        </w:rPr>
        <w:t>Beijing has become more assertive in the</w:t>
      </w:r>
      <w:r w:rsidRPr="00AA687A">
        <w:rPr>
          <w:sz w:val="16"/>
        </w:rPr>
        <w:t xml:space="preserve"> region, claiming contested territory in the South China Sea. And the results of Russia’s military modernization have been on full display in its ongoing intervention in Ukraine.</w:t>
      </w:r>
    </w:p>
    <w:p w14:paraId="1FD2BF6D" w14:textId="77777777" w:rsidR="00E45E99" w:rsidRPr="00AA687A" w:rsidRDefault="00E45E99" w:rsidP="00E45E99">
      <w:pPr>
        <w:rPr>
          <w:sz w:val="16"/>
        </w:rPr>
      </w:pPr>
      <w:r w:rsidRPr="00AA687A">
        <w:rPr>
          <w:sz w:val="16"/>
        </w:rPr>
        <w:t>Moreover, China may have the lead over the United States in</w:t>
      </w:r>
      <w:r w:rsidRPr="00AA687A">
        <w:rPr>
          <w:rStyle w:val="StyleUnderline"/>
        </w:rPr>
        <w:t xml:space="preserve"> </w:t>
      </w:r>
      <w:r w:rsidRPr="007A416C">
        <w:rPr>
          <w:rStyle w:val="StyleUnderline"/>
          <w:highlight w:val="green"/>
        </w:rPr>
        <w:t>emerging tech</w:t>
      </w:r>
      <w:r w:rsidRPr="00AA687A">
        <w:rPr>
          <w:rStyle w:val="StyleUnderline"/>
        </w:rPr>
        <w:t xml:space="preserve">nologies that </w:t>
      </w:r>
      <w:r w:rsidRPr="007A416C">
        <w:rPr>
          <w:rStyle w:val="StyleUnderline"/>
          <w:highlight w:val="green"/>
        </w:rPr>
        <w:t xml:space="preserve">could be </w:t>
      </w:r>
      <w:r w:rsidRPr="007A416C">
        <w:rPr>
          <w:rStyle w:val="Emphasis"/>
          <w:highlight w:val="green"/>
        </w:rPr>
        <w:t>decisive</w:t>
      </w:r>
      <w:r w:rsidRPr="007A416C">
        <w:rPr>
          <w:rStyle w:val="StyleUnderline"/>
          <w:highlight w:val="green"/>
        </w:rPr>
        <w:t xml:space="preserve"> for</w:t>
      </w:r>
      <w:r w:rsidRPr="00AA687A">
        <w:rPr>
          <w:rStyle w:val="StyleUnderline"/>
        </w:rPr>
        <w:t xml:space="preserve"> the </w:t>
      </w:r>
      <w:r w:rsidRPr="007A416C">
        <w:rPr>
          <w:rStyle w:val="StyleUnderline"/>
          <w:highlight w:val="green"/>
        </w:rPr>
        <w:t>future</w:t>
      </w:r>
      <w:r w:rsidRPr="00AA687A">
        <w:rPr>
          <w:rStyle w:val="StyleUnderline"/>
        </w:rPr>
        <w:t xml:space="preserve"> of military acquisitions and </w:t>
      </w:r>
      <w:r w:rsidRPr="007A416C">
        <w:rPr>
          <w:rStyle w:val="Emphasis"/>
          <w:highlight w:val="green"/>
        </w:rPr>
        <w:t>war</w:t>
      </w:r>
      <w:r w:rsidRPr="00AA687A">
        <w:rPr>
          <w:sz w:val="16"/>
          <w:szCs w:val="16"/>
        </w:rPr>
        <w:t>fare</w:t>
      </w:r>
      <w:r w:rsidRPr="00AA687A">
        <w:rPr>
          <w:sz w:val="16"/>
        </w:rPr>
        <w:t xml:space="preserve">, </w:t>
      </w:r>
      <w:r w:rsidRPr="007A416C">
        <w:rPr>
          <w:rStyle w:val="StyleUnderline"/>
          <w:highlight w:val="green"/>
        </w:rPr>
        <w:t>including</w:t>
      </w:r>
      <w:r w:rsidRPr="00AA687A">
        <w:rPr>
          <w:sz w:val="16"/>
        </w:rPr>
        <w:t xml:space="preserve"> 3D printing, hypersonic missiles, </w:t>
      </w:r>
      <w:r w:rsidRPr="007A416C">
        <w:rPr>
          <w:rStyle w:val="Emphasis"/>
          <w:highlight w:val="green"/>
        </w:rPr>
        <w:t>quantum</w:t>
      </w:r>
      <w:r w:rsidRPr="00AA687A">
        <w:rPr>
          <w:sz w:val="16"/>
        </w:rPr>
        <w:t xml:space="preserve"> computing, </w:t>
      </w:r>
      <w:r w:rsidRPr="007A416C">
        <w:rPr>
          <w:rStyle w:val="Emphasis"/>
          <w:highlight w:val="green"/>
        </w:rPr>
        <w:t>5G</w:t>
      </w:r>
      <w:r w:rsidRPr="00AA687A">
        <w:rPr>
          <w:sz w:val="16"/>
        </w:rPr>
        <w:t xml:space="preserve"> wireless connectivity, </w:t>
      </w:r>
      <w:r w:rsidRPr="007A416C">
        <w:rPr>
          <w:rStyle w:val="StyleUnderline"/>
          <w:highlight w:val="green"/>
        </w:rPr>
        <w:t>and</w:t>
      </w:r>
      <w:r w:rsidRPr="00AA687A">
        <w:rPr>
          <w:sz w:val="16"/>
        </w:rPr>
        <w:t xml:space="preserve"> artificial intelligence (</w:t>
      </w:r>
      <w:r w:rsidRPr="007A416C">
        <w:rPr>
          <w:rStyle w:val="Emphasis"/>
          <w:highlight w:val="green"/>
        </w:rPr>
        <w:t>AI</w:t>
      </w:r>
      <w:r w:rsidRPr="00AA687A">
        <w:rPr>
          <w:sz w:val="16"/>
        </w:rPr>
        <w:t>). And Russian President Vladimir Putin is building new unmanned vehicles while ominously declaring, “Whoever leads in AI will rule the world.”</w:t>
      </w:r>
    </w:p>
    <w:p w14:paraId="73067C41" w14:textId="77777777" w:rsidR="00E45E99" w:rsidRPr="00AA687A" w:rsidRDefault="00E45E99" w:rsidP="00E45E99">
      <w:pPr>
        <w:rPr>
          <w:sz w:val="16"/>
        </w:rPr>
      </w:pPr>
      <w:r w:rsidRPr="00AA687A">
        <w:rPr>
          <w:sz w:val="16"/>
        </w:rPr>
        <w:t xml:space="preserve">If China or Russia </w:t>
      </w:r>
      <w:proofErr w:type="gramStart"/>
      <w:r w:rsidRPr="00AA687A">
        <w:rPr>
          <w:sz w:val="16"/>
        </w:rPr>
        <w:t>are able to</w:t>
      </w:r>
      <w:proofErr w:type="gramEnd"/>
      <w:r w:rsidRPr="00AA687A">
        <w:rPr>
          <w:sz w:val="16"/>
        </w:rPr>
        <w:t xml:space="preserve"> incorporate new technologies into their militaries before the United States, then this could lead to the kind of rapid shift in the balance of power that often causes war.</w:t>
      </w:r>
    </w:p>
    <w:p w14:paraId="5AD9CAA3" w14:textId="77777777" w:rsidR="00E45E99" w:rsidRPr="00AA687A" w:rsidRDefault="00E45E99" w:rsidP="00E45E99">
      <w:pPr>
        <w:rPr>
          <w:sz w:val="16"/>
        </w:rPr>
      </w:pPr>
      <w:r w:rsidRPr="007A416C">
        <w:rPr>
          <w:rStyle w:val="StyleUnderline"/>
          <w:highlight w:val="green"/>
        </w:rPr>
        <w:t>If Beijing believes emerging tech</w:t>
      </w:r>
      <w:r w:rsidRPr="00AA687A">
        <w:rPr>
          <w:rStyle w:val="StyleUnderline"/>
        </w:rPr>
        <w:t xml:space="preserve">nologies </w:t>
      </w:r>
      <w:r w:rsidRPr="007A416C">
        <w:rPr>
          <w:rStyle w:val="StyleUnderline"/>
          <w:highlight w:val="green"/>
        </w:rPr>
        <w:t>provide it</w:t>
      </w:r>
      <w:r w:rsidRPr="00AA687A">
        <w:rPr>
          <w:rStyle w:val="StyleUnderline"/>
        </w:rPr>
        <w:t xml:space="preserve"> with </w:t>
      </w:r>
      <w:r w:rsidRPr="007A416C">
        <w:rPr>
          <w:rStyle w:val="StyleUnderline"/>
          <w:highlight w:val="green"/>
        </w:rPr>
        <w:t>a</w:t>
      </w:r>
      <w:r w:rsidRPr="00AA687A">
        <w:rPr>
          <w:rStyle w:val="StyleUnderline"/>
        </w:rPr>
        <w:t xml:space="preserve"> newfound, local </w:t>
      </w:r>
      <w:r w:rsidRPr="007A416C">
        <w:rPr>
          <w:rStyle w:val="StyleUnderline"/>
          <w:highlight w:val="green"/>
        </w:rPr>
        <w:t>military advantage</w:t>
      </w:r>
      <w:r w:rsidRPr="00AA687A">
        <w:rPr>
          <w:rStyle w:val="StyleUnderline"/>
        </w:rPr>
        <w:t xml:space="preserve"> over the United States, for example, </w:t>
      </w:r>
      <w:r w:rsidRPr="007A416C">
        <w:rPr>
          <w:rStyle w:val="StyleUnderline"/>
          <w:highlight w:val="green"/>
        </w:rPr>
        <w:t>it may be</w:t>
      </w:r>
      <w:r w:rsidRPr="00AA687A">
        <w:rPr>
          <w:rStyle w:val="StyleUnderline"/>
        </w:rPr>
        <w:t xml:space="preserve"> more </w:t>
      </w:r>
      <w:r w:rsidRPr="007A416C">
        <w:rPr>
          <w:rStyle w:val="StyleUnderline"/>
          <w:highlight w:val="green"/>
        </w:rPr>
        <w:t>willing</w:t>
      </w:r>
      <w:r w:rsidRPr="00AA687A">
        <w:rPr>
          <w:rStyle w:val="StyleUnderline"/>
        </w:rPr>
        <w:t xml:space="preserve"> than previously </w:t>
      </w:r>
      <w:r w:rsidRPr="007A416C">
        <w:rPr>
          <w:rStyle w:val="Emphasis"/>
          <w:highlight w:val="green"/>
        </w:rPr>
        <w:t>to initiate conflict</w:t>
      </w:r>
      <w:r w:rsidRPr="00AA687A">
        <w:rPr>
          <w:rStyle w:val="Emphasis"/>
        </w:rPr>
        <w:t xml:space="preserve"> over Taiwan</w:t>
      </w:r>
      <w:r w:rsidRPr="00AA687A">
        <w:rPr>
          <w:sz w:val="16"/>
        </w:rPr>
        <w:t>. And if Putin thinks new tech has strengthened his hand, he may be more tempted to launch a Ukraine-style invasion of a NATO member.</w:t>
      </w:r>
    </w:p>
    <w:p w14:paraId="703FC753" w14:textId="77777777" w:rsidR="00E45E99" w:rsidRPr="00AA687A" w:rsidRDefault="00E45E99" w:rsidP="00E45E99">
      <w:pPr>
        <w:rPr>
          <w:rStyle w:val="StyleUnderline"/>
        </w:rPr>
      </w:pPr>
      <w:r w:rsidRPr="00AA687A">
        <w:rPr>
          <w:rStyle w:val="StyleUnderline"/>
        </w:rPr>
        <w:t xml:space="preserve">Either scenario could bring these nuclear powers into direct conflict with the United States, and once nuclear armed states are at war, </w:t>
      </w:r>
      <w:r w:rsidRPr="007A416C">
        <w:rPr>
          <w:rStyle w:val="StyleUnderline"/>
          <w:highlight w:val="green"/>
        </w:rPr>
        <w:t>there is</w:t>
      </w:r>
      <w:r w:rsidRPr="00AA687A">
        <w:rPr>
          <w:rStyle w:val="StyleUnderline"/>
        </w:rPr>
        <w:t xml:space="preserve"> an </w:t>
      </w:r>
      <w:r w:rsidRPr="007A416C">
        <w:rPr>
          <w:rStyle w:val="Emphasis"/>
          <w:highlight w:val="green"/>
        </w:rPr>
        <w:t>inherent risk</w:t>
      </w:r>
      <w:r w:rsidRPr="007A416C">
        <w:rPr>
          <w:rStyle w:val="StyleUnderline"/>
          <w:highlight w:val="green"/>
        </w:rPr>
        <w:t xml:space="preserve"> of </w:t>
      </w:r>
      <w:r w:rsidRPr="007A416C">
        <w:rPr>
          <w:rStyle w:val="Emphasis"/>
          <w:highlight w:val="green"/>
        </w:rPr>
        <w:t>nuclear conflict</w:t>
      </w:r>
      <w:r w:rsidRPr="007A416C">
        <w:rPr>
          <w:rStyle w:val="StyleUnderline"/>
          <w:highlight w:val="green"/>
        </w:rPr>
        <w:t xml:space="preserve"> through</w:t>
      </w:r>
      <w:r w:rsidRPr="00AA687A">
        <w:rPr>
          <w:rStyle w:val="StyleUnderline"/>
        </w:rPr>
        <w:t xml:space="preserve"> limited nuclear war strategies, nuclear </w:t>
      </w:r>
      <w:r w:rsidRPr="00AA687A">
        <w:rPr>
          <w:rStyle w:val="Emphasis"/>
        </w:rPr>
        <w:t>brinkmanship</w:t>
      </w:r>
      <w:r w:rsidRPr="00AA687A">
        <w:rPr>
          <w:rStyle w:val="StyleUnderline"/>
        </w:rPr>
        <w:t xml:space="preserve">, or simple </w:t>
      </w:r>
      <w:r w:rsidRPr="007A416C">
        <w:rPr>
          <w:rStyle w:val="Emphasis"/>
          <w:highlight w:val="green"/>
        </w:rPr>
        <w:t>accident</w:t>
      </w:r>
      <w:r w:rsidRPr="007A416C">
        <w:rPr>
          <w:rStyle w:val="StyleUnderline"/>
          <w:highlight w:val="green"/>
        </w:rPr>
        <w:t xml:space="preserve"> or </w:t>
      </w:r>
      <w:r w:rsidRPr="007A416C">
        <w:rPr>
          <w:rStyle w:val="Emphasis"/>
          <w:highlight w:val="green"/>
        </w:rPr>
        <w:t>inadvertent escalation</w:t>
      </w:r>
      <w:r w:rsidRPr="00AA687A">
        <w:rPr>
          <w:sz w:val="16"/>
        </w:rPr>
        <w:t>.</w:t>
      </w:r>
    </w:p>
    <w:p w14:paraId="59CE9B82" w14:textId="77777777" w:rsidR="00E45E99" w:rsidRPr="00AA687A" w:rsidRDefault="00E45E99" w:rsidP="00E45E99">
      <w:pPr>
        <w:rPr>
          <w:rStyle w:val="StyleUnderline"/>
        </w:rPr>
      </w:pPr>
      <w:r w:rsidRPr="00AA687A">
        <w:rPr>
          <w:sz w:val="16"/>
        </w:rPr>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AA687A">
        <w:rPr>
          <w:rStyle w:val="Emphasis"/>
        </w:rPr>
        <w:t>the solution</w:t>
      </w:r>
      <w:r w:rsidRPr="00AA687A">
        <w:rPr>
          <w:sz w:val="16"/>
        </w:rPr>
        <w:t xml:space="preserve"> is not to preserve second-strike capabilities, but to </w:t>
      </w:r>
      <w:r w:rsidRPr="00AA687A">
        <w:rPr>
          <w:rStyle w:val="Emphasis"/>
        </w:rPr>
        <w:t>preserve prevailing power balances</w:t>
      </w:r>
      <w:r w:rsidRPr="00AA687A">
        <w:rPr>
          <w:rStyle w:val="StyleUnderline"/>
        </w:rPr>
        <w:t xml:space="preserve"> more broadly.</w:t>
      </w:r>
    </w:p>
    <w:p w14:paraId="6630BAD7" w14:textId="77777777" w:rsidR="00E45E99" w:rsidRPr="00AA687A" w:rsidRDefault="00E45E99" w:rsidP="00E45E99">
      <w:pPr>
        <w:rPr>
          <w:sz w:val="16"/>
        </w:rPr>
      </w:pPr>
      <w:r w:rsidRPr="00AA687A">
        <w:rPr>
          <w:sz w:val="16"/>
        </w:rPr>
        <w:t xml:space="preserve">When it comes to new technology, this means that </w:t>
      </w:r>
      <w:r w:rsidRPr="007A416C">
        <w:rPr>
          <w:rStyle w:val="StyleUnderline"/>
          <w:highlight w:val="green"/>
        </w:rPr>
        <w:t>the</w:t>
      </w:r>
      <w:r w:rsidRPr="00AA687A">
        <w:rPr>
          <w:rStyle w:val="StyleUnderline"/>
        </w:rPr>
        <w:t xml:space="preserve"> </w:t>
      </w:r>
      <w:r w:rsidRPr="007A416C">
        <w:rPr>
          <w:rStyle w:val="Emphasis"/>
          <w:highlight w:val="green"/>
        </w:rPr>
        <w:t>U</w:t>
      </w:r>
      <w:r w:rsidRPr="00AA687A">
        <w:rPr>
          <w:sz w:val="16"/>
        </w:rPr>
        <w:t xml:space="preserve">nited </w:t>
      </w:r>
      <w:r w:rsidRPr="007A416C">
        <w:rPr>
          <w:rStyle w:val="Emphasis"/>
          <w:highlight w:val="green"/>
        </w:rPr>
        <w:t>S</w:t>
      </w:r>
      <w:r w:rsidRPr="00AA687A">
        <w:rPr>
          <w:sz w:val="16"/>
        </w:rPr>
        <w:t xml:space="preserve">tates </w:t>
      </w:r>
      <w:r w:rsidRPr="007A416C">
        <w:rPr>
          <w:rStyle w:val="StyleUnderline"/>
          <w:highlight w:val="green"/>
        </w:rPr>
        <w:t>should seek to maintain</w:t>
      </w:r>
      <w:r w:rsidRPr="007A416C">
        <w:rPr>
          <w:sz w:val="16"/>
          <w:highlight w:val="green"/>
        </w:rPr>
        <w:t xml:space="preserve"> </w:t>
      </w:r>
      <w:r w:rsidRPr="007A416C">
        <w:rPr>
          <w:rStyle w:val="StyleUnderline"/>
          <w:highlight w:val="green"/>
        </w:rPr>
        <w:t>an</w:t>
      </w:r>
      <w:r w:rsidRPr="007A416C">
        <w:rPr>
          <w:sz w:val="16"/>
          <w:highlight w:val="green"/>
        </w:rPr>
        <w:t xml:space="preserve"> </w:t>
      </w:r>
      <w:r w:rsidRPr="007A416C">
        <w:rPr>
          <w:rStyle w:val="Emphasis"/>
          <w:highlight w:val="green"/>
        </w:rPr>
        <w:t>innovation edge</w:t>
      </w:r>
      <w:r w:rsidRPr="00AA687A">
        <w:rPr>
          <w:sz w:val="16"/>
        </w:rPr>
        <w:t>. Washington should also work with other states, including its nuclear-armed rivals, to develop a new set of arms control and nonproliferation agreements and export controls to deny these newer and potentially destabilizing technologies to potentially hostile states.</w:t>
      </w:r>
    </w:p>
    <w:p w14:paraId="767CCA88" w14:textId="77777777" w:rsidR="00E45E99" w:rsidRPr="007A416C" w:rsidRDefault="00E45E99" w:rsidP="00E45E99">
      <w:pPr>
        <w:rPr>
          <w:rStyle w:val="Emphasis"/>
          <w:highlight w:val="green"/>
        </w:rPr>
      </w:pPr>
      <w:r w:rsidRPr="00AA687A">
        <w:rPr>
          <w:rStyle w:val="StyleUnderline"/>
        </w:rPr>
        <w:t xml:space="preserve">These are no easy tasks, but the consequences of Washington </w:t>
      </w:r>
      <w:r w:rsidRPr="007A416C">
        <w:rPr>
          <w:rStyle w:val="StyleUnderline"/>
          <w:highlight w:val="green"/>
        </w:rPr>
        <w:t xml:space="preserve">losing the </w:t>
      </w:r>
      <w:r w:rsidRPr="007A416C">
        <w:rPr>
          <w:rStyle w:val="Emphasis"/>
          <w:highlight w:val="green"/>
        </w:rPr>
        <w:t>race for tech</w:t>
      </w:r>
      <w:r w:rsidRPr="00AA687A">
        <w:rPr>
          <w:rStyle w:val="Emphasis"/>
        </w:rPr>
        <w:t xml:space="preserve">nological </w:t>
      </w:r>
      <w:r w:rsidRPr="007A416C">
        <w:rPr>
          <w:rStyle w:val="Emphasis"/>
          <w:highlight w:val="green"/>
        </w:rPr>
        <w:t>superiority</w:t>
      </w:r>
      <w:r w:rsidRPr="00AA687A">
        <w:rPr>
          <w:rStyle w:val="StyleUnderline"/>
        </w:rPr>
        <w:t xml:space="preserve"> to its autocratic challengers just might </w:t>
      </w:r>
      <w:r w:rsidRPr="007A416C">
        <w:rPr>
          <w:rStyle w:val="StyleUnderline"/>
          <w:highlight w:val="green"/>
        </w:rPr>
        <w:t xml:space="preserve">mean </w:t>
      </w:r>
      <w:r w:rsidRPr="007A416C">
        <w:rPr>
          <w:rStyle w:val="Emphasis"/>
          <w:highlight w:val="green"/>
        </w:rPr>
        <w:t>nuclear Armageddon</w:t>
      </w:r>
    </w:p>
    <w:p w14:paraId="2C72A9FC" w14:textId="77777777" w:rsidR="00E45E99" w:rsidRPr="00AA687A" w:rsidRDefault="00E45E99" w:rsidP="00E45E99"/>
    <w:p w14:paraId="45EFF5A6" w14:textId="77777777" w:rsidR="00E45E99" w:rsidRPr="001C4F77" w:rsidRDefault="00E45E99" w:rsidP="00E45E99"/>
    <w:p w14:paraId="21AFB7A0" w14:textId="77777777" w:rsidR="00E45E99" w:rsidRDefault="00E45E99" w:rsidP="00E45E99">
      <w:pPr>
        <w:pStyle w:val="Heading1"/>
      </w:pPr>
      <w:r>
        <w:t>Case</w:t>
      </w:r>
    </w:p>
    <w:p w14:paraId="6D243230" w14:textId="77777777" w:rsidR="00E45E99" w:rsidRDefault="00E45E99" w:rsidP="00E45E99">
      <w:pPr>
        <w:pStyle w:val="Heading2"/>
      </w:pPr>
      <w:r>
        <w:t>ADV 1</w:t>
      </w:r>
    </w:p>
    <w:p w14:paraId="20A65D11" w14:textId="77777777" w:rsidR="00E45E99" w:rsidRDefault="00E45E99" w:rsidP="00E45E99">
      <w:pPr>
        <w:pStyle w:val="Heading3"/>
      </w:pPr>
      <w:r>
        <w:t>Alt causes---1NC</w:t>
      </w:r>
    </w:p>
    <w:p w14:paraId="294D11F2" w14:textId="77777777" w:rsidR="00E45E99" w:rsidRPr="00CF1DF2" w:rsidRDefault="00E45E99" w:rsidP="00E45E99">
      <w:pPr>
        <w:pStyle w:val="Heading4"/>
      </w:pPr>
      <w:r>
        <w:t>Kessler is inevitable</w:t>
      </w:r>
    </w:p>
    <w:p w14:paraId="0CB6304F" w14:textId="77777777" w:rsidR="00E45E99" w:rsidRPr="00104F04" w:rsidRDefault="00E45E99" w:rsidP="00E45E99">
      <w:pPr>
        <w:rPr>
          <w:sz w:val="16"/>
        </w:rPr>
      </w:pPr>
      <w:r w:rsidRPr="00104F04">
        <w:rPr>
          <w:b/>
          <w:bCs/>
        </w:rPr>
        <w:t>Wild 15</w:t>
      </w:r>
      <w:r w:rsidRPr="00104F04">
        <w:rPr>
          <w:sz w:val="16"/>
        </w:rPr>
        <w:t xml:space="preserve"> (Jim Wild, Professor of Space Physics at Lancaster University, “With So Much Vested </w:t>
      </w:r>
      <w:proofErr w:type="gramStart"/>
      <w:r w:rsidRPr="00104F04">
        <w:rPr>
          <w:sz w:val="16"/>
        </w:rPr>
        <w:t>In</w:t>
      </w:r>
      <w:proofErr w:type="gramEnd"/>
      <w:r w:rsidRPr="00104F04">
        <w:rPr>
          <w:sz w:val="16"/>
        </w:rPr>
        <w:t xml:space="preserve"> Satellites, </w:t>
      </w:r>
      <w:r w:rsidRPr="007A416C">
        <w:rPr>
          <w:rStyle w:val="StyleUnderline"/>
          <w:highlight w:val="green"/>
        </w:rPr>
        <w:t>Solar Storms</w:t>
      </w:r>
      <w:r w:rsidRPr="00104F04">
        <w:rPr>
          <w:sz w:val="16"/>
        </w:rPr>
        <w:t xml:space="preserve"> Could Bring Life To A Standstill,” July 30, 2015, https://theconversation.com/with-so-much-vested-in-satellites-solar-storms-could-bring-life-to-a-standstill-45204)</w:t>
      </w:r>
    </w:p>
    <w:p w14:paraId="4467ED70" w14:textId="77777777" w:rsidR="00E45E99" w:rsidRPr="00CF1DF2" w:rsidRDefault="00E45E99" w:rsidP="00E45E99">
      <w:pPr>
        <w:rPr>
          <w:sz w:val="16"/>
        </w:rPr>
      </w:pPr>
      <w:r w:rsidRPr="00CF1DF2">
        <w:rPr>
          <w:rStyle w:val="StyleUnderline"/>
        </w:rPr>
        <w:t xml:space="preserve">These </w:t>
      </w:r>
      <w:r w:rsidRPr="00104F04">
        <w:rPr>
          <w:rStyle w:val="StyleUnderline"/>
        </w:rPr>
        <w:t xml:space="preserve">can </w:t>
      </w:r>
      <w:r w:rsidRPr="007A416C">
        <w:rPr>
          <w:rStyle w:val="StyleUnderline"/>
          <w:highlight w:val="green"/>
        </w:rPr>
        <w:t>disrupt satellite operations</w:t>
      </w:r>
      <w:r w:rsidRPr="00CF1DF2">
        <w:rPr>
          <w:sz w:val="16"/>
        </w:rPr>
        <w:t xml:space="preserve"> by </w:t>
      </w:r>
      <w:r w:rsidRPr="00CF1DF2">
        <w:rPr>
          <w:rStyle w:val="StyleUnderline"/>
        </w:rPr>
        <w:t>depositing electrical charge within the on-board electronics</w:t>
      </w:r>
      <w:r w:rsidRPr="00CF1DF2">
        <w:rPr>
          <w:sz w:val="16"/>
        </w:rPr>
        <w:t xml:space="preserve">, triggering phantom </w:t>
      </w:r>
      <w:proofErr w:type="gramStart"/>
      <w:r w:rsidRPr="00CF1DF2">
        <w:rPr>
          <w:sz w:val="16"/>
        </w:rPr>
        <w:t>commands</w:t>
      </w:r>
      <w:proofErr w:type="gramEnd"/>
      <w:r w:rsidRPr="00CF1DF2">
        <w:rPr>
          <w:sz w:val="16"/>
        </w:rPr>
        <w:t xml:space="preserve"> or </w:t>
      </w:r>
      <w:r w:rsidRPr="000D6568">
        <w:rPr>
          <w:rStyle w:val="StyleUnderline"/>
        </w:rPr>
        <w:t>overloading</w:t>
      </w:r>
      <w:r w:rsidRPr="00CF1DF2">
        <w:rPr>
          <w:sz w:val="16"/>
        </w:rPr>
        <w:t xml:space="preserve"> and damaging </w:t>
      </w:r>
      <w:r w:rsidRPr="00CF1DF2">
        <w:rPr>
          <w:rStyle w:val="StyleUnderline"/>
        </w:rPr>
        <w:t xml:space="preserve">sensitive </w:t>
      </w:r>
      <w:r w:rsidRPr="000D6568">
        <w:rPr>
          <w:rStyle w:val="StyleUnderline"/>
        </w:rPr>
        <w:t>components</w:t>
      </w:r>
      <w:r w:rsidRPr="00CF1DF2">
        <w:rPr>
          <w:sz w:val="16"/>
        </w:rPr>
        <w:t xml:space="preserve">. The effects of </w:t>
      </w:r>
      <w:r w:rsidRPr="00CF1DF2">
        <w:rPr>
          <w:rStyle w:val="StyleUnderline"/>
        </w:rPr>
        <w:t>space weather</w:t>
      </w:r>
      <w:r w:rsidRPr="00CF1DF2">
        <w:rPr>
          <w:sz w:val="16"/>
        </w:rPr>
        <w:t xml:space="preserve"> on the Earth’s upper atmosphere </w:t>
      </w:r>
      <w:r w:rsidRPr="00CF1DF2">
        <w:rPr>
          <w:rStyle w:val="StyleUnderline"/>
        </w:rPr>
        <w:t>disrupts radio signals</w:t>
      </w:r>
      <w:r w:rsidRPr="00CF1DF2">
        <w:rPr>
          <w:sz w:val="16"/>
        </w:rPr>
        <w:t xml:space="preserve"> transmitted by navigation satellites, potentially introducing positioning errors or, in more severe cases, </w:t>
      </w:r>
      <w:r w:rsidRPr="007A416C">
        <w:rPr>
          <w:rStyle w:val="Emphasis"/>
          <w:highlight w:val="green"/>
        </w:rPr>
        <w:t>rendering them unusable</w:t>
      </w:r>
      <w:r w:rsidRPr="007A416C">
        <w:rPr>
          <w:sz w:val="16"/>
          <w:highlight w:val="green"/>
        </w:rPr>
        <w:t>.</w:t>
      </w:r>
    </w:p>
    <w:p w14:paraId="620CB801" w14:textId="77777777" w:rsidR="00E45E99" w:rsidRPr="00CF1DF2" w:rsidRDefault="00E45E99" w:rsidP="00E45E99">
      <w:pPr>
        <w:rPr>
          <w:sz w:val="16"/>
        </w:rPr>
      </w:pPr>
      <w:r w:rsidRPr="000D6568">
        <w:rPr>
          <w:rStyle w:val="StyleUnderline"/>
        </w:rPr>
        <w:t xml:space="preserve">These are </w:t>
      </w:r>
      <w:r w:rsidRPr="000D6568">
        <w:rPr>
          <w:rStyle w:val="Emphasis"/>
        </w:rPr>
        <w:t>not theoretical</w:t>
      </w:r>
      <w:r w:rsidRPr="00CF1DF2">
        <w:rPr>
          <w:sz w:val="16"/>
        </w:rPr>
        <w:t xml:space="preserve"> hazards: in recent decades, solar storms have caused </w:t>
      </w:r>
      <w:r w:rsidRPr="007A416C">
        <w:rPr>
          <w:rStyle w:val="StyleUnderline"/>
          <w:highlight w:val="green"/>
        </w:rPr>
        <w:t>outages for</w:t>
      </w:r>
      <w:r w:rsidRPr="000D6568">
        <w:rPr>
          <w:rStyle w:val="StyleUnderline"/>
        </w:rPr>
        <w:t xml:space="preserve"> </w:t>
      </w:r>
      <w:proofErr w:type="gramStart"/>
      <w:r w:rsidRPr="000D6568">
        <w:rPr>
          <w:rStyle w:val="StyleUnderline"/>
        </w:rPr>
        <w:t>a number of</w:t>
      </w:r>
      <w:proofErr w:type="gramEnd"/>
      <w:r w:rsidRPr="000D6568">
        <w:rPr>
          <w:rStyle w:val="StyleUnderline"/>
        </w:rPr>
        <w:t xml:space="preserve"> </w:t>
      </w:r>
      <w:r w:rsidRPr="007A416C">
        <w:rPr>
          <w:rStyle w:val="StyleUnderline"/>
          <w:highlight w:val="green"/>
        </w:rPr>
        <w:t>satellites</w:t>
      </w:r>
      <w:r w:rsidRPr="00CF1DF2">
        <w:rPr>
          <w:sz w:val="16"/>
        </w:rPr>
        <w:t xml:space="preserve"> services – and a handful of satellites have been lost altogether. These </w:t>
      </w:r>
      <w:r w:rsidRPr="007A416C">
        <w:rPr>
          <w:rStyle w:val="Emphasis"/>
          <w:highlight w:val="green"/>
        </w:rPr>
        <w:t>were costly</w:t>
      </w:r>
      <w:r w:rsidRPr="00CF1DF2">
        <w:rPr>
          <w:rStyle w:val="Emphasis"/>
        </w:rPr>
        <w:t xml:space="preserve"> events</w:t>
      </w:r>
      <w:r w:rsidRPr="00CF1DF2">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1CFBE1CC" w14:textId="77777777" w:rsidR="00E45E99" w:rsidRPr="00CF1DF2" w:rsidRDefault="00E45E99" w:rsidP="00E45E99">
      <w:r w:rsidRPr="00CF1DF2">
        <w:t xml:space="preserve">When Space Weather Becomes </w:t>
      </w:r>
      <w:proofErr w:type="gramStart"/>
      <w:r w:rsidRPr="00CF1DF2">
        <w:t>A</w:t>
      </w:r>
      <w:proofErr w:type="gramEnd"/>
      <w:r w:rsidRPr="00CF1DF2">
        <w:t xml:space="preserve"> Hurricane</w:t>
      </w:r>
    </w:p>
    <w:p w14:paraId="06120403" w14:textId="77777777" w:rsidR="00E45E99" w:rsidRPr="00CF1DF2" w:rsidRDefault="00E45E99" w:rsidP="00E45E99">
      <w:pPr>
        <w:rPr>
          <w:sz w:val="16"/>
          <w:szCs w:val="16"/>
        </w:rPr>
      </w:pPr>
      <w:r w:rsidRPr="00CF1DF2">
        <w:rPr>
          <w:sz w:val="16"/>
          <w:szCs w:val="16"/>
        </w:rPr>
        <w:t xml:space="preserve">The largest solar storm on record was the Carrington event in September 1859, named after the British astronomer who observed it. </w:t>
      </w:r>
      <w:proofErr w:type="gramStart"/>
      <w:r w:rsidRPr="00CF1DF2">
        <w:rPr>
          <w:sz w:val="16"/>
          <w:szCs w:val="16"/>
        </w:rPr>
        <w:t>Of course</w:t>
      </w:r>
      <w:proofErr w:type="gramEnd"/>
      <w:r w:rsidRPr="00CF1DF2">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7C30A3B4" w14:textId="77777777" w:rsidR="00E45E99" w:rsidRPr="00A747DA" w:rsidRDefault="00E45E99" w:rsidP="00E45E99">
      <w:pPr>
        <w:rPr>
          <w:sz w:val="16"/>
        </w:rPr>
      </w:pPr>
      <w:r w:rsidRPr="00CF1DF2">
        <w:rPr>
          <w:sz w:val="16"/>
        </w:rPr>
        <w:t xml:space="preserve">Statistical analysis of this and other severe solar storms suggests that </w:t>
      </w:r>
      <w:r w:rsidRPr="000D6568">
        <w:rPr>
          <w:rStyle w:val="StyleUnderline"/>
        </w:rPr>
        <w:t xml:space="preserve">we can </w:t>
      </w:r>
      <w:r w:rsidRPr="007A416C">
        <w:rPr>
          <w:rStyle w:val="StyleUnderline"/>
          <w:highlight w:val="green"/>
        </w:rPr>
        <w:t>expect</w:t>
      </w:r>
      <w:r w:rsidRPr="00CF1DF2">
        <w:rPr>
          <w:rStyle w:val="StyleUnderline"/>
        </w:rPr>
        <w:t xml:space="preserve"> an event of </w:t>
      </w:r>
      <w:r w:rsidRPr="000D6568">
        <w:rPr>
          <w:rStyle w:val="StyleUnderline"/>
        </w:rPr>
        <w:t xml:space="preserve">this </w:t>
      </w:r>
      <w:r w:rsidRPr="007A416C">
        <w:rPr>
          <w:rStyle w:val="StyleUnderline"/>
          <w:highlight w:val="green"/>
        </w:rPr>
        <w:t>magnitude once every few hundred years</w:t>
      </w:r>
      <w:r w:rsidRPr="00CF1DF2">
        <w:rPr>
          <w:sz w:val="16"/>
        </w:rPr>
        <w:t xml:space="preserve"> – </w:t>
      </w:r>
      <w:r w:rsidRPr="007A416C">
        <w:rPr>
          <w:rStyle w:val="StyleUnderline"/>
          <w:highlight w:val="green"/>
        </w:rPr>
        <w:t>it’s a question of “</w:t>
      </w:r>
      <w:r w:rsidRPr="007A416C">
        <w:rPr>
          <w:rStyle w:val="Emphasis"/>
          <w:highlight w:val="green"/>
        </w:rPr>
        <w:t>when</w:t>
      </w:r>
      <w:r w:rsidRPr="007A416C">
        <w:rPr>
          <w:rStyle w:val="StyleUnderline"/>
          <w:highlight w:val="green"/>
        </w:rPr>
        <w:t xml:space="preserve">” </w:t>
      </w:r>
      <w:r w:rsidRPr="007A416C">
        <w:rPr>
          <w:rStyle w:val="Emphasis"/>
          <w:highlight w:val="green"/>
        </w:rPr>
        <w:t>rather than “if”</w:t>
      </w:r>
      <w:r w:rsidRPr="007A416C">
        <w:rPr>
          <w:rStyle w:val="StyleUnderline"/>
          <w:highlight w:val="green"/>
        </w:rPr>
        <w:t>.</w:t>
      </w:r>
      <w:r w:rsidRPr="00CF1DF2">
        <w:rPr>
          <w:sz w:val="16"/>
        </w:rPr>
        <w:t xml:space="preserve"> A 2007 study estimated </w:t>
      </w:r>
      <w:r w:rsidRPr="000D6568">
        <w:rPr>
          <w:rStyle w:val="StyleUnderline"/>
        </w:rPr>
        <w:t>a Carrington event today would cause</w:t>
      </w:r>
      <w:r w:rsidRPr="00CF1DF2">
        <w:rPr>
          <w:rStyle w:val="StyleUnderline"/>
        </w:rPr>
        <w:t xml:space="preserve"> US$</w:t>
      </w:r>
      <w:r w:rsidRPr="000D6568">
        <w:rPr>
          <w:rStyle w:val="StyleUnderline"/>
        </w:rPr>
        <w:t>30 billion in losses</w:t>
      </w:r>
      <w:r w:rsidRPr="00CF1DF2">
        <w:rPr>
          <w:rStyle w:val="StyleUnderline"/>
        </w:rPr>
        <w:t xml:space="preserve"> for satellite operators and threaten vital infrastructure in space</w:t>
      </w:r>
      <w:r w:rsidRPr="00CF1DF2">
        <w:rPr>
          <w:sz w:val="16"/>
        </w:rPr>
        <w:t xml:space="preserve"> and here on the ground. It’s a risk taken sufficiently seriously that it appears on the UK National Risk Register and has led the government to draw up its preparedness </w:t>
      </w:r>
      <w:proofErr w:type="spellStart"/>
      <w:r w:rsidRPr="00CF1DF2">
        <w:rPr>
          <w:sz w:val="16"/>
        </w:rPr>
        <w:t>programme</w:t>
      </w:r>
      <w:proofErr w:type="spellEnd"/>
      <w:r w:rsidRPr="00CF1DF2">
        <w:rPr>
          <w:sz w:val="16"/>
        </w:rPr>
        <w:t>.</w:t>
      </w:r>
    </w:p>
    <w:p w14:paraId="71052E91" w14:textId="77777777" w:rsidR="00E45E99" w:rsidRPr="004240D1" w:rsidRDefault="00E45E99" w:rsidP="00E45E99">
      <w:pPr>
        <w:pStyle w:val="Heading4"/>
      </w:pPr>
      <w:r>
        <w:t>EMP attacks are coming and wreck satellites</w:t>
      </w:r>
    </w:p>
    <w:p w14:paraId="6ED86C61" w14:textId="77777777" w:rsidR="00E45E99" w:rsidRPr="00412408" w:rsidRDefault="00E45E99" w:rsidP="00E45E99">
      <w:r w:rsidRPr="00412408">
        <w:rPr>
          <w:rStyle w:val="Style13ptBold"/>
        </w:rPr>
        <w:t>Graham 19</w:t>
      </w:r>
      <w:r w:rsidRPr="00412408">
        <w:t xml:space="preserve"> (William Graham, Chairman of the Congressional EMP Commission, White House Science Advisor to President Reagan, Ambassador R. James Woolsey, CIA Director and Senior Advisor to the Congressional EMP Commission, and Peter Vincent Pry, Chief of Staff of the Congressional EMP Commission, </w:t>
      </w:r>
      <w:proofErr w:type="gramStart"/>
      <w:r w:rsidRPr="00412408">
        <w:t>Served</w:t>
      </w:r>
      <w:proofErr w:type="gramEnd"/>
      <w:r w:rsidRPr="00412408">
        <w:t xml:space="preserve"> on the Staffs of the House Armed Services Committee and the CIA, “The EMP Executive Order — Where Were Bush and Obama?</w:t>
      </w:r>
      <w:r>
        <w:t xml:space="preserve">” The National Review. May 3, 2019. </w:t>
      </w:r>
      <w:hyperlink r:id="rId19" w:history="1">
        <w:r w:rsidRPr="00412408">
          <w:rPr>
            <w:rStyle w:val="Hyperlink"/>
          </w:rPr>
          <w:t>https://www.nationalreview.com/2019/05/emp-executive-order-trump-administration-takes-threat-seriously/</w:t>
        </w:r>
      </w:hyperlink>
      <w:r w:rsidRPr="00412408">
        <w:t>) [language modified]</w:t>
      </w:r>
    </w:p>
    <w:p w14:paraId="7FC2C13E" w14:textId="77777777" w:rsidR="00E45E99" w:rsidRPr="00412408" w:rsidRDefault="00E45E99" w:rsidP="00E45E99">
      <w:pPr>
        <w:rPr>
          <w:sz w:val="16"/>
          <w:szCs w:val="16"/>
        </w:rPr>
      </w:pPr>
      <w:r w:rsidRPr="00412408">
        <w:rPr>
          <w:sz w:val="16"/>
          <w:szCs w:val="16"/>
        </w:rPr>
        <w:t>A threat that could literally mean the end of civilization is finally getting the attention it needs under Trump.</w:t>
      </w:r>
    </w:p>
    <w:p w14:paraId="6D7C590A" w14:textId="77777777" w:rsidR="00E45E99" w:rsidRPr="00412408" w:rsidRDefault="00E45E99" w:rsidP="00E45E99">
      <w:pPr>
        <w:rPr>
          <w:sz w:val="16"/>
          <w:szCs w:val="16"/>
        </w:rPr>
      </w:pPr>
      <w:r w:rsidRPr="00412408">
        <w:rPr>
          <w:sz w:val="16"/>
          <w:szCs w:val="16"/>
        </w:rPr>
        <w:t>Washington and the press call almost everything an “existential threat” these days. But the threat from a natural or man-made electromagnetic pulse (EMP) really is one, as our congressional commission reported in 2017:</w:t>
      </w:r>
    </w:p>
    <w:p w14:paraId="5670B5AA" w14:textId="77777777" w:rsidR="00E45E99" w:rsidRPr="00412408" w:rsidRDefault="00E45E99" w:rsidP="00E45E99">
      <w:pPr>
        <w:ind w:left="720"/>
        <w:rPr>
          <w:sz w:val="16"/>
        </w:rPr>
      </w:pPr>
      <w:r w:rsidRPr="00932801">
        <w:rPr>
          <w:sz w:val="16"/>
          <w:szCs w:val="16"/>
        </w:rPr>
        <w:t>The critical national infrastructure in the United States faces a present and continuing existential threat from combined-arms warfare, including cyber and manmade electromagnetic pulse (EMP) attack, as</w:t>
      </w:r>
      <w:r w:rsidRPr="00412408">
        <w:rPr>
          <w:sz w:val="16"/>
        </w:rPr>
        <w:t xml:space="preserve"> well as EMP from a solar superstorm. During the Cold War, the U.S. was primarily concerned about an EMP attack generated by a high-altitude nuclear weapon as a tactic by which the Soviet Union could suppress the U.S. national command authority and the ability to respond to a nuclear attack — and thus negate the deterrence value of assured nuclear retaliation. </w:t>
      </w:r>
      <w:r w:rsidRPr="00DF4CF0">
        <w:rPr>
          <w:rStyle w:val="StyleUnderline"/>
        </w:rPr>
        <w:t xml:space="preserve">Within the </w:t>
      </w:r>
      <w:r w:rsidRPr="00DF4CF0">
        <w:rPr>
          <w:rStyle w:val="Emphasis"/>
        </w:rPr>
        <w:t>last decade</w:t>
      </w:r>
      <w:r w:rsidRPr="004240D1">
        <w:rPr>
          <w:rStyle w:val="StyleUnderline"/>
        </w:rPr>
        <w:t xml:space="preserve">, </w:t>
      </w:r>
      <w:proofErr w:type="gramStart"/>
      <w:r w:rsidRPr="004240D1">
        <w:rPr>
          <w:rStyle w:val="StyleUnderline"/>
        </w:rPr>
        <w:t>newly-armed</w:t>
      </w:r>
      <w:proofErr w:type="gramEnd"/>
      <w:r w:rsidRPr="004240D1">
        <w:rPr>
          <w:rStyle w:val="StyleUnderline"/>
        </w:rPr>
        <w:t xml:space="preserve"> </w:t>
      </w:r>
      <w:r w:rsidRPr="007A416C">
        <w:rPr>
          <w:rStyle w:val="StyleUnderline"/>
          <w:highlight w:val="green"/>
        </w:rPr>
        <w:t>adversaries</w:t>
      </w:r>
      <w:r w:rsidRPr="00DF4CF0">
        <w:rPr>
          <w:rStyle w:val="StyleUnderline"/>
        </w:rPr>
        <w:t xml:space="preserve">, including North Korea, </w:t>
      </w:r>
      <w:r w:rsidRPr="007A416C">
        <w:rPr>
          <w:rStyle w:val="StyleUnderline"/>
          <w:highlight w:val="green"/>
        </w:rPr>
        <w:t>have been developing</w:t>
      </w:r>
      <w:r w:rsidRPr="004240D1">
        <w:rPr>
          <w:rStyle w:val="StyleUnderline"/>
        </w:rPr>
        <w:t xml:space="preserve"> the </w:t>
      </w:r>
      <w:r w:rsidRPr="00DF4CF0">
        <w:rPr>
          <w:rStyle w:val="StyleUnderline"/>
        </w:rPr>
        <w:t>ability</w:t>
      </w:r>
      <w:r w:rsidRPr="004240D1">
        <w:rPr>
          <w:rStyle w:val="StyleUnderline"/>
        </w:rPr>
        <w:t xml:space="preserve"> and threatening </w:t>
      </w:r>
      <w:r w:rsidRPr="00DF4CF0">
        <w:rPr>
          <w:rStyle w:val="StyleUnderline"/>
        </w:rPr>
        <w:t>to carry out</w:t>
      </w:r>
      <w:r w:rsidRPr="004240D1">
        <w:rPr>
          <w:rStyle w:val="StyleUnderline"/>
        </w:rPr>
        <w:t xml:space="preserve"> an </w:t>
      </w:r>
      <w:r w:rsidRPr="007A416C">
        <w:rPr>
          <w:rStyle w:val="StyleUnderline"/>
          <w:highlight w:val="green"/>
        </w:rPr>
        <w:t>EMP</w:t>
      </w:r>
      <w:r w:rsidRPr="004240D1">
        <w:rPr>
          <w:rStyle w:val="StyleUnderline"/>
        </w:rPr>
        <w:t xml:space="preserve"> attack against the </w:t>
      </w:r>
      <w:r w:rsidRPr="004240D1">
        <w:rPr>
          <w:rStyle w:val="Emphasis"/>
        </w:rPr>
        <w:t>U</w:t>
      </w:r>
      <w:r w:rsidRPr="00412408">
        <w:rPr>
          <w:sz w:val="16"/>
        </w:rPr>
        <w:t xml:space="preserve">nited </w:t>
      </w:r>
      <w:r w:rsidRPr="004240D1">
        <w:rPr>
          <w:rStyle w:val="Emphasis"/>
        </w:rPr>
        <w:t>S</w:t>
      </w:r>
      <w:r w:rsidRPr="00412408">
        <w:rPr>
          <w:sz w:val="16"/>
        </w:rPr>
        <w:t>tates.</w:t>
      </w:r>
    </w:p>
    <w:p w14:paraId="3CF61D4A" w14:textId="77777777" w:rsidR="00E45E99" w:rsidRPr="00412408" w:rsidRDefault="00E45E99" w:rsidP="00E45E99">
      <w:pPr>
        <w:rPr>
          <w:sz w:val="16"/>
          <w:szCs w:val="16"/>
        </w:rPr>
      </w:pPr>
      <w:r w:rsidRPr="00412408">
        <w:rPr>
          <w:sz w:val="16"/>
          <w:szCs w:val="16"/>
        </w:rPr>
        <w:t>The bottom line:</w:t>
      </w:r>
    </w:p>
    <w:p w14:paraId="48CE7440" w14:textId="77777777" w:rsidR="00E45E99" w:rsidRPr="00412408" w:rsidRDefault="00E45E99" w:rsidP="00E45E99">
      <w:pPr>
        <w:ind w:left="720"/>
        <w:rPr>
          <w:sz w:val="16"/>
          <w:szCs w:val="16"/>
        </w:rPr>
      </w:pPr>
      <w:r w:rsidRPr="00412408">
        <w:rPr>
          <w:sz w:val="16"/>
          <w:szCs w:val="16"/>
        </w:rPr>
        <w:t xml:space="preserve">Such an attack would give countries that have only a small number of nuclear weapons the ability to cause widespread, long-lasting damage to critical national infrastructures, to the United States itself as a viable country, and to the survival of </w:t>
      </w:r>
      <w:proofErr w:type="gramStart"/>
      <w:r w:rsidRPr="00412408">
        <w:rPr>
          <w:sz w:val="16"/>
          <w:szCs w:val="16"/>
        </w:rPr>
        <w:t>a majority of</w:t>
      </w:r>
      <w:proofErr w:type="gramEnd"/>
      <w:r w:rsidRPr="00412408">
        <w:rPr>
          <w:sz w:val="16"/>
          <w:szCs w:val="16"/>
        </w:rPr>
        <w:t xml:space="preserve"> its population.</w:t>
      </w:r>
    </w:p>
    <w:p w14:paraId="334EA952" w14:textId="77777777" w:rsidR="00E45E99" w:rsidRPr="00412408" w:rsidRDefault="00E45E99" w:rsidP="00E45E99">
      <w:pPr>
        <w:ind w:left="720"/>
        <w:rPr>
          <w:sz w:val="16"/>
        </w:rPr>
      </w:pPr>
      <w:r w:rsidRPr="00412408">
        <w:rPr>
          <w:sz w:val="16"/>
        </w:rPr>
        <w:t xml:space="preserve">The EMP Commission warns that potential </w:t>
      </w:r>
      <w:r w:rsidRPr="004240D1">
        <w:rPr>
          <w:rStyle w:val="StyleUnderline"/>
        </w:rPr>
        <w:t>adversaries are developing a revolutionary new way of warfare combining cyber-attacks, sabotage, and nuclear EMP attack</w:t>
      </w:r>
      <w:r w:rsidRPr="00412408">
        <w:rPr>
          <w:sz w:val="16"/>
        </w:rPr>
        <w:t xml:space="preserve"> against national electric grids and other critical infrastructures to achieve quick and decisive victory:</w:t>
      </w:r>
    </w:p>
    <w:p w14:paraId="6BC2821B" w14:textId="77777777" w:rsidR="00E45E99" w:rsidRPr="00412408" w:rsidRDefault="00E45E99" w:rsidP="00E45E99">
      <w:pPr>
        <w:ind w:left="720"/>
        <w:rPr>
          <w:sz w:val="16"/>
        </w:rPr>
      </w:pPr>
      <w:r w:rsidRPr="00412408">
        <w:rPr>
          <w:sz w:val="16"/>
        </w:rPr>
        <w:t xml:space="preserve">Combined-Arms Cyber Warfare, as </w:t>
      </w:r>
      <w:r w:rsidRPr="00C12B56">
        <w:rPr>
          <w:rStyle w:val="StyleUnderline"/>
        </w:rPr>
        <w:t xml:space="preserve">planned by </w:t>
      </w:r>
      <w:r w:rsidRPr="007A416C">
        <w:rPr>
          <w:rStyle w:val="Emphasis"/>
          <w:highlight w:val="green"/>
        </w:rPr>
        <w:t>Russia</w:t>
      </w:r>
      <w:r w:rsidRPr="007A416C">
        <w:rPr>
          <w:rStyle w:val="StyleUnderline"/>
          <w:highlight w:val="green"/>
        </w:rPr>
        <w:t xml:space="preserve">, </w:t>
      </w:r>
      <w:r w:rsidRPr="007A416C">
        <w:rPr>
          <w:rStyle w:val="Emphasis"/>
          <w:highlight w:val="green"/>
        </w:rPr>
        <w:t>China</w:t>
      </w:r>
      <w:r w:rsidRPr="00C12B56">
        <w:rPr>
          <w:rStyle w:val="StyleUnderline"/>
        </w:rPr>
        <w:t xml:space="preserve">, </w:t>
      </w:r>
      <w:r w:rsidRPr="00C12B56">
        <w:rPr>
          <w:rStyle w:val="Emphasis"/>
        </w:rPr>
        <w:t xml:space="preserve">North </w:t>
      </w:r>
      <w:r w:rsidRPr="007A416C">
        <w:rPr>
          <w:rStyle w:val="Emphasis"/>
          <w:highlight w:val="green"/>
        </w:rPr>
        <w:t>Korea</w:t>
      </w:r>
      <w:r w:rsidRPr="007A416C">
        <w:rPr>
          <w:rStyle w:val="StyleUnderline"/>
          <w:highlight w:val="green"/>
        </w:rPr>
        <w:t xml:space="preserve">, and </w:t>
      </w:r>
      <w:r w:rsidRPr="007A416C">
        <w:rPr>
          <w:rStyle w:val="Emphasis"/>
          <w:highlight w:val="green"/>
        </w:rPr>
        <w:t>Iran</w:t>
      </w:r>
      <w:r w:rsidRPr="007A416C">
        <w:rPr>
          <w:rStyle w:val="StyleUnderline"/>
          <w:highlight w:val="green"/>
        </w:rPr>
        <w:t>, may</w:t>
      </w:r>
      <w:r w:rsidRPr="004240D1">
        <w:rPr>
          <w:rStyle w:val="StyleUnderline"/>
        </w:rPr>
        <w:t xml:space="preserve"> use</w:t>
      </w:r>
      <w:r w:rsidRPr="00412408">
        <w:rPr>
          <w:sz w:val="16"/>
        </w:rPr>
        <w:t xml:space="preserve"> combinations of cyber-, sabotage-, and ultimately nuclear </w:t>
      </w:r>
      <w:r w:rsidRPr="004240D1">
        <w:rPr>
          <w:rStyle w:val="StyleUnderline"/>
        </w:rPr>
        <w:t>EMP</w:t>
      </w:r>
      <w:r w:rsidRPr="00412408">
        <w:rPr>
          <w:sz w:val="16"/>
        </w:rPr>
        <w:t xml:space="preserve">-attack to impair the United States quickly and decisively by </w:t>
      </w:r>
      <w:r w:rsidRPr="007A416C">
        <w:rPr>
          <w:rStyle w:val="StyleUnderline"/>
          <w:highlight w:val="green"/>
        </w:rPr>
        <w:t>black</w:t>
      </w:r>
      <w:r w:rsidRPr="00DF4CF0">
        <w:rPr>
          <w:rStyle w:val="StyleUnderline"/>
          <w:sz w:val="16"/>
          <w:szCs w:val="16"/>
          <w:u w:val="none"/>
        </w:rPr>
        <w:t>ing-</w:t>
      </w:r>
      <w:r w:rsidRPr="007A416C">
        <w:rPr>
          <w:rStyle w:val="StyleUnderline"/>
          <w:highlight w:val="green"/>
        </w:rPr>
        <w:t>out</w:t>
      </w:r>
      <w:r w:rsidRPr="004240D1">
        <w:rPr>
          <w:rStyle w:val="StyleUnderline"/>
        </w:rPr>
        <w:t xml:space="preserve"> large portions of </w:t>
      </w:r>
      <w:r w:rsidRPr="00612250">
        <w:rPr>
          <w:rStyle w:val="StyleUnderline"/>
        </w:rPr>
        <w:t>its</w:t>
      </w:r>
      <w:r w:rsidRPr="004240D1">
        <w:rPr>
          <w:rStyle w:val="StyleUnderline"/>
        </w:rPr>
        <w:t xml:space="preserve"> electric </w:t>
      </w:r>
      <w:r w:rsidRPr="007A416C">
        <w:rPr>
          <w:rStyle w:val="StyleUnderline"/>
          <w:highlight w:val="green"/>
        </w:rPr>
        <w:t>grid</w:t>
      </w:r>
      <w:r w:rsidRPr="004240D1">
        <w:rPr>
          <w:rStyle w:val="StyleUnderline"/>
        </w:rPr>
        <w:t xml:space="preserve"> and</w:t>
      </w:r>
      <w:r w:rsidRPr="00412408">
        <w:rPr>
          <w:sz w:val="16"/>
        </w:rPr>
        <w:t xml:space="preserve"> other </w:t>
      </w:r>
      <w:r w:rsidRPr="004240D1">
        <w:rPr>
          <w:rStyle w:val="StyleUnderline"/>
        </w:rPr>
        <w:t>critical infrastructures. Foreign adversaries</w:t>
      </w:r>
      <w:r w:rsidRPr="00412408">
        <w:rPr>
          <w:sz w:val="16"/>
        </w:rPr>
        <w:t xml:space="preserve"> may also </w:t>
      </w:r>
      <w:r w:rsidRPr="004240D1">
        <w:rPr>
          <w:rStyle w:val="StyleUnderline"/>
        </w:rPr>
        <w:t>consider</w:t>
      </w:r>
      <w:r w:rsidRPr="00412408">
        <w:rPr>
          <w:sz w:val="16"/>
        </w:rPr>
        <w:t xml:space="preserve"> nuclear </w:t>
      </w:r>
      <w:r w:rsidRPr="004240D1">
        <w:rPr>
          <w:rStyle w:val="StyleUnderline"/>
        </w:rPr>
        <w:t>EMP</w:t>
      </w:r>
      <w:r w:rsidRPr="00412408">
        <w:rPr>
          <w:sz w:val="16"/>
        </w:rPr>
        <w:t xml:space="preserve"> attack </w:t>
      </w:r>
      <w:r w:rsidRPr="00223018">
        <w:rPr>
          <w:rStyle w:val="StyleUnderline"/>
        </w:rPr>
        <w:t>as the ultimate</w:t>
      </w:r>
      <w:r w:rsidRPr="00223018">
        <w:rPr>
          <w:sz w:val="16"/>
        </w:rPr>
        <w:t xml:space="preserve"> cyber </w:t>
      </w:r>
      <w:r w:rsidRPr="00223018">
        <w:rPr>
          <w:rStyle w:val="StyleUnderline"/>
        </w:rPr>
        <w:t>“denial of service” weapon</w:t>
      </w:r>
      <w:r w:rsidRPr="00223018">
        <w:rPr>
          <w:sz w:val="16"/>
        </w:rPr>
        <w:t xml:space="preserve">, one which can gravely damage the U.S. by </w:t>
      </w:r>
      <w:r w:rsidRPr="00223018">
        <w:rPr>
          <w:rStyle w:val="StyleUnderline"/>
        </w:rPr>
        <w:t>striking at its</w:t>
      </w:r>
      <w:r w:rsidRPr="00223018">
        <w:rPr>
          <w:sz w:val="16"/>
        </w:rPr>
        <w:t xml:space="preserve"> technological </w:t>
      </w:r>
      <w:r w:rsidRPr="00223018">
        <w:rPr>
          <w:rStyle w:val="Emphasis"/>
        </w:rPr>
        <w:t>Achilles’ heel</w:t>
      </w:r>
      <w:r w:rsidRPr="00412408">
        <w:rPr>
          <w:sz w:val="16"/>
        </w:rPr>
        <w:t>, without having to engage the U.S. military</w:t>
      </w:r>
      <w:proofErr w:type="gramStart"/>
      <w:r w:rsidRPr="00412408">
        <w:rPr>
          <w:sz w:val="16"/>
        </w:rPr>
        <w:t>. . . .</w:t>
      </w:r>
      <w:proofErr w:type="gramEnd"/>
    </w:p>
    <w:p w14:paraId="2006456A" w14:textId="77777777" w:rsidR="00E45E99" w:rsidRPr="00412408" w:rsidRDefault="00E45E99" w:rsidP="00E45E99">
      <w:pPr>
        <w:ind w:left="720"/>
        <w:rPr>
          <w:sz w:val="16"/>
          <w:szCs w:val="16"/>
        </w:rPr>
      </w:pPr>
      <w:r w:rsidRPr="00412408">
        <w:rPr>
          <w:sz w:val="16"/>
          <w:szCs w:val="16"/>
        </w:rPr>
        <w:t>The synergism of such combined-arms is described in the military doctrines of all these potential adversaries as the greatest Revolution in Military Affairs (RMA) in history — one which anticipates rendering obsolete many, if not all, traditional instruments of military power.</w:t>
      </w:r>
    </w:p>
    <w:p w14:paraId="2BA1B3DF" w14:textId="77777777" w:rsidR="00E45E99" w:rsidRPr="00412408" w:rsidRDefault="00E45E99" w:rsidP="00E45E99">
      <w:pPr>
        <w:rPr>
          <w:sz w:val="16"/>
          <w:szCs w:val="16"/>
        </w:rPr>
      </w:pPr>
      <w:r w:rsidRPr="00412408">
        <w:rPr>
          <w:sz w:val="16"/>
          <w:szCs w:val="16"/>
        </w:rPr>
        <w:t xml:space="preserve">Alarmingly, in the military doctrines of potential adversaries, nuclear EMP attack is considered a dimension of cyber warfare, because EMP is not directly injurious to people, only to electronics. High-altitude EMP attack entails </w:t>
      </w:r>
      <w:proofErr w:type="spellStart"/>
      <w:r w:rsidRPr="00412408">
        <w:rPr>
          <w:sz w:val="16"/>
          <w:szCs w:val="16"/>
        </w:rPr>
        <w:t>exo</w:t>
      </w:r>
      <w:proofErr w:type="spellEnd"/>
      <w:r w:rsidRPr="00412408">
        <w:rPr>
          <w:sz w:val="16"/>
          <w:szCs w:val="16"/>
        </w:rPr>
        <w:t>-atmospheric detonation (30 to 500 kilometers high), so none of the blast, fire, radiation, radioactive fallout, or other effects associated with a nuclear attack on a city would occur — only the EMP.</w:t>
      </w:r>
    </w:p>
    <w:p w14:paraId="757E4CF9" w14:textId="77777777" w:rsidR="00E45E99" w:rsidRPr="00412408" w:rsidRDefault="00E45E99" w:rsidP="00E45E99">
      <w:pPr>
        <w:rPr>
          <w:sz w:val="16"/>
        </w:rPr>
      </w:pPr>
      <w:r w:rsidRPr="00412408">
        <w:rPr>
          <w:sz w:val="16"/>
        </w:rPr>
        <w:t xml:space="preserve">Yet </w:t>
      </w:r>
      <w:r w:rsidRPr="004240D1">
        <w:rPr>
          <w:rStyle w:val="StyleUnderline"/>
        </w:rPr>
        <w:t>EMP</w:t>
      </w:r>
      <w:r w:rsidRPr="00412408">
        <w:rPr>
          <w:sz w:val="16"/>
        </w:rPr>
        <w:t xml:space="preserve">, like a super-energetic radio wave that </w:t>
      </w:r>
      <w:r w:rsidRPr="004240D1">
        <w:rPr>
          <w:rStyle w:val="StyleUnderline"/>
        </w:rPr>
        <w:t xml:space="preserve">can destroy all kinds of electronics across a region as vast as North America with a </w:t>
      </w:r>
      <w:r w:rsidRPr="004240D1">
        <w:rPr>
          <w:rStyle w:val="Emphasis"/>
        </w:rPr>
        <w:t>single weapon</w:t>
      </w:r>
      <w:r w:rsidRPr="00412408">
        <w:rPr>
          <w:sz w:val="16"/>
        </w:rPr>
        <w:t>, could in the long run kill far more Americans through its indirect effects than nuclear bombing of a city. Fatalities estimated from a protracted nationwide blackout lasting one year range from 67 to 90 percent of the U.S. population, due to starvation, disease, and societal collapse.</w:t>
      </w:r>
    </w:p>
    <w:p w14:paraId="095BD9EE" w14:textId="77777777" w:rsidR="00E45E99" w:rsidRPr="00412408" w:rsidRDefault="00E45E99" w:rsidP="00E45E99">
      <w:pPr>
        <w:rPr>
          <w:sz w:val="16"/>
          <w:szCs w:val="16"/>
        </w:rPr>
      </w:pPr>
      <w:r w:rsidRPr="00412408">
        <w:rPr>
          <w:sz w:val="16"/>
          <w:szCs w:val="16"/>
        </w:rPr>
        <w:t xml:space="preserve">The EMP Commission </w:t>
      </w:r>
      <w:proofErr w:type="gramStart"/>
      <w:r w:rsidRPr="00412408">
        <w:rPr>
          <w:sz w:val="16"/>
          <w:szCs w:val="16"/>
        </w:rPr>
        <w:t>tried, but</w:t>
      </w:r>
      <w:proofErr w:type="gramEnd"/>
      <w:r w:rsidRPr="00412408">
        <w:rPr>
          <w:sz w:val="16"/>
          <w:szCs w:val="16"/>
        </w:rPr>
        <w:t xml:space="preserve"> could not figure out a way to keep 328 million Americans alive for a year without food and water. In 1880, just before the invention of the first electric grid in 1882, and long before the advent of our high-tech electronic civilization, the U.S. population was about 50 million, sustained by horse-drawn, coal-fired, and mechanical critical infrastructures that no longer exist.</w:t>
      </w:r>
    </w:p>
    <w:p w14:paraId="23C4417A" w14:textId="77777777" w:rsidR="00E45E99" w:rsidRPr="00820C1D" w:rsidRDefault="00E45E99" w:rsidP="00E45E99">
      <w:pPr>
        <w:rPr>
          <w:sz w:val="16"/>
        </w:rPr>
      </w:pPr>
      <w:r w:rsidRPr="00820C1D">
        <w:rPr>
          <w:sz w:val="16"/>
        </w:rPr>
        <w:t xml:space="preserve">Nuclear </w:t>
      </w:r>
      <w:r w:rsidRPr="007A416C">
        <w:rPr>
          <w:rStyle w:val="StyleUnderline"/>
          <w:highlight w:val="green"/>
        </w:rPr>
        <w:t xml:space="preserve">deterrence may </w:t>
      </w:r>
      <w:r w:rsidRPr="007A416C">
        <w:rPr>
          <w:rStyle w:val="Emphasis"/>
          <w:highlight w:val="green"/>
        </w:rPr>
        <w:t>not prevent</w:t>
      </w:r>
      <w:r w:rsidRPr="004240D1">
        <w:rPr>
          <w:rStyle w:val="StyleUnderline"/>
        </w:rPr>
        <w:t xml:space="preserve"> an EMP </w:t>
      </w:r>
      <w:r w:rsidRPr="007A416C">
        <w:rPr>
          <w:rStyle w:val="StyleUnderline"/>
          <w:highlight w:val="green"/>
        </w:rPr>
        <w:t>attack, which can be</w:t>
      </w:r>
      <w:r w:rsidRPr="004240D1">
        <w:rPr>
          <w:rStyle w:val="StyleUnderline"/>
        </w:rPr>
        <w:t xml:space="preserve"> executed </w:t>
      </w:r>
      <w:r w:rsidRPr="007A416C">
        <w:rPr>
          <w:rStyle w:val="StyleUnderline"/>
          <w:highlight w:val="green"/>
        </w:rPr>
        <w:t>anonymous</w:t>
      </w:r>
      <w:r w:rsidRPr="00820C1D">
        <w:rPr>
          <w:sz w:val="16"/>
          <w:szCs w:val="16"/>
        </w:rPr>
        <w:t xml:space="preserve">ly </w:t>
      </w:r>
      <w:r w:rsidRPr="004240D1">
        <w:rPr>
          <w:rStyle w:val="StyleUnderline"/>
        </w:rPr>
        <w:t>using a balloon or a private jet or by doing a zoom-climb, with a short-range missile launched off a freighter</w:t>
      </w:r>
      <w:r w:rsidRPr="00820C1D">
        <w:rPr>
          <w:sz w:val="16"/>
        </w:rPr>
        <w:t xml:space="preserve"> (as practiced by Iran), </w:t>
      </w:r>
      <w:r w:rsidRPr="004240D1">
        <w:rPr>
          <w:rStyle w:val="StyleUnderline"/>
        </w:rPr>
        <w:t>or by satellite</w:t>
      </w:r>
      <w:r w:rsidRPr="00820C1D">
        <w:rPr>
          <w:sz w:val="16"/>
        </w:rPr>
        <w:t xml:space="preserve"> (as practiced by North Korea). Retaliatory threats are credible only if you know who attacked.</w:t>
      </w:r>
    </w:p>
    <w:p w14:paraId="3B1099C5" w14:textId="77777777" w:rsidR="00E45E99" w:rsidRPr="00951DE3" w:rsidRDefault="00E45E99" w:rsidP="00E45E99">
      <w:pPr>
        <w:rPr>
          <w:sz w:val="16"/>
        </w:rPr>
      </w:pPr>
      <w:r w:rsidRPr="007A416C">
        <w:rPr>
          <w:rStyle w:val="Emphasis"/>
          <w:highlight w:val="green"/>
        </w:rPr>
        <w:t>EMP</w:t>
      </w:r>
      <w:r w:rsidRPr="004240D1">
        <w:rPr>
          <w:rStyle w:val="Emphasis"/>
        </w:rPr>
        <w:t xml:space="preserve"> also </w:t>
      </w:r>
      <w:r w:rsidRPr="007A416C">
        <w:rPr>
          <w:rStyle w:val="Emphasis"/>
          <w:highlight w:val="green"/>
        </w:rPr>
        <w:t>[destroys]</w:t>
      </w:r>
      <w:r w:rsidRPr="00412408">
        <w:rPr>
          <w:sz w:val="16"/>
        </w:rPr>
        <w:t xml:space="preserve"> </w:t>
      </w:r>
      <w:r w:rsidRPr="00412408">
        <w:rPr>
          <w:strike/>
          <w:sz w:val="16"/>
        </w:rPr>
        <w:t>blinds</w:t>
      </w:r>
      <w:r w:rsidRPr="00412408">
        <w:rPr>
          <w:sz w:val="16"/>
        </w:rPr>
        <w:t xml:space="preserve">, </w:t>
      </w:r>
      <w:r w:rsidRPr="004240D1">
        <w:rPr>
          <w:rStyle w:val="Emphasis"/>
        </w:rPr>
        <w:t xml:space="preserve">at the speed of light, </w:t>
      </w:r>
      <w:r w:rsidRPr="007A416C">
        <w:rPr>
          <w:rStyle w:val="Emphasis"/>
          <w:highlight w:val="green"/>
        </w:rPr>
        <w:t>satellites</w:t>
      </w:r>
      <w:r w:rsidRPr="00412408">
        <w:rPr>
          <w:sz w:val="16"/>
        </w:rPr>
        <w:t xml:space="preserve">, radars, and other National Technical Means used for threat assessment and identifying attackers. </w:t>
      </w:r>
      <w:r w:rsidRPr="00820C1D">
        <w:rPr>
          <w:rStyle w:val="StyleUnderline"/>
        </w:rPr>
        <w:t>Super</w:t>
      </w:r>
      <w:r w:rsidRPr="004240D1">
        <w:rPr>
          <w:rStyle w:val="StyleUnderline"/>
        </w:rPr>
        <w:t xml:space="preserve">-EMP </w:t>
      </w:r>
      <w:r w:rsidRPr="00820C1D">
        <w:rPr>
          <w:rStyle w:val="StyleUnderline"/>
        </w:rPr>
        <w:t>weapons now possessed</w:t>
      </w:r>
      <w:r w:rsidRPr="004240D1">
        <w:rPr>
          <w:rStyle w:val="StyleUnderline"/>
        </w:rPr>
        <w:t xml:space="preserve"> by Russia, China, and</w:t>
      </w:r>
      <w:r w:rsidRPr="00412408">
        <w:rPr>
          <w:sz w:val="16"/>
        </w:rPr>
        <w:t xml:space="preserve"> probably </w:t>
      </w:r>
      <w:r w:rsidRPr="004240D1">
        <w:rPr>
          <w:rStyle w:val="StyleUnderline"/>
        </w:rPr>
        <w:t xml:space="preserve">North Korea could </w:t>
      </w:r>
      <w:r w:rsidRPr="007A416C">
        <w:rPr>
          <w:rStyle w:val="StyleUnderline"/>
          <w:highlight w:val="green"/>
        </w:rPr>
        <w:t xml:space="preserve">generate </w:t>
      </w:r>
      <w:r w:rsidRPr="007A416C">
        <w:rPr>
          <w:rStyle w:val="StyleUnderline"/>
          <w:bCs/>
          <w:highlight w:val="green"/>
        </w:rPr>
        <w:t>100,000 volts</w:t>
      </w:r>
      <w:r w:rsidRPr="0042655B">
        <w:rPr>
          <w:rStyle w:val="StyleUnderline"/>
        </w:rPr>
        <w:t>/meter</w:t>
      </w:r>
      <w:r w:rsidRPr="004240D1">
        <w:rPr>
          <w:rStyle w:val="StyleUnderline"/>
        </w:rPr>
        <w:t xml:space="preserve"> or more, </w:t>
      </w:r>
      <w:r w:rsidRPr="007A416C">
        <w:rPr>
          <w:rStyle w:val="Emphasis"/>
          <w:highlight w:val="green"/>
        </w:rPr>
        <w:t>greatly exceeding</w:t>
      </w:r>
      <w:r w:rsidRPr="004240D1">
        <w:rPr>
          <w:rStyle w:val="StyleUnderline"/>
        </w:rPr>
        <w:t xml:space="preserve"> the U.S. </w:t>
      </w:r>
      <w:r w:rsidRPr="007A416C">
        <w:rPr>
          <w:rStyle w:val="StyleUnderline"/>
          <w:highlight w:val="green"/>
        </w:rPr>
        <w:t xml:space="preserve">military </w:t>
      </w:r>
      <w:r w:rsidRPr="007A416C">
        <w:rPr>
          <w:rStyle w:val="Emphasis"/>
          <w:highlight w:val="green"/>
        </w:rPr>
        <w:t>hardening</w:t>
      </w:r>
      <w:r w:rsidRPr="004240D1">
        <w:rPr>
          <w:rStyle w:val="Emphasis"/>
        </w:rPr>
        <w:t xml:space="preserve"> standard</w:t>
      </w:r>
      <w:r w:rsidRPr="00412408">
        <w:rPr>
          <w:sz w:val="16"/>
        </w:rPr>
        <w:t xml:space="preserve"> (50,000 volts/meter) </w:t>
      </w:r>
      <w:r w:rsidRPr="004240D1">
        <w:rPr>
          <w:rStyle w:val="StyleUnderline"/>
        </w:rPr>
        <w:t>and</w:t>
      </w:r>
      <w:r w:rsidRPr="00412408">
        <w:rPr>
          <w:sz w:val="16"/>
        </w:rPr>
        <w:t xml:space="preserve"> potentially [</w:t>
      </w:r>
      <w:r w:rsidRPr="004240D1">
        <w:rPr>
          <w:rStyle w:val="StyleUnderline"/>
        </w:rPr>
        <w:t>undermining</w:t>
      </w:r>
      <w:r w:rsidRPr="00412408">
        <w:rPr>
          <w:sz w:val="16"/>
        </w:rPr>
        <w:t xml:space="preserve">] </w:t>
      </w:r>
      <w:r w:rsidRPr="00412408">
        <w:rPr>
          <w:strike/>
          <w:sz w:val="16"/>
        </w:rPr>
        <w:t>paralyzing</w:t>
      </w:r>
      <w:r w:rsidRPr="00412408">
        <w:rPr>
          <w:sz w:val="16"/>
        </w:rPr>
        <w:t xml:space="preserve"> U.S. nuclear and conventional </w:t>
      </w:r>
      <w:r w:rsidRPr="004240D1">
        <w:rPr>
          <w:rStyle w:val="StyleUnderline"/>
        </w:rPr>
        <w:t>retaliatory capabilities</w:t>
      </w:r>
      <w:r w:rsidRPr="00412408">
        <w:rPr>
          <w:sz w:val="16"/>
        </w:rPr>
        <w:t>.</w:t>
      </w:r>
    </w:p>
    <w:p w14:paraId="06E7FA1B" w14:textId="77777777" w:rsidR="00E45E99" w:rsidRDefault="00E45E99" w:rsidP="00E45E99">
      <w:pPr>
        <w:pStyle w:val="Heading3"/>
      </w:pPr>
      <w:r>
        <w:t>AT Debris</w:t>
      </w:r>
    </w:p>
    <w:p w14:paraId="0C7281A1" w14:textId="77777777" w:rsidR="00E45E99" w:rsidRDefault="00E45E99" w:rsidP="00E45E99">
      <w:pPr>
        <w:pStyle w:val="Heading4"/>
      </w:pPr>
      <w:r>
        <w:t>No Kessler.</w:t>
      </w:r>
    </w:p>
    <w:p w14:paraId="1FE3AA39" w14:textId="77777777" w:rsidR="00E45E99" w:rsidRPr="000B0023" w:rsidRDefault="00E45E99" w:rsidP="00E45E99">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20" w:history="1">
        <w:r w:rsidRPr="000B0023">
          <w:rPr>
            <w:rStyle w:val="Hyperlink"/>
          </w:rPr>
          <w:t>https://www.usafa.edu/app/uploads/Space_and_Defense_2_3.pdf</w:t>
        </w:r>
      </w:hyperlink>
      <w:r w:rsidRPr="000B0023">
        <w:t>; GR]</w:t>
      </w:r>
    </w:p>
    <w:p w14:paraId="7C06110A" w14:textId="77777777" w:rsidR="00E45E99" w:rsidRPr="00A242D3" w:rsidRDefault="00E45E99" w:rsidP="00E45E99">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7A416C">
        <w:rPr>
          <w:rStyle w:val="StyleUnderline"/>
          <w:highlight w:val="green"/>
        </w:rPr>
        <w:t>a</w:t>
      </w:r>
      <w:r w:rsidRPr="007A416C">
        <w:rPr>
          <w:highlight w:val="green"/>
          <w:u w:val="single"/>
        </w:rPr>
        <w:t>n a</w:t>
      </w:r>
      <w:r w:rsidRPr="007A416C">
        <w:rPr>
          <w:rStyle w:val="StyleUnderline"/>
          <w:highlight w:val="green"/>
        </w:rPr>
        <w:t>ccidental</w:t>
      </w:r>
      <w:r w:rsidRPr="001E2F6E">
        <w:rPr>
          <w:rStyle w:val="StyleUnderline"/>
        </w:rPr>
        <w:t xml:space="preserve"> </w:t>
      </w:r>
      <w:r w:rsidRPr="00A16B1D">
        <w:rPr>
          <w:rStyle w:val="Emphasis"/>
        </w:rPr>
        <w:t xml:space="preserve">space </w:t>
      </w:r>
      <w:r w:rsidRPr="007A416C">
        <w:rPr>
          <w:rStyle w:val="Emphasis"/>
          <w:highlight w:val="green"/>
        </w:rPr>
        <w:t>collision</w:t>
      </w:r>
      <w:r w:rsidRPr="00A242D3">
        <w:rPr>
          <w:sz w:val="16"/>
        </w:rPr>
        <w:t xml:space="preserve"> endangers a crew aboard a large space station. But </w:t>
      </w:r>
      <w:proofErr w:type="spellStart"/>
      <w:r w:rsidRPr="00A242D3">
        <w:rPr>
          <w:sz w:val="16"/>
        </w:rPr>
        <w:t>Gossner</w:t>
      </w:r>
      <w:proofErr w:type="spellEnd"/>
      <w:r w:rsidRPr="00A242D3">
        <w:rPr>
          <w:sz w:val="16"/>
        </w:rPr>
        <w:t xml:space="preserve"> said </w:t>
      </w:r>
      <w:r w:rsidRPr="00A16B1D">
        <w:rPr>
          <w:rStyle w:val="StyleUnderline"/>
        </w:rPr>
        <w:t xml:space="preserve">that type </w:t>
      </w:r>
      <w:r w:rsidRPr="007A416C">
        <w:rPr>
          <w:rStyle w:val="StyleUnderline"/>
          <w:highlight w:val="green"/>
        </w:rPr>
        <w:t>of</w:t>
      </w:r>
      <w:r w:rsidRPr="00F93D27">
        <w:rPr>
          <w:rStyle w:val="StyleUnderline"/>
        </w:rPr>
        <w:t xml:space="preserve"> </w:t>
      </w:r>
      <w:r w:rsidRPr="00A242D3">
        <w:rPr>
          <w:rStyle w:val="StyleUnderline"/>
        </w:rPr>
        <w:t>a</w:t>
      </w:r>
      <w:r w:rsidRPr="00A16B1D">
        <w:rPr>
          <w:rStyle w:val="StyleUnderline"/>
        </w:rPr>
        <w:t xml:space="preserve"> runaway </w:t>
      </w:r>
      <w:r w:rsidRPr="007A416C">
        <w:rPr>
          <w:rStyle w:val="Emphasis"/>
          <w:highlight w:val="green"/>
        </w:rPr>
        <w:t>space-junk</w:t>
      </w:r>
      <w:r w:rsidRPr="00A242D3">
        <w:rPr>
          <w:rStyle w:val="Emphasis"/>
        </w:rPr>
        <w:t xml:space="preserve"> catastrophe</w:t>
      </w:r>
      <w:r w:rsidRPr="00A242D3">
        <w:rPr>
          <w:rStyle w:val="StyleUnderline"/>
        </w:rPr>
        <w:t xml:space="preserve"> </w:t>
      </w:r>
      <w:r w:rsidRPr="007A416C">
        <w:rPr>
          <w:rStyle w:val="StyleUnderline"/>
          <w:highlight w:val="green"/>
        </w:rPr>
        <w:t xml:space="preserve">is </w:t>
      </w:r>
      <w:r w:rsidRPr="007A416C">
        <w:rPr>
          <w:rStyle w:val="Emphasis"/>
          <w:highlight w:val="green"/>
        </w:rPr>
        <w:t>unlikely</w:t>
      </w:r>
      <w:r w:rsidRPr="00A242D3">
        <w:rPr>
          <w:sz w:val="16"/>
        </w:rPr>
        <w:t xml:space="preserve">. "Right </w:t>
      </w:r>
      <w:proofErr w:type="gramStart"/>
      <w:r w:rsidRPr="00A242D3">
        <w:rPr>
          <w:sz w:val="16"/>
        </w:rPr>
        <w:t>now</w:t>
      </w:r>
      <w:proofErr w:type="gramEnd"/>
      <w:r w:rsidRPr="00A242D3">
        <w:rPr>
          <w:sz w:val="16"/>
        </w:rPr>
        <w:t xml:space="preserve">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u w:val="none"/>
        </w:rPr>
        <w:t xml:space="preserve">n unmanageable </w:t>
      </w:r>
      <w:r w:rsidRPr="00D30935">
        <w:rPr>
          <w:rStyle w:val="StyleUnderline"/>
        </w:rPr>
        <w:t>problem</w:t>
      </w:r>
      <w:r w:rsidRPr="00D30935">
        <w:rPr>
          <w:sz w:val="16"/>
        </w:rPr>
        <w:t xml:space="preserve">." There is no current system to remove old satellites or sweep up bits of debris </w:t>
      </w:r>
      <w:proofErr w:type="gramStart"/>
      <w:r w:rsidRPr="00D30935">
        <w:rPr>
          <w:sz w:val="16"/>
        </w:rPr>
        <w:t>in order to</w:t>
      </w:r>
      <w:proofErr w:type="gramEnd"/>
      <w:r w:rsidRPr="00D30935">
        <w:rPr>
          <w:sz w:val="16"/>
        </w:rPr>
        <w:t xml:space="preserve">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 xml:space="preserve">Our current plan is to manage the problem and not let it get </w:t>
      </w:r>
      <w:r w:rsidRPr="00F93D27">
        <w:rPr>
          <w:rStyle w:val="StyleUnderline"/>
        </w:rPr>
        <w:t>that far</w:t>
      </w:r>
      <w:r w:rsidRPr="00F93D27">
        <w:rPr>
          <w:sz w:val="16"/>
        </w:rPr>
        <w:t xml:space="preserve">," </w:t>
      </w:r>
      <w:proofErr w:type="spellStart"/>
      <w:r w:rsidRPr="00F93D27">
        <w:rPr>
          <w:sz w:val="16"/>
        </w:rPr>
        <w:t>Gossner</w:t>
      </w:r>
      <w:proofErr w:type="spellEnd"/>
      <w:r w:rsidRPr="00F93D27">
        <w:rPr>
          <w:sz w:val="16"/>
        </w:rPr>
        <w:t xml:space="preserve"> said. "</w:t>
      </w:r>
      <w:r w:rsidRPr="00F93D27">
        <w:rPr>
          <w:rStyle w:val="StyleUnderline"/>
        </w:rPr>
        <w:t xml:space="preserve">I don't think that we're even close to needing to </w:t>
      </w:r>
      <w:r w:rsidRPr="00F93D27">
        <w:rPr>
          <w:rStyle w:val="Emphasis"/>
        </w:rPr>
        <w:t>actively remove</w:t>
      </w:r>
      <w:r w:rsidRPr="00F93D27">
        <w:rPr>
          <w:rStyle w:val="StyleUnderline"/>
        </w:rPr>
        <w:t xml:space="preserve"> stuff</w:t>
      </w:r>
      <w:r w:rsidRPr="00F93D27">
        <w:rPr>
          <w:sz w:val="16"/>
        </w:rPr>
        <w:t xml:space="preserve">. There's lots of research being done on that, and maybe </w:t>
      </w:r>
      <w:proofErr w:type="spellStart"/>
      <w:r w:rsidRPr="00F93D27">
        <w:rPr>
          <w:sz w:val="16"/>
        </w:rPr>
        <w:t>some day</w:t>
      </w:r>
      <w:proofErr w:type="spellEnd"/>
      <w:r w:rsidRPr="00F93D27">
        <w:rPr>
          <w:sz w:val="16"/>
        </w:rPr>
        <w:t xml:space="preserve"> that will happen, but I think that — </w:t>
      </w:r>
      <w:r w:rsidRPr="00F93D27">
        <w:rPr>
          <w:rStyle w:val="StyleUnderline"/>
        </w:rPr>
        <w:t>at this point</w:t>
      </w:r>
      <w:r w:rsidRPr="00F93D27">
        <w:rPr>
          <w:sz w:val="16"/>
        </w:rPr>
        <w:t xml:space="preserve">, and in my humble opinion — </w:t>
      </w:r>
      <w:r w:rsidRPr="00F93D27">
        <w:rPr>
          <w:rStyle w:val="StyleUnderline"/>
        </w:rPr>
        <w:t>an unnecessary expense</w:t>
      </w:r>
      <w:r w:rsidRPr="00F93D27">
        <w:rPr>
          <w:sz w:val="16"/>
        </w:rPr>
        <w:t xml:space="preserve">." A major part of the effort to prevent a Kessler event is </w:t>
      </w:r>
      <w:r w:rsidRPr="00F93D27">
        <w:rPr>
          <w:rStyle w:val="StyleUnderline"/>
        </w:rPr>
        <w:t xml:space="preserve">the </w:t>
      </w:r>
      <w:r w:rsidRPr="00F93D27">
        <w:rPr>
          <w:rStyle w:val="Emphasis"/>
        </w:rPr>
        <w:t>S</w:t>
      </w:r>
      <w:r w:rsidRPr="00F93D27">
        <w:rPr>
          <w:rStyle w:val="StyleUnderline"/>
        </w:rPr>
        <w:t xml:space="preserve">pace </w:t>
      </w:r>
      <w:r w:rsidRPr="00F93D27">
        <w:rPr>
          <w:rStyle w:val="Emphasis"/>
        </w:rPr>
        <w:t>S</w:t>
      </w:r>
      <w:r w:rsidRPr="00F93D27">
        <w:rPr>
          <w:rStyle w:val="StyleUnderline"/>
        </w:rPr>
        <w:t xml:space="preserve">urveillance </w:t>
      </w:r>
      <w:r w:rsidRPr="00F93D27">
        <w:rPr>
          <w:rStyle w:val="Emphasis"/>
        </w:rPr>
        <w:t>N</w:t>
      </w:r>
      <w:r w:rsidRPr="00F93D27">
        <w:rPr>
          <w:rStyle w:val="StyleUnderline"/>
        </w:rPr>
        <w:t>etwork</w:t>
      </w:r>
      <w:r w:rsidRPr="00F93D27">
        <w:rPr>
          <w:sz w:val="16"/>
        </w:rPr>
        <w:t xml:space="preserve"> (SSN). The project, </w:t>
      </w:r>
      <w:r w:rsidRPr="00F93D27">
        <w:rPr>
          <w:rStyle w:val="StyleUnderline"/>
        </w:rPr>
        <w:t xml:space="preserve">led by the </w:t>
      </w:r>
      <w:r w:rsidRPr="00F93D27">
        <w:rPr>
          <w:rStyle w:val="Emphasis"/>
        </w:rPr>
        <w:t>US military</w:t>
      </w:r>
      <w:r w:rsidRPr="00F93D27">
        <w:rPr>
          <w:sz w:val="16"/>
        </w:rPr>
        <w:t xml:space="preserve">, </w:t>
      </w:r>
      <w:r w:rsidRPr="00F93D27">
        <w:rPr>
          <w:rStyle w:val="StyleUnderline"/>
        </w:rPr>
        <w:t xml:space="preserve">uses </w:t>
      </w:r>
      <w:r w:rsidRPr="007A416C">
        <w:rPr>
          <w:rStyle w:val="Emphasis"/>
          <w:highlight w:val="green"/>
        </w:rPr>
        <w:t>30</w:t>
      </w:r>
      <w:r w:rsidRPr="00A242D3">
        <w:rPr>
          <w:rStyle w:val="StyleUnderline"/>
        </w:rPr>
        <w:t xml:space="preserve"> different </w:t>
      </w:r>
      <w:r w:rsidRPr="007A416C">
        <w:rPr>
          <w:rStyle w:val="StyleUnderline"/>
          <w:highlight w:val="green"/>
        </w:rPr>
        <w:t xml:space="preserve">systems </w:t>
      </w:r>
      <w:r w:rsidRPr="00F93D27">
        <w:rPr>
          <w:rStyle w:val="StyleUnderline"/>
        </w:rPr>
        <w:t xml:space="preserve">around the </w:t>
      </w:r>
      <w:r w:rsidRPr="00F93D27">
        <w:rPr>
          <w:rStyle w:val="Emphasis"/>
        </w:rPr>
        <w:t>world</w:t>
      </w:r>
      <w:r w:rsidRPr="00F93D27">
        <w:rPr>
          <w:rStyle w:val="StyleUnderline"/>
        </w:rPr>
        <w:t xml:space="preserve"> to </w:t>
      </w:r>
      <w:r w:rsidRPr="007A416C">
        <w:rPr>
          <w:rStyle w:val="Emphasis"/>
          <w:highlight w:val="green"/>
        </w:rPr>
        <w:t>identify</w:t>
      </w:r>
      <w:r w:rsidRPr="00A242D3">
        <w:rPr>
          <w:sz w:val="16"/>
        </w:rPr>
        <w:t xml:space="preserve">, </w:t>
      </w:r>
      <w:r w:rsidRPr="007A416C">
        <w:rPr>
          <w:rStyle w:val="Emphasis"/>
          <w:highlight w:val="green"/>
        </w:rPr>
        <w:t>track</w:t>
      </w:r>
      <w:r w:rsidRPr="00A242D3">
        <w:rPr>
          <w:sz w:val="16"/>
        </w:rPr>
        <w:t xml:space="preserve">, </w:t>
      </w:r>
      <w:r w:rsidRPr="007A416C">
        <w:rPr>
          <w:rStyle w:val="StyleUnderline"/>
          <w:highlight w:val="green"/>
        </w:rPr>
        <w:t xml:space="preserve">and share </w:t>
      </w:r>
      <w:r w:rsidRPr="007A416C">
        <w:rPr>
          <w:rStyle w:val="Emphasis"/>
          <w:highlight w:val="green"/>
        </w:rPr>
        <w:t>info</w:t>
      </w:r>
      <w:r w:rsidRPr="00A16B1D">
        <w:rPr>
          <w:rStyle w:val="StyleUnderline"/>
        </w:rPr>
        <w:t xml:space="preserve">rmation </w:t>
      </w:r>
      <w:r w:rsidRPr="007A416C">
        <w:rPr>
          <w:rStyle w:val="StyleUnderline"/>
          <w:highlight w:val="green"/>
        </w:rPr>
        <w:t xml:space="preserve">about </w:t>
      </w:r>
      <w:r w:rsidRPr="007A416C">
        <w:rPr>
          <w:rStyle w:val="Emphasis"/>
          <w:highlight w:val="green"/>
        </w:rPr>
        <w:t>objects</w:t>
      </w:r>
      <w:r w:rsidRPr="00A16B1D">
        <w:rPr>
          <w:rStyle w:val="StyleUnderline"/>
        </w:rPr>
        <w:t xml:space="preserve"> in space</w:t>
      </w:r>
      <w:r w:rsidRPr="00A242D3">
        <w:rPr>
          <w:sz w:val="16"/>
        </w:rPr>
        <w:t xml:space="preserve">. </w:t>
      </w:r>
      <w:r w:rsidRPr="00F93D27">
        <w:rPr>
          <w:sz w:val="16"/>
        </w:rPr>
        <w:t xml:space="preserve">Many </w:t>
      </w:r>
      <w:r w:rsidRPr="00F93D27">
        <w:rPr>
          <w:rStyle w:val="StyleUnderline"/>
        </w:rPr>
        <w:t xml:space="preserve">objects are tracked </w:t>
      </w:r>
      <w:r w:rsidRPr="007A416C">
        <w:rPr>
          <w:rStyle w:val="Emphasis"/>
          <w:highlight w:val="green"/>
        </w:rPr>
        <w:t>day and night</w:t>
      </w:r>
      <w:r w:rsidRPr="00A16B1D">
        <w:rPr>
          <w:rStyle w:val="StyleUnderline"/>
        </w:rPr>
        <w:t xml:space="preserve"> via a network</w:t>
      </w:r>
      <w:r w:rsidRPr="00A242D3">
        <w:rPr>
          <w:rStyle w:val="StyleUnderline"/>
          <w:i/>
          <w:iCs/>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w:t>
      </w:r>
      <w:proofErr w:type="spellStart"/>
      <w:r w:rsidRPr="00A242D3">
        <w:rPr>
          <w:sz w:val="16"/>
        </w:rPr>
        <w:t>Gossner</w:t>
      </w:r>
      <w:proofErr w:type="spellEnd"/>
      <w:r w:rsidRPr="00A242D3">
        <w:rPr>
          <w:sz w:val="16"/>
        </w:rPr>
        <w:t xml:space="preserve"> said. The government pays for their debris-tracking services. </w:t>
      </w:r>
      <w:proofErr w:type="spellStart"/>
      <w:r w:rsidRPr="00A242D3">
        <w:rPr>
          <w:sz w:val="16"/>
        </w:rPr>
        <w:t>Gossner</w:t>
      </w:r>
      <w:proofErr w:type="spellEnd"/>
      <w:r w:rsidRPr="00A242D3">
        <w:rPr>
          <w:sz w:val="16"/>
        </w:rPr>
        <w:t xml:space="preserve"> said </w:t>
      </w:r>
      <w:r w:rsidRPr="00A16B1D">
        <w:rPr>
          <w:rStyle w:val="StyleUnderline"/>
        </w:rPr>
        <w:t>one major debris-tracking company</w:t>
      </w:r>
      <w:r w:rsidRPr="00A242D3">
        <w:rPr>
          <w:sz w:val="16"/>
        </w:rPr>
        <w:t xml:space="preserve"> is </w:t>
      </w:r>
      <w:r w:rsidRPr="00F93D27">
        <w:rPr>
          <w:sz w:val="16"/>
        </w:rPr>
        <w:t xml:space="preserve">called </w:t>
      </w:r>
      <w:proofErr w:type="spellStart"/>
      <w:r w:rsidRPr="00F93D27">
        <w:rPr>
          <w:rStyle w:val="Emphasis"/>
        </w:rPr>
        <w:t>Exoanalytic</w:t>
      </w:r>
      <w:proofErr w:type="spellEnd"/>
      <w:r w:rsidRPr="00F93D27">
        <w:rPr>
          <w:sz w:val="16"/>
        </w:rPr>
        <w:t xml:space="preserve">. It </w:t>
      </w:r>
      <w:r w:rsidRPr="00F93D27">
        <w:rPr>
          <w:rStyle w:val="StyleUnderline"/>
        </w:rPr>
        <w:t>uses about 150 small telescopes</w:t>
      </w:r>
      <w:r w:rsidRPr="00F93D27">
        <w:rPr>
          <w:sz w:val="16"/>
        </w:rPr>
        <w:t xml:space="preserve"> set up </w:t>
      </w:r>
      <w:r w:rsidRPr="00F93D27">
        <w:rPr>
          <w:rStyle w:val="StyleUnderline"/>
        </w:rPr>
        <w:t xml:space="preserve">around the globe to </w:t>
      </w:r>
      <w:r w:rsidRPr="00F93D27">
        <w:rPr>
          <w:rStyle w:val="Emphasis"/>
        </w:rPr>
        <w:t>detect</w:t>
      </w:r>
      <w:r w:rsidRPr="00F93D27">
        <w:rPr>
          <w:rStyle w:val="StyleUnderline"/>
        </w:rPr>
        <w:t xml:space="preserve">, </w:t>
      </w:r>
      <w:r w:rsidRPr="00F93D27">
        <w:rPr>
          <w:rStyle w:val="Emphasis"/>
        </w:rPr>
        <w:t>track</w:t>
      </w:r>
      <w:r w:rsidRPr="00F93D27">
        <w:rPr>
          <w:rStyle w:val="StyleUnderline"/>
        </w:rPr>
        <w:t xml:space="preserve">, and </w:t>
      </w:r>
      <w:r w:rsidRPr="00F93D27">
        <w:rPr>
          <w:rStyle w:val="Emphasis"/>
        </w:rPr>
        <w:t>report</w:t>
      </w:r>
      <w:r w:rsidRPr="00F93D27">
        <w:rPr>
          <w:rStyle w:val="StyleUnderline"/>
        </w:rPr>
        <w:t xml:space="preserve"> space debris to the SSN</w:t>
      </w:r>
      <w:r w:rsidRPr="00F93D27">
        <w:rPr>
          <w:sz w:val="16"/>
        </w:rPr>
        <w:t xml:space="preserve">. </w:t>
      </w:r>
      <w:r w:rsidRPr="00F93D27">
        <w:rPr>
          <w:rStyle w:val="StyleUnderline"/>
        </w:rPr>
        <w:t>Telescopes in space track debris</w:t>
      </w:r>
      <w:r w:rsidRPr="00F93D27">
        <w:rPr>
          <w:sz w:val="16"/>
        </w:rPr>
        <w:t xml:space="preserve">, too. </w:t>
      </w:r>
      <w:r w:rsidRPr="00F93D27">
        <w:rPr>
          <w:rStyle w:val="StyleUnderline"/>
        </w:rPr>
        <w:t>Far less is known about them</w:t>
      </w:r>
      <w:r w:rsidRPr="00F93D27">
        <w:rPr>
          <w:sz w:val="16"/>
        </w:rPr>
        <w:t xml:space="preserve"> because </w:t>
      </w:r>
      <w:r w:rsidRPr="00F93D27">
        <w:rPr>
          <w:rStyle w:val="StyleUnderline"/>
        </w:rPr>
        <w:t>they're likely top-secret military satellites</w:t>
      </w:r>
      <w:r w:rsidRPr="00A242D3">
        <w:rPr>
          <w:sz w:val="16"/>
        </w:rPr>
        <w:t xml:space="preserve">. </w:t>
      </w:r>
      <w:r w:rsidRPr="007A416C">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7A416C">
        <w:rPr>
          <w:rStyle w:val="StyleUnderline"/>
          <w:highlight w:val="green"/>
        </w:rPr>
        <w:t>get added to</w:t>
      </w:r>
      <w:r w:rsidRPr="00A16B1D">
        <w:rPr>
          <w:rStyle w:val="StyleUnderline"/>
        </w:rPr>
        <w:t xml:space="preserve"> a </w:t>
      </w:r>
      <w:r w:rsidRPr="007A416C">
        <w:rPr>
          <w:rStyle w:val="Emphasis"/>
          <w:highlight w:val="green"/>
        </w:rPr>
        <w:t>catalog</w:t>
      </w:r>
      <w:r w:rsidRPr="00A16B1D">
        <w:rPr>
          <w:rStyle w:val="StyleUnderline"/>
        </w:rPr>
        <w:t xml:space="preserve"> of space debris </w:t>
      </w:r>
      <w:r w:rsidRPr="007A416C">
        <w:rPr>
          <w:rStyle w:val="StyleUnderline"/>
          <w:highlight w:val="green"/>
        </w:rPr>
        <w:t xml:space="preserve">and </w:t>
      </w:r>
      <w:r w:rsidRPr="007A416C">
        <w:rPr>
          <w:rStyle w:val="Emphasis"/>
          <w:highlight w:val="green"/>
        </w:rPr>
        <w:t>checked</w:t>
      </w:r>
      <w:r w:rsidRPr="007A416C">
        <w:rPr>
          <w:rStyle w:val="StyleUnderline"/>
          <w:highlight w:val="green"/>
        </w:rPr>
        <w:t xml:space="preserve"> against</w:t>
      </w:r>
      <w:r w:rsidRPr="00A16B1D">
        <w:rPr>
          <w:rStyle w:val="StyleUnderline"/>
        </w:rPr>
        <w:t xml:space="preserve"> the orbits of </w:t>
      </w:r>
      <w:r w:rsidRPr="007A416C">
        <w:rPr>
          <w:rStyle w:val="StyleUnderline"/>
          <w:highlight w:val="green"/>
        </w:rPr>
        <w:t>other</w:t>
      </w:r>
      <w:r w:rsidRPr="00A242D3">
        <w:rPr>
          <w:sz w:val="16"/>
        </w:rPr>
        <w:t xml:space="preserve"> known </w:t>
      </w:r>
      <w:r w:rsidRPr="007A416C">
        <w:rPr>
          <w:rStyle w:val="StyleUnderline"/>
          <w:highlight w:val="green"/>
        </w:rPr>
        <w:t xml:space="preserve">bits of </w:t>
      </w:r>
      <w:r w:rsidRPr="007A416C">
        <w:rPr>
          <w:rStyle w:val="Emphasis"/>
          <w:highlight w:val="green"/>
        </w:rPr>
        <w:t>space junk</w:t>
      </w:r>
      <w:r w:rsidRPr="007A416C">
        <w:rPr>
          <w:rStyle w:val="StyleUnderline"/>
          <w:highlight w:val="green"/>
        </w:rPr>
        <w:t>. New</w:t>
      </w:r>
      <w:r w:rsidRPr="00A242D3">
        <w:rPr>
          <w:rStyle w:val="StyleUnderline"/>
        </w:rPr>
        <w:t xml:space="preserve"> orbits</w:t>
      </w:r>
      <w:r w:rsidRPr="00A16B1D">
        <w:rPr>
          <w:rStyle w:val="StyleUnderline"/>
        </w:rPr>
        <w:t xml:space="preserve"> are calculated with </w:t>
      </w:r>
      <w:r w:rsidRPr="007A416C">
        <w:rPr>
          <w:rStyle w:val="Emphasis"/>
          <w:highlight w:val="green"/>
        </w:rPr>
        <w:t>supercomputers</w:t>
      </w:r>
      <w:r w:rsidRPr="00A16B1D">
        <w:rPr>
          <w:rStyle w:val="StyleUnderline"/>
        </w:rPr>
        <w:t xml:space="preserve"> to </w:t>
      </w:r>
      <w:r w:rsidRPr="007A416C">
        <w:rPr>
          <w:rStyle w:val="StyleUnderline"/>
          <w:highlight w:val="green"/>
        </w:rPr>
        <w:t xml:space="preserve">see if there's a </w:t>
      </w:r>
      <w:r w:rsidRPr="007A416C">
        <w:rPr>
          <w:rStyle w:val="Emphasis"/>
          <w:highlight w:val="green"/>
        </w:rPr>
        <w:t>chance</w:t>
      </w:r>
      <w:r w:rsidRPr="007A416C">
        <w:rPr>
          <w:rStyle w:val="StyleUnderline"/>
          <w:highlight w:val="green"/>
        </w:rPr>
        <w:t xml:space="preserve"> of</w:t>
      </w:r>
      <w:r w:rsidRPr="00A242D3">
        <w:rPr>
          <w:rStyle w:val="StyleUnderline"/>
        </w:rPr>
        <w:t xml:space="preserve"> </w:t>
      </w:r>
      <w:r w:rsidRPr="00A242D3">
        <w:rPr>
          <w:rStyle w:val="Emphasis"/>
        </w:rPr>
        <w:t xml:space="preserve">any </w:t>
      </w:r>
      <w:r w:rsidRPr="007A416C">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7A416C">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7A416C">
        <w:rPr>
          <w:rStyle w:val="StyleUnderline"/>
          <w:highlight w:val="green"/>
        </w:rPr>
        <w:t xml:space="preserve">report to the </w:t>
      </w:r>
      <w:r w:rsidRPr="007A416C">
        <w:rPr>
          <w:rStyle w:val="Emphasis"/>
          <w:sz w:val="28"/>
          <w:szCs w:val="24"/>
          <w:highlight w:val="green"/>
        </w:rPr>
        <w:t>public three days ahead</w:t>
      </w:r>
      <w:r w:rsidRPr="007A416C">
        <w:rPr>
          <w:rStyle w:val="StyleUnderline"/>
          <w:highlight w:val="green"/>
        </w:rPr>
        <w:t xml:space="preserve"> of a 1-in-10,000 chance of</w:t>
      </w:r>
      <w:r w:rsidRPr="00A16B1D">
        <w:rPr>
          <w:rStyle w:val="StyleUnderline"/>
        </w:rPr>
        <w:t xml:space="preserve"> a </w:t>
      </w:r>
      <w:r w:rsidRPr="007A416C">
        <w:rPr>
          <w:rStyle w:val="Emphasis"/>
          <w:highlight w:val="green"/>
        </w:rPr>
        <w:t>collision</w:t>
      </w:r>
      <w:r w:rsidRPr="00A242D3">
        <w:rPr>
          <w:sz w:val="16"/>
        </w:rPr>
        <w:t xml:space="preserve">. </w:t>
      </w:r>
      <w:r w:rsidRPr="00A16B1D">
        <w:rPr>
          <w:rStyle w:val="StyleUnderline"/>
        </w:rPr>
        <w:t xml:space="preserve">It </w:t>
      </w:r>
      <w:r w:rsidRPr="007A416C">
        <w:rPr>
          <w:rStyle w:val="StyleUnderline"/>
          <w:highlight w:val="green"/>
        </w:rPr>
        <w:t xml:space="preserve">then provides </w:t>
      </w:r>
      <w:r w:rsidRPr="00A242D3">
        <w:rPr>
          <w:rStyle w:val="Emphasis"/>
        </w:rPr>
        <w:t xml:space="preserve">multiple </w:t>
      </w:r>
      <w:r w:rsidRPr="007A416C">
        <w:rPr>
          <w:rStyle w:val="Emphasis"/>
          <w:highlight w:val="green"/>
        </w:rPr>
        <w:t>updates</w:t>
      </w:r>
      <w:r w:rsidRPr="00A242D3">
        <w:rPr>
          <w:sz w:val="16"/>
        </w:rPr>
        <w:t xml:space="preserve"> per day </w:t>
      </w:r>
      <w:r w:rsidRPr="007A416C">
        <w:rPr>
          <w:rStyle w:val="StyleUnderline"/>
          <w:highlight w:val="green"/>
        </w:rPr>
        <w:t>until</w:t>
      </w:r>
      <w:r w:rsidRPr="00A16B1D">
        <w:rPr>
          <w:rStyle w:val="StyleUnderline"/>
        </w:rPr>
        <w:t xml:space="preserve"> the </w:t>
      </w:r>
      <w:r w:rsidRPr="007A416C">
        <w:rPr>
          <w:rStyle w:val="StyleUnderline"/>
          <w:highlight w:val="green"/>
        </w:rPr>
        <w:t>risk</w:t>
      </w:r>
      <w:r w:rsidRPr="00A16B1D">
        <w:rPr>
          <w:rStyle w:val="StyleUnderline"/>
        </w:rPr>
        <w:t xml:space="preserve"> of a collision </w:t>
      </w:r>
      <w:r w:rsidRPr="007A416C">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7A416C">
        <w:rPr>
          <w:rStyle w:val="Emphasis"/>
          <w:highlight w:val="green"/>
        </w:rPr>
        <w:t>2017</w:t>
      </w:r>
      <w:r w:rsidRPr="007A416C">
        <w:rPr>
          <w:rStyle w:val="StyleUnderline"/>
          <w:highlight w:val="green"/>
        </w:rPr>
        <w:t xml:space="preserve">, we provided </w:t>
      </w:r>
      <w:r w:rsidRPr="007A416C">
        <w:rPr>
          <w:rStyle w:val="Emphasis"/>
          <w:highlight w:val="green"/>
        </w:rPr>
        <w:t>data</w:t>
      </w:r>
      <w:r w:rsidRPr="007A416C">
        <w:rPr>
          <w:rStyle w:val="StyleUnderline"/>
          <w:highlight w:val="green"/>
        </w:rPr>
        <w:t xml:space="preserve"> for </w:t>
      </w:r>
      <w:r w:rsidRPr="007A416C">
        <w:rPr>
          <w:rStyle w:val="Emphasis"/>
          <w:highlight w:val="green"/>
        </w:rPr>
        <w:t>308,984 events</w:t>
      </w:r>
      <w:r w:rsidRPr="00A242D3">
        <w:rPr>
          <w:sz w:val="16"/>
        </w:rPr>
        <w:t xml:space="preserve">, </w:t>
      </w:r>
      <w:r w:rsidRPr="00A16B1D">
        <w:rPr>
          <w:rStyle w:val="StyleUnderline"/>
        </w:rPr>
        <w:t xml:space="preserve">of which </w:t>
      </w:r>
      <w:r w:rsidRPr="007A416C">
        <w:rPr>
          <w:rStyle w:val="StyleUnderline"/>
          <w:highlight w:val="green"/>
        </w:rPr>
        <w:t xml:space="preserve">only </w:t>
      </w:r>
      <w:r w:rsidRPr="007A416C">
        <w:rPr>
          <w:rStyle w:val="Emphasis"/>
          <w:highlight w:val="green"/>
        </w:rPr>
        <w:t>655</w:t>
      </w:r>
      <w:r w:rsidRPr="007A416C">
        <w:rPr>
          <w:rStyle w:val="StyleUnderline"/>
          <w:highlight w:val="green"/>
        </w:rPr>
        <w:t xml:space="preserve"> were </w:t>
      </w:r>
      <w:r w:rsidRPr="007A416C">
        <w:rPr>
          <w:rStyle w:val="Emphasis"/>
          <w:highlight w:val="green"/>
        </w:rPr>
        <w:t>emergency</w:t>
      </w:r>
      <w:r w:rsidRPr="00A16B1D">
        <w:rPr>
          <w:rStyle w:val="StyleUnderline"/>
        </w:rPr>
        <w:t>-reportable</w:t>
      </w:r>
      <w:r w:rsidRPr="00A242D3">
        <w:rPr>
          <w:sz w:val="16"/>
        </w:rPr>
        <w:t>," McKissock told Business Insider in an email. Of those, 579 events were in low-Earth orbit (where it's relatively crowded with satellites).</w:t>
      </w:r>
    </w:p>
    <w:p w14:paraId="0FC89FA7" w14:textId="77777777" w:rsidR="00E45E99" w:rsidRDefault="00E45E99" w:rsidP="00E45E99">
      <w:pPr>
        <w:rPr>
          <w:sz w:val="16"/>
        </w:rPr>
      </w:pPr>
    </w:p>
    <w:p w14:paraId="1EA17641" w14:textId="77777777" w:rsidR="00E45E99" w:rsidRPr="00DA5180" w:rsidRDefault="00E45E99" w:rsidP="00E45E99">
      <w:pPr>
        <w:pStyle w:val="Heading4"/>
      </w:pPr>
      <w:r w:rsidRPr="00DA5180">
        <w:t>Private companies are filling in to solve space debris now and the risk of collision is low---built in safeguards</w:t>
      </w:r>
    </w:p>
    <w:p w14:paraId="33425203" w14:textId="77777777" w:rsidR="00E45E99" w:rsidRDefault="00E45E99" w:rsidP="00E45E99">
      <w:r w:rsidRPr="00B17938">
        <w:rPr>
          <w:rStyle w:val="Style13ptBold"/>
        </w:rPr>
        <w:t>Winter</w:t>
      </w:r>
      <w:r>
        <w:rPr>
          <w:rStyle w:val="Style13ptBold"/>
        </w:rPr>
        <w:t xml:space="preserve"> ‘1</w:t>
      </w:r>
      <w:r w:rsidRPr="00B17938">
        <w:rPr>
          <w:rStyle w:val="Style13ptBold"/>
        </w:rPr>
        <w:t>9</w:t>
      </w:r>
      <w:r>
        <w:rPr>
          <w:rStyle w:val="Style13ptBold"/>
        </w:rPr>
        <w:t xml:space="preserve"> </w:t>
      </w:r>
      <w:r>
        <w:t>(Lara, Special Correspondent @ A</w:t>
      </w:r>
      <w:r w:rsidRPr="00B17938">
        <w:t>ljazeera</w:t>
      </w:r>
      <w:r>
        <w:t>, “</w:t>
      </w:r>
      <w:r w:rsidRPr="00B90780">
        <w:t>Taking out the trash - in space</w:t>
      </w:r>
      <w:r>
        <w:t xml:space="preserve">”, 7-17-19, </w:t>
      </w:r>
      <w:proofErr w:type="gramStart"/>
      <w:r w:rsidRPr="00387666">
        <w:t>https://www.aljazeera.com/ajimpact/trash-space-190716213037055.html</w:t>
      </w:r>
      <w:r w:rsidRPr="00B17938">
        <w:t xml:space="preserve"> )</w:t>
      </w:r>
      <w:proofErr w:type="gramEnd"/>
      <w:r w:rsidRPr="00B17938">
        <w:t xml:space="preserve"> NJR</w:t>
      </w:r>
    </w:p>
    <w:p w14:paraId="125111FD" w14:textId="77777777" w:rsidR="00E45E99" w:rsidRPr="00DA5180" w:rsidRDefault="00E45E99" w:rsidP="00E45E99">
      <w:pPr>
        <w:rPr>
          <w:sz w:val="14"/>
        </w:rPr>
      </w:pPr>
      <w:r w:rsidRPr="00E91CE1">
        <w:rPr>
          <w:sz w:val="14"/>
        </w:rPr>
        <w:t xml:space="preserve">Houston, we have a trash problem! And it is not just nasty. It can be fatal. In Low Earth Orbit (LEO), debris ranging from tiny crystals of human urine to small school bus-sized satellites are whizzing anywhere up to 2,000km above the Earth's surface at roughly 8km a second. That is 25 times faster than a bullet shot from a Beretta pistol. And that is a problem for humans who fancy going boldly into space. That debris can blow a hole right through a spacecraft, endangering crews and payloads, and creating more fragments of stuff - for which those who follow must watch out. There is no debate that </w:t>
      </w:r>
      <w:r w:rsidRPr="00B90780">
        <w:rPr>
          <w:rStyle w:val="StyleUnderline"/>
        </w:rPr>
        <w:t>space junk is a growing threat</w:t>
      </w:r>
      <w:r w:rsidRPr="00E91CE1">
        <w:rPr>
          <w:sz w:val="14"/>
        </w:rPr>
        <w:t xml:space="preserve"> to the commercial space industry. And it got riskier this year after India blew up a satellite into some 4,000 fragments this past March. </w:t>
      </w:r>
      <w:r w:rsidRPr="00B90780">
        <w:rPr>
          <w:rStyle w:val="StyleUnderline"/>
        </w:rPr>
        <w:t xml:space="preserve">But </w:t>
      </w:r>
      <w:r w:rsidRPr="007A416C">
        <w:rPr>
          <w:rStyle w:val="StyleUnderline"/>
          <w:highlight w:val="green"/>
        </w:rPr>
        <w:t>some</w:t>
      </w:r>
      <w:r w:rsidRPr="00B90780">
        <w:rPr>
          <w:rStyle w:val="StyleUnderline"/>
        </w:rPr>
        <w:t xml:space="preserve"> people </w:t>
      </w:r>
      <w:r w:rsidRPr="007A416C">
        <w:rPr>
          <w:rStyle w:val="StyleUnderline"/>
          <w:highlight w:val="green"/>
        </w:rPr>
        <w:t>are hoping to turn the problem of cleaning up</w:t>
      </w:r>
      <w:r w:rsidRPr="00B90780">
        <w:rPr>
          <w:rStyle w:val="StyleUnderline"/>
        </w:rPr>
        <w:t xml:space="preserve"> the </w:t>
      </w:r>
      <w:r w:rsidRPr="007A416C">
        <w:rPr>
          <w:rStyle w:val="StyleUnderline"/>
          <w:highlight w:val="green"/>
        </w:rPr>
        <w:t>space junk</w:t>
      </w:r>
      <w:r w:rsidRPr="00E91CE1">
        <w:rPr>
          <w:sz w:val="14"/>
        </w:rPr>
        <w:t xml:space="preserve"> we humans leave behind </w:t>
      </w:r>
      <w:r w:rsidRPr="007A416C">
        <w:rPr>
          <w:rStyle w:val="StyleUnderline"/>
          <w:highlight w:val="green"/>
        </w:rPr>
        <w:t>into a profitable enterprise</w:t>
      </w:r>
      <w:r w:rsidRPr="00B90780">
        <w:rPr>
          <w:rStyle w:val="StyleUnderline"/>
        </w:rPr>
        <w:t>.</w:t>
      </w:r>
      <w:r>
        <w:rPr>
          <w:rStyle w:val="StyleUnderline"/>
        </w:rPr>
        <w:t xml:space="preserve"> </w:t>
      </w:r>
      <w:r w:rsidRPr="00E91CE1">
        <w:rPr>
          <w:sz w:val="14"/>
        </w:rPr>
        <w:t>How much trash is floating above our heads? Exactly how much debris is floating in LEO is difficult to estimate. But the</w:t>
      </w:r>
      <w:r w:rsidRPr="004B0E03">
        <w:rPr>
          <w:sz w:val="14"/>
        </w:rPr>
        <w:t>r</w:t>
      </w:r>
      <w:r w:rsidRPr="00E91CE1">
        <w:rPr>
          <w:sz w:val="14"/>
        </w:rPr>
        <w:t xml:space="preserve">e is undoubtedly a lot of it. NASA's Orbital Debris Program Office has confirmed there are at least 23,000 fragments larger than 10cm. That is roughly the size of a tennis ball. Meanwhile, the European Space Agency reckons the number of tennis-ball-sized junk objects is </w:t>
      </w:r>
      <w:proofErr w:type="gramStart"/>
      <w:r w:rsidRPr="00E91CE1">
        <w:rPr>
          <w:sz w:val="14"/>
        </w:rPr>
        <w:t>actually 34,000</w:t>
      </w:r>
      <w:proofErr w:type="gramEnd"/>
      <w:r w:rsidRPr="00E91CE1">
        <w:rPr>
          <w:sz w:val="14"/>
        </w:rPr>
        <w:t xml:space="preserve">. That is in addition to an estimated 900,000 objects ranging in size between 1cm and 10cm, as well as 128 million pieces of debris measuring less than 1cm. To give an idea of the kind of damage those tinier objects could cause, consider that a bullet for a Beretta pistol is 9mm. Those millions of projectiles pose a problem to the global space industry that Morgan Stanley estimates will generate $1 trillion in annual revenues by 2040 - roughly triple what it is worth today. Anywhere from a half to two-thirds of that projected growth hinges on satellite broadband projects. One such project, Elon Musk's SpaceX </w:t>
      </w:r>
      <w:proofErr w:type="spellStart"/>
      <w:r w:rsidRPr="00E91CE1">
        <w:rPr>
          <w:sz w:val="14"/>
        </w:rPr>
        <w:t>Starlink</w:t>
      </w:r>
      <w:proofErr w:type="spellEnd"/>
      <w:r w:rsidRPr="00E91CE1">
        <w:rPr>
          <w:sz w:val="14"/>
        </w:rPr>
        <w:t xml:space="preserve">, recently launched 60 satellites into LEO - the first of potentially thousands of broadband satellites forming a mega-constellation around the Earth. And SpaceX is not the only company trying to do this. </w:t>
      </w:r>
      <w:proofErr w:type="spellStart"/>
      <w:r w:rsidRPr="00E91CE1">
        <w:rPr>
          <w:sz w:val="14"/>
        </w:rPr>
        <w:t>OneWeb</w:t>
      </w:r>
      <w:proofErr w:type="spellEnd"/>
      <w:r w:rsidRPr="00E91CE1">
        <w:rPr>
          <w:sz w:val="14"/>
        </w:rPr>
        <w:t xml:space="preserve"> Satellites, </w:t>
      </w:r>
      <w:proofErr w:type="spellStart"/>
      <w:r w:rsidRPr="00E91CE1">
        <w:rPr>
          <w:sz w:val="14"/>
        </w:rPr>
        <w:t>Telesat</w:t>
      </w:r>
      <w:proofErr w:type="spellEnd"/>
      <w:r w:rsidRPr="00E91CE1">
        <w:rPr>
          <w:sz w:val="14"/>
        </w:rPr>
        <w:t xml:space="preserve"> and Amazon's Project Kuiper are all vying to create mega-constellations to provide broadband service pole to pole. All of this is expensive to develop. Amazon's Project Kuiper, for example, could cost roughly $10bn. That's why </w:t>
      </w:r>
      <w:r w:rsidRPr="00B90780">
        <w:rPr>
          <w:rStyle w:val="StyleUnderline"/>
        </w:rPr>
        <w:t xml:space="preserve">firms like </w:t>
      </w:r>
      <w:r w:rsidRPr="007A416C">
        <w:rPr>
          <w:rStyle w:val="StyleUnderline"/>
          <w:highlight w:val="green"/>
        </w:rPr>
        <w:t>Airbus</w:t>
      </w:r>
      <w:r w:rsidRPr="00B90780">
        <w:rPr>
          <w:rStyle w:val="StyleUnderline"/>
        </w:rPr>
        <w:t xml:space="preserve"> - </w:t>
      </w:r>
      <w:r w:rsidRPr="007A416C">
        <w:rPr>
          <w:rStyle w:val="StyleUnderline"/>
          <w:highlight w:val="green"/>
        </w:rPr>
        <w:t>as well as investment banks and bootstrapping engineers</w:t>
      </w:r>
      <w:r w:rsidRPr="00B90780">
        <w:rPr>
          <w:rStyle w:val="StyleUnderline"/>
        </w:rPr>
        <w:t xml:space="preserve"> and scientists - </w:t>
      </w:r>
      <w:r w:rsidRPr="007A416C">
        <w:rPr>
          <w:rStyle w:val="StyleUnderline"/>
          <w:highlight w:val="green"/>
        </w:rPr>
        <w:t>are betting that the business of tracking</w:t>
      </w:r>
      <w:r w:rsidRPr="00B90780">
        <w:rPr>
          <w:rStyle w:val="StyleUnderline"/>
        </w:rPr>
        <w:t xml:space="preserve">, </w:t>
      </w:r>
      <w:r w:rsidRPr="007A416C">
        <w:rPr>
          <w:rStyle w:val="StyleUnderline"/>
          <w:highlight w:val="green"/>
        </w:rPr>
        <w:t>netting and</w:t>
      </w:r>
      <w:r w:rsidRPr="00B90780">
        <w:rPr>
          <w:rStyle w:val="StyleUnderline"/>
        </w:rPr>
        <w:t xml:space="preserve"> even </w:t>
      </w:r>
      <w:r w:rsidRPr="007A416C">
        <w:rPr>
          <w:rStyle w:val="StyleUnderline"/>
          <w:highlight w:val="green"/>
        </w:rPr>
        <w:t>harpooning rubbish</w:t>
      </w:r>
      <w:r w:rsidRPr="00B90780">
        <w:rPr>
          <w:rStyle w:val="StyleUnderline"/>
        </w:rPr>
        <w:t xml:space="preserve"> in LEO </w:t>
      </w:r>
      <w:r w:rsidRPr="007A416C">
        <w:rPr>
          <w:rStyle w:val="StyleUnderline"/>
          <w:highlight w:val="green"/>
        </w:rPr>
        <w:t>could become as profitable as waste management</w:t>
      </w:r>
      <w:r w:rsidRPr="00B90780">
        <w:rPr>
          <w:rStyle w:val="StyleUnderline"/>
        </w:rPr>
        <w:t xml:space="preserve"> here </w:t>
      </w:r>
      <w:r w:rsidRPr="007A416C">
        <w:rPr>
          <w:rStyle w:val="StyleUnderline"/>
          <w:highlight w:val="green"/>
        </w:rPr>
        <w:t>on Earth</w:t>
      </w:r>
      <w:r w:rsidRPr="00E91CE1">
        <w:rPr>
          <w:sz w:val="14"/>
        </w:rPr>
        <w:t xml:space="preserve"> - a business estimated to be worth some $52.9bn annually, according to IBISWorld. </w:t>
      </w:r>
      <w:r w:rsidRPr="007A416C">
        <w:rPr>
          <w:rStyle w:val="StyleUnderline"/>
          <w:highlight w:val="green"/>
        </w:rPr>
        <w:t>Airbus is developing a space debris removal product line</w:t>
      </w:r>
      <w:r w:rsidRPr="00B90780">
        <w:rPr>
          <w:rStyle w:val="StyleUnderline"/>
        </w:rPr>
        <w:t xml:space="preserve"> not only </w:t>
      </w:r>
      <w:r w:rsidRPr="007A416C">
        <w:rPr>
          <w:rStyle w:val="StyleUnderline"/>
          <w:highlight w:val="green"/>
        </w:rPr>
        <w:t>to address the risk to</w:t>
      </w:r>
      <w:r w:rsidRPr="00B90780">
        <w:rPr>
          <w:rStyle w:val="StyleUnderline"/>
        </w:rPr>
        <w:t xml:space="preserve"> the coming mega-constellations, but a predicted increase in </w:t>
      </w:r>
      <w:r w:rsidRPr="007A416C">
        <w:rPr>
          <w:rStyle w:val="StyleUnderline"/>
          <w:highlight w:val="green"/>
        </w:rPr>
        <w:t>traffic congestion</w:t>
      </w:r>
      <w:r w:rsidRPr="00B90780">
        <w:rPr>
          <w:rStyle w:val="StyleUnderline"/>
        </w:rPr>
        <w:t xml:space="preserve"> in LEO.</w:t>
      </w:r>
      <w:r>
        <w:rPr>
          <w:rStyle w:val="StyleUnderline"/>
        </w:rPr>
        <w:t xml:space="preserve"> </w:t>
      </w:r>
      <w:r w:rsidRPr="00E91CE1">
        <w:rPr>
          <w:sz w:val="14"/>
        </w:rPr>
        <w:t xml:space="preserve">"I know it is a truism, but space is a big place," Matthew </w:t>
      </w:r>
      <w:proofErr w:type="spellStart"/>
      <w:r w:rsidRPr="00E91CE1">
        <w:rPr>
          <w:sz w:val="14"/>
        </w:rPr>
        <w:t>Stuttard</w:t>
      </w:r>
      <w:proofErr w:type="spellEnd"/>
      <w:r w:rsidRPr="00E91CE1">
        <w:rPr>
          <w:sz w:val="14"/>
        </w:rPr>
        <w:t xml:space="preserve">, head of Advanced Systems - Space Systems Engineering at Airbus UK, told Al Jazeera. "In fact, though there is a lot of debris in terms of numbers, </w:t>
      </w:r>
      <w:r w:rsidRPr="007A416C">
        <w:rPr>
          <w:rStyle w:val="Emphasis"/>
          <w:highlight w:val="green"/>
        </w:rPr>
        <w:t>the debris risk is really quite low.</w:t>
      </w:r>
      <w:r w:rsidRPr="004B0E03">
        <w:rPr>
          <w:rStyle w:val="Emphasis"/>
        </w:rPr>
        <w:t xml:space="preserve"> </w:t>
      </w:r>
      <w:r w:rsidRPr="007A416C">
        <w:rPr>
          <w:rStyle w:val="Emphasis"/>
          <w:highlight w:val="green"/>
        </w:rPr>
        <w:t>The last really big collision was 2009</w:t>
      </w:r>
      <w:r w:rsidRPr="00E91CE1">
        <w:rPr>
          <w:sz w:val="14"/>
        </w:rPr>
        <w:t xml:space="preserve">." The collision </w:t>
      </w:r>
      <w:proofErr w:type="spellStart"/>
      <w:r w:rsidRPr="00E91CE1">
        <w:rPr>
          <w:sz w:val="14"/>
        </w:rPr>
        <w:t>Stuttard</w:t>
      </w:r>
      <w:proofErr w:type="spellEnd"/>
      <w:r w:rsidRPr="00E91CE1">
        <w:rPr>
          <w:sz w:val="14"/>
        </w:rPr>
        <w:t xml:space="preserve"> to which is referring was between a derelict Russian state-owned Cosmos 2251 satellite that had been left in orbit for a decade, and a commercial Iridium 33 satellite, which was a member of a highly profitable constellation of 66 satellites providing mobile phone services. On February 11, 2009, they smashed into each other at 10km a second or 22,300 miles per hour, according to the Secure World Foundation. According to international law, if damage has been suffered and fault established, the launching state is liable. Although the parties involved tried to assess this, the fault for the Cosmos-Iridium smash-up was not determined. </w:t>
      </w:r>
      <w:proofErr w:type="spellStart"/>
      <w:r w:rsidRPr="00E91CE1">
        <w:rPr>
          <w:sz w:val="14"/>
        </w:rPr>
        <w:t>Stuttard</w:t>
      </w:r>
      <w:proofErr w:type="spellEnd"/>
      <w:r w:rsidRPr="00E91CE1">
        <w:rPr>
          <w:sz w:val="14"/>
        </w:rPr>
        <w:t xml:space="preserve"> pointed out that because of international guidelines, </w:t>
      </w:r>
      <w:r w:rsidRPr="007A416C">
        <w:rPr>
          <w:rStyle w:val="Emphasis"/>
          <w:highlight w:val="green"/>
        </w:rPr>
        <w:t>newer satellites are designed to de-orbit to avoid collisions</w:t>
      </w:r>
      <w:r w:rsidRPr="00B90780">
        <w:rPr>
          <w:rStyle w:val="StyleUnderline"/>
        </w:rPr>
        <w:t>,</w:t>
      </w:r>
      <w:r w:rsidRPr="00E91CE1">
        <w:rPr>
          <w:sz w:val="14"/>
        </w:rPr>
        <w:t xml:space="preserve"> but there will always be a failure rate. "Objects at that altitude will stay there if they are not de-orbited successfully for many hundreds of years, eternity really if they are at that altitude," </w:t>
      </w:r>
      <w:proofErr w:type="spellStart"/>
      <w:r w:rsidRPr="00E91CE1">
        <w:rPr>
          <w:sz w:val="14"/>
        </w:rPr>
        <w:t>Stuttard</w:t>
      </w:r>
      <w:proofErr w:type="spellEnd"/>
      <w:r w:rsidRPr="00E91CE1">
        <w:rPr>
          <w:sz w:val="14"/>
        </w:rPr>
        <w:t xml:space="preserve"> said. "There is interest in disposing of commercial satellites from Low Earth Orbit and this is the first time that that has been potentially a commercial activity. </w:t>
      </w:r>
      <w:proofErr w:type="gramStart"/>
      <w:r w:rsidRPr="00E91CE1">
        <w:rPr>
          <w:sz w:val="14"/>
        </w:rPr>
        <w:t>So</w:t>
      </w:r>
      <w:proofErr w:type="gramEnd"/>
      <w:r w:rsidRPr="00E91CE1">
        <w:rPr>
          <w:sz w:val="14"/>
        </w:rPr>
        <w:t xml:space="preserve"> we are responding to the market." With the uptick in satellite launches, and the mega-constellations in the pipeline, the United States Federal Communications Commission (FCC) is currently seeking comment on how to best indemnify the US against the risk posed by any space junk that US commercial operators may leave in orbit. The risk is small, but the crash is catastrophic. </w:t>
      </w:r>
      <w:proofErr w:type="gramStart"/>
      <w:r w:rsidRPr="00E91CE1">
        <w:rPr>
          <w:sz w:val="14"/>
        </w:rPr>
        <w:t>So</w:t>
      </w:r>
      <w:proofErr w:type="gramEnd"/>
      <w:r w:rsidRPr="00E91CE1">
        <w:rPr>
          <w:sz w:val="14"/>
        </w:rPr>
        <w:t xml:space="preserve"> when it does happen it is too late to fix. </w:t>
      </w:r>
      <w:r w:rsidRPr="00B90780">
        <w:rPr>
          <w:rStyle w:val="StyleUnderline"/>
        </w:rPr>
        <w:t>Europe is on the case</w:t>
      </w:r>
      <w:r w:rsidRPr="00E91CE1">
        <w:rPr>
          <w:rStyle w:val="StyleUnderline"/>
        </w:rPr>
        <w:t>, too</w:t>
      </w:r>
      <w:r>
        <w:rPr>
          <w:rStyle w:val="StyleUnderline"/>
        </w:rPr>
        <w:t xml:space="preserve"> </w:t>
      </w:r>
      <w:r w:rsidRPr="00E91CE1">
        <w:rPr>
          <w:sz w:val="14"/>
        </w:rPr>
        <w:t xml:space="preserve">"In every business, there may be a polluter, so clearly there will always be people who will take advantage of the situation," Guglielmo </w:t>
      </w:r>
      <w:proofErr w:type="spellStart"/>
      <w:r w:rsidRPr="00E91CE1">
        <w:rPr>
          <w:sz w:val="14"/>
        </w:rPr>
        <w:t>Aglietti</w:t>
      </w:r>
      <w:proofErr w:type="spellEnd"/>
      <w:r w:rsidRPr="00E91CE1">
        <w:rPr>
          <w:sz w:val="14"/>
        </w:rPr>
        <w:t xml:space="preserve">, director of the Surrey Space Centre, told Al Jazeera. "[But] the European Union is taking this problem seriously". </w:t>
      </w:r>
      <w:r w:rsidRPr="00E91CE1">
        <w:rPr>
          <w:rStyle w:val="StyleUnderline"/>
        </w:rPr>
        <w:t>The European Commission is approaching it so seriously that it underwrote roughly half of the $17m it cost to launch the proof-of-technology mission</w:t>
      </w:r>
      <w:r w:rsidRPr="00E91CE1">
        <w:rPr>
          <w:sz w:val="14"/>
        </w:rPr>
        <w:t xml:space="preserve"> </w:t>
      </w:r>
      <w:proofErr w:type="spellStart"/>
      <w:r w:rsidRPr="00E91CE1">
        <w:rPr>
          <w:sz w:val="14"/>
        </w:rPr>
        <w:t>RemoveDEBRIS</w:t>
      </w:r>
      <w:proofErr w:type="spellEnd"/>
      <w:r w:rsidRPr="00E91CE1">
        <w:rPr>
          <w:sz w:val="14"/>
        </w:rPr>
        <w:t xml:space="preserve">. Deployed from the International Space Station last year, this near-complete mission, led by the Surrey Space Centre, is the product of a seven-member academic-commercial consortium that includes Airbus. </w:t>
      </w:r>
      <w:r w:rsidRPr="007A416C">
        <w:rPr>
          <w:rStyle w:val="StyleUnderline"/>
          <w:highlight w:val="green"/>
        </w:rPr>
        <w:t xml:space="preserve">The </w:t>
      </w:r>
      <w:proofErr w:type="spellStart"/>
      <w:r w:rsidRPr="007A416C">
        <w:rPr>
          <w:rStyle w:val="StyleUnderline"/>
          <w:highlight w:val="green"/>
        </w:rPr>
        <w:t>RemoveDEBRIS</w:t>
      </w:r>
      <w:proofErr w:type="spellEnd"/>
      <w:r w:rsidRPr="007A416C">
        <w:rPr>
          <w:rStyle w:val="StyleUnderline"/>
          <w:highlight w:val="green"/>
        </w:rPr>
        <w:t xml:space="preserve"> </w:t>
      </w:r>
      <w:r w:rsidRPr="004B0E03">
        <w:rPr>
          <w:rStyle w:val="StyleUnderline"/>
        </w:rPr>
        <w:t>concept is to net or harpoon dead satellites and large debris</w:t>
      </w:r>
      <w:r w:rsidRPr="00E91CE1">
        <w:rPr>
          <w:rStyle w:val="StyleUnderline"/>
        </w:rPr>
        <w:t xml:space="preserve">, and then tow them either out of orbit or into a graveyard orbit. </w:t>
      </w:r>
      <w:r w:rsidRPr="004B0E03">
        <w:rPr>
          <w:rStyle w:val="StyleUnderline"/>
        </w:rPr>
        <w:t xml:space="preserve">The </w:t>
      </w:r>
      <w:r w:rsidRPr="007A416C">
        <w:rPr>
          <w:rStyle w:val="StyleUnderline"/>
          <w:highlight w:val="green"/>
        </w:rPr>
        <w:t>spacecraft successfully netted and harpooned test debris in October and February</w:t>
      </w:r>
      <w:r w:rsidRPr="00E91CE1">
        <w:rPr>
          <w:sz w:val="14"/>
        </w:rPr>
        <w:t xml:space="preserve">, respectively, and is now in the process of de-orbiting itself. The </w:t>
      </w:r>
      <w:proofErr w:type="spellStart"/>
      <w:r w:rsidRPr="00E91CE1">
        <w:rPr>
          <w:sz w:val="14"/>
        </w:rPr>
        <w:t>RemoveDEBRIS</w:t>
      </w:r>
      <w:proofErr w:type="spellEnd"/>
      <w:r w:rsidRPr="00E91CE1">
        <w:rPr>
          <w:sz w:val="14"/>
        </w:rPr>
        <w:t xml:space="preserve"> consortium is not alone in its quest to get the junk out of the way. </w:t>
      </w:r>
      <w:r w:rsidRPr="007A416C">
        <w:rPr>
          <w:rStyle w:val="StyleUnderline"/>
          <w:highlight w:val="green"/>
        </w:rPr>
        <w:t xml:space="preserve">Tokyo-based </w:t>
      </w:r>
      <w:proofErr w:type="spellStart"/>
      <w:r w:rsidRPr="007A416C">
        <w:rPr>
          <w:rStyle w:val="StyleUnderline"/>
          <w:highlight w:val="green"/>
        </w:rPr>
        <w:t>Astroscale</w:t>
      </w:r>
      <w:proofErr w:type="spellEnd"/>
      <w:r w:rsidRPr="007A416C">
        <w:rPr>
          <w:rStyle w:val="StyleUnderline"/>
          <w:highlight w:val="green"/>
        </w:rPr>
        <w:t xml:space="preserve"> has</w:t>
      </w:r>
      <w:r w:rsidRPr="00E91CE1">
        <w:rPr>
          <w:rStyle w:val="StyleUnderline"/>
        </w:rPr>
        <w:t xml:space="preserve"> to date </w:t>
      </w:r>
      <w:r w:rsidRPr="007A416C">
        <w:rPr>
          <w:rStyle w:val="StyleUnderline"/>
          <w:highlight w:val="green"/>
        </w:rPr>
        <w:t>raised $132m</w:t>
      </w:r>
      <w:r w:rsidRPr="00E91CE1">
        <w:rPr>
          <w:sz w:val="14"/>
        </w:rPr>
        <w:t xml:space="preserve"> from Sumitomo Mitsui Trust Investment Co, Ltd, the Innovation Network Corporation of Japan and JAFCO Co, Ltd, a private venture capital firm. "What's their motivation? It's financial. But investors in space do invest for a broader vision: to invest in something that has a higher long-lasting impact. It will not have an immediate one- or two-year ROI [return on investment]," </w:t>
      </w:r>
      <w:proofErr w:type="spellStart"/>
      <w:r w:rsidRPr="00E91CE1">
        <w:rPr>
          <w:sz w:val="14"/>
        </w:rPr>
        <w:t>Astroscale's</w:t>
      </w:r>
      <w:proofErr w:type="spellEnd"/>
      <w:r w:rsidRPr="00E91CE1">
        <w:rPr>
          <w:sz w:val="14"/>
        </w:rPr>
        <w:t xml:space="preserve"> Chief Operating Officer, Chris </w:t>
      </w:r>
      <w:proofErr w:type="spellStart"/>
      <w:r w:rsidRPr="00E91CE1">
        <w:rPr>
          <w:sz w:val="14"/>
        </w:rPr>
        <w:t>Blackerby</w:t>
      </w:r>
      <w:proofErr w:type="spellEnd"/>
      <w:r w:rsidRPr="00E91CE1">
        <w:rPr>
          <w:sz w:val="14"/>
        </w:rPr>
        <w:t xml:space="preserve">, told Al Jazeera. "We see it as a market that's going to develop." </w:t>
      </w:r>
      <w:proofErr w:type="spellStart"/>
      <w:r w:rsidRPr="00E91CE1">
        <w:rPr>
          <w:sz w:val="14"/>
        </w:rPr>
        <w:t>Astroscale</w:t>
      </w:r>
      <w:proofErr w:type="spellEnd"/>
      <w:r w:rsidRPr="00E91CE1">
        <w:rPr>
          <w:sz w:val="14"/>
        </w:rPr>
        <w:t xml:space="preserve"> plans to launch its two-spacecraft proof-of-technology mission, ELSA-d, next year. Consisting of a "servicer" craft and a "client" craft, the mission will test proximity rendezvous technologies and a magnetic docking mechanism to demonstrate the capability to find and magnetically capture debris. </w:t>
      </w:r>
    </w:p>
    <w:p w14:paraId="4B2BC2AB" w14:textId="77777777" w:rsidR="00E45E99" w:rsidRDefault="00E45E99" w:rsidP="00E45E99">
      <w:pPr>
        <w:pStyle w:val="Heading4"/>
      </w:pPr>
      <w:r>
        <w:t>Long time frame.</w:t>
      </w:r>
    </w:p>
    <w:p w14:paraId="68D7F6F5" w14:textId="77777777" w:rsidR="00E45E99" w:rsidRPr="00D60D71" w:rsidRDefault="00E45E99" w:rsidP="00E45E99">
      <w:r w:rsidRPr="00D60D71">
        <w:rPr>
          <w:rStyle w:val="Style13ptBold"/>
        </w:rPr>
        <w:t xml:space="preserve">Burns Interviewing Kessler </w:t>
      </w:r>
      <w:r w:rsidRPr="007758E0">
        <w:rPr>
          <w:b/>
          <w:sz w:val="26"/>
          <w:szCs w:val="26"/>
        </w:rPr>
        <w:t>’</w:t>
      </w:r>
      <w:r w:rsidRPr="00D60D71">
        <w:rPr>
          <w:rStyle w:val="Style13ptBold"/>
        </w:rPr>
        <w:t>13</w:t>
      </w:r>
      <w:r>
        <w:t xml:space="preserve"> Corrinne Burns, interviewing Donald Kessler, who made up the concept. [Space junk apocalypse: just like Gravity? 11-15-2013, https://www.theguardian.com/science/blog/2013/nov/15/space-junk-apocalypse-gravity]//BPS</w:t>
      </w:r>
    </w:p>
    <w:p w14:paraId="4029F0DE" w14:textId="77777777" w:rsidR="00E45E99" w:rsidRPr="00F43C0F" w:rsidRDefault="00E45E99" w:rsidP="00E45E99">
      <w:pPr>
        <w:rPr>
          <w:sz w:val="16"/>
        </w:rPr>
      </w:pPr>
      <w:r w:rsidRPr="00D60D71">
        <w:rPr>
          <w:rStyle w:val="StyleUnderline"/>
        </w:rPr>
        <w:t>Now? Are we in trouble?</w:t>
      </w:r>
      <w:r>
        <w:rPr>
          <w:rStyle w:val="StyleUnderline"/>
        </w:rPr>
        <w:t xml:space="preserve"> </w:t>
      </w:r>
      <w:r w:rsidRPr="00D60D71">
        <w:rPr>
          <w:sz w:val="16"/>
        </w:rPr>
        <w:t xml:space="preserve">Not yet. </w:t>
      </w:r>
      <w:r w:rsidRPr="007A416C">
        <w:rPr>
          <w:rStyle w:val="StyleUnderline"/>
          <w:highlight w:val="green"/>
        </w:rPr>
        <w:t>Kessler syndrome isn't</w:t>
      </w:r>
      <w:r w:rsidRPr="002C0E15">
        <w:rPr>
          <w:rStyle w:val="StyleUnderline"/>
        </w:rPr>
        <w:t xml:space="preserve"> </w:t>
      </w:r>
      <w:r w:rsidRPr="002C0E15">
        <w:rPr>
          <w:rStyle w:val="Emphasis"/>
        </w:rPr>
        <w:t xml:space="preserve">an </w:t>
      </w:r>
      <w:r w:rsidRPr="007A416C">
        <w:rPr>
          <w:rStyle w:val="Emphasis"/>
          <w:highlight w:val="green"/>
        </w:rPr>
        <w:t>acute</w:t>
      </w:r>
      <w:r w:rsidRPr="002C0E15">
        <w:rPr>
          <w:rStyle w:val="Emphasis"/>
        </w:rPr>
        <w:t xml:space="preserve"> </w:t>
      </w:r>
      <w:r w:rsidRPr="00D60D71">
        <w:rPr>
          <w:rStyle w:val="Emphasis"/>
        </w:rPr>
        <w:t>phenomenon</w:t>
      </w:r>
      <w:r w:rsidRPr="00D60D71">
        <w:rPr>
          <w:sz w:val="16"/>
        </w:rPr>
        <w:t xml:space="preserve">, as depicted in the movie – </w:t>
      </w:r>
      <w:r w:rsidRPr="007A416C">
        <w:rPr>
          <w:rStyle w:val="StyleUnderline"/>
          <w:highlight w:val="green"/>
        </w:rPr>
        <w:t>it's</w:t>
      </w:r>
      <w:r w:rsidRPr="002C0E15">
        <w:rPr>
          <w:rStyle w:val="StyleUnderline"/>
        </w:rPr>
        <w:t xml:space="preserve"> </w:t>
      </w:r>
      <w:r w:rsidRPr="002C0E15">
        <w:rPr>
          <w:rStyle w:val="Emphasis"/>
        </w:rPr>
        <w:t xml:space="preserve">a </w:t>
      </w:r>
      <w:r w:rsidRPr="007A416C">
        <w:rPr>
          <w:rStyle w:val="Emphasis"/>
          <w:highlight w:val="green"/>
        </w:rPr>
        <w:t>slow, decades-long process</w:t>
      </w:r>
      <w:r w:rsidRPr="007A416C">
        <w:rPr>
          <w:rStyle w:val="StyleUnderline"/>
          <w:highlight w:val="green"/>
        </w:rPr>
        <w:t>. "It'll happen through</w:t>
      </w:r>
      <w:r w:rsidRPr="002C0E15">
        <w:rPr>
          <w:rStyle w:val="StyleUnderline"/>
        </w:rPr>
        <w:t xml:space="preserve">out </w:t>
      </w:r>
      <w:r w:rsidRPr="002C0E15">
        <w:rPr>
          <w:rStyle w:val="Emphasis"/>
        </w:rPr>
        <w:t xml:space="preserve">the next </w:t>
      </w:r>
      <w:r w:rsidRPr="007A416C">
        <w:rPr>
          <w:rStyle w:val="Emphasis"/>
          <w:highlight w:val="green"/>
        </w:rPr>
        <w:t>100 years</w:t>
      </w:r>
      <w:r w:rsidRPr="007A416C">
        <w:rPr>
          <w:rStyle w:val="StyleUnderline"/>
          <w:highlight w:val="green"/>
        </w:rPr>
        <w:t xml:space="preserve"> – we have time to deal with it,"</w:t>
      </w:r>
      <w:r w:rsidRPr="00D60D71">
        <w:rPr>
          <w:rStyle w:val="StyleUnderline"/>
        </w:rPr>
        <w:t xml:space="preserve"> Kessler says. "The </w:t>
      </w:r>
      <w:r w:rsidRPr="007A416C">
        <w:rPr>
          <w:rStyle w:val="StyleUnderline"/>
          <w:highlight w:val="green"/>
        </w:rPr>
        <w:t>time between collisions</w:t>
      </w:r>
      <w:r w:rsidRPr="00D60D71">
        <w:rPr>
          <w:sz w:val="16"/>
        </w:rPr>
        <w:t xml:space="preserve"> will become shorter – </w:t>
      </w:r>
      <w:r w:rsidRPr="00D60D71">
        <w:rPr>
          <w:rStyle w:val="StyleUnderline"/>
        </w:rPr>
        <w:t>it</w:t>
      </w:r>
      <w:r w:rsidRPr="007A416C">
        <w:rPr>
          <w:rStyle w:val="StyleUnderline"/>
          <w:highlight w:val="green"/>
        </w:rPr>
        <w:t>'s around 10 years</w:t>
      </w:r>
      <w:r w:rsidRPr="00D60D71">
        <w:rPr>
          <w:rStyle w:val="StyleUnderline"/>
        </w:rPr>
        <w:t xml:space="preserve"> </w:t>
      </w:r>
      <w:proofErr w:type="gramStart"/>
      <w:r w:rsidRPr="00D60D71">
        <w:rPr>
          <w:rStyle w:val="StyleUnderline"/>
        </w:rPr>
        <w:t>at the moment</w:t>
      </w:r>
      <w:proofErr w:type="gramEnd"/>
      <w:r w:rsidRPr="00D60D71">
        <w:rPr>
          <w:sz w:val="16"/>
        </w:rPr>
        <w:t xml:space="preserve">. In 20 </w:t>
      </w:r>
      <w:proofErr w:type="gramStart"/>
      <w:r w:rsidRPr="00D60D71">
        <w:rPr>
          <w:sz w:val="16"/>
        </w:rPr>
        <w:t>years'</w:t>
      </w:r>
      <w:proofErr w:type="gramEnd"/>
      <w:r w:rsidRPr="00D60D71">
        <w:rPr>
          <w:sz w:val="16"/>
        </w:rPr>
        <w:t xml:space="preserve">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D60D71">
        <w:rPr>
          <w:sz w:val="16"/>
        </w:rPr>
        <w:t>Bewick</w:t>
      </w:r>
      <w:proofErr w:type="spellEnd"/>
      <w:r w:rsidRPr="00D60D71">
        <w:rPr>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D60D71">
        <w:rPr>
          <w:sz w:val="16"/>
        </w:rPr>
        <w:t>harbour</w:t>
      </w:r>
      <w:proofErr w:type="spellEnd"/>
      <w:r w:rsidRPr="00D60D71">
        <w:rPr>
          <w:sz w:val="16"/>
        </w:rPr>
        <w:t xml:space="preserve"> important space assets – satellites for weather forecasting, oil spill and bush fire detection, and polar ice monitoring." </w:t>
      </w:r>
      <w:proofErr w:type="spellStart"/>
      <w:r w:rsidRPr="00D60D71">
        <w:rPr>
          <w:sz w:val="16"/>
        </w:rPr>
        <w:t>Bewick</w:t>
      </w:r>
      <w:proofErr w:type="spellEnd"/>
      <w:r w:rsidRPr="00D60D71">
        <w:rPr>
          <w:sz w:val="16"/>
        </w:rPr>
        <w:t xml:space="preserve"> highlights the case of Envisat, a defunct 8,000kg spacecraft circling Earth in an orbit that is very popular with space agencies and, hence, </w:t>
      </w:r>
      <w:proofErr w:type="gramStart"/>
      <w:r w:rsidRPr="00D60D71">
        <w:rPr>
          <w:sz w:val="16"/>
        </w:rPr>
        <w:t>pretty crowded</w:t>
      </w:r>
      <w:proofErr w:type="gramEnd"/>
      <w:r w:rsidRPr="00D60D71">
        <w:rPr>
          <w:sz w:val="16"/>
        </w:rPr>
        <w:t xml:space="preserve">. "If Envisat collides with a piece of debris or a micrometeorite, the fragments could render the whole orbital region unusable." So can we get the junk down, I asked Massimiliano </w:t>
      </w:r>
      <w:proofErr w:type="spellStart"/>
      <w:r w:rsidRPr="00D60D71">
        <w:rPr>
          <w:sz w:val="16"/>
        </w:rPr>
        <w:t>Vasile</w:t>
      </w:r>
      <w:proofErr w:type="spellEnd"/>
      <w:r w:rsidRPr="00D60D71">
        <w:rPr>
          <w:sz w:val="16"/>
        </w:rPr>
        <w:t xml:space="preserve">, part of the Mechanical &amp; Aerospace Department at the University of Strathclyde and </w:t>
      </w:r>
      <w:proofErr w:type="spellStart"/>
      <w:r w:rsidRPr="00D60D71">
        <w:rPr>
          <w:sz w:val="16"/>
        </w:rPr>
        <w:t>co-ordinator</w:t>
      </w:r>
      <w:proofErr w:type="spellEnd"/>
      <w:r w:rsidRPr="00D60D71">
        <w:rPr>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w:t>
      </w:r>
      <w:proofErr w:type="gramStart"/>
      <w:r w:rsidRPr="00D60D71">
        <w:rPr>
          <w:sz w:val="16"/>
        </w:rPr>
        <w:t>netting</w:t>
      </w:r>
      <w:proofErr w:type="gramEnd"/>
      <w:r w:rsidRPr="00D60D71">
        <w:rPr>
          <w:sz w:val="16"/>
        </w:rPr>
        <w:t xml:space="preserve"> and tethering, the use of contactless systems like ion-beams or lasers, and even onboard robotics to position the junk away from high-risk orbital regions. As for middle Earth orbit – well, ideas are welcome, he says. </w:t>
      </w:r>
      <w:r w:rsidRPr="007A416C">
        <w:rPr>
          <w:rStyle w:val="StyleUnderline"/>
          <w:highlight w:val="green"/>
        </w:rPr>
        <w:t>We're in no</w:t>
      </w:r>
      <w:r w:rsidRPr="00D60D71">
        <w:rPr>
          <w:rStyle w:val="StyleUnderline"/>
        </w:rPr>
        <w:t xml:space="preserve"> </w:t>
      </w:r>
      <w:r w:rsidRPr="00D60D71">
        <w:rPr>
          <w:rStyle w:val="Emphasis"/>
        </w:rPr>
        <w:t xml:space="preserve">immediate </w:t>
      </w:r>
      <w:r w:rsidRPr="007A416C">
        <w:rPr>
          <w:rStyle w:val="Emphasis"/>
          <w:highlight w:val="green"/>
        </w:rPr>
        <w:t>danger</w:t>
      </w:r>
      <w:r w:rsidRPr="00D60D71">
        <w:rPr>
          <w:sz w:val="16"/>
        </w:rPr>
        <w:t xml:space="preserve"> from Kessler syndrome – but it's not a problem that's going away. </w:t>
      </w:r>
      <w:r w:rsidRPr="00D60D71">
        <w:rPr>
          <w:rStyle w:val="StyleUnderline"/>
        </w:rPr>
        <w:t>Despite Gravity's artistic license, Donald Kessler is pleased to see</w:t>
      </w:r>
      <w:r w:rsidRPr="00D60D71">
        <w:rPr>
          <w:sz w:val="16"/>
        </w:rPr>
        <w:t xml:space="preserve"> the phenomenon represented on </w:t>
      </w:r>
      <w:r w:rsidRPr="00D60D71">
        <w:rPr>
          <w:rStyle w:val="StyleUnderline"/>
        </w:rPr>
        <w:t>the big screen. "</w:t>
      </w:r>
      <w:r w:rsidRPr="007A416C">
        <w:rPr>
          <w:rStyle w:val="StyleUnderline"/>
          <w:highlight w:val="green"/>
        </w:rPr>
        <w:t>It is</w:t>
      </w:r>
      <w:r w:rsidRPr="00D60D71">
        <w:rPr>
          <w:rStyle w:val="StyleUnderline"/>
        </w:rPr>
        <w:t xml:space="preserve"> </w:t>
      </w:r>
      <w:r w:rsidRPr="00D60D71">
        <w:rPr>
          <w:rStyle w:val="Emphasis"/>
        </w:rPr>
        <w:t xml:space="preserve">very </w:t>
      </w:r>
      <w:r w:rsidRPr="007A416C">
        <w:rPr>
          <w:rStyle w:val="Emphasis"/>
          <w:highlight w:val="green"/>
        </w:rPr>
        <w:t>improbable</w:t>
      </w:r>
      <w:r w:rsidRPr="00D60D71">
        <w:rPr>
          <w:rStyle w:val="StyleUnderline"/>
        </w:rPr>
        <w:t xml:space="preserve"> that </w:t>
      </w:r>
      <w:r w:rsidRPr="007A416C">
        <w:rPr>
          <w:rStyle w:val="StyleUnderline"/>
          <w:highlight w:val="green"/>
        </w:rPr>
        <w:t>events would play out</w:t>
      </w:r>
      <w:r w:rsidRPr="00D60D71">
        <w:rPr>
          <w:rStyle w:val="StyleUnderline"/>
        </w:rPr>
        <w:t xml:space="preserve"> as they did in the film,"</w:t>
      </w:r>
      <w:r w:rsidRPr="00D60D71">
        <w:rPr>
          <w:sz w:val="16"/>
        </w:rPr>
        <w:t xml:space="preserve"> he says. "But if it raises awareness, then that's great."</w:t>
      </w:r>
    </w:p>
    <w:p w14:paraId="240A42A7" w14:textId="77777777" w:rsidR="00E45E99" w:rsidRDefault="00E45E99" w:rsidP="00E45E99">
      <w:pPr>
        <w:pStyle w:val="Heading4"/>
      </w:pPr>
      <w:r>
        <w:t xml:space="preserve">Timeframe is </w:t>
      </w:r>
      <w:r w:rsidRPr="009B07EC">
        <w:rPr>
          <w:i/>
          <w:iCs w:val="0"/>
          <w:u w:val="single"/>
        </w:rPr>
        <w:t>super long</w:t>
      </w:r>
      <w:r>
        <w:t xml:space="preserve"> </w:t>
      </w:r>
      <w:r w:rsidRPr="009B07EC">
        <w:rPr>
          <w:u w:val="single"/>
        </w:rPr>
        <w:t>even if</w:t>
      </w:r>
      <w:r>
        <w:t xml:space="preserve"> they are right about everything</w:t>
      </w:r>
    </w:p>
    <w:p w14:paraId="38ABB784" w14:textId="77777777" w:rsidR="00E45E99" w:rsidRPr="000B3300" w:rsidRDefault="00E45E99" w:rsidP="00E45E99">
      <w:r>
        <w:t xml:space="preserve">Ted </w:t>
      </w:r>
      <w:proofErr w:type="spellStart"/>
      <w:r w:rsidRPr="009B07EC">
        <w:rPr>
          <w:rStyle w:val="Style13ptBold"/>
        </w:rPr>
        <w:t>Muelhaupt</w:t>
      </w:r>
      <w:proofErr w:type="spellEnd"/>
      <w:r w:rsidRPr="009B07EC">
        <w:rPr>
          <w:rStyle w:val="Style13ptBold"/>
        </w:rPr>
        <w:t>, 15</w:t>
      </w:r>
      <w:r w:rsidRPr="000B3300">
        <w:t xml:space="preserve">, </w:t>
      </w:r>
      <w:r>
        <w:t>Fall 2015</w:t>
      </w:r>
      <w:r w:rsidRPr="000B3300">
        <w:t>, "</w:t>
      </w:r>
      <w:r>
        <w:t>Understanding Space Debris Causes, Mitigations, and Issues</w:t>
      </w:r>
      <w:r w:rsidRPr="000B3300">
        <w:t xml:space="preserve">", </w:t>
      </w:r>
      <w:r>
        <w:t xml:space="preserve">Fall 2015 Vol. 16 No. 1, </w:t>
      </w:r>
      <w:r w:rsidRPr="000B3300">
        <w:t>[https://aerospace.org/sites/default/files/2019-04/Crosslink%20Fall%202015%20V16N1%20.pdf], AVD</w:t>
      </w:r>
    </w:p>
    <w:p w14:paraId="2EAC1B4C" w14:textId="77777777" w:rsidR="00E45E99" w:rsidRPr="003F522E" w:rsidRDefault="00E45E99" w:rsidP="00E45E99">
      <w:pPr>
        <w:rPr>
          <w:u w:val="single"/>
        </w:rPr>
      </w:pPr>
      <w:r w:rsidRPr="007A416C">
        <w:rPr>
          <w:rStyle w:val="StyleUnderline"/>
          <w:highlight w:val="green"/>
        </w:rPr>
        <w:t xml:space="preserve">Short-term debris cascades are </w:t>
      </w:r>
      <w:r w:rsidRPr="007A416C">
        <w:rPr>
          <w:rStyle w:val="Emphasis"/>
          <w:highlight w:val="green"/>
        </w:rPr>
        <w:t>impossible</w:t>
      </w:r>
      <w:r w:rsidRPr="009B07EC">
        <w:rPr>
          <w:sz w:val="16"/>
        </w:rPr>
        <w:t xml:space="preserve">. This may seem like a contradiction to the statement above, but one must consider the timescale. </w:t>
      </w:r>
      <w:r w:rsidRPr="000B3300">
        <w:rPr>
          <w:rStyle w:val="StyleUnderline"/>
        </w:rPr>
        <w:t xml:space="preserve">The </w:t>
      </w:r>
      <w:r w:rsidRPr="007A416C">
        <w:rPr>
          <w:rStyle w:val="StyleUnderline"/>
          <w:highlight w:val="green"/>
        </w:rPr>
        <w:t>predictions of the Kessler</w:t>
      </w:r>
      <w:r w:rsidRPr="000B3300">
        <w:rPr>
          <w:rStyle w:val="StyleUnderline"/>
        </w:rPr>
        <w:t xml:space="preserve"> syndrome </w:t>
      </w:r>
      <w:r w:rsidRPr="007A416C">
        <w:rPr>
          <w:rStyle w:val="StyleUnderline"/>
          <w:highlight w:val="green"/>
        </w:rPr>
        <w:t>are</w:t>
      </w:r>
      <w:r w:rsidRPr="000B3300">
        <w:rPr>
          <w:rStyle w:val="StyleUnderline"/>
        </w:rPr>
        <w:t xml:space="preserve"> quite real and </w:t>
      </w:r>
      <w:r w:rsidRPr="007A416C">
        <w:rPr>
          <w:rStyle w:val="StyleUnderline"/>
          <w:highlight w:val="green"/>
        </w:rPr>
        <w:t>broadly based</w:t>
      </w:r>
      <w:r w:rsidRPr="009B07EC">
        <w:rPr>
          <w:sz w:val="16"/>
        </w:rPr>
        <w:t xml:space="preserve">, but </w:t>
      </w:r>
      <w:r w:rsidRPr="000B3300">
        <w:rPr>
          <w:rStyle w:val="StyleUnderline"/>
        </w:rPr>
        <w:t xml:space="preserve">the </w:t>
      </w:r>
      <w:r w:rsidRPr="007A416C">
        <w:rPr>
          <w:rStyle w:val="Emphasis"/>
          <w:highlight w:val="green"/>
        </w:rPr>
        <w:t>timescale is in decades and centuries</w:t>
      </w:r>
      <w:r w:rsidRPr="007A416C">
        <w:rPr>
          <w:rStyle w:val="StyleUnderline"/>
          <w:highlight w:val="green"/>
        </w:rPr>
        <w:t>, not hours and days</w:t>
      </w:r>
      <w:r w:rsidRPr="009B07EC">
        <w:rPr>
          <w:sz w:val="16"/>
        </w:rPr>
        <w:t xml:space="preserve">. Therefore, </w:t>
      </w:r>
      <w:r w:rsidRPr="000B3300">
        <w:rPr>
          <w:rStyle w:val="StyleUnderline"/>
        </w:rPr>
        <w:t>Kessler is right</w:t>
      </w:r>
      <w:r w:rsidRPr="009B07EC">
        <w:rPr>
          <w:sz w:val="16"/>
        </w:rPr>
        <w:t xml:space="preserve">, but the movies are wrong. </w:t>
      </w:r>
      <w:r w:rsidRPr="007A416C">
        <w:rPr>
          <w:rStyle w:val="StyleUnderline"/>
          <w:highlight w:val="green"/>
        </w:rPr>
        <w:t xml:space="preserve">This is a </w:t>
      </w:r>
      <w:proofErr w:type="spellStart"/>
      <w:r w:rsidRPr="007A416C">
        <w:rPr>
          <w:rStyle w:val="Emphasis"/>
          <w:highlight w:val="green"/>
        </w:rPr>
        <w:t>slowmotion</w:t>
      </w:r>
      <w:proofErr w:type="spellEnd"/>
      <w:r w:rsidRPr="007A416C">
        <w:rPr>
          <w:rStyle w:val="StyleUnderline"/>
          <w:highlight w:val="green"/>
        </w:rPr>
        <w:t xml:space="preserve"> disaster</w:t>
      </w:r>
      <w:r w:rsidRPr="000B3300">
        <w:rPr>
          <w:rStyle w:val="StyleUnderline"/>
        </w:rPr>
        <w:t xml:space="preserve">, and the good news is that </w:t>
      </w:r>
      <w:r w:rsidRPr="007A416C">
        <w:rPr>
          <w:rStyle w:val="StyleUnderline"/>
          <w:highlight w:val="green"/>
        </w:rPr>
        <w:t>it can be stopped</w:t>
      </w:r>
      <w:r>
        <w:rPr>
          <w:rStyle w:val="StyleUnderline"/>
        </w:rPr>
        <w:t xml:space="preserve"> </w:t>
      </w:r>
      <w:r w:rsidRPr="000B3300">
        <w:rPr>
          <w:rStyle w:val="StyleUnderline"/>
        </w:rPr>
        <w:t>or slowed with immediate action by the space community</w:t>
      </w:r>
      <w:r>
        <w:rPr>
          <w:rStyle w:val="StyleUnderline"/>
        </w:rPr>
        <w:t>.</w:t>
      </w:r>
    </w:p>
    <w:p w14:paraId="1B9FEC02" w14:textId="77777777" w:rsidR="00E45E99" w:rsidRPr="005D540B" w:rsidRDefault="00E45E99" w:rsidP="00E45E99">
      <w:pPr>
        <w:pStyle w:val="Heading2"/>
      </w:pPr>
      <w:r>
        <w:t>ADV 2</w:t>
      </w:r>
    </w:p>
    <w:p w14:paraId="612DC172" w14:textId="77777777" w:rsidR="00E45E99" w:rsidRDefault="00E45E99" w:rsidP="00E45E99">
      <w:pPr>
        <w:pStyle w:val="Heading4"/>
        <w:rPr>
          <w:rFonts w:cs="Calibri"/>
        </w:rPr>
      </w:pPr>
      <w:bookmarkStart w:id="1" w:name="_Hlk93232752"/>
      <w:r>
        <w:rPr>
          <w:rFonts w:cs="Calibri"/>
        </w:rPr>
        <w:t xml:space="preserve">They don’t solve global capitalism -- they just reduce capitalism in space. This means they can’t access warming impacts, or anything about growth as their impact </w:t>
      </w:r>
      <w:proofErr w:type="spellStart"/>
      <w:r>
        <w:rPr>
          <w:rFonts w:cs="Calibri"/>
        </w:rPr>
        <w:t>ev</w:t>
      </w:r>
      <w:proofErr w:type="spellEnd"/>
      <w:r>
        <w:rPr>
          <w:rFonts w:cs="Calibri"/>
        </w:rPr>
        <w:t xml:space="preserve"> describes.</w:t>
      </w:r>
    </w:p>
    <w:p w14:paraId="33631F83" w14:textId="77777777" w:rsidR="00E45E99" w:rsidRPr="00E224DE" w:rsidRDefault="00E45E99" w:rsidP="00E45E99">
      <w:pPr>
        <w:pStyle w:val="Heading4"/>
        <w:rPr>
          <w:rFonts w:cs="Calibri"/>
        </w:rPr>
      </w:pPr>
      <w:r w:rsidRPr="00E224DE">
        <w:rPr>
          <w:rFonts w:cs="Calibri"/>
        </w:rPr>
        <w:t xml:space="preserve">Extinction </w:t>
      </w:r>
      <w:proofErr w:type="spellStart"/>
      <w:r>
        <w:rPr>
          <w:rFonts w:cs="Calibri"/>
        </w:rPr>
        <w:t>ows</w:t>
      </w:r>
      <w:proofErr w:type="spellEnd"/>
      <w:r w:rsidRPr="00E224DE">
        <w:rPr>
          <w:rFonts w:cs="Calibri"/>
        </w:rPr>
        <w:t xml:space="preserve"> </w:t>
      </w:r>
    </w:p>
    <w:p w14:paraId="7CBCAA0C" w14:textId="77777777" w:rsidR="00E45E99" w:rsidRPr="00E224DE" w:rsidRDefault="00E45E99" w:rsidP="00E45E99">
      <w:r w:rsidRPr="00E224DE">
        <w:rPr>
          <w:rStyle w:val="Style13ptBold"/>
        </w:rPr>
        <w:t>Todd 17</w:t>
      </w:r>
      <w:r w:rsidRPr="00E224DE">
        <w:t xml:space="preserve"> [Ben has a 1st from Oxford in Physics and Philosophy, has published in Climate Physics, once kick-boxed for Oxford, and speaks Chinese, badly. "The case for reducing extinction risk." </w:t>
      </w:r>
      <w:hyperlink r:id="rId21" w:history="1">
        <w:r w:rsidRPr="00E224DE">
          <w:rPr>
            <w:rStyle w:val="Hyperlink"/>
          </w:rPr>
          <w:t>https://80000hours.org/articles/extinction-risk/</w:t>
        </w:r>
      </w:hyperlink>
      <w:r w:rsidRPr="00E224DE">
        <w:t xml:space="preserve">] </w:t>
      </w:r>
      <w:proofErr w:type="spellStart"/>
      <w:r w:rsidRPr="00E224DE">
        <w:t>brett</w:t>
      </w:r>
      <w:proofErr w:type="spellEnd"/>
    </w:p>
    <w:p w14:paraId="6CD476CF" w14:textId="77777777" w:rsidR="00E45E99" w:rsidRPr="005D540B" w:rsidRDefault="00E45E99" w:rsidP="00E45E99">
      <w:pPr>
        <w:rPr>
          <w:sz w:val="8"/>
        </w:rPr>
      </w:pPr>
      <w:r w:rsidRPr="00E224DE">
        <w:rPr>
          <w:sz w:val="8"/>
        </w:rPr>
        <w:t xml:space="preserve">In this new age, </w:t>
      </w:r>
      <w:r w:rsidRPr="00E224DE">
        <w:rPr>
          <w:rStyle w:val="StyleUnderline"/>
        </w:rPr>
        <w:t xml:space="preserve">what should be our </w:t>
      </w:r>
      <w:r w:rsidRPr="00E224DE">
        <w:rPr>
          <w:sz w:val="8"/>
        </w:rPr>
        <w:t>biggest priority</w:t>
      </w:r>
      <w:r w:rsidRPr="00E224DE">
        <w:rPr>
          <w:rStyle w:val="StyleUnderline"/>
        </w:rPr>
        <w:t xml:space="preserve"> as a </w:t>
      </w:r>
      <w:proofErr w:type="spellStart"/>
      <w:r w:rsidRPr="00E224DE">
        <w:rPr>
          <w:rStyle w:val="StyleUnderline"/>
        </w:rPr>
        <w:t>civilisation</w:t>
      </w:r>
      <w:proofErr w:type="spellEnd"/>
      <w:r w:rsidRPr="00E224DE">
        <w:rPr>
          <w:rStyle w:val="StyleUnderline"/>
        </w:rPr>
        <w:t>?</w:t>
      </w:r>
      <w:r w:rsidRPr="00E224DE">
        <w:rPr>
          <w:sz w:val="8"/>
        </w:rPr>
        <w:t xml:space="preserve"> Improving technology? Helping the poor? Changing the political system? Here’s a suggestion that’s not so often discussed: </w:t>
      </w:r>
      <w:r w:rsidRPr="007A416C">
        <w:rPr>
          <w:rStyle w:val="StyleUnderline"/>
          <w:highlight w:val="green"/>
        </w:rPr>
        <w:t xml:space="preserve">our </w:t>
      </w:r>
      <w:proofErr w:type="gramStart"/>
      <w:r w:rsidRPr="007A416C">
        <w:rPr>
          <w:rStyle w:val="StyleUnderline"/>
          <w:highlight w:val="green"/>
        </w:rPr>
        <w:t>first priority</w:t>
      </w:r>
      <w:proofErr w:type="gramEnd"/>
      <w:r w:rsidRPr="007A416C">
        <w:rPr>
          <w:rStyle w:val="StyleUnderline"/>
          <w:highlight w:val="green"/>
        </w:rPr>
        <w:t xml:space="preserve"> should be to </w:t>
      </w:r>
      <w:r w:rsidRPr="007A416C">
        <w:rPr>
          <w:rStyle w:val="Emphasis"/>
          <w:highlight w:val="green"/>
        </w:rPr>
        <w:t>survive</w:t>
      </w:r>
      <w:r w:rsidRPr="00E224DE">
        <w:rPr>
          <w:sz w:val="8"/>
        </w:rPr>
        <w:t xml:space="preserve">. </w:t>
      </w:r>
      <w:r w:rsidRPr="00E224DE">
        <w:rPr>
          <w:rStyle w:val="StyleUnderline"/>
        </w:rPr>
        <w:t xml:space="preserve">So long as </w:t>
      </w:r>
      <w:proofErr w:type="spellStart"/>
      <w:r w:rsidRPr="00E224DE">
        <w:rPr>
          <w:rStyle w:val="StyleUnderline"/>
        </w:rPr>
        <w:t>civilisation</w:t>
      </w:r>
      <w:proofErr w:type="spellEnd"/>
      <w:r w:rsidRPr="00E224DE">
        <w:rPr>
          <w:rStyle w:val="StyleUnderline"/>
        </w:rPr>
        <w:t xml:space="preserve"> continues to exist, </w:t>
      </w:r>
      <w:r w:rsidRPr="007A416C">
        <w:rPr>
          <w:rStyle w:val="StyleUnderline"/>
          <w:highlight w:val="green"/>
        </w:rPr>
        <w:t>we’ll have the chance to solve</w:t>
      </w:r>
      <w:r w:rsidRPr="00E224DE">
        <w:rPr>
          <w:rStyle w:val="StyleUnderline"/>
        </w:rPr>
        <w:t xml:space="preserve"> all our </w:t>
      </w:r>
      <w:r w:rsidRPr="007A416C">
        <w:rPr>
          <w:rStyle w:val="Emphasis"/>
          <w:highlight w:val="green"/>
        </w:rPr>
        <w:t xml:space="preserve">other </w:t>
      </w:r>
      <w:proofErr w:type="gramStart"/>
      <w:r w:rsidRPr="007A416C">
        <w:rPr>
          <w:rStyle w:val="Emphasis"/>
          <w:highlight w:val="green"/>
        </w:rPr>
        <w:t>problems</w:t>
      </w:r>
      <w:r w:rsidRPr="00E224DE">
        <w:rPr>
          <w:rStyle w:val="StyleUnderline"/>
        </w:rPr>
        <w:t>, and</w:t>
      </w:r>
      <w:proofErr w:type="gramEnd"/>
      <w:r w:rsidRPr="00E224DE">
        <w:rPr>
          <w:rStyle w:val="StyleUnderline"/>
        </w:rPr>
        <w:t xml:space="preserve"> have a far better future. But </w:t>
      </w:r>
      <w:r w:rsidRPr="007A416C">
        <w:rPr>
          <w:rStyle w:val="Emphasis"/>
          <w:highlight w:val="green"/>
        </w:rPr>
        <w:t>if we go extinct, that’s it</w:t>
      </w:r>
      <w:r w:rsidRPr="00E224DE">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E224DE">
        <w:rPr>
          <w:sz w:val="8"/>
        </w:rPr>
        <w:t>looked into</w:t>
      </w:r>
      <w:proofErr w:type="gramEnd"/>
      <w:r w:rsidRPr="00E224DE">
        <w:rPr>
          <w:sz w:val="8"/>
        </w:rPr>
        <w:t xml:space="preserve"> it, we changed our minds. As we’ll see, researchers who study these issues think the risks are over one thousand times </w:t>
      </w:r>
      <w:proofErr w:type="gramStart"/>
      <w:r w:rsidRPr="00E224DE">
        <w:rPr>
          <w:sz w:val="8"/>
        </w:rPr>
        <w:t>higher, and</w:t>
      </w:r>
      <w:proofErr w:type="gramEnd"/>
      <w:r w:rsidRPr="00E224DE">
        <w:rPr>
          <w:sz w:val="8"/>
        </w:rPr>
        <w:t xml:space="preserve"> are probably increasing. These concerns have started a new movement working to safeguard </w:t>
      </w:r>
      <w:proofErr w:type="spellStart"/>
      <w:r w:rsidRPr="00E224DE">
        <w:rPr>
          <w:sz w:val="8"/>
        </w:rPr>
        <w:t>civilisation</w:t>
      </w:r>
      <w:proofErr w:type="spellEnd"/>
      <w:r w:rsidRPr="00E224DE">
        <w:rPr>
          <w:sz w:val="8"/>
        </w:rPr>
        <w:t xml:space="preserve">, which has been joined by Stephen Hawking, Max </w:t>
      </w:r>
      <w:proofErr w:type="spellStart"/>
      <w:r w:rsidRPr="00E224DE">
        <w:rPr>
          <w:sz w:val="8"/>
        </w:rPr>
        <w:t>Tegmark</w:t>
      </w:r>
      <w:proofErr w:type="spellEnd"/>
      <w:r w:rsidRPr="00E224DE">
        <w:rPr>
          <w:sz w:val="8"/>
        </w:rPr>
        <w:t xml:space="preserve">, and new institutes founded by researchers at Cambridge, MIT, Oxford, and elsewhere. In the rest of this article, we cover the greatest risks to </w:t>
      </w:r>
      <w:proofErr w:type="spellStart"/>
      <w:r w:rsidRPr="00E224DE">
        <w:rPr>
          <w:sz w:val="8"/>
        </w:rPr>
        <w:t>civilisation</w:t>
      </w:r>
      <w:proofErr w:type="spellEnd"/>
      <w:r w:rsidRPr="00E224DE">
        <w:rPr>
          <w:sz w:val="8"/>
        </w:rPr>
        <w:t xml:space="preserve">, including some that might be bigger than nuclear war and climate change. We then make the case that reducing these risks could be the most important thing you do with your </w:t>
      </w:r>
      <w:proofErr w:type="gramStart"/>
      <w:r w:rsidRPr="00E224DE">
        <w:rPr>
          <w:sz w:val="8"/>
        </w:rPr>
        <w:t>life, and</w:t>
      </w:r>
      <w:proofErr w:type="gramEnd"/>
      <w:r w:rsidRPr="00E224DE">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E224DE">
        <w:rPr>
          <w:sz w:val="8"/>
        </w:rPr>
        <w:t>chance</w:t>
      </w:r>
      <w:proofErr w:type="gramEnd"/>
      <w:r w:rsidRPr="00E224DE">
        <w:rPr>
          <w:sz w:val="8"/>
        </w:rPr>
        <w:t xml:space="preserve"> of extinction in the next 50 years — what many people think the risk is — must be an underestimate. Naturally occurring existential risks can be estimated pretty accurately from </w:t>
      </w:r>
      <w:proofErr w:type="gramStart"/>
      <w:r w:rsidRPr="00E224DE">
        <w:rPr>
          <w:sz w:val="8"/>
        </w:rPr>
        <w:t>history, and</w:t>
      </w:r>
      <w:proofErr w:type="gramEnd"/>
      <w:r w:rsidRPr="00E224DE">
        <w:rPr>
          <w:sz w:val="8"/>
        </w:rPr>
        <w:t xml:space="preserve"> are much higher. If Earth was hit by a 1km-wide asteroid, there’s a chance that </w:t>
      </w:r>
      <w:proofErr w:type="spellStart"/>
      <w:r w:rsidRPr="00E224DE">
        <w:rPr>
          <w:sz w:val="8"/>
        </w:rPr>
        <w:t>civilisation</w:t>
      </w:r>
      <w:proofErr w:type="spellEnd"/>
      <w:r w:rsidRPr="00E224DE">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E224DE">
        <w:rPr>
          <w:sz w:val="8"/>
        </w:rPr>
        <w:t>this is why</w:t>
      </w:r>
      <w:proofErr w:type="gramEnd"/>
      <w:r w:rsidRPr="00E224DE">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E224DE">
        <w:rPr>
          <w:sz w:val="8"/>
        </w:rPr>
        <w:t>civilisation</w:t>
      </w:r>
      <w:proofErr w:type="spellEnd"/>
      <w:r w:rsidRPr="00E224DE">
        <w:rPr>
          <w:sz w:val="8"/>
        </w:rPr>
        <w:t xml:space="preserve"> does some terrible things, such as factory farming. But as you can see in the data, many important measures of </w:t>
      </w:r>
      <w:r w:rsidRPr="007A416C">
        <w:rPr>
          <w:rStyle w:val="Emphasis"/>
          <w:highlight w:val="green"/>
        </w:rPr>
        <w:t>progress</w:t>
      </w:r>
      <w:r w:rsidRPr="00E224DE">
        <w:rPr>
          <w:rStyle w:val="Emphasis"/>
        </w:rPr>
        <w:t xml:space="preserve"> have </w:t>
      </w:r>
      <w:r w:rsidRPr="007A416C">
        <w:rPr>
          <w:rStyle w:val="Emphasis"/>
          <w:highlight w:val="green"/>
        </w:rPr>
        <w:t>improved dramatically</w:t>
      </w:r>
      <w:r w:rsidRPr="00E224DE">
        <w:rPr>
          <w:sz w:val="8"/>
        </w:rPr>
        <w:t xml:space="preserve">. More to the point, no matter what you think has happened in the past, if we look forward, improving technology, political </w:t>
      </w:r>
      <w:proofErr w:type="spellStart"/>
      <w:r w:rsidRPr="00E224DE">
        <w:rPr>
          <w:sz w:val="8"/>
        </w:rPr>
        <w:t>organisation</w:t>
      </w:r>
      <w:proofErr w:type="spellEnd"/>
      <w:r w:rsidRPr="00E224DE">
        <w:rPr>
          <w:sz w:val="8"/>
        </w:rPr>
        <w:t xml:space="preserve"> and freedom gives </w:t>
      </w:r>
      <w:r w:rsidRPr="007A416C">
        <w:rPr>
          <w:rStyle w:val="StyleUnderline"/>
          <w:highlight w:val="green"/>
        </w:rPr>
        <w:t>our descendants</w:t>
      </w:r>
      <w:r w:rsidRPr="00E224DE">
        <w:rPr>
          <w:sz w:val="8"/>
        </w:rPr>
        <w:t xml:space="preserve"> the potential to solve our current problems, and </w:t>
      </w:r>
      <w:r w:rsidRPr="007A416C">
        <w:rPr>
          <w:rStyle w:val="StyleUnderline"/>
          <w:highlight w:val="green"/>
        </w:rPr>
        <w:t xml:space="preserve">have </w:t>
      </w:r>
      <w:r w:rsidRPr="007A416C">
        <w:rPr>
          <w:rStyle w:val="Emphasis"/>
          <w:highlight w:val="green"/>
        </w:rPr>
        <w:t>vastly better lives</w:t>
      </w:r>
      <w:r w:rsidRPr="00E224DE">
        <w:rPr>
          <w:sz w:val="8"/>
        </w:rPr>
        <w:t xml:space="preserve">.12 </w:t>
      </w:r>
      <w:r w:rsidRPr="00E224DE">
        <w:rPr>
          <w:rStyle w:val="StyleUnderline"/>
        </w:rPr>
        <w:t>It is possible to end poverty</w:t>
      </w:r>
      <w:r w:rsidRPr="00E224DE">
        <w:rPr>
          <w:sz w:val="8"/>
        </w:rPr>
        <w:t xml:space="preserve">, </w:t>
      </w:r>
      <w:r w:rsidRPr="00E224DE">
        <w:rPr>
          <w:rStyle w:val="StyleUnderline"/>
        </w:rPr>
        <w:t>prevent climate change, alleviate suffering, and more</w:t>
      </w:r>
      <w:r w:rsidRPr="00E224DE">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E224DE">
        <w:rPr>
          <w:rStyle w:val="StyleUnderline"/>
        </w:rPr>
        <w:t>Each</w:t>
      </w:r>
      <w:r w:rsidRPr="00E224DE">
        <w:rPr>
          <w:sz w:val="8"/>
        </w:rPr>
        <w:t xml:space="preserve"> time we discover a </w:t>
      </w:r>
      <w:r w:rsidRPr="00E224DE">
        <w:rPr>
          <w:rStyle w:val="StyleUnderline"/>
        </w:rPr>
        <w:t>new technology</w:t>
      </w:r>
      <w:r w:rsidRPr="00E224DE">
        <w:rPr>
          <w:sz w:val="8"/>
        </w:rPr>
        <w:t xml:space="preserve">, most of the time it </w:t>
      </w:r>
      <w:r w:rsidRPr="00E224DE">
        <w:rPr>
          <w:rStyle w:val="StyleUnderline"/>
        </w:rPr>
        <w:t>yields huge benefits</w:t>
      </w:r>
      <w:r w:rsidRPr="00E224DE">
        <w:rPr>
          <w:sz w:val="8"/>
        </w:rPr>
        <w:t xml:space="preserve">. But there’s also a chance we discover a technology with more destructive power than we </w:t>
      </w:r>
      <w:proofErr w:type="gramStart"/>
      <w:r w:rsidRPr="00E224DE">
        <w:rPr>
          <w:sz w:val="8"/>
        </w:rPr>
        <w:t>have the ability to</w:t>
      </w:r>
      <w:proofErr w:type="gramEnd"/>
      <w:r w:rsidRPr="00E224DE">
        <w:rPr>
          <w:sz w:val="8"/>
        </w:rPr>
        <w:t xml:space="preserve"> wisely use. And so, although </w:t>
      </w:r>
      <w:r w:rsidRPr="00E224DE">
        <w:rPr>
          <w:rStyle w:val="StyleUnderline"/>
        </w:rPr>
        <w:t>the present generation lives in the most prosperous period in human history</w:t>
      </w:r>
      <w:r w:rsidRPr="00E224DE">
        <w:rPr>
          <w:sz w:val="8"/>
        </w:rPr>
        <w:t xml:space="preserve">, it’s plausibly also the most dangerous. The first destructive technology of this kind was nuclear weapons. Nuclear weapons: a history of near-misses Today we all have North Korea’s nuclear </w:t>
      </w:r>
      <w:proofErr w:type="spellStart"/>
      <w:r w:rsidRPr="00E224DE">
        <w:rPr>
          <w:sz w:val="8"/>
        </w:rPr>
        <w:t>programme</w:t>
      </w:r>
      <w:proofErr w:type="spellEnd"/>
      <w:r w:rsidRPr="00E224DE">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E224DE">
        <w:rPr>
          <w:sz w:val="8"/>
        </w:rPr>
        <w:t>anyway, and</w:t>
      </w:r>
      <w:proofErr w:type="gramEnd"/>
      <w:r w:rsidRPr="00E224DE">
        <w:rPr>
          <w:sz w:val="8"/>
        </w:rPr>
        <w:t xml:space="preserve"> decided against invading. An invasion of Cuba might well have triggered nuclear war; it later emerged that Castro was in </w:t>
      </w:r>
      <w:proofErr w:type="spellStart"/>
      <w:r w:rsidRPr="00E224DE">
        <w:rPr>
          <w:sz w:val="8"/>
        </w:rPr>
        <w:t>favour</w:t>
      </w:r>
      <w:proofErr w:type="spellEnd"/>
      <w:r w:rsidRPr="00E224DE">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disagreed, preventing war. Thanks to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we narrowly averted a global catastrophic risk from nuclear weapons Thank you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E224DE">
        <w:rPr>
          <w:sz w:val="8"/>
        </w:rPr>
        <w:t>civilisation</w:t>
      </w:r>
      <w:proofErr w:type="spellEnd"/>
      <w:r w:rsidRPr="00E224DE">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7A416C">
        <w:rPr>
          <w:rStyle w:val="StyleUnderline"/>
          <w:highlight w:val="green"/>
        </w:rPr>
        <w:t>Even</w:t>
      </w:r>
      <w:r w:rsidRPr="00E224DE">
        <w:rPr>
          <w:rStyle w:val="StyleUnderline"/>
        </w:rPr>
        <w:t xml:space="preserve"> a </w:t>
      </w:r>
      <w:r w:rsidRPr="007A416C">
        <w:rPr>
          <w:rStyle w:val="Emphasis"/>
          <w:highlight w:val="green"/>
        </w:rPr>
        <w:t>“mild”</w:t>
      </w:r>
      <w:r w:rsidRPr="00E224DE">
        <w:rPr>
          <w:rStyle w:val="StyleUnderline"/>
        </w:rPr>
        <w:t xml:space="preserve"> </w:t>
      </w:r>
      <w:r w:rsidRPr="007A416C">
        <w:rPr>
          <w:rStyle w:val="StyleUnderline"/>
          <w:highlight w:val="green"/>
        </w:rPr>
        <w:t>nuclear winter</w:t>
      </w:r>
      <w:r w:rsidRPr="00E224DE">
        <w:rPr>
          <w:sz w:val="8"/>
        </w:rPr>
        <w:t xml:space="preserve">, however, could still </w:t>
      </w:r>
      <w:r w:rsidRPr="00E224DE">
        <w:rPr>
          <w:rStyle w:val="StyleUnderline"/>
        </w:rPr>
        <w:t>cause mass starvation</w:t>
      </w:r>
      <w:r w:rsidRPr="00E224DE">
        <w:rPr>
          <w:sz w:val="8"/>
        </w:rPr>
        <w:t xml:space="preserve">.18 For this and other reasons, a nuclear war would be extremely </w:t>
      </w:r>
      <w:proofErr w:type="spellStart"/>
      <w:r w:rsidRPr="00E224DE">
        <w:rPr>
          <w:sz w:val="8"/>
        </w:rPr>
        <w:t>destabilising</w:t>
      </w:r>
      <w:proofErr w:type="spellEnd"/>
      <w:r w:rsidRPr="00E224DE">
        <w:rPr>
          <w:sz w:val="8"/>
        </w:rPr>
        <w:t xml:space="preserve">, and it’s unclear whether </w:t>
      </w:r>
      <w:proofErr w:type="spellStart"/>
      <w:r w:rsidRPr="00E224DE">
        <w:rPr>
          <w:sz w:val="8"/>
        </w:rPr>
        <w:t>civilisation</w:t>
      </w:r>
      <w:proofErr w:type="spellEnd"/>
      <w:r w:rsidRPr="00E224DE">
        <w:rPr>
          <w:sz w:val="8"/>
        </w:rPr>
        <w:t xml:space="preserve"> could recover. How likely is a </w:t>
      </w:r>
      <w:r w:rsidRPr="00E224DE">
        <w:rPr>
          <w:rStyle w:val="Emphasis"/>
        </w:rPr>
        <w:t xml:space="preserve">nuclear war to </w:t>
      </w:r>
      <w:r w:rsidRPr="007A416C">
        <w:rPr>
          <w:rStyle w:val="Emphasis"/>
          <w:highlight w:val="green"/>
        </w:rPr>
        <w:t xml:space="preserve">permanently end </w:t>
      </w:r>
      <w:proofErr w:type="spellStart"/>
      <w:r w:rsidRPr="007A416C">
        <w:rPr>
          <w:rStyle w:val="Emphasis"/>
          <w:highlight w:val="green"/>
        </w:rPr>
        <w:t>civilisation</w:t>
      </w:r>
      <w:proofErr w:type="spellEnd"/>
      <w:r w:rsidRPr="00E224DE">
        <w:rPr>
          <w:sz w:val="8"/>
        </w:rPr>
        <w:t xml:space="preserve">? It’s very hard to estimate, but it seems hard to conclude that the chance of a </w:t>
      </w:r>
      <w:proofErr w:type="spellStart"/>
      <w:r w:rsidRPr="00E224DE">
        <w:rPr>
          <w:sz w:val="8"/>
        </w:rPr>
        <w:t>civilisation</w:t>
      </w:r>
      <w:proofErr w:type="spellEnd"/>
      <w:r w:rsidRPr="00E224DE">
        <w:rPr>
          <w:sz w:val="8"/>
        </w:rPr>
        <w:t xml:space="preserve">-ending nuclear war in the next century isn’t over 0.3%. That would mean the </w:t>
      </w:r>
      <w:r w:rsidRPr="007A416C">
        <w:rPr>
          <w:rStyle w:val="StyleUnderline"/>
          <w:highlight w:val="green"/>
        </w:rPr>
        <w:t>risks</w:t>
      </w:r>
      <w:r w:rsidRPr="00E224DE">
        <w:rPr>
          <w:rStyle w:val="StyleUnderline"/>
        </w:rPr>
        <w:t xml:space="preserve"> from nuclear weapons </w:t>
      </w:r>
      <w:r w:rsidRPr="007A416C">
        <w:rPr>
          <w:rStyle w:val="StyleUnderline"/>
          <w:highlight w:val="green"/>
        </w:rPr>
        <w:t>are greater than all</w:t>
      </w:r>
      <w:r w:rsidRPr="00E224DE">
        <w:rPr>
          <w:rStyle w:val="StyleUnderline"/>
        </w:rPr>
        <w:t xml:space="preserve"> the </w:t>
      </w:r>
      <w:r w:rsidRPr="007A416C">
        <w:rPr>
          <w:rStyle w:val="StyleUnderline"/>
          <w:highlight w:val="green"/>
        </w:rPr>
        <w:t xml:space="preserve">natural risks </w:t>
      </w:r>
      <w:r w:rsidRPr="007A416C">
        <w:rPr>
          <w:rStyle w:val="Emphasis"/>
          <w:highlight w:val="green"/>
        </w:rPr>
        <w:t>put together</w:t>
      </w:r>
      <w:r w:rsidRPr="00E224DE">
        <w:rPr>
          <w:sz w:val="8"/>
        </w:rPr>
        <w:t xml:space="preserve">. (Read more about nuclear risks.) </w:t>
      </w:r>
      <w:proofErr w:type="gramStart"/>
      <w:r w:rsidRPr="00E224DE">
        <w:rPr>
          <w:sz w:val="8"/>
        </w:rPr>
        <w:t>This is why</w:t>
      </w:r>
      <w:proofErr w:type="gramEnd"/>
      <w:r w:rsidRPr="00E224DE">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E224DE">
        <w:rPr>
          <w:sz w:val="8"/>
        </w:rPr>
        <w:t>civilisation</w:t>
      </w:r>
      <w:proofErr w:type="spellEnd"/>
      <w:r w:rsidRPr="00E224DE">
        <w:rPr>
          <w:sz w:val="8"/>
        </w:rPr>
        <w:t xml:space="preserve">. How big is the risk of run-away climate change? In 2015, President Obama said in his State of the Union address that:19 “No </w:t>
      </w:r>
      <w:proofErr w:type="gramStart"/>
      <w:r w:rsidRPr="00E224DE">
        <w:rPr>
          <w:sz w:val="8"/>
        </w:rPr>
        <w:t>challenge  poses</w:t>
      </w:r>
      <w:proofErr w:type="gramEnd"/>
      <w:r w:rsidRPr="00E224DE">
        <w:rPr>
          <w:sz w:val="8"/>
        </w:rPr>
        <w:t xml:space="preserve"> a greater threat to future generations than climate change” Climate change is certainly a major risk to </w:t>
      </w:r>
      <w:proofErr w:type="spellStart"/>
      <w:r w:rsidRPr="00E224DE">
        <w:rPr>
          <w:sz w:val="8"/>
        </w:rPr>
        <w:t>civilisation</w:t>
      </w:r>
      <w:proofErr w:type="spellEnd"/>
      <w:r w:rsidRPr="00E224DE">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E224DE">
        <w:rPr>
          <w:sz w:val="8"/>
        </w:rPr>
        <w:t>celsius</w:t>
      </w:r>
      <w:proofErr w:type="spellEnd"/>
      <w:r w:rsidRPr="00E224DE">
        <w:rPr>
          <w:sz w:val="8"/>
        </w:rPr>
        <w:t xml:space="preserve"> of warming. Image source </w:t>
      </w:r>
      <w:proofErr w:type="gramStart"/>
      <w:r w:rsidRPr="00E224DE">
        <w:rPr>
          <w:sz w:val="8"/>
        </w:rPr>
        <w:t>The</w:t>
      </w:r>
      <w:proofErr w:type="gramEnd"/>
      <w:r w:rsidRPr="00E224DE">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E224DE">
        <w:rPr>
          <w:sz w:val="8"/>
        </w:rPr>
        <w:t>reorganisation</w:t>
      </w:r>
      <w:proofErr w:type="spellEnd"/>
      <w:r w:rsidRPr="00E224DE">
        <w:rPr>
          <w:sz w:val="8"/>
        </w:rPr>
        <w:t xml:space="preserve"> of society. It would also probably increase </w:t>
      </w:r>
      <w:proofErr w:type="gramStart"/>
      <w:r w:rsidRPr="00E224DE">
        <w:rPr>
          <w:sz w:val="8"/>
        </w:rPr>
        <w:t>conflict, and</w:t>
      </w:r>
      <w:proofErr w:type="gramEnd"/>
      <w:r w:rsidRPr="00E224DE">
        <w:rPr>
          <w:sz w:val="8"/>
        </w:rPr>
        <w:t xml:space="preserve"> make us more vulnerable to other risks. (If you’re </w:t>
      </w:r>
      <w:proofErr w:type="spellStart"/>
      <w:r w:rsidRPr="00E224DE">
        <w:rPr>
          <w:sz w:val="8"/>
        </w:rPr>
        <w:t>sceptical</w:t>
      </w:r>
      <w:proofErr w:type="spellEnd"/>
      <w:r w:rsidRPr="00E224DE">
        <w:rPr>
          <w:sz w:val="8"/>
        </w:rPr>
        <w:t xml:space="preserve"> of climate models, then you should increase your uncertainty, which makes the situation more worrying.) So, it seems like the chance of a massive climate disaster created by CO2 is perhaps </w:t>
      </w:r>
      <w:proofErr w:type="gramStart"/>
      <w:r w:rsidRPr="00E224DE">
        <w:rPr>
          <w:sz w:val="8"/>
        </w:rPr>
        <w:t>similar to</w:t>
      </w:r>
      <w:proofErr w:type="gramEnd"/>
      <w:r w:rsidRPr="00E224DE">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E224DE">
        <w:rPr>
          <w:sz w:val="8"/>
        </w:rPr>
        <w:t>This is why</w:t>
      </w:r>
      <w:proofErr w:type="gramEnd"/>
      <w:r w:rsidRPr="00E224DE">
        <w:rPr>
          <w:sz w:val="8"/>
        </w:rPr>
        <w:t xml:space="preserve"> we need a movement that is concerned with safeguarding </w:t>
      </w:r>
      <w:proofErr w:type="spellStart"/>
      <w:r w:rsidRPr="00E224DE">
        <w:rPr>
          <w:sz w:val="8"/>
        </w:rPr>
        <w:t>civilisation</w:t>
      </w:r>
      <w:proofErr w:type="spellEnd"/>
      <w:r w:rsidRPr="00E224DE">
        <w:rPr>
          <w:sz w:val="8"/>
        </w:rPr>
        <w:t xml:space="preserve"> in general. Predicting the future of technology is difficult, but because we only have one </w:t>
      </w:r>
      <w:proofErr w:type="spellStart"/>
      <w:r w:rsidRPr="00E224DE">
        <w:rPr>
          <w:sz w:val="8"/>
        </w:rPr>
        <w:t>civilisation</w:t>
      </w:r>
      <w:proofErr w:type="spellEnd"/>
      <w:r w:rsidRPr="00E224DE">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E224DE">
        <w:rPr>
          <w:sz w:val="8"/>
        </w:rPr>
        <w:t>despite the fact that</w:t>
      </w:r>
      <w:proofErr w:type="gramEnd"/>
      <w:r w:rsidRPr="00E224DE">
        <w:rPr>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E224DE">
        <w:rPr>
          <w:sz w:val="8"/>
        </w:rPr>
        <w:t>is capable of carrying</w:t>
      </w:r>
      <w:proofErr w:type="gramEnd"/>
      <w:r w:rsidRPr="00E224DE">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E224DE">
        <w:rPr>
          <w:sz w:val="8"/>
        </w:rPr>
        <w:t>civilisation</w:t>
      </w:r>
      <w:proofErr w:type="spellEnd"/>
      <w:r w:rsidRPr="00E224DE">
        <w:rPr>
          <w:sz w:val="8"/>
        </w:rPr>
        <w:t xml:space="preserve"> were, they probably wouldn’t have suggested nuclear weapons, genetic </w:t>
      </w:r>
      <w:proofErr w:type="gramStart"/>
      <w:r w:rsidRPr="00E224DE">
        <w:rPr>
          <w:sz w:val="8"/>
        </w:rPr>
        <w:t>engineering</w:t>
      </w:r>
      <w:proofErr w:type="gramEnd"/>
      <w:r w:rsidRPr="00E224DE">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E224DE">
        <w:rPr>
          <w:sz w:val="8"/>
        </w:rPr>
        <w:t>people, and</w:t>
      </w:r>
      <w:proofErr w:type="gramEnd"/>
      <w:r w:rsidRPr="00E224DE">
        <w:rPr>
          <w:sz w:val="8"/>
        </w:rPr>
        <w:t xml:space="preserve"> estimate a 19% chance of extinction before 2100.25 Risk At least 1 billion dead Human extinction Number killed by molecular nanotech weapons. 10% 5% Total killed by </w:t>
      </w:r>
      <w:proofErr w:type="spellStart"/>
      <w:r w:rsidRPr="00E224DE">
        <w:rPr>
          <w:sz w:val="8"/>
        </w:rPr>
        <w:t>superintelligent</w:t>
      </w:r>
      <w:proofErr w:type="spellEnd"/>
      <w:r w:rsidRPr="00E224DE">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E224DE">
        <w:rPr>
          <w:sz w:val="8"/>
        </w:rPr>
        <w:t>Will MacAskill</w:t>
      </w:r>
      <w:proofErr w:type="gramEnd"/>
      <w:r w:rsidRPr="00E224DE">
        <w:rPr>
          <w:sz w:val="8"/>
        </w:rPr>
        <w:t xml:space="preserve"> we discuss why he puts the risk of extinction this century at around 1%. In his </w:t>
      </w:r>
      <w:proofErr w:type="spellStart"/>
      <w:r w:rsidRPr="00E224DE">
        <w:rPr>
          <w:sz w:val="8"/>
        </w:rPr>
        <w:t>his</w:t>
      </w:r>
      <w:proofErr w:type="spellEnd"/>
      <w:r w:rsidRPr="00E224DE">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E224DE">
        <w:rPr>
          <w:sz w:val="8"/>
        </w:rPr>
        <w:t>prioritise</w:t>
      </w:r>
      <w:proofErr w:type="spellEnd"/>
      <w:r w:rsidRPr="00E224DE">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E224DE">
        <w:rPr>
          <w:sz w:val="8"/>
        </w:rPr>
        <w:t>Neglectedness</w:t>
      </w:r>
      <w:proofErr w:type="spellEnd"/>
      <w:r w:rsidRPr="00E224DE">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E224DE">
        <w:rPr>
          <w:sz w:val="8"/>
        </w:rPr>
        <w:t>neglectedness</w:t>
      </w:r>
      <w:proofErr w:type="spellEnd"/>
      <w:r w:rsidRPr="00E224DE">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E224DE">
        <w:rPr>
          <w:sz w:val="8"/>
        </w:rPr>
        <w:t>civilisation</w:t>
      </w:r>
      <w:proofErr w:type="spellEnd"/>
      <w:r w:rsidRPr="00E224DE">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E224DE">
        <w:rPr>
          <w:sz w:val="8"/>
        </w:rPr>
        <w:t>civilisation</w:t>
      </w:r>
      <w:proofErr w:type="spellEnd"/>
      <w:r w:rsidRPr="00E224DE">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E224DE">
        <w:rPr>
          <w:rStyle w:val="StyleUnderline"/>
        </w:rPr>
        <w:t>the stakes are millions of times</w:t>
      </w:r>
      <w:r w:rsidRPr="00E224DE">
        <w:rPr>
          <w:sz w:val="8"/>
        </w:rPr>
        <w:t xml:space="preserve"> higher — for good or evil. As Carl Sagan wrote on the costs of nuclear war in Foreign Affairs: </w:t>
      </w:r>
      <w:r w:rsidRPr="00E224DE">
        <w:rPr>
          <w:rStyle w:val="Emphasis"/>
        </w:rPr>
        <w:t xml:space="preserve">A </w:t>
      </w:r>
      <w:r w:rsidRPr="007A416C">
        <w:rPr>
          <w:rStyle w:val="Emphasis"/>
          <w:highlight w:val="green"/>
        </w:rPr>
        <w:t>nuclear war imperils</w:t>
      </w:r>
      <w:r w:rsidRPr="00E224DE">
        <w:rPr>
          <w:rStyle w:val="Emphasis"/>
        </w:rPr>
        <w:t xml:space="preserve"> </w:t>
      </w:r>
      <w:proofErr w:type="gramStart"/>
      <w:r w:rsidRPr="00E224DE">
        <w:rPr>
          <w:rStyle w:val="Emphasis"/>
        </w:rPr>
        <w:t>all of</w:t>
      </w:r>
      <w:proofErr w:type="gramEnd"/>
      <w:r w:rsidRPr="00E224DE">
        <w:rPr>
          <w:rStyle w:val="Emphasis"/>
        </w:rPr>
        <w:t xml:space="preserve"> our descendants</w:t>
      </w:r>
      <w:r w:rsidRPr="00E224DE">
        <w:rPr>
          <w:sz w:val="8"/>
        </w:rPr>
        <w:t xml:space="preserve">, </w:t>
      </w:r>
      <w:r w:rsidRPr="00E224DE">
        <w:rPr>
          <w:rStyle w:val="StyleUnderline"/>
        </w:rPr>
        <w:t xml:space="preserve">for as long as there will be humans. Even if the population remains static, with an average lifetime of the order of 100 years, over a typical </w:t>
      </w:r>
      <w:proofErr w:type="gramStart"/>
      <w:r w:rsidRPr="00E224DE">
        <w:rPr>
          <w:rStyle w:val="StyleUnderline"/>
        </w:rPr>
        <w:t>time period</w:t>
      </w:r>
      <w:proofErr w:type="gramEnd"/>
      <w:r w:rsidRPr="00E224DE">
        <w:rPr>
          <w:rStyle w:val="StyleUnderline"/>
        </w:rPr>
        <w:t xml:space="preserve"> for the biological evolution of a successful species</w:t>
      </w:r>
      <w:r w:rsidRPr="00E224DE">
        <w:rPr>
          <w:sz w:val="8"/>
        </w:rPr>
        <w:t xml:space="preserve"> (roughly ten million years), </w:t>
      </w:r>
      <w:r w:rsidRPr="00E224DE">
        <w:rPr>
          <w:rStyle w:val="StyleUnderline"/>
        </w:rPr>
        <w:t xml:space="preserve">we are talking about some </w:t>
      </w:r>
      <w:r w:rsidRPr="007A416C">
        <w:rPr>
          <w:rStyle w:val="Emphasis"/>
          <w:highlight w:val="green"/>
        </w:rPr>
        <w:t>500 trillion people</w:t>
      </w:r>
      <w:r w:rsidRPr="00E224DE">
        <w:rPr>
          <w:rStyle w:val="StyleUnderline"/>
        </w:rPr>
        <w:t xml:space="preserve"> yet to come</w:t>
      </w:r>
      <w:r w:rsidRPr="00E224DE">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E224DE">
        <w:rPr>
          <w:sz w:val="8"/>
        </w:rPr>
        <w:t>all of</w:t>
      </w:r>
      <w:proofErr w:type="gramEnd"/>
      <w:r w:rsidRPr="00E224DE">
        <w:rPr>
          <w:sz w:val="8"/>
        </w:rPr>
        <w:t xml:space="preserve"> our ancestors who contributed to the future of their descendants. Extinction is the undoing of the human enterprise. We’re glad the Romans didn’t let humanity go extinct, since it means that </w:t>
      </w:r>
      <w:proofErr w:type="gramStart"/>
      <w:r w:rsidRPr="00E224DE">
        <w:rPr>
          <w:sz w:val="8"/>
        </w:rPr>
        <w:t>all of</w:t>
      </w:r>
      <w:proofErr w:type="gramEnd"/>
      <w:r w:rsidRPr="00E224DE">
        <w:rPr>
          <w:sz w:val="8"/>
        </w:rPr>
        <w:t xml:space="preserve"> modern </w:t>
      </w:r>
      <w:proofErr w:type="spellStart"/>
      <w:r w:rsidRPr="00E224DE">
        <w:rPr>
          <w:sz w:val="8"/>
        </w:rPr>
        <w:t>civilisation</w:t>
      </w:r>
      <w:proofErr w:type="spellEnd"/>
      <w:r w:rsidRPr="00E224DE">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E224DE">
        <w:rPr>
          <w:sz w:val="8"/>
        </w:rPr>
        <w:t>civilisation</w:t>
      </w:r>
      <w:proofErr w:type="spellEnd"/>
      <w:r w:rsidRPr="00E224DE">
        <w:rPr>
          <w:sz w:val="8"/>
        </w:rPr>
        <w:t xml:space="preserve"> could create a world without need or </w:t>
      </w:r>
      <w:proofErr w:type="gramStart"/>
      <w:r w:rsidRPr="00E224DE">
        <w:rPr>
          <w:sz w:val="8"/>
        </w:rPr>
        <w:t>want, and</w:t>
      </w:r>
      <w:proofErr w:type="gramEnd"/>
      <w:r w:rsidRPr="00E224DE">
        <w:rPr>
          <w:sz w:val="8"/>
        </w:rPr>
        <w:t xml:space="preserve"> make </w:t>
      </w:r>
      <w:proofErr w:type="spellStart"/>
      <w:r w:rsidRPr="00E224DE">
        <w:rPr>
          <w:sz w:val="8"/>
        </w:rPr>
        <w:t>mindblowing</w:t>
      </w:r>
      <w:proofErr w:type="spellEnd"/>
      <w:r w:rsidRPr="00E224DE">
        <w:rPr>
          <w:sz w:val="8"/>
        </w:rPr>
        <w:t xml:space="preserve"> intellectual and artistic achievements. We could build a far more just and virtuous society. And there’s no in-</w:t>
      </w:r>
      <w:proofErr w:type="gramStart"/>
      <w:r w:rsidRPr="00E224DE">
        <w:rPr>
          <w:sz w:val="8"/>
        </w:rPr>
        <w:t>principle</w:t>
      </w:r>
      <w:proofErr w:type="gramEnd"/>
      <w:r w:rsidRPr="00E224DE">
        <w:rPr>
          <w:sz w:val="8"/>
        </w:rPr>
        <w:t xml:space="preserve"> reason why </w:t>
      </w:r>
      <w:proofErr w:type="spellStart"/>
      <w:r w:rsidRPr="00E224DE">
        <w:rPr>
          <w:sz w:val="8"/>
        </w:rPr>
        <w:t>civilisation</w:t>
      </w:r>
      <w:proofErr w:type="spellEnd"/>
      <w:r w:rsidRPr="00E224DE">
        <w:rPr>
          <w:sz w:val="8"/>
        </w:rPr>
        <w:t xml:space="preserve"> couldn’t reach other planets, of which there are some 100 billion in our galaxy.27 If we let </w:t>
      </w:r>
      <w:proofErr w:type="spellStart"/>
      <w:r w:rsidRPr="00E224DE">
        <w:rPr>
          <w:sz w:val="8"/>
        </w:rPr>
        <w:t>civilisation</w:t>
      </w:r>
      <w:proofErr w:type="spellEnd"/>
      <w:r w:rsidRPr="00E224DE">
        <w:rPr>
          <w:sz w:val="8"/>
        </w:rPr>
        <w:t xml:space="preserve"> end, then none of this can ever happen. We’re unsure whether this great future will really happen, but that’s </w:t>
      </w:r>
      <w:proofErr w:type="gramStart"/>
      <w:r w:rsidRPr="00E224DE">
        <w:rPr>
          <w:sz w:val="8"/>
        </w:rPr>
        <w:t>all the more</w:t>
      </w:r>
      <w:proofErr w:type="gramEnd"/>
      <w:r w:rsidRPr="00E224DE">
        <w:rPr>
          <w:sz w:val="8"/>
        </w:rPr>
        <w:t xml:space="preserve"> reason to keep </w:t>
      </w:r>
      <w:proofErr w:type="spellStart"/>
      <w:r w:rsidRPr="00E224DE">
        <w:rPr>
          <w:sz w:val="8"/>
        </w:rPr>
        <w:t>civilisation</w:t>
      </w:r>
      <w:proofErr w:type="spellEnd"/>
      <w:r w:rsidRPr="00E224DE">
        <w:rPr>
          <w:sz w:val="8"/>
        </w:rPr>
        <w:t xml:space="preserve"> going so we have a chance to find out. Failing to pass on the torch to the next generation might be the worst thing we could ever do. So, a couple of percent risk that </w:t>
      </w:r>
      <w:proofErr w:type="spellStart"/>
      <w:r w:rsidRPr="00E224DE">
        <w:rPr>
          <w:sz w:val="8"/>
        </w:rPr>
        <w:t>civilisation</w:t>
      </w:r>
      <w:proofErr w:type="spellEnd"/>
      <w:r w:rsidRPr="00E224DE">
        <w:rPr>
          <w:sz w:val="8"/>
        </w:rPr>
        <w:t xml:space="preserve"> ends </w:t>
      </w:r>
      <w:proofErr w:type="gramStart"/>
      <w:r w:rsidRPr="00E224DE">
        <w:rPr>
          <w:sz w:val="8"/>
        </w:rPr>
        <w:t>seems</w:t>
      </w:r>
      <w:proofErr w:type="gramEnd"/>
      <w:r w:rsidRPr="00E224DE">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E224DE">
        <w:rPr>
          <w:sz w:val="8"/>
        </w:rPr>
        <w:t>economics, and</w:t>
      </w:r>
      <w:proofErr w:type="gramEnd"/>
      <w:r w:rsidRPr="00E224DE">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E224DE">
        <w:rPr>
          <w:sz w:val="8"/>
        </w:rPr>
        <w:t>this is why</w:t>
      </w:r>
      <w:proofErr w:type="gramEnd"/>
      <w:r w:rsidRPr="00E224DE">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E224DE">
        <w:rPr>
          <w:sz w:val="8"/>
        </w:rPr>
        <w:t>favour</w:t>
      </w:r>
      <w:proofErr w:type="spellEnd"/>
      <w:r w:rsidRPr="00E224DE">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E224DE">
        <w:rPr>
          <w:sz w:val="8"/>
        </w:rPr>
        <w:t>neglectedness</w:t>
      </w:r>
      <w:proofErr w:type="spellEnd"/>
      <w:r w:rsidRPr="00E224DE">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E224DE">
        <w:rPr>
          <w:sz w:val="8"/>
        </w:rPr>
        <w:t>short-run</w:t>
      </w:r>
      <w:proofErr w:type="gramEnd"/>
      <w:r w:rsidRPr="00E224DE">
        <w:rPr>
          <w:sz w:val="8"/>
        </w:rPr>
        <w:t xml:space="preserve">) and we have decades of evidence on what works. This means working to reduce catastrophic risks looks worse on solvability. However, there is still much we can do, and given the huge scale and </w:t>
      </w:r>
      <w:proofErr w:type="spellStart"/>
      <w:r w:rsidRPr="00E224DE">
        <w:rPr>
          <w:sz w:val="8"/>
        </w:rPr>
        <w:t>neglectedness</w:t>
      </w:r>
      <w:proofErr w:type="spellEnd"/>
      <w:r w:rsidRPr="00E224DE">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E224DE">
        <w:rPr>
          <w:sz w:val="8"/>
        </w:rPr>
        <w:t>But,</w:t>
      </w:r>
      <w:proofErr w:type="gramEnd"/>
      <w:r w:rsidRPr="00E224DE">
        <w:rPr>
          <w:sz w:val="8"/>
        </w:rPr>
        <w:t xml:space="preserve"> lower stockpiles would also reduce the risks of accidents, as well as the chance that a nuclear war, if it occurred, would end </w:t>
      </w:r>
      <w:proofErr w:type="spellStart"/>
      <w:r w:rsidRPr="00E224DE">
        <w:rPr>
          <w:sz w:val="8"/>
        </w:rPr>
        <w:t>civilisation</w:t>
      </w:r>
      <w:proofErr w:type="spellEnd"/>
      <w:r w:rsidRPr="00E224DE">
        <w:rPr>
          <w:sz w:val="8"/>
        </w:rPr>
        <w:t xml:space="preserve">. We go into more depth on what you can do to tackle each risk within our problem profiles: AI safety Pandemic prevention </w:t>
      </w:r>
      <w:proofErr w:type="gramStart"/>
      <w:r w:rsidRPr="00E224DE">
        <w:rPr>
          <w:sz w:val="8"/>
        </w:rPr>
        <w:t>Nuclear</w:t>
      </w:r>
      <w:proofErr w:type="gramEnd"/>
      <w:r w:rsidRPr="00E224DE">
        <w:rPr>
          <w:sz w:val="8"/>
        </w:rPr>
        <w:t xml:space="preserve"> security Run-away climate change We don’t focus on naturally caused risks in this section, because they’re much less likely and we’re already doing a lot to deal with some of them. </w:t>
      </w:r>
      <w:r w:rsidRPr="007A416C">
        <w:rPr>
          <w:rStyle w:val="Emphasis"/>
          <w:highlight w:val="green"/>
        </w:rPr>
        <w:t>Improved wealth and tech</w:t>
      </w:r>
      <w:r w:rsidRPr="00E224DE">
        <w:rPr>
          <w:sz w:val="8"/>
        </w:rPr>
        <w:t xml:space="preserve">nology </w:t>
      </w:r>
      <w:proofErr w:type="gramStart"/>
      <w:r w:rsidRPr="007A416C">
        <w:rPr>
          <w:rStyle w:val="StyleUnderline"/>
          <w:highlight w:val="green"/>
        </w:rPr>
        <w:t>makes</w:t>
      </w:r>
      <w:proofErr w:type="gramEnd"/>
      <w:r w:rsidRPr="007A416C">
        <w:rPr>
          <w:rStyle w:val="StyleUnderline"/>
          <w:highlight w:val="green"/>
        </w:rPr>
        <w:t xml:space="preserve"> us</w:t>
      </w:r>
      <w:r w:rsidRPr="00E224DE">
        <w:rPr>
          <w:sz w:val="8"/>
        </w:rPr>
        <w:t xml:space="preserve"> </w:t>
      </w:r>
      <w:r w:rsidRPr="00E224DE">
        <w:rPr>
          <w:rStyle w:val="StyleUnderline"/>
        </w:rPr>
        <w:t xml:space="preserve">more </w:t>
      </w:r>
      <w:r w:rsidRPr="007A416C">
        <w:rPr>
          <w:rStyle w:val="Emphasis"/>
          <w:highlight w:val="green"/>
        </w:rPr>
        <w:t>resilient</w:t>
      </w:r>
      <w:r w:rsidRPr="00E224DE">
        <w:rPr>
          <w:rStyle w:val="StyleUnderline"/>
        </w:rPr>
        <w:t xml:space="preserve"> to natural risks</w:t>
      </w:r>
      <w:r w:rsidRPr="00E224DE">
        <w:rPr>
          <w:sz w:val="8"/>
        </w:rPr>
        <w:t xml:space="preserve">, and a huge amount of effort already goes into getting more of these. 2. Broad efforts to reduce risks Rather than try to reduce each risk individually, we can try to make </w:t>
      </w:r>
      <w:proofErr w:type="spellStart"/>
      <w:r w:rsidRPr="00E224DE">
        <w:rPr>
          <w:sz w:val="8"/>
        </w:rPr>
        <w:t>civilisation</w:t>
      </w:r>
      <w:proofErr w:type="spellEnd"/>
      <w:r w:rsidRPr="00E224DE">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7A416C">
        <w:rPr>
          <w:rStyle w:val="StyleUnderline"/>
          <w:highlight w:val="green"/>
        </w:rPr>
        <w:t xml:space="preserve">If we could </w:t>
      </w:r>
      <w:r w:rsidRPr="007A416C">
        <w:rPr>
          <w:rStyle w:val="Emphasis"/>
          <w:highlight w:val="green"/>
        </w:rPr>
        <w:t>improve</w:t>
      </w:r>
      <w:r w:rsidRPr="00E224DE">
        <w:rPr>
          <w:sz w:val="8"/>
        </w:rPr>
        <w:t xml:space="preserve"> the </w:t>
      </w:r>
      <w:r w:rsidRPr="007A416C">
        <w:rPr>
          <w:rStyle w:val="Emphasis"/>
          <w:highlight w:val="green"/>
        </w:rPr>
        <w:t>decision-making</w:t>
      </w:r>
      <w:r w:rsidRPr="00E224DE">
        <w:rPr>
          <w:rStyle w:val="StyleUnderline"/>
        </w:rPr>
        <w:t xml:space="preserve"> ability </w:t>
      </w:r>
      <w:r w:rsidRPr="007A416C">
        <w:rPr>
          <w:rStyle w:val="StyleUnderline"/>
          <w:highlight w:val="green"/>
        </w:rPr>
        <w:t>of</w:t>
      </w:r>
      <w:r w:rsidRPr="00E224DE">
        <w:rPr>
          <w:sz w:val="8"/>
        </w:rPr>
        <w:t xml:space="preserve"> these </w:t>
      </w:r>
      <w:r w:rsidRPr="00E224DE">
        <w:rPr>
          <w:rStyle w:val="StyleUnderline"/>
        </w:rPr>
        <w:t xml:space="preserve">people and </w:t>
      </w:r>
      <w:r w:rsidRPr="007A416C">
        <w:rPr>
          <w:rStyle w:val="StyleUnderline"/>
          <w:highlight w:val="green"/>
        </w:rPr>
        <w:t>institutions</w:t>
      </w:r>
      <w:r w:rsidRPr="00E224DE">
        <w:rPr>
          <w:sz w:val="8"/>
        </w:rPr>
        <w:t xml:space="preserve">, then </w:t>
      </w:r>
      <w:r w:rsidRPr="007A416C">
        <w:rPr>
          <w:rStyle w:val="StyleUnderline"/>
          <w:highlight w:val="green"/>
        </w:rPr>
        <w:t>it would</w:t>
      </w:r>
      <w:r w:rsidRPr="00E224DE">
        <w:rPr>
          <w:rStyle w:val="StyleUnderline"/>
        </w:rPr>
        <w:t xml:space="preserve"> help to make society in general more </w:t>
      </w:r>
      <w:proofErr w:type="gramStart"/>
      <w:r w:rsidRPr="00E224DE">
        <w:rPr>
          <w:rStyle w:val="StyleUnderline"/>
        </w:rPr>
        <w:t>resilient, and</w:t>
      </w:r>
      <w:proofErr w:type="gramEnd"/>
      <w:r w:rsidRPr="00E224DE">
        <w:rPr>
          <w:rStyle w:val="StyleUnderline"/>
        </w:rPr>
        <w:t xml:space="preserve"> </w:t>
      </w:r>
      <w:r w:rsidRPr="007A416C">
        <w:rPr>
          <w:rStyle w:val="Emphasis"/>
          <w:highlight w:val="green"/>
        </w:rPr>
        <w:t>solve many other problems</w:t>
      </w:r>
      <w:r w:rsidRPr="00E224DE">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E224DE">
        <w:rPr>
          <w:sz w:val="8"/>
        </w:rPr>
        <w:t>civilisation</w:t>
      </w:r>
      <w:proofErr w:type="spellEnd"/>
      <w:r w:rsidRPr="00E224DE">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E224DE">
        <w:rPr>
          <w:sz w:val="8"/>
        </w:rPr>
        <w:t>winter</w:t>
      </w:r>
      <w:proofErr w:type="gramEnd"/>
      <w:r w:rsidRPr="00E224DE">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E224DE">
        <w:rPr>
          <w:sz w:val="8"/>
        </w:rPr>
        <w:t>civilisation</w:t>
      </w:r>
      <w:proofErr w:type="spellEnd"/>
      <w:r w:rsidRPr="00E224DE">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E224DE">
        <w:rPr>
          <w:sz w:val="8"/>
        </w:rPr>
        <w:t>more resilient and wise</w:t>
      </w:r>
      <w:proofErr w:type="gramEnd"/>
      <w:r w:rsidRPr="00E224DE">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E224DE">
        <w:rPr>
          <w:sz w:val="8"/>
        </w:rPr>
        <w:t>But,</w:t>
      </w:r>
      <w:proofErr w:type="gramEnd"/>
      <w:r w:rsidRPr="00E224DE">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2DDEC522" w14:textId="77777777" w:rsidR="00E45E99" w:rsidRDefault="00E45E99" w:rsidP="00E45E99">
      <w:pPr>
        <w:pStyle w:val="Heading4"/>
      </w:pPr>
      <w:r>
        <w:t>Capitalism solves war.</w:t>
      </w:r>
    </w:p>
    <w:p w14:paraId="563D6C69" w14:textId="77777777" w:rsidR="00E45E99" w:rsidRDefault="00E45E99" w:rsidP="00E45E99">
      <w:r>
        <w:t xml:space="preserve">Mina E. </w:t>
      </w:r>
      <w:proofErr w:type="spellStart"/>
      <w:r w:rsidRPr="00C06266">
        <w:rPr>
          <w:rStyle w:val="Style13ptBold"/>
        </w:rPr>
        <w:t>Tanious</w:t>
      </w:r>
      <w:proofErr w:type="spellEnd"/>
      <w:r w:rsidRPr="00C06266">
        <w:rPr>
          <w:rStyle w:val="Style13ptBold"/>
        </w:rPr>
        <w:t xml:space="preserve"> 18</w:t>
      </w:r>
      <w:r>
        <w:t>, General Authority for Investment and Free Zones (GAFI), Giza, Egypt and Faculty of Economics and Political Science, Cairo University, Giza, Egypt. REPS 4,1, July 7</w:t>
      </w:r>
      <w:proofErr w:type="gramStart"/>
      <w:r>
        <w:t xml:space="preserve"> 2018</w:t>
      </w:r>
      <w:proofErr w:type="gramEnd"/>
      <w:r>
        <w:t xml:space="preserve">. “The impact of economic interdependence on the probability of conflict between states” </w:t>
      </w:r>
      <w:hyperlink r:id="rId22" w:history="1">
        <w:r w:rsidRPr="00C923EB">
          <w:rPr>
            <w:rStyle w:val="Hyperlink"/>
          </w:rPr>
          <w:t>https://www.emerald.com/insight/content/doi/10.1108/REPS-10-2018-010/full/pdf</w:t>
        </w:r>
      </w:hyperlink>
      <w:r>
        <w:t xml:space="preserve"> </w:t>
      </w:r>
      <w:proofErr w:type="spellStart"/>
      <w:r>
        <w:t>brett</w:t>
      </w:r>
      <w:proofErr w:type="spellEnd"/>
    </w:p>
    <w:p w14:paraId="0D74E7CB" w14:textId="77777777" w:rsidR="00E45E99" w:rsidRPr="008B44DC" w:rsidRDefault="00E45E99" w:rsidP="00E45E99">
      <w:pPr>
        <w:rPr>
          <w:sz w:val="16"/>
        </w:rPr>
      </w:pPr>
      <w:r w:rsidRPr="008B44DC">
        <w:rPr>
          <w:sz w:val="16"/>
        </w:rPr>
        <w:t xml:space="preserve">Liberals view that </w:t>
      </w:r>
      <w:r w:rsidRPr="008B44DC">
        <w:rPr>
          <w:rStyle w:val="StyleUnderline"/>
        </w:rPr>
        <w:t xml:space="preserve">increasing </w:t>
      </w:r>
      <w:r w:rsidRPr="007A416C">
        <w:rPr>
          <w:rStyle w:val="StyleUnderline"/>
          <w:highlight w:val="green"/>
        </w:rPr>
        <w:t>ties between countries</w:t>
      </w:r>
      <w:r w:rsidRPr="008B44DC">
        <w:rPr>
          <w:sz w:val="16"/>
        </w:rPr>
        <w:t xml:space="preserve"> in some fields </w:t>
      </w:r>
      <w:r w:rsidRPr="007A416C">
        <w:rPr>
          <w:rStyle w:val="StyleUnderline"/>
          <w:highlight w:val="green"/>
        </w:rPr>
        <w:t>encourages</w:t>
      </w:r>
      <w:r w:rsidRPr="008B44DC">
        <w:rPr>
          <w:rStyle w:val="StyleUnderline"/>
        </w:rPr>
        <w:t xml:space="preserve"> them to achieve greater </w:t>
      </w:r>
      <w:r w:rsidRPr="007A416C">
        <w:rPr>
          <w:rStyle w:val="StyleUnderline"/>
          <w:highlight w:val="green"/>
        </w:rPr>
        <w:t>cooperation</w:t>
      </w:r>
      <w:r w:rsidRPr="008B44DC">
        <w:rPr>
          <w:sz w:val="16"/>
        </w:rPr>
        <w:t xml:space="preserve"> in other fields. These </w:t>
      </w:r>
      <w:r w:rsidRPr="008B44DC">
        <w:rPr>
          <w:rStyle w:val="StyleUnderline"/>
        </w:rPr>
        <w:t>linkages</w:t>
      </w:r>
      <w:r w:rsidRPr="008B44DC">
        <w:rPr>
          <w:sz w:val="16"/>
        </w:rPr>
        <w:t xml:space="preserve"> are supposed to </w:t>
      </w:r>
      <w:r w:rsidRPr="008B44DC">
        <w:rPr>
          <w:rStyle w:val="StyleUnderline"/>
        </w:rPr>
        <w:t xml:space="preserve">strengthen </w:t>
      </w:r>
      <w:r w:rsidRPr="007A416C">
        <w:rPr>
          <w:rStyle w:val="StyleUnderline"/>
          <w:highlight w:val="green"/>
        </w:rPr>
        <w:t xml:space="preserve">communication and </w:t>
      </w:r>
      <w:r w:rsidRPr="008B44DC">
        <w:rPr>
          <w:rStyle w:val="StyleUnderline"/>
        </w:rPr>
        <w:t xml:space="preserve">reduce misunderstandings which may cause tension and </w:t>
      </w:r>
      <w:r w:rsidRPr="007A416C">
        <w:rPr>
          <w:rStyle w:val="StyleUnderline"/>
          <w:highlight w:val="green"/>
        </w:rPr>
        <w:t>creates</w:t>
      </w:r>
      <w:r w:rsidRPr="008B44DC">
        <w:rPr>
          <w:sz w:val="16"/>
        </w:rPr>
        <w:t xml:space="preserve"> cultural and </w:t>
      </w:r>
      <w:r w:rsidRPr="007A416C">
        <w:rPr>
          <w:rStyle w:val="StyleUnderline"/>
          <w:highlight w:val="green"/>
        </w:rPr>
        <w:t>institutional mechanisms capable of mediating conflicts</w:t>
      </w:r>
      <w:r w:rsidRPr="008B44DC">
        <w:rPr>
          <w:rStyle w:val="StyleUnderline"/>
        </w:rPr>
        <w:t xml:space="preserve"> that may arise</w:t>
      </w:r>
      <w:r w:rsidRPr="008B44DC">
        <w:rPr>
          <w:sz w:val="16"/>
        </w:rPr>
        <w:t xml:space="preserve"> between them. At the same time, mutual recognition of mutual benefits enhances peace.</w:t>
      </w:r>
    </w:p>
    <w:p w14:paraId="58ECFC95" w14:textId="77777777" w:rsidR="00E45E99" w:rsidRPr="008B44DC" w:rsidRDefault="00E45E99" w:rsidP="00E45E99">
      <w:pPr>
        <w:rPr>
          <w:sz w:val="16"/>
        </w:rPr>
      </w:pPr>
      <w:r w:rsidRPr="008B44DC">
        <w:rPr>
          <w:sz w:val="16"/>
        </w:rPr>
        <w:t xml:space="preserve">Liberals believe that </w:t>
      </w:r>
      <w:r w:rsidRPr="008B44DC">
        <w:rPr>
          <w:rStyle w:val="StyleUnderline"/>
        </w:rPr>
        <w:t>economic relations</w:t>
      </w:r>
      <w:r w:rsidRPr="008B44DC">
        <w:rPr>
          <w:sz w:val="16"/>
        </w:rPr>
        <w:t xml:space="preserve"> between nations </w:t>
      </w:r>
      <w:r w:rsidRPr="008B44DC">
        <w:rPr>
          <w:rStyle w:val="StyleUnderline"/>
        </w:rPr>
        <w:t>lead to peace, with</w:t>
      </w:r>
      <w:r w:rsidRPr="008B44DC">
        <w:rPr>
          <w:sz w:val="16"/>
        </w:rPr>
        <w:t xml:space="preserve"> liberals pointing to </w:t>
      </w:r>
      <w:r w:rsidRPr="008B44DC">
        <w:rPr>
          <w:rStyle w:val="StyleUnderline"/>
        </w:rPr>
        <w:t xml:space="preserve">three important points </w:t>
      </w:r>
      <w:r w:rsidRPr="008B44DC">
        <w:rPr>
          <w:sz w:val="16"/>
        </w:rPr>
        <w:t>(Korbel and Chen, 2009, p. 15):</w:t>
      </w:r>
    </w:p>
    <w:p w14:paraId="16A2D5EB" w14:textId="77777777" w:rsidR="00E45E99" w:rsidRPr="008B44DC" w:rsidRDefault="00E45E99" w:rsidP="00E45E99">
      <w:pPr>
        <w:rPr>
          <w:sz w:val="16"/>
        </w:rPr>
      </w:pPr>
      <w:r w:rsidRPr="008B44DC">
        <w:rPr>
          <w:rStyle w:val="Emphasis"/>
        </w:rPr>
        <w:t>(1)</w:t>
      </w:r>
      <w:r w:rsidRPr="008B44DC">
        <w:rPr>
          <w:sz w:val="16"/>
        </w:rPr>
        <w:t xml:space="preserve"> The </w:t>
      </w:r>
      <w:r w:rsidRPr="007A416C">
        <w:rPr>
          <w:rStyle w:val="StyleUnderline"/>
          <w:highlight w:val="green"/>
        </w:rPr>
        <w:t>costs of</w:t>
      </w:r>
      <w:r w:rsidRPr="008B44DC">
        <w:rPr>
          <w:rStyle w:val="StyleUnderline"/>
        </w:rPr>
        <w:t xml:space="preserve"> waging a </w:t>
      </w:r>
      <w:r w:rsidRPr="007A416C">
        <w:rPr>
          <w:rStyle w:val="StyleUnderline"/>
          <w:highlight w:val="green"/>
        </w:rPr>
        <w:t>war against</w:t>
      </w:r>
      <w:r w:rsidRPr="008B44DC">
        <w:rPr>
          <w:rStyle w:val="StyleUnderline"/>
        </w:rPr>
        <w:t xml:space="preserve"> state’s </w:t>
      </w:r>
      <w:r w:rsidRPr="007A416C">
        <w:rPr>
          <w:rStyle w:val="StyleUnderline"/>
          <w:highlight w:val="green"/>
        </w:rPr>
        <w:t xml:space="preserve">economic partner are </w:t>
      </w:r>
      <w:r w:rsidRPr="007A416C">
        <w:rPr>
          <w:rStyle w:val="Emphasis"/>
          <w:highlight w:val="green"/>
        </w:rPr>
        <w:t>very high</w:t>
      </w:r>
      <w:r w:rsidRPr="008B44DC">
        <w:rPr>
          <w:rStyle w:val="StyleUnderline"/>
        </w:rPr>
        <w:t xml:space="preserve"> because fighting against a partner with which the state trade and invest,</w:t>
      </w:r>
      <w:r w:rsidRPr="008B44DC">
        <w:rPr>
          <w:sz w:val="16"/>
        </w:rPr>
        <w:t xml:space="preserve"> the state </w:t>
      </w:r>
      <w:proofErr w:type="gramStart"/>
      <w:r w:rsidRPr="008B44DC">
        <w:rPr>
          <w:sz w:val="16"/>
        </w:rPr>
        <w:t xml:space="preserve">actually </w:t>
      </w:r>
      <w:r w:rsidRPr="008B44DC">
        <w:rPr>
          <w:rStyle w:val="StyleUnderline"/>
        </w:rPr>
        <w:t>fights</w:t>
      </w:r>
      <w:proofErr w:type="gramEnd"/>
      <w:r w:rsidRPr="008B44DC">
        <w:rPr>
          <w:rStyle w:val="StyleUnderline"/>
        </w:rPr>
        <w:t xml:space="preserve"> against itself </w:t>
      </w:r>
      <w:r w:rsidRPr="007A416C">
        <w:rPr>
          <w:rStyle w:val="StyleUnderline"/>
          <w:highlight w:val="green"/>
        </w:rPr>
        <w:t>because</w:t>
      </w:r>
      <w:r w:rsidRPr="008B44DC">
        <w:rPr>
          <w:rStyle w:val="StyleUnderline"/>
        </w:rPr>
        <w:t xml:space="preserve"> a war between </w:t>
      </w:r>
      <w:r w:rsidRPr="007A416C">
        <w:rPr>
          <w:rStyle w:val="StyleUnderline"/>
          <w:highlight w:val="green"/>
        </w:rPr>
        <w:t>the</w:t>
      </w:r>
      <w:r w:rsidRPr="008B44DC">
        <w:rPr>
          <w:rStyle w:val="StyleUnderline"/>
        </w:rPr>
        <w:t xml:space="preserve"> state and its partner must have a </w:t>
      </w:r>
      <w:r w:rsidRPr="007A416C">
        <w:rPr>
          <w:rStyle w:val="StyleUnderline"/>
          <w:highlight w:val="green"/>
        </w:rPr>
        <w:t>negative effect on the</w:t>
      </w:r>
      <w:r w:rsidRPr="008B44DC">
        <w:rPr>
          <w:rStyle w:val="StyleUnderline"/>
        </w:rPr>
        <w:t xml:space="preserve"> state’s </w:t>
      </w:r>
      <w:r w:rsidRPr="007A416C">
        <w:rPr>
          <w:rStyle w:val="StyleUnderline"/>
          <w:highlight w:val="green"/>
        </w:rPr>
        <w:t>economy</w:t>
      </w:r>
      <w:r w:rsidRPr="008B44DC">
        <w:rPr>
          <w:sz w:val="16"/>
        </w:rPr>
        <w:t>.</w:t>
      </w:r>
    </w:p>
    <w:p w14:paraId="7FF56086" w14:textId="77777777" w:rsidR="00E45E99" w:rsidRPr="008B44DC" w:rsidRDefault="00E45E99" w:rsidP="00E45E99">
      <w:pPr>
        <w:rPr>
          <w:sz w:val="16"/>
        </w:rPr>
      </w:pPr>
      <w:r w:rsidRPr="008B44DC">
        <w:rPr>
          <w:rStyle w:val="Emphasis"/>
        </w:rPr>
        <w:t>(2)</w:t>
      </w:r>
      <w:r w:rsidRPr="008B44DC">
        <w:rPr>
          <w:sz w:val="16"/>
        </w:rPr>
        <w:t xml:space="preserve"> </w:t>
      </w:r>
      <w:r w:rsidRPr="008B44DC">
        <w:rPr>
          <w:rStyle w:val="StyleUnderline"/>
        </w:rPr>
        <w:t xml:space="preserve">Economic ties change states’ preferences </w:t>
      </w:r>
      <w:r w:rsidRPr="007A416C">
        <w:rPr>
          <w:rStyle w:val="StyleUnderline"/>
          <w:highlight w:val="green"/>
        </w:rPr>
        <w:t>when</w:t>
      </w:r>
      <w:r w:rsidRPr="008B44DC">
        <w:rPr>
          <w:rStyle w:val="StyleUnderline"/>
        </w:rPr>
        <w:t xml:space="preserve"> economic ties between two states become stronger and these two </w:t>
      </w:r>
      <w:r w:rsidRPr="007A416C">
        <w:rPr>
          <w:rStyle w:val="StyleUnderline"/>
          <w:highlight w:val="green"/>
        </w:rPr>
        <w:t>states become more</w:t>
      </w:r>
      <w:r w:rsidRPr="008B44DC">
        <w:rPr>
          <w:rStyle w:val="StyleUnderline"/>
        </w:rPr>
        <w:t xml:space="preserve"> economically </w:t>
      </w:r>
      <w:r w:rsidRPr="007A416C">
        <w:rPr>
          <w:rStyle w:val="StyleUnderline"/>
          <w:highlight w:val="green"/>
        </w:rPr>
        <w:t>interdependent</w:t>
      </w:r>
      <w:r w:rsidRPr="008B44DC">
        <w:rPr>
          <w:sz w:val="16"/>
        </w:rPr>
        <w:t xml:space="preserve"> or even integrated, </w:t>
      </w:r>
      <w:r w:rsidRPr="007A416C">
        <w:rPr>
          <w:rStyle w:val="StyleUnderline"/>
          <w:highlight w:val="green"/>
        </w:rPr>
        <w:t>economic interests</w:t>
      </w:r>
      <w:r w:rsidRPr="008B44DC">
        <w:rPr>
          <w:sz w:val="16"/>
        </w:rPr>
        <w:t xml:space="preserve"> – </w:t>
      </w:r>
      <w:r w:rsidRPr="008B44DC">
        <w:rPr>
          <w:rStyle w:val="StyleUnderline"/>
        </w:rPr>
        <w:t xml:space="preserve">compared with other national interests such as military buildup – </w:t>
      </w:r>
      <w:r w:rsidRPr="007A416C">
        <w:rPr>
          <w:rStyle w:val="StyleUnderline"/>
          <w:highlight w:val="green"/>
        </w:rPr>
        <w:t>become the most important</w:t>
      </w:r>
      <w:r w:rsidRPr="008B44DC">
        <w:rPr>
          <w:sz w:val="16"/>
        </w:rPr>
        <w:t>.</w:t>
      </w:r>
    </w:p>
    <w:p w14:paraId="0384F1D0" w14:textId="77777777" w:rsidR="00E45E99" w:rsidRPr="008B44DC" w:rsidRDefault="00E45E99" w:rsidP="00E45E99">
      <w:pPr>
        <w:rPr>
          <w:sz w:val="16"/>
        </w:rPr>
      </w:pPr>
      <w:r w:rsidRPr="008B44DC">
        <w:rPr>
          <w:rStyle w:val="Emphasis"/>
        </w:rPr>
        <w:t>(3)</w:t>
      </w:r>
      <w:r w:rsidRPr="008B44DC">
        <w:rPr>
          <w:sz w:val="16"/>
        </w:rPr>
        <w:t xml:space="preserve"> </w:t>
      </w:r>
      <w:r w:rsidRPr="008B44DC">
        <w:rPr>
          <w:rStyle w:val="StyleUnderline"/>
        </w:rPr>
        <w:t xml:space="preserve">Strong economic </w:t>
      </w:r>
      <w:r w:rsidRPr="007A416C">
        <w:rPr>
          <w:rStyle w:val="StyleUnderline"/>
          <w:highlight w:val="green"/>
        </w:rPr>
        <w:t>ties make non-military threats</w:t>
      </w:r>
      <w:r w:rsidRPr="008B44DC">
        <w:rPr>
          <w:rStyle w:val="StyleUnderline"/>
        </w:rPr>
        <w:t xml:space="preserve"> such as economic sanctions </w:t>
      </w:r>
      <w:r w:rsidRPr="007A416C">
        <w:rPr>
          <w:rStyle w:val="StyleUnderline"/>
          <w:highlight w:val="green"/>
        </w:rPr>
        <w:t>credible</w:t>
      </w:r>
      <w:r w:rsidRPr="008B44DC">
        <w:rPr>
          <w:sz w:val="16"/>
        </w:rPr>
        <w:t xml:space="preserve">. </w:t>
      </w:r>
      <w:r w:rsidRPr="008B44DC">
        <w:rPr>
          <w:rStyle w:val="StyleUnderline"/>
        </w:rPr>
        <w:t xml:space="preserve">Therefore, </w:t>
      </w:r>
      <w:r w:rsidRPr="007A416C">
        <w:rPr>
          <w:rStyle w:val="StyleUnderline"/>
          <w:highlight w:val="green"/>
        </w:rPr>
        <w:t>when there is</w:t>
      </w:r>
      <w:r w:rsidRPr="008B44DC">
        <w:rPr>
          <w:sz w:val="16"/>
        </w:rPr>
        <w:t xml:space="preserve"> a </w:t>
      </w:r>
      <w:r w:rsidRPr="007A416C">
        <w:rPr>
          <w:rStyle w:val="StyleUnderline"/>
          <w:highlight w:val="green"/>
        </w:rPr>
        <w:t>conflict</w:t>
      </w:r>
      <w:r w:rsidRPr="008B44DC">
        <w:rPr>
          <w:sz w:val="16"/>
        </w:rPr>
        <w:t xml:space="preserve"> between two states that have strong economic ties, </w:t>
      </w:r>
      <w:r w:rsidRPr="008B44DC">
        <w:rPr>
          <w:rStyle w:val="StyleUnderline"/>
        </w:rPr>
        <w:t xml:space="preserve">a </w:t>
      </w:r>
      <w:r w:rsidRPr="007A416C">
        <w:rPr>
          <w:rStyle w:val="Emphasis"/>
          <w:highlight w:val="green"/>
        </w:rPr>
        <w:t>non-military threat</w:t>
      </w:r>
      <w:r w:rsidRPr="007A416C">
        <w:rPr>
          <w:rStyle w:val="StyleUnderline"/>
          <w:highlight w:val="green"/>
        </w:rPr>
        <w:t xml:space="preserve"> is more likely</w:t>
      </w:r>
      <w:r w:rsidRPr="008B44DC">
        <w:rPr>
          <w:rStyle w:val="StyleUnderline"/>
        </w:rPr>
        <w:t xml:space="preserve"> to be the choice</w:t>
      </w:r>
      <w:r w:rsidRPr="008B44DC">
        <w:rPr>
          <w:sz w:val="16"/>
        </w:rPr>
        <w:t xml:space="preserve">. </w:t>
      </w:r>
    </w:p>
    <w:p w14:paraId="1E3D793A" w14:textId="77777777" w:rsidR="00E45E99" w:rsidRPr="008B44DC" w:rsidRDefault="00E45E99" w:rsidP="00E45E99">
      <w:pPr>
        <w:rPr>
          <w:sz w:val="16"/>
        </w:rPr>
      </w:pPr>
      <w:r w:rsidRPr="008B44DC">
        <w:rPr>
          <w:sz w:val="16"/>
        </w:rPr>
        <w:t xml:space="preserve">Liberals, </w:t>
      </w:r>
      <w:proofErr w:type="gramStart"/>
      <w:r w:rsidRPr="008B44DC">
        <w:rPr>
          <w:sz w:val="16"/>
        </w:rPr>
        <w:t>assuming that</w:t>
      </w:r>
      <w:proofErr w:type="gramEnd"/>
      <w:r w:rsidRPr="008B44DC">
        <w:rPr>
          <w:sz w:val="16"/>
        </w:rPr>
        <w:t xml:space="preserve"> states seek to maximize absolute welfare, maintain that situations of </w:t>
      </w:r>
      <w:r w:rsidRPr="007A416C">
        <w:rPr>
          <w:rStyle w:val="Emphasis"/>
          <w:highlight w:val="green"/>
        </w:rPr>
        <w:t>high trade</w:t>
      </w:r>
      <w:r w:rsidRPr="007A416C">
        <w:rPr>
          <w:rStyle w:val="StyleUnderline"/>
          <w:highlight w:val="green"/>
        </w:rPr>
        <w:t xml:space="preserve"> should continue</w:t>
      </w:r>
      <w:r w:rsidRPr="008B44DC">
        <w:rPr>
          <w:rStyle w:val="StyleUnderline"/>
        </w:rPr>
        <w:t xml:space="preserve"> into the foreseeable future</w:t>
      </w:r>
      <w:r w:rsidRPr="008B44DC">
        <w:rPr>
          <w:sz w:val="16"/>
        </w:rPr>
        <w:t xml:space="preserve"> as long as states are rational; such </w:t>
      </w:r>
      <w:r w:rsidRPr="007A416C">
        <w:rPr>
          <w:rStyle w:val="StyleUnderline"/>
          <w:highlight w:val="green"/>
        </w:rPr>
        <w:t>actors have no reason to forsake</w:t>
      </w:r>
      <w:r w:rsidRPr="008B44DC">
        <w:rPr>
          <w:rStyle w:val="StyleUnderline"/>
        </w:rPr>
        <w:t xml:space="preserve"> the </w:t>
      </w:r>
      <w:r w:rsidRPr="007A416C">
        <w:rPr>
          <w:rStyle w:val="StyleUnderline"/>
          <w:highlight w:val="green"/>
        </w:rPr>
        <w:t>benefits</w:t>
      </w:r>
      <w:r w:rsidRPr="008B44DC">
        <w:rPr>
          <w:rStyle w:val="StyleUnderline"/>
        </w:rPr>
        <w:t xml:space="preserve"> from trade, especially defection from the trading arrangement will only lead to retaliation</w:t>
      </w:r>
      <w:r w:rsidRPr="008B44DC">
        <w:rPr>
          <w:sz w:val="16"/>
        </w:rPr>
        <w:t xml:space="preserve">. Liberals can argue that </w:t>
      </w:r>
      <w:r w:rsidRPr="008B44DC">
        <w:rPr>
          <w:rStyle w:val="StyleUnderline"/>
        </w:rPr>
        <w:t xml:space="preserve">interdependence as reflected in high trade at any </w:t>
      </w:r>
      <w:proofErr w:type="gramStart"/>
      <w:r w:rsidRPr="008B44DC">
        <w:rPr>
          <w:rStyle w:val="StyleUnderline"/>
        </w:rPr>
        <w:t>particular moment</w:t>
      </w:r>
      <w:proofErr w:type="gramEnd"/>
      <w:r w:rsidRPr="008B44DC">
        <w:rPr>
          <w:rStyle w:val="StyleUnderline"/>
        </w:rPr>
        <w:t xml:space="preserve"> in time-will foster peace, given the benefits of trade over war</w:t>
      </w:r>
      <w:r w:rsidRPr="008B44DC">
        <w:rPr>
          <w:sz w:val="16"/>
        </w:rPr>
        <w:t xml:space="preserve"> (Copeland, 1996, p. 16).</w:t>
      </w:r>
    </w:p>
    <w:p w14:paraId="3760768B" w14:textId="77777777" w:rsidR="00E45E99" w:rsidRPr="008B44DC" w:rsidRDefault="00E45E99" w:rsidP="00E45E99">
      <w:r w:rsidRPr="008B44DC">
        <w:rPr>
          <w:sz w:val="16"/>
        </w:rPr>
        <w:t xml:space="preserve">The core liberal position is straightforward trade provides valuable benefits, or “gains from trade,” to any </w:t>
      </w:r>
      <w:proofErr w:type="gramStart"/>
      <w:r w:rsidRPr="008B44DC">
        <w:rPr>
          <w:sz w:val="16"/>
        </w:rPr>
        <w:t>particular state</w:t>
      </w:r>
      <w:proofErr w:type="gramEnd"/>
      <w:r w:rsidRPr="008B44DC">
        <w:rPr>
          <w:sz w:val="16"/>
        </w:rPr>
        <w:t xml:space="preserve">. </w:t>
      </w:r>
      <w:r w:rsidRPr="008B44DC">
        <w:rPr>
          <w:rStyle w:val="StyleUnderline"/>
        </w:rPr>
        <w:t>A dependent state should therefore seek to avoid war, as peaceful trading gives it all the benefits of close ties without any of the costs and risks of war. Trade pays more than war, so dependent states should prefer to trade not invade</w:t>
      </w:r>
      <w:r w:rsidRPr="008B44DC">
        <w:rPr>
          <w:sz w:val="16"/>
        </w:rPr>
        <w:t xml:space="preserve"> (Copeland, 1996, p. 8).</w:t>
      </w:r>
    </w:p>
    <w:p w14:paraId="0AB08F7C" w14:textId="77777777" w:rsidR="00E45E99" w:rsidRPr="00503684" w:rsidRDefault="00E45E99" w:rsidP="00E45E99">
      <w:pPr>
        <w:pStyle w:val="Heading4"/>
      </w:pPr>
      <w:r>
        <w:t>Studies prove.</w:t>
      </w:r>
    </w:p>
    <w:p w14:paraId="327D4B7C" w14:textId="77777777" w:rsidR="00E45E99" w:rsidRPr="00B2606C" w:rsidRDefault="00E45E99" w:rsidP="00E45E99">
      <w:r w:rsidRPr="00B2606C">
        <w:rPr>
          <w:rStyle w:val="Style13ptBold"/>
        </w:rPr>
        <w:t>Dafoe 14</w:t>
      </w:r>
      <w:r w:rsidRPr="00B2606C">
        <w:t xml:space="preserve">, Political </w:t>
      </w:r>
      <w:proofErr w:type="gramStart"/>
      <w:r w:rsidRPr="00B2606C">
        <w:t>Science</w:t>
      </w:r>
      <w:proofErr w:type="gramEnd"/>
      <w:r w:rsidRPr="00B2606C">
        <w:t xml:space="preserve"> and International Economics (Allan &amp; Nina Kelsey;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0BC599CF" w14:textId="77777777" w:rsidR="00E45E99" w:rsidRDefault="00E45E99" w:rsidP="00E45E99">
      <w:pPr>
        <w:rPr>
          <w:sz w:val="10"/>
        </w:rPr>
      </w:pPr>
      <w:r w:rsidRPr="00DB3C41">
        <w:rPr>
          <w:rStyle w:val="IntenseEmphasis"/>
        </w:rPr>
        <w:t xml:space="preserve">Countries with </w:t>
      </w:r>
      <w:r w:rsidRPr="007A416C">
        <w:rPr>
          <w:rStyle w:val="IntenseEmphasis"/>
          <w:highlight w:val="green"/>
        </w:rPr>
        <w:t>liberal</w:t>
      </w:r>
      <w:r w:rsidRPr="00503684">
        <w:rPr>
          <w:rStyle w:val="IntenseEmphasis"/>
        </w:rPr>
        <w:t xml:space="preserve"> political and economic </w:t>
      </w:r>
      <w:r w:rsidRPr="007A416C">
        <w:rPr>
          <w:rStyle w:val="IntenseEmphasis"/>
          <w:highlight w:val="green"/>
        </w:rPr>
        <w:t xml:space="preserve">systems </w:t>
      </w:r>
      <w:r w:rsidRPr="007A416C">
        <w:rPr>
          <w:rStyle w:val="Emphasis"/>
          <w:highlight w:val="green"/>
        </w:rPr>
        <w:t>rarely use military force</w:t>
      </w:r>
      <w:r w:rsidRPr="00503684">
        <w:rPr>
          <w:rStyle w:val="IntenseEmphasis"/>
        </w:rPr>
        <w:t xml:space="preserve"> against each other.</w:t>
      </w:r>
      <w:r w:rsidRPr="00873AB7">
        <w:rPr>
          <w:sz w:val="10"/>
        </w:rPr>
        <w:t xml:space="preserve"> This anomalous </w:t>
      </w:r>
      <w:r w:rsidRPr="00503684">
        <w:rPr>
          <w:rStyle w:val="IntenseEmphasis"/>
        </w:rPr>
        <w:t>peace has been most prominently attributed to the ‘democratic peace’</w:t>
      </w:r>
      <w:r w:rsidRPr="00873AB7">
        <w:rPr>
          <w:sz w:val="10"/>
        </w:rPr>
        <w:t xml:space="preserve"> – the apparent tendency for democratic countries to avoid militarized conflict with each other (Maoz &amp; </w:t>
      </w:r>
      <w:proofErr w:type="spellStart"/>
      <w:r w:rsidRPr="00873AB7">
        <w:rPr>
          <w:sz w:val="10"/>
        </w:rPr>
        <w:t>Russett</w:t>
      </w:r>
      <w:proofErr w:type="spellEnd"/>
      <w:r w:rsidRPr="00873AB7">
        <w:rPr>
          <w:sz w:val="10"/>
        </w:rPr>
        <w:t xml:space="preserve">, 1993; Ray, 1995; Dafoe, </w:t>
      </w:r>
      <w:proofErr w:type="spellStart"/>
      <w:r w:rsidRPr="00873AB7">
        <w:rPr>
          <w:sz w:val="10"/>
        </w:rPr>
        <w:t>Oneal</w:t>
      </w:r>
      <w:proofErr w:type="spellEnd"/>
      <w:r w:rsidRPr="00873AB7">
        <w:rPr>
          <w:sz w:val="10"/>
        </w:rPr>
        <w:t xml:space="preserve"> &amp; </w:t>
      </w:r>
      <w:proofErr w:type="spellStart"/>
      <w:r w:rsidRPr="00873AB7">
        <w:rPr>
          <w:sz w:val="10"/>
        </w:rPr>
        <w:t>Russett</w:t>
      </w:r>
      <w:proofErr w:type="spellEnd"/>
      <w:r w:rsidRPr="00873AB7">
        <w:rPr>
          <w:sz w:val="10"/>
        </w:rPr>
        <w:t xml:space="preserve">, 2013).More recently, however, </w:t>
      </w:r>
      <w:r w:rsidRPr="00503684">
        <w:rPr>
          <w:rStyle w:val="IntenseEmphasis"/>
        </w:rPr>
        <w:t xml:space="preserve">scholars have proposed that the </w:t>
      </w:r>
      <w:r w:rsidRPr="00DB3C41">
        <w:rPr>
          <w:rStyle w:val="IntenseEmphasis"/>
        </w:rPr>
        <w:t xml:space="preserve">liberal </w:t>
      </w:r>
      <w:r w:rsidRPr="007A416C">
        <w:rPr>
          <w:rStyle w:val="IntenseEmphasis"/>
          <w:highlight w:val="green"/>
        </w:rPr>
        <w:t>peace</w:t>
      </w:r>
      <w:r w:rsidRPr="00503684">
        <w:rPr>
          <w:rStyle w:val="IntenseEmphasis"/>
        </w:rPr>
        <w:t xml:space="preserve"> could be</w:t>
      </w:r>
      <w:r w:rsidRPr="00873AB7">
        <w:rPr>
          <w:sz w:val="10"/>
        </w:rPr>
        <w:t xml:space="preserve"> partly (</w:t>
      </w:r>
      <w:proofErr w:type="spellStart"/>
      <w:r w:rsidRPr="00873AB7">
        <w:rPr>
          <w:sz w:val="10"/>
        </w:rPr>
        <w:t>Russett</w:t>
      </w:r>
      <w:proofErr w:type="spellEnd"/>
      <w:r w:rsidRPr="00873AB7">
        <w:rPr>
          <w:sz w:val="10"/>
        </w:rPr>
        <w:t xml:space="preserve"> &amp; </w:t>
      </w:r>
      <w:proofErr w:type="spellStart"/>
      <w:r w:rsidRPr="00873AB7">
        <w:rPr>
          <w:sz w:val="10"/>
        </w:rPr>
        <w:t>Oneal</w:t>
      </w:r>
      <w:proofErr w:type="spellEnd"/>
      <w:r w:rsidRPr="00873AB7">
        <w:rPr>
          <w:sz w:val="10"/>
        </w:rPr>
        <w:t xml:space="preserve">, 2001) or </w:t>
      </w:r>
      <w:r w:rsidRPr="00DB3C41">
        <w:rPr>
          <w:rStyle w:val="IntenseEmphasis"/>
        </w:rPr>
        <w:t>primarily</w:t>
      </w:r>
      <w:r w:rsidRPr="00873AB7">
        <w:rPr>
          <w:sz w:val="10"/>
        </w:rPr>
        <w:t xml:space="preserve"> (Gartzke, 2007; but see Dafoe, 2011) </w:t>
      </w:r>
      <w:r w:rsidRPr="007A416C">
        <w:rPr>
          <w:rStyle w:val="Emphasis"/>
          <w:highlight w:val="green"/>
        </w:rPr>
        <w:t xml:space="preserve">attributed to </w:t>
      </w:r>
      <w:r w:rsidRPr="00DB3C41">
        <w:rPr>
          <w:rStyle w:val="Emphasis"/>
        </w:rPr>
        <w:t>liberal economic factors</w:t>
      </w:r>
      <w:r w:rsidRPr="00DB3C41">
        <w:rPr>
          <w:sz w:val="10"/>
        </w:rPr>
        <w:t xml:space="preserve">, </w:t>
      </w:r>
      <w:r w:rsidRPr="00DB3C41">
        <w:rPr>
          <w:rStyle w:val="Emphasis"/>
        </w:rPr>
        <w:t>such as</w:t>
      </w:r>
      <w:r w:rsidRPr="00503684">
        <w:rPr>
          <w:rStyle w:val="Emphasis"/>
        </w:rPr>
        <w:t xml:space="preserve"> commercial and financial </w:t>
      </w:r>
      <w:r w:rsidRPr="007A416C">
        <w:rPr>
          <w:rStyle w:val="Emphasis"/>
          <w:highlight w:val="green"/>
        </w:rPr>
        <w:t>interdependence</w:t>
      </w:r>
      <w:r w:rsidRPr="00873AB7">
        <w:rPr>
          <w:sz w:val="10"/>
        </w:rPr>
        <w:t xml:space="preserve">. </w:t>
      </w:r>
      <w:proofErr w:type="gramStart"/>
      <w:r w:rsidRPr="00873AB7">
        <w:rPr>
          <w:sz w:val="10"/>
        </w:rPr>
        <w:t>In particular, Erik Gartzke</w:t>
      </w:r>
      <w:proofErr w:type="gramEnd"/>
      <w:r w:rsidRPr="00873AB7">
        <w:rPr>
          <w:sz w:val="10"/>
        </w:rPr>
        <w:t xml:space="preserve">, Quan Li &amp; Charles Boehmer (2001), henceforth referred to as GLB, have demonstrated that </w:t>
      </w:r>
      <w:r w:rsidRPr="00503684">
        <w:rPr>
          <w:rStyle w:val="IntenseEmphasis"/>
        </w:rPr>
        <w:t xml:space="preserve">measures of </w:t>
      </w:r>
      <w:r w:rsidRPr="007A416C">
        <w:rPr>
          <w:rStyle w:val="IntenseEmphasis"/>
          <w:highlight w:val="green"/>
        </w:rPr>
        <w:t xml:space="preserve">capital openness </w:t>
      </w:r>
      <w:r w:rsidRPr="00DB3C41">
        <w:rPr>
          <w:rStyle w:val="IntenseEmphasis"/>
        </w:rPr>
        <w:t>have a</w:t>
      </w:r>
      <w:r w:rsidRPr="00503684">
        <w:rPr>
          <w:rStyle w:val="IntenseEmphasis"/>
        </w:rPr>
        <w:t xml:space="preserve"> substantial and </w:t>
      </w:r>
      <w:r w:rsidRPr="00DB3C41">
        <w:rPr>
          <w:rStyle w:val="Emphasis"/>
        </w:rPr>
        <w:t xml:space="preserve">statistically significant </w:t>
      </w:r>
      <w:r w:rsidRPr="007A416C">
        <w:rPr>
          <w:rStyle w:val="Emphasis"/>
          <w:highlight w:val="green"/>
        </w:rPr>
        <w:t>association with peace</w:t>
      </w:r>
      <w:r w:rsidRPr="00503684">
        <w:rPr>
          <w:rStyle w:val="Emphasis"/>
        </w:rPr>
        <w:t>ful</w:t>
      </w:r>
      <w:r w:rsidRPr="00503684">
        <w:rPr>
          <w:rStyle w:val="IntenseEmphasis"/>
        </w:rPr>
        <w:t xml:space="preserve"> dyadic relations</w:t>
      </w:r>
      <w:r w:rsidRPr="00873AB7">
        <w:rPr>
          <w:sz w:val="10"/>
        </w:rPr>
        <w:t>. Gartzke (2007</w:t>
      </w:r>
      <w:r w:rsidRPr="00503684">
        <w:rPr>
          <w:rStyle w:val="IntenseEmphasis"/>
        </w:rPr>
        <w:t xml:space="preserve">) confirms that this association is robust to a large variety of model specifications. </w:t>
      </w:r>
      <w:r w:rsidRPr="00873AB7">
        <w:rPr>
          <w:sz w:val="10"/>
        </w:rPr>
        <w:t xml:space="preserve">To explain this correlation, GLB propose that countries </w:t>
      </w:r>
      <w:r w:rsidRPr="00503684">
        <w:rPr>
          <w:rStyle w:val="IntenseEmphasis"/>
        </w:rPr>
        <w:t xml:space="preserve">with </w:t>
      </w:r>
      <w:r w:rsidRPr="007A416C">
        <w:rPr>
          <w:rStyle w:val="IntenseEmphasis"/>
          <w:highlight w:val="green"/>
        </w:rPr>
        <w:t xml:space="preserve">open </w:t>
      </w:r>
      <w:r w:rsidRPr="00DB3C41">
        <w:rPr>
          <w:rStyle w:val="IntenseEmphasis"/>
        </w:rPr>
        <w:t xml:space="preserve">capital </w:t>
      </w:r>
      <w:r w:rsidRPr="007A416C">
        <w:rPr>
          <w:rStyle w:val="IntenseEmphasis"/>
          <w:highlight w:val="green"/>
        </w:rPr>
        <w:t>markets</w:t>
      </w:r>
      <w:r w:rsidRPr="00503684">
        <w:rPr>
          <w:rStyle w:val="IntenseEmphasis"/>
        </w:rPr>
        <w:t xml:space="preserve"> are more able to credibly </w:t>
      </w:r>
      <w:r w:rsidRPr="007A416C">
        <w:rPr>
          <w:rStyle w:val="IntenseEmphasis"/>
          <w:highlight w:val="green"/>
        </w:rPr>
        <w:t>signal</w:t>
      </w:r>
      <w:r w:rsidRPr="00503684">
        <w:rPr>
          <w:rStyle w:val="IntenseEmphasis"/>
        </w:rPr>
        <w:t xml:space="preserve"> their </w:t>
      </w:r>
      <w:r w:rsidRPr="007A416C">
        <w:rPr>
          <w:rStyle w:val="IntenseEmphasis"/>
          <w:highlight w:val="green"/>
        </w:rPr>
        <w:t>resolve through</w:t>
      </w:r>
      <w:r w:rsidRPr="00503684">
        <w:rPr>
          <w:rStyle w:val="IntenseEmphasis"/>
        </w:rPr>
        <w:t xml:space="preserve"> </w:t>
      </w:r>
      <w:r w:rsidRPr="00503684">
        <w:rPr>
          <w:rStyle w:val="Emphasis"/>
        </w:rPr>
        <w:t xml:space="preserve">the bearing of greater </w:t>
      </w:r>
      <w:r w:rsidRPr="007A416C">
        <w:rPr>
          <w:rStyle w:val="Emphasis"/>
          <w:highlight w:val="green"/>
        </w:rPr>
        <w:t>economic costs prior to</w:t>
      </w:r>
      <w:r w:rsidRPr="00503684">
        <w:rPr>
          <w:rStyle w:val="Emphasis"/>
        </w:rPr>
        <w:t xml:space="preserve"> the outbreak of </w:t>
      </w:r>
      <w:r w:rsidRPr="007A416C">
        <w:rPr>
          <w:rStyle w:val="Emphasis"/>
          <w:highlight w:val="green"/>
        </w:rPr>
        <w:t>militarized conflict</w:t>
      </w:r>
      <w:r w:rsidRPr="00503684">
        <w:rPr>
          <w:rStyle w:val="Emphasis"/>
        </w:rPr>
        <w:t xml:space="preserve">. </w:t>
      </w:r>
      <w:r w:rsidRPr="00873AB7">
        <w:rPr>
          <w:sz w:val="10"/>
        </w:rPr>
        <w:t xml:space="preserve">This explanation is novel and </w:t>
      </w:r>
      <w:proofErr w:type="gramStart"/>
      <w:r w:rsidRPr="00873AB7">
        <w:rPr>
          <w:sz w:val="10"/>
        </w:rPr>
        <w:t>plausible, and</w:t>
      </w:r>
      <w:proofErr w:type="gramEnd"/>
      <w:r w:rsidRPr="00873AB7">
        <w:rPr>
          <w:sz w:val="10"/>
        </w:rPr>
        <w:t xml:space="preserve"> resonates with the rationalist view of asymmetric information as a cause of conflict (Fearon, 1995). Moreover, it implies clear testable predictions on evidential domains different from those examined by GLB. In this article </w:t>
      </w:r>
      <w:r w:rsidRPr="007A416C">
        <w:rPr>
          <w:rStyle w:val="IntenseEmphasis"/>
          <w:highlight w:val="green"/>
        </w:rPr>
        <w:t>we</w:t>
      </w:r>
      <w:r w:rsidRPr="00503684">
        <w:rPr>
          <w:rStyle w:val="IntenseEmphasis"/>
        </w:rPr>
        <w:t xml:space="preserve"> exploit this opportunity by constructing a confirmatory </w:t>
      </w:r>
      <w:r w:rsidRPr="007A416C">
        <w:rPr>
          <w:rStyle w:val="IntenseEmphasis"/>
          <w:highlight w:val="green"/>
        </w:rPr>
        <w:t>test</w:t>
      </w:r>
      <w:r w:rsidRPr="00503684">
        <w:rPr>
          <w:rStyle w:val="IntenseEmphasis"/>
        </w:rPr>
        <w:t xml:space="preserve"> of GLB’s theory of </w:t>
      </w:r>
      <w:r w:rsidRPr="007A416C">
        <w:rPr>
          <w:rStyle w:val="Emphasis"/>
          <w:highlight w:val="green"/>
        </w:rPr>
        <w:t>market-mediated signaling</w:t>
      </w:r>
      <w:r w:rsidRPr="00503684">
        <w:rPr>
          <w:rStyle w:val="IntenseEmphasis"/>
        </w:rPr>
        <w:t>. We first develop an innovative quantitative case selection technique to identify crucial cases where the mechanism of market-mediated signaling should be most easily observed</w:t>
      </w:r>
      <w:r w:rsidRPr="00873AB7">
        <w:rPr>
          <w:sz w:val="10"/>
        </w:rPr>
        <w:t xml:space="preserve">. Specifically, we employ quantitative data and the statistical models used to support the theory we are probing to create an impartial and </w:t>
      </w:r>
      <w:proofErr w:type="spellStart"/>
      <w:r w:rsidRPr="00873AB7">
        <w:rPr>
          <w:sz w:val="10"/>
        </w:rPr>
        <w:t>transparentmeans</w:t>
      </w:r>
      <w:proofErr w:type="spellEnd"/>
      <w:r w:rsidRPr="00873AB7">
        <w:rPr>
          <w:sz w:val="10"/>
        </w:rPr>
        <w:t xml:space="preserve"> of selecting cases in which the theory – as specified by the theory’s creators –makes its most confident </w:t>
      </w:r>
      <w:proofErr w:type="spellStart"/>
      <w:proofErr w:type="gramStart"/>
      <w:r w:rsidRPr="00873AB7">
        <w:rPr>
          <w:sz w:val="10"/>
        </w:rPr>
        <w:t>predictions.We</w:t>
      </w:r>
      <w:proofErr w:type="spellEnd"/>
      <w:proofErr w:type="gramEnd"/>
      <w:r w:rsidRPr="00873AB7">
        <w:rPr>
          <w:sz w:val="10"/>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873AB7">
        <w:rPr>
          <w:sz w:val="10"/>
        </w:rPr>
        <w:t>signaling:</w:t>
      </w:r>
      <w:proofErr w:type="gramEnd"/>
      <w:r w:rsidRPr="00873AB7">
        <w:rPr>
          <w:sz w:val="10"/>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503684">
        <w:rPr>
          <w:rStyle w:val="IntenseEmphasis"/>
        </w:rPr>
        <w:t xml:space="preserve">our confirmatory test finds that while </w:t>
      </w:r>
      <w:r w:rsidRPr="00873AB7">
        <w:rPr>
          <w:rStyle w:val="Emphasis"/>
        </w:rPr>
        <w:t>market</w:t>
      </w:r>
      <w:r w:rsidRPr="00503684">
        <w:rPr>
          <w:rStyle w:val="Emphasis"/>
        </w:rPr>
        <w:t xml:space="preserve">-mediated signaling may be operative in the most serious disputes, it was largely absent in the less serious disputes </w:t>
      </w:r>
      <w:r w:rsidRPr="00503684">
        <w:rPr>
          <w:rStyle w:val="IntenseEmphasis"/>
        </w:rPr>
        <w:t xml:space="preserve">that characterize most of the sample of militarized interstate disputes </w:t>
      </w:r>
      <w:r w:rsidRPr="00873AB7">
        <w:rPr>
          <w:sz w:val="10"/>
        </w:rPr>
        <w:t xml:space="preserve">(MIDs). </w:t>
      </w:r>
      <w:r w:rsidRPr="00503684">
        <w:rPr>
          <w:rStyle w:val="IntenseEmphasis"/>
        </w:rPr>
        <w:t>This suggests either that other mechanisms account for the correlation between capital openness and peace, or that the scope conditions for market-mediated signaling are restrictive</w:t>
      </w:r>
      <w:r w:rsidRPr="00873AB7">
        <w:rPr>
          <w:sz w:val="10"/>
        </w:rPr>
        <w:t xml:space="preserve">. Of the signals that we observed, </w:t>
      </w:r>
      <w:r w:rsidRPr="00503684">
        <w:rPr>
          <w:rStyle w:val="Emphasis"/>
        </w:rPr>
        <w:t>strategic</w:t>
      </w:r>
      <w:r>
        <w:rPr>
          <w:rStyle w:val="Emphasis"/>
        </w:rPr>
        <w:t xml:space="preserve"> </w:t>
      </w:r>
      <w:r w:rsidRPr="007A416C">
        <w:rPr>
          <w:rStyle w:val="Emphasis"/>
          <w:highlight w:val="green"/>
        </w:rPr>
        <w:t>market</w:t>
      </w:r>
      <w:r w:rsidRPr="00503684">
        <w:rPr>
          <w:rStyle w:val="Emphasis"/>
        </w:rPr>
        <w:t xml:space="preserve">-mediated </w:t>
      </w:r>
      <w:r w:rsidRPr="007A416C">
        <w:rPr>
          <w:rStyle w:val="Emphasis"/>
          <w:highlight w:val="green"/>
        </w:rPr>
        <w:t xml:space="preserve">signals were </w:t>
      </w:r>
      <w:r w:rsidRPr="00503684">
        <w:rPr>
          <w:rStyle w:val="Emphasis"/>
        </w:rPr>
        <w:t xml:space="preserve">relatively </w:t>
      </w:r>
      <w:r w:rsidRPr="008C4E6D">
        <w:rPr>
          <w:rStyle w:val="Emphasis"/>
        </w:rPr>
        <w:t xml:space="preserve">more </w:t>
      </w:r>
      <w:r w:rsidRPr="007A416C">
        <w:rPr>
          <w:rStyle w:val="Emphasis"/>
          <w:highlight w:val="green"/>
        </w:rPr>
        <w:t xml:space="preserve">important </w:t>
      </w:r>
      <w:r w:rsidRPr="00503684">
        <w:rPr>
          <w:rStyle w:val="Emphasis"/>
        </w:rPr>
        <w:t xml:space="preserve">than automatic market-mediated signals </w:t>
      </w:r>
      <w:r w:rsidRPr="007A416C">
        <w:rPr>
          <w:rStyle w:val="Emphasis"/>
          <w:highlight w:val="green"/>
        </w:rPr>
        <w:t xml:space="preserve">in </w:t>
      </w:r>
      <w:r w:rsidRPr="00503684">
        <w:rPr>
          <w:rStyle w:val="Emphasis"/>
        </w:rPr>
        <w:t xml:space="preserve">the </w:t>
      </w:r>
      <w:r w:rsidRPr="00DB3C41">
        <w:rPr>
          <w:rStyle w:val="Emphasis"/>
        </w:rPr>
        <w:t xml:space="preserve">most </w:t>
      </w:r>
      <w:r w:rsidRPr="007A416C">
        <w:rPr>
          <w:rStyle w:val="Emphasis"/>
          <w:highlight w:val="green"/>
        </w:rPr>
        <w:t>serious conflicts</w:t>
      </w:r>
      <w:r w:rsidRPr="00503684">
        <w:rPr>
          <w:rStyle w:val="Emphasis"/>
        </w:rPr>
        <w:t>.</w:t>
      </w:r>
      <w:r w:rsidRPr="00873AB7">
        <w:rPr>
          <w:sz w:val="10"/>
        </w:rPr>
        <w:t xml:space="preserve"> </w:t>
      </w:r>
      <w:r w:rsidRPr="00503684">
        <w:rPr>
          <w:rStyle w:val="IntenseEmphasis"/>
        </w:rPr>
        <w:t>We identify</w:t>
      </w:r>
      <w:r w:rsidRPr="00873AB7">
        <w:rPr>
          <w:sz w:val="10"/>
        </w:rPr>
        <w:t xml:space="preserve"> </w:t>
      </w:r>
      <w:proofErr w:type="gramStart"/>
      <w:r w:rsidRPr="00873AB7">
        <w:rPr>
          <w:sz w:val="10"/>
        </w:rPr>
        <w:t>a number of</w:t>
      </w:r>
      <w:proofErr w:type="gramEnd"/>
      <w:r w:rsidRPr="00873AB7">
        <w:rPr>
          <w:sz w:val="10"/>
        </w:rPr>
        <w:t xml:space="preserve"> potential scope conditions, such as that (1) </w:t>
      </w:r>
      <w:r w:rsidRPr="00503684">
        <w:rPr>
          <w:rStyle w:val="IntenseEmphasis"/>
        </w:rPr>
        <w:t>the conflict must be driven by bargaining failure arising from uncertainty and (2) the economic costs need to escalate gradually and need to be substantial, but less than the expected military costs of conflict</w:t>
      </w:r>
      <w:r w:rsidRPr="00873AB7">
        <w:rPr>
          <w:sz w:val="10"/>
        </w:rPr>
        <w:t xml:space="preserve">. Finally, there were a number of other explanations that seemed present in the cases we examined and could account for the capitalist peace: </w:t>
      </w:r>
      <w:r w:rsidRPr="00DB3C41">
        <w:rPr>
          <w:rStyle w:val="Emphasis"/>
        </w:rPr>
        <w:t>capital openness is associated with greater anticipated economic costs of conflict</w:t>
      </w:r>
      <w:r w:rsidRPr="00DB3C41">
        <w:rPr>
          <w:sz w:val="10"/>
        </w:rPr>
        <w:t>;</w:t>
      </w:r>
      <w:r w:rsidRPr="00873AB7">
        <w:rPr>
          <w:sz w:val="10"/>
        </w:rPr>
        <w:t xml:space="preserve"> </w:t>
      </w:r>
      <w:r w:rsidRPr="00503684">
        <w:rPr>
          <w:rStyle w:val="IntenseEmphasis"/>
        </w:rPr>
        <w:t xml:space="preserve">capital openness leads </w:t>
      </w:r>
      <w:r w:rsidRPr="00503684">
        <w:rPr>
          <w:rStyle w:val="Emphasis"/>
        </w:rPr>
        <w:t>third parties</w:t>
      </w:r>
      <w:r w:rsidRPr="00503684">
        <w:rPr>
          <w:rStyle w:val="IntenseEmphasis"/>
        </w:rPr>
        <w:t xml:space="preserve"> to have a greater stake in the conflict and therefore be more willing to intervene; </w:t>
      </w:r>
      <w:r w:rsidRPr="00873AB7">
        <w:rPr>
          <w:sz w:val="10"/>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w:t>
      </w:r>
      <w:proofErr w:type="gramStart"/>
      <w:r w:rsidRPr="00873AB7">
        <w:rPr>
          <w:sz w:val="10"/>
        </w:rPr>
        <w:t>The</w:t>
      </w:r>
      <w:proofErr w:type="gramEnd"/>
      <w:r w:rsidRPr="00873AB7">
        <w:rPr>
          <w:sz w:val="10"/>
        </w:rPr>
        <w:t xml:space="preserv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503684">
        <w:rPr>
          <w:rStyle w:val="IntenseEmphasis"/>
        </w:rPr>
        <w:t xml:space="preserve">that </w:t>
      </w:r>
      <w:r w:rsidRPr="00DB3C41">
        <w:rPr>
          <w:rStyle w:val="IntenseEmphasis"/>
        </w:rPr>
        <w:t>financial interdependence</w:t>
      </w:r>
      <w:r w:rsidRPr="00503684">
        <w:rPr>
          <w:rStyle w:val="IntenseEmphasis"/>
        </w:rPr>
        <w:t xml:space="preserve"> could </w:t>
      </w:r>
      <w:r w:rsidRPr="00DB3C41">
        <w:rPr>
          <w:rStyle w:val="IntenseEmphasis"/>
        </w:rPr>
        <w:t>promote peace</w:t>
      </w:r>
      <w:r w:rsidRPr="00503684">
        <w:rPr>
          <w:rStyle w:val="IntenseEmphasis"/>
        </w:rPr>
        <w:t xml:space="preserve"> by </w:t>
      </w:r>
      <w:r w:rsidRPr="00DB3C41">
        <w:rPr>
          <w:rStyle w:val="IntenseEmphasis"/>
        </w:rPr>
        <w:t>facilitating</w:t>
      </w:r>
      <w:r w:rsidRPr="00503684">
        <w:rPr>
          <w:rStyle w:val="IntenseEmphasis"/>
        </w:rPr>
        <w:t xml:space="preserve"> the sending of </w:t>
      </w:r>
      <w:r w:rsidRPr="00DB3C41">
        <w:rPr>
          <w:rStyle w:val="Emphasis"/>
        </w:rPr>
        <w:t>costly signals</w:t>
      </w:r>
      <w:r w:rsidRPr="00503684">
        <w:rPr>
          <w:rStyle w:val="IntenseEmphasis"/>
        </w:rPr>
        <w:t xml:space="preserve">. As the probability of militarized conflict increases, states incur a variety of automatic and strategically imposed economic costs </w:t>
      </w:r>
      <w:proofErr w:type="gramStart"/>
      <w:r w:rsidRPr="00503684">
        <w:rPr>
          <w:rStyle w:val="IntenseEmphasis"/>
        </w:rPr>
        <w:t>as a consequence of</w:t>
      </w:r>
      <w:proofErr w:type="gramEnd"/>
      <w:r w:rsidRPr="00503684">
        <w:rPr>
          <w:rStyle w:val="IntenseEmphasis"/>
        </w:rPr>
        <w:t xml:space="preserve"> escalation toward conflict.</w:t>
      </w:r>
      <w:r w:rsidRPr="00873AB7">
        <w:rPr>
          <w:sz w:val="10"/>
        </w:rPr>
        <w:t xml:space="preserve"> </w:t>
      </w:r>
      <w:r w:rsidRPr="00503684">
        <w:rPr>
          <w:rStyle w:val="IntenseEmphasis"/>
        </w:rPr>
        <w:t xml:space="preserve">Those states that persist in a dispute despite these costs will reveal their willingness to tolerate them, and </w:t>
      </w:r>
      <w:r w:rsidRPr="00503684">
        <w:rPr>
          <w:rStyle w:val="Emphasis"/>
        </w:rPr>
        <w:t>hence signal resolve</w:t>
      </w:r>
      <w:r w:rsidRPr="00873AB7">
        <w:rPr>
          <w:sz w:val="10"/>
        </w:rPr>
        <w:t xml:space="preserve">. </w:t>
      </w:r>
      <w:r w:rsidRPr="00503684">
        <w:rPr>
          <w:rStyle w:val="IntenseEmphasis"/>
        </w:rPr>
        <w:t xml:space="preserve">The greater the degree of economic interdependence, the more a resolved country could demonstrate its willingness to suffer costs ex ante to militarized conflict. </w:t>
      </w:r>
      <w:r w:rsidRPr="00873AB7">
        <w:rPr>
          <w:sz w:val="10"/>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503684">
        <w:rPr>
          <w:rStyle w:val="IntenseEmphasis"/>
        </w:rPr>
        <w:t xml:space="preserve">This theory predicts that these visible signals must arise in any escalating conflict, involving countries with high capital openness, in which this mechanism is operative </w:t>
      </w:r>
      <w:r w:rsidRPr="00873AB7">
        <w:rPr>
          <w:sz w:val="10"/>
        </w:rPr>
        <w:t xml:space="preserve">Clarifying the signaling mechanism Gartzke, Li &amp; Boehmer’s signaling mechanism is mostly conceptualized on an abstract, game-theoretic level (Gartzke, Li &amp; Boehmer, 2001). </w:t>
      </w:r>
      <w:proofErr w:type="gramStart"/>
      <w:r w:rsidRPr="00873AB7">
        <w:rPr>
          <w:sz w:val="10"/>
        </w:rPr>
        <w:t>In order to</w:t>
      </w:r>
      <w:proofErr w:type="gramEnd"/>
      <w:r w:rsidRPr="00873AB7">
        <w:rPr>
          <w:sz w:val="10"/>
        </w:rPr>
        <w:t xml:space="preserve"> elucidate the types of observations that could inform this theory’s validity, we discuss with greater specificity the possible ways in which such signaling might occur. </w:t>
      </w:r>
      <w:r w:rsidRPr="00503684">
        <w:rPr>
          <w:rStyle w:val="IntenseEmphasis"/>
        </w:rPr>
        <w:t xml:space="preserve">A conceptual classification of costly signals </w:t>
      </w:r>
      <w:proofErr w:type="gramStart"/>
      <w:r w:rsidRPr="00503684">
        <w:rPr>
          <w:rStyle w:val="IntenseEmphasis"/>
        </w:rPr>
        <w:t>The</w:t>
      </w:r>
      <w:proofErr w:type="gramEnd"/>
      <w:r w:rsidRPr="00503684">
        <w:rPr>
          <w:rStyle w:val="IntenseEmphasis"/>
        </w:rPr>
        <w:t xml:space="preserve"> term signaling connotes an intentional communicative act by one party directed towards another</w:t>
      </w:r>
      <w:r w:rsidRPr="00873AB7">
        <w:rPr>
          <w:sz w:val="10"/>
        </w:rPr>
        <w:t xml:space="preserve">. Because the term signaling thus suggests a willful act, and </w:t>
      </w:r>
      <w:r w:rsidRPr="007A416C">
        <w:rPr>
          <w:rStyle w:val="Emphasis"/>
          <w:highlight w:val="green"/>
        </w:rPr>
        <w:t>a signal of resolve is only credible if it is costly</w:t>
      </w:r>
      <w:r w:rsidRPr="007A416C">
        <w:rPr>
          <w:sz w:val="10"/>
          <w:highlight w:val="green"/>
        </w:rPr>
        <w:t>,</w:t>
      </w:r>
      <w:r w:rsidRPr="00873AB7">
        <w:rPr>
          <w:sz w:val="10"/>
        </w:rPr>
        <w:t xml:space="preserve"> </w:t>
      </w:r>
      <w:r w:rsidRPr="00503684">
        <w:rPr>
          <w:rStyle w:val="IntenseEmphasis"/>
        </w:rPr>
        <w:t>scholars have sometimes concluded that states involved in bargaining under incomplete information could advance their interests by imposing costs on themselves and thereby signaling their resolve</w:t>
      </w:r>
      <w:r w:rsidRPr="00873AB7">
        <w:rPr>
          <w:sz w:val="10"/>
        </w:rPr>
        <w:t xml:space="preserve"> (</w:t>
      </w:r>
      <w:proofErr w:type="gramStart"/>
      <w:r w:rsidRPr="00873AB7">
        <w:rPr>
          <w:sz w:val="10"/>
        </w:rPr>
        <w:t>e.g.</w:t>
      </w:r>
      <w:proofErr w:type="gramEnd"/>
      <w:r w:rsidRPr="00873AB7">
        <w:rPr>
          <w:sz w:val="10"/>
        </w:rPr>
        <w:t xml:space="preserve"> </w:t>
      </w:r>
      <w:proofErr w:type="spellStart"/>
      <w:r w:rsidRPr="00873AB7">
        <w:rPr>
          <w:sz w:val="10"/>
        </w:rPr>
        <w:t>Lektzian</w:t>
      </w:r>
      <w:proofErr w:type="spellEnd"/>
      <w:r w:rsidRPr="00873AB7">
        <w:rPr>
          <w:sz w:val="10"/>
        </w:rPr>
        <w:t xml:space="preserve"> &amp; Sprecher, 2007). However, the game-theoretic concept of signaling refers more generally to any situation in which an actor’s behavior reveals information about her private information. In fact, </w:t>
      </w:r>
      <w:r w:rsidRPr="00503684">
        <w:rPr>
          <w:rStyle w:val="IntenseEmphasis"/>
        </w:rPr>
        <w:t>states frequently adopt sanctions with low costs to themselves and high costs to their rivals because doing so is often a rational bargaining tactic on other grounds: they are trying to coerce their rival to concede the issue.</w:t>
      </w:r>
      <w:r w:rsidRPr="00873AB7">
        <w:rPr>
          <w:sz w:val="10"/>
        </w:rPr>
        <w:t xml:space="preserve"> </w:t>
      </w:r>
      <w:r w:rsidRPr="00503684">
        <w:rPr>
          <w:rStyle w:val="IntenseEmphasis"/>
        </w:rPr>
        <w:t xml:space="preserve">Bargaining encounters of this type can be conceptualized as a type of war-of-attrition game in which each </w:t>
      </w:r>
      <w:r w:rsidRPr="00503684">
        <w:rPr>
          <w:rStyle w:val="Emphasis"/>
        </w:rPr>
        <w:t>actor attempts to coerce the other through the imposition of escalating costs</w:t>
      </w:r>
      <w:r w:rsidRPr="00503684">
        <w:rPr>
          <w:rStyle w:val="IntenseEmphasis"/>
        </w:rPr>
        <w:t>.</w:t>
      </w:r>
      <w:r w:rsidRPr="00873AB7">
        <w:rPr>
          <w:sz w:val="10"/>
        </w:rPr>
        <w:t xml:space="preserve"> </w:t>
      </w:r>
      <w:r w:rsidRPr="00503684">
        <w:rPr>
          <w:rStyle w:val="IntenseEmphasis"/>
        </w:rPr>
        <w:t xml:space="preserve">Such encounters also provide the opportunity for </w:t>
      </w:r>
      <w:proofErr w:type="gramStart"/>
      <w:r w:rsidRPr="00503684">
        <w:rPr>
          <w:rStyle w:val="IntenseEmphasis"/>
        </w:rPr>
        <w:t>signaling:</w:t>
      </w:r>
      <w:proofErr w:type="gramEnd"/>
      <w:r w:rsidRPr="00503684">
        <w:rPr>
          <w:rStyle w:val="IntenseEmphasis"/>
        </w:rPr>
        <w:t xml:space="preserve"> when states resist the costs imposed by their rivals, </w:t>
      </w:r>
      <w:r w:rsidRPr="00503684">
        <w:rPr>
          <w:rStyle w:val="Emphasis"/>
        </w:rPr>
        <w:t xml:space="preserve">they ‘signal’ their resolve. </w:t>
      </w:r>
      <w:r w:rsidRPr="00873AB7">
        <w:rPr>
          <w:sz w:val="10"/>
        </w:rPr>
        <w:t xml:space="preserve">If at some point one party perceives the conflict to have become too costly and steps back, that party ‘signals’ a lack of resolve. Thus, </w:t>
      </w:r>
      <w:r w:rsidRPr="00503684">
        <w:rPr>
          <w:rStyle w:val="IntenseEmphasis"/>
        </w:rPr>
        <w:t>this kind of signaling arises as a by-product of another’s coercive attempts.</w:t>
      </w:r>
      <w:r w:rsidRPr="00873AB7">
        <w:rPr>
          <w:sz w:val="10"/>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503684">
        <w:rPr>
          <w:rStyle w:val="IntenseEmphasis"/>
        </w:rPr>
        <w:t xml:space="preserve">costs may arise as an automatic byproduct of escalation towards military </w:t>
      </w:r>
      <w:r w:rsidRPr="007A416C">
        <w:rPr>
          <w:rStyle w:val="IntenseEmphasis"/>
          <w:highlight w:val="green"/>
        </w:rPr>
        <w:t>conflict</w:t>
      </w:r>
      <w:r w:rsidRPr="00503684">
        <w:rPr>
          <w:rStyle w:val="IntenseEmphasis"/>
        </w:rPr>
        <w:t xml:space="preserve"> or may be a tool of statecraft that is strategically </w:t>
      </w:r>
      <w:r w:rsidRPr="007A416C">
        <w:rPr>
          <w:rStyle w:val="IntenseEmphasis"/>
          <w:highlight w:val="green"/>
        </w:rPr>
        <w:t>employ</w:t>
      </w:r>
      <w:r w:rsidRPr="00503684">
        <w:rPr>
          <w:rStyle w:val="IntenseEmphasis"/>
        </w:rPr>
        <w:t>ed during a conflict.</w:t>
      </w:r>
      <w:r w:rsidRPr="00873AB7">
        <w:rPr>
          <w:sz w:val="10"/>
        </w:rPr>
        <w:t xml:space="preserve"> The automatic mechanism stipulates that as the probability of conflict increases, </w:t>
      </w:r>
      <w:r w:rsidRPr="00DB3C41">
        <w:rPr>
          <w:rStyle w:val="Emphasis"/>
        </w:rPr>
        <w:t xml:space="preserve">various economic assets will </w:t>
      </w:r>
      <w:r w:rsidRPr="007A416C">
        <w:rPr>
          <w:rStyle w:val="Emphasis"/>
          <w:highlight w:val="green"/>
        </w:rPr>
        <w:t>lose value</w:t>
      </w:r>
      <w:r w:rsidRPr="00DB3C41">
        <w:rPr>
          <w:rStyle w:val="Emphasis"/>
        </w:rPr>
        <w:t xml:space="preserve"> due </w:t>
      </w:r>
      <w:r w:rsidRPr="008C4E6D">
        <w:rPr>
          <w:rStyle w:val="Emphasis"/>
        </w:rPr>
        <w:t xml:space="preserve">to the risk of conflict </w:t>
      </w:r>
      <w:r w:rsidRPr="007A416C">
        <w:rPr>
          <w:rStyle w:val="Emphasis"/>
          <w:highlight w:val="green"/>
        </w:rPr>
        <w:t>and investor flight</w:t>
      </w:r>
      <w:r w:rsidRPr="00503684">
        <w:rPr>
          <w:rStyle w:val="Emphasis"/>
        </w:rPr>
        <w:t xml:space="preserve">. </w:t>
      </w:r>
      <w:r w:rsidRPr="00873AB7">
        <w:rPr>
          <w:sz w:val="10"/>
        </w:rPr>
        <w:t xml:space="preserve">However, the occurrence of these costs may also be intentional outcomes of specific escalatory decisions of the states, as in the case of deliberate sanctions; in this case they are strategic. </w:t>
      </w:r>
      <w:r w:rsidRPr="00503684">
        <w:rPr>
          <w:rStyle w:val="IntenseEmphasis"/>
        </w:rPr>
        <w:t xml:space="preserve">Finally, at a practical level, we identify three different potential kinds of economic costs of militarized conflict </w:t>
      </w:r>
      <w:r w:rsidRPr="00873AB7">
        <w:rPr>
          <w:sz w:val="10"/>
        </w:rPr>
        <w:t xml:space="preserve">that may be mediated by open capital markets: </w:t>
      </w:r>
      <w:r w:rsidRPr="00503684">
        <w:rPr>
          <w:rStyle w:val="Emphasis"/>
        </w:rPr>
        <w:t>capital costs from political risk, monetary coercion, and business sanctions.</w:t>
      </w:r>
      <w:r w:rsidRPr="00873AB7">
        <w:rPr>
          <w:sz w:val="10"/>
        </w:rPr>
        <w:t xml:space="preserve"> </w:t>
      </w:r>
    </w:p>
    <w:p w14:paraId="36AA51CC" w14:textId="77777777" w:rsidR="00E45E99" w:rsidRPr="00B11639" w:rsidRDefault="00E45E99" w:rsidP="00E45E99">
      <w:pPr>
        <w:pStyle w:val="Heading4"/>
        <w:rPr>
          <w:rFonts w:cstheme="minorHAnsi"/>
        </w:rPr>
      </w:pPr>
      <w:r w:rsidRPr="00B11639">
        <w:rPr>
          <w:rFonts w:cstheme="minorHAnsi"/>
        </w:rPr>
        <w:t xml:space="preserve">Capitalism </w:t>
      </w:r>
      <w:r>
        <w:rPr>
          <w:rFonts w:cstheme="minorHAnsi"/>
        </w:rPr>
        <w:t>is sustainable</w:t>
      </w:r>
    </w:p>
    <w:p w14:paraId="3F10D068" w14:textId="77777777" w:rsidR="00E45E99" w:rsidRPr="00B11639" w:rsidRDefault="00E45E99" w:rsidP="00E45E99">
      <w:pPr>
        <w:rPr>
          <w:rFonts w:cstheme="minorHAnsi"/>
        </w:rPr>
      </w:pPr>
      <w:r w:rsidRPr="00B11639">
        <w:rPr>
          <w:rStyle w:val="Style13ptBold"/>
          <w:rFonts w:cstheme="minorHAnsi"/>
        </w:rPr>
        <w:t>Bailey ’18</w:t>
      </w:r>
      <w:r w:rsidRPr="00B11639">
        <w:rPr>
          <w:rFonts w:cstheme="minorHAnsi"/>
        </w:rPr>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23" w:history="1">
        <w:r w:rsidRPr="00B11639">
          <w:rPr>
            <w:rStyle w:val="Hyperlink"/>
            <w:rFonts w:cstheme="minorHAnsi"/>
          </w:rPr>
          <w:t>https://reason.com/2018/03/12/climate-change-problems-will-be-solved-t</w:t>
        </w:r>
      </w:hyperlink>
      <w:r w:rsidRPr="00B11639">
        <w:rPr>
          <w:rFonts w:cstheme="minorHAnsi"/>
        </w:rPr>
        <w:t>; RP]</w:t>
      </w:r>
    </w:p>
    <w:p w14:paraId="031802B2" w14:textId="77777777" w:rsidR="00E45E99" w:rsidRDefault="00E45E99" w:rsidP="00E45E99">
      <w:pPr>
        <w:rPr>
          <w:rFonts w:cstheme="minorHAnsi"/>
          <w:sz w:val="16"/>
        </w:rPr>
      </w:pPr>
      <w:r w:rsidRPr="00B11639">
        <w:rPr>
          <w:rFonts w:cstheme="minorHAnsi"/>
          <w:sz w:val="16"/>
        </w:rPr>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sidRPr="00B11639">
        <w:rPr>
          <w:rStyle w:val="StyleUnderline"/>
          <w:rFonts w:cstheme="minorHAnsi"/>
        </w:rPr>
        <w:t xml:space="preserve">scientists have an </w:t>
      </w:r>
      <w:r w:rsidRPr="00B11639">
        <w:rPr>
          <w:rStyle w:val="Emphasis"/>
          <w:rFonts w:cstheme="minorHAnsi"/>
        </w:rPr>
        <w:t>enormous confidence</w:t>
      </w:r>
      <w:r w:rsidRPr="00B11639">
        <w:rPr>
          <w:rStyle w:val="StyleUnderline"/>
          <w:rFonts w:cstheme="minorHAnsi"/>
        </w:rPr>
        <w:t xml:space="preserve"> in the </w:t>
      </w:r>
      <w:r w:rsidRPr="00B11639">
        <w:rPr>
          <w:rStyle w:val="Emphasis"/>
          <w:rFonts w:cstheme="minorHAnsi"/>
        </w:rPr>
        <w:t>ingenuity</w:t>
      </w:r>
      <w:r w:rsidRPr="00B11639">
        <w:rPr>
          <w:rFonts w:cstheme="minorHAnsi"/>
          <w:sz w:val="16"/>
        </w:rPr>
        <w:t xml:space="preserve"> of humans</w:t>
      </w:r>
      <w:proofErr w:type="gramStart"/>
      <w:r w:rsidRPr="00B11639">
        <w:rPr>
          <w:rFonts w:cstheme="minorHAnsi"/>
          <w:sz w:val="16"/>
        </w:rPr>
        <w:t>….Now</w:t>
      </w:r>
      <w:proofErr w:type="gramEnd"/>
      <w:r w:rsidRPr="00B11639">
        <w:rPr>
          <w:rFonts w:cstheme="minorHAnsi"/>
          <w:sz w:val="16"/>
        </w:rPr>
        <w:t xml:space="preserve"> </w:t>
      </w:r>
      <w:r w:rsidRPr="00B11639">
        <w:rPr>
          <w:rStyle w:val="StyleUnderline"/>
          <w:rFonts w:cstheme="minorHAnsi"/>
        </w:rPr>
        <w:t>we've found a way to engineer our own doomsday, and</w:t>
      </w:r>
      <w:r w:rsidRPr="00B11639">
        <w:rPr>
          <w:rFonts w:cstheme="minorHAnsi"/>
          <w:sz w:val="16"/>
        </w:rPr>
        <w:t xml:space="preserve"> surely </w:t>
      </w:r>
      <w:r w:rsidRPr="00B11639">
        <w:rPr>
          <w:rStyle w:val="StyleUnderline"/>
          <w:rFonts w:cstheme="minorHAnsi"/>
        </w:rPr>
        <w:t xml:space="preserve">we will find a way to </w:t>
      </w:r>
      <w:r w:rsidRPr="00B11639">
        <w:rPr>
          <w:rStyle w:val="Emphasis"/>
          <w:rFonts w:cstheme="minorHAnsi"/>
        </w:rPr>
        <w:t>engineer our way out of it</w:t>
      </w:r>
      <w:r w:rsidRPr="00B11639">
        <w:rPr>
          <w:rFonts w:cstheme="minorHAnsi"/>
          <w:sz w:val="16"/>
        </w:rPr>
        <w:t xml:space="preserve">, one way or another." Over at Scientific American, John </w:t>
      </w:r>
      <w:r w:rsidRPr="00B11639">
        <w:rPr>
          <w:rStyle w:val="StyleUnderline"/>
          <w:rFonts w:cstheme="minorHAnsi"/>
        </w:rPr>
        <w:t>Horgan considers</w:t>
      </w:r>
      <w:r w:rsidRPr="00B11639">
        <w:rPr>
          <w:rFonts w:cstheme="minorHAnsi"/>
          <w:sz w:val="16"/>
        </w:rPr>
        <w:t xml:space="preserve"> some eco</w:t>
      </w:r>
      <w:r w:rsidRPr="00B11639">
        <w:rPr>
          <w:rStyle w:val="StyleUnderline"/>
          <w:rFonts w:cstheme="minorHAnsi"/>
        </w:rPr>
        <w:t>-modernist views on how humanity will</w:t>
      </w:r>
      <w:r w:rsidRPr="00B11639">
        <w:rPr>
          <w:rFonts w:cstheme="minorHAnsi"/>
          <w:sz w:val="16"/>
        </w:rPr>
        <w:t xml:space="preserve"> indeed </w:t>
      </w:r>
      <w:r w:rsidRPr="00B11639">
        <w:rPr>
          <w:rStyle w:val="StyleUnderline"/>
          <w:rFonts w:cstheme="minorHAnsi"/>
        </w:rPr>
        <w:t>go about engineering our way out of</w:t>
      </w:r>
      <w:r w:rsidRPr="00B11639">
        <w:rPr>
          <w:rFonts w:cstheme="minorHAnsi"/>
          <w:sz w:val="16"/>
        </w:rPr>
        <w:t xml:space="preserve"> the problems that </w:t>
      </w:r>
      <w:r w:rsidRPr="00B11639">
        <w:rPr>
          <w:rStyle w:val="StyleUnderline"/>
          <w:rFonts w:cstheme="minorHAnsi"/>
        </w:rPr>
        <w:t>climate change</w:t>
      </w:r>
      <w:r w:rsidRPr="00B11639">
        <w:rPr>
          <w:rFonts w:cstheme="minorHAnsi"/>
          <w:sz w:val="16"/>
        </w:rPr>
        <w:t xml:space="preserve"> may pose. In an essay called "Should We Chill Out About Global </w:t>
      </w:r>
      <w:proofErr w:type="gramStart"/>
      <w:r w:rsidRPr="00B11639">
        <w:rPr>
          <w:rFonts w:cstheme="minorHAnsi"/>
          <w:sz w:val="16"/>
        </w:rPr>
        <w:t>Warming?,</w:t>
      </w:r>
      <w:proofErr w:type="gramEnd"/>
      <w:r w:rsidRPr="00B11639">
        <w:rPr>
          <w:rFonts w:cstheme="minorHAnsi"/>
          <w:sz w:val="16"/>
        </w:rPr>
        <w:t xml:space="preserve">" Horgan reports the more dynamic and positive analyses of two eco-modernist thinkers, Harvard psychologist Steven Pinker and science journalist Will Boisvert. In an essay for The </w:t>
      </w:r>
      <w:r w:rsidRPr="00BA2EDB">
        <w:rPr>
          <w:rFonts w:cstheme="minorHAnsi"/>
          <w:sz w:val="16"/>
        </w:rPr>
        <w:t xml:space="preserve">Breakthrough Journal, </w:t>
      </w:r>
      <w:r w:rsidRPr="00BA2EDB">
        <w:rPr>
          <w:rStyle w:val="StyleUnderline"/>
          <w:rFonts w:cstheme="minorHAnsi"/>
        </w:rPr>
        <w:t>Pinker notes that</w:t>
      </w:r>
      <w:r w:rsidRPr="00BA2EDB">
        <w:rPr>
          <w:rFonts w:cstheme="minorHAnsi"/>
          <w:sz w:val="16"/>
        </w:rPr>
        <w:t xml:space="preserve"> such </w:t>
      </w:r>
      <w:r w:rsidRPr="007A416C">
        <w:rPr>
          <w:rStyle w:val="StyleUnderline"/>
          <w:rFonts w:cstheme="minorHAnsi"/>
          <w:highlight w:val="green"/>
        </w:rPr>
        <w:t>optimism "is</w:t>
      </w:r>
      <w:r w:rsidRPr="00BA2EDB">
        <w:rPr>
          <w:rStyle w:val="StyleUnderline"/>
          <w:rFonts w:cstheme="minorHAnsi"/>
        </w:rPr>
        <w:t xml:space="preserve"> </w:t>
      </w:r>
      <w:r w:rsidRPr="00BA2EDB">
        <w:rPr>
          <w:rFonts w:cstheme="minorHAnsi"/>
          <w:sz w:val="16"/>
        </w:rPr>
        <w:t xml:space="preserve">commonly </w:t>
      </w:r>
      <w:r w:rsidRPr="00BA2EDB">
        <w:rPr>
          <w:rStyle w:val="StyleUnderline"/>
          <w:rFonts w:cstheme="minorHAnsi"/>
        </w:rPr>
        <w:t xml:space="preserve">dismissed as the 'faith that </w:t>
      </w:r>
      <w:r w:rsidRPr="007A416C">
        <w:rPr>
          <w:rStyle w:val="Emphasis"/>
          <w:rFonts w:cstheme="minorHAnsi"/>
          <w:highlight w:val="green"/>
        </w:rPr>
        <w:t>technology</w:t>
      </w:r>
      <w:r w:rsidRPr="007A416C">
        <w:rPr>
          <w:rStyle w:val="StyleUnderline"/>
          <w:rFonts w:cstheme="minorHAnsi"/>
          <w:highlight w:val="green"/>
        </w:rPr>
        <w:t xml:space="preserve"> will save us</w:t>
      </w:r>
      <w:r w:rsidRPr="00B11639">
        <w:rPr>
          <w:rFonts w:cstheme="minorHAnsi"/>
          <w:sz w:val="16"/>
        </w:rPr>
        <w:t xml:space="preserve">.' In fact, </w:t>
      </w:r>
      <w:r w:rsidRPr="00B11639">
        <w:rPr>
          <w:rStyle w:val="StyleUnderline"/>
          <w:rFonts w:cstheme="minorHAnsi"/>
        </w:rPr>
        <w:t xml:space="preserve">it is a </w:t>
      </w:r>
      <w:r w:rsidRPr="007A416C">
        <w:rPr>
          <w:rStyle w:val="Emphasis"/>
          <w:rFonts w:cstheme="minorHAnsi"/>
          <w:highlight w:val="green"/>
        </w:rPr>
        <w:t>skepticism</w:t>
      </w:r>
      <w:r w:rsidRPr="007A416C">
        <w:rPr>
          <w:rStyle w:val="StyleUnderline"/>
          <w:rFonts w:cstheme="minorHAnsi"/>
          <w:highlight w:val="green"/>
        </w:rPr>
        <w:t xml:space="preserve"> tha</w:t>
      </w:r>
      <w:r w:rsidRPr="00B11639">
        <w:rPr>
          <w:rStyle w:val="StyleUnderline"/>
          <w:rFonts w:cstheme="minorHAnsi"/>
        </w:rPr>
        <w:t xml:space="preserve">t the status quo </w:t>
      </w:r>
      <w:r w:rsidRPr="007A416C">
        <w:rPr>
          <w:rStyle w:val="StyleUnderline"/>
          <w:rFonts w:cstheme="minorHAnsi"/>
          <w:highlight w:val="green"/>
        </w:rPr>
        <w:t>will doom us</w:t>
      </w:r>
      <w:r w:rsidRPr="00B11639">
        <w:rPr>
          <w:rStyle w:val="StyleUnderline"/>
          <w:rFonts w:cstheme="minorHAnsi"/>
        </w:rPr>
        <w:t>—that knowledge</w:t>
      </w:r>
      <w:r w:rsidRPr="00B11639">
        <w:rPr>
          <w:rFonts w:cstheme="minorHAnsi"/>
          <w:sz w:val="16"/>
        </w:rPr>
        <w:t xml:space="preserve"> and behavior </w:t>
      </w:r>
      <w:r w:rsidRPr="00B11639">
        <w:rPr>
          <w:rStyle w:val="StyleUnderline"/>
          <w:rFonts w:cstheme="minorHAnsi"/>
        </w:rPr>
        <w:t xml:space="preserve">will remain </w:t>
      </w:r>
      <w:r w:rsidRPr="00B11639">
        <w:rPr>
          <w:rStyle w:val="Emphasis"/>
          <w:rFonts w:cstheme="minorHAnsi"/>
        </w:rPr>
        <w:t>frozen</w:t>
      </w:r>
      <w:r w:rsidRPr="00B11639">
        <w:rPr>
          <w:rStyle w:val="StyleUnderline"/>
          <w:rFonts w:cstheme="minorHAnsi"/>
        </w:rPr>
        <w:t xml:space="preserve"> in their </w:t>
      </w:r>
      <w:r w:rsidRPr="00B11639">
        <w:rPr>
          <w:rStyle w:val="Emphasis"/>
          <w:rFonts w:cstheme="minorHAnsi"/>
        </w:rPr>
        <w:t>current state</w:t>
      </w:r>
      <w:r w:rsidRPr="00B11639">
        <w:rPr>
          <w:rStyle w:val="StyleUnderline"/>
          <w:rFonts w:cstheme="minorHAnsi"/>
        </w:rPr>
        <w:t xml:space="preserve"> for perpetuity</w:t>
      </w:r>
      <w:r w:rsidRPr="00B11639">
        <w:rPr>
          <w:rFonts w:cstheme="minorHAnsi"/>
          <w:sz w:val="16"/>
        </w:rPr>
        <w:t xml:space="preserve">. Indeed, </w:t>
      </w:r>
      <w:r w:rsidRPr="00B11639">
        <w:rPr>
          <w:rStyle w:val="StyleUnderline"/>
          <w:rFonts w:cstheme="minorHAnsi"/>
        </w:rPr>
        <w:t>a naive faith in stasis</w:t>
      </w:r>
      <w:r w:rsidRPr="00B11639">
        <w:rPr>
          <w:rFonts w:cstheme="minorHAnsi"/>
          <w:sz w:val="16"/>
        </w:rPr>
        <w:t xml:space="preserve"> has repeatedly </w:t>
      </w:r>
      <w:r w:rsidRPr="00B11639">
        <w:rPr>
          <w:rStyle w:val="StyleUnderline"/>
          <w:rFonts w:cstheme="minorHAnsi"/>
        </w:rPr>
        <w:t xml:space="preserve">led to prophecies of environmental doomsdays that </w:t>
      </w:r>
      <w:r w:rsidRPr="00B11639">
        <w:rPr>
          <w:rStyle w:val="Emphasis"/>
          <w:rFonts w:cstheme="minorHAnsi"/>
        </w:rPr>
        <w:t>never happened</w:t>
      </w:r>
      <w:r w:rsidRPr="00B11639">
        <w:rPr>
          <w:rStyle w:val="StyleUnderline"/>
          <w:rFonts w:cstheme="minorHAnsi"/>
        </w:rPr>
        <w:t>."</w:t>
      </w:r>
      <w:r w:rsidRPr="00B11639">
        <w:rPr>
          <w:rFonts w:cstheme="minorHAnsi"/>
          <w:sz w:val="16"/>
        </w:rPr>
        <w:t xml:space="preserve"> In his new book, Enlightenment Now, Pinker points out that </w:t>
      </w:r>
      <w:r w:rsidRPr="00B11639">
        <w:rPr>
          <w:rStyle w:val="StyleUnderline"/>
          <w:rFonts w:cstheme="minorHAnsi"/>
        </w:rPr>
        <w:t xml:space="preserve">"as the </w:t>
      </w:r>
      <w:r w:rsidRPr="007A416C">
        <w:rPr>
          <w:rStyle w:val="StyleUnderline"/>
          <w:rFonts w:cstheme="minorHAnsi"/>
          <w:highlight w:val="green"/>
        </w:rPr>
        <w:t xml:space="preserve">world gets </w:t>
      </w:r>
      <w:r w:rsidRPr="007A416C">
        <w:rPr>
          <w:rStyle w:val="Emphasis"/>
          <w:rFonts w:cstheme="minorHAnsi"/>
          <w:highlight w:val="green"/>
        </w:rPr>
        <w:t>richer</w:t>
      </w:r>
      <w:r w:rsidRPr="007A416C">
        <w:rPr>
          <w:rStyle w:val="StyleUnderline"/>
          <w:rFonts w:cstheme="minorHAnsi"/>
          <w:highlight w:val="green"/>
        </w:rPr>
        <w:t xml:space="preserve"> and more </w:t>
      </w:r>
      <w:r w:rsidRPr="007A416C">
        <w:rPr>
          <w:rStyle w:val="Emphasis"/>
          <w:rFonts w:cstheme="minorHAnsi"/>
          <w:highlight w:val="green"/>
        </w:rPr>
        <w:t>tech-savvy</w:t>
      </w:r>
      <w:r w:rsidRPr="00B11639">
        <w:rPr>
          <w:rStyle w:val="StyleUnderline"/>
          <w:rFonts w:cstheme="minorHAnsi"/>
        </w:rPr>
        <w:t xml:space="preserve">, </w:t>
      </w:r>
      <w:r w:rsidRPr="007A416C">
        <w:rPr>
          <w:rStyle w:val="StyleUnderline"/>
          <w:rFonts w:cstheme="minorHAnsi"/>
          <w:highlight w:val="green"/>
        </w:rPr>
        <w:t>it dematerializes,</w:t>
      </w:r>
      <w:r w:rsidRPr="00B11639">
        <w:rPr>
          <w:rStyle w:val="StyleUnderline"/>
          <w:rFonts w:cstheme="minorHAnsi"/>
        </w:rPr>
        <w:t xml:space="preserve"> </w:t>
      </w:r>
      <w:r w:rsidRPr="00B11639">
        <w:rPr>
          <w:rStyle w:val="Emphasis"/>
          <w:rFonts w:cstheme="minorHAnsi"/>
        </w:rPr>
        <w:t>decarbonizes</w:t>
      </w:r>
      <w:r w:rsidRPr="00B11639">
        <w:rPr>
          <w:rStyle w:val="StyleUnderline"/>
          <w:rFonts w:cstheme="minorHAnsi"/>
        </w:rPr>
        <w:t xml:space="preserve">, and densifies, sparing land and species." Economic </w:t>
      </w:r>
      <w:r w:rsidRPr="007A416C">
        <w:rPr>
          <w:rStyle w:val="Emphasis"/>
          <w:rFonts w:cstheme="minorHAnsi"/>
          <w:highlight w:val="green"/>
        </w:rPr>
        <w:t>growth</w:t>
      </w:r>
      <w:r w:rsidRPr="007A416C">
        <w:rPr>
          <w:rStyle w:val="StyleUnderline"/>
          <w:rFonts w:cstheme="minorHAnsi"/>
          <w:highlight w:val="green"/>
        </w:rPr>
        <w:t xml:space="preserve"> and </w:t>
      </w:r>
      <w:r w:rsidRPr="007A416C">
        <w:rPr>
          <w:rStyle w:val="Emphasis"/>
          <w:rFonts w:cstheme="minorHAnsi"/>
          <w:highlight w:val="green"/>
        </w:rPr>
        <w:t>technological</w:t>
      </w:r>
      <w:r w:rsidRPr="00B11639">
        <w:rPr>
          <w:rStyle w:val="Emphasis"/>
          <w:rFonts w:cstheme="minorHAnsi"/>
        </w:rPr>
        <w:t xml:space="preserve"> </w:t>
      </w:r>
      <w:r w:rsidRPr="007A416C">
        <w:rPr>
          <w:rStyle w:val="Emphasis"/>
          <w:rFonts w:cstheme="minorHAnsi"/>
          <w:highlight w:val="green"/>
        </w:rPr>
        <w:t>progress</w:t>
      </w:r>
      <w:r w:rsidRPr="007A416C">
        <w:rPr>
          <w:rStyle w:val="StyleUnderline"/>
          <w:rFonts w:cstheme="minorHAnsi"/>
          <w:highlight w:val="green"/>
        </w:rPr>
        <w:t xml:space="preserve"> are the solutions</w:t>
      </w:r>
      <w:r w:rsidRPr="00B11639">
        <w:rPr>
          <w:rStyle w:val="StyleUnderline"/>
          <w:rFonts w:cstheme="minorHAnsi"/>
        </w:rPr>
        <w:t xml:space="preserve"> not only </w:t>
      </w:r>
      <w:r w:rsidRPr="007A416C">
        <w:rPr>
          <w:rStyle w:val="StyleUnderline"/>
          <w:rFonts w:cstheme="minorHAnsi"/>
          <w:highlight w:val="green"/>
        </w:rPr>
        <w:t>to climate</w:t>
      </w:r>
      <w:r w:rsidRPr="00B11639">
        <w:rPr>
          <w:rFonts w:cstheme="minorHAnsi"/>
          <w:sz w:val="16"/>
        </w:rPr>
        <w:t xml:space="preserve"> </w:t>
      </w:r>
      <w:r w:rsidRPr="00540BEB">
        <w:rPr>
          <w:rFonts w:cstheme="minorHAnsi"/>
          <w:sz w:val="16"/>
        </w:rPr>
        <w:t xml:space="preserve">change </w:t>
      </w:r>
      <w:r w:rsidRPr="007A416C">
        <w:rPr>
          <w:rStyle w:val="StyleUnderline"/>
          <w:rFonts w:cstheme="minorHAnsi"/>
          <w:highlight w:val="green"/>
        </w:rPr>
        <w:t>but to</w:t>
      </w:r>
      <w:r w:rsidRPr="00B11639">
        <w:rPr>
          <w:rFonts w:cstheme="minorHAnsi"/>
          <w:sz w:val="16"/>
        </w:rPr>
        <w:t xml:space="preserve"> most of the </w:t>
      </w:r>
      <w:r w:rsidRPr="00540BEB">
        <w:rPr>
          <w:rStyle w:val="StyleUnderline"/>
          <w:rFonts w:cstheme="minorHAnsi"/>
        </w:rPr>
        <w:t>problems</w:t>
      </w:r>
      <w:r w:rsidRPr="00B11639">
        <w:rPr>
          <w:rFonts w:cstheme="minorHAnsi"/>
          <w:sz w:val="16"/>
        </w:rPr>
        <w:t xml:space="preserve"> that bedevil humanity. </w:t>
      </w:r>
      <w:r w:rsidRPr="00B11639">
        <w:rPr>
          <w:rStyle w:val="StyleUnderline"/>
          <w:rFonts w:cstheme="minorHAnsi"/>
        </w:rPr>
        <w:t>Boisvert</w:t>
      </w:r>
      <w:r w:rsidRPr="00B11639">
        <w:rPr>
          <w:rFonts w:cstheme="minorHAnsi"/>
          <w:sz w:val="16"/>
        </w:rPr>
        <w:t xml:space="preserve">, meanwhile, tackles and </w:t>
      </w:r>
      <w:r w:rsidRPr="00B11639">
        <w:rPr>
          <w:rStyle w:val="StyleUnderline"/>
          <w:rFonts w:cstheme="minorHAnsi"/>
        </w:rPr>
        <w:t xml:space="preserve">rebuts the </w:t>
      </w:r>
      <w:r w:rsidRPr="007A416C">
        <w:rPr>
          <w:rStyle w:val="Emphasis"/>
          <w:rFonts w:cstheme="minorHAnsi"/>
          <w:highlight w:val="green"/>
        </w:rPr>
        <w:t>apocalyptic prophecies</w:t>
      </w:r>
      <w:r w:rsidRPr="00B11639">
        <w:rPr>
          <w:rStyle w:val="StyleUnderline"/>
          <w:rFonts w:cstheme="minorHAnsi"/>
        </w:rPr>
        <w:t xml:space="preserve"> made by eco-pessimists</w:t>
      </w:r>
      <w:r w:rsidRPr="00B11639">
        <w:rPr>
          <w:rFonts w:cstheme="minorHAnsi"/>
          <w:sz w:val="16"/>
        </w:rPr>
        <w:t xml:space="preserve"> like Wallace-Wells, specifically </w:t>
      </w:r>
      <w:proofErr w:type="gramStart"/>
      <w:r w:rsidRPr="00B11639">
        <w:rPr>
          <w:rStyle w:val="StyleUnderline"/>
          <w:rFonts w:cstheme="minorHAnsi"/>
        </w:rPr>
        <w:t>with regard to</w:t>
      </w:r>
      <w:proofErr w:type="gramEnd"/>
      <w:r w:rsidRPr="00B11639">
        <w:rPr>
          <w:rStyle w:val="StyleUnderline"/>
          <w:rFonts w:cstheme="minorHAnsi"/>
        </w:rPr>
        <w:t xml:space="preserve"> food production</w:t>
      </w:r>
      <w:r w:rsidRPr="00B11639">
        <w:rPr>
          <w:rFonts w:cstheme="minorHAnsi"/>
          <w:sz w:val="16"/>
        </w:rPr>
        <w:t xml:space="preserve"> and </w:t>
      </w:r>
      <w:proofErr w:type="spellStart"/>
      <w:r w:rsidRPr="00B11639">
        <w:rPr>
          <w:rFonts w:cstheme="minorHAnsi"/>
          <w:sz w:val="16"/>
        </w:rPr>
        <w:t>availabilty</w:t>
      </w:r>
      <w:proofErr w:type="spellEnd"/>
      <w:r w:rsidRPr="00B11639">
        <w:rPr>
          <w:rFonts w:cstheme="minorHAnsi"/>
          <w:sz w:val="16"/>
        </w:rPr>
        <w:t xml:space="preserve">, </w:t>
      </w:r>
      <w:r w:rsidRPr="00B11639">
        <w:rPr>
          <w:rStyle w:val="StyleUnderline"/>
          <w:rFonts w:cstheme="minorHAnsi"/>
        </w:rPr>
        <w:t>water supplies, heat</w:t>
      </w:r>
      <w:r w:rsidRPr="00B11639">
        <w:rPr>
          <w:rFonts w:cstheme="minorHAnsi"/>
          <w:sz w:val="16"/>
        </w:rPr>
        <w:t xml:space="preserve"> waves, </w:t>
      </w:r>
      <w:r w:rsidRPr="00B11639">
        <w:rPr>
          <w:rStyle w:val="StyleUnderline"/>
          <w:rFonts w:cstheme="minorHAnsi"/>
        </w:rPr>
        <w:t>and rising seas</w:t>
      </w:r>
      <w:r w:rsidRPr="00B11639">
        <w:rPr>
          <w:rFonts w:cstheme="minorHAnsi"/>
          <w:sz w:val="16"/>
        </w:rPr>
        <w:t>.</w:t>
      </w:r>
      <w:r w:rsidRPr="00B11639">
        <w:rPr>
          <w:rStyle w:val="StyleUnderline"/>
          <w:rFonts w:cstheme="minorHAnsi"/>
        </w:rPr>
        <w:t xml:space="preserve"> </w:t>
      </w:r>
      <w:r w:rsidRPr="00B11639">
        <w:rPr>
          <w:rFonts w:cstheme="minorHAnsi"/>
          <w:sz w:val="16"/>
        </w:rPr>
        <w:t xml:space="preserve">"No, </w:t>
      </w:r>
      <w:r w:rsidRPr="00B11639">
        <w:rPr>
          <w:rStyle w:val="StyleUnderline"/>
          <w:rFonts w:cstheme="minorHAnsi"/>
        </w:rPr>
        <w:t xml:space="preserve">this </w:t>
      </w:r>
      <w:r w:rsidRPr="00B11639">
        <w:rPr>
          <w:rStyle w:val="Emphasis"/>
          <w:rFonts w:cstheme="minorHAnsi"/>
        </w:rPr>
        <w:t>isn't</w:t>
      </w:r>
      <w:r w:rsidRPr="00B11639">
        <w:rPr>
          <w:rFonts w:cstheme="minorHAnsi"/>
          <w:sz w:val="16"/>
        </w:rPr>
        <w:t xml:space="preserve"> a </w:t>
      </w:r>
      <w:r w:rsidRPr="00B11639">
        <w:rPr>
          <w:rStyle w:val="Emphasis"/>
          <w:rFonts w:cstheme="minorHAnsi"/>
        </w:rPr>
        <w:t>denialist</w:t>
      </w:r>
      <w:r w:rsidRPr="00B11639">
        <w:rPr>
          <w:rFonts w:cstheme="minorHAnsi"/>
          <w:sz w:val="16"/>
        </w:rPr>
        <w:t xml:space="preserve"> screed," Boisvert writes. </w:t>
      </w:r>
      <w:r w:rsidRPr="00B11639">
        <w:rPr>
          <w:rStyle w:val="StyleUnderline"/>
          <w:rFonts w:cstheme="minorHAnsi"/>
        </w:rPr>
        <w:t>"</w:t>
      </w:r>
      <w:r w:rsidRPr="00540BEB">
        <w:rPr>
          <w:rStyle w:val="StyleUnderline"/>
          <w:rFonts w:cstheme="minorHAnsi"/>
        </w:rPr>
        <w:t>Human</w:t>
      </w:r>
      <w:r w:rsidRPr="00B11639">
        <w:rPr>
          <w:rFonts w:cstheme="minorHAnsi"/>
          <w:sz w:val="16"/>
        </w:rPr>
        <w:t xml:space="preserve"> greenhouse </w:t>
      </w:r>
      <w:r w:rsidRPr="007A416C">
        <w:rPr>
          <w:rStyle w:val="StyleUnderline"/>
          <w:rFonts w:cstheme="minorHAnsi"/>
          <w:highlight w:val="green"/>
        </w:rPr>
        <w:t>emissions will warm the planet</w:t>
      </w:r>
      <w:r w:rsidRPr="00B11639">
        <w:rPr>
          <w:rFonts w:cstheme="minorHAnsi"/>
          <w:sz w:val="16"/>
        </w:rPr>
        <w:t xml:space="preserve">, raise the seas and </w:t>
      </w:r>
      <w:r w:rsidRPr="00B11639">
        <w:rPr>
          <w:rStyle w:val="StyleUnderline"/>
          <w:rFonts w:cstheme="minorHAnsi"/>
        </w:rPr>
        <w:t>derange</w:t>
      </w:r>
      <w:r w:rsidRPr="00B11639">
        <w:rPr>
          <w:rFonts w:cstheme="minorHAnsi"/>
          <w:sz w:val="16"/>
        </w:rPr>
        <w:t xml:space="preserve"> the </w:t>
      </w:r>
      <w:r w:rsidRPr="00B11639">
        <w:rPr>
          <w:rStyle w:val="StyleUnderline"/>
          <w:rFonts w:cstheme="minorHAnsi"/>
        </w:rPr>
        <w:t>weather, and</w:t>
      </w:r>
      <w:r w:rsidRPr="00B11639">
        <w:rPr>
          <w:rFonts w:cstheme="minorHAnsi"/>
          <w:sz w:val="16"/>
        </w:rPr>
        <w:t xml:space="preserve"> the resulting heat, flood and drought will </w:t>
      </w:r>
      <w:r w:rsidRPr="00B11639">
        <w:rPr>
          <w:rStyle w:val="StyleUnderline"/>
          <w:rFonts w:cstheme="minorHAnsi"/>
        </w:rPr>
        <w:t>be cataclysmic</w:t>
      </w:r>
      <w:r w:rsidRPr="00B11639">
        <w:rPr>
          <w:rFonts w:cstheme="minorHAnsi"/>
          <w:sz w:val="16"/>
        </w:rPr>
        <w:t>. Cataclysmic—</w:t>
      </w:r>
      <w:r w:rsidRPr="007A416C">
        <w:rPr>
          <w:rStyle w:val="StyleUnderline"/>
          <w:rFonts w:cstheme="minorHAnsi"/>
          <w:highlight w:val="green"/>
        </w:rPr>
        <w:t xml:space="preserve">but </w:t>
      </w:r>
      <w:r w:rsidRPr="007A416C">
        <w:rPr>
          <w:rStyle w:val="Emphasis"/>
          <w:rFonts w:cstheme="minorHAnsi"/>
          <w:highlight w:val="green"/>
        </w:rPr>
        <w:t>not apocalyptic</w:t>
      </w:r>
      <w:r w:rsidRPr="00B11639">
        <w:rPr>
          <w:rStyle w:val="StyleUnderline"/>
          <w:rFonts w:cstheme="minorHAnsi"/>
        </w:rPr>
        <w:t>. While</w:t>
      </w:r>
      <w:r w:rsidRPr="00B11639">
        <w:rPr>
          <w:rFonts w:cstheme="minorHAnsi"/>
          <w:sz w:val="16"/>
        </w:rPr>
        <w:t xml:space="preserve"> the </w:t>
      </w:r>
      <w:r w:rsidRPr="00B11639">
        <w:rPr>
          <w:rStyle w:val="StyleUnderline"/>
          <w:rFonts w:cstheme="minorHAnsi"/>
        </w:rPr>
        <w:t>climate upheaval will be large, the consequences for</w:t>
      </w:r>
      <w:r w:rsidRPr="00B11639">
        <w:rPr>
          <w:rFonts w:cstheme="minorHAnsi"/>
          <w:sz w:val="16"/>
        </w:rPr>
        <w:t xml:space="preserve"> human </w:t>
      </w:r>
      <w:r w:rsidRPr="00B11639">
        <w:rPr>
          <w:rStyle w:val="StyleUnderline"/>
          <w:rFonts w:cstheme="minorHAnsi"/>
        </w:rPr>
        <w:t>well-being will be small</w:t>
      </w:r>
      <w:r w:rsidRPr="00B11639">
        <w:rPr>
          <w:rFonts w:cstheme="minorHAnsi"/>
          <w:sz w:val="16"/>
        </w:rPr>
        <w:t xml:space="preserve">. Looked at </w:t>
      </w:r>
      <w:r w:rsidRPr="00B11639">
        <w:rPr>
          <w:rStyle w:val="StyleUnderline"/>
          <w:rFonts w:cstheme="minorHAnsi"/>
        </w:rPr>
        <w:t xml:space="preserve">in the </w:t>
      </w:r>
      <w:r w:rsidRPr="00B11639">
        <w:rPr>
          <w:rStyle w:val="Emphasis"/>
          <w:rFonts w:cstheme="minorHAnsi"/>
        </w:rPr>
        <w:t>broader context</w:t>
      </w:r>
      <w:r w:rsidRPr="00B11639">
        <w:rPr>
          <w:rStyle w:val="StyleUnderline"/>
          <w:rFonts w:cstheme="minorHAnsi"/>
        </w:rPr>
        <w:t xml:space="preserve"> of economic development, </w:t>
      </w:r>
      <w:r w:rsidRPr="007A416C">
        <w:rPr>
          <w:rStyle w:val="StyleUnderline"/>
          <w:rFonts w:cstheme="minorHAnsi"/>
          <w:highlight w:val="green"/>
        </w:rPr>
        <w:t xml:space="preserve">climate change will </w:t>
      </w:r>
      <w:r w:rsidRPr="007A416C">
        <w:rPr>
          <w:rStyle w:val="Emphasis"/>
          <w:rFonts w:cstheme="minorHAnsi"/>
          <w:highlight w:val="green"/>
        </w:rPr>
        <w:t>barely slow</w:t>
      </w:r>
      <w:r w:rsidRPr="007A416C">
        <w:rPr>
          <w:rStyle w:val="StyleUnderline"/>
          <w:rFonts w:cstheme="minorHAnsi"/>
          <w:highlight w:val="green"/>
        </w:rPr>
        <w:t xml:space="preserve"> our progress</w:t>
      </w:r>
      <w:r w:rsidRPr="00B11639">
        <w:rPr>
          <w:rFonts w:cstheme="minorHAnsi"/>
          <w:sz w:val="16"/>
        </w:rPr>
        <w:t xml:space="preserve"> in the effort </w:t>
      </w:r>
      <w:r w:rsidRPr="007A416C">
        <w:rPr>
          <w:rStyle w:val="StyleUnderline"/>
          <w:rFonts w:cstheme="minorHAnsi"/>
          <w:highlight w:val="green"/>
        </w:rPr>
        <w:t xml:space="preserve">to raise </w:t>
      </w:r>
      <w:r w:rsidRPr="007A416C">
        <w:rPr>
          <w:rStyle w:val="Emphasis"/>
          <w:rFonts w:cstheme="minorHAnsi"/>
          <w:highlight w:val="green"/>
        </w:rPr>
        <w:t>living standards</w:t>
      </w:r>
      <w:r w:rsidRPr="00B11639">
        <w:rPr>
          <w:rStyle w:val="StyleUnderline"/>
          <w:rFonts w:cstheme="minorHAnsi"/>
        </w:rPr>
        <w:t>."</w:t>
      </w:r>
      <w:r w:rsidRPr="00B11639">
        <w:rPr>
          <w:rFonts w:cstheme="minorHAnsi"/>
          <w:sz w:val="16"/>
        </w:rPr>
        <w:t xml:space="preserve"> Boisvert proceeds to show how </w:t>
      </w:r>
      <w:r w:rsidRPr="00B11639">
        <w:rPr>
          <w:rStyle w:val="StyleUnderline"/>
          <w:rFonts w:cstheme="minorHAnsi"/>
        </w:rPr>
        <w:t xml:space="preserve">a series of </w:t>
      </w:r>
      <w:r w:rsidRPr="00540BEB">
        <w:rPr>
          <w:rStyle w:val="StyleUnderline"/>
          <w:rFonts w:cstheme="minorHAnsi"/>
        </w:rPr>
        <w:t>technologies</w:t>
      </w:r>
      <w:r w:rsidRPr="00B11639">
        <w:rPr>
          <w:rStyle w:val="StyleUnderline"/>
          <w:rFonts w:cstheme="minorHAnsi"/>
        </w:rPr>
        <w:t>—</w:t>
      </w:r>
      <w:r w:rsidRPr="007A416C">
        <w:rPr>
          <w:rStyle w:val="Emphasis"/>
          <w:rFonts w:cstheme="minorHAnsi"/>
          <w:highlight w:val="green"/>
        </w:rPr>
        <w:t>drought-resistant</w:t>
      </w:r>
      <w:r w:rsidRPr="007A416C">
        <w:rPr>
          <w:rStyle w:val="StyleUnderline"/>
          <w:rFonts w:cstheme="minorHAnsi"/>
          <w:highlight w:val="green"/>
        </w:rPr>
        <w:t xml:space="preserve"> crops,</w:t>
      </w:r>
      <w:r w:rsidRPr="00B11639">
        <w:rPr>
          <w:rStyle w:val="StyleUnderline"/>
          <w:rFonts w:cstheme="minorHAnsi"/>
        </w:rPr>
        <w:t xml:space="preserve"> </w:t>
      </w:r>
      <w:r w:rsidRPr="007A416C">
        <w:rPr>
          <w:rStyle w:val="StyleUnderline"/>
          <w:rFonts w:cstheme="minorHAnsi"/>
          <w:highlight w:val="green"/>
        </w:rPr>
        <w:t xml:space="preserve">cheap </w:t>
      </w:r>
      <w:r w:rsidRPr="007A416C">
        <w:rPr>
          <w:rStyle w:val="Emphasis"/>
          <w:rFonts w:cstheme="minorHAnsi"/>
          <w:highlight w:val="green"/>
        </w:rPr>
        <w:t>desalination</w:t>
      </w:r>
      <w:r w:rsidRPr="00B11639">
        <w:rPr>
          <w:rStyle w:val="StyleUnderline"/>
          <w:rFonts w:cstheme="minorHAnsi"/>
        </w:rPr>
        <w:t>, widespread</w:t>
      </w:r>
      <w:r w:rsidRPr="00B11639">
        <w:rPr>
          <w:rFonts w:cstheme="minorHAnsi"/>
          <w:sz w:val="16"/>
        </w:rPr>
        <w:t xml:space="preserve"> adoption of air-</w:t>
      </w:r>
      <w:r w:rsidRPr="00540BEB">
        <w:rPr>
          <w:rStyle w:val="StyleUnderline"/>
          <w:rFonts w:cstheme="minorHAnsi"/>
        </w:rPr>
        <w:t xml:space="preserve">conditioning, </w:t>
      </w:r>
      <w:r w:rsidRPr="007A416C">
        <w:rPr>
          <w:rStyle w:val="StyleUnderline"/>
          <w:rFonts w:cstheme="minorHAnsi"/>
          <w:highlight w:val="green"/>
        </w:rPr>
        <w:t>modern construction</w:t>
      </w:r>
      <w:r w:rsidRPr="00B11639">
        <w:rPr>
          <w:rFonts w:cstheme="minorHAnsi"/>
          <w:sz w:val="16"/>
        </w:rPr>
        <w:t xml:space="preserve"> techniques—</w:t>
      </w:r>
      <w:r w:rsidRPr="00B11639">
        <w:rPr>
          <w:rStyle w:val="StyleUnderline"/>
          <w:rFonts w:cstheme="minorHAnsi"/>
        </w:rPr>
        <w:t xml:space="preserve">will ameliorate and </w:t>
      </w:r>
      <w:r w:rsidRPr="007A416C">
        <w:rPr>
          <w:rStyle w:val="Emphasis"/>
          <w:rFonts w:cstheme="minorHAnsi"/>
          <w:highlight w:val="green"/>
        </w:rPr>
        <w:t>overcome the problems</w:t>
      </w:r>
      <w:r w:rsidRPr="00B11639">
        <w:rPr>
          <w:rStyle w:val="StyleUnderline"/>
          <w:rFonts w:cstheme="minorHAnsi"/>
        </w:rPr>
        <w:t xml:space="preserve"> caused by</w:t>
      </w:r>
      <w:r w:rsidRPr="00B11639">
        <w:rPr>
          <w:rFonts w:cstheme="minorHAnsi"/>
          <w:sz w:val="16"/>
        </w:rPr>
        <w:t xml:space="preserve"> rising </w:t>
      </w:r>
      <w:r w:rsidRPr="00B11639">
        <w:rPr>
          <w:rStyle w:val="StyleUnderline"/>
          <w:rFonts w:cstheme="minorHAnsi"/>
        </w:rPr>
        <w:t>temperatures. He is entirely correct when he notes, "The most inexorable feature of</w:t>
      </w:r>
      <w:r w:rsidRPr="00B11639">
        <w:rPr>
          <w:rFonts w:cstheme="minorHAnsi"/>
          <w:sz w:val="16"/>
        </w:rPr>
        <w:t xml:space="preserve"> climate-change </w:t>
      </w:r>
      <w:r w:rsidRPr="00B11639">
        <w:rPr>
          <w:rStyle w:val="Emphasis"/>
          <w:rFonts w:cstheme="minorHAnsi"/>
        </w:rPr>
        <w:t>modeling</w:t>
      </w:r>
      <w:r w:rsidRPr="00B11639">
        <w:rPr>
          <w:rStyle w:val="StyleUnderline"/>
          <w:rFonts w:cstheme="minorHAnsi"/>
        </w:rPr>
        <w:t xml:space="preserve"> isn't the</w:t>
      </w:r>
      <w:r w:rsidRPr="00B11639">
        <w:rPr>
          <w:rFonts w:cstheme="minorHAnsi"/>
          <w:sz w:val="16"/>
        </w:rPr>
        <w:t xml:space="preserve"> advance of the </w:t>
      </w:r>
      <w:r w:rsidRPr="00B11639">
        <w:rPr>
          <w:rStyle w:val="StyleUnderline"/>
          <w:rFonts w:cstheme="minorHAnsi"/>
        </w:rPr>
        <w:t xml:space="preserve">sea but the </w:t>
      </w:r>
      <w:r w:rsidRPr="00B11639">
        <w:rPr>
          <w:rStyle w:val="Emphasis"/>
          <w:rFonts w:cstheme="minorHAnsi"/>
        </w:rPr>
        <w:t>steady economic growth</w:t>
      </w:r>
      <w:r w:rsidRPr="00B11639">
        <w:rPr>
          <w:rStyle w:val="StyleUnderline"/>
          <w:rFonts w:cstheme="minorHAnsi"/>
        </w:rPr>
        <w:t xml:space="preserve"> that will make life better despite</w:t>
      </w:r>
      <w:r w:rsidRPr="00B11639">
        <w:rPr>
          <w:rFonts w:cstheme="minorHAnsi"/>
          <w:sz w:val="16"/>
        </w:rPr>
        <w:t xml:space="preserve"> global </w:t>
      </w:r>
      <w:r w:rsidRPr="00B11639">
        <w:rPr>
          <w:rStyle w:val="StyleUnderline"/>
          <w:rFonts w:cstheme="minorHAnsi"/>
        </w:rPr>
        <w:t>warming."</w:t>
      </w:r>
      <w:r w:rsidRPr="00B11639">
        <w:rPr>
          <w:rFonts w:cstheme="minorHAnsi"/>
          <w:sz w:val="16"/>
        </w:rPr>
        <w:t xml:space="preserve"> Horgan, Pinker, and Boisvert are all essentially endorsing what I have called </w:t>
      </w:r>
      <w:r w:rsidRPr="00B11639">
        <w:rPr>
          <w:rStyle w:val="StyleUnderline"/>
          <w:rFonts w:cstheme="minorHAnsi"/>
        </w:rPr>
        <w:t xml:space="preserve">"the </w:t>
      </w:r>
      <w:r w:rsidRPr="00B11639">
        <w:rPr>
          <w:rStyle w:val="Emphasis"/>
          <w:rFonts w:cstheme="minorHAnsi"/>
        </w:rPr>
        <w:t>progress solution</w:t>
      </w:r>
      <w:r w:rsidRPr="00B11639">
        <w:rPr>
          <w:rStyle w:val="StyleUnderline"/>
          <w:rFonts w:cstheme="minorHAnsi"/>
        </w:rPr>
        <w:t>" to climate change</w:t>
      </w:r>
      <w:r w:rsidRPr="00B11639">
        <w:rPr>
          <w:rFonts w:cstheme="minorHAnsi"/>
          <w:sz w:val="16"/>
        </w:rPr>
        <w:t xml:space="preserve">. As I wrote in 2009, </w:t>
      </w:r>
      <w:r w:rsidRPr="00B11639">
        <w:rPr>
          <w:rStyle w:val="StyleUnderline"/>
          <w:rFonts w:cstheme="minorHAnsi"/>
        </w:rPr>
        <w:t>"It is</w:t>
      </w:r>
      <w:r w:rsidRPr="00B11639">
        <w:rPr>
          <w:rFonts w:cstheme="minorHAnsi"/>
          <w:sz w:val="16"/>
        </w:rPr>
        <w:t xml:space="preserve"> surely </w:t>
      </w:r>
      <w:r w:rsidRPr="00B11639">
        <w:rPr>
          <w:rStyle w:val="StyleUnderline"/>
          <w:rFonts w:cstheme="minorHAnsi"/>
        </w:rPr>
        <w:t>not unreasonable</w:t>
      </w:r>
      <w:r w:rsidRPr="00B11639">
        <w:rPr>
          <w:rFonts w:cstheme="minorHAnsi"/>
          <w:sz w:val="16"/>
        </w:rPr>
        <w:t xml:space="preserve"> to argue </w:t>
      </w:r>
      <w:r w:rsidRPr="00B11639">
        <w:rPr>
          <w:rStyle w:val="StyleUnderline"/>
          <w:rFonts w:cstheme="minorHAnsi"/>
        </w:rPr>
        <w:t xml:space="preserve">that if one wants to help future generations deal with climate change, the </w:t>
      </w:r>
      <w:r w:rsidRPr="007A416C">
        <w:rPr>
          <w:rStyle w:val="StyleUnderline"/>
          <w:rFonts w:cstheme="minorHAnsi"/>
          <w:highlight w:val="green"/>
        </w:rPr>
        <w:t>best policies would b</w:t>
      </w:r>
      <w:r w:rsidRPr="00B11639">
        <w:rPr>
          <w:rStyle w:val="StyleUnderline"/>
          <w:rFonts w:cstheme="minorHAnsi"/>
        </w:rPr>
        <w:t>e</w:t>
      </w:r>
      <w:r w:rsidRPr="00B11639">
        <w:rPr>
          <w:rFonts w:cstheme="minorHAnsi"/>
          <w:sz w:val="16"/>
        </w:rPr>
        <w:t xml:space="preserve"> those that encourage </w:t>
      </w:r>
      <w:r w:rsidRPr="007A416C">
        <w:rPr>
          <w:rStyle w:val="StyleUnderline"/>
          <w:rFonts w:cstheme="minorHAnsi"/>
          <w:highlight w:val="green"/>
        </w:rPr>
        <w:t xml:space="preserve">rapid </w:t>
      </w:r>
      <w:r w:rsidRPr="007A416C">
        <w:rPr>
          <w:rStyle w:val="Emphasis"/>
          <w:rFonts w:cstheme="minorHAnsi"/>
          <w:highlight w:val="green"/>
        </w:rPr>
        <w:t>economic growth</w:t>
      </w:r>
      <w:r w:rsidRPr="00B11639">
        <w:rPr>
          <w:rStyle w:val="StyleUnderline"/>
          <w:rFonts w:cstheme="minorHAnsi"/>
        </w:rPr>
        <w:t>. This would endow</w:t>
      </w:r>
      <w:r w:rsidRPr="00B11639">
        <w:rPr>
          <w:rFonts w:cstheme="minorHAnsi"/>
          <w:sz w:val="16"/>
        </w:rPr>
        <w:t xml:space="preserve"> future </w:t>
      </w:r>
      <w:r w:rsidRPr="00B11639">
        <w:rPr>
          <w:rStyle w:val="StyleUnderline"/>
          <w:rFonts w:cstheme="minorHAnsi"/>
        </w:rPr>
        <w:t>generations with</w:t>
      </w:r>
      <w:r w:rsidRPr="00B11639">
        <w:rPr>
          <w:rFonts w:cstheme="minorHAnsi"/>
          <w:sz w:val="16"/>
        </w:rPr>
        <w:t xml:space="preserve"> the </w:t>
      </w:r>
      <w:r w:rsidRPr="00B11639">
        <w:rPr>
          <w:rStyle w:val="StyleUnderline"/>
          <w:rFonts w:cstheme="minorHAnsi"/>
        </w:rPr>
        <w:t xml:space="preserve">wealth and </w:t>
      </w:r>
      <w:r w:rsidRPr="00B11639">
        <w:rPr>
          <w:rStyle w:val="Emphasis"/>
          <w:rFonts w:cstheme="minorHAnsi"/>
        </w:rPr>
        <w:t>superior technologies</w:t>
      </w:r>
      <w:r w:rsidRPr="00B11639">
        <w:rPr>
          <w:rFonts w:cstheme="minorHAnsi"/>
          <w:sz w:val="16"/>
        </w:rPr>
        <w:t xml:space="preserve"> that could be used </w:t>
      </w:r>
      <w:r w:rsidRPr="00B11639">
        <w:rPr>
          <w:rStyle w:val="StyleUnderline"/>
          <w:rFonts w:cstheme="minorHAnsi"/>
        </w:rPr>
        <w:t>to handle whatever comes at them including climate change."</w:t>
      </w:r>
      <w:r w:rsidRPr="00B11639">
        <w:rPr>
          <w:rFonts w:cstheme="minorHAnsi"/>
          <w:sz w:val="16"/>
        </w:rPr>
        <w:t xml:space="preserve"> Six years later I added that that </w:t>
      </w:r>
      <w:r w:rsidRPr="00B11639">
        <w:rPr>
          <w:rStyle w:val="StyleUnderline"/>
          <w:rFonts w:cstheme="minorHAnsi"/>
        </w:rPr>
        <w:t xml:space="preserve">"richer is more </w:t>
      </w:r>
      <w:r w:rsidRPr="00B11639">
        <w:rPr>
          <w:rStyle w:val="Emphasis"/>
          <w:rFonts w:cstheme="minorHAnsi"/>
        </w:rPr>
        <w:t>climate-friendly</w:t>
      </w:r>
      <w:r w:rsidRPr="00B11639">
        <w:rPr>
          <w:rStyle w:val="StyleUnderline"/>
          <w:rFonts w:cstheme="minorHAnsi"/>
        </w:rPr>
        <w:t xml:space="preserve">, especially for </w:t>
      </w:r>
      <w:r w:rsidRPr="00B11639">
        <w:rPr>
          <w:rStyle w:val="Emphasis"/>
          <w:rFonts w:cstheme="minorHAnsi"/>
        </w:rPr>
        <w:t>developing countries</w:t>
      </w:r>
      <w:r w:rsidRPr="00B11639">
        <w:rPr>
          <w:rFonts w:cstheme="minorHAnsi"/>
          <w:sz w:val="16"/>
        </w:rPr>
        <w:t xml:space="preserve">. Why? Because </w:t>
      </w:r>
      <w:r w:rsidRPr="007A416C">
        <w:rPr>
          <w:rStyle w:val="StyleUnderline"/>
          <w:rFonts w:cstheme="minorHAnsi"/>
          <w:highlight w:val="green"/>
        </w:rPr>
        <w:t xml:space="preserve">faster growth means </w:t>
      </w:r>
      <w:r w:rsidRPr="007A416C">
        <w:rPr>
          <w:rStyle w:val="Emphasis"/>
          <w:rFonts w:cstheme="minorHAnsi"/>
          <w:highlight w:val="green"/>
        </w:rPr>
        <w:t>higher incomes</w:t>
      </w:r>
      <w:r w:rsidRPr="00B11639">
        <w:rPr>
          <w:rStyle w:val="StyleUnderline"/>
          <w:rFonts w:cstheme="minorHAnsi"/>
        </w:rPr>
        <w:t>, which correlate with lower population growth</w:t>
      </w:r>
      <w:r w:rsidRPr="00B11639">
        <w:rPr>
          <w:rFonts w:cstheme="minorHAnsi"/>
          <w:sz w:val="16"/>
        </w:rPr>
        <w:t xml:space="preserve">. Greater </w:t>
      </w:r>
      <w:r w:rsidRPr="00540BEB">
        <w:rPr>
          <w:rStyle w:val="StyleUnderline"/>
          <w:rFonts w:cstheme="minorHAnsi"/>
        </w:rPr>
        <w:t>wealth</w:t>
      </w:r>
      <w:r w:rsidRPr="00B11639">
        <w:rPr>
          <w:rStyle w:val="StyleUnderline"/>
          <w:rFonts w:cstheme="minorHAnsi"/>
        </w:rPr>
        <w:t xml:space="preserve"> also means</w:t>
      </w:r>
      <w:r w:rsidRPr="00B11639">
        <w:rPr>
          <w:rFonts w:cstheme="minorHAnsi"/>
          <w:sz w:val="16"/>
        </w:rPr>
        <w:t xml:space="preserve"> higher </w:t>
      </w:r>
      <w:r w:rsidRPr="007A416C">
        <w:rPr>
          <w:rStyle w:val="Emphasis"/>
          <w:rFonts w:cstheme="minorHAnsi"/>
          <w:highlight w:val="green"/>
        </w:rPr>
        <w:t>agr</w:t>
      </w:r>
      <w:r w:rsidRPr="00540BEB">
        <w:rPr>
          <w:rStyle w:val="Emphasis"/>
          <w:rFonts w:cstheme="minorHAnsi"/>
        </w:rPr>
        <w:t xml:space="preserve">icultural </w:t>
      </w:r>
      <w:r w:rsidRPr="007A416C">
        <w:rPr>
          <w:rStyle w:val="Emphasis"/>
          <w:rFonts w:cstheme="minorHAnsi"/>
          <w:highlight w:val="green"/>
        </w:rPr>
        <w:t>productivity</w:t>
      </w:r>
      <w:r w:rsidRPr="00B11639">
        <w:rPr>
          <w:rStyle w:val="StyleUnderline"/>
          <w:rFonts w:cstheme="minorHAnsi"/>
        </w:rPr>
        <w:t>, freeing up land for forests to grow as well as</w:t>
      </w:r>
      <w:r w:rsidRPr="00B11639">
        <w:rPr>
          <w:rFonts w:cstheme="minorHAnsi"/>
          <w:sz w:val="16"/>
        </w:rPr>
        <w:t xml:space="preserve"> speedier </w:t>
      </w:r>
      <w:r w:rsidRPr="00B11639">
        <w:rPr>
          <w:rStyle w:val="StyleUnderline"/>
          <w:rFonts w:cstheme="minorHAnsi"/>
        </w:rPr>
        <w:t>progress toward</w:t>
      </w:r>
      <w:r w:rsidRPr="00B11639">
        <w:rPr>
          <w:rFonts w:cstheme="minorHAnsi"/>
          <w:sz w:val="16"/>
        </w:rPr>
        <w:t xml:space="preserve"> developing and </w:t>
      </w:r>
      <w:r w:rsidRPr="00B11639">
        <w:rPr>
          <w:rStyle w:val="StyleUnderline"/>
          <w:rFonts w:cstheme="minorHAnsi"/>
        </w:rPr>
        <w:t xml:space="preserve">deploying cheaper </w:t>
      </w:r>
      <w:r w:rsidRPr="00B11639">
        <w:rPr>
          <w:rStyle w:val="Emphasis"/>
          <w:rFonts w:cstheme="minorHAnsi"/>
        </w:rPr>
        <w:t>non–fossil fuel</w:t>
      </w:r>
      <w:r w:rsidRPr="00B11639">
        <w:rPr>
          <w:rStyle w:val="StyleUnderline"/>
          <w:rFonts w:cstheme="minorHAnsi"/>
        </w:rPr>
        <w:t xml:space="preserve"> energy technologies. These trends</w:t>
      </w:r>
      <w:r w:rsidRPr="00B11639">
        <w:rPr>
          <w:rFonts w:cstheme="minorHAnsi"/>
          <w:sz w:val="16"/>
        </w:rPr>
        <w:t xml:space="preserve"> can </w:t>
      </w:r>
      <w:r w:rsidRPr="00B11639">
        <w:rPr>
          <w:rStyle w:val="StyleUnderline"/>
          <w:rFonts w:cstheme="minorHAnsi"/>
        </w:rPr>
        <w:t xml:space="preserve">act </w:t>
      </w:r>
      <w:r w:rsidRPr="00B11639">
        <w:rPr>
          <w:rStyle w:val="Emphasis"/>
          <w:rFonts w:cstheme="minorHAnsi"/>
        </w:rPr>
        <w:t>synergistically</w:t>
      </w:r>
      <w:r w:rsidRPr="00B11639">
        <w:rPr>
          <w:rStyle w:val="StyleUnderline"/>
          <w:rFonts w:cstheme="minorHAnsi"/>
        </w:rPr>
        <w:t xml:space="preserve"> to ameliorate</w:t>
      </w:r>
      <w:r w:rsidRPr="00B11639">
        <w:rPr>
          <w:rFonts w:cstheme="minorHAnsi"/>
          <w:sz w:val="16"/>
        </w:rPr>
        <w:t xml:space="preserve"> man-made </w:t>
      </w:r>
      <w:r w:rsidRPr="00B11639">
        <w:rPr>
          <w:rStyle w:val="StyleUnderline"/>
          <w:rFonts w:cstheme="minorHAnsi"/>
        </w:rPr>
        <w:t>climate change."</w:t>
      </w:r>
      <w:r w:rsidRPr="00B11639">
        <w:rPr>
          <w:rFonts w:cstheme="minorHAnsi"/>
          <w:sz w:val="16"/>
        </w:rPr>
        <w:t xml:space="preserve"> Horgan concludes, </w:t>
      </w:r>
      <w:r w:rsidRPr="00B11639">
        <w:rPr>
          <w:rStyle w:val="StyleUnderline"/>
          <w:rFonts w:cstheme="minorHAnsi"/>
        </w:rPr>
        <w:t>"Greens fear</w:t>
      </w:r>
      <w:r w:rsidRPr="00B11639">
        <w:rPr>
          <w:rFonts w:cstheme="minorHAnsi"/>
          <w:sz w:val="16"/>
        </w:rPr>
        <w:t xml:space="preserve"> that </w:t>
      </w:r>
      <w:r w:rsidRPr="00B11639">
        <w:rPr>
          <w:rStyle w:val="StyleUnderline"/>
          <w:rFonts w:cstheme="minorHAnsi"/>
        </w:rPr>
        <w:t>optimism will foster complacency</w:t>
      </w:r>
      <w:r w:rsidRPr="00B11639">
        <w:rPr>
          <w:rFonts w:cstheme="minorHAnsi"/>
          <w:sz w:val="16"/>
        </w:rPr>
        <w:t xml:space="preserve"> and hence undermine activism. </w:t>
      </w:r>
      <w:r w:rsidRPr="00B11639">
        <w:rPr>
          <w:rStyle w:val="StyleUnderline"/>
          <w:rFonts w:cstheme="minorHAnsi"/>
        </w:rPr>
        <w:t>But I find</w:t>
      </w:r>
      <w:r w:rsidRPr="00B11639">
        <w:rPr>
          <w:rFonts w:cstheme="minorHAnsi"/>
          <w:sz w:val="16"/>
        </w:rPr>
        <w:t xml:space="preserve"> the </w:t>
      </w:r>
      <w:r w:rsidRPr="00B11639">
        <w:rPr>
          <w:rStyle w:val="StyleUnderline"/>
          <w:rFonts w:cstheme="minorHAnsi"/>
        </w:rPr>
        <w:t>essays</w:t>
      </w:r>
      <w:r w:rsidRPr="00B11639">
        <w:rPr>
          <w:rFonts w:cstheme="minorHAnsi"/>
          <w:sz w:val="16"/>
        </w:rPr>
        <w:t xml:space="preserve"> of Pinker and Boisvert </w:t>
      </w:r>
      <w:r w:rsidRPr="00B11639">
        <w:rPr>
          <w:rStyle w:val="Emphasis"/>
          <w:rFonts w:cstheme="minorHAnsi"/>
        </w:rPr>
        <w:t>inspiring</w:t>
      </w:r>
      <w:r w:rsidRPr="00B11639">
        <w:rPr>
          <w:rStyle w:val="StyleUnderline"/>
          <w:rFonts w:cstheme="minorHAnsi"/>
        </w:rPr>
        <w:t>, not enervating</w:t>
      </w:r>
      <w:proofErr w:type="gramStart"/>
      <w:r w:rsidRPr="00B11639">
        <w:rPr>
          <w:rFonts w:cstheme="minorHAnsi"/>
          <w:sz w:val="16"/>
        </w:rPr>
        <w:t>….These</w:t>
      </w:r>
      <w:proofErr w:type="gramEnd"/>
      <w:r w:rsidRPr="00B11639">
        <w:rPr>
          <w:rFonts w:cstheme="minorHAnsi"/>
          <w:sz w:val="16"/>
        </w:rPr>
        <w:t xml:space="preserve"> days, </w:t>
      </w:r>
      <w:r w:rsidRPr="00B11639">
        <w:rPr>
          <w:rStyle w:val="StyleUnderline"/>
          <w:rFonts w:cstheme="minorHAnsi"/>
        </w:rPr>
        <w:t xml:space="preserve">despair is a </w:t>
      </w:r>
      <w:r w:rsidRPr="00B11639">
        <w:rPr>
          <w:rStyle w:val="Emphasis"/>
          <w:rFonts w:cstheme="minorHAnsi"/>
        </w:rPr>
        <w:t>bigger problem</w:t>
      </w:r>
      <w:r w:rsidRPr="00B11639">
        <w:rPr>
          <w:rStyle w:val="StyleUnderline"/>
          <w:rFonts w:cstheme="minorHAnsi"/>
        </w:rPr>
        <w:t xml:space="preserve"> than optimism." Counseling despair has </w:t>
      </w:r>
      <w:r w:rsidRPr="00B11639">
        <w:rPr>
          <w:rStyle w:val="Emphasis"/>
          <w:rFonts w:cstheme="minorHAnsi"/>
        </w:rPr>
        <w:t>always been wrong</w:t>
      </w:r>
      <w:r w:rsidRPr="00B11639">
        <w:rPr>
          <w:rStyle w:val="StyleUnderline"/>
          <w:rFonts w:cstheme="minorHAnsi"/>
        </w:rPr>
        <w:t xml:space="preserve"> when</w:t>
      </w:r>
      <w:r w:rsidRPr="00B11639">
        <w:rPr>
          <w:rFonts w:cstheme="minorHAnsi"/>
          <w:sz w:val="16"/>
        </w:rPr>
        <w:t xml:space="preserve"> human </w:t>
      </w:r>
      <w:r w:rsidRPr="00B11639">
        <w:rPr>
          <w:rStyle w:val="StyleUnderline"/>
          <w:rFonts w:cstheme="minorHAnsi"/>
        </w:rPr>
        <w:t>ingenuity is left free to solve problems, and that will prove</w:t>
      </w:r>
      <w:r w:rsidRPr="00B11639">
        <w:rPr>
          <w:rFonts w:cstheme="minorHAnsi"/>
          <w:sz w:val="16"/>
        </w:rPr>
        <w:t xml:space="preserve"> to be </w:t>
      </w:r>
      <w:r w:rsidRPr="00B11639">
        <w:rPr>
          <w:rStyle w:val="StyleUnderline"/>
          <w:rFonts w:cstheme="minorHAnsi"/>
        </w:rPr>
        <w:t>the case with climate change</w:t>
      </w:r>
      <w:r w:rsidRPr="00B11639">
        <w:rPr>
          <w:rFonts w:cstheme="minorHAnsi"/>
          <w:sz w:val="16"/>
        </w:rPr>
        <w:t xml:space="preserve"> as well.</w:t>
      </w:r>
    </w:p>
    <w:p w14:paraId="4B2C2321" w14:textId="77777777" w:rsidR="00E45E99" w:rsidRPr="00EB1B30" w:rsidRDefault="00E45E99" w:rsidP="00E45E99">
      <w:pPr>
        <w:pStyle w:val="Heading4"/>
      </w:pPr>
      <w:r>
        <w:t xml:space="preserve">Growth and innovation </w:t>
      </w:r>
      <w:proofErr w:type="gramStart"/>
      <w:r>
        <w:rPr>
          <w:u w:val="single"/>
        </w:rPr>
        <w:t>solves</w:t>
      </w:r>
      <w:proofErr w:type="gramEnd"/>
      <w:r>
        <w:t xml:space="preserve"> warming.</w:t>
      </w:r>
    </w:p>
    <w:p w14:paraId="774C993B" w14:textId="77777777" w:rsidR="00E45E99" w:rsidRDefault="00E45E99" w:rsidP="00E45E99">
      <w:proofErr w:type="spellStart"/>
      <w:r w:rsidRPr="00BA1B5D">
        <w:rPr>
          <w:rStyle w:val="Style13ptBold"/>
        </w:rPr>
        <w:t>Ogutonye</w:t>
      </w:r>
      <w:proofErr w:type="spellEnd"/>
      <w:r w:rsidRPr="00BA1B5D">
        <w:rPr>
          <w:rStyle w:val="Style13ptBold"/>
        </w:rPr>
        <w:t>, 21</w:t>
      </w:r>
      <w:r>
        <w:t xml:space="preserve">—Policy Lead, Science &amp; Innovation Unit, Tony Blair Institute for Global Change (Olamide, “Should Tech Make Us Optimistic About Climate Change?,” </w:t>
      </w:r>
      <w:hyperlink r:id="rId24" w:history="1">
        <w:r w:rsidRPr="00D138CD">
          <w:rPr>
            <w:rStyle w:val="Hyperlink"/>
          </w:rPr>
          <w:t>https://institute.global/policy/should-tech-make-us-optimistic-about-climate-change</w:t>
        </w:r>
      </w:hyperlink>
      <w:r>
        <w:t xml:space="preserve">, </w:t>
      </w:r>
      <w:proofErr w:type="spellStart"/>
      <w:r>
        <w:t>dml</w:t>
      </w:r>
      <w:proofErr w:type="spellEnd"/>
      <w:r>
        <w:t>)</w:t>
      </w:r>
    </w:p>
    <w:p w14:paraId="509F6105" w14:textId="77777777" w:rsidR="00E45E99" w:rsidRPr="00EB1B30" w:rsidRDefault="00E45E99" w:rsidP="00E45E99">
      <w:pPr>
        <w:rPr>
          <w:sz w:val="16"/>
        </w:rPr>
      </w:pPr>
      <w:r w:rsidRPr="00EB1B30">
        <w:rPr>
          <w:sz w:val="16"/>
        </w:rPr>
        <w:t xml:space="preserve">In the middle of a climate emergency, it is challenging to stay upbeat. Yet the good news is that </w:t>
      </w:r>
      <w:r w:rsidRPr="007A416C">
        <w:rPr>
          <w:rStyle w:val="StyleUnderline"/>
          <w:highlight w:val="green"/>
        </w:rPr>
        <w:t>investment in climate tech</w:t>
      </w:r>
      <w:r w:rsidRPr="00BA1B5D">
        <w:rPr>
          <w:rStyle w:val="StyleUnderline"/>
        </w:rPr>
        <w:t xml:space="preserve">nology has </w:t>
      </w:r>
      <w:r w:rsidRPr="007A416C">
        <w:rPr>
          <w:rStyle w:val="Emphasis"/>
          <w:highlight w:val="green"/>
        </w:rPr>
        <w:t>continued to grow</w:t>
      </w:r>
      <w:r w:rsidRPr="00EB1B30">
        <w:rPr>
          <w:sz w:val="16"/>
        </w:rPr>
        <w:t xml:space="preserve"> since the early 2010s. US-listed </w:t>
      </w:r>
      <w:r w:rsidRPr="00BA1B5D">
        <w:rPr>
          <w:rStyle w:val="StyleUnderline"/>
        </w:rPr>
        <w:t xml:space="preserve">companies involved with providing technology solutions that support global </w:t>
      </w:r>
      <w:proofErr w:type="spellStart"/>
      <w:r w:rsidRPr="007A416C">
        <w:rPr>
          <w:rStyle w:val="StyleUnderline"/>
          <w:highlight w:val="green"/>
        </w:rPr>
        <w:t>decarbonisation</w:t>
      </w:r>
      <w:proofErr w:type="spellEnd"/>
      <w:r w:rsidRPr="00BA1B5D">
        <w:rPr>
          <w:rStyle w:val="StyleUnderline"/>
        </w:rPr>
        <w:t xml:space="preserve"> have </w:t>
      </w:r>
      <w:r w:rsidRPr="00EB1B30">
        <w:rPr>
          <w:rStyle w:val="Emphasis"/>
        </w:rPr>
        <w:t xml:space="preserve">consistently </w:t>
      </w:r>
      <w:r w:rsidRPr="007A416C">
        <w:rPr>
          <w:rStyle w:val="Emphasis"/>
          <w:highlight w:val="green"/>
        </w:rPr>
        <w:t>outperformed</w:t>
      </w:r>
      <w:r w:rsidRPr="007A416C">
        <w:rPr>
          <w:rStyle w:val="StyleUnderline"/>
          <w:highlight w:val="green"/>
        </w:rPr>
        <w:t xml:space="preserve"> the average</w:t>
      </w:r>
      <w:r w:rsidRPr="00EB1B30">
        <w:rPr>
          <w:sz w:val="16"/>
        </w:rPr>
        <w:t xml:space="preserve"> since 2019 (Figure 7). Venture capital (</w:t>
      </w:r>
      <w:r w:rsidRPr="00BA1B5D">
        <w:rPr>
          <w:rStyle w:val="StyleUnderline"/>
        </w:rPr>
        <w:t>VC</w:t>
      </w:r>
      <w:r w:rsidRPr="00EB1B30">
        <w:rPr>
          <w:sz w:val="16"/>
        </w:rPr>
        <w:t xml:space="preserve">) </w:t>
      </w:r>
      <w:r w:rsidRPr="00BA1B5D">
        <w:rPr>
          <w:rStyle w:val="StyleUnderline"/>
        </w:rPr>
        <w:t>investment</w:t>
      </w:r>
      <w:r w:rsidRPr="00EB1B30">
        <w:rPr>
          <w:sz w:val="16"/>
        </w:rPr>
        <w:t xml:space="preserve"> in the sector </w:t>
      </w:r>
      <w:r w:rsidRPr="00BA1B5D">
        <w:rPr>
          <w:rStyle w:val="StyleUnderline"/>
        </w:rPr>
        <w:t xml:space="preserve">grew </w:t>
      </w:r>
      <w:r w:rsidRPr="00EB1B30">
        <w:rPr>
          <w:rStyle w:val="Emphasis"/>
        </w:rPr>
        <w:t>tenfold</w:t>
      </w:r>
      <w:r w:rsidRPr="00EB1B30">
        <w:rPr>
          <w:sz w:val="16"/>
        </w:rPr>
        <w:t xml:space="preserve"> between 2013 and 2018, representing five times the growth rate of the overall VC market. By comparison, the growth rate of VC investment in Artificial Intelligence was a third of climate tech between 2013 and 2018 although AI is renowned for its uptick within the same timeframe. Beyond VC, </w:t>
      </w:r>
      <w:r w:rsidRPr="007A416C">
        <w:rPr>
          <w:rStyle w:val="Emphasis"/>
          <w:highlight w:val="green"/>
        </w:rPr>
        <w:t>public investment</w:t>
      </w:r>
      <w:r w:rsidRPr="007A416C">
        <w:rPr>
          <w:rStyle w:val="StyleUnderline"/>
          <w:highlight w:val="green"/>
        </w:rPr>
        <w:t xml:space="preserve"> in climate</w:t>
      </w:r>
      <w:r w:rsidRPr="00BA1B5D">
        <w:rPr>
          <w:rStyle w:val="StyleUnderline"/>
        </w:rPr>
        <w:t xml:space="preserve"> technology research has </w:t>
      </w:r>
      <w:r w:rsidRPr="007A416C">
        <w:rPr>
          <w:rStyle w:val="StyleUnderline"/>
          <w:highlight w:val="green"/>
        </w:rPr>
        <w:t>continued to grow</w:t>
      </w:r>
      <w:r w:rsidRPr="00EB1B30">
        <w:rPr>
          <w:sz w:val="16"/>
        </w:rPr>
        <w:t xml:space="preserve"> too. </w:t>
      </w:r>
      <w:r w:rsidRPr="00BA1B5D">
        <w:rPr>
          <w:rStyle w:val="StyleUnderline"/>
        </w:rPr>
        <w:t>In 2019</w:t>
      </w:r>
      <w:r w:rsidRPr="00EB1B30">
        <w:rPr>
          <w:sz w:val="16"/>
        </w:rPr>
        <w:t xml:space="preserve">, </w:t>
      </w:r>
      <w:r w:rsidRPr="00BA1B5D">
        <w:rPr>
          <w:rStyle w:val="StyleUnderline"/>
        </w:rPr>
        <w:t>government</w:t>
      </w:r>
      <w:r w:rsidRPr="00EB1B30">
        <w:rPr>
          <w:sz w:val="16"/>
        </w:rPr>
        <w:t xml:space="preserve"> </w:t>
      </w:r>
      <w:r w:rsidRPr="00BA1B5D">
        <w:rPr>
          <w:rStyle w:val="StyleUnderline"/>
        </w:rPr>
        <w:t>r</w:t>
      </w:r>
      <w:r w:rsidRPr="00EB1B30">
        <w:rPr>
          <w:sz w:val="16"/>
        </w:rPr>
        <w:t xml:space="preserve">esearch </w:t>
      </w:r>
      <w:r w:rsidRPr="00BA1B5D">
        <w:rPr>
          <w:rStyle w:val="StyleUnderline"/>
        </w:rPr>
        <w:t>and</w:t>
      </w:r>
      <w:r w:rsidRPr="00EB1B30">
        <w:rPr>
          <w:sz w:val="16"/>
        </w:rPr>
        <w:t xml:space="preserve"> </w:t>
      </w:r>
      <w:r w:rsidRPr="00BA1B5D">
        <w:rPr>
          <w:rStyle w:val="StyleUnderline"/>
        </w:rPr>
        <w:t>d</w:t>
      </w:r>
      <w:r w:rsidRPr="00EB1B30">
        <w:rPr>
          <w:sz w:val="16"/>
        </w:rPr>
        <w:t xml:space="preserve">evelopment </w:t>
      </w:r>
      <w:r w:rsidRPr="00BA1B5D">
        <w:rPr>
          <w:rStyle w:val="StyleUnderline"/>
        </w:rPr>
        <w:t xml:space="preserve">funding for energy technologies alone stood at </w:t>
      </w:r>
      <w:r w:rsidRPr="00EB1B30">
        <w:rPr>
          <w:rStyle w:val="Emphasis"/>
        </w:rPr>
        <w:t>$30 billion</w:t>
      </w:r>
      <w:r w:rsidRPr="00EB1B30">
        <w:rPr>
          <w:sz w:val="16"/>
        </w:rPr>
        <w:t>, with around 80 per cent of it aimed at low-carbon solutions.</w:t>
      </w:r>
    </w:p>
    <w:p w14:paraId="0D59EEF0" w14:textId="77777777" w:rsidR="00E45E99" w:rsidRPr="00EB1B30" w:rsidRDefault="00E45E99" w:rsidP="00E45E99">
      <w:pPr>
        <w:rPr>
          <w:sz w:val="16"/>
        </w:rPr>
      </w:pPr>
      <w:r w:rsidRPr="00EB1B30">
        <w:rPr>
          <w:sz w:val="16"/>
        </w:rPr>
        <w:t xml:space="preserve">In addition to the positive role of technology, </w:t>
      </w:r>
      <w:r w:rsidRPr="00BA1B5D">
        <w:rPr>
          <w:rStyle w:val="StyleUnderline"/>
        </w:rPr>
        <w:t xml:space="preserve">political leaders are </w:t>
      </w:r>
      <w:r w:rsidRPr="00EB1B30">
        <w:rPr>
          <w:rStyle w:val="Emphasis"/>
        </w:rPr>
        <w:t>increasingly showing</w:t>
      </w:r>
      <w:r w:rsidRPr="00BA1B5D">
        <w:rPr>
          <w:rStyle w:val="StyleUnderline"/>
        </w:rPr>
        <w:t xml:space="preserve"> a willingness to make </w:t>
      </w:r>
      <w:r w:rsidRPr="00EB1B30">
        <w:rPr>
          <w:rStyle w:val="Emphasis"/>
        </w:rPr>
        <w:t>ambitious commitments</w:t>
      </w:r>
      <w:r w:rsidRPr="00BA1B5D">
        <w:rPr>
          <w:rStyle w:val="StyleUnderline"/>
        </w:rPr>
        <w:t xml:space="preserve"> on climate</w:t>
      </w:r>
      <w:r w:rsidRPr="00EB1B30">
        <w:rPr>
          <w:sz w:val="16"/>
        </w:rPr>
        <w:t xml:space="preserve">. The </w:t>
      </w:r>
      <w:r w:rsidRPr="00EB1B30">
        <w:rPr>
          <w:rStyle w:val="Emphasis"/>
        </w:rPr>
        <w:t>Paris</w:t>
      </w:r>
      <w:r w:rsidRPr="00EB1B30">
        <w:rPr>
          <w:sz w:val="16"/>
        </w:rPr>
        <w:t xml:space="preserve"> Agreement is a case in point. The international treaty </w:t>
      </w:r>
      <w:r w:rsidRPr="00BA1B5D">
        <w:rPr>
          <w:rStyle w:val="StyleUnderline"/>
        </w:rPr>
        <w:t>was</w:t>
      </w:r>
      <w:r w:rsidRPr="00EB1B30">
        <w:rPr>
          <w:sz w:val="16"/>
        </w:rPr>
        <w:t xml:space="preserve"> adopted in 2015 and </w:t>
      </w:r>
      <w:r w:rsidRPr="00BA1B5D">
        <w:rPr>
          <w:rStyle w:val="StyleUnderline"/>
        </w:rPr>
        <w:t xml:space="preserve">ratified internationally within a </w:t>
      </w:r>
      <w:r w:rsidRPr="00EB1B30">
        <w:rPr>
          <w:rStyle w:val="Emphasis"/>
        </w:rPr>
        <w:t>year</w:t>
      </w:r>
      <w:r w:rsidRPr="00EB1B30">
        <w:rPr>
          <w:sz w:val="16"/>
        </w:rPr>
        <w:t xml:space="preserve"> – a </w:t>
      </w:r>
      <w:r w:rsidRPr="00EB1B30">
        <w:rPr>
          <w:rStyle w:val="Emphasis"/>
        </w:rPr>
        <w:t>much quicker</w:t>
      </w:r>
      <w:r w:rsidRPr="00EB1B30">
        <w:rPr>
          <w:sz w:val="16"/>
        </w:rPr>
        <w:t xml:space="preserve"> pace </w:t>
      </w:r>
      <w:r w:rsidRPr="00BA1B5D">
        <w:rPr>
          <w:rStyle w:val="StyleUnderline"/>
        </w:rPr>
        <w:t>than</w:t>
      </w:r>
      <w:r w:rsidRPr="00EB1B30">
        <w:rPr>
          <w:sz w:val="16"/>
        </w:rPr>
        <w:t xml:space="preserve"> its predecessor, the </w:t>
      </w:r>
      <w:r w:rsidRPr="00EB1B30">
        <w:rPr>
          <w:rStyle w:val="Emphasis"/>
        </w:rPr>
        <w:t>Kyoto</w:t>
      </w:r>
      <w:r w:rsidRPr="00EB1B30">
        <w:rPr>
          <w:sz w:val="16"/>
        </w:rPr>
        <w:t xml:space="preserve"> Protocol, which took eight years. The </w:t>
      </w:r>
      <w:r w:rsidRPr="007A416C">
        <w:rPr>
          <w:rStyle w:val="StyleUnderline"/>
          <w:highlight w:val="green"/>
        </w:rPr>
        <w:t>Paris</w:t>
      </w:r>
      <w:r w:rsidRPr="00EB1B30">
        <w:rPr>
          <w:sz w:val="16"/>
        </w:rPr>
        <w:t xml:space="preserve"> deal </w:t>
      </w:r>
      <w:r w:rsidRPr="007A416C">
        <w:rPr>
          <w:rStyle w:val="StyleUnderline"/>
          <w:highlight w:val="green"/>
        </w:rPr>
        <w:t>grew into a</w:t>
      </w:r>
      <w:r w:rsidRPr="00BA1B5D">
        <w:rPr>
          <w:rStyle w:val="StyleUnderline"/>
        </w:rPr>
        <w:t xml:space="preserve"> </w:t>
      </w:r>
      <w:r w:rsidRPr="00EB1B30">
        <w:rPr>
          <w:rStyle w:val="Emphasis"/>
        </w:rPr>
        <w:t xml:space="preserve">political </w:t>
      </w:r>
      <w:r w:rsidRPr="007A416C">
        <w:rPr>
          <w:rStyle w:val="Emphasis"/>
          <w:highlight w:val="green"/>
        </w:rPr>
        <w:t>snowball</w:t>
      </w:r>
      <w:r w:rsidRPr="007A416C">
        <w:rPr>
          <w:sz w:val="16"/>
          <w:highlight w:val="green"/>
        </w:rPr>
        <w:t xml:space="preserve">, </w:t>
      </w:r>
      <w:proofErr w:type="spellStart"/>
      <w:r w:rsidRPr="007A416C">
        <w:rPr>
          <w:rStyle w:val="Emphasis"/>
          <w:highlight w:val="green"/>
        </w:rPr>
        <w:t>galvanising</w:t>
      </w:r>
      <w:proofErr w:type="spellEnd"/>
      <w:r w:rsidRPr="00EB1B30">
        <w:rPr>
          <w:rStyle w:val="Emphasis"/>
        </w:rPr>
        <w:t xml:space="preserve"> further </w:t>
      </w:r>
      <w:r w:rsidRPr="007A416C">
        <w:rPr>
          <w:rStyle w:val="Emphasis"/>
          <w:highlight w:val="green"/>
        </w:rPr>
        <w:t>commitment</w:t>
      </w:r>
      <w:r w:rsidRPr="00BA1B5D">
        <w:rPr>
          <w:rStyle w:val="StyleUnderline"/>
        </w:rPr>
        <w:t xml:space="preserve"> from most of the world’s leading emitters</w:t>
      </w:r>
      <w:r w:rsidRPr="00EB1B30">
        <w:rPr>
          <w:sz w:val="16"/>
        </w:rPr>
        <w:t xml:space="preserve"> and arguably becoming the most symbolic climate event of the 21st century. </w:t>
      </w:r>
      <w:r w:rsidRPr="00BA1B5D">
        <w:rPr>
          <w:rStyle w:val="StyleUnderline"/>
        </w:rPr>
        <w:t>The US withdrawal</w:t>
      </w:r>
      <w:r w:rsidRPr="00EB1B30">
        <w:rPr>
          <w:sz w:val="16"/>
        </w:rPr>
        <w:t xml:space="preserve"> from the Paris Agreement in 2019 dealt a political blow to the global pact although the decision, since reversed by President Biden, </w:t>
      </w:r>
      <w:r w:rsidRPr="00EB1B30">
        <w:rPr>
          <w:rStyle w:val="Emphasis"/>
        </w:rPr>
        <w:t>did not resonate</w:t>
      </w:r>
      <w:r w:rsidRPr="00BA1B5D">
        <w:rPr>
          <w:rStyle w:val="StyleUnderline"/>
        </w:rPr>
        <w:t xml:space="preserve"> or </w:t>
      </w:r>
      <w:r w:rsidRPr="00EB1B30">
        <w:rPr>
          <w:rStyle w:val="Emphasis"/>
        </w:rPr>
        <w:t>last long enough</w:t>
      </w:r>
      <w:r w:rsidRPr="00BA1B5D">
        <w:rPr>
          <w:rStyle w:val="StyleUnderline"/>
        </w:rPr>
        <w:t xml:space="preserve"> to have any major impact</w:t>
      </w:r>
      <w:r w:rsidRPr="00EB1B30">
        <w:rPr>
          <w:sz w:val="16"/>
        </w:rPr>
        <w:t>.</w:t>
      </w:r>
    </w:p>
    <w:p w14:paraId="4E3012CD" w14:textId="77777777" w:rsidR="00E45E99" w:rsidRPr="00EB1B30" w:rsidRDefault="00E45E99" w:rsidP="00E45E99">
      <w:pPr>
        <w:rPr>
          <w:sz w:val="16"/>
        </w:rPr>
      </w:pPr>
      <w:r w:rsidRPr="00EB1B30">
        <w:rPr>
          <w:sz w:val="16"/>
        </w:rPr>
        <w:t xml:space="preserve">The </w:t>
      </w:r>
      <w:r w:rsidRPr="00BA1B5D">
        <w:rPr>
          <w:rStyle w:val="StyleUnderline"/>
        </w:rPr>
        <w:t>Biden-Harris</w:t>
      </w:r>
      <w:r w:rsidRPr="00EB1B30">
        <w:rPr>
          <w:sz w:val="16"/>
        </w:rPr>
        <w:t xml:space="preserve"> administration </w:t>
      </w:r>
      <w:r w:rsidRPr="00BA1B5D">
        <w:rPr>
          <w:rStyle w:val="StyleUnderline"/>
        </w:rPr>
        <w:t>has</w:t>
      </w:r>
      <w:r w:rsidRPr="00EB1B30">
        <w:rPr>
          <w:sz w:val="16"/>
        </w:rPr>
        <w:t xml:space="preserve"> already </w:t>
      </w:r>
      <w:r w:rsidRPr="00BA1B5D">
        <w:rPr>
          <w:rStyle w:val="StyleUnderline"/>
        </w:rPr>
        <w:t xml:space="preserve">indicated that it </w:t>
      </w:r>
      <w:r w:rsidRPr="00EB1B30">
        <w:rPr>
          <w:rStyle w:val="Emphasis"/>
        </w:rPr>
        <w:t>will not sit on the fence</w:t>
      </w:r>
      <w:r w:rsidRPr="00BA1B5D">
        <w:rPr>
          <w:rStyle w:val="StyleUnderline"/>
        </w:rPr>
        <w:t xml:space="preserve"> but will instead </w:t>
      </w:r>
      <w:r w:rsidRPr="00EB1B30">
        <w:rPr>
          <w:rStyle w:val="Emphasis"/>
        </w:rPr>
        <w:t>revive</w:t>
      </w:r>
      <w:r w:rsidRPr="00BA1B5D">
        <w:rPr>
          <w:rStyle w:val="StyleUnderline"/>
        </w:rPr>
        <w:t xml:space="preserve"> the country’s leadership on climate action</w:t>
      </w:r>
      <w:r w:rsidRPr="00EB1B30">
        <w:rPr>
          <w:sz w:val="16"/>
        </w:rPr>
        <w:t xml:space="preserve">. </w:t>
      </w:r>
      <w:r w:rsidRPr="00BA1B5D">
        <w:rPr>
          <w:rStyle w:val="StyleUnderline"/>
        </w:rPr>
        <w:t xml:space="preserve">In the </w:t>
      </w:r>
      <w:r w:rsidRPr="00EB1B30">
        <w:rPr>
          <w:rStyle w:val="Emphasis"/>
        </w:rPr>
        <w:t>UK</w:t>
      </w:r>
      <w:r w:rsidRPr="00BA1B5D">
        <w:rPr>
          <w:rStyle w:val="StyleUnderline"/>
        </w:rPr>
        <w:t xml:space="preserve"> and </w:t>
      </w:r>
      <w:r w:rsidRPr="00EB1B30">
        <w:rPr>
          <w:rStyle w:val="Emphasis"/>
        </w:rPr>
        <w:t>elsewhere</w:t>
      </w:r>
      <w:r w:rsidRPr="00EB1B30">
        <w:rPr>
          <w:sz w:val="16"/>
        </w:rPr>
        <w:t xml:space="preserve">, </w:t>
      </w:r>
      <w:r w:rsidRPr="00EB1B30">
        <w:rPr>
          <w:rStyle w:val="Emphasis"/>
        </w:rPr>
        <w:t>similar efforts</w:t>
      </w:r>
      <w:r w:rsidRPr="00BA1B5D">
        <w:rPr>
          <w:rStyle w:val="StyleUnderline"/>
        </w:rPr>
        <w:t xml:space="preserve"> can be observed as more countries commit to some form of </w:t>
      </w:r>
      <w:r w:rsidRPr="00EB1B30">
        <w:rPr>
          <w:rStyle w:val="Emphasis"/>
        </w:rPr>
        <w:t>net zero target</w:t>
      </w:r>
      <w:r w:rsidRPr="00EB1B30">
        <w:rPr>
          <w:sz w:val="16"/>
        </w:rPr>
        <w:t xml:space="preserve">. </w:t>
      </w:r>
      <w:r w:rsidRPr="007A416C">
        <w:rPr>
          <w:rStyle w:val="Emphasis"/>
          <w:highlight w:val="green"/>
        </w:rPr>
        <w:t>More than 100 countries</w:t>
      </w:r>
      <w:r w:rsidRPr="00BA1B5D">
        <w:rPr>
          <w:rStyle w:val="StyleUnderline"/>
        </w:rPr>
        <w:t xml:space="preserve"> have </w:t>
      </w:r>
      <w:r w:rsidRPr="007A416C">
        <w:rPr>
          <w:rStyle w:val="StyleUnderline"/>
          <w:highlight w:val="green"/>
        </w:rPr>
        <w:t>pledged</w:t>
      </w:r>
      <w:r w:rsidRPr="00BA1B5D">
        <w:rPr>
          <w:rStyle w:val="StyleUnderline"/>
        </w:rPr>
        <w:t xml:space="preserve"> a commitment towards </w:t>
      </w:r>
      <w:r w:rsidRPr="007A416C">
        <w:rPr>
          <w:rStyle w:val="StyleUnderline"/>
          <w:highlight w:val="green"/>
        </w:rPr>
        <w:t>net zero</w:t>
      </w:r>
      <w:r w:rsidRPr="00EB1B30">
        <w:rPr>
          <w:sz w:val="16"/>
        </w:rPr>
        <w:t xml:space="preserve">, with estimates suggesting that </w:t>
      </w:r>
      <w:r w:rsidRPr="007A416C">
        <w:rPr>
          <w:rStyle w:val="Emphasis"/>
          <w:highlight w:val="green"/>
        </w:rPr>
        <w:t>over 70 per cent</w:t>
      </w:r>
      <w:r w:rsidRPr="007A416C">
        <w:rPr>
          <w:rStyle w:val="StyleUnderline"/>
          <w:highlight w:val="green"/>
        </w:rPr>
        <w:t xml:space="preserve"> of global GDP</w:t>
      </w:r>
      <w:r w:rsidRPr="00BA1B5D">
        <w:rPr>
          <w:rStyle w:val="StyleUnderline"/>
        </w:rPr>
        <w:t xml:space="preserve"> and </w:t>
      </w:r>
      <w:r w:rsidRPr="00EB1B30">
        <w:rPr>
          <w:rStyle w:val="Emphasis"/>
        </w:rPr>
        <w:t>55 per cent</w:t>
      </w:r>
      <w:r w:rsidRPr="00BA1B5D">
        <w:rPr>
          <w:rStyle w:val="StyleUnderline"/>
        </w:rPr>
        <w:t xml:space="preserve"> of CO2 emissions are now covered by a similar target</w:t>
      </w:r>
      <w:r w:rsidRPr="00EB1B30">
        <w:rPr>
          <w:sz w:val="16"/>
        </w:rPr>
        <w:t xml:space="preserve">. A Climate Action Tracker Report indicates that </w:t>
      </w:r>
      <w:r w:rsidRPr="00BA1B5D">
        <w:rPr>
          <w:rStyle w:val="StyleUnderline"/>
        </w:rPr>
        <w:t xml:space="preserve">the </w:t>
      </w:r>
      <w:r w:rsidRPr="007A416C">
        <w:rPr>
          <w:rStyle w:val="Emphasis"/>
          <w:highlight w:val="green"/>
        </w:rPr>
        <w:t>cumulative effect</w:t>
      </w:r>
      <w:r w:rsidRPr="00BA1B5D">
        <w:rPr>
          <w:rStyle w:val="StyleUnderline"/>
        </w:rPr>
        <w:t xml:space="preserve"> of countries’ pledges</w:t>
      </w:r>
      <w:r w:rsidRPr="00EB1B30">
        <w:rPr>
          <w:sz w:val="16"/>
        </w:rPr>
        <w:t xml:space="preserve"> to the Paris Agreement – if kept and fully achieved – </w:t>
      </w:r>
      <w:r w:rsidRPr="00BA1B5D">
        <w:rPr>
          <w:rStyle w:val="StyleUnderline"/>
        </w:rPr>
        <w:t xml:space="preserve">could </w:t>
      </w:r>
      <w:r w:rsidRPr="007A416C">
        <w:rPr>
          <w:rStyle w:val="Emphasis"/>
          <w:highlight w:val="green"/>
        </w:rPr>
        <w:t>keep</w:t>
      </w:r>
      <w:r w:rsidRPr="00EB1B30">
        <w:rPr>
          <w:sz w:val="16"/>
        </w:rPr>
        <w:t xml:space="preserve"> global temperature rise below 2.1°C by 2100, putting the stated goal of </w:t>
      </w:r>
      <w:r w:rsidRPr="007A416C">
        <w:rPr>
          <w:rStyle w:val="Emphasis"/>
          <w:highlight w:val="green"/>
        </w:rPr>
        <w:t>1.5°C within</w:t>
      </w:r>
      <w:r w:rsidRPr="00EB1B30">
        <w:rPr>
          <w:rStyle w:val="Emphasis"/>
        </w:rPr>
        <w:t xml:space="preserve"> striking </w:t>
      </w:r>
      <w:r w:rsidRPr="007A416C">
        <w:rPr>
          <w:rStyle w:val="Emphasis"/>
          <w:highlight w:val="green"/>
        </w:rPr>
        <w:t>distance</w:t>
      </w:r>
      <w:r w:rsidRPr="00EB1B30">
        <w:rPr>
          <w:sz w:val="16"/>
        </w:rPr>
        <w:t>.</w:t>
      </w:r>
    </w:p>
    <w:p w14:paraId="254E235B" w14:textId="77777777" w:rsidR="00E45E99" w:rsidRPr="00EB1B30" w:rsidRDefault="00E45E99" w:rsidP="00E45E99">
      <w:pPr>
        <w:rPr>
          <w:sz w:val="16"/>
        </w:rPr>
      </w:pPr>
      <w:r w:rsidRPr="00EB1B30">
        <w:rPr>
          <w:sz w:val="16"/>
        </w:rPr>
        <w:t xml:space="preserve">As explored in our recent Institute paper, there are also important insights for politicians in terms of applying lessons from the Covid-19 pandemic to the climate emergency. Although the pandemic is different in scale, </w:t>
      </w:r>
      <w:proofErr w:type="gramStart"/>
      <w:r w:rsidRPr="00EB1B30">
        <w:rPr>
          <w:sz w:val="16"/>
        </w:rPr>
        <w:t>complexity</w:t>
      </w:r>
      <w:proofErr w:type="gramEnd"/>
      <w:r w:rsidRPr="00EB1B30">
        <w:rPr>
          <w:sz w:val="16"/>
        </w:rPr>
        <w:t xml:space="preserve"> and timeline, it offers an immediate window into how policy leaders can adapt and make decisions in order to better support climate innovation. Countries can also apply the “recovering better together” principles outlined by the UN, which calls for a commitment to climate-related actions as economies recover from the Covid-19 slowdown. </w:t>
      </w:r>
      <w:r w:rsidRPr="007A416C">
        <w:rPr>
          <w:rStyle w:val="Emphasis"/>
          <w:highlight w:val="green"/>
        </w:rPr>
        <w:t>More than 60</w:t>
      </w:r>
      <w:r w:rsidRPr="00EB1B30">
        <w:rPr>
          <w:rStyle w:val="Emphasis"/>
        </w:rPr>
        <w:t xml:space="preserve"> countries</w:t>
      </w:r>
      <w:r w:rsidRPr="00EB1B30">
        <w:rPr>
          <w:sz w:val="16"/>
        </w:rPr>
        <w:t xml:space="preserve">, </w:t>
      </w:r>
      <w:r w:rsidRPr="00BA1B5D">
        <w:rPr>
          <w:rStyle w:val="StyleUnderline"/>
        </w:rPr>
        <w:t xml:space="preserve">including </w:t>
      </w:r>
      <w:r w:rsidRPr="00EB1B30">
        <w:rPr>
          <w:rStyle w:val="Emphasis"/>
        </w:rPr>
        <w:t>high emitters</w:t>
      </w:r>
      <w:r w:rsidRPr="00EB1B30">
        <w:rPr>
          <w:sz w:val="16"/>
        </w:rPr>
        <w:t xml:space="preserve">, </w:t>
      </w:r>
      <w:r w:rsidRPr="00BA1B5D">
        <w:rPr>
          <w:rStyle w:val="StyleUnderline"/>
        </w:rPr>
        <w:t xml:space="preserve">are </w:t>
      </w:r>
      <w:r w:rsidRPr="007A416C">
        <w:rPr>
          <w:rStyle w:val="StyleUnderline"/>
          <w:highlight w:val="green"/>
        </w:rPr>
        <w:t xml:space="preserve">already making an </w:t>
      </w:r>
      <w:r w:rsidRPr="007A416C">
        <w:rPr>
          <w:rStyle w:val="Emphasis"/>
          <w:highlight w:val="green"/>
        </w:rPr>
        <w:t>explicit promise</w:t>
      </w:r>
      <w:r w:rsidRPr="00BA1B5D">
        <w:rPr>
          <w:rStyle w:val="StyleUnderline"/>
        </w:rPr>
        <w:t xml:space="preserve"> to link their</w:t>
      </w:r>
      <w:r w:rsidRPr="00EB1B30">
        <w:rPr>
          <w:sz w:val="16"/>
        </w:rPr>
        <w:t xml:space="preserve"> nationally determined contributions (</w:t>
      </w:r>
      <w:r w:rsidRPr="00EB1B30">
        <w:rPr>
          <w:rStyle w:val="Emphasis"/>
        </w:rPr>
        <w:t>NDC</w:t>
      </w:r>
      <w:r w:rsidRPr="00EB1B30">
        <w:rPr>
          <w:sz w:val="16"/>
        </w:rPr>
        <w:t xml:space="preserve">) </w:t>
      </w:r>
      <w:r w:rsidRPr="00BA1B5D">
        <w:rPr>
          <w:rStyle w:val="StyleUnderline"/>
        </w:rPr>
        <w:t xml:space="preserve">to </w:t>
      </w:r>
      <w:r w:rsidRPr="00EB1B30">
        <w:rPr>
          <w:rStyle w:val="Emphasis"/>
        </w:rPr>
        <w:t>Covid-19 recovery</w:t>
      </w:r>
      <w:r w:rsidRPr="00EB1B30">
        <w:rPr>
          <w:sz w:val="16"/>
        </w:rPr>
        <w:t xml:space="preserve">, supported by the United Nations Development </w:t>
      </w:r>
      <w:proofErr w:type="spellStart"/>
      <w:r w:rsidRPr="00EB1B30">
        <w:rPr>
          <w:sz w:val="16"/>
        </w:rPr>
        <w:t>Programme’s</w:t>
      </w:r>
      <w:proofErr w:type="spellEnd"/>
      <w:r w:rsidRPr="00EB1B30">
        <w:rPr>
          <w:sz w:val="16"/>
        </w:rPr>
        <w:t xml:space="preserve"> Climate Promise </w:t>
      </w:r>
      <w:proofErr w:type="spellStart"/>
      <w:r w:rsidRPr="00EB1B30">
        <w:rPr>
          <w:sz w:val="16"/>
        </w:rPr>
        <w:t>programme</w:t>
      </w:r>
      <w:proofErr w:type="spellEnd"/>
      <w:r w:rsidRPr="00EB1B30">
        <w:rPr>
          <w:sz w:val="16"/>
        </w:rPr>
        <w:t xml:space="preserve">. </w:t>
      </w:r>
      <w:r w:rsidRPr="00BA1B5D">
        <w:rPr>
          <w:rStyle w:val="StyleUnderline"/>
        </w:rPr>
        <w:t xml:space="preserve">Countries in the Global South are </w:t>
      </w:r>
      <w:r w:rsidRPr="00EB1B30">
        <w:rPr>
          <w:rStyle w:val="Emphasis"/>
        </w:rPr>
        <w:t>equally</w:t>
      </w:r>
      <w:r w:rsidRPr="00BA1B5D">
        <w:rPr>
          <w:rStyle w:val="StyleUnderline"/>
        </w:rPr>
        <w:t xml:space="preserve"> aligning their climate mission with</w:t>
      </w:r>
      <w:r w:rsidRPr="00EB1B30">
        <w:rPr>
          <w:sz w:val="16"/>
        </w:rPr>
        <w:t xml:space="preserve"> international support for various </w:t>
      </w:r>
      <w:r w:rsidRPr="00BA1B5D">
        <w:rPr>
          <w:rStyle w:val="StyleUnderline"/>
        </w:rPr>
        <w:t xml:space="preserve">NDC support </w:t>
      </w:r>
      <w:proofErr w:type="spellStart"/>
      <w:r w:rsidRPr="00BA1B5D">
        <w:rPr>
          <w:rStyle w:val="StyleUnderline"/>
        </w:rPr>
        <w:t>programmes</w:t>
      </w:r>
      <w:proofErr w:type="spellEnd"/>
      <w:r w:rsidRPr="00EB1B30">
        <w:rPr>
          <w:sz w:val="16"/>
        </w:rPr>
        <w:t xml:space="preserve">. </w:t>
      </w:r>
      <w:r w:rsidRPr="00BA1B5D">
        <w:rPr>
          <w:rStyle w:val="StyleUnderline"/>
        </w:rPr>
        <w:t xml:space="preserve">A green recovery can </w:t>
      </w:r>
      <w:r w:rsidRPr="00EB1B30">
        <w:rPr>
          <w:rStyle w:val="Emphasis"/>
        </w:rPr>
        <w:t>cut</w:t>
      </w:r>
      <w:r w:rsidRPr="00BA1B5D">
        <w:rPr>
          <w:rStyle w:val="StyleUnderline"/>
        </w:rPr>
        <w:t xml:space="preserve"> the level of 2030 emissions to </w:t>
      </w:r>
      <w:r w:rsidRPr="00EB1B30">
        <w:rPr>
          <w:rStyle w:val="Emphasis"/>
        </w:rPr>
        <w:t>25 per cent lower</w:t>
      </w:r>
      <w:r w:rsidRPr="00BA1B5D">
        <w:rPr>
          <w:rStyle w:val="StyleUnderline"/>
        </w:rPr>
        <w:t xml:space="preserve"> than projections based on pre-Covid commitments</w:t>
      </w:r>
      <w:r w:rsidRPr="00EB1B30">
        <w:rPr>
          <w:sz w:val="16"/>
        </w:rPr>
        <w:t xml:space="preserve"> and put the world close to a 2°C pathway. The pandemic has also highlighted the significance of tech innovation, not least in record-breaking vaccine delivery but also in the suite of digital solutions developed for contact tracing, compliance monitoring and management of health-care records.</w:t>
      </w:r>
    </w:p>
    <w:p w14:paraId="711B0CDD" w14:textId="37A40F2E" w:rsidR="00636D15" w:rsidRPr="0076138B" w:rsidRDefault="00E45E99" w:rsidP="00E45E99">
      <w:pPr>
        <w:rPr>
          <w:sz w:val="16"/>
        </w:rPr>
      </w:pPr>
      <w:r w:rsidRPr="007A416C">
        <w:rPr>
          <w:rStyle w:val="StyleUnderline"/>
          <w:highlight w:val="green"/>
        </w:rPr>
        <w:t>The</w:t>
      </w:r>
      <w:r w:rsidRPr="00BA1B5D">
        <w:rPr>
          <w:rStyle w:val="StyleUnderline"/>
        </w:rPr>
        <w:t xml:space="preserve"> global </w:t>
      </w:r>
      <w:r w:rsidRPr="007A416C">
        <w:rPr>
          <w:rStyle w:val="StyleUnderline"/>
          <w:highlight w:val="green"/>
        </w:rPr>
        <w:t xml:space="preserve">financial landscape is </w:t>
      </w:r>
      <w:r w:rsidRPr="007A416C">
        <w:rPr>
          <w:rStyle w:val="Emphasis"/>
          <w:highlight w:val="green"/>
        </w:rPr>
        <w:t>evolving</w:t>
      </w:r>
      <w:r w:rsidRPr="007A416C">
        <w:rPr>
          <w:rStyle w:val="StyleUnderline"/>
          <w:highlight w:val="green"/>
        </w:rPr>
        <w:t xml:space="preserve"> to become</w:t>
      </w:r>
      <w:r w:rsidRPr="00BA1B5D">
        <w:rPr>
          <w:rStyle w:val="StyleUnderline"/>
        </w:rPr>
        <w:t xml:space="preserve"> more </w:t>
      </w:r>
      <w:r w:rsidRPr="007A416C">
        <w:rPr>
          <w:rStyle w:val="StyleUnderline"/>
          <w:highlight w:val="green"/>
        </w:rPr>
        <w:t>responsive to climate innovation</w:t>
      </w:r>
      <w:r w:rsidRPr="00EB1B30">
        <w:rPr>
          <w:sz w:val="16"/>
        </w:rPr>
        <w:t xml:space="preserve">. Since they were first issued in 2007, </w:t>
      </w:r>
      <w:r w:rsidRPr="00EB1B30">
        <w:rPr>
          <w:rStyle w:val="Emphasis"/>
        </w:rPr>
        <w:t>green bonds</w:t>
      </w:r>
      <w:r w:rsidRPr="00BA1B5D">
        <w:rPr>
          <w:rStyle w:val="StyleUnderline"/>
        </w:rPr>
        <w:t xml:space="preserve"> have grown into</w:t>
      </w:r>
      <w:r w:rsidRPr="00EB1B30">
        <w:rPr>
          <w:sz w:val="16"/>
        </w:rPr>
        <w:t xml:space="preserve"> what is now estimated to become </w:t>
      </w:r>
      <w:r w:rsidRPr="00BA1B5D">
        <w:rPr>
          <w:rStyle w:val="StyleUnderline"/>
        </w:rPr>
        <w:t xml:space="preserve">a </w:t>
      </w:r>
      <w:r w:rsidRPr="00EB1B30">
        <w:rPr>
          <w:rStyle w:val="Emphasis"/>
        </w:rPr>
        <w:t>$1 trillion market</w:t>
      </w:r>
      <w:r w:rsidRPr="00EB1B30">
        <w:rPr>
          <w:sz w:val="16"/>
        </w:rPr>
        <w:t xml:space="preserve">. Analysts expect as much as $500 billion of green bonds this year as the EU raises capital for its Covid recovery fund. From target-linked to transition bonds, </w:t>
      </w:r>
      <w:r w:rsidRPr="00BA1B5D">
        <w:rPr>
          <w:rStyle w:val="StyleUnderline"/>
        </w:rPr>
        <w:t xml:space="preserve">innovations in this green market are being used to bring projects </w:t>
      </w:r>
      <w:r w:rsidRPr="007A416C">
        <w:rPr>
          <w:rStyle w:val="StyleUnderline"/>
          <w:highlight w:val="green"/>
        </w:rPr>
        <w:t xml:space="preserve">in </w:t>
      </w:r>
      <w:r w:rsidRPr="007A416C">
        <w:rPr>
          <w:rStyle w:val="Emphasis"/>
          <w:highlight w:val="green"/>
        </w:rPr>
        <w:t>energy</w:t>
      </w:r>
      <w:r w:rsidRPr="007A416C">
        <w:rPr>
          <w:sz w:val="16"/>
          <w:highlight w:val="green"/>
        </w:rPr>
        <w:t xml:space="preserve">, </w:t>
      </w:r>
      <w:r w:rsidRPr="007A416C">
        <w:rPr>
          <w:rStyle w:val="Emphasis"/>
          <w:highlight w:val="green"/>
        </w:rPr>
        <w:t>transport</w:t>
      </w:r>
      <w:r w:rsidRPr="007A416C">
        <w:rPr>
          <w:sz w:val="16"/>
          <w:highlight w:val="green"/>
        </w:rPr>
        <w:t xml:space="preserve">, </w:t>
      </w:r>
      <w:proofErr w:type="gramStart"/>
      <w:r w:rsidRPr="007A416C">
        <w:rPr>
          <w:rStyle w:val="Emphasis"/>
          <w:highlight w:val="green"/>
        </w:rPr>
        <w:t>buildings</w:t>
      </w:r>
      <w:proofErr w:type="gramEnd"/>
      <w:r w:rsidRPr="007A416C">
        <w:rPr>
          <w:rStyle w:val="StyleUnderline"/>
          <w:highlight w:val="green"/>
        </w:rPr>
        <w:t xml:space="preserve"> and </w:t>
      </w:r>
      <w:r w:rsidRPr="007A416C">
        <w:rPr>
          <w:rStyle w:val="Emphasis"/>
          <w:highlight w:val="green"/>
        </w:rPr>
        <w:t>other</w:t>
      </w:r>
      <w:r w:rsidRPr="00EB1B30">
        <w:rPr>
          <w:rStyle w:val="Emphasis"/>
        </w:rPr>
        <w:t xml:space="preserve"> economic </w:t>
      </w:r>
      <w:r w:rsidRPr="007A416C">
        <w:rPr>
          <w:rStyle w:val="Emphasis"/>
          <w:highlight w:val="green"/>
        </w:rPr>
        <w:t>sectors</w:t>
      </w:r>
      <w:r w:rsidRPr="00BA1B5D">
        <w:rPr>
          <w:rStyle w:val="StyleUnderline"/>
        </w:rPr>
        <w:t xml:space="preserve"> to life</w:t>
      </w:r>
      <w:r w:rsidRPr="00EB1B30">
        <w:rPr>
          <w:sz w:val="16"/>
        </w:rPr>
        <w:t xml:space="preserve">. </w:t>
      </w:r>
      <w:r w:rsidRPr="00BA1B5D">
        <w:rPr>
          <w:rStyle w:val="StyleUnderline"/>
        </w:rPr>
        <w:t>Investor-led initiatives</w:t>
      </w:r>
      <w:r w:rsidRPr="00EB1B30">
        <w:rPr>
          <w:sz w:val="16"/>
        </w:rPr>
        <w:t xml:space="preserve"> such as Climate Action 100+, whose members control over $50 trillion of assets, </w:t>
      </w:r>
      <w:r w:rsidRPr="00BA1B5D">
        <w:rPr>
          <w:rStyle w:val="StyleUnderline"/>
        </w:rPr>
        <w:t xml:space="preserve">are actively using funds to </w:t>
      </w:r>
      <w:r w:rsidRPr="00EB1B30">
        <w:rPr>
          <w:rStyle w:val="Emphasis"/>
        </w:rPr>
        <w:t>ensure</w:t>
      </w:r>
      <w:r w:rsidRPr="00BA1B5D">
        <w:rPr>
          <w:rStyle w:val="StyleUnderline"/>
        </w:rPr>
        <w:t xml:space="preserve"> the world’s largest corporate greenhouse gas emitters </w:t>
      </w:r>
      <w:r w:rsidRPr="00EB1B30">
        <w:rPr>
          <w:rStyle w:val="Emphasis"/>
        </w:rPr>
        <w:t>commit</w:t>
      </w:r>
      <w:r w:rsidRPr="00BA1B5D">
        <w:rPr>
          <w:rStyle w:val="StyleUnderline"/>
        </w:rPr>
        <w:t xml:space="preserve"> to climate action</w:t>
      </w:r>
      <w:r w:rsidRPr="00EB1B30">
        <w:rPr>
          <w:sz w:val="16"/>
        </w:rPr>
        <w:t xml:space="preserve">. </w:t>
      </w:r>
      <w:r w:rsidRPr="00BA1B5D">
        <w:rPr>
          <w:rStyle w:val="StyleUnderline"/>
        </w:rPr>
        <w:t>Other investor networks are pursuing a similar agenda</w:t>
      </w:r>
      <w:r w:rsidRPr="00EB1B30">
        <w:rPr>
          <w:sz w:val="16"/>
        </w:rPr>
        <w:t xml:space="preserve">, including Europe’s Institutional Investors Group on Climate Change (IIGCC) and Australia and New Zealand’s Investor Group on Climate Change (IGCC). </w:t>
      </w:r>
      <w:r w:rsidRPr="00BA1B5D">
        <w:rPr>
          <w:rStyle w:val="StyleUnderline"/>
        </w:rPr>
        <w:t xml:space="preserve">Humanity’s competence in technology and innovation will be </w:t>
      </w:r>
      <w:r w:rsidRPr="00EB1B30">
        <w:rPr>
          <w:rStyle w:val="Emphasis"/>
        </w:rPr>
        <w:t>central</w:t>
      </w:r>
      <w:r w:rsidRPr="00BA1B5D">
        <w:rPr>
          <w:rStyle w:val="StyleUnderline"/>
        </w:rPr>
        <w:t xml:space="preserve"> to the race in mitigating and tackling climate change</w:t>
      </w:r>
      <w:r w:rsidRPr="00EB1B30">
        <w:rPr>
          <w:sz w:val="16"/>
        </w:rPr>
        <w:t>.</w:t>
      </w:r>
      <w:bookmarkEnd w:id="1"/>
    </w:p>
    <w:sectPr w:rsidR="00636D15" w:rsidRPr="007613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636D15"/>
    <w:rsid w:val="000139A3"/>
    <w:rsid w:val="000B4F1F"/>
    <w:rsid w:val="000B7E23"/>
    <w:rsid w:val="00100833"/>
    <w:rsid w:val="00104529"/>
    <w:rsid w:val="00105942"/>
    <w:rsid w:val="00107396"/>
    <w:rsid w:val="00144A4C"/>
    <w:rsid w:val="00162CEE"/>
    <w:rsid w:val="00176AB0"/>
    <w:rsid w:val="00177B7D"/>
    <w:rsid w:val="0018322D"/>
    <w:rsid w:val="001A6560"/>
    <w:rsid w:val="001B5776"/>
    <w:rsid w:val="001C4F77"/>
    <w:rsid w:val="001E527A"/>
    <w:rsid w:val="001F78CE"/>
    <w:rsid w:val="0024557C"/>
    <w:rsid w:val="00251FC7"/>
    <w:rsid w:val="002855A7"/>
    <w:rsid w:val="002B146A"/>
    <w:rsid w:val="002B5E17"/>
    <w:rsid w:val="002F645B"/>
    <w:rsid w:val="00315690"/>
    <w:rsid w:val="00316B75"/>
    <w:rsid w:val="00325646"/>
    <w:rsid w:val="003430DB"/>
    <w:rsid w:val="003460F2"/>
    <w:rsid w:val="0038158C"/>
    <w:rsid w:val="003902BA"/>
    <w:rsid w:val="003A09E2"/>
    <w:rsid w:val="003C4D2B"/>
    <w:rsid w:val="003C68F2"/>
    <w:rsid w:val="003F522E"/>
    <w:rsid w:val="00407037"/>
    <w:rsid w:val="004605D6"/>
    <w:rsid w:val="0049597F"/>
    <w:rsid w:val="004C60E8"/>
    <w:rsid w:val="004E3579"/>
    <w:rsid w:val="004E728B"/>
    <w:rsid w:val="004F0F39"/>
    <w:rsid w:val="004F39E0"/>
    <w:rsid w:val="00516799"/>
    <w:rsid w:val="00537100"/>
    <w:rsid w:val="00537BD5"/>
    <w:rsid w:val="0057268A"/>
    <w:rsid w:val="005821C8"/>
    <w:rsid w:val="00596ABC"/>
    <w:rsid w:val="005C7734"/>
    <w:rsid w:val="005D2912"/>
    <w:rsid w:val="006065BD"/>
    <w:rsid w:val="00636D15"/>
    <w:rsid w:val="00645FA9"/>
    <w:rsid w:val="00647866"/>
    <w:rsid w:val="00660665"/>
    <w:rsid w:val="00665003"/>
    <w:rsid w:val="00684B2F"/>
    <w:rsid w:val="006A2AD0"/>
    <w:rsid w:val="006C2375"/>
    <w:rsid w:val="006D4ECC"/>
    <w:rsid w:val="007017E5"/>
    <w:rsid w:val="00710EF2"/>
    <w:rsid w:val="00720F3A"/>
    <w:rsid w:val="00722258"/>
    <w:rsid w:val="007243E5"/>
    <w:rsid w:val="00727CB6"/>
    <w:rsid w:val="00732FA0"/>
    <w:rsid w:val="00741AE8"/>
    <w:rsid w:val="00742806"/>
    <w:rsid w:val="00746A97"/>
    <w:rsid w:val="007578FF"/>
    <w:rsid w:val="0076138B"/>
    <w:rsid w:val="00766EA0"/>
    <w:rsid w:val="00793B2F"/>
    <w:rsid w:val="007A2226"/>
    <w:rsid w:val="007C7A4A"/>
    <w:rsid w:val="007D3AC6"/>
    <w:rsid w:val="007F5B66"/>
    <w:rsid w:val="00806310"/>
    <w:rsid w:val="00823A1C"/>
    <w:rsid w:val="00845B9D"/>
    <w:rsid w:val="00860984"/>
    <w:rsid w:val="008B196D"/>
    <w:rsid w:val="008B3ECB"/>
    <w:rsid w:val="008B4E85"/>
    <w:rsid w:val="008C1B2E"/>
    <w:rsid w:val="008D5922"/>
    <w:rsid w:val="008F2DA5"/>
    <w:rsid w:val="0091627E"/>
    <w:rsid w:val="00950421"/>
    <w:rsid w:val="00951DE3"/>
    <w:rsid w:val="0097032B"/>
    <w:rsid w:val="00990A9D"/>
    <w:rsid w:val="009D2EAD"/>
    <w:rsid w:val="009D54B2"/>
    <w:rsid w:val="009E1922"/>
    <w:rsid w:val="009F7ED2"/>
    <w:rsid w:val="009F7FDB"/>
    <w:rsid w:val="00A36B1C"/>
    <w:rsid w:val="00A51CAB"/>
    <w:rsid w:val="00A93661"/>
    <w:rsid w:val="00A95652"/>
    <w:rsid w:val="00AC0AB8"/>
    <w:rsid w:val="00B07B53"/>
    <w:rsid w:val="00B267EA"/>
    <w:rsid w:val="00B33C6D"/>
    <w:rsid w:val="00B4508F"/>
    <w:rsid w:val="00B55AD5"/>
    <w:rsid w:val="00B8057C"/>
    <w:rsid w:val="00B85A44"/>
    <w:rsid w:val="00BD6238"/>
    <w:rsid w:val="00BF593B"/>
    <w:rsid w:val="00BF773A"/>
    <w:rsid w:val="00BF7E81"/>
    <w:rsid w:val="00C13773"/>
    <w:rsid w:val="00C17CC8"/>
    <w:rsid w:val="00C83417"/>
    <w:rsid w:val="00C87142"/>
    <w:rsid w:val="00C9604F"/>
    <w:rsid w:val="00CA19AA"/>
    <w:rsid w:val="00CC5298"/>
    <w:rsid w:val="00CD5DCC"/>
    <w:rsid w:val="00CD736E"/>
    <w:rsid w:val="00CD798D"/>
    <w:rsid w:val="00CE161E"/>
    <w:rsid w:val="00CF59A8"/>
    <w:rsid w:val="00D325A9"/>
    <w:rsid w:val="00D36A8A"/>
    <w:rsid w:val="00D61409"/>
    <w:rsid w:val="00D6691E"/>
    <w:rsid w:val="00D71170"/>
    <w:rsid w:val="00D82AA1"/>
    <w:rsid w:val="00D9464E"/>
    <w:rsid w:val="00DA1C92"/>
    <w:rsid w:val="00DA25D4"/>
    <w:rsid w:val="00DA6538"/>
    <w:rsid w:val="00DC1CA4"/>
    <w:rsid w:val="00E15E75"/>
    <w:rsid w:val="00E45E99"/>
    <w:rsid w:val="00E5262C"/>
    <w:rsid w:val="00E71C58"/>
    <w:rsid w:val="00E739F9"/>
    <w:rsid w:val="00EC7DC4"/>
    <w:rsid w:val="00ED30CF"/>
    <w:rsid w:val="00EE50D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B58C2"/>
  <w15:chartTrackingRefBased/>
  <w15:docId w15:val="{1A540E38-B619-4ECA-8084-8975544E8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45E99"/>
    <w:rPr>
      <w:rFonts w:ascii="Calibri" w:hAnsi="Calibri" w:cs="Calibri"/>
    </w:rPr>
  </w:style>
  <w:style w:type="paragraph" w:styleId="Heading1">
    <w:name w:val="heading 1"/>
    <w:aliases w:val="Pocket"/>
    <w:basedOn w:val="Normal"/>
    <w:next w:val="Normal"/>
    <w:link w:val="Heading1Char"/>
    <w:qFormat/>
    <w:rsid w:val="00636D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6D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36D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ag,T, Ch,Tags,ta,Ta,tags"/>
    <w:basedOn w:val="Normal"/>
    <w:next w:val="Normal"/>
    <w:link w:val="Heading4Char"/>
    <w:uiPriority w:val="3"/>
    <w:unhideWhenUsed/>
    <w:qFormat/>
    <w:rsid w:val="00636D1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36D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6D15"/>
  </w:style>
  <w:style w:type="character" w:customStyle="1" w:styleId="Heading1Char">
    <w:name w:val="Heading 1 Char"/>
    <w:aliases w:val="Pocket Char"/>
    <w:basedOn w:val="DefaultParagraphFont"/>
    <w:link w:val="Heading1"/>
    <w:rsid w:val="00636D1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36D1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36D1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3"/>
    <w:rsid w:val="00636D1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7"/>
    <w:qFormat/>
    <w:rsid w:val="00636D1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36D15"/>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S"/>
    <w:basedOn w:val="DefaultParagraphFont"/>
    <w:uiPriority w:val="6"/>
    <w:qFormat/>
    <w:rsid w:val="00636D1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636D15"/>
    <w:rPr>
      <w:color w:val="auto"/>
      <w:u w:val="none"/>
    </w:rPr>
  </w:style>
  <w:style w:type="character" w:styleId="FollowedHyperlink">
    <w:name w:val="FollowedHyperlink"/>
    <w:basedOn w:val="DefaultParagraphFont"/>
    <w:uiPriority w:val="99"/>
    <w:semiHidden/>
    <w:unhideWhenUsed/>
    <w:rsid w:val="00636D15"/>
    <w:rPr>
      <w:color w:val="auto"/>
      <w:u w:val="none"/>
    </w:rPr>
  </w:style>
  <w:style w:type="paragraph" w:customStyle="1" w:styleId="textbold">
    <w:name w:val="text bold"/>
    <w:basedOn w:val="Normal"/>
    <w:link w:val="Emphasis"/>
    <w:uiPriority w:val="7"/>
    <w:qFormat/>
    <w:rsid w:val="0076138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76138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IntenseEmphasis">
    <w:name w:val="Intense Emphasis"/>
    <w:aliases w:val="9.5 pt,Cites and Cards Char1,Bold Underlined Char1,Underline Cha,cites Char Ch,Intense Emphasi,Box Out,Cite Char1,Sty,8 ,cit,Minimized Char,Read This Char,Thick Underline Char,Underline Char Char,Intense Emphasis11111,Italic,Underline1"/>
    <w:basedOn w:val="DefaultParagraphFont"/>
    <w:link w:val="CardsFont12pt"/>
    <w:qFormat/>
    <w:rsid w:val="0076138B"/>
    <w:rPr>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76138B"/>
    <w:pPr>
      <w:autoSpaceDE w:val="0"/>
      <w:autoSpaceDN w:val="0"/>
      <w:adjustRightInd w:val="0"/>
      <w:jc w:val="both"/>
    </w:pPr>
    <w:rPr>
      <w:rFonts w:asciiTheme="minorHAnsi" w:hAnsiTheme="minorHAnsi" w:cstheme="minorBidi"/>
      <w:u w:val="single"/>
    </w:rPr>
  </w:style>
  <w:style w:type="paragraph" w:styleId="NoSpacing">
    <w:name w:val="No Spacing"/>
    <w:aliases w:val="Note Level 2,Small Text,Card Format,No Spacing41,Note Level 21,ClearFormatting,Clear,DDI Tag,Tag Title,No Spacing51,CD - Cite,No Spacing6,No Spacing7,No Spacing tnr,Hidden Block Title,No Spacing311,No Spacing8,Dont u,No Spacing1111111,ca"/>
    <w:basedOn w:val="Heading1"/>
    <w:autoRedefine/>
    <w:uiPriority w:val="99"/>
    <w:qFormat/>
    <w:rsid w:val="0076138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76138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nation.com/article/archive/how-resource-scarcity-and-climate-change-could-produce-global-explosion/" TargetMode="External"/><Relationship Id="rId13" Type="http://schemas.openxmlformats.org/officeDocument/2006/relationships/hyperlink" Target="https://www.wsj.com/articles/white-house-democrats-revive-effort-to-boost-high-tech-research-11642773603?mod=article_inline" TargetMode="External"/><Relationship Id="rId18" Type="http://schemas.openxmlformats.org/officeDocument/2006/relationships/hyperlink" Target="https://www.nature.com/articles/d41586-022-00349-3%2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80000hours.org/articles/extinction-risk/" TargetMode="External"/><Relationship Id="rId7" Type="http://schemas.openxmlformats.org/officeDocument/2006/relationships/hyperlink" Target="https://www.theweek.in/news/sci-tech/2020/08/06/Space-mining-Just-around-the-corner.html" TargetMode="External"/><Relationship Id="rId12" Type="http://schemas.openxmlformats.org/officeDocument/2006/relationships/hyperlink" Target="https://www.wsj.com/articles/senate-approves-250-billion-bill-to-boost-tech-research-11623192584?mod=article_inline" TargetMode="External"/><Relationship Id="rId17" Type="http://schemas.openxmlformats.org/officeDocument/2006/relationships/hyperlink" Target="https://www.legal500.com/gc-magazine/feature/the-new-space-rac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sj.com/articles/intel-to-invest-at-least-20-billion-in-ohio-chip-making-facility-11642750760?mod=article_inline" TargetMode="External"/><Relationship Id="rId20" Type="http://schemas.openxmlformats.org/officeDocument/2006/relationships/hyperlink" Target="https://www.usafa.edu/app/uploads/Space_and_Defense_2_3.pdf" TargetMode="External"/><Relationship Id="rId1" Type="http://schemas.openxmlformats.org/officeDocument/2006/relationships/customXml" Target="../customXml/item1.xml"/><Relationship Id="rId6" Type="http://schemas.openxmlformats.org/officeDocument/2006/relationships/hyperlink" Target="https://www.milkenreview.org/articles/mining-in-space-is-coming" TargetMode="External"/><Relationship Id="rId11" Type="http://schemas.openxmlformats.org/officeDocument/2006/relationships/hyperlink" Target="https://www.wsj.com/articles/house-expected-to-pass-350-billion-bill-to-help-u-s-compete-globally-11643972401" TargetMode="External"/><Relationship Id="rId24" Type="http://schemas.openxmlformats.org/officeDocument/2006/relationships/hyperlink" Target="https://institute.global/policy/should-tech-make-us-optimistic-about-climate-change" TargetMode="External"/><Relationship Id="rId5" Type="http://schemas.openxmlformats.org/officeDocument/2006/relationships/webSettings" Target="webSettings.xml"/><Relationship Id="rId15" Type="http://schemas.openxmlformats.org/officeDocument/2006/relationships/hyperlink" Target="https://www.wsj.com/market-data/quotes/INTC" TargetMode="External"/><Relationship Id="rId23" Type="http://schemas.openxmlformats.org/officeDocument/2006/relationships/hyperlink" Target="https://reason.com/2018/03/12/climate-change-problems-will-be-solved-t" TargetMode="External"/><Relationship Id="rId10" Type="http://schemas.openxmlformats.org/officeDocument/2006/relationships/hyperlink" Target="https://theconversation.com/all-of-humanity-should-share-in-the-space-mining-boom-57740" TargetMode="External"/><Relationship Id="rId19" Type="http://schemas.openxmlformats.org/officeDocument/2006/relationships/hyperlink" Target="https://www.nationalreview.com/2019/05/emp-executive-order-trump-administration-takes-threat-seriously/" TargetMode="External"/><Relationship Id="rId4" Type="http://schemas.openxmlformats.org/officeDocument/2006/relationships/settings" Target="settings.xml"/><Relationship Id="rId9" Type="http://schemas.openxmlformats.org/officeDocument/2006/relationships/hyperlink" Target="https://espi.or.at/publications/voices-from-the-space-community/category/3-voices-from-the-space-community" TargetMode="External"/><Relationship Id="rId14" Type="http://schemas.openxmlformats.org/officeDocument/2006/relationships/hyperlink" Target="https://www.wsj.com/articles/why-fewer-chips-say-made-in-the-u-s-a-11604411810?mod=article_inline" TargetMode="External"/><Relationship Id="rId22" Type="http://schemas.openxmlformats.org/officeDocument/2006/relationships/hyperlink" Target="https://www.emerald.com/insight/content/doi/10.1108/REPS-10-2018-010/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68</TotalTime>
  <Pages>1</Pages>
  <Words>23830</Words>
  <Characters>135833</Characters>
  <Application>Microsoft Office Word</Application>
  <DocSecurity>0</DocSecurity>
  <Lines>1131</Lines>
  <Paragraphs>318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53</cp:revision>
  <dcterms:created xsi:type="dcterms:W3CDTF">2022-02-12T22:58:00Z</dcterms:created>
  <dcterms:modified xsi:type="dcterms:W3CDTF">2022-02-13T01:05:00Z</dcterms:modified>
</cp:coreProperties>
</file>