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57D11" w14:textId="2061184B" w:rsidR="00422D49" w:rsidRPr="00C346D0" w:rsidRDefault="00422D49" w:rsidP="00422D49">
      <w:pPr>
        <w:pStyle w:val="Heading1"/>
        <w:rPr>
          <w:rFonts w:cs="Calibri"/>
        </w:rPr>
      </w:pPr>
      <w:r w:rsidRPr="00C346D0">
        <w:rPr>
          <w:rFonts w:cs="Calibri"/>
        </w:rPr>
        <w:t>1NC</w:t>
      </w:r>
    </w:p>
    <w:p w14:paraId="26BBDF93" w14:textId="77777777" w:rsidR="00422D49" w:rsidRPr="00C346D0" w:rsidRDefault="00422D49" w:rsidP="00422D49">
      <w:pPr>
        <w:pStyle w:val="Heading2"/>
        <w:rPr>
          <w:rFonts w:cs="Calibri"/>
        </w:rPr>
      </w:pPr>
      <w:r w:rsidRPr="00C346D0">
        <w:rPr>
          <w:rFonts w:cs="Calibri"/>
        </w:rPr>
        <w:t>1</w:t>
      </w:r>
    </w:p>
    <w:p w14:paraId="107CE18C" w14:textId="77777777" w:rsidR="00422D49" w:rsidRPr="007E3C85" w:rsidRDefault="00422D49" w:rsidP="00422D49">
      <w:pPr>
        <w:pStyle w:val="Heading4"/>
        <w:rPr>
          <w:rFonts w:cs="Calibri"/>
          <w:strike/>
        </w:rPr>
      </w:pPr>
      <w:r w:rsidRPr="00C346D0">
        <w:rPr>
          <w:rFonts w:cs="Calibri"/>
        </w:rPr>
        <w:t xml:space="preserve">Interpretation: the affirmative must </w:t>
      </w:r>
      <w:r>
        <w:rPr>
          <w:rFonts w:cs="Calibri"/>
        </w:rPr>
        <w:t xml:space="preserve">ONLY </w:t>
      </w:r>
      <w:r w:rsidRPr="00C346D0">
        <w:rPr>
          <w:rFonts w:cs="Calibri"/>
        </w:rPr>
        <w:t>defend</w:t>
      </w:r>
      <w:r>
        <w:rPr>
          <w:rFonts w:cs="Calibri"/>
        </w:rPr>
        <w:t xml:space="preserve"> that</w:t>
      </w:r>
      <w:r w:rsidRPr="00C346D0">
        <w:rPr>
          <w:rFonts w:cs="Calibri"/>
        </w:rPr>
        <w:t xml:space="preserve"> the appropriation of outer space by private entities is unjust</w:t>
      </w:r>
    </w:p>
    <w:p w14:paraId="21E574DA" w14:textId="77777777" w:rsidR="00422D49" w:rsidRDefault="00422D49" w:rsidP="00422D49">
      <w:pPr>
        <w:pStyle w:val="Heading4"/>
        <w:rPr>
          <w:rFonts w:cs="Calibri"/>
        </w:rPr>
      </w:pPr>
      <w:r>
        <w:rPr>
          <w:rFonts w:cs="Calibri"/>
        </w:rPr>
        <w:t>V</w:t>
      </w:r>
      <w:r w:rsidRPr="00C346D0">
        <w:rPr>
          <w:rFonts w:cs="Calibri"/>
        </w:rPr>
        <w:t>iolation –</w:t>
      </w:r>
    </w:p>
    <w:p w14:paraId="7AC0A37D" w14:textId="77777777" w:rsidR="00422D49" w:rsidRPr="00C346D0" w:rsidRDefault="00422D49" w:rsidP="00422D49">
      <w:pPr>
        <w:pStyle w:val="Heading4"/>
        <w:rPr>
          <w:rFonts w:cs="Calibri"/>
        </w:rPr>
      </w:pPr>
      <w:r>
        <w:rPr>
          <w:rFonts w:cs="Calibri"/>
        </w:rPr>
        <w:t>The</w:t>
      </w:r>
      <w:r w:rsidRPr="00C346D0">
        <w:rPr>
          <w:rFonts w:cs="Calibri"/>
        </w:rPr>
        <w:t xml:space="preserve">y defend the Moon treaty which is Extra Topical: </w:t>
      </w:r>
    </w:p>
    <w:p w14:paraId="4B4CD983" w14:textId="77777777" w:rsidR="00422D49" w:rsidRPr="00C346D0" w:rsidRDefault="00422D49" w:rsidP="00422D49">
      <w:r w:rsidRPr="00C346D0">
        <w:rPr>
          <w:rStyle w:val="Style13ptBold"/>
        </w:rPr>
        <w:t>NTI No Date</w:t>
      </w:r>
      <w:r w:rsidRPr="00C346D0">
        <w:t xml:space="preserve">, [“Moon Agreement”, </w:t>
      </w:r>
      <w:hyperlink r:id="rId6" w:history="1">
        <w:r w:rsidRPr="00C346D0">
          <w:rPr>
            <w:rStyle w:val="Hyperlink"/>
          </w:rPr>
          <w:t>https://www.nti.org/education-center/treaties-and-regimes/agreement-governing-activities-states-moon-and-other-celestial-bodies-moon-agreement/</w:t>
        </w:r>
      </w:hyperlink>
      <w:r w:rsidRPr="00C346D0">
        <w:t xml:space="preserve">] </w:t>
      </w:r>
      <w:proofErr w:type="spellStart"/>
      <w:r w:rsidRPr="00C346D0">
        <w:t>brett</w:t>
      </w:r>
      <w:proofErr w:type="spellEnd"/>
    </w:p>
    <w:p w14:paraId="5E414E08" w14:textId="77777777" w:rsidR="00422D49" w:rsidRPr="007B3F52" w:rsidRDefault="00422D49" w:rsidP="00422D49">
      <w:pPr>
        <w:rPr>
          <w:sz w:val="16"/>
        </w:rPr>
      </w:pPr>
      <w:r w:rsidRPr="00C346D0">
        <w:rPr>
          <w:rStyle w:val="Emphasis"/>
          <w:highlight w:val="green"/>
        </w:rPr>
        <w:t>The Moon Agreement</w:t>
      </w:r>
      <w:r w:rsidRPr="00C346D0">
        <w:rPr>
          <w:sz w:val="16"/>
        </w:rPr>
        <w:t xml:space="preserve"> supplements the Outer Space Treaty and </w:t>
      </w:r>
      <w:r w:rsidRPr="00C346D0">
        <w:rPr>
          <w:rStyle w:val="Emphasis"/>
          <w:highlight w:val="green"/>
        </w:rPr>
        <w:t>confirmed the demilitarization of the Moon</w:t>
      </w:r>
      <w:r w:rsidRPr="00C346D0">
        <w:rPr>
          <w:sz w:val="16"/>
        </w:rPr>
        <w:t xml:space="preserve"> </w:t>
      </w:r>
      <w:r w:rsidRPr="00C346D0">
        <w:rPr>
          <w:rStyle w:val="Emphasis"/>
          <w:highlight w:val="green"/>
        </w:rPr>
        <w:t>and other celestial bodies</w:t>
      </w:r>
      <w:r w:rsidRPr="00C346D0">
        <w:rPr>
          <w:sz w:val="16"/>
        </w:rPr>
        <w:t xml:space="preserve"> as provided for in that treaty. The Agreement also </w:t>
      </w:r>
      <w:r w:rsidRPr="00C346D0">
        <w:rPr>
          <w:rStyle w:val="Emphasis"/>
          <w:highlight w:val="green"/>
        </w:rPr>
        <w:t>prohibits the use or threat of use of force</w:t>
      </w:r>
      <w:r w:rsidRPr="00C346D0">
        <w:rPr>
          <w:sz w:val="16"/>
        </w:rPr>
        <w:t xml:space="preserve">, or any other hostile action or threat of hostile action on the Moon, which is reserved exclusively for peaceful activities. It prohibits the use of the Moon </w:t>
      </w:r>
      <w:proofErr w:type="gramStart"/>
      <w:r w:rsidRPr="00C346D0">
        <w:rPr>
          <w:sz w:val="16"/>
        </w:rPr>
        <w:t>in order to</w:t>
      </w:r>
      <w:proofErr w:type="gramEnd"/>
      <w:r w:rsidRPr="00C346D0">
        <w:rPr>
          <w:sz w:val="16"/>
        </w:rPr>
        <w:t xml:space="preserve"> commit any hostile act or to engage in any such threat in relation to the Earth, the Moon, spacecraft, the personnel of spacecraft, or man-made space objects. </w:t>
      </w:r>
      <w:r w:rsidRPr="00C346D0">
        <w:rPr>
          <w:rStyle w:val="Emphasis"/>
          <w:highlight w:val="green"/>
        </w:rPr>
        <w:t>States Parties shall not place</w:t>
      </w:r>
      <w:r w:rsidRPr="00C346D0">
        <w:rPr>
          <w:sz w:val="16"/>
        </w:rPr>
        <w:t xml:space="preserve"> in orbit around or other trajectory to or around the Moon objects carrying </w:t>
      </w:r>
      <w:r w:rsidRPr="00C346D0">
        <w:rPr>
          <w:rStyle w:val="Emphasis"/>
          <w:highlight w:val="green"/>
        </w:rPr>
        <w:t>nuclear weapons</w:t>
      </w:r>
      <w:r w:rsidRPr="00C346D0">
        <w:rPr>
          <w:sz w:val="16"/>
        </w:rPr>
        <w:t xml:space="preserve"> or any other kinds of weapons of mass destruction or place or use such weapons on or </w:t>
      </w:r>
      <w:r w:rsidRPr="00C346D0">
        <w:rPr>
          <w:rStyle w:val="Emphasis"/>
          <w:highlight w:val="green"/>
        </w:rPr>
        <w:t>in the Moon</w:t>
      </w:r>
      <w:r w:rsidRPr="00C346D0">
        <w:rPr>
          <w:sz w:val="16"/>
        </w:rPr>
        <w:t xml:space="preserve">. The agreement </w:t>
      </w:r>
      <w:r w:rsidRPr="00C346D0">
        <w:rPr>
          <w:rStyle w:val="Emphasis"/>
          <w:highlight w:val="green"/>
        </w:rPr>
        <w:t>forbids</w:t>
      </w:r>
      <w:r w:rsidRPr="00C346D0">
        <w:rPr>
          <w:sz w:val="16"/>
        </w:rPr>
        <w:t xml:space="preserve"> the establishment of </w:t>
      </w:r>
      <w:r w:rsidRPr="00C346D0">
        <w:rPr>
          <w:rStyle w:val="Emphasis"/>
          <w:highlight w:val="green"/>
        </w:rPr>
        <w:t>military bases</w:t>
      </w:r>
      <w:r w:rsidRPr="00C346D0">
        <w:rPr>
          <w:sz w:val="16"/>
        </w:rPr>
        <w:t xml:space="preserve">, </w:t>
      </w:r>
      <w:proofErr w:type="gramStart"/>
      <w:r w:rsidRPr="00C346D0">
        <w:rPr>
          <w:sz w:val="16"/>
        </w:rPr>
        <w:t>installations</w:t>
      </w:r>
      <w:proofErr w:type="gramEnd"/>
      <w:r w:rsidRPr="00C346D0">
        <w:rPr>
          <w:sz w:val="16"/>
        </w:rPr>
        <w:t xml:space="preserve"> and fortifications on the Moon and, the testing of any type of weapons, and the conduct of military maneuvers on the Moon. But the use of military personnel for scientific research or for any other peaceful purposes is not prohibited. The use of any equipment or facility necessary for peaceful exploration and use of the Moon is not prohibited. States Parties are committed to inform the UN Secretary-General as well as the public and the international scientific community, to the greatest extent feasible and practicable, of their activities concerned with the exploration and use of the Moon. Information on the time, purposes, locations, orbital parameters, and duration is to be given in respect of each mission to the Moon as soon as possible after launching, while information on the results of each mission, including scientific results, shall be furnished upon completion of the mission. In the case of a mission lasting more than 60 days, information on conduct of the mission, including any scientific results, is to be given periodically, at 30-day intervals. For missions lasting more than six months, only significant additions to such information need be reported thereafter. As reflected in the provisions of this Agreement the Moon and its natural resources are the common heritage of mankind. The Moon is not subject to national appropriation by any claim of sovereignty, by means of use or occupation, or by any other means. Neither the surface nor the subsurface of the Moon, nor any part thereof or its natural resources, can become the property of any State, international intergovernmental or non-governmental organization, national </w:t>
      </w:r>
      <w:proofErr w:type="gramStart"/>
      <w:r w:rsidRPr="00C346D0">
        <w:rPr>
          <w:sz w:val="16"/>
        </w:rPr>
        <w:t>organization</w:t>
      </w:r>
      <w:proofErr w:type="gramEnd"/>
      <w:r w:rsidRPr="00C346D0">
        <w:rPr>
          <w:sz w:val="16"/>
        </w:rPr>
        <w:t xml:space="preserve"> or non-governmental entity, or of any natural person. The placement of personnel, space vehicles, equipment, facilities, </w:t>
      </w:r>
      <w:proofErr w:type="gramStart"/>
      <w:r w:rsidRPr="00C346D0">
        <w:rPr>
          <w:sz w:val="16"/>
        </w:rPr>
        <w:t>stations</w:t>
      </w:r>
      <w:proofErr w:type="gramEnd"/>
      <w:r w:rsidRPr="00C346D0">
        <w:rPr>
          <w:sz w:val="16"/>
        </w:rPr>
        <w:t xml:space="preserve"> and installations on or below the surface of the Moon, including structures connected with its surface or subsurface, shall not create a right of ownership over the surface or the subsurface of the Moon or any areas thereof.</w:t>
      </w:r>
    </w:p>
    <w:p w14:paraId="0A5B61C6" w14:textId="77777777" w:rsidR="00422D49" w:rsidRPr="00C346D0" w:rsidRDefault="00422D49" w:rsidP="00422D49"/>
    <w:p w14:paraId="6EC2ACBD" w14:textId="113B47EF" w:rsidR="00422D49" w:rsidRDefault="00422D49" w:rsidP="00422D49">
      <w:pPr>
        <w:pStyle w:val="Heading4"/>
        <w:rPr>
          <w:rFonts w:cs="Calibri"/>
        </w:rPr>
      </w:pPr>
      <w:r w:rsidRPr="00C346D0">
        <w:rPr>
          <w:rFonts w:cs="Calibri"/>
        </w:rPr>
        <w:t xml:space="preserve">Vote neg </w:t>
      </w:r>
      <w:r w:rsidR="00BD661F">
        <w:rPr>
          <w:rFonts w:cs="Calibri"/>
        </w:rPr>
        <w:t>for l</w:t>
      </w:r>
      <w:r w:rsidRPr="00C346D0">
        <w:rPr>
          <w:rFonts w:cs="Calibri"/>
        </w:rPr>
        <w:t xml:space="preserve">imits -- they justify tons of advantages </w:t>
      </w:r>
      <w:proofErr w:type="spellStart"/>
      <w:r w:rsidRPr="00C346D0">
        <w:rPr>
          <w:rFonts w:cs="Calibri"/>
        </w:rPr>
        <w:t>abt</w:t>
      </w:r>
      <w:proofErr w:type="spellEnd"/>
      <w:r w:rsidRPr="00C346D0">
        <w:rPr>
          <w:rFonts w:cs="Calibri"/>
        </w:rPr>
        <w:t xml:space="preserve"> moon militarization, space war, as well as banning stuff like Trumps space force which plans to build a moon military base. That destroys prep </w:t>
      </w:r>
      <w:proofErr w:type="spellStart"/>
      <w:r w:rsidRPr="00C346D0">
        <w:rPr>
          <w:rFonts w:cs="Calibri"/>
        </w:rPr>
        <w:t>bc</w:t>
      </w:r>
      <w:proofErr w:type="spellEnd"/>
      <w:r w:rsidRPr="00C346D0">
        <w:rPr>
          <w:rFonts w:cs="Calibri"/>
        </w:rPr>
        <w:t xml:space="preserve"> they justify new advantages we didn’t prep for, making neg prep burden too high.</w:t>
      </w:r>
    </w:p>
    <w:p w14:paraId="3D69B743" w14:textId="77777777" w:rsidR="00422D49" w:rsidRPr="00C346D0" w:rsidRDefault="00422D49" w:rsidP="00422D49"/>
    <w:p w14:paraId="1BA84EB2" w14:textId="77777777" w:rsidR="00422D49" w:rsidRPr="00C346D0" w:rsidRDefault="00422D49" w:rsidP="00422D49">
      <w:pPr>
        <w:pStyle w:val="Heading4"/>
        <w:rPr>
          <w:rFonts w:cs="Calibri"/>
        </w:rPr>
      </w:pPr>
      <w:r w:rsidRPr="00C346D0">
        <w:rPr>
          <w:rFonts w:cs="Calibri"/>
        </w:rPr>
        <w:t xml:space="preserve">CI </w:t>
      </w:r>
      <w:proofErr w:type="spellStart"/>
      <w:r w:rsidRPr="00C346D0">
        <w:rPr>
          <w:rFonts w:cs="Calibri"/>
        </w:rPr>
        <w:t>bc</w:t>
      </w:r>
      <w:proofErr w:type="spellEnd"/>
      <w:r w:rsidRPr="00C346D0">
        <w:rPr>
          <w:rFonts w:cs="Calibri"/>
        </w:rPr>
        <w:t xml:space="preserve"> reasonability is arbitrary and invites judge intervention</w:t>
      </w:r>
    </w:p>
    <w:p w14:paraId="22DFD5D6" w14:textId="77777777" w:rsidR="00422D49" w:rsidRPr="00C346D0" w:rsidRDefault="00422D49" w:rsidP="00422D49">
      <w:pPr>
        <w:pStyle w:val="Heading4"/>
        <w:rPr>
          <w:rFonts w:cs="Calibri"/>
        </w:rPr>
      </w:pPr>
      <w:r w:rsidRPr="00C346D0">
        <w:rPr>
          <w:rFonts w:cs="Calibri"/>
        </w:rPr>
        <w:t>DTD to deter future abuse</w:t>
      </w:r>
    </w:p>
    <w:p w14:paraId="001B3E0D" w14:textId="77777777" w:rsidR="00422D49" w:rsidRPr="00C346D0" w:rsidRDefault="00422D49" w:rsidP="00422D49">
      <w:pPr>
        <w:pStyle w:val="Heading4"/>
        <w:rPr>
          <w:rFonts w:cs="Calibri"/>
        </w:rPr>
      </w:pPr>
      <w:r w:rsidRPr="00C346D0">
        <w:rPr>
          <w:rFonts w:cs="Calibri"/>
        </w:rPr>
        <w:t>No RVIs: 1] illogical, you shouldn’t win for being topical, 2] good theory debaters will read abusive positions to bait theory and dump on an RVI, 3] trades off with substance since we can’t kick out of T</w:t>
      </w:r>
    </w:p>
    <w:p w14:paraId="30281AE4" w14:textId="77777777" w:rsidR="00422D49" w:rsidRPr="00C346D0" w:rsidRDefault="00422D49" w:rsidP="00422D49">
      <w:pPr>
        <w:pStyle w:val="Heading4"/>
        <w:rPr>
          <w:rFonts w:cs="Calibri"/>
        </w:rPr>
      </w:pPr>
      <w:r w:rsidRPr="00C346D0">
        <w:rPr>
          <w:rFonts w:cs="Calibri"/>
        </w:rPr>
        <w:t>Neg theory first because AFF abuse made it impossible to engage so any neg abuse was to get back in the game.</w:t>
      </w:r>
    </w:p>
    <w:p w14:paraId="7AF04AE2" w14:textId="0EF082E0" w:rsidR="00422D49" w:rsidRPr="007B3F52" w:rsidRDefault="00FF7070" w:rsidP="00422D49">
      <w:pPr>
        <w:pStyle w:val="Heading2"/>
      </w:pPr>
      <w:r>
        <w:t>2</w:t>
      </w:r>
    </w:p>
    <w:p w14:paraId="6F75B74F" w14:textId="77777777" w:rsidR="00422D49" w:rsidRPr="00814A76" w:rsidRDefault="00422D49" w:rsidP="00422D49">
      <w:pPr>
        <w:pStyle w:val="Heading4"/>
        <w:rPr>
          <w:rFonts w:asciiTheme="minorHAnsi" w:hAnsiTheme="minorHAnsi" w:cstheme="minorHAnsi"/>
        </w:rPr>
      </w:pPr>
      <w:r>
        <w:rPr>
          <w:rFonts w:cs="Calibri"/>
        </w:rPr>
        <w:t xml:space="preserve">1AC Williams and </w:t>
      </w:r>
      <w:proofErr w:type="spellStart"/>
      <w:r>
        <w:rPr>
          <w:rFonts w:cs="Calibri"/>
        </w:rPr>
        <w:t>Tosar</w:t>
      </w:r>
      <w:proofErr w:type="spellEnd"/>
      <w:r>
        <w:rPr>
          <w:rFonts w:cs="Calibri"/>
        </w:rPr>
        <w:t xml:space="preserve"> is uniqueness for us – </w:t>
      </w:r>
      <w:r w:rsidRPr="00814A76">
        <w:rPr>
          <w:rFonts w:asciiTheme="minorHAnsi" w:hAnsiTheme="minorHAnsi" w:cstheme="minorHAnsi"/>
        </w:rPr>
        <w:t>Asteroid mining is coming now but they ban it---</w:t>
      </w:r>
    </w:p>
    <w:p w14:paraId="1206519B"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Asteroid mining’s key to space col---extinction  </w:t>
      </w:r>
    </w:p>
    <w:p w14:paraId="17755D2F" w14:textId="77777777" w:rsidR="00422D49" w:rsidRPr="00814A76" w:rsidRDefault="00422D49" w:rsidP="00422D49">
      <w:pPr>
        <w:rPr>
          <w:rFonts w:asciiTheme="minorHAnsi" w:hAnsiTheme="minorHAnsi" w:cstheme="minorHAnsi"/>
        </w:rPr>
      </w:pPr>
      <w:proofErr w:type="spellStart"/>
      <w:r w:rsidRPr="00814A76">
        <w:rPr>
          <w:rStyle w:val="Style13ptBold"/>
          <w:rFonts w:asciiTheme="minorHAnsi" w:hAnsiTheme="minorHAnsi" w:cstheme="minorHAnsi"/>
        </w:rPr>
        <w:t>Feinman</w:t>
      </w:r>
      <w:proofErr w:type="spellEnd"/>
      <w:r w:rsidRPr="00814A76">
        <w:rPr>
          <w:rStyle w:val="Style13ptBold"/>
          <w:rFonts w:asciiTheme="minorHAnsi" w:hAnsiTheme="minorHAnsi" w:cstheme="minorHAnsi"/>
        </w:rPr>
        <w:t xml:space="preserve"> ‘14</w:t>
      </w:r>
      <w:r w:rsidRPr="00814A76">
        <w:rPr>
          <w:rFonts w:asciiTheme="minorHAnsi" w:hAnsiTheme="minorHAnsi" w:cstheme="minorHAnsi"/>
        </w:rPr>
        <w:t xml:space="preserve"> [Matthew; Juris Doctor Candidate, Class of 2015, at the University of Pittsburgh School of Law. Spring 2014. 14 Pitt. J. Tech. L. &amp; </w:t>
      </w:r>
      <w:proofErr w:type="spellStart"/>
      <w:r w:rsidRPr="00814A76">
        <w:rPr>
          <w:rFonts w:asciiTheme="minorHAnsi" w:hAnsiTheme="minorHAnsi" w:cstheme="minorHAnsi"/>
        </w:rPr>
        <w:t>Pol'y</w:t>
      </w:r>
      <w:proofErr w:type="spellEnd"/>
      <w:r w:rsidRPr="00814A76">
        <w:rPr>
          <w:rFonts w:asciiTheme="minorHAnsi" w:hAnsiTheme="minorHAnsi" w:cstheme="minorHAnsi"/>
        </w:rPr>
        <w:t xml:space="preserve"> no. 2 202 (2013-2014), “Mining the Final Frontier: Keeping Earth's Asteroid Mining Ventures from Becoming the Next Gold Rush” pp. 208-210 DOI: 10.5195/tlp.2014.140] </w:t>
      </w:r>
      <w:proofErr w:type="spellStart"/>
      <w:r w:rsidRPr="00814A76">
        <w:rPr>
          <w:rFonts w:asciiTheme="minorHAnsi" w:hAnsiTheme="minorHAnsi" w:cstheme="minorHAnsi"/>
        </w:rPr>
        <w:t>brett</w:t>
      </w:r>
      <w:proofErr w:type="spellEnd"/>
    </w:p>
    <w:p w14:paraId="0C849E8E"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C. </w:t>
      </w:r>
      <w:r w:rsidRPr="00814A76">
        <w:rPr>
          <w:rStyle w:val="Emphasis"/>
          <w:rFonts w:asciiTheme="minorHAnsi" w:hAnsiTheme="minorHAnsi" w:cstheme="minorHAnsi"/>
        </w:rPr>
        <w:t>Asteroid Resources</w:t>
      </w:r>
      <w:r w:rsidRPr="00814A76">
        <w:rPr>
          <w:rStyle w:val="StyleUnderline"/>
          <w:rFonts w:asciiTheme="minorHAnsi" w:hAnsiTheme="minorHAnsi" w:cstheme="minorHAnsi"/>
        </w:rPr>
        <w:t xml:space="preserve"> Can Be Used to Propel Us into the </w:t>
      </w:r>
      <w:r w:rsidRPr="00814A76">
        <w:rPr>
          <w:rStyle w:val="Emphasis"/>
          <w:rFonts w:asciiTheme="minorHAnsi" w:hAnsiTheme="minorHAnsi" w:cstheme="minorHAnsi"/>
        </w:rPr>
        <w:t>Future</w:t>
      </w:r>
    </w:p>
    <w:p w14:paraId="56C37631"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w:t>
      </w:r>
      <w:r w:rsidRPr="00814A76">
        <w:rPr>
          <w:rStyle w:val="Emphasis"/>
          <w:rFonts w:asciiTheme="minorHAnsi" w:hAnsiTheme="minorHAnsi" w:cstheme="minorHAnsi"/>
          <w:highlight w:val="green"/>
        </w:rPr>
        <w:t>Humans must colonize planets</w:t>
      </w:r>
      <w:r w:rsidRPr="00814A76">
        <w:rPr>
          <w:rStyle w:val="StyleUnderline"/>
          <w:rFonts w:asciiTheme="minorHAnsi" w:hAnsiTheme="minorHAnsi" w:cstheme="minorHAnsi"/>
        </w:rPr>
        <w:t xml:space="preserve"> in other solar systems ... </w:t>
      </w:r>
      <w:r w:rsidRPr="00814A76">
        <w:rPr>
          <w:rStyle w:val="Emphasis"/>
          <w:rFonts w:asciiTheme="minorHAnsi" w:hAnsiTheme="minorHAnsi" w:cstheme="minorHAnsi"/>
          <w:highlight w:val="green"/>
        </w:rPr>
        <w:t>or face extinction</w:t>
      </w:r>
      <w:r w:rsidRPr="00814A76">
        <w:rPr>
          <w:rFonts w:asciiTheme="minorHAnsi" w:hAnsiTheme="minorHAnsi" w:cstheme="minorHAnsi"/>
          <w:sz w:val="16"/>
        </w:rPr>
        <w:t>."49 -Stephen Hawking</w:t>
      </w:r>
    </w:p>
    <w:p w14:paraId="239A1004"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Earth</w:t>
      </w:r>
      <w:r w:rsidRPr="00814A76">
        <w:rPr>
          <w:rStyle w:val="StyleUnderline"/>
          <w:rFonts w:asciiTheme="minorHAnsi" w:hAnsiTheme="minorHAnsi" w:cstheme="minorHAnsi"/>
        </w:rPr>
        <w:t xml:space="preserve"> is plagued with </w:t>
      </w:r>
      <w:r w:rsidRPr="00814A76">
        <w:rPr>
          <w:rStyle w:val="Emphasis"/>
          <w:rFonts w:asciiTheme="minorHAnsi" w:hAnsiTheme="minorHAnsi" w:cstheme="minorHAnsi"/>
          <w:highlight w:val="green"/>
        </w:rPr>
        <w:t>famine</w:t>
      </w:r>
      <w:r w:rsidRPr="00814A76">
        <w:rPr>
          <w:rFonts w:asciiTheme="minorHAnsi" w:hAnsiTheme="minorHAnsi" w:cstheme="minorHAnsi"/>
          <w:sz w:val="16"/>
        </w:rPr>
        <w:t xml:space="preserve">, 0 </w:t>
      </w:r>
      <w:r w:rsidRPr="00814A76">
        <w:rPr>
          <w:rStyle w:val="Emphasis"/>
          <w:rFonts w:asciiTheme="minorHAnsi" w:hAnsiTheme="minorHAnsi" w:cstheme="minorHAnsi"/>
          <w:highlight w:val="green"/>
        </w:rPr>
        <w:t>war</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disease</w:t>
      </w:r>
      <w:r w:rsidRPr="00814A76">
        <w:rPr>
          <w:rFonts w:asciiTheme="minorHAnsi" w:hAnsiTheme="minorHAnsi" w:cstheme="minorHAnsi"/>
          <w:sz w:val="16"/>
        </w:rPr>
        <w:t xml:space="preserve">,52 </w:t>
      </w:r>
      <w:r w:rsidRPr="00814A76">
        <w:rPr>
          <w:rStyle w:val="StyleUnderline"/>
          <w:rFonts w:asciiTheme="minorHAnsi" w:hAnsiTheme="minorHAnsi" w:cstheme="minorHAnsi"/>
        </w:rPr>
        <w:t xml:space="preserve">the fear of </w:t>
      </w:r>
      <w:r w:rsidRPr="00814A76">
        <w:rPr>
          <w:rStyle w:val="Emphasis"/>
          <w:rFonts w:asciiTheme="minorHAnsi" w:hAnsiTheme="minorHAnsi" w:cstheme="minorHAnsi"/>
          <w:highlight w:val="green"/>
        </w:rPr>
        <w:t>nuclear annihilation</w:t>
      </w:r>
      <w:r w:rsidRPr="00814A76">
        <w:rPr>
          <w:rFonts w:asciiTheme="minorHAnsi" w:hAnsiTheme="minorHAnsi" w:cstheme="minorHAnsi"/>
          <w:sz w:val="16"/>
        </w:rPr>
        <w:t xml:space="preserve">,53 and those are only some of the "local" threats we face. Other </w:t>
      </w:r>
      <w:proofErr w:type="spellStart"/>
      <w:r w:rsidRPr="00814A76">
        <w:rPr>
          <w:rFonts w:asciiTheme="minorHAnsi" w:hAnsiTheme="minorHAnsi" w:cstheme="minorHAnsi"/>
          <w:sz w:val="16"/>
        </w:rPr>
        <w:t>thresats</w:t>
      </w:r>
      <w:proofErr w:type="spellEnd"/>
      <w:r w:rsidRPr="00814A76">
        <w:rPr>
          <w:rFonts w:asciiTheme="minorHAnsi" w:hAnsiTheme="minorHAnsi" w:cstheme="minorHAnsi"/>
          <w:sz w:val="16"/>
        </w:rPr>
        <w:t xml:space="preserve"> </w:t>
      </w:r>
      <w:proofErr w:type="gramStart"/>
      <w:r w:rsidRPr="00814A76">
        <w:rPr>
          <w:rFonts w:asciiTheme="minorHAnsi" w:hAnsiTheme="minorHAnsi" w:cstheme="minorHAnsi"/>
          <w:sz w:val="16"/>
        </w:rPr>
        <w:t>include,</w:t>
      </w:r>
      <w:proofErr w:type="gramEnd"/>
      <w:r w:rsidRPr="00814A76">
        <w:rPr>
          <w:rFonts w:asciiTheme="minorHAnsi" w:hAnsiTheme="minorHAnsi" w:cstheme="minorHAnsi"/>
          <w:sz w:val="16"/>
        </w:rPr>
        <w:t xml:space="preserve"> tiny </w:t>
      </w:r>
      <w:r w:rsidRPr="00814A76">
        <w:rPr>
          <w:rStyle w:val="Emphasis"/>
          <w:rFonts w:asciiTheme="minorHAnsi" w:hAnsiTheme="minorHAnsi" w:cstheme="minorHAnsi"/>
          <w:highlight w:val="green"/>
        </w:rPr>
        <w:t>meteorites</w:t>
      </w:r>
      <w:r w:rsidRPr="00814A76">
        <w:rPr>
          <w:rFonts w:asciiTheme="minorHAnsi" w:hAnsiTheme="minorHAnsi" w:cstheme="minorHAnsi"/>
          <w:sz w:val="16"/>
        </w:rPr>
        <w:t xml:space="preserve"> that are consistently pelting the atmosphere every day. Almost </w:t>
      </w:r>
      <w:proofErr w:type="gramStart"/>
      <w:r w:rsidRPr="00814A76">
        <w:rPr>
          <w:rFonts w:asciiTheme="minorHAnsi" w:hAnsiTheme="minorHAnsi" w:cstheme="minorHAnsi"/>
          <w:sz w:val="16"/>
        </w:rPr>
        <w:t>all of</w:t>
      </w:r>
      <w:proofErr w:type="gramEnd"/>
      <w:r w:rsidRPr="00814A76">
        <w:rPr>
          <w:rFonts w:asciiTheme="minorHAnsi" w:hAnsiTheme="minorHAnsi" w:cstheme="minorHAnsi"/>
          <w:sz w:val="16"/>
        </w:rPr>
        <w:t xml:space="preserve"> these meteorites bum up in the atmosphere, but there are occurrences of meteorites reaching the Earth's surface. For example, on February 15, 2013, over Chelyabinsk, Russia, one meteorite passed through the atmosphere and did not bum up.55 Luckily, the meteor exploded before hitting the ground. 56 It is estimated that the meteor had the strength of at least 500 kilotons,57 </w:t>
      </w:r>
      <w:r w:rsidRPr="00814A76">
        <w:rPr>
          <w:rStyle w:val="StyleUnderline"/>
          <w:rFonts w:asciiTheme="minorHAnsi" w:hAnsiTheme="minorHAnsi" w:cstheme="minorHAnsi"/>
          <w:highlight w:val="green"/>
        </w:rPr>
        <w:t>25 times stronger than the atomic bomb</w:t>
      </w:r>
      <w:r w:rsidRPr="00814A76">
        <w:rPr>
          <w:rFonts w:asciiTheme="minorHAnsi" w:hAnsiTheme="minorHAnsi" w:cstheme="minorHAnsi"/>
          <w:sz w:val="16"/>
        </w:rPr>
        <w:t xml:space="preserve"> dropped on Nagasaki, Japan, in 1945.</w:t>
      </w:r>
    </w:p>
    <w:p w14:paraId="6865379A"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These threats and dangers are very real, </w:t>
      </w:r>
      <w:r w:rsidRPr="00814A76">
        <w:rPr>
          <w:rStyle w:val="StyleUnderline"/>
          <w:rFonts w:asciiTheme="minorHAnsi" w:hAnsiTheme="minorHAnsi" w:cstheme="minorHAnsi"/>
        </w:rPr>
        <w:t xml:space="preserve">and </w:t>
      </w:r>
      <w:proofErr w:type="gramStart"/>
      <w:r w:rsidRPr="00814A76">
        <w:rPr>
          <w:rStyle w:val="StyleUnderline"/>
          <w:rFonts w:asciiTheme="minorHAnsi" w:hAnsiTheme="minorHAnsi" w:cstheme="minorHAnsi"/>
        </w:rPr>
        <w:t>the human race</w:t>
      </w:r>
      <w:proofErr w:type="gramEnd"/>
      <w:r w:rsidRPr="00814A76">
        <w:rPr>
          <w:rStyle w:val="StyleUnderline"/>
          <w:rFonts w:asciiTheme="minorHAnsi" w:hAnsiTheme="minorHAnsi" w:cstheme="minorHAnsi"/>
        </w:rPr>
        <w:t xml:space="preserve"> needs alternatives</w:t>
      </w:r>
      <w:r w:rsidRPr="00814A76">
        <w:rPr>
          <w:rFonts w:asciiTheme="minorHAnsi" w:hAnsiTheme="minorHAnsi" w:cstheme="minorHAnsi"/>
          <w:sz w:val="16"/>
        </w:rPr>
        <w:t xml:space="preserve">. Stephen Hawking has been quoted as saying that ". . . </w:t>
      </w:r>
      <w:r w:rsidRPr="00814A76">
        <w:rPr>
          <w:rStyle w:val="Emphasis"/>
          <w:rFonts w:asciiTheme="minorHAnsi" w:hAnsiTheme="minorHAnsi" w:cstheme="minorHAnsi"/>
        </w:rPr>
        <w:t>once we spread</w:t>
      </w:r>
      <w:r w:rsidRPr="00814A76">
        <w:rPr>
          <w:rStyle w:val="StyleUnderline"/>
          <w:rFonts w:asciiTheme="minorHAnsi" w:hAnsiTheme="minorHAnsi" w:cstheme="minorHAnsi"/>
        </w:rPr>
        <w:t xml:space="preserve"> out </w:t>
      </w:r>
      <w:r w:rsidRPr="00814A76">
        <w:rPr>
          <w:rStyle w:val="Emphasis"/>
          <w:rFonts w:asciiTheme="minorHAnsi" w:hAnsiTheme="minorHAnsi" w:cstheme="minorHAnsi"/>
        </w:rPr>
        <w:t xml:space="preserve">into </w:t>
      </w:r>
      <w:r w:rsidRPr="00814A76">
        <w:rPr>
          <w:rStyle w:val="Emphasis"/>
          <w:rFonts w:asciiTheme="minorHAnsi" w:hAnsiTheme="minorHAnsi" w:cstheme="minorHAnsi"/>
          <w:highlight w:val="green"/>
        </w:rPr>
        <w:t>space</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 xml:space="preserve">establish independent </w:t>
      </w:r>
      <w:r w:rsidRPr="00814A76">
        <w:rPr>
          <w:rStyle w:val="Emphasis"/>
          <w:rFonts w:asciiTheme="minorHAnsi" w:hAnsiTheme="minorHAnsi" w:cstheme="minorHAnsi"/>
          <w:highlight w:val="green"/>
        </w:rPr>
        <w:t>colonies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our future should be safe</w:t>
      </w:r>
      <w:r w:rsidRPr="00814A76">
        <w:rPr>
          <w:rFonts w:asciiTheme="minorHAnsi" w:hAnsiTheme="minorHAnsi" w:cstheme="minorHAnsi"/>
          <w:sz w:val="16"/>
        </w:rPr>
        <w:t xml:space="preserve">."59 To this end, there are </w:t>
      </w:r>
      <w:proofErr w:type="gramStart"/>
      <w:r w:rsidRPr="00814A76">
        <w:rPr>
          <w:rFonts w:asciiTheme="minorHAnsi" w:hAnsiTheme="minorHAnsi" w:cstheme="minorHAnsi"/>
          <w:sz w:val="16"/>
        </w:rPr>
        <w:t>a number of</w:t>
      </w:r>
      <w:proofErr w:type="gramEnd"/>
      <w:r w:rsidRPr="00814A76">
        <w:rPr>
          <w:rFonts w:asciiTheme="minorHAnsi" w:hAnsiTheme="minorHAnsi" w:cstheme="minorHAnsi"/>
          <w:sz w:val="16"/>
        </w:rPr>
        <w:t xml:space="preserve"> companies currently developing technology to live off world.</w:t>
      </w:r>
    </w:p>
    <w:p w14:paraId="0E12FA19"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 xml:space="preserve">The Eros Project's mission is to colonize a near-Earth asteroid.60 The Eros Project is the brainchild of Orbital Development, a company dedicated to the advancement of space travel.61 During this project, Orbital Development plans to create a city on one end, a tunnel leading to the other end, and a shipyard at the end of the tunnel. 2 The Lifeboat Foundation, a 501(c)(3),63 on the other hand, is a group devoted to defending Earth and protecting its people, while also developing means to leave this planet should the need arise.64 Lifeboat recognizes the inherent dangers of living on Earth,6 5 and is preparing to move the citizens of the world off the planet </w:t>
      </w:r>
      <w:proofErr w:type="gramStart"/>
      <w:r w:rsidRPr="00814A76">
        <w:rPr>
          <w:rFonts w:asciiTheme="minorHAnsi" w:hAnsiTheme="minorHAnsi" w:cstheme="minorHAnsi"/>
          <w:sz w:val="16"/>
          <w:szCs w:val="16"/>
        </w:rPr>
        <w:t>if and when</w:t>
      </w:r>
      <w:proofErr w:type="gramEnd"/>
      <w:r w:rsidRPr="00814A76">
        <w:rPr>
          <w:rFonts w:asciiTheme="minorHAnsi" w:hAnsiTheme="minorHAnsi" w:cstheme="minorHAnsi"/>
          <w:sz w:val="16"/>
          <w:szCs w:val="16"/>
        </w:rPr>
        <w:t xml:space="preserve"> the worst should happen.66</w:t>
      </w:r>
    </w:p>
    <w:p w14:paraId="09113AD2"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Each of these </w:t>
      </w:r>
      <w:r w:rsidRPr="00814A76">
        <w:rPr>
          <w:rStyle w:val="StyleUnderline"/>
          <w:rFonts w:asciiTheme="minorHAnsi" w:hAnsiTheme="minorHAnsi" w:cstheme="minorHAnsi"/>
        </w:rPr>
        <w:t>companies</w:t>
      </w:r>
      <w:r w:rsidRPr="00814A76">
        <w:rPr>
          <w:rFonts w:asciiTheme="minorHAnsi" w:hAnsiTheme="minorHAnsi" w:cstheme="minorHAnsi"/>
          <w:sz w:val="16"/>
        </w:rPr>
        <w:t xml:space="preserve"> has something in common-all </w:t>
      </w:r>
      <w:r w:rsidRPr="00814A76">
        <w:rPr>
          <w:rStyle w:val="StyleUnderline"/>
          <w:rFonts w:asciiTheme="minorHAnsi" w:hAnsiTheme="minorHAnsi" w:cstheme="minorHAnsi"/>
          <w:highlight w:val="green"/>
        </w:rPr>
        <w:t>need</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highlight w:val="green"/>
        </w:rPr>
        <w:t>means and materials</w:t>
      </w:r>
      <w:r w:rsidRPr="00814A76">
        <w:rPr>
          <w:rStyle w:val="StyleUnderline"/>
          <w:rFonts w:asciiTheme="minorHAnsi" w:hAnsiTheme="minorHAnsi" w:cstheme="minorHAnsi"/>
        </w:rPr>
        <w:t xml:space="preserve"> to make their missions a reality</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 xml:space="preserve">It is </w:t>
      </w:r>
      <w:r w:rsidRPr="00814A76">
        <w:rPr>
          <w:rStyle w:val="Emphasis"/>
          <w:rFonts w:asciiTheme="minorHAnsi" w:hAnsiTheme="minorHAnsi" w:cstheme="minorHAnsi"/>
          <w:highlight w:val="green"/>
        </w:rPr>
        <w:t>not cheap</w:t>
      </w:r>
      <w:r w:rsidRPr="00814A76">
        <w:rPr>
          <w:rStyle w:val="StyleUnderline"/>
          <w:rFonts w:asciiTheme="minorHAnsi" w:hAnsiTheme="minorHAnsi" w:cstheme="minorHAnsi"/>
        </w:rPr>
        <w:t xml:space="preserve"> to go to space</w:t>
      </w:r>
      <w:r w:rsidRPr="00814A76">
        <w:rPr>
          <w:rFonts w:asciiTheme="minorHAnsi" w:hAnsiTheme="minorHAnsi" w:cstheme="minorHAnsi"/>
          <w:sz w:val="16"/>
        </w:rPr>
        <w:t xml:space="preserve"> as launching a Space Shuttle can cost the U.S. between $1 and $1.3 billion per launch.67 </w:t>
      </w:r>
      <w:r w:rsidRPr="00814A76">
        <w:rPr>
          <w:rStyle w:val="StyleUnderline"/>
          <w:rFonts w:asciiTheme="minorHAnsi" w:hAnsiTheme="minorHAnsi" w:cstheme="minorHAnsi"/>
        </w:rPr>
        <w:t xml:space="preserve">Add to that the cost of the </w:t>
      </w:r>
      <w:r w:rsidRPr="00814A76">
        <w:rPr>
          <w:rStyle w:val="Emphasis"/>
          <w:rFonts w:asciiTheme="minorHAnsi" w:hAnsiTheme="minorHAnsi" w:cstheme="minorHAnsi"/>
        </w:rPr>
        <w:t>materials needed to build a colony</w:t>
      </w:r>
      <w:r w:rsidRPr="00814A76">
        <w:rPr>
          <w:rStyle w:val="StyleUnderline"/>
          <w:rFonts w:asciiTheme="minorHAnsi" w:hAnsiTheme="minorHAnsi" w:cstheme="minorHAnsi"/>
        </w:rPr>
        <w:t xml:space="preserve"> and the prices will only increase</w:t>
      </w:r>
      <w:r w:rsidRPr="00814A76">
        <w:rPr>
          <w:rFonts w:asciiTheme="minorHAnsi" w:hAnsiTheme="minorHAnsi" w:cstheme="minorHAnsi"/>
          <w:sz w:val="16"/>
        </w:rPr>
        <w:t>.6 8 Mars One, a nonprofit foundation with plans to have four colonists land on Mars in 2023, estimates that the initial launch will cost $6 billion.69</w:t>
      </w:r>
    </w:p>
    <w:p w14:paraId="750A446E"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The </w:t>
      </w:r>
      <w:r w:rsidRPr="00814A76">
        <w:rPr>
          <w:rStyle w:val="Emphasis"/>
          <w:rFonts w:asciiTheme="minorHAnsi" w:hAnsiTheme="minorHAnsi" w:cstheme="minorHAnsi"/>
        </w:rPr>
        <w:t>tech</w:t>
      </w:r>
      <w:r w:rsidRPr="00814A76">
        <w:rPr>
          <w:rStyle w:val="StyleUnderline"/>
          <w:rFonts w:asciiTheme="minorHAnsi" w:hAnsiTheme="minorHAnsi" w:cstheme="minorHAnsi"/>
        </w:rPr>
        <w:t>nology</w:t>
      </w:r>
      <w:r w:rsidRPr="00814A76">
        <w:rPr>
          <w:rFonts w:asciiTheme="minorHAnsi" w:hAnsiTheme="minorHAnsi" w:cstheme="minorHAnsi"/>
          <w:sz w:val="16"/>
        </w:rPr>
        <w:t xml:space="preserve"> created by companies like Planetary Resources and DSI </w:t>
      </w:r>
      <w:r w:rsidRPr="00814A76">
        <w:rPr>
          <w:rStyle w:val="StyleUnderline"/>
          <w:rFonts w:asciiTheme="minorHAnsi" w:hAnsiTheme="minorHAnsi" w:cstheme="minorHAnsi"/>
        </w:rPr>
        <w:t>could help with these colonization endeavors</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Launches</w:t>
      </w:r>
      <w:r w:rsidRPr="00814A76">
        <w:rPr>
          <w:rStyle w:val="Emphasis"/>
          <w:rFonts w:asciiTheme="minorHAnsi" w:hAnsiTheme="minorHAnsi" w:cstheme="minorHAnsi"/>
        </w:rPr>
        <w:t xml:space="preserve"> from Earth </w:t>
      </w:r>
      <w:r w:rsidRPr="00814A76">
        <w:rPr>
          <w:rStyle w:val="Emphasis"/>
          <w:rFonts w:asciiTheme="minorHAnsi" w:hAnsiTheme="minorHAnsi" w:cstheme="minorHAnsi"/>
          <w:highlight w:val="green"/>
        </w:rPr>
        <w:t>could be cheaper</w:t>
      </w:r>
      <w:r w:rsidRPr="00814A76">
        <w:rPr>
          <w:rStyle w:val="StyleUnderline"/>
          <w:rFonts w:asciiTheme="minorHAnsi" w:hAnsiTheme="minorHAnsi" w:cstheme="minorHAnsi"/>
          <w:highlight w:val="green"/>
        </w:rPr>
        <w:t xml:space="preserve"> if</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shuttles</w:t>
      </w:r>
      <w:r w:rsidRPr="00814A76">
        <w:rPr>
          <w:rStyle w:val="StyleUnderline"/>
          <w:rFonts w:asciiTheme="minorHAnsi" w:hAnsiTheme="minorHAnsi" w:cstheme="minorHAnsi"/>
        </w:rPr>
        <w:t xml:space="preserve"> were able to </w:t>
      </w:r>
      <w:r w:rsidRPr="00814A76">
        <w:rPr>
          <w:rStyle w:val="Emphasis"/>
          <w:rFonts w:asciiTheme="minorHAnsi" w:hAnsiTheme="minorHAnsi" w:cstheme="minorHAnsi"/>
          <w:highlight w:val="green"/>
        </w:rPr>
        <w:t>refuel</w:t>
      </w:r>
      <w:r w:rsidRPr="00814A76">
        <w:rPr>
          <w:rStyle w:val="StyleUnderline"/>
          <w:rFonts w:asciiTheme="minorHAnsi" w:hAnsiTheme="minorHAnsi" w:cstheme="minorHAnsi"/>
          <w:highlight w:val="green"/>
        </w:rPr>
        <w:t xml:space="preserve"> at a</w:t>
      </w:r>
      <w:r w:rsidRPr="00814A76">
        <w:rPr>
          <w:rFonts w:asciiTheme="minorHAnsi" w:hAnsiTheme="minorHAnsi" w:cstheme="minorHAnsi"/>
          <w:sz w:val="16"/>
        </w:rPr>
        <w:t xml:space="preserve"> DSI </w:t>
      </w:r>
      <w:r w:rsidRPr="00814A76">
        <w:rPr>
          <w:rStyle w:val="StyleUnderline"/>
          <w:rFonts w:asciiTheme="minorHAnsi" w:hAnsiTheme="minorHAnsi" w:cstheme="minorHAnsi"/>
          <w:highlight w:val="green"/>
        </w:rPr>
        <w:t>Propellant Refinery</w:t>
      </w:r>
      <w:r w:rsidRPr="00814A76">
        <w:rPr>
          <w:rFonts w:asciiTheme="minorHAnsi" w:hAnsiTheme="minorHAnsi" w:cstheme="minorHAnsi"/>
          <w:sz w:val="16"/>
        </w:rPr>
        <w:t xml:space="preserve">. 0 </w:t>
      </w:r>
      <w:r w:rsidRPr="00814A76">
        <w:rPr>
          <w:rStyle w:val="Emphasis"/>
          <w:rFonts w:asciiTheme="minorHAnsi" w:hAnsiTheme="minorHAnsi" w:cstheme="minorHAnsi"/>
        </w:rPr>
        <w:t>P</w:t>
      </w:r>
      <w:r w:rsidRPr="00814A76">
        <w:rPr>
          <w:rStyle w:val="StyleUnderline"/>
          <w:rFonts w:asciiTheme="minorHAnsi" w:hAnsiTheme="minorHAnsi" w:cstheme="minorHAnsi"/>
        </w:rPr>
        <w:t xml:space="preserve">lanetary </w:t>
      </w:r>
      <w:r w:rsidRPr="00814A76">
        <w:rPr>
          <w:rStyle w:val="Emphasis"/>
          <w:rFonts w:asciiTheme="minorHAnsi" w:hAnsiTheme="minorHAnsi" w:cstheme="minorHAnsi"/>
        </w:rPr>
        <w:t>R</w:t>
      </w:r>
      <w:r w:rsidRPr="00814A76">
        <w:rPr>
          <w:rStyle w:val="StyleUnderline"/>
          <w:rFonts w:asciiTheme="minorHAnsi" w:hAnsiTheme="minorHAnsi" w:cstheme="minorHAnsi"/>
        </w:rPr>
        <w:t xml:space="preserve">esources' ARKYD-300 could </w:t>
      </w:r>
      <w:r w:rsidRPr="00814A76">
        <w:rPr>
          <w:rStyle w:val="StyleUnderline"/>
          <w:rFonts w:asciiTheme="minorHAnsi" w:hAnsiTheme="minorHAnsi" w:cstheme="minorHAnsi"/>
          <w:highlight w:val="green"/>
        </w:rPr>
        <w:t>scout ahead for</w:t>
      </w:r>
      <w:r w:rsidRPr="00814A76">
        <w:rPr>
          <w:rStyle w:val="StyleUnderline"/>
          <w:rFonts w:asciiTheme="minorHAnsi" w:hAnsiTheme="minorHAnsi" w:cstheme="minorHAnsi"/>
        </w:rPr>
        <w:t xml:space="preserve"> possible </w:t>
      </w:r>
      <w:r w:rsidRPr="00814A76">
        <w:rPr>
          <w:rStyle w:val="StyleUnderline"/>
          <w:rFonts w:asciiTheme="minorHAnsi" w:hAnsiTheme="minorHAnsi" w:cstheme="minorHAnsi"/>
          <w:highlight w:val="green"/>
        </w:rPr>
        <w:t>colonization sites</w:t>
      </w:r>
      <w:r w:rsidRPr="00814A76">
        <w:rPr>
          <w:rStyle w:val="StyleUnderline"/>
          <w:rFonts w:asciiTheme="minorHAnsi" w:hAnsiTheme="minorHAnsi" w:cstheme="minorHAnsi"/>
        </w:rPr>
        <w:t xml:space="preserve"> on both asteroids and planets</w:t>
      </w:r>
      <w:r w:rsidRPr="00814A76">
        <w:rPr>
          <w:rFonts w:asciiTheme="minorHAnsi" w:hAnsiTheme="minorHAnsi" w:cstheme="minorHAnsi"/>
          <w:sz w:val="16"/>
        </w:rPr>
        <w:t xml:space="preserve">." </w:t>
      </w:r>
      <w:r w:rsidRPr="00814A76">
        <w:rPr>
          <w:rStyle w:val="StyleUnderline"/>
          <w:rFonts w:asciiTheme="minorHAnsi" w:hAnsiTheme="minorHAnsi" w:cstheme="minorHAnsi"/>
        </w:rPr>
        <w:t>Imagine</w:t>
      </w:r>
      <w:r w:rsidRPr="00814A76">
        <w:rPr>
          <w:rFonts w:asciiTheme="minorHAnsi" w:hAnsiTheme="minorHAnsi" w:cstheme="minorHAnsi"/>
          <w:sz w:val="16"/>
        </w:rPr>
        <w:t xml:space="preserve"> a scenario where </w:t>
      </w:r>
      <w:r w:rsidRPr="00814A76">
        <w:rPr>
          <w:rStyle w:val="StyleUnderline"/>
          <w:rFonts w:asciiTheme="minorHAnsi" w:hAnsiTheme="minorHAnsi" w:cstheme="minorHAnsi"/>
          <w:highlight w:val="green"/>
        </w:rPr>
        <w:t>a</w:t>
      </w:r>
      <w:r w:rsidRPr="00814A76">
        <w:rPr>
          <w:rFonts w:asciiTheme="minorHAnsi" w:hAnsiTheme="minorHAnsi" w:cstheme="minorHAnsi"/>
          <w:sz w:val="16"/>
        </w:rPr>
        <w:t xml:space="preserve"> DSI </w:t>
      </w:r>
      <w:proofErr w:type="spellStart"/>
      <w:r w:rsidRPr="00814A76">
        <w:rPr>
          <w:rStyle w:val="StyleUnderline"/>
          <w:rFonts w:asciiTheme="minorHAnsi" w:hAnsiTheme="minorHAnsi" w:cstheme="minorHAnsi"/>
          <w:highlight w:val="green"/>
        </w:rPr>
        <w:t>Harvestor</w:t>
      </w:r>
      <w:proofErr w:type="spellEnd"/>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highlight w:val="green"/>
        </w:rPr>
        <w:t>mines the minerals</w:t>
      </w:r>
      <w:r w:rsidRPr="00814A76">
        <w:rPr>
          <w:rStyle w:val="StyleUnderline"/>
          <w:rFonts w:asciiTheme="minorHAnsi" w:hAnsiTheme="minorHAnsi" w:cstheme="minorHAnsi"/>
        </w:rPr>
        <w:t xml:space="preserve"> needed to </w:t>
      </w:r>
      <w:r w:rsidRPr="00814A76">
        <w:rPr>
          <w:rStyle w:val="Emphasis"/>
          <w:rFonts w:asciiTheme="minorHAnsi" w:hAnsiTheme="minorHAnsi" w:cstheme="minorHAnsi"/>
        </w:rPr>
        <w:t>create a colony</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and then the shuttle takes those </w:t>
      </w:r>
      <w:r w:rsidRPr="00814A76">
        <w:rPr>
          <w:rStyle w:val="StyleUnderline"/>
          <w:rFonts w:asciiTheme="minorHAnsi" w:hAnsiTheme="minorHAnsi" w:cstheme="minorHAnsi"/>
        </w:rPr>
        <w:t>materials, along with a</w:t>
      </w:r>
      <w:r w:rsidRPr="00814A76">
        <w:rPr>
          <w:rFonts w:asciiTheme="minorHAnsi" w:hAnsiTheme="minorHAnsi" w:cstheme="minorHAnsi"/>
          <w:sz w:val="16"/>
        </w:rPr>
        <w:t xml:space="preserve"> DSI </w:t>
      </w:r>
      <w:r w:rsidRPr="00814A76">
        <w:rPr>
          <w:rStyle w:val="StyleUnderline"/>
          <w:rFonts w:asciiTheme="minorHAnsi" w:hAnsiTheme="minorHAnsi" w:cstheme="minorHAnsi"/>
        </w:rPr>
        <w:t xml:space="preserve">Microgravity Foundry, </w:t>
      </w:r>
      <w:r w:rsidRPr="00814A76">
        <w:rPr>
          <w:rStyle w:val="StyleUnderline"/>
          <w:rFonts w:asciiTheme="minorHAnsi" w:hAnsiTheme="minorHAnsi" w:cstheme="minorHAnsi"/>
          <w:highlight w:val="green"/>
        </w:rPr>
        <w:t xml:space="preserve">to </w:t>
      </w:r>
      <w:r w:rsidRPr="00814A76">
        <w:rPr>
          <w:rStyle w:val="Emphasis"/>
          <w:rFonts w:asciiTheme="minorHAnsi" w:hAnsiTheme="minorHAnsi" w:cstheme="minorHAnsi"/>
        </w:rPr>
        <w:t xml:space="preserve">build </w:t>
      </w:r>
      <w:r w:rsidRPr="00814A76">
        <w:rPr>
          <w:rStyle w:val="Emphasis"/>
          <w:rFonts w:asciiTheme="minorHAnsi" w:hAnsiTheme="minorHAnsi" w:cstheme="minorHAnsi"/>
          <w:highlight w:val="green"/>
        </w:rPr>
        <w:t xml:space="preserve">the colony </w:t>
      </w:r>
      <w:r w:rsidRPr="00814A76">
        <w:rPr>
          <w:rStyle w:val="Emphasis"/>
          <w:rFonts w:asciiTheme="minorHAnsi" w:hAnsiTheme="minorHAnsi" w:cstheme="minorHAnsi"/>
        </w:rPr>
        <w:t>itself</w:t>
      </w:r>
      <w:r w:rsidRPr="00814A76">
        <w:rPr>
          <w:rFonts w:asciiTheme="minorHAnsi" w:hAnsiTheme="minorHAnsi" w:cstheme="minorHAnsi"/>
          <w:sz w:val="16"/>
        </w:rPr>
        <w:t>. 2</w:t>
      </w:r>
    </w:p>
    <w:p w14:paraId="25F02E5E" w14:textId="77777777" w:rsidR="00422D49" w:rsidRPr="00814A76" w:rsidRDefault="00422D49" w:rsidP="00422D49">
      <w:pPr>
        <w:rPr>
          <w:rFonts w:asciiTheme="minorHAnsi" w:hAnsiTheme="minorHAnsi" w:cstheme="minorHAnsi"/>
        </w:rPr>
      </w:pPr>
    </w:p>
    <w:p w14:paraId="0A2F901D"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Asteroid mining overcomes </w:t>
      </w:r>
      <w:r w:rsidRPr="00814A76">
        <w:rPr>
          <w:rFonts w:asciiTheme="minorHAnsi" w:hAnsiTheme="minorHAnsi" w:cstheme="minorHAnsi"/>
          <w:u w:val="single"/>
        </w:rPr>
        <w:t>all technical barriers</w:t>
      </w:r>
      <w:r w:rsidRPr="00814A76">
        <w:rPr>
          <w:rFonts w:asciiTheme="minorHAnsi" w:hAnsiTheme="minorHAnsi" w:cstheme="minorHAnsi"/>
        </w:rPr>
        <w:t xml:space="preserve"> to colonizing space.</w:t>
      </w:r>
    </w:p>
    <w:p w14:paraId="5DB85258" w14:textId="77777777" w:rsidR="00422D49" w:rsidRPr="00814A76" w:rsidRDefault="00422D49" w:rsidP="00422D49">
      <w:pPr>
        <w:rPr>
          <w:rFonts w:asciiTheme="minorHAnsi" w:hAnsiTheme="minorHAnsi" w:cstheme="minorHAnsi"/>
        </w:rPr>
      </w:pPr>
      <w:r w:rsidRPr="00814A76">
        <w:rPr>
          <w:rFonts w:asciiTheme="minorHAnsi" w:hAnsiTheme="minorHAnsi" w:cstheme="minorHAnsi"/>
        </w:rPr>
        <w:t xml:space="preserve">---creates initial habitats in Low Earth Orbit that mine asteroids for the materials to settle the Moon, Mars, etc. </w:t>
      </w:r>
      <w:r w:rsidRPr="00814A76">
        <w:rPr>
          <w:rFonts w:asciiTheme="minorHAnsi" w:hAnsiTheme="minorHAnsi" w:cstheme="minorHAnsi"/>
          <w:u w:val="single"/>
        </w:rPr>
        <w:t>Only</w:t>
      </w:r>
      <w:r w:rsidRPr="00814A76">
        <w:rPr>
          <w:rFonts w:asciiTheme="minorHAnsi" w:hAnsiTheme="minorHAnsi" w:cstheme="minorHAnsi"/>
        </w:rPr>
        <w:t xml:space="preserve"> mining produces sufficient resources.</w:t>
      </w:r>
    </w:p>
    <w:p w14:paraId="033BE173" w14:textId="77777777" w:rsidR="00422D49" w:rsidRPr="00814A76" w:rsidRDefault="00422D49" w:rsidP="00422D49">
      <w:pPr>
        <w:rPr>
          <w:rFonts w:asciiTheme="minorHAnsi" w:hAnsiTheme="minorHAnsi" w:cstheme="minorHAnsi"/>
        </w:rPr>
      </w:pPr>
      <w:r w:rsidRPr="00814A76">
        <w:rPr>
          <w:rFonts w:asciiTheme="minorHAnsi" w:hAnsiTheme="minorHAnsi" w:cstheme="minorHAnsi"/>
        </w:rPr>
        <w:t xml:space="preserve">Matt </w:t>
      </w:r>
      <w:r w:rsidRPr="00814A76">
        <w:rPr>
          <w:rStyle w:val="Style13ptBold"/>
          <w:rFonts w:asciiTheme="minorHAnsi" w:hAnsiTheme="minorHAnsi" w:cstheme="minorHAnsi"/>
        </w:rPr>
        <w:t>Williams, 17</w:t>
      </w:r>
      <w:r w:rsidRPr="00814A76">
        <w:rPr>
          <w:rFonts w:asciiTheme="minorHAnsi" w:hAnsiTheme="minorHAnsi" w:cstheme="minorHAnsi"/>
        </w:rPr>
        <w:t xml:space="preserve">. Writer for Universe Today. Citing A. J. Berliner, UC Berkeley; C. P. McKay. Space Sciences Division, NASA Ames Research Center; </w:t>
      </w:r>
      <w:proofErr w:type="spellStart"/>
      <w:r w:rsidRPr="00814A76">
        <w:rPr>
          <w:rFonts w:asciiTheme="minorHAnsi" w:hAnsiTheme="minorHAnsi" w:cstheme="minorHAnsi"/>
        </w:rPr>
        <w:t>Valeriy</w:t>
      </w:r>
      <w:proofErr w:type="spellEnd"/>
      <w:r w:rsidRPr="00814A76">
        <w:rPr>
          <w:rFonts w:asciiTheme="minorHAnsi" w:hAnsiTheme="minorHAnsi" w:cstheme="minorHAnsi"/>
        </w:rPr>
        <w:t xml:space="preserve"> Yakovlev, an astrophysicist and hydrogeologist from Laboratory of Water Quality in Kharkov, Ukraine. 3/10/17, “The future of space colonization – terraforming or space habitats?” </w:t>
      </w:r>
      <w:hyperlink r:id="rId7" w:history="1">
        <w:r w:rsidRPr="00814A76">
          <w:rPr>
            <w:rStyle w:val="Hyperlink"/>
            <w:rFonts w:asciiTheme="minorHAnsi" w:hAnsiTheme="minorHAnsi" w:cstheme="minorHAnsi"/>
          </w:rPr>
          <w:t xml:space="preserve">https://phys.org/news/2017-03-future-space-colonization-terraforming-habitats.html </w:t>
        </w:r>
      </w:hyperlink>
      <w:r w:rsidRPr="00814A76">
        <w:rPr>
          <w:rFonts w:asciiTheme="minorHAnsi" w:hAnsiTheme="minorHAnsi" w:cstheme="minorHAnsi"/>
        </w:rPr>
        <w:t xml:space="preserve">*edited for gendered language </w:t>
      </w:r>
      <w:proofErr w:type="spellStart"/>
      <w:r w:rsidRPr="00814A76">
        <w:rPr>
          <w:rFonts w:asciiTheme="minorHAnsi" w:hAnsiTheme="minorHAnsi" w:cstheme="minorHAnsi"/>
        </w:rPr>
        <w:t>brett</w:t>
      </w:r>
      <w:proofErr w:type="spellEnd"/>
      <w:r w:rsidRPr="00814A76">
        <w:rPr>
          <w:rFonts w:asciiTheme="minorHAnsi" w:hAnsiTheme="minorHAnsi" w:cstheme="minorHAnsi"/>
        </w:rPr>
        <w:t xml:space="preserve"> ***NEOs=Asteroids</w:t>
      </w:r>
    </w:p>
    <w:p w14:paraId="2B44A656" w14:textId="77777777" w:rsidR="00422D49" w:rsidRPr="00814A76" w:rsidRDefault="00422D49" w:rsidP="00422D49">
      <w:pPr>
        <w:rPr>
          <w:rFonts w:asciiTheme="minorHAnsi" w:hAnsiTheme="minorHAnsi" w:cstheme="minorHAnsi"/>
          <w:sz w:val="16"/>
        </w:rPr>
      </w:pPr>
      <w:proofErr w:type="gramStart"/>
      <w:r w:rsidRPr="00814A76">
        <w:rPr>
          <w:rFonts w:asciiTheme="minorHAnsi" w:hAnsiTheme="minorHAnsi" w:cstheme="minorHAnsi"/>
          <w:sz w:val="16"/>
        </w:rPr>
        <w:t>In light of</w:t>
      </w:r>
      <w:proofErr w:type="gramEnd"/>
      <w:r w:rsidRPr="00814A76">
        <w:rPr>
          <w:rFonts w:asciiTheme="minorHAnsi" w:hAnsiTheme="minorHAnsi" w:cstheme="minorHAnsi"/>
          <w:sz w:val="16"/>
        </w:rPr>
        <w:t xml:space="preserve"> this, </w:t>
      </w:r>
      <w:proofErr w:type="spellStart"/>
      <w:r w:rsidRPr="00814A76">
        <w:rPr>
          <w:rFonts w:asciiTheme="minorHAnsi" w:hAnsiTheme="minorHAnsi" w:cstheme="minorHAnsi"/>
          <w:sz w:val="16"/>
        </w:rPr>
        <w:t>Yakolev</w:t>
      </w:r>
      <w:proofErr w:type="spellEnd"/>
      <w:r w:rsidRPr="00814A76">
        <w:rPr>
          <w:rFonts w:asciiTheme="minorHAnsi" w:hAnsiTheme="minorHAnsi" w:cstheme="minorHAnsi"/>
          <w:sz w:val="16"/>
        </w:rPr>
        <w:t xml:space="preserve"> presents what he considers to be </w:t>
      </w:r>
      <w:r w:rsidRPr="00814A76">
        <w:rPr>
          <w:rStyle w:val="StyleUnderline"/>
          <w:rFonts w:asciiTheme="minorHAnsi" w:hAnsiTheme="minorHAnsi" w:cstheme="minorHAnsi"/>
        </w:rPr>
        <w:t xml:space="preserve">the most likely prospects for humanity's </w:t>
      </w:r>
      <w:r w:rsidRPr="00814A76">
        <w:rPr>
          <w:rStyle w:val="StyleUnderline"/>
          <w:rFonts w:asciiTheme="minorHAnsi" w:hAnsiTheme="minorHAnsi" w:cstheme="minorHAnsi"/>
          <w:highlight w:val="green"/>
        </w:rPr>
        <w:t>exit to space between now and 2030</w:t>
      </w:r>
      <w:r w:rsidRPr="00814A76">
        <w:rPr>
          <w:rFonts w:asciiTheme="minorHAnsi" w:hAnsiTheme="minorHAnsi" w:cstheme="minorHAnsi"/>
          <w:sz w:val="16"/>
        </w:rPr>
        <w:t xml:space="preserve">. This will </w:t>
      </w:r>
      <w:r w:rsidRPr="00814A76">
        <w:rPr>
          <w:rStyle w:val="StyleUnderline"/>
          <w:rFonts w:asciiTheme="minorHAnsi" w:hAnsiTheme="minorHAnsi" w:cstheme="minorHAnsi"/>
          <w:highlight w:val="green"/>
        </w:rPr>
        <w:t>include</w:t>
      </w:r>
      <w:r w:rsidRPr="00814A76">
        <w:rPr>
          <w:rStyle w:val="StyleUnderline"/>
          <w:rFonts w:asciiTheme="minorHAnsi" w:hAnsiTheme="minorHAnsi" w:cstheme="minorHAnsi"/>
        </w:rPr>
        <w:t xml:space="preserve"> the creation of the first </w:t>
      </w:r>
      <w:r w:rsidRPr="00814A76">
        <w:rPr>
          <w:rStyle w:val="Emphasis"/>
          <w:rFonts w:asciiTheme="minorHAnsi" w:hAnsiTheme="minorHAnsi" w:cstheme="minorHAnsi"/>
        </w:rPr>
        <w:t xml:space="preserve">space </w:t>
      </w:r>
      <w:r w:rsidRPr="00814A76">
        <w:rPr>
          <w:rStyle w:val="Emphasis"/>
          <w:rFonts w:asciiTheme="minorHAnsi" w:hAnsiTheme="minorHAnsi" w:cstheme="minorHAnsi"/>
          <w:highlight w:val="green"/>
        </w:rPr>
        <w:t>biospheres</w:t>
      </w:r>
      <w:r w:rsidRPr="00814A76">
        <w:rPr>
          <w:rStyle w:val="StyleUnderline"/>
          <w:rFonts w:asciiTheme="minorHAnsi" w:hAnsiTheme="minorHAnsi" w:cstheme="minorHAnsi"/>
          <w:highlight w:val="green"/>
        </w:rPr>
        <w:t xml:space="preserve"> with </w:t>
      </w:r>
      <w:r w:rsidRPr="00814A76">
        <w:rPr>
          <w:rStyle w:val="Emphasis"/>
          <w:rFonts w:asciiTheme="minorHAnsi" w:hAnsiTheme="minorHAnsi" w:cstheme="minorHAnsi"/>
          <w:highlight w:val="green"/>
        </w:rPr>
        <w:t>artificial gravity</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which will lead to </w:t>
      </w:r>
      <w:r w:rsidRPr="00814A76">
        <w:rPr>
          <w:rStyle w:val="Emphasis"/>
          <w:rFonts w:asciiTheme="minorHAnsi" w:hAnsiTheme="minorHAnsi" w:cstheme="minorHAnsi"/>
        </w:rPr>
        <w:t>key developments</w:t>
      </w:r>
      <w:r w:rsidRPr="00814A76">
        <w:rPr>
          <w:rStyle w:val="StyleUnderline"/>
          <w:rFonts w:asciiTheme="minorHAnsi" w:hAnsiTheme="minorHAnsi" w:cstheme="minorHAnsi"/>
        </w:rPr>
        <w:t xml:space="preserve"> in terms of </w:t>
      </w:r>
      <w:r w:rsidRPr="00814A76">
        <w:rPr>
          <w:rStyle w:val="Emphasis"/>
          <w:rFonts w:asciiTheme="minorHAnsi" w:hAnsiTheme="minorHAnsi" w:cstheme="minorHAnsi"/>
          <w:highlight w:val="green"/>
        </w:rPr>
        <w:t>materials tech</w:t>
      </w:r>
      <w:r w:rsidRPr="00814A76">
        <w:rPr>
          <w:rStyle w:val="StyleUnderline"/>
          <w:rFonts w:asciiTheme="minorHAnsi" w:hAnsiTheme="minorHAnsi" w:cstheme="minorHAnsi"/>
        </w:rPr>
        <w:t xml:space="preserve">nology, </w:t>
      </w:r>
      <w:r w:rsidRPr="00814A76">
        <w:rPr>
          <w:rStyle w:val="Emphasis"/>
          <w:rFonts w:asciiTheme="minorHAnsi" w:hAnsiTheme="minorHAnsi" w:cstheme="minorHAnsi"/>
          <w:highlight w:val="green"/>
        </w:rPr>
        <w:t>life support</w:t>
      </w:r>
      <w:r w:rsidRPr="00814A76">
        <w:rPr>
          <w:rStyle w:val="StyleUnderline"/>
          <w:rFonts w:asciiTheme="minorHAnsi" w:hAnsiTheme="minorHAnsi" w:cstheme="minorHAnsi"/>
        </w:rPr>
        <w:t xml:space="preserve">-systems, and the </w:t>
      </w:r>
      <w:r w:rsidRPr="00814A76">
        <w:rPr>
          <w:rStyle w:val="Emphasis"/>
          <w:rFonts w:asciiTheme="minorHAnsi" w:hAnsiTheme="minorHAnsi" w:cstheme="minorHAnsi"/>
          <w:highlight w:val="green"/>
        </w:rPr>
        <w:t>robotic systems</w:t>
      </w:r>
      <w:r w:rsidRPr="00814A76">
        <w:rPr>
          <w:rStyle w:val="StyleUnderline"/>
          <w:rFonts w:asciiTheme="minorHAnsi" w:hAnsiTheme="minorHAnsi" w:cstheme="minorHAnsi"/>
          <w:highlight w:val="green"/>
        </w:rPr>
        <w:t xml:space="preserve"> and </w:t>
      </w:r>
      <w:r w:rsidRPr="00814A76">
        <w:rPr>
          <w:rStyle w:val="Emphasis"/>
          <w:rFonts w:asciiTheme="minorHAnsi" w:hAnsiTheme="minorHAnsi" w:cstheme="minorHAnsi"/>
          <w:highlight w:val="green"/>
        </w:rPr>
        <w:t>infrastructure</w:t>
      </w:r>
      <w:r w:rsidRPr="00814A76">
        <w:rPr>
          <w:rStyle w:val="StyleUnderline"/>
          <w:rFonts w:asciiTheme="minorHAnsi" w:hAnsiTheme="minorHAnsi" w:cstheme="minorHAnsi"/>
        </w:rPr>
        <w:t xml:space="preserve"> needed to </w:t>
      </w:r>
      <w:r w:rsidRPr="00814A76">
        <w:rPr>
          <w:rStyle w:val="Emphasis"/>
          <w:rFonts w:asciiTheme="minorHAnsi" w:hAnsiTheme="minorHAnsi" w:cstheme="minorHAnsi"/>
        </w:rPr>
        <w:t>install and service habitats</w:t>
      </w:r>
      <w:r w:rsidRPr="00814A76">
        <w:rPr>
          <w:rStyle w:val="StyleUnderline"/>
          <w:rFonts w:asciiTheme="minorHAnsi" w:hAnsiTheme="minorHAnsi" w:cstheme="minorHAnsi"/>
        </w:rPr>
        <w:t xml:space="preserve"> in Low Earth Orbit (</w:t>
      </w:r>
      <w:r w:rsidRPr="00814A76">
        <w:rPr>
          <w:rStyle w:val="Emphasis"/>
          <w:rFonts w:asciiTheme="minorHAnsi" w:hAnsiTheme="minorHAnsi" w:cstheme="minorHAnsi"/>
        </w:rPr>
        <w:t>LEO</w:t>
      </w:r>
      <w:r w:rsidRPr="00814A76">
        <w:rPr>
          <w:rStyle w:val="StyleUnderline"/>
          <w:rFonts w:asciiTheme="minorHAnsi" w:hAnsiTheme="minorHAnsi" w:cstheme="minorHAnsi"/>
        </w:rPr>
        <w:t>)</w:t>
      </w:r>
      <w:r w:rsidRPr="00814A76">
        <w:rPr>
          <w:rFonts w:asciiTheme="minorHAnsi" w:hAnsiTheme="minorHAnsi" w:cstheme="minorHAnsi"/>
          <w:sz w:val="16"/>
        </w:rPr>
        <w:t>.</w:t>
      </w:r>
    </w:p>
    <w:p w14:paraId="03ADF582"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These habitats could be </w:t>
      </w:r>
      <w:r w:rsidRPr="00814A76">
        <w:rPr>
          <w:rStyle w:val="StyleUnderline"/>
          <w:rFonts w:asciiTheme="minorHAnsi" w:hAnsiTheme="minorHAnsi" w:cstheme="minorHAnsi"/>
          <w:highlight w:val="green"/>
        </w:rPr>
        <w:t>serviced thanks to</w:t>
      </w:r>
      <w:r w:rsidRPr="00814A76">
        <w:rPr>
          <w:rStyle w:val="StyleUnderline"/>
          <w:rFonts w:asciiTheme="minorHAnsi" w:hAnsiTheme="minorHAnsi" w:cstheme="minorHAnsi"/>
        </w:rPr>
        <w:t xml:space="preserve"> the creation of</w:t>
      </w:r>
      <w:r w:rsidRPr="00814A76">
        <w:rPr>
          <w:rFonts w:asciiTheme="minorHAnsi" w:hAnsiTheme="minorHAnsi" w:cstheme="minorHAnsi"/>
          <w:sz w:val="16"/>
        </w:rPr>
        <w:t xml:space="preserve"> robotic </w:t>
      </w:r>
      <w:r w:rsidRPr="00814A76">
        <w:rPr>
          <w:rStyle w:val="StyleUnderline"/>
          <w:rFonts w:asciiTheme="minorHAnsi" w:hAnsiTheme="minorHAnsi" w:cstheme="minorHAnsi"/>
        </w:rPr>
        <w:t xml:space="preserve">spacecraft that could </w:t>
      </w:r>
      <w:r w:rsidRPr="00814A76">
        <w:rPr>
          <w:rStyle w:val="Emphasis"/>
          <w:rFonts w:asciiTheme="minorHAnsi" w:hAnsiTheme="minorHAnsi" w:cstheme="minorHAnsi"/>
        </w:rPr>
        <w:t xml:space="preserve">harvest </w:t>
      </w:r>
      <w:r w:rsidRPr="00814A76">
        <w:rPr>
          <w:rStyle w:val="Emphasis"/>
          <w:rFonts w:asciiTheme="minorHAnsi" w:hAnsiTheme="minorHAnsi" w:cstheme="minorHAnsi"/>
          <w:highlight w:val="green"/>
        </w:rPr>
        <w:t>resources</w:t>
      </w:r>
      <w:r w:rsidRPr="00814A76">
        <w:rPr>
          <w:rStyle w:val="StyleUnderline"/>
          <w:rFonts w:asciiTheme="minorHAnsi" w:hAnsiTheme="minorHAnsi" w:cstheme="minorHAnsi"/>
          <w:highlight w:val="green"/>
        </w:rPr>
        <w:t xml:space="preserve"> from</w:t>
      </w:r>
      <w:r w:rsidRPr="00814A76">
        <w:rPr>
          <w:rFonts w:asciiTheme="minorHAnsi" w:hAnsiTheme="minorHAnsi" w:cstheme="minorHAnsi"/>
          <w:sz w:val="16"/>
        </w:rPr>
        <w:t xml:space="preserve"> nearby bodies – such as the Moon and </w:t>
      </w:r>
      <w:r w:rsidRPr="00814A76">
        <w:rPr>
          <w:rStyle w:val="StyleUnderline"/>
          <w:rFonts w:asciiTheme="minorHAnsi" w:hAnsiTheme="minorHAnsi" w:cstheme="minorHAnsi"/>
        </w:rPr>
        <w:t>Near-Earth Objects (</w:t>
      </w:r>
      <w:r w:rsidRPr="00814A76">
        <w:rPr>
          <w:rStyle w:val="Emphasis"/>
          <w:rFonts w:asciiTheme="minorHAnsi" w:hAnsiTheme="minorHAnsi" w:cstheme="minorHAnsi"/>
          <w:highlight w:val="green"/>
        </w:rPr>
        <w:t>NEOs</w:t>
      </w:r>
      <w:r w:rsidRPr="00814A76">
        <w:rPr>
          <w:rFonts w:asciiTheme="minorHAnsi" w:hAnsiTheme="minorHAnsi" w:cstheme="minorHAnsi"/>
          <w:sz w:val="16"/>
        </w:rPr>
        <w:t xml:space="preserve">). </w:t>
      </w:r>
      <w:r w:rsidRPr="00814A76">
        <w:rPr>
          <w:rStyle w:val="StyleUnderline"/>
          <w:rFonts w:asciiTheme="minorHAnsi" w:hAnsiTheme="minorHAnsi" w:cstheme="minorHAnsi"/>
        </w:rPr>
        <w:t>This</w:t>
      </w:r>
      <w:r w:rsidRPr="00814A76">
        <w:rPr>
          <w:rFonts w:asciiTheme="minorHAnsi" w:hAnsiTheme="minorHAnsi" w:cstheme="minorHAnsi"/>
          <w:sz w:val="16"/>
        </w:rPr>
        <w:t xml:space="preserve"> concept </w:t>
      </w:r>
      <w:r w:rsidRPr="00814A76">
        <w:rPr>
          <w:rStyle w:val="StyleUnderline"/>
          <w:rFonts w:asciiTheme="minorHAnsi" w:hAnsiTheme="minorHAnsi" w:cstheme="minorHAnsi"/>
        </w:rPr>
        <w:t>would not only remove the need for planetary protections</w:t>
      </w:r>
      <w:r w:rsidRPr="00814A76">
        <w:rPr>
          <w:rFonts w:asciiTheme="minorHAnsi" w:hAnsiTheme="minorHAnsi" w:cstheme="minorHAnsi"/>
          <w:sz w:val="16"/>
        </w:rPr>
        <w:t xml:space="preserve"> – </w:t>
      </w:r>
      <w:proofErr w:type="gramStart"/>
      <w:r w:rsidRPr="00814A76">
        <w:rPr>
          <w:rFonts w:asciiTheme="minorHAnsi" w:hAnsiTheme="minorHAnsi" w:cstheme="minorHAnsi"/>
          <w:sz w:val="16"/>
        </w:rPr>
        <w:t>i.e.</w:t>
      </w:r>
      <w:proofErr w:type="gramEnd"/>
      <w:r w:rsidRPr="00814A76">
        <w:rPr>
          <w:rFonts w:asciiTheme="minorHAnsi" w:hAnsiTheme="minorHAnsi" w:cstheme="minorHAnsi"/>
          <w:sz w:val="16"/>
        </w:rPr>
        <w:t xml:space="preserve"> worries about contaminating Mars' biosphere (assuming the presence of bacterial life), </w:t>
      </w:r>
      <w:r w:rsidRPr="00814A76">
        <w:rPr>
          <w:rStyle w:val="StyleUnderline"/>
          <w:rFonts w:asciiTheme="minorHAnsi" w:hAnsiTheme="minorHAnsi" w:cstheme="minorHAnsi"/>
        </w:rPr>
        <w:t xml:space="preserve">it would also allow human beings to become </w:t>
      </w:r>
      <w:r w:rsidRPr="00814A76">
        <w:rPr>
          <w:rStyle w:val="Emphasis"/>
          <w:rFonts w:asciiTheme="minorHAnsi" w:hAnsiTheme="minorHAnsi" w:cstheme="minorHAnsi"/>
        </w:rPr>
        <w:t>accustomed to space</w:t>
      </w:r>
      <w:r w:rsidRPr="00814A76">
        <w:rPr>
          <w:rStyle w:val="StyleUnderline"/>
          <w:rFonts w:asciiTheme="minorHAnsi" w:hAnsiTheme="minorHAnsi" w:cstheme="minorHAnsi"/>
        </w:rPr>
        <w:t xml:space="preserve"> more </w:t>
      </w:r>
      <w:r w:rsidRPr="00814A76">
        <w:rPr>
          <w:rStyle w:val="Emphasis"/>
          <w:rFonts w:asciiTheme="minorHAnsi" w:hAnsiTheme="minorHAnsi" w:cstheme="minorHAnsi"/>
        </w:rPr>
        <w:t>gradually</w:t>
      </w:r>
      <w:r w:rsidRPr="00814A76">
        <w:rPr>
          <w:rFonts w:asciiTheme="minorHAnsi" w:hAnsiTheme="minorHAnsi" w:cstheme="minorHAnsi"/>
          <w:sz w:val="16"/>
        </w:rPr>
        <w:t>.</w:t>
      </w:r>
    </w:p>
    <w:p w14:paraId="43B0328D"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As Yakovlev told Universe Today via email, the advantages to space habitats can be broken down into four points:</w:t>
      </w:r>
    </w:p>
    <w:p w14:paraId="59901926"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"1. </w:t>
      </w:r>
      <w:r w:rsidRPr="00814A76">
        <w:rPr>
          <w:rStyle w:val="StyleUnderline"/>
          <w:rFonts w:asciiTheme="minorHAnsi" w:hAnsiTheme="minorHAnsi" w:cstheme="minorHAnsi"/>
        </w:rPr>
        <w:t>This is a universal way of mastering the infinite spaces of the Cosmos, both in the Solar System and outside it</w:t>
      </w:r>
      <w:r w:rsidRPr="00814A76">
        <w:rPr>
          <w:rFonts w:asciiTheme="minorHAnsi" w:hAnsiTheme="minorHAnsi" w:cstheme="minorHAnsi"/>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814A76">
        <w:rPr>
          <w:rStyle w:val="StyleUnderline"/>
          <w:rFonts w:asciiTheme="minorHAnsi" w:hAnsiTheme="minorHAnsi" w:cstheme="minorHAnsi"/>
        </w:rPr>
        <w:t xml:space="preserve">It is easier to create a </w:t>
      </w:r>
      <w:r w:rsidRPr="00814A76">
        <w:rPr>
          <w:rStyle w:val="Emphasis"/>
          <w:rFonts w:asciiTheme="minorHAnsi" w:hAnsiTheme="minorHAnsi" w:cstheme="minorHAnsi"/>
        </w:rPr>
        <w:t>protective magnetic field</w:t>
      </w:r>
      <w:r w:rsidRPr="00814A76">
        <w:rPr>
          <w:rFonts w:asciiTheme="minorHAnsi" w:hAnsiTheme="minorHAnsi" w:cstheme="minorHAnsi"/>
          <w:sz w:val="16"/>
        </w:rPr>
        <w:t>.</w:t>
      </w:r>
    </w:p>
    <w:p w14:paraId="08219D0D"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"3. </w:t>
      </w:r>
      <w:r w:rsidRPr="00814A76">
        <w:rPr>
          <w:rStyle w:val="StyleUnderline"/>
          <w:rFonts w:asciiTheme="minorHAnsi" w:hAnsiTheme="minorHAnsi" w:cstheme="minorHAnsi"/>
        </w:rPr>
        <w:t xml:space="preserve">The transfer between worlds and sources of resources will not be a dangerous expedition, but a </w:t>
      </w:r>
      <w:r w:rsidRPr="00814A76">
        <w:rPr>
          <w:rStyle w:val="Emphasis"/>
          <w:rFonts w:asciiTheme="minorHAnsi" w:hAnsiTheme="minorHAnsi" w:cstheme="minorHAnsi"/>
        </w:rPr>
        <w:t>normal life</w:t>
      </w:r>
      <w:r w:rsidRPr="00814A76">
        <w:rPr>
          <w:rFonts w:asciiTheme="minorHAnsi" w:hAnsiTheme="minorHAnsi" w:cstheme="minorHAnsi"/>
          <w:sz w:val="16"/>
        </w:rPr>
        <w:t xml:space="preserve">. Is it good for sailors without their families? 4. </w:t>
      </w:r>
      <w:r w:rsidRPr="00814A76">
        <w:rPr>
          <w:rStyle w:val="StyleUnderline"/>
          <w:rFonts w:asciiTheme="minorHAnsi" w:hAnsiTheme="minorHAnsi" w:cstheme="minorHAnsi"/>
        </w:rPr>
        <w:t xml:space="preserve">The probability of </w:t>
      </w:r>
      <w:r w:rsidRPr="00814A76">
        <w:rPr>
          <w:rStyle w:val="Emphasis"/>
          <w:rFonts w:asciiTheme="minorHAnsi" w:hAnsiTheme="minorHAnsi" w:cstheme="minorHAnsi"/>
        </w:rPr>
        <w:t>death or degradation</w:t>
      </w:r>
      <w:r w:rsidRPr="00814A76">
        <w:rPr>
          <w:rStyle w:val="StyleUnderline"/>
          <w:rFonts w:asciiTheme="minorHAnsi" w:hAnsiTheme="minorHAnsi" w:cstheme="minorHAnsi"/>
        </w:rPr>
        <w:t xml:space="preserve"> of </w:t>
      </w:r>
      <w:r w:rsidRPr="00814A76">
        <w:rPr>
          <w:rStyle w:val="Emphasis"/>
          <w:rFonts w:asciiTheme="minorHAnsi" w:hAnsiTheme="minorHAnsi" w:cstheme="minorHAnsi"/>
        </w:rPr>
        <w:t>[hu]mankind</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as a result of</w:t>
      </w:r>
      <w:proofErr w:type="gramEnd"/>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global catastrophe</w:t>
      </w:r>
      <w:r w:rsidRPr="00814A76">
        <w:rPr>
          <w:rStyle w:val="StyleUnderline"/>
          <w:rFonts w:asciiTheme="minorHAnsi" w:hAnsiTheme="minorHAnsi" w:cstheme="minorHAnsi"/>
        </w:rPr>
        <w:t xml:space="preserve"> is significantly reduced</w:t>
      </w:r>
      <w:r w:rsidRPr="00814A76">
        <w:rPr>
          <w:rFonts w:asciiTheme="minorHAnsi" w:hAnsiTheme="minorHAnsi" w:cstheme="minorHAnsi"/>
          <w:sz w:val="16"/>
        </w:rPr>
        <w:t>, as the colonization of the planets includes reconnaissance, delivery of goods, shuttle transport of people – and this is much longer than the construction of the biosphere in the Moon's orbit. Dr. Stephen William Hawking is right, a person does not have much time."</w:t>
      </w:r>
    </w:p>
    <w:p w14:paraId="0C92B1D3"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And </w:t>
      </w:r>
      <w:r w:rsidRPr="00814A76">
        <w:rPr>
          <w:rStyle w:val="StyleUnderline"/>
          <w:rFonts w:asciiTheme="minorHAnsi" w:hAnsiTheme="minorHAnsi" w:cstheme="minorHAnsi"/>
        </w:rPr>
        <w:t xml:space="preserve">with space habitats in place, some very crucial research could begin, including medical and biologic research which would involve the first </w:t>
      </w:r>
      <w:r w:rsidRPr="00814A76">
        <w:rPr>
          <w:rStyle w:val="Emphasis"/>
          <w:rFonts w:asciiTheme="minorHAnsi" w:hAnsiTheme="minorHAnsi" w:cstheme="minorHAnsi"/>
        </w:rPr>
        <w:t>children born in space</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It would</w:t>
      </w:r>
      <w:r w:rsidRPr="00814A76">
        <w:rPr>
          <w:rStyle w:val="StyleUnderline"/>
          <w:rFonts w:asciiTheme="minorHAnsi" w:hAnsiTheme="minorHAnsi" w:cstheme="minorHAnsi"/>
        </w:rPr>
        <w:t xml:space="preserve"> also </w:t>
      </w:r>
      <w:r w:rsidRPr="00814A76">
        <w:rPr>
          <w:rStyle w:val="StyleUnderline"/>
          <w:rFonts w:asciiTheme="minorHAnsi" w:hAnsiTheme="minorHAnsi" w:cstheme="minorHAnsi"/>
          <w:highlight w:val="green"/>
        </w:rPr>
        <w:t>facilitate</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 xml:space="preserve">development of reliable space </w:t>
      </w:r>
      <w:r w:rsidRPr="00814A76">
        <w:rPr>
          <w:rStyle w:val="Emphasis"/>
          <w:rFonts w:asciiTheme="minorHAnsi" w:hAnsiTheme="minorHAnsi" w:cstheme="minorHAnsi"/>
          <w:highlight w:val="green"/>
        </w:rPr>
        <w:t>shuttles</w:t>
      </w:r>
      <w:r w:rsidRPr="00814A76">
        <w:rPr>
          <w:rStyle w:val="StyleUnderline"/>
          <w:rFonts w:asciiTheme="minorHAnsi" w:hAnsiTheme="minorHAnsi" w:cstheme="minorHAnsi"/>
          <w:highlight w:val="green"/>
        </w:rPr>
        <w:t xml:space="preserve"> and</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resource </w:t>
      </w:r>
      <w:r w:rsidRPr="00814A76">
        <w:rPr>
          <w:rStyle w:val="Emphasis"/>
          <w:rFonts w:asciiTheme="minorHAnsi" w:hAnsiTheme="minorHAnsi" w:cstheme="minorHAnsi"/>
          <w:highlight w:val="green"/>
        </w:rPr>
        <w:t>extraction tech</w:t>
      </w:r>
      <w:r w:rsidRPr="00814A76">
        <w:rPr>
          <w:rStyle w:val="StyleUnderline"/>
          <w:rFonts w:asciiTheme="minorHAnsi" w:hAnsiTheme="minorHAnsi" w:cstheme="minorHAnsi"/>
        </w:rPr>
        <w:t xml:space="preserve">nologies, which will come in handy </w:t>
      </w:r>
      <w:r w:rsidRPr="00814A76">
        <w:rPr>
          <w:rStyle w:val="StyleUnderline"/>
          <w:rFonts w:asciiTheme="minorHAnsi" w:hAnsiTheme="minorHAnsi" w:cstheme="minorHAnsi"/>
          <w:highlight w:val="green"/>
        </w:rPr>
        <w:t>for</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highlight w:val="green"/>
        </w:rPr>
        <w:t>settlement of other bodies</w:t>
      </w:r>
      <w:r w:rsidRPr="00814A76">
        <w:rPr>
          <w:rFonts w:asciiTheme="minorHAnsi" w:hAnsiTheme="minorHAnsi" w:cstheme="minorHAnsi"/>
          <w:sz w:val="16"/>
        </w:rPr>
        <w:t xml:space="preserve"> – like the Moon, Mars, and even exoplanets.</w:t>
      </w:r>
    </w:p>
    <w:p w14:paraId="72BCA4AC"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Ultimately, </w:t>
      </w:r>
      <w:proofErr w:type="spellStart"/>
      <w:r w:rsidRPr="00814A76">
        <w:rPr>
          <w:rFonts w:asciiTheme="minorHAnsi" w:hAnsiTheme="minorHAnsi" w:cstheme="minorHAnsi"/>
          <w:sz w:val="16"/>
        </w:rPr>
        <w:t>Yakolev</w:t>
      </w:r>
      <w:proofErr w:type="spellEnd"/>
      <w:r w:rsidRPr="00814A76">
        <w:rPr>
          <w:rFonts w:asciiTheme="minorHAnsi" w:hAnsiTheme="minorHAnsi" w:cstheme="minorHAnsi"/>
          <w:sz w:val="16"/>
        </w:rPr>
        <w:t xml:space="preserve"> thinks that </w:t>
      </w:r>
      <w:r w:rsidRPr="00814A76">
        <w:rPr>
          <w:rStyle w:val="StyleUnderline"/>
          <w:rFonts w:asciiTheme="minorHAnsi" w:hAnsiTheme="minorHAnsi" w:cstheme="minorHAnsi"/>
        </w:rPr>
        <w:t xml:space="preserve">space biospheres could also be accomplished </w:t>
      </w:r>
      <w:r w:rsidRPr="00814A76">
        <w:rPr>
          <w:rStyle w:val="StyleUnderline"/>
          <w:rFonts w:asciiTheme="minorHAnsi" w:hAnsiTheme="minorHAnsi" w:cstheme="minorHAnsi"/>
          <w:highlight w:val="green"/>
        </w:rPr>
        <w:t>within</w:t>
      </w:r>
      <w:r w:rsidRPr="00814A76">
        <w:rPr>
          <w:rStyle w:val="StyleUnderline"/>
          <w:rFonts w:asciiTheme="minorHAnsi" w:hAnsiTheme="minorHAnsi" w:cstheme="minorHAnsi"/>
        </w:rPr>
        <w:t xml:space="preserve"> a</w:t>
      </w:r>
      <w:r w:rsidRPr="00814A76">
        <w:rPr>
          <w:rFonts w:asciiTheme="minorHAnsi" w:hAnsiTheme="minorHAnsi" w:cstheme="minorHAnsi"/>
          <w:sz w:val="16"/>
        </w:rPr>
        <w:t xml:space="preserve"> reasonable timeframe – </w:t>
      </w:r>
      <w:proofErr w:type="gramStart"/>
      <w:r w:rsidRPr="00814A76">
        <w:rPr>
          <w:rFonts w:asciiTheme="minorHAnsi" w:hAnsiTheme="minorHAnsi" w:cstheme="minorHAnsi"/>
          <w:sz w:val="16"/>
        </w:rPr>
        <w:t>i.e.</w:t>
      </w:r>
      <w:proofErr w:type="gramEnd"/>
      <w:r w:rsidRPr="00814A76">
        <w:rPr>
          <w:rFonts w:asciiTheme="minorHAnsi" w:hAnsiTheme="minorHAnsi" w:cstheme="minorHAnsi"/>
          <w:sz w:val="16"/>
        </w:rPr>
        <w:t xml:space="preserve"> between </w:t>
      </w:r>
      <w:r w:rsidRPr="00814A76">
        <w:rPr>
          <w:rStyle w:val="Emphasis"/>
          <w:rFonts w:asciiTheme="minorHAnsi" w:hAnsiTheme="minorHAnsi" w:cstheme="minorHAnsi"/>
          <w:highlight w:val="green"/>
        </w:rPr>
        <w:t>2030</w:t>
      </w:r>
      <w:r w:rsidRPr="00814A76">
        <w:rPr>
          <w:rFonts w:asciiTheme="minorHAnsi" w:hAnsiTheme="minorHAnsi" w:cstheme="minorHAnsi"/>
          <w:sz w:val="16"/>
        </w:rPr>
        <w:t xml:space="preserve"> and 2050 – which is simply not possible with terraforming. </w:t>
      </w:r>
      <w:r w:rsidRPr="00814A76">
        <w:rPr>
          <w:rStyle w:val="StyleUnderline"/>
          <w:rFonts w:asciiTheme="minorHAnsi" w:hAnsiTheme="minorHAnsi" w:cstheme="minorHAnsi"/>
        </w:rPr>
        <w:t xml:space="preserve">Citing the </w:t>
      </w:r>
      <w:r w:rsidRPr="00814A76">
        <w:rPr>
          <w:rStyle w:val="Emphasis"/>
          <w:rFonts w:asciiTheme="minorHAnsi" w:hAnsiTheme="minorHAnsi" w:cstheme="minorHAnsi"/>
        </w:rPr>
        <w:t>growing presence and power</w:t>
      </w:r>
      <w:r w:rsidRPr="00814A76">
        <w:rPr>
          <w:rStyle w:val="StyleUnderline"/>
          <w:rFonts w:asciiTheme="minorHAnsi" w:hAnsiTheme="minorHAnsi" w:cstheme="minorHAnsi"/>
        </w:rPr>
        <w:t xml:space="preserve"> of the </w:t>
      </w:r>
      <w:r w:rsidRPr="00814A76">
        <w:rPr>
          <w:rStyle w:val="Emphasis"/>
          <w:rFonts w:asciiTheme="minorHAnsi" w:hAnsiTheme="minorHAnsi" w:cstheme="minorHAnsi"/>
          <w:highlight w:val="green"/>
        </w:rPr>
        <w:t>commercial space</w:t>
      </w:r>
      <w:r w:rsidRPr="00814A76">
        <w:rPr>
          <w:rStyle w:val="Emphasis"/>
          <w:rFonts w:asciiTheme="minorHAnsi" w:hAnsiTheme="minorHAnsi" w:cstheme="minorHAnsi"/>
        </w:rPr>
        <w:t xml:space="preserve"> sector</w:t>
      </w:r>
      <w:r w:rsidRPr="00814A76">
        <w:rPr>
          <w:rFonts w:asciiTheme="minorHAnsi" w:hAnsiTheme="minorHAnsi" w:cstheme="minorHAnsi"/>
          <w:sz w:val="16"/>
        </w:rPr>
        <w:t xml:space="preserve">, </w:t>
      </w:r>
      <w:proofErr w:type="spellStart"/>
      <w:r w:rsidRPr="00814A76">
        <w:rPr>
          <w:rFonts w:asciiTheme="minorHAnsi" w:hAnsiTheme="minorHAnsi" w:cstheme="minorHAnsi"/>
          <w:sz w:val="16"/>
        </w:rPr>
        <w:t>Yakolev</w:t>
      </w:r>
      <w:proofErr w:type="spellEnd"/>
      <w:r w:rsidRPr="00814A76">
        <w:rPr>
          <w:rFonts w:asciiTheme="minorHAnsi" w:hAnsiTheme="minorHAnsi" w:cstheme="minorHAnsi"/>
          <w:sz w:val="16"/>
        </w:rPr>
        <w:t xml:space="preserve"> also believed </w:t>
      </w:r>
      <w:r w:rsidRPr="00814A76">
        <w:rPr>
          <w:rStyle w:val="StyleUnderline"/>
          <w:rFonts w:asciiTheme="minorHAnsi" w:hAnsiTheme="minorHAnsi" w:cstheme="minorHAnsi"/>
        </w:rPr>
        <w:t xml:space="preserve">a lot of the </w:t>
      </w:r>
      <w:r w:rsidRPr="00814A76">
        <w:rPr>
          <w:rStyle w:val="Emphasis"/>
          <w:rFonts w:asciiTheme="minorHAnsi" w:hAnsiTheme="minorHAnsi" w:cstheme="minorHAnsi"/>
          <w:highlight w:val="green"/>
        </w:rPr>
        <w:t>infrastructure</w:t>
      </w:r>
      <w:r w:rsidRPr="00814A76">
        <w:rPr>
          <w:rStyle w:val="Emphasis"/>
          <w:rFonts w:asciiTheme="minorHAnsi" w:hAnsiTheme="minorHAnsi" w:cstheme="minorHAnsi"/>
        </w:rPr>
        <w:t xml:space="preserve"> that is necessary</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is </w:t>
      </w:r>
      <w:r w:rsidRPr="00814A76">
        <w:rPr>
          <w:rStyle w:val="Emphasis"/>
          <w:rFonts w:asciiTheme="minorHAnsi" w:hAnsiTheme="minorHAnsi" w:cstheme="minorHAnsi"/>
          <w:highlight w:val="green"/>
        </w:rPr>
        <w:t>already in place</w:t>
      </w:r>
      <w:r w:rsidRPr="00814A76">
        <w:rPr>
          <w:rFonts w:asciiTheme="minorHAnsi" w:hAnsiTheme="minorHAnsi" w:cstheme="minorHAnsi"/>
          <w:sz w:val="16"/>
        </w:rPr>
        <w:t xml:space="preserve"> (or under development).</w:t>
      </w:r>
    </w:p>
    <w:p w14:paraId="4A063D17"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"After we overcome the inertia of thinking +20 years, the experimental biosphere (like the settlement in Antarctica with watches), </w:t>
      </w:r>
      <w:r w:rsidRPr="00814A76">
        <w:rPr>
          <w:rStyle w:val="StyleUnderline"/>
          <w:rFonts w:asciiTheme="minorHAnsi" w:hAnsiTheme="minorHAnsi" w:cstheme="minorHAnsi"/>
        </w:rPr>
        <w:t>in 50 years the first generation of children born in the Cosmos</w:t>
      </w:r>
      <w:r w:rsidRPr="00814A76">
        <w:rPr>
          <w:rFonts w:asciiTheme="minorHAnsi" w:hAnsiTheme="minorHAnsi" w:cstheme="minorHAnsi"/>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814A76">
        <w:rPr>
          <w:rStyle w:val="StyleUnderline"/>
          <w:rFonts w:asciiTheme="minorHAnsi" w:hAnsiTheme="minorHAnsi" w:cstheme="minorHAnsi"/>
          <w:highlight w:val="green"/>
        </w:rPr>
        <w:t>This is a</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close and </w:t>
      </w:r>
      <w:r w:rsidRPr="00814A76">
        <w:rPr>
          <w:rStyle w:val="Emphasis"/>
          <w:rFonts w:asciiTheme="minorHAnsi" w:hAnsiTheme="minorHAnsi" w:cstheme="minorHAnsi"/>
          <w:highlight w:val="green"/>
        </w:rPr>
        <w:t>direct</w:t>
      </w:r>
      <w:r w:rsidRPr="00814A76">
        <w:rPr>
          <w:rStyle w:val="StyleUnderline"/>
          <w:rFonts w:asciiTheme="minorHAnsi" w:hAnsiTheme="minorHAnsi" w:cstheme="minorHAnsi"/>
          <w:highlight w:val="green"/>
        </w:rPr>
        <w:t xml:space="preserve"> way to</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conquer the Cosmos</w:t>
      </w:r>
      <w:r w:rsidRPr="00814A76">
        <w:rPr>
          <w:rFonts w:asciiTheme="minorHAnsi" w:hAnsiTheme="minorHAnsi" w:cstheme="minorHAnsi"/>
          <w:sz w:val="16"/>
        </w:rPr>
        <w:t>."</w:t>
      </w:r>
    </w:p>
    <w:p w14:paraId="6C6276B1"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With NASA scientists and entrepreneurs like Elon Musk and Bas </w:t>
      </w:r>
      <w:proofErr w:type="spellStart"/>
      <w:r w:rsidRPr="00814A76">
        <w:rPr>
          <w:rFonts w:asciiTheme="minorHAnsi" w:hAnsiTheme="minorHAnsi" w:cstheme="minorHAnsi"/>
          <w:sz w:val="16"/>
        </w:rPr>
        <w:t>Landorp</w:t>
      </w:r>
      <w:proofErr w:type="spellEnd"/>
      <w:r w:rsidRPr="00814A76">
        <w:rPr>
          <w:rFonts w:asciiTheme="minorHAnsi" w:hAnsiTheme="minorHAnsi" w:cstheme="minorHAnsi"/>
          <w:sz w:val="16"/>
        </w:rPr>
        <w:t xml:space="preserve"> looking to colonize Mars </w:t>
      </w:r>
      <w:proofErr w:type="gramStart"/>
      <w:r w:rsidRPr="00814A76">
        <w:rPr>
          <w:rFonts w:asciiTheme="minorHAnsi" w:hAnsiTheme="minorHAnsi" w:cstheme="minorHAnsi"/>
          <w:sz w:val="16"/>
        </w:rPr>
        <w:t>in the near future</w:t>
      </w:r>
      <w:proofErr w:type="gramEnd"/>
      <w:r w:rsidRPr="00814A76">
        <w:rPr>
          <w:rFonts w:asciiTheme="minorHAnsi" w:hAnsiTheme="minorHAnsi" w:cstheme="minorHAnsi"/>
          <w:sz w:val="16"/>
        </w:rPr>
        <w:t xml:space="preserve">, and other commercial aerospace companies developing LEO, the size and shape of humanity's future in space is difficult to predict. Perhaps </w:t>
      </w:r>
      <w:r w:rsidRPr="00814A76">
        <w:rPr>
          <w:rStyle w:val="StyleUnderline"/>
          <w:rFonts w:asciiTheme="minorHAnsi" w:hAnsiTheme="minorHAnsi" w:cstheme="minorHAnsi"/>
        </w:rPr>
        <w:t xml:space="preserve">we will jointly decide on a path that takes us to the </w:t>
      </w:r>
      <w:r w:rsidRPr="00814A76">
        <w:rPr>
          <w:rStyle w:val="Emphasis"/>
          <w:rFonts w:asciiTheme="minorHAnsi" w:hAnsiTheme="minorHAnsi" w:cstheme="minorHAnsi"/>
        </w:rPr>
        <w:t>Moon</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Mars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beyond</w:t>
      </w:r>
      <w:r w:rsidRPr="00814A76">
        <w:rPr>
          <w:rFonts w:asciiTheme="minorHAnsi" w:hAnsiTheme="minorHAnsi" w:cstheme="minorHAnsi"/>
          <w:sz w:val="16"/>
        </w:rPr>
        <w:t>. Perhaps we will see our best efforts directed into near-Earth space.</w:t>
      </w:r>
    </w:p>
    <w:p w14:paraId="18704E41"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Or perhaps </w:t>
      </w:r>
      <w:r w:rsidRPr="00814A76">
        <w:rPr>
          <w:rStyle w:val="StyleUnderline"/>
          <w:rFonts w:asciiTheme="minorHAnsi" w:hAnsiTheme="minorHAnsi" w:cstheme="minorHAnsi"/>
        </w:rPr>
        <w:t xml:space="preserve">we will see ourselves going off in </w:t>
      </w:r>
      <w:r w:rsidRPr="00814A76">
        <w:rPr>
          <w:rStyle w:val="Emphasis"/>
          <w:rFonts w:asciiTheme="minorHAnsi" w:hAnsiTheme="minorHAnsi" w:cstheme="minorHAnsi"/>
        </w:rPr>
        <w:t>multiple directions at once</w:t>
      </w:r>
      <w:r w:rsidRPr="00814A76">
        <w:rPr>
          <w:rFonts w:asciiTheme="minorHAnsi" w:hAnsiTheme="minorHAnsi" w:cstheme="minorHAnsi"/>
          <w:sz w:val="16"/>
        </w:rPr>
        <w:t xml:space="preserve">. Whereas </w:t>
      </w:r>
      <w:r w:rsidRPr="00814A76">
        <w:rPr>
          <w:rStyle w:val="StyleUnderline"/>
          <w:rFonts w:asciiTheme="minorHAnsi" w:hAnsiTheme="minorHAnsi" w:cstheme="minorHAnsi"/>
        </w:rPr>
        <w:t>some groups will advocate creating space habitats in LEO (and later, elsewhere in the Solar System)</w:t>
      </w:r>
      <w:r w:rsidRPr="00814A76">
        <w:rPr>
          <w:rFonts w:asciiTheme="minorHAnsi" w:hAnsiTheme="minorHAnsi" w:cstheme="minorHAnsi"/>
          <w:sz w:val="16"/>
        </w:rPr>
        <w:t xml:space="preserve"> that rely on artificial gravity and robotic spaceships mining asteroids for materials, </w:t>
      </w:r>
      <w:r w:rsidRPr="00814A76">
        <w:rPr>
          <w:rStyle w:val="StyleUnderline"/>
          <w:rFonts w:asciiTheme="minorHAnsi" w:hAnsiTheme="minorHAnsi" w:cstheme="minorHAnsi"/>
        </w:rPr>
        <w:t xml:space="preserve">others will focus on </w:t>
      </w:r>
      <w:r w:rsidRPr="00814A76">
        <w:rPr>
          <w:rStyle w:val="StyleUnderline"/>
          <w:rFonts w:asciiTheme="minorHAnsi" w:hAnsiTheme="minorHAnsi" w:cstheme="minorHAnsi"/>
          <w:highlight w:val="green"/>
        </w:rPr>
        <w:t>establishing outposts on planetary bodies</w:t>
      </w:r>
      <w:r w:rsidRPr="00814A76">
        <w:rPr>
          <w:rStyle w:val="StyleUnderline"/>
          <w:rFonts w:asciiTheme="minorHAnsi" w:hAnsiTheme="minorHAnsi" w:cstheme="minorHAnsi"/>
        </w:rPr>
        <w:t xml:space="preserve">, with the goal of </w:t>
      </w:r>
      <w:r w:rsidRPr="00814A76">
        <w:rPr>
          <w:rStyle w:val="StyleUnderline"/>
          <w:rFonts w:asciiTheme="minorHAnsi" w:hAnsiTheme="minorHAnsi" w:cstheme="minorHAnsi"/>
          <w:highlight w:val="green"/>
        </w:rPr>
        <w:t>turning them into "</w:t>
      </w:r>
      <w:r w:rsidRPr="00814A76">
        <w:rPr>
          <w:rStyle w:val="Emphasis"/>
          <w:rFonts w:asciiTheme="minorHAnsi" w:hAnsiTheme="minorHAnsi" w:cstheme="minorHAnsi"/>
          <w:highlight w:val="green"/>
        </w:rPr>
        <w:t>new Earths</w:t>
      </w:r>
      <w:r w:rsidRPr="00814A76">
        <w:rPr>
          <w:rStyle w:val="StyleUnderline"/>
          <w:rFonts w:asciiTheme="minorHAnsi" w:hAnsiTheme="minorHAnsi" w:cstheme="minorHAnsi"/>
          <w:highlight w:val="green"/>
        </w:rPr>
        <w:t>"</w:t>
      </w:r>
      <w:r w:rsidRPr="00814A76">
        <w:rPr>
          <w:rFonts w:asciiTheme="minorHAnsi" w:hAnsiTheme="minorHAnsi" w:cstheme="minorHAnsi"/>
          <w:sz w:val="16"/>
          <w:highlight w:val="green"/>
        </w:rPr>
        <w:t>.</w:t>
      </w:r>
    </w:p>
    <w:p w14:paraId="2776C119"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Between them, we can expect that </w:t>
      </w:r>
      <w:r w:rsidRPr="00814A76">
        <w:rPr>
          <w:rStyle w:val="StyleUnderline"/>
          <w:rFonts w:asciiTheme="minorHAnsi" w:hAnsiTheme="minorHAnsi" w:cstheme="minorHAnsi"/>
        </w:rPr>
        <w:t>humans will begin developing a degree of "</w:t>
      </w:r>
      <w:r w:rsidRPr="00814A76">
        <w:rPr>
          <w:rStyle w:val="Emphasis"/>
          <w:rFonts w:asciiTheme="minorHAnsi" w:hAnsiTheme="minorHAnsi" w:cstheme="minorHAnsi"/>
        </w:rPr>
        <w:t>space expertise</w:t>
      </w:r>
      <w:r w:rsidRPr="00814A76">
        <w:rPr>
          <w:rStyle w:val="StyleUnderline"/>
          <w:rFonts w:asciiTheme="minorHAnsi" w:hAnsiTheme="minorHAnsi" w:cstheme="minorHAnsi"/>
        </w:rPr>
        <w:t>" in this century</w:t>
      </w:r>
      <w:r w:rsidRPr="00814A76">
        <w:rPr>
          <w:rFonts w:asciiTheme="minorHAnsi" w:hAnsiTheme="minorHAnsi" w:cstheme="minorHAnsi"/>
          <w:sz w:val="16"/>
        </w:rPr>
        <w:t xml:space="preserve">, </w:t>
      </w:r>
      <w:r w:rsidRPr="00814A76">
        <w:rPr>
          <w:rStyle w:val="StyleUnderline"/>
          <w:rFonts w:asciiTheme="minorHAnsi" w:hAnsiTheme="minorHAnsi" w:cstheme="minorHAnsi"/>
        </w:rPr>
        <w:t>which will certainly come in handy when we start pushing the boundaries of exploration and colonization even further</w:t>
      </w:r>
      <w:r w:rsidRPr="00814A76">
        <w:rPr>
          <w:rFonts w:asciiTheme="minorHAnsi" w:hAnsiTheme="minorHAnsi" w:cstheme="minorHAnsi"/>
          <w:sz w:val="16"/>
        </w:rPr>
        <w:t>.</w:t>
      </w:r>
    </w:p>
    <w:p w14:paraId="11DA9960"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Space col mathematically outweighs </w:t>
      </w:r>
    </w:p>
    <w:p w14:paraId="0A3AC1AF"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Bostrom, 3</w:t>
      </w:r>
      <w:r w:rsidRPr="00814A76">
        <w:rPr>
          <w:rFonts w:asciiTheme="minorHAnsi" w:hAnsiTheme="minorHAnsi" w:cstheme="minorHAnsi"/>
        </w:rPr>
        <w:t xml:space="preserve"> [Nick;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8" w:history="1">
        <w:r w:rsidRPr="00814A76">
          <w:rPr>
            <w:rStyle w:val="Hyperlink"/>
            <w:rFonts w:asciiTheme="minorHAnsi" w:hAnsiTheme="minorHAnsi" w:cstheme="minorHAnsi"/>
          </w:rPr>
          <w:t>https://nickbostrom.com/astronomical/waste.html</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0B2506D5"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ABSTRACT. </w:t>
      </w:r>
      <w:r w:rsidRPr="00814A76">
        <w:rPr>
          <w:rStyle w:val="StyleUnderline"/>
          <w:rFonts w:asciiTheme="minorHAnsi" w:hAnsiTheme="minorHAnsi" w:cstheme="minorHAnsi"/>
        </w:rPr>
        <w:t>With</w:t>
      </w:r>
      <w:r w:rsidRPr="00814A76">
        <w:rPr>
          <w:rFonts w:asciiTheme="minorHAnsi" w:hAnsiTheme="minorHAnsi" w:cstheme="minorHAnsi"/>
          <w:sz w:val="16"/>
        </w:rPr>
        <w:t xml:space="preserve"> very </w:t>
      </w:r>
      <w:r w:rsidRPr="00814A76">
        <w:rPr>
          <w:rStyle w:val="StyleUnderline"/>
          <w:rFonts w:asciiTheme="minorHAnsi" w:hAnsiTheme="minorHAnsi" w:cstheme="minorHAnsi"/>
        </w:rPr>
        <w:t xml:space="preserve">advanced </w:t>
      </w:r>
      <w:r w:rsidRPr="00814A76">
        <w:rPr>
          <w:rStyle w:val="Emphasis"/>
          <w:rFonts w:asciiTheme="minorHAnsi" w:hAnsiTheme="minorHAnsi" w:cstheme="minorHAnsi"/>
        </w:rPr>
        <w:t>tech</w:t>
      </w:r>
      <w:r w:rsidRPr="00814A76">
        <w:rPr>
          <w:rStyle w:val="StyleUnderline"/>
          <w:rFonts w:asciiTheme="minorHAnsi" w:hAnsiTheme="minorHAnsi" w:cstheme="minorHAnsi"/>
        </w:rPr>
        <w:t>nology, a very large population of people living happy lives could be sustained in the accessible region of the universe</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For every year</w:t>
      </w:r>
      <w:r w:rsidRPr="00814A76">
        <w:rPr>
          <w:rStyle w:val="StyleUnderline"/>
          <w:rFonts w:asciiTheme="minorHAnsi" w:hAnsiTheme="minorHAnsi" w:cstheme="minorHAnsi"/>
        </w:rPr>
        <w:t xml:space="preserve"> that development of such technologies and </w:t>
      </w:r>
      <w:r w:rsidRPr="00814A76">
        <w:rPr>
          <w:rStyle w:val="Emphasis"/>
          <w:rFonts w:asciiTheme="minorHAnsi" w:hAnsiTheme="minorHAnsi" w:cstheme="minorHAnsi"/>
          <w:highlight w:val="green"/>
        </w:rPr>
        <w:t>colonization</w:t>
      </w:r>
      <w:r w:rsidRPr="00814A76">
        <w:rPr>
          <w:rStyle w:val="Emphasis"/>
          <w:rFonts w:asciiTheme="minorHAnsi" w:hAnsiTheme="minorHAnsi" w:cstheme="minorHAnsi"/>
        </w:rPr>
        <w:t xml:space="preserve"> of the universe </w:t>
      </w:r>
      <w:r w:rsidRPr="00814A76">
        <w:rPr>
          <w:rStyle w:val="Emphasis"/>
          <w:rFonts w:asciiTheme="minorHAnsi" w:hAnsiTheme="minorHAnsi" w:cstheme="minorHAnsi"/>
          <w:highlight w:val="green"/>
        </w:rPr>
        <w:t>is delayed</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there is</w:t>
      </w:r>
      <w:r w:rsidRPr="00814A76">
        <w:rPr>
          <w:rStyle w:val="StyleUnderline"/>
          <w:rFonts w:asciiTheme="minorHAnsi" w:hAnsiTheme="minorHAnsi" w:cstheme="minorHAnsi"/>
        </w:rPr>
        <w:t xml:space="preserve"> therefore an </w:t>
      </w:r>
      <w:r w:rsidRPr="00814A76">
        <w:rPr>
          <w:rStyle w:val="Emphasis"/>
          <w:rFonts w:asciiTheme="minorHAnsi" w:hAnsiTheme="minorHAnsi" w:cstheme="minorHAnsi"/>
        </w:rPr>
        <w:t>opportunity cost</w:t>
      </w:r>
      <w:r w:rsidRPr="00814A76">
        <w:rPr>
          <w:rStyle w:val="StyleUnderline"/>
          <w:rFonts w:asciiTheme="minorHAnsi" w:hAnsiTheme="minorHAnsi" w:cstheme="minorHAnsi"/>
        </w:rPr>
        <w:t xml:space="preserve">: a </w:t>
      </w:r>
      <w:r w:rsidRPr="00814A76">
        <w:rPr>
          <w:rStyle w:val="Emphasis"/>
          <w:rFonts w:asciiTheme="minorHAnsi" w:hAnsiTheme="minorHAnsi" w:cstheme="minorHAnsi"/>
          <w:highlight w:val="green"/>
        </w:rPr>
        <w:t>potential</w:t>
      </w:r>
      <w:r w:rsidRPr="00814A76">
        <w:rPr>
          <w:rStyle w:val="Emphasis"/>
          <w:rFonts w:asciiTheme="minorHAnsi" w:hAnsiTheme="minorHAnsi" w:cstheme="minorHAnsi"/>
        </w:rPr>
        <w:t xml:space="preserve"> good, </w:t>
      </w:r>
      <w:r w:rsidRPr="00814A76">
        <w:rPr>
          <w:rStyle w:val="Emphasis"/>
          <w:rFonts w:asciiTheme="minorHAnsi" w:hAnsiTheme="minorHAnsi" w:cstheme="minorHAnsi"/>
          <w:highlight w:val="green"/>
        </w:rPr>
        <w:t>lives</w:t>
      </w:r>
      <w:r w:rsidRPr="00814A76">
        <w:rPr>
          <w:rStyle w:val="Emphasis"/>
          <w:rFonts w:asciiTheme="minorHAnsi" w:hAnsiTheme="minorHAnsi" w:cstheme="minorHAnsi"/>
        </w:rPr>
        <w:t xml:space="preserve"> worth living</w:t>
      </w:r>
      <w:r w:rsidRPr="00814A76">
        <w:rPr>
          <w:rStyle w:val="StyleUnderline"/>
          <w:rFonts w:asciiTheme="minorHAnsi" w:hAnsiTheme="minorHAnsi" w:cstheme="minorHAnsi"/>
        </w:rPr>
        <w:t xml:space="preserve">, is </w:t>
      </w:r>
      <w:r w:rsidRPr="00814A76">
        <w:rPr>
          <w:rStyle w:val="Emphasis"/>
          <w:rFonts w:asciiTheme="minorHAnsi" w:hAnsiTheme="minorHAnsi" w:cstheme="minorHAnsi"/>
          <w:highlight w:val="green"/>
        </w:rPr>
        <w:t>not being realized</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Given some </w:t>
      </w:r>
      <w:r w:rsidRPr="00814A76">
        <w:rPr>
          <w:rStyle w:val="Emphasis"/>
          <w:rFonts w:asciiTheme="minorHAnsi" w:hAnsiTheme="minorHAnsi" w:cstheme="minorHAnsi"/>
        </w:rPr>
        <w:t>plausible assumptions</w:t>
      </w:r>
      <w:r w:rsidRPr="00814A76">
        <w:rPr>
          <w:rStyle w:val="StyleUnderline"/>
          <w:rFonts w:asciiTheme="minorHAnsi" w:hAnsiTheme="minorHAnsi" w:cstheme="minorHAnsi"/>
        </w:rPr>
        <w:t xml:space="preserve">, this cost is </w:t>
      </w:r>
      <w:r w:rsidRPr="00814A76">
        <w:rPr>
          <w:rStyle w:val="Emphasis"/>
          <w:rFonts w:asciiTheme="minorHAnsi" w:hAnsiTheme="minorHAnsi" w:cstheme="minorHAnsi"/>
        </w:rPr>
        <w:t>extremely large</w:t>
      </w:r>
      <w:r w:rsidRPr="00814A76">
        <w:rPr>
          <w:rFonts w:asciiTheme="minorHAnsi" w:hAnsiTheme="minorHAnsi" w:cstheme="minorHAnsi"/>
          <w:sz w:val="16"/>
        </w:rPr>
        <w:t xml:space="preserve">. However, the lesson for </w:t>
      </w:r>
      <w:proofErr w:type="spellStart"/>
      <w:r w:rsidRPr="00814A76">
        <w:rPr>
          <w:rFonts w:asciiTheme="minorHAnsi" w:hAnsiTheme="minorHAnsi" w:cstheme="minorHAnsi"/>
          <w:sz w:val="16"/>
        </w:rPr>
        <w:t>utilitarians</w:t>
      </w:r>
      <w:proofErr w:type="spellEnd"/>
      <w:r w:rsidRPr="00814A76">
        <w:rPr>
          <w:rFonts w:asciiTheme="minorHAnsi" w:hAnsiTheme="minorHAnsi" w:cstheme="minorHAnsi"/>
          <w:sz w:val="16"/>
        </w:rPr>
        <w:t xml:space="preserve"> is not that we ought to maximize the pace of technological development, but rather that </w:t>
      </w:r>
      <w:r w:rsidRPr="00814A76">
        <w:rPr>
          <w:rStyle w:val="StyleUnderline"/>
          <w:rFonts w:asciiTheme="minorHAnsi" w:hAnsiTheme="minorHAnsi" w:cstheme="minorHAnsi"/>
        </w:rPr>
        <w:t xml:space="preserve">we ought to </w:t>
      </w:r>
      <w:r w:rsidRPr="00814A76">
        <w:rPr>
          <w:rStyle w:val="Emphasis"/>
          <w:rFonts w:asciiTheme="minorHAnsi" w:hAnsiTheme="minorHAnsi" w:cstheme="minorHAnsi"/>
        </w:rPr>
        <w:t>maximize</w:t>
      </w:r>
      <w:r w:rsidRPr="00814A76">
        <w:rPr>
          <w:rFonts w:asciiTheme="minorHAnsi" w:hAnsiTheme="minorHAnsi" w:cstheme="minorHAnsi"/>
          <w:sz w:val="16"/>
        </w:rPr>
        <w:t xml:space="preserve"> its safety, </w:t>
      </w:r>
      <w:proofErr w:type="gramStart"/>
      <w:r w:rsidRPr="00814A76">
        <w:rPr>
          <w:rFonts w:asciiTheme="minorHAnsi" w:hAnsiTheme="minorHAnsi" w:cstheme="minorHAnsi"/>
          <w:sz w:val="16"/>
        </w:rPr>
        <w:t>i.e.</w:t>
      </w:r>
      <w:proofErr w:type="gramEnd"/>
      <w:r w:rsidRPr="00814A76">
        <w:rPr>
          <w:rFonts w:asciiTheme="minorHAnsi" w:hAnsiTheme="minorHAnsi" w:cstheme="minorHAnsi"/>
          <w:sz w:val="16"/>
        </w:rPr>
        <w:t xml:space="preserve"> </w:t>
      </w:r>
      <w:r w:rsidRPr="00814A76">
        <w:rPr>
          <w:rStyle w:val="StyleUnderline"/>
          <w:rFonts w:asciiTheme="minorHAnsi" w:hAnsiTheme="minorHAnsi" w:cstheme="minorHAnsi"/>
        </w:rPr>
        <w:t>the</w:t>
      </w:r>
      <w:r w:rsidRPr="00814A76">
        <w:rPr>
          <w:rFonts w:asciiTheme="minorHAnsi" w:hAnsiTheme="minorHAnsi" w:cstheme="minorHAnsi"/>
          <w:sz w:val="16"/>
        </w:rPr>
        <w:t xml:space="preserve"> </w:t>
      </w:r>
      <w:r w:rsidRPr="00814A76">
        <w:rPr>
          <w:rStyle w:val="Emphasis"/>
          <w:rFonts w:asciiTheme="minorHAnsi" w:hAnsiTheme="minorHAnsi" w:cstheme="minorHAnsi"/>
        </w:rPr>
        <w:t>probability</w:t>
      </w:r>
      <w:r w:rsidRPr="00814A76">
        <w:rPr>
          <w:rStyle w:val="StyleUnderline"/>
          <w:rFonts w:asciiTheme="minorHAnsi" w:hAnsiTheme="minorHAnsi" w:cstheme="minorHAnsi"/>
        </w:rPr>
        <w:t xml:space="preserve"> that </w:t>
      </w:r>
      <w:r w:rsidRPr="00814A76">
        <w:rPr>
          <w:rStyle w:val="Emphasis"/>
          <w:rFonts w:asciiTheme="minorHAnsi" w:hAnsiTheme="minorHAnsi" w:cstheme="minorHAnsi"/>
        </w:rPr>
        <w:t>colonization will</w:t>
      </w:r>
      <w:r w:rsidRPr="00814A76">
        <w:rPr>
          <w:rFonts w:asciiTheme="minorHAnsi" w:hAnsiTheme="minorHAnsi" w:cstheme="minorHAnsi"/>
          <w:sz w:val="16"/>
        </w:rPr>
        <w:t xml:space="preserve"> eventually </w:t>
      </w:r>
      <w:r w:rsidRPr="00814A76">
        <w:rPr>
          <w:rStyle w:val="Emphasis"/>
          <w:rFonts w:asciiTheme="minorHAnsi" w:hAnsiTheme="minorHAnsi" w:cstheme="minorHAnsi"/>
        </w:rPr>
        <w:t>occur</w:t>
      </w:r>
      <w:r w:rsidRPr="00814A76">
        <w:rPr>
          <w:rFonts w:asciiTheme="minorHAnsi" w:hAnsiTheme="minorHAnsi" w:cstheme="minorHAnsi"/>
          <w:sz w:val="16"/>
        </w:rPr>
        <w:t>.</w:t>
      </w:r>
    </w:p>
    <w:p w14:paraId="2683CBF5"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I. THE RATE OF LOSS OF POTENTIAL LIVES</w:t>
      </w:r>
    </w:p>
    <w:p w14:paraId="293440C9"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As I write these words, </w:t>
      </w:r>
      <w:r w:rsidRPr="00814A76">
        <w:rPr>
          <w:rStyle w:val="StyleUnderline"/>
          <w:rFonts w:asciiTheme="minorHAnsi" w:hAnsiTheme="minorHAnsi" w:cstheme="minorHAnsi"/>
        </w:rPr>
        <w:t>suns are illuminating and heating empty rooms, unused energy is being flushed down black holes, and our great common endowment of negentropy is being irreversibly degraded into entropy on a cosmic scale</w:t>
      </w:r>
      <w:r w:rsidRPr="00814A76">
        <w:rPr>
          <w:rFonts w:asciiTheme="minorHAnsi" w:hAnsiTheme="minorHAnsi" w:cstheme="minorHAnsi"/>
          <w:sz w:val="16"/>
        </w:rPr>
        <w:t xml:space="preserve">. </w:t>
      </w:r>
      <w:r w:rsidRPr="00814A76">
        <w:rPr>
          <w:rStyle w:val="StyleUnderline"/>
          <w:rFonts w:asciiTheme="minorHAnsi" w:hAnsiTheme="minorHAnsi" w:cstheme="minorHAnsi"/>
        </w:rPr>
        <w:t>These are resources that an advanced civilization could have used to create value-structures, such as sentient beings living worthwhile lives</w:t>
      </w:r>
      <w:r w:rsidRPr="00814A76">
        <w:rPr>
          <w:rFonts w:asciiTheme="minorHAnsi" w:hAnsiTheme="minorHAnsi" w:cstheme="minorHAnsi"/>
          <w:sz w:val="16"/>
        </w:rPr>
        <w:t>.</w:t>
      </w:r>
    </w:p>
    <w:p w14:paraId="54A61D22"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rate</w:t>
      </w:r>
      <w:r w:rsidRPr="00814A76">
        <w:rPr>
          <w:rStyle w:val="StyleUnderline"/>
          <w:rFonts w:asciiTheme="minorHAnsi" w:hAnsiTheme="minorHAnsi" w:cstheme="minorHAnsi"/>
        </w:rPr>
        <w:t xml:space="preserve"> of this loss </w:t>
      </w:r>
      <w:r w:rsidRPr="00814A76">
        <w:rPr>
          <w:rStyle w:val="Emphasis"/>
          <w:rFonts w:asciiTheme="minorHAnsi" w:hAnsiTheme="minorHAnsi" w:cstheme="minorHAnsi"/>
          <w:sz w:val="24"/>
        </w:rPr>
        <w:t>boggles the mind</w:t>
      </w:r>
      <w:r w:rsidRPr="00814A76">
        <w:rPr>
          <w:rFonts w:asciiTheme="minorHAnsi" w:hAnsiTheme="minorHAnsi" w:cstheme="minorHAnsi"/>
          <w:sz w:val="16"/>
        </w:rPr>
        <w:t xml:space="preserve">. One recent paper speculates, using loose theoretical considerations based on the rate of increase of entropy, that </w:t>
      </w: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loss of potential human lives</w:t>
      </w:r>
      <w:r w:rsidRPr="00814A76">
        <w:rPr>
          <w:rStyle w:val="StyleUnderline"/>
          <w:rFonts w:asciiTheme="minorHAnsi" w:hAnsiTheme="minorHAnsi" w:cstheme="minorHAnsi"/>
        </w:rPr>
        <w:t xml:space="preserve"> in our own galactic supercluster is at least ~</w:t>
      </w:r>
      <w:r w:rsidRPr="00814A76">
        <w:rPr>
          <w:rStyle w:val="Emphasis"/>
          <w:rFonts w:asciiTheme="minorHAnsi" w:hAnsiTheme="minorHAnsi" w:cstheme="minorHAnsi"/>
        </w:rPr>
        <w:t>10^46</w:t>
      </w:r>
      <w:r w:rsidRPr="00814A76">
        <w:rPr>
          <w:rStyle w:val="StyleUnderline"/>
          <w:rFonts w:asciiTheme="minorHAnsi" w:hAnsiTheme="minorHAnsi" w:cstheme="minorHAnsi"/>
        </w:rPr>
        <w:t xml:space="preserve"> per century of delayed colonization</w:t>
      </w:r>
      <w:r w:rsidRPr="00814A76">
        <w:rPr>
          <w:rFonts w:asciiTheme="minorHAnsi" w:hAnsiTheme="minorHAnsi" w:cstheme="minorHAnsi"/>
          <w:sz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03B89173"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We can</w:t>
      </w:r>
      <w:r w:rsidRPr="00814A76">
        <w:rPr>
          <w:rFonts w:asciiTheme="minorHAnsi" w:hAnsiTheme="minorHAnsi" w:cstheme="minorHAnsi"/>
          <w:sz w:val="16"/>
        </w:rPr>
        <w:t xml:space="preserve">, however, </w:t>
      </w:r>
      <w:r w:rsidRPr="00814A76">
        <w:rPr>
          <w:rStyle w:val="StyleUnderline"/>
          <w:rFonts w:asciiTheme="minorHAnsi" w:hAnsiTheme="minorHAnsi" w:cstheme="minorHAnsi"/>
        </w:rPr>
        <w:t xml:space="preserve">get a </w:t>
      </w:r>
      <w:r w:rsidRPr="00814A76">
        <w:rPr>
          <w:rStyle w:val="Emphasis"/>
          <w:rFonts w:asciiTheme="minorHAnsi" w:hAnsiTheme="minorHAnsi" w:cstheme="minorHAnsi"/>
          <w:sz w:val="24"/>
        </w:rPr>
        <w:t>lower bound</w:t>
      </w:r>
      <w:r w:rsidRPr="00814A76">
        <w:rPr>
          <w:rFonts w:asciiTheme="minorHAnsi" w:hAnsiTheme="minorHAnsi" w:cstheme="minorHAnsi"/>
          <w:sz w:val="18"/>
        </w:rPr>
        <w:t xml:space="preserve"> </w:t>
      </w:r>
      <w:r w:rsidRPr="00814A76">
        <w:rPr>
          <w:rFonts w:asciiTheme="minorHAnsi" w:hAnsiTheme="minorHAnsi" w:cstheme="minorHAnsi"/>
          <w:sz w:val="16"/>
        </w:rPr>
        <w:t xml:space="preserve">more straightforwardly </w:t>
      </w:r>
      <w:r w:rsidRPr="00814A76">
        <w:rPr>
          <w:rStyle w:val="StyleUnderline"/>
          <w:rFonts w:asciiTheme="minorHAnsi" w:hAnsiTheme="minorHAnsi" w:cstheme="minorHAnsi"/>
        </w:rPr>
        <w:t>by</w:t>
      </w:r>
      <w:r w:rsidRPr="00814A76">
        <w:rPr>
          <w:rFonts w:asciiTheme="minorHAnsi" w:hAnsiTheme="minorHAnsi" w:cstheme="minorHAnsi"/>
          <w:sz w:val="16"/>
        </w:rPr>
        <w:t xml:space="preserve"> simply </w:t>
      </w:r>
      <w:r w:rsidRPr="00814A76">
        <w:rPr>
          <w:rStyle w:val="StyleUnderline"/>
          <w:rFonts w:asciiTheme="minorHAnsi" w:hAnsiTheme="minorHAnsi" w:cstheme="minorHAnsi"/>
        </w:rPr>
        <w:t>counting the</w:t>
      </w:r>
      <w:r w:rsidRPr="00814A76">
        <w:rPr>
          <w:rFonts w:asciiTheme="minorHAnsi" w:hAnsiTheme="minorHAnsi" w:cstheme="minorHAnsi"/>
          <w:sz w:val="16"/>
        </w:rPr>
        <w:t xml:space="preserve"> number or </w:t>
      </w:r>
      <w:r w:rsidRPr="00814A76">
        <w:rPr>
          <w:rStyle w:val="StyleUnderline"/>
          <w:rFonts w:asciiTheme="minorHAnsi" w:hAnsiTheme="minorHAnsi" w:cstheme="minorHAnsi"/>
        </w:rPr>
        <w:t>stars in our galactic supercluster and multiplying this number with the amount of computing power that the resources of each star could be used to generate</w:t>
      </w:r>
      <w:r w:rsidRPr="00814A76">
        <w:rPr>
          <w:rFonts w:asciiTheme="minorHAnsi" w:hAnsiTheme="minorHAnsi" w:cstheme="minorHAnsi"/>
          <w:sz w:val="16"/>
        </w:rPr>
        <w:t xml:space="preserve"> using technologies for whose feasibility a strong case has already been made. </w:t>
      </w:r>
      <w:r w:rsidRPr="00814A76">
        <w:rPr>
          <w:rStyle w:val="StyleUnderline"/>
          <w:rFonts w:asciiTheme="minorHAnsi" w:hAnsiTheme="minorHAnsi" w:cstheme="minorHAnsi"/>
        </w:rPr>
        <w:t>We can then divide this total with the estimated amount of computing power needed to simulate one human life</w:t>
      </w:r>
      <w:r w:rsidRPr="00814A76">
        <w:rPr>
          <w:rFonts w:asciiTheme="minorHAnsi" w:hAnsiTheme="minorHAnsi" w:cstheme="minorHAnsi"/>
          <w:sz w:val="16"/>
        </w:rPr>
        <w:t>.</w:t>
      </w:r>
    </w:p>
    <w:p w14:paraId="5AB09210"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As a rough approximation, </w:t>
      </w:r>
      <w:r w:rsidRPr="00814A76">
        <w:rPr>
          <w:rStyle w:val="StyleUnderline"/>
          <w:rFonts w:asciiTheme="minorHAnsi" w:hAnsiTheme="minorHAnsi" w:cstheme="minorHAnsi"/>
        </w:rPr>
        <w:t>let us say the Virgo Supercluster contains 10^13 stars</w:t>
      </w:r>
      <w:r w:rsidRPr="00814A76">
        <w:rPr>
          <w:rFonts w:asciiTheme="minorHAnsi" w:hAnsiTheme="minorHAnsi" w:cstheme="minorHAnsi"/>
          <w:sz w:val="16"/>
        </w:rPr>
        <w:t xml:space="preserve">. </w:t>
      </w:r>
      <w:r w:rsidRPr="00814A76">
        <w:rPr>
          <w:rStyle w:val="StyleUnderline"/>
          <w:rFonts w:asciiTheme="minorHAnsi" w:hAnsiTheme="minorHAnsi" w:cstheme="minorHAnsi"/>
        </w:rPr>
        <w:t>One estimate of the computing power extractable from a star and with an associated planet-sized computational structure</w:t>
      </w:r>
      <w:r w:rsidRPr="00814A76">
        <w:rPr>
          <w:rFonts w:asciiTheme="minorHAnsi" w:hAnsiTheme="minorHAnsi" w:cstheme="minorHAnsi"/>
          <w:sz w:val="16"/>
        </w:rPr>
        <w:t xml:space="preserve">, using advanced molecular nanotechnology[2], </w:t>
      </w:r>
      <w:r w:rsidRPr="00814A76">
        <w:rPr>
          <w:rStyle w:val="StyleUnderline"/>
          <w:rFonts w:asciiTheme="minorHAnsi" w:hAnsiTheme="minorHAnsi" w:cstheme="minorHAnsi"/>
        </w:rPr>
        <w:t>is 10^42 operations per second</w:t>
      </w:r>
      <w:r w:rsidRPr="00814A76">
        <w:rPr>
          <w:rFonts w:asciiTheme="minorHAnsi" w:hAnsiTheme="minorHAnsi" w:cstheme="minorHAnsi"/>
          <w:sz w:val="16"/>
        </w:rPr>
        <w:t xml:space="preserve">.[3] </w:t>
      </w:r>
      <w:r w:rsidRPr="00814A76">
        <w:rPr>
          <w:rStyle w:val="StyleUnderline"/>
          <w:rFonts w:asciiTheme="minorHAnsi" w:hAnsiTheme="minorHAnsi" w:cstheme="minorHAnsi"/>
        </w:rPr>
        <w:t>A typical estimate of the human brain’s processing power is</w:t>
      </w:r>
      <w:r w:rsidRPr="00814A76">
        <w:rPr>
          <w:rFonts w:asciiTheme="minorHAnsi" w:hAnsiTheme="minorHAnsi" w:cstheme="minorHAnsi"/>
          <w:sz w:val="16"/>
        </w:rPr>
        <w:t xml:space="preserve"> roughly </w:t>
      </w:r>
      <w:r w:rsidRPr="00814A76">
        <w:rPr>
          <w:rStyle w:val="StyleUnderline"/>
          <w:rFonts w:asciiTheme="minorHAnsi" w:hAnsiTheme="minorHAnsi" w:cstheme="minorHAnsi"/>
        </w:rPr>
        <w:t>10^17 operations per second or less</w:t>
      </w:r>
      <w:r w:rsidRPr="00814A76">
        <w:rPr>
          <w:rFonts w:asciiTheme="minorHAnsi" w:hAnsiTheme="minorHAnsi" w:cstheme="minorHAnsi"/>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814A76">
        <w:rPr>
          <w:rStyle w:val="StyleUnderline"/>
          <w:rFonts w:asciiTheme="minorHAnsi" w:hAnsiTheme="minorHAnsi" w:cstheme="minorHAnsi"/>
        </w:rPr>
        <w:t xml:space="preserve">it follows that the potential for approximately 10^38 human lives is lost every century that </w:t>
      </w:r>
      <w:r w:rsidRPr="00814A76">
        <w:rPr>
          <w:rStyle w:val="Emphasis"/>
          <w:rFonts w:asciiTheme="minorHAnsi" w:hAnsiTheme="minorHAnsi" w:cstheme="minorHAnsi"/>
        </w:rPr>
        <w:t>colonization of our local supercluster is delayed</w:t>
      </w:r>
      <w:r w:rsidRPr="00814A76">
        <w:rPr>
          <w:rFonts w:asciiTheme="minorHAnsi" w:hAnsiTheme="minorHAnsi" w:cstheme="minorHAnsi"/>
          <w:sz w:val="16"/>
        </w:rPr>
        <w:t xml:space="preserve">; or equivalently, </w:t>
      </w:r>
      <w:r w:rsidRPr="00814A76">
        <w:rPr>
          <w:rStyle w:val="StyleUnderline"/>
          <w:rFonts w:asciiTheme="minorHAnsi" w:hAnsiTheme="minorHAnsi" w:cstheme="minorHAnsi"/>
        </w:rPr>
        <w:t xml:space="preserve">about </w:t>
      </w:r>
      <w:r w:rsidRPr="00814A76">
        <w:rPr>
          <w:rStyle w:val="Emphasis"/>
          <w:rFonts w:asciiTheme="minorHAnsi" w:hAnsiTheme="minorHAnsi" w:cstheme="minorHAnsi"/>
          <w:sz w:val="24"/>
          <w:highlight w:val="green"/>
        </w:rPr>
        <w:t>10^29 potential human lives per second</w:t>
      </w:r>
      <w:r w:rsidRPr="00814A76">
        <w:rPr>
          <w:rFonts w:asciiTheme="minorHAnsi" w:hAnsiTheme="minorHAnsi" w:cstheme="minorHAnsi"/>
          <w:sz w:val="16"/>
        </w:rPr>
        <w:t>.</w:t>
      </w:r>
    </w:p>
    <w:p w14:paraId="42E04CE0"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While </w:t>
      </w:r>
      <w:r w:rsidRPr="00814A76">
        <w:rPr>
          <w:rStyle w:val="Emphasis"/>
          <w:rFonts w:asciiTheme="minorHAnsi" w:hAnsiTheme="minorHAnsi" w:cstheme="minorHAnsi"/>
          <w:highlight w:val="green"/>
        </w:rPr>
        <w:t xml:space="preserve">this estimate is </w:t>
      </w:r>
      <w:r w:rsidRPr="00814A76">
        <w:rPr>
          <w:rStyle w:val="Emphasis"/>
          <w:rFonts w:asciiTheme="minorHAnsi" w:hAnsiTheme="minorHAnsi" w:cstheme="minorHAnsi"/>
          <w:sz w:val="24"/>
          <w:highlight w:val="green"/>
        </w:rPr>
        <w:t>conservative</w:t>
      </w:r>
      <w:r w:rsidRPr="00814A76">
        <w:rPr>
          <w:rFonts w:asciiTheme="minorHAnsi" w:hAnsiTheme="minorHAnsi" w:cstheme="minorHAnsi"/>
          <w:sz w:val="18"/>
        </w:rPr>
        <w:t xml:space="preserve"> </w:t>
      </w:r>
      <w:r w:rsidRPr="00814A76">
        <w:rPr>
          <w:rStyle w:val="StyleUnderline"/>
          <w:rFonts w:asciiTheme="minorHAnsi" w:hAnsiTheme="minorHAnsi" w:cstheme="minorHAnsi"/>
        </w:rPr>
        <w:t>in that it assumes only computational mechanisms whose implementation has been at least outlined in the literature</w:t>
      </w:r>
      <w:r w:rsidRPr="00814A76">
        <w:rPr>
          <w:rFonts w:asciiTheme="minorHAnsi" w:hAnsiTheme="minorHAnsi" w:cstheme="minorHAnsi"/>
          <w:sz w:val="16"/>
        </w:rPr>
        <w:t>,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31F1F7C8"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What matters for present purposes is not the exact </w:t>
      </w:r>
      <w:r w:rsidRPr="00814A76">
        <w:rPr>
          <w:rStyle w:val="Emphasis"/>
          <w:rFonts w:asciiTheme="minorHAnsi" w:hAnsiTheme="minorHAnsi" w:cstheme="minorHAnsi"/>
        </w:rPr>
        <w:t>numbers</w:t>
      </w:r>
      <w:r w:rsidRPr="00814A76">
        <w:rPr>
          <w:rStyle w:val="StyleUnderline"/>
          <w:rFonts w:asciiTheme="minorHAnsi" w:hAnsiTheme="minorHAnsi" w:cstheme="minorHAnsi"/>
        </w:rPr>
        <w:t xml:space="preserve"> but the fact that they </w:t>
      </w:r>
      <w:r w:rsidRPr="00814A76">
        <w:rPr>
          <w:rStyle w:val="Emphasis"/>
          <w:rFonts w:asciiTheme="minorHAnsi" w:hAnsiTheme="minorHAnsi" w:cstheme="minorHAnsi"/>
        </w:rPr>
        <w:t>are huge</w:t>
      </w:r>
      <w:r w:rsidRPr="00814A76">
        <w:rPr>
          <w:rFonts w:asciiTheme="minorHAnsi" w:hAnsiTheme="minorHAnsi" w:cstheme="minorHAnsi"/>
          <w:sz w:val="16"/>
        </w:rPr>
        <w:t>. Even with the most conservative estimate, assuming a biological implementation of all persons, the potential for one hundred trillion potential human beings is lost for every second of postponement of colonization of our supercluster.[6]</w:t>
      </w:r>
    </w:p>
    <w:p w14:paraId="2ABB754C"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II. THE OPPORTUNITY COST OF DELAYED COLONIZATION</w:t>
      </w:r>
    </w:p>
    <w:p w14:paraId="748F9C94"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From a utilitarian perspective, </w:t>
      </w:r>
      <w:r w:rsidRPr="00814A76">
        <w:rPr>
          <w:rStyle w:val="StyleUnderline"/>
          <w:rFonts w:asciiTheme="minorHAnsi" w:hAnsiTheme="minorHAnsi" w:cstheme="minorHAnsi"/>
          <w:highlight w:val="green"/>
        </w:rPr>
        <w:t>this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huge loss of potential human lives</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constitutes a</w:t>
      </w:r>
      <w:r w:rsidRPr="00814A76">
        <w:rPr>
          <w:rStyle w:val="StyleUnderline"/>
          <w:rFonts w:asciiTheme="minorHAnsi" w:hAnsiTheme="minorHAnsi" w:cstheme="minorHAnsi"/>
        </w:rPr>
        <w:t xml:space="preserve"> correspondingly </w:t>
      </w:r>
      <w:r w:rsidRPr="00814A76">
        <w:rPr>
          <w:rStyle w:val="Emphasis"/>
          <w:rFonts w:asciiTheme="minorHAnsi" w:hAnsiTheme="minorHAnsi" w:cstheme="minorHAnsi"/>
          <w:highlight w:val="green"/>
        </w:rPr>
        <w:t>huge loss of potential value</w:t>
      </w:r>
      <w:r w:rsidRPr="00814A76">
        <w:rPr>
          <w:rFonts w:asciiTheme="minorHAnsi" w:hAnsiTheme="minorHAnsi" w:cstheme="minorHAnsi"/>
          <w:sz w:val="16"/>
        </w:rPr>
        <w:t xml:space="preserve">. I am assuming here that the human lives that could have been created would have been worthwhile ones. Since it is commonly supposed that </w:t>
      </w:r>
      <w:r w:rsidRPr="00814A76">
        <w:rPr>
          <w:rStyle w:val="StyleUnderline"/>
          <w:rFonts w:asciiTheme="minorHAnsi" w:hAnsiTheme="minorHAnsi" w:cstheme="minorHAnsi"/>
        </w:rPr>
        <w:t>even current human lives are typically worthwhile</w:t>
      </w:r>
      <w:r w:rsidRPr="00814A76">
        <w:rPr>
          <w:rFonts w:asciiTheme="minorHAnsi" w:hAnsiTheme="minorHAnsi" w:cstheme="minorHAnsi"/>
          <w:sz w:val="16"/>
        </w:rPr>
        <w:t xml:space="preserve">, this is a weak assumption. </w:t>
      </w:r>
      <w:r w:rsidRPr="00814A76">
        <w:rPr>
          <w:rStyle w:val="StyleUnderline"/>
          <w:rFonts w:asciiTheme="minorHAnsi" w:hAnsiTheme="minorHAnsi" w:cstheme="minorHAnsi"/>
        </w:rPr>
        <w:t xml:space="preserve">Any </w:t>
      </w:r>
      <w:r w:rsidRPr="00814A76">
        <w:rPr>
          <w:rStyle w:val="Emphasis"/>
          <w:rFonts w:asciiTheme="minorHAnsi" w:hAnsiTheme="minorHAnsi" w:cstheme="minorHAnsi"/>
        </w:rPr>
        <w:t>civilization advanced enough to colonize</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local supercluster</w:t>
      </w:r>
      <w:r w:rsidRPr="00814A76">
        <w:rPr>
          <w:rStyle w:val="StyleUnderline"/>
          <w:rFonts w:asciiTheme="minorHAnsi" w:hAnsiTheme="minorHAnsi" w:cstheme="minorHAnsi"/>
        </w:rPr>
        <w:t xml:space="preserve"> would</w:t>
      </w:r>
      <w:r w:rsidRPr="00814A76">
        <w:rPr>
          <w:rFonts w:asciiTheme="minorHAnsi" w:hAnsiTheme="minorHAnsi" w:cstheme="minorHAnsi"/>
          <w:sz w:val="16"/>
        </w:rPr>
        <w:t xml:space="preserve"> likely </w:t>
      </w:r>
      <w:r w:rsidRPr="00814A76">
        <w:rPr>
          <w:rStyle w:val="StyleUnderline"/>
          <w:rFonts w:asciiTheme="minorHAnsi" w:hAnsiTheme="minorHAnsi" w:cstheme="minorHAnsi"/>
        </w:rPr>
        <w:t xml:space="preserve">also </w:t>
      </w:r>
      <w:proofErr w:type="gramStart"/>
      <w:r w:rsidRPr="00814A76">
        <w:rPr>
          <w:rStyle w:val="StyleUnderline"/>
          <w:rFonts w:asciiTheme="minorHAnsi" w:hAnsiTheme="minorHAnsi" w:cstheme="minorHAnsi"/>
        </w:rPr>
        <w:t>have the ability to</w:t>
      </w:r>
      <w:proofErr w:type="gramEnd"/>
      <w:r w:rsidRPr="00814A76">
        <w:rPr>
          <w:rStyle w:val="StyleUnderline"/>
          <w:rFonts w:asciiTheme="minorHAnsi" w:hAnsiTheme="minorHAnsi" w:cstheme="minorHAnsi"/>
        </w:rPr>
        <w:t xml:space="preserve"> establish</w:t>
      </w:r>
      <w:r w:rsidRPr="00814A76">
        <w:rPr>
          <w:rFonts w:asciiTheme="minorHAnsi" w:hAnsiTheme="minorHAnsi" w:cstheme="minorHAnsi"/>
          <w:sz w:val="16"/>
        </w:rPr>
        <w:t xml:space="preserve"> at least the minimally </w:t>
      </w:r>
      <w:r w:rsidRPr="00814A76">
        <w:rPr>
          <w:rStyle w:val="Emphasis"/>
          <w:rFonts w:asciiTheme="minorHAnsi" w:hAnsiTheme="minorHAnsi" w:cstheme="minorHAnsi"/>
        </w:rPr>
        <w:t>favorable conditions</w:t>
      </w:r>
      <w:r w:rsidRPr="00814A76">
        <w:rPr>
          <w:rStyle w:val="StyleUnderline"/>
          <w:rFonts w:asciiTheme="minorHAnsi" w:hAnsiTheme="minorHAnsi" w:cstheme="minorHAnsi"/>
        </w:rPr>
        <w:t xml:space="preserve"> required for future lives to be worth living</w:t>
      </w:r>
      <w:r w:rsidRPr="00814A76">
        <w:rPr>
          <w:rFonts w:asciiTheme="minorHAnsi" w:hAnsiTheme="minorHAnsi" w:cstheme="minorHAnsi"/>
          <w:sz w:val="16"/>
        </w:rPr>
        <w:t>.</w:t>
      </w:r>
    </w:p>
    <w:p w14:paraId="4476CDE8" w14:textId="77777777" w:rsidR="00422D49" w:rsidRDefault="00422D49" w:rsidP="00422D49">
      <w:pPr>
        <w:rPr>
          <w:rFonts w:asciiTheme="minorHAnsi" w:hAnsiTheme="minorHAnsi" w:cstheme="minorHAnsi"/>
          <w:sz w:val="16"/>
        </w:rPr>
      </w:pPr>
      <w:r w:rsidRPr="00814A76">
        <w:rPr>
          <w:rFonts w:asciiTheme="minorHAnsi" w:hAnsiTheme="minorHAnsi" w:cstheme="minorHAnsi"/>
          <w:sz w:val="16"/>
        </w:rPr>
        <w:t xml:space="preserve">The effect on total value, then, seems greater for actions that accelerate technological development than for practically any other possible action. </w:t>
      </w:r>
      <w:r w:rsidRPr="00814A76">
        <w:rPr>
          <w:rStyle w:val="StyleUnderline"/>
          <w:rFonts w:asciiTheme="minorHAnsi" w:hAnsiTheme="minorHAnsi" w:cstheme="minorHAnsi"/>
        </w:rPr>
        <w:t>Advancing technology</w:t>
      </w:r>
      <w:r w:rsidRPr="00814A76">
        <w:rPr>
          <w:rFonts w:asciiTheme="minorHAnsi" w:hAnsiTheme="minorHAnsi" w:cstheme="minorHAnsi"/>
          <w:sz w:val="16"/>
        </w:rPr>
        <w:t xml:space="preserve"> (or its enabling factors, such as economic productivity) </w:t>
      </w:r>
      <w:r w:rsidRPr="00814A76">
        <w:rPr>
          <w:rStyle w:val="StyleUnderline"/>
          <w:rFonts w:asciiTheme="minorHAnsi" w:hAnsiTheme="minorHAnsi" w:cstheme="minorHAnsi"/>
        </w:rPr>
        <w:t xml:space="preserve">even by </w:t>
      </w:r>
      <w:r w:rsidRPr="00814A76">
        <w:rPr>
          <w:rStyle w:val="Emphasis"/>
          <w:rFonts w:asciiTheme="minorHAnsi" w:hAnsiTheme="minorHAnsi" w:cstheme="minorHAnsi"/>
        </w:rPr>
        <w:t>such a tiny amount</w:t>
      </w:r>
      <w:r w:rsidRPr="00814A76">
        <w:rPr>
          <w:rStyle w:val="StyleUnderline"/>
          <w:rFonts w:asciiTheme="minorHAnsi" w:hAnsiTheme="minorHAnsi" w:cstheme="minorHAnsi"/>
        </w:rPr>
        <w:t xml:space="preserve"> that it leads to colonization of the local supercluster just </w:t>
      </w:r>
      <w:r w:rsidRPr="00814A76">
        <w:rPr>
          <w:rStyle w:val="Emphasis"/>
          <w:rFonts w:asciiTheme="minorHAnsi" w:hAnsiTheme="minorHAnsi" w:cstheme="minorHAnsi"/>
        </w:rPr>
        <w:t>one second earlier</w:t>
      </w:r>
      <w:r w:rsidRPr="00814A76">
        <w:rPr>
          <w:rStyle w:val="StyleUnderline"/>
          <w:rFonts w:asciiTheme="minorHAnsi" w:hAnsiTheme="minorHAnsi" w:cstheme="minorHAnsi"/>
        </w:rPr>
        <w:t xml:space="preserve"> than would otherwise have happened amounts to bringing about more than </w:t>
      </w:r>
      <w:r w:rsidRPr="00814A76">
        <w:rPr>
          <w:rStyle w:val="Emphasis"/>
          <w:rFonts w:asciiTheme="minorHAnsi" w:hAnsiTheme="minorHAnsi" w:cstheme="minorHAnsi"/>
        </w:rPr>
        <w:t>10^29 human lives</w:t>
      </w:r>
      <w:r w:rsidRPr="00814A76">
        <w:rPr>
          <w:rFonts w:asciiTheme="minorHAnsi" w:hAnsiTheme="minorHAnsi" w:cstheme="minorHAnsi"/>
          <w:sz w:val="16"/>
        </w:rPr>
        <w:t xml:space="preserve"> (or 10^14 human lives if we use the most conservative lower bound) </w:t>
      </w:r>
      <w:r w:rsidRPr="00814A76">
        <w:rPr>
          <w:rStyle w:val="StyleUnderline"/>
          <w:rFonts w:asciiTheme="minorHAnsi" w:hAnsiTheme="minorHAnsi" w:cstheme="minorHAnsi"/>
        </w:rPr>
        <w:t>that would not otherwise have existed</w:t>
      </w:r>
      <w:r w:rsidRPr="00814A76">
        <w:rPr>
          <w:rFonts w:asciiTheme="minorHAnsi" w:hAnsiTheme="minorHAnsi" w:cstheme="minorHAnsi"/>
          <w:sz w:val="16"/>
        </w:rPr>
        <w:t xml:space="preserve">. Few other philanthropic causes could hope to </w:t>
      </w:r>
      <w:proofErr w:type="spellStart"/>
      <w:r w:rsidRPr="00814A76">
        <w:rPr>
          <w:rFonts w:asciiTheme="minorHAnsi" w:hAnsiTheme="minorHAnsi" w:cstheme="minorHAnsi"/>
          <w:sz w:val="16"/>
        </w:rPr>
        <w:t>mach</w:t>
      </w:r>
      <w:proofErr w:type="spellEnd"/>
      <w:r w:rsidRPr="00814A76">
        <w:rPr>
          <w:rFonts w:asciiTheme="minorHAnsi" w:hAnsiTheme="minorHAnsi" w:cstheme="minorHAnsi"/>
          <w:sz w:val="16"/>
        </w:rPr>
        <w:t xml:space="preserve"> that level of utilitarian payoff.</w:t>
      </w:r>
    </w:p>
    <w:p w14:paraId="1CC605BD" w14:textId="24094A2B" w:rsidR="00422D49" w:rsidRDefault="00FF7070" w:rsidP="00422D49">
      <w:pPr>
        <w:pStyle w:val="Heading2"/>
      </w:pPr>
      <w:r>
        <w:t>3</w:t>
      </w:r>
    </w:p>
    <w:p w14:paraId="73D6EFEF" w14:textId="77777777" w:rsidR="00422D49" w:rsidRPr="00AA687A" w:rsidRDefault="00422D49" w:rsidP="00422D49">
      <w:pPr>
        <w:pStyle w:val="Heading4"/>
        <w:rPr>
          <w:rFonts w:cs="Calibri"/>
        </w:rPr>
      </w:pPr>
      <w:r w:rsidRPr="00AA687A">
        <w:rPr>
          <w:rFonts w:cs="Calibri"/>
          <w:lang w:eastAsia="zh-TW"/>
        </w:rPr>
        <w:t xml:space="preserve">ACA passed the house, but bipartisan support is key to senate fight.  </w:t>
      </w:r>
      <w:r w:rsidRPr="00AA687A">
        <w:rPr>
          <w:rFonts w:cs="Calibri"/>
          <w:lang w:eastAsia="zh-TW"/>
        </w:rPr>
        <w:br/>
      </w:r>
      <w:proofErr w:type="spellStart"/>
      <w:r w:rsidRPr="00AA687A">
        <w:rPr>
          <w:rFonts w:cs="Calibri"/>
        </w:rPr>
        <w:t>Mckinnon</w:t>
      </w:r>
      <w:proofErr w:type="spellEnd"/>
      <w:r w:rsidRPr="00AA687A">
        <w:rPr>
          <w:rFonts w:cs="Calibri"/>
        </w:rPr>
        <w:t xml:space="preserve"> et all 2-4</w:t>
      </w:r>
      <w:r w:rsidRPr="00AA687A">
        <w:rPr>
          <w:rFonts w:cs="Calibri"/>
          <w:b w:val="0"/>
        </w:rPr>
        <w:t xml:space="preserve"> [John D. </w:t>
      </w:r>
      <w:proofErr w:type="spellStart"/>
      <w:r w:rsidRPr="00AA687A">
        <w:rPr>
          <w:rFonts w:cs="Calibri"/>
          <w:b w:val="0"/>
        </w:rPr>
        <w:t>Mckinnon</w:t>
      </w:r>
      <w:proofErr w:type="spellEnd"/>
      <w:r w:rsidRPr="00AA687A">
        <w:rPr>
          <w:rFonts w:cs="Calibri"/>
          <w:b w:val="0"/>
        </w:rPr>
        <w:t xml:space="preserve">, Natalie Andrews and Yuka Hayashi, 2-4-2022, "House Passes $350 Billion Competitiveness Bill, but Senate Fight Looms," WSJ, </w:t>
      </w:r>
      <w:hyperlink r:id="rId9" w:history="1">
        <w:r w:rsidRPr="00AA687A">
          <w:rPr>
            <w:rStyle w:val="Hyperlink"/>
            <w:rFonts w:cs="Calibri"/>
            <w:b w:val="0"/>
          </w:rPr>
          <w:t>https://www.wsj.com/articles/house-expected-to-pass-350-billion-bill-to-help-u-s-compete-globally-11643972401</w:t>
        </w:r>
      </w:hyperlink>
      <w:r w:rsidRPr="00AA687A">
        <w:rPr>
          <w:rFonts w:cs="Calibri"/>
          <w:b w:val="0"/>
        </w:rPr>
        <w:t xml:space="preserve"> [accessed 2-5-22] </w:t>
      </w:r>
      <w:proofErr w:type="spellStart"/>
      <w:r w:rsidRPr="00AA687A">
        <w:rPr>
          <w:rFonts w:cs="Calibri"/>
          <w:b w:val="0"/>
        </w:rPr>
        <w:t>lydia</w:t>
      </w:r>
      <w:proofErr w:type="spellEnd"/>
    </w:p>
    <w:p w14:paraId="17BFA095" w14:textId="77777777" w:rsidR="00422D49" w:rsidRPr="00AA687A" w:rsidRDefault="00422D49" w:rsidP="00422D49">
      <w:pPr>
        <w:rPr>
          <w:sz w:val="16"/>
          <w:szCs w:val="16"/>
        </w:rPr>
      </w:pPr>
      <w:r w:rsidRPr="00AA687A">
        <w:rPr>
          <w:sz w:val="16"/>
          <w:szCs w:val="16"/>
        </w:rPr>
        <w:t xml:space="preserve">The </w:t>
      </w:r>
      <w:r w:rsidRPr="00AA687A">
        <w:rPr>
          <w:rStyle w:val="StyleUnderline"/>
          <w:highlight w:val="green"/>
        </w:rPr>
        <w:t>House approved</w:t>
      </w:r>
      <w:r w:rsidRPr="00AA687A">
        <w:rPr>
          <w:rStyle w:val="StyleUnderline"/>
        </w:rPr>
        <w:t xml:space="preserve"> a $</w:t>
      </w:r>
      <w:r w:rsidRPr="00AA687A">
        <w:rPr>
          <w:rStyle w:val="StyleUnderline"/>
          <w:highlight w:val="green"/>
        </w:rPr>
        <w:t>350 billion initiative Friday</w:t>
      </w:r>
      <w:r w:rsidRPr="00AA687A">
        <w:rPr>
          <w:rStyle w:val="StyleUnderline"/>
        </w:rPr>
        <w:t xml:space="preserve"> </w:t>
      </w:r>
      <w:r w:rsidRPr="00AA687A">
        <w:rPr>
          <w:rStyle w:val="StyleUnderline"/>
          <w:highlight w:val="green"/>
        </w:rPr>
        <w:t>to boost</w:t>
      </w:r>
      <w:r w:rsidRPr="00AA687A">
        <w:rPr>
          <w:rStyle w:val="StyleUnderline"/>
        </w:rPr>
        <w:t xml:space="preserve"> </w:t>
      </w:r>
      <w:r w:rsidRPr="00AA687A">
        <w:rPr>
          <w:rStyle w:val="StyleUnderline"/>
          <w:highlight w:val="green"/>
        </w:rPr>
        <w:t>U.S. competitiveness</w:t>
      </w:r>
      <w:r w:rsidRPr="00AA687A">
        <w:rPr>
          <w:rStyle w:val="StyleUnderline"/>
        </w:rPr>
        <w:t xml:space="preserve"> with China and other rivals</w:t>
      </w:r>
      <w:r w:rsidRPr="00AA687A">
        <w:rPr>
          <w:sz w:val="16"/>
          <w:szCs w:val="16"/>
          <w:highlight w:val="green"/>
        </w:rPr>
        <w:t xml:space="preserve">, </w:t>
      </w:r>
      <w:r w:rsidRPr="00AA687A">
        <w:rPr>
          <w:rStyle w:val="StyleUnderline"/>
          <w:highlight w:val="green"/>
        </w:rPr>
        <w:t>but</w:t>
      </w:r>
      <w:r w:rsidRPr="00AA687A">
        <w:rPr>
          <w:rStyle w:val="StyleUnderline"/>
        </w:rPr>
        <w:t xml:space="preserve"> differences with the </w:t>
      </w:r>
      <w:r w:rsidRPr="00AA687A">
        <w:rPr>
          <w:rStyle w:val="StyleUnderline"/>
          <w:highlight w:val="green"/>
        </w:rPr>
        <w:t>Senate</w:t>
      </w:r>
      <w:r w:rsidRPr="00AA687A">
        <w:rPr>
          <w:rStyle w:val="StyleUnderline"/>
        </w:rPr>
        <w:t xml:space="preserve"> </w:t>
      </w:r>
      <w:r w:rsidRPr="00AA687A">
        <w:rPr>
          <w:rStyle w:val="StyleUnderline"/>
          <w:highlight w:val="green"/>
        </w:rPr>
        <w:t>and</w:t>
      </w:r>
      <w:r w:rsidRPr="00AA687A">
        <w:rPr>
          <w:rStyle w:val="StyleUnderline"/>
        </w:rPr>
        <w:t xml:space="preserve"> emerging </w:t>
      </w:r>
      <w:r w:rsidRPr="00AA687A">
        <w:rPr>
          <w:rStyle w:val="StyleUnderline"/>
          <w:highlight w:val="green"/>
        </w:rPr>
        <w:t>partisan divides signal</w:t>
      </w:r>
      <w:r w:rsidRPr="00AA687A">
        <w:rPr>
          <w:rStyle w:val="StyleUnderline"/>
        </w:rPr>
        <w:t xml:space="preserve">ed </w:t>
      </w:r>
      <w:r w:rsidRPr="00AA687A">
        <w:rPr>
          <w:rStyle w:val="StyleUnderline"/>
          <w:highlight w:val="green"/>
        </w:rPr>
        <w:t>struggles</w:t>
      </w:r>
      <w:r w:rsidRPr="00AA687A">
        <w:rPr>
          <w:rStyle w:val="StyleUnderline"/>
        </w:rPr>
        <w:t xml:space="preserve"> ahead in reaching a </w:t>
      </w:r>
      <w:proofErr w:type="spellStart"/>
      <w:r w:rsidRPr="00AA687A">
        <w:rPr>
          <w:rStyle w:val="StyleUnderline"/>
        </w:rPr>
        <w:t>compromise.</w:t>
      </w:r>
      <w:r w:rsidRPr="00AA687A">
        <w:rPr>
          <w:sz w:val="16"/>
          <w:szCs w:val="16"/>
        </w:rPr>
        <w:t>The</w:t>
      </w:r>
      <w:proofErr w:type="spellEnd"/>
      <w:r w:rsidRPr="00AA687A">
        <w:rPr>
          <w:sz w:val="16"/>
          <w:szCs w:val="16"/>
        </w:rPr>
        <w:t xml:space="preserve"> Senate in June </w:t>
      </w:r>
      <w:hyperlink r:id="rId10" w:tgtFrame="_blank" w:history="1">
        <w:r w:rsidRPr="00AA687A">
          <w:rPr>
            <w:rStyle w:val="Hyperlink"/>
            <w:sz w:val="16"/>
            <w:szCs w:val="16"/>
          </w:rPr>
          <w:t>passed its $250 billion version</w:t>
        </w:r>
      </w:hyperlink>
      <w:r w:rsidRPr="00AA687A">
        <w:rPr>
          <w:sz w:val="16"/>
          <w:szCs w:val="16"/>
        </w:rPr>
        <w:t> of the measure, the U.S. Innovation and Competition Act, on a bipartisan basis. House leaders waited until the past few weeks to put together their own package, </w:t>
      </w:r>
      <w:hyperlink r:id="rId11" w:tgtFrame="_blank" w:history="1">
        <w:r w:rsidRPr="00AA687A">
          <w:rPr>
            <w:rStyle w:val="StyleUnderline"/>
          </w:rPr>
          <w:t xml:space="preserve">called the </w:t>
        </w:r>
        <w:r w:rsidRPr="00AA687A">
          <w:rPr>
            <w:rStyle w:val="StyleUnderline"/>
            <w:highlight w:val="green"/>
          </w:rPr>
          <w:t>America Competes Act</w:t>
        </w:r>
      </w:hyperlink>
      <w:r w:rsidRPr="00AA687A">
        <w:rPr>
          <w:rStyle w:val="StyleUnderline"/>
        </w:rPr>
        <w:t>,</w:t>
      </w:r>
      <w:r w:rsidRPr="00AA687A">
        <w:rPr>
          <w:sz w:val="16"/>
          <w:szCs w:val="16"/>
        </w:rPr>
        <w:t xml:space="preserve"> as Congress wrestled with other spending proposals. The House bill passed almost entirely on party lines, in a 222-210 vote. It shares common elements with the Senate bill. Both are aimed at increasing federal support for scientific research and particularly new technologies. Both bills also </w:t>
      </w:r>
      <w:r w:rsidRPr="00AA687A">
        <w:rPr>
          <w:rStyle w:val="StyleUnderline"/>
          <w:highlight w:val="green"/>
        </w:rPr>
        <w:t>provide</w:t>
      </w:r>
      <w:r w:rsidRPr="00AA687A">
        <w:rPr>
          <w:rStyle w:val="StyleUnderline"/>
        </w:rPr>
        <w:t xml:space="preserve"> for substantial new federal </w:t>
      </w:r>
      <w:r w:rsidRPr="00AA687A">
        <w:rPr>
          <w:rStyle w:val="StyleUnderline"/>
          <w:highlight w:val="green"/>
        </w:rPr>
        <w:t>incentives to</w:t>
      </w:r>
      <w:r w:rsidRPr="00AA687A">
        <w:rPr>
          <w:rStyle w:val="StyleUnderline"/>
        </w:rPr>
        <w:t xml:space="preserve"> help </w:t>
      </w:r>
      <w:r w:rsidRPr="00AA687A">
        <w:rPr>
          <w:rStyle w:val="StyleUnderline"/>
          <w:highlight w:val="green"/>
        </w:rPr>
        <w:t>bring</w:t>
      </w:r>
      <w:r w:rsidRPr="00AA687A">
        <w:rPr>
          <w:rStyle w:val="StyleUnderline"/>
        </w:rPr>
        <w:t> </w:t>
      </w:r>
      <w:hyperlink r:id="rId12" w:tgtFrame="_blank" w:history="1">
        <w:r w:rsidRPr="00AA687A">
          <w:rPr>
            <w:rStyle w:val="StyleUnderline"/>
          </w:rPr>
          <w:t xml:space="preserve">advanced </w:t>
        </w:r>
        <w:r w:rsidRPr="00AA687A">
          <w:rPr>
            <w:rStyle w:val="StyleUnderline"/>
            <w:highlight w:val="green"/>
          </w:rPr>
          <w:t>semiconductor</w:t>
        </w:r>
        <w:r w:rsidRPr="00AA687A">
          <w:rPr>
            <w:rStyle w:val="StyleUnderline"/>
          </w:rPr>
          <w:t xml:space="preserve"> manufacturing back </w:t>
        </w:r>
        <w:r w:rsidRPr="00AA687A">
          <w:rPr>
            <w:rStyle w:val="StyleUnderline"/>
            <w:highlight w:val="green"/>
          </w:rPr>
          <w:t>to the U. S</w:t>
        </w:r>
        <w:r w:rsidRPr="00AA687A">
          <w:rPr>
            <w:rStyle w:val="StyleUnderline"/>
          </w:rPr>
          <w:t>.</w:t>
        </w:r>
      </w:hyperlink>
      <w:r w:rsidRPr="00AA687A">
        <w:rPr>
          <w:sz w:val="16"/>
          <w:szCs w:val="16"/>
        </w:rPr>
        <w:t xml:space="preserve">—another bipartisan priority. </w:t>
      </w:r>
      <w:hyperlink r:id="rId13" w:history="1">
        <w:r w:rsidRPr="00AA687A">
          <w:rPr>
            <w:rStyle w:val="Hyperlink"/>
            <w:sz w:val="16"/>
            <w:szCs w:val="16"/>
          </w:rPr>
          <w:t>Intel</w:t>
        </w:r>
      </w:hyperlink>
      <w:r w:rsidRPr="00AA687A">
        <w:rPr>
          <w:sz w:val="16"/>
          <w:szCs w:val="16"/>
        </w:rPr>
        <w:t> Corp. cheered the passage of the House version, noting its plans for $43.5 billion in </w:t>
      </w:r>
      <w:hyperlink r:id="rId14" w:tgtFrame="_blank" w:history="1">
        <w:r w:rsidRPr="00AA687A">
          <w:rPr>
            <w:rStyle w:val="Hyperlink"/>
            <w:sz w:val="16"/>
            <w:szCs w:val="16"/>
          </w:rPr>
          <w:t>new investment in Ohio</w:t>
        </w:r>
      </w:hyperlink>
      <w:r w:rsidRPr="00AA687A">
        <w:rPr>
          <w:sz w:val="16"/>
          <w:szCs w:val="16"/>
        </w:rPr>
        <w:t>, Arizona and New Mexico. “</w:t>
      </w:r>
      <w:r w:rsidRPr="00AA687A">
        <w:rPr>
          <w:rStyle w:val="StyleUnderline"/>
        </w:rPr>
        <w:t xml:space="preserve">Funding the [semiconductor incentives] is </w:t>
      </w:r>
      <w:r w:rsidRPr="00AA687A">
        <w:rPr>
          <w:rStyle w:val="StyleUnderline"/>
          <w:highlight w:val="green"/>
        </w:rPr>
        <w:t>critical to level the playing field</w:t>
      </w:r>
      <w:r w:rsidRPr="00AA687A">
        <w:rPr>
          <w:rStyle w:val="StyleUnderline"/>
        </w:rPr>
        <w:t xml:space="preserve"> with global competitors</w:t>
      </w:r>
      <w:r w:rsidRPr="00AA687A">
        <w:rPr>
          <w:sz w:val="16"/>
          <w:szCs w:val="16"/>
        </w:rPr>
        <w:t xml:space="preserve">, protect our domestic </w:t>
      </w:r>
      <w:r w:rsidRPr="00455356">
        <w:rPr>
          <w:rStyle w:val="StyleUnderline"/>
          <w:highlight w:val="green"/>
        </w:rPr>
        <w:t>supply chain</w:t>
      </w:r>
      <w:r w:rsidRPr="00AA687A">
        <w:rPr>
          <w:rStyle w:val="StyleUnderline"/>
        </w:rPr>
        <w:t xml:space="preserve">, invest in U.S. jobs and manufacturing </w:t>
      </w:r>
      <w:r w:rsidRPr="00AA687A">
        <w:rPr>
          <w:rStyle w:val="StyleUnderline"/>
          <w:highlight w:val="green"/>
        </w:rPr>
        <w:t>and</w:t>
      </w:r>
      <w:r w:rsidRPr="00AA687A">
        <w:rPr>
          <w:sz w:val="16"/>
          <w:szCs w:val="16"/>
        </w:rPr>
        <w:t xml:space="preserve"> put us on a path to </w:t>
      </w:r>
      <w:r w:rsidRPr="00AA687A">
        <w:rPr>
          <w:rStyle w:val="StyleUnderline"/>
          <w:highlight w:val="green"/>
        </w:rPr>
        <w:t>regain</w:t>
      </w:r>
      <w:r w:rsidRPr="00AA687A">
        <w:rPr>
          <w:rStyle w:val="StyleUnderline"/>
        </w:rPr>
        <w:t xml:space="preserve"> U.S. </w:t>
      </w:r>
      <w:r w:rsidRPr="00AA687A">
        <w:rPr>
          <w:rStyle w:val="StyleUnderline"/>
          <w:highlight w:val="green"/>
        </w:rPr>
        <w:t>innovation leadership</w:t>
      </w:r>
      <w:r w:rsidRPr="00AA687A">
        <w:rPr>
          <w:sz w:val="16"/>
          <w:szCs w:val="16"/>
        </w:rPr>
        <w:t xml:space="preserve">,” said Al Thompson, vice president of U.S. government relations at Intel. But </w:t>
      </w:r>
      <w:r w:rsidRPr="00AA687A">
        <w:rPr>
          <w:rStyle w:val="StyleUnderline"/>
        </w:rPr>
        <w:t>Friday’s partisan divide over the House bill</w:t>
      </w:r>
      <w:r w:rsidRPr="00AA687A">
        <w:rPr>
          <w:sz w:val="16"/>
          <w:szCs w:val="16"/>
        </w:rPr>
        <w:t xml:space="preserve">—along with differences between the House and Senate approaches—concerned Biden administration officials. “Delay is the biggest enemy we have right now,” </w:t>
      </w:r>
      <w:r w:rsidRPr="00AA687A">
        <w:rPr>
          <w:rStyle w:val="StyleUnderline"/>
          <w:highlight w:val="green"/>
        </w:rPr>
        <w:t>Commerce Secretary</w:t>
      </w:r>
      <w:r w:rsidRPr="00AA687A">
        <w:rPr>
          <w:sz w:val="16"/>
          <w:szCs w:val="16"/>
        </w:rPr>
        <w:t xml:space="preserve"> Gina Raimondo told reporters following the vote. “</w:t>
      </w:r>
      <w:r w:rsidRPr="00AA687A">
        <w:rPr>
          <w:rStyle w:val="StyleUnderline"/>
        </w:rPr>
        <w:t>My message to everyone is to find common ground quickly</w:t>
      </w:r>
      <w:r w:rsidRPr="00AA687A">
        <w:rPr>
          <w:sz w:val="16"/>
          <w:szCs w:val="16"/>
        </w:rPr>
        <w:t xml:space="preserve">…This should take weeks, not months.” Ms. Raimondo said that the most contentious of the numerous partisan disagreements over the House package concerned its trade-policy changes. House Democrats sought to make more use of trade-policy changes to counter overseas threats while also adding protections for U.S. workers. One measure would offer new trade-adjustment help to workers affected by pandemic-induced trade and supply-chain disruptions, while also addressing “inherent racial disparities and inequalities in our economy,” according to a House summary. Other provisions would impose new federal oversight of U.S. cross-border investments in China and remove a loophole that allows for lower-valued products to enter the U.S. from China and some other countries without import duty or customs inspection. Ms. Raimondo </w:t>
      </w:r>
      <w:r w:rsidRPr="00AA687A">
        <w:rPr>
          <w:rStyle w:val="StyleUnderline"/>
          <w:highlight w:val="green"/>
        </w:rPr>
        <w:t>urged</w:t>
      </w:r>
      <w:r w:rsidRPr="00AA687A">
        <w:rPr>
          <w:rStyle w:val="StyleUnderline"/>
        </w:rPr>
        <w:t xml:space="preserve"> lawmakers to find </w:t>
      </w:r>
      <w:r w:rsidRPr="00AA687A">
        <w:rPr>
          <w:rStyle w:val="StyleUnderline"/>
          <w:highlight w:val="green"/>
        </w:rPr>
        <w:t>common ground</w:t>
      </w:r>
      <w:r w:rsidRPr="00AA687A">
        <w:rPr>
          <w:rStyle w:val="StyleUnderline"/>
        </w:rPr>
        <w:t xml:space="preserve"> and not let disagreements “bog down this whole negotiation.</w:t>
      </w:r>
      <w:r w:rsidRPr="00AA687A">
        <w:rPr>
          <w:sz w:val="16"/>
          <w:szCs w:val="16"/>
        </w:rPr>
        <w:t xml:space="preserve">” Other differences are between the House and Senate versions and further complicate the final negotiations. One is over how to use scientific research to counter overseas threats. The Senate for its part focuses largely on encouraging cutting-edge technologies, such as artificial intelligence and quantum computing. The House, by contrast, wants to give more flexibility to federal science officials to decide which new ideas deserve to be jump-started. The House package also focuses more on global economic challenges and less on the specific threat from China, aides say. Compared with the Senate, the House also targets more funding and related policy changes toward issues such as climate change, human </w:t>
      </w:r>
      <w:proofErr w:type="gramStart"/>
      <w:r w:rsidRPr="00AA687A">
        <w:rPr>
          <w:sz w:val="16"/>
          <w:szCs w:val="16"/>
        </w:rPr>
        <w:t>rights</w:t>
      </w:r>
      <w:proofErr w:type="gramEnd"/>
      <w:r w:rsidRPr="00AA687A">
        <w:rPr>
          <w:sz w:val="16"/>
          <w:szCs w:val="16"/>
        </w:rPr>
        <w:t xml:space="preserve"> and domestic social inequality. Its version includes $8 billion to help developing countries convert to cleaner sources of energy. Another difference is the House’s inclusion of a new, $45 billion fund to provide grants and loans to strengthen U.S. supply chains and manufacturing. The bill’s sponsors say it provides for roughly $350 billion in overall spending, but the impact on deficits would be lower because not </w:t>
      </w:r>
      <w:proofErr w:type="gramStart"/>
      <w:r w:rsidRPr="00AA687A">
        <w:rPr>
          <w:sz w:val="16"/>
          <w:szCs w:val="16"/>
        </w:rPr>
        <w:t>all of</w:t>
      </w:r>
      <w:proofErr w:type="gramEnd"/>
      <w:r w:rsidRPr="00AA687A">
        <w:rPr>
          <w:sz w:val="16"/>
          <w:szCs w:val="16"/>
        </w:rPr>
        <w:t xml:space="preserve"> that money would represent new spending. A final estimate of its cost wasn’t available on Friday. Republicans accuse House Democrats of using the competitiveness bill </w:t>
      </w:r>
      <w:proofErr w:type="gramStart"/>
      <w:r w:rsidRPr="00AA687A">
        <w:rPr>
          <w:sz w:val="16"/>
          <w:szCs w:val="16"/>
        </w:rPr>
        <w:t>as a way to</w:t>
      </w:r>
      <w:proofErr w:type="gramEnd"/>
      <w:r w:rsidRPr="00AA687A">
        <w:rPr>
          <w:sz w:val="16"/>
          <w:szCs w:val="16"/>
        </w:rPr>
        <w:t xml:space="preserve"> pass unrelated spending proposals, weeks after President Biden’s $2 trillion Build Back Better initiative crashed in the Senate. “It has become a Frankenstein monster of other things,” said Rep. Mike Gallagher (R., Wis.), citing climate-change spending. Democrats say their bill will help solve supply-chain issues that are dragging on the economy, fueling </w:t>
      </w:r>
      <w:proofErr w:type="gramStart"/>
      <w:r w:rsidRPr="00AA687A">
        <w:rPr>
          <w:sz w:val="16"/>
          <w:szCs w:val="16"/>
        </w:rPr>
        <w:t>inflation</w:t>
      </w:r>
      <w:proofErr w:type="gramEnd"/>
      <w:r w:rsidRPr="00AA687A">
        <w:rPr>
          <w:sz w:val="16"/>
          <w:szCs w:val="16"/>
        </w:rPr>
        <w:t xml:space="preserve"> and frustrating Americans. “This bill deals with the independence and self-sufficiency of America in making things here in America that we need to have in order to grow our economy, create jobs and opportunity for our people,” said Majority Leader Steny Hoyer (D., Md.). He has long supported measures to increase manufacturing in the U.S. Democrats also view countering climate change as a global-competitiveness issue. They note that the package contains dozens of bills that have already passed with bipartisan support. Senate sponsors predicted that many of the House proposals will have to be removed to ensure Senate passage. “What candidly will happen [is], we’re going to have to move the policy towards the Senate bill,” said Sen. Todd Young (R., Ind.), who has been working with Majority Leader Chuck Schumer (D., N.Y.) on the Senate bill. While praising the House for moving on its own competitiveness package, Mr. Schumer said Thursday that lawmakers will “have much more work to do to bridge our two proposals together.”</w:t>
      </w:r>
    </w:p>
    <w:p w14:paraId="2D80383D" w14:textId="77777777" w:rsidR="00422D49" w:rsidRPr="00AA687A" w:rsidRDefault="00422D49" w:rsidP="00422D49">
      <w:pPr>
        <w:pStyle w:val="Heading4"/>
        <w:rPr>
          <w:rFonts w:cs="Calibri"/>
        </w:rPr>
      </w:pPr>
      <w:r w:rsidRPr="00AA687A">
        <w:rPr>
          <w:rFonts w:cs="Calibri"/>
        </w:rPr>
        <w:t xml:space="preserve">The plan trades off -- treaties require </w:t>
      </w:r>
      <w:r w:rsidRPr="00AA687A">
        <w:rPr>
          <w:rFonts w:cs="Calibri"/>
          <w:u w:val="single"/>
        </w:rPr>
        <w:t>PC</w:t>
      </w:r>
      <w:r w:rsidRPr="00AA687A">
        <w:rPr>
          <w:rFonts w:cs="Calibri"/>
        </w:rPr>
        <w:t xml:space="preserve"> and </w:t>
      </w:r>
      <w:r w:rsidRPr="00AA687A">
        <w:rPr>
          <w:rFonts w:cs="Calibri"/>
          <w:u w:val="single"/>
        </w:rPr>
        <w:t>floor time</w:t>
      </w:r>
      <w:r w:rsidRPr="00AA687A">
        <w:rPr>
          <w:rFonts w:cs="Calibri"/>
        </w:rPr>
        <w:t>.</w:t>
      </w:r>
    </w:p>
    <w:p w14:paraId="2AFA5A46" w14:textId="77777777" w:rsidR="00422D49" w:rsidRPr="00AA687A" w:rsidRDefault="00422D49" w:rsidP="00422D49">
      <w:r w:rsidRPr="00AA687A">
        <w:t xml:space="preserve">---even if popular, opposition ensures immense </w:t>
      </w:r>
      <w:r w:rsidRPr="00AA687A">
        <w:rPr>
          <w:u w:val="single"/>
        </w:rPr>
        <w:t>floor time</w:t>
      </w:r>
      <w:r w:rsidRPr="00AA687A">
        <w:t xml:space="preserve"> due to Senate procedures.</w:t>
      </w:r>
    </w:p>
    <w:p w14:paraId="6165E84C" w14:textId="77777777" w:rsidR="00422D49" w:rsidRPr="00AA687A" w:rsidRDefault="00422D49" w:rsidP="00422D49">
      <w:r w:rsidRPr="00AA687A">
        <w:rPr>
          <w:rStyle w:val="Style13ptBold"/>
        </w:rPr>
        <w:t xml:space="preserve">Kelley &amp; </w:t>
      </w:r>
      <w:proofErr w:type="spellStart"/>
      <w:r w:rsidRPr="00AA687A">
        <w:rPr>
          <w:rStyle w:val="Style13ptBold"/>
        </w:rPr>
        <w:t>Pevehouse</w:t>
      </w:r>
      <w:proofErr w:type="spellEnd"/>
      <w:r w:rsidRPr="00AA687A">
        <w:rPr>
          <w:rStyle w:val="Style13ptBold"/>
        </w:rPr>
        <w:t xml:space="preserve"> 15</w:t>
      </w:r>
      <w:r w:rsidRPr="00AA687A">
        <w:t xml:space="preserve"> [Judith G.*, Duke Sanford School of Public Policy; AND Jon C.W.**, University of Wisconsin-Madison; International Studies Quarterly (2015); “An Opportunity Cost Theory of US Treaty Behavior,” </w:t>
      </w:r>
      <w:hyperlink r:id="rId15" w:history="1">
        <w:r w:rsidRPr="00AA687A">
          <w:rPr>
            <w:rStyle w:val="Hyperlink"/>
          </w:rPr>
          <w:t>https://dukespace.lib.duke.edu/dspace/bitstream/handle/10161/12521/isqu12185.pdf?sequence=1</w:t>
        </w:r>
      </w:hyperlink>
      <w:r w:rsidRPr="00AA687A">
        <w:t xml:space="preserve">] </w:t>
      </w:r>
      <w:proofErr w:type="spellStart"/>
      <w:r w:rsidRPr="00AA687A">
        <w:t>brett</w:t>
      </w:r>
      <w:proofErr w:type="spellEnd"/>
    </w:p>
    <w:p w14:paraId="1D8DA6A5" w14:textId="77777777" w:rsidR="00422D49" w:rsidRPr="00AA687A" w:rsidRDefault="00422D49" w:rsidP="00422D49">
      <w:r w:rsidRPr="00AA687A">
        <w:t>An Opportunity Costs Theory</w:t>
      </w:r>
    </w:p>
    <w:p w14:paraId="5E3EC528" w14:textId="77777777" w:rsidR="00422D49" w:rsidRPr="00AA687A" w:rsidRDefault="00422D49" w:rsidP="00422D49">
      <w:pPr>
        <w:rPr>
          <w:sz w:val="16"/>
        </w:rPr>
      </w:pPr>
      <w:r w:rsidRPr="00AA687A">
        <w:rPr>
          <w:sz w:val="16"/>
        </w:rPr>
        <w:t xml:space="preserve">Although existing theories about veto players and political ideology explain the fate of some treaties, they leave some questions open. To complement these theories, we draw on </w:t>
      </w:r>
      <w:r w:rsidRPr="00AA687A">
        <w:rPr>
          <w:rStyle w:val="StyleUnderline"/>
        </w:rPr>
        <w:t xml:space="preserve">economic theory to offer an opportunity cost theory of </w:t>
      </w:r>
      <w:r w:rsidRPr="00AA687A">
        <w:rPr>
          <w:rStyle w:val="Emphasis"/>
          <w:highlight w:val="green"/>
        </w:rPr>
        <w:t>treaty ratification</w:t>
      </w:r>
      <w:r w:rsidRPr="00AA687A">
        <w:rPr>
          <w:sz w:val="16"/>
        </w:rPr>
        <w:t xml:space="preserve">. In economics, the </w:t>
      </w:r>
      <w:r w:rsidRPr="00AA687A">
        <w:rPr>
          <w:rStyle w:val="StyleUnderline"/>
        </w:rPr>
        <w:t xml:space="preserve">opportunity cost of a resource refers to the value of the </w:t>
      </w:r>
      <w:proofErr w:type="spellStart"/>
      <w:r w:rsidRPr="00AA687A">
        <w:rPr>
          <w:rStyle w:val="StyleUnderline"/>
        </w:rPr>
        <w:t>nexthighest</w:t>
      </w:r>
      <w:proofErr w:type="spellEnd"/>
      <w:r w:rsidRPr="00AA687A">
        <w:rPr>
          <w:rStyle w:val="StyleUnderline"/>
        </w:rPr>
        <w:t>-valued alternative use of that resource</w:t>
      </w:r>
      <w:r w:rsidRPr="00AA687A">
        <w:rPr>
          <w:sz w:val="16"/>
        </w:rPr>
        <w:t xml:space="preserve">. </w:t>
      </w:r>
      <w:r w:rsidRPr="00AA687A">
        <w:rPr>
          <w:rStyle w:val="StyleUnderline"/>
        </w:rPr>
        <w:t>Scholars of domestic legislation</w:t>
      </w:r>
      <w:r w:rsidRPr="00AA687A">
        <w:rPr>
          <w:sz w:val="16"/>
        </w:rPr>
        <w:t xml:space="preserve"> have </w:t>
      </w:r>
      <w:r w:rsidRPr="00AA687A">
        <w:rPr>
          <w:rStyle w:val="StyleUnderline"/>
        </w:rPr>
        <w:t xml:space="preserve">applied this concept to the </w:t>
      </w:r>
      <w:r w:rsidRPr="00AA687A">
        <w:rPr>
          <w:rStyle w:val="Emphasis"/>
        </w:rPr>
        <w:t>time and resources of</w:t>
      </w:r>
      <w:r w:rsidRPr="00AA687A">
        <w:rPr>
          <w:rStyle w:val="StyleUnderline"/>
        </w:rPr>
        <w:t xml:space="preserve"> individual </w:t>
      </w:r>
      <w:r w:rsidRPr="00AA687A">
        <w:rPr>
          <w:rStyle w:val="Emphasis"/>
        </w:rPr>
        <w:t>policymakers</w:t>
      </w:r>
      <w:r w:rsidRPr="00AA687A">
        <w:rPr>
          <w:sz w:val="16"/>
        </w:rPr>
        <w:t xml:space="preserve"> (Schiller 1995) </w:t>
      </w:r>
      <w:r w:rsidRPr="00AA687A">
        <w:rPr>
          <w:rStyle w:val="StyleUnderline"/>
        </w:rPr>
        <w:t xml:space="preserve">but also to the </w:t>
      </w:r>
      <w:r w:rsidRPr="00AA687A">
        <w:rPr>
          <w:rStyle w:val="Emphasis"/>
        </w:rPr>
        <w:t>fixed chamber time</w:t>
      </w:r>
      <w:r w:rsidRPr="00AA687A">
        <w:rPr>
          <w:sz w:val="16"/>
        </w:rPr>
        <w:t xml:space="preserve">. For example, Koger refers to “[T]he foregone uses of the same [chamber] time for legislators as individuals as well as for the chamber collectively” (Koger 2010:22). Indeed, </w:t>
      </w:r>
      <w:r w:rsidRPr="00AA687A">
        <w:rPr>
          <w:rStyle w:val="StyleUnderline"/>
        </w:rPr>
        <w:t>the Senate’s chamber time is not only fixed, but also scarce</w:t>
      </w:r>
      <w:r w:rsidRPr="00AA687A">
        <w:rPr>
          <w:sz w:val="16"/>
        </w:rPr>
        <w:t xml:space="preserve">. </w:t>
      </w:r>
      <w:r w:rsidRPr="00AA687A">
        <w:rPr>
          <w:rStyle w:val="StyleUnderline"/>
        </w:rPr>
        <w:t>A vast portion of its time goes to required routine business. This leaves little opportunity for discretionary activities</w:t>
      </w:r>
      <w:r w:rsidRPr="00AA687A">
        <w:rPr>
          <w:sz w:val="16"/>
        </w:rPr>
        <w:t xml:space="preserve"> (Walker 1977). Given that </w:t>
      </w:r>
      <w:r w:rsidRPr="00AA687A">
        <w:rPr>
          <w:rStyle w:val="Emphasis"/>
        </w:rPr>
        <w:t>international policy</w:t>
      </w:r>
      <w:r w:rsidRPr="00AA687A">
        <w:rPr>
          <w:rStyle w:val="StyleUnderline"/>
        </w:rPr>
        <w:t xml:space="preserve"> matters </w:t>
      </w:r>
      <w:proofErr w:type="gramStart"/>
      <w:r w:rsidRPr="00AA687A">
        <w:rPr>
          <w:rStyle w:val="StyleUnderline"/>
        </w:rPr>
        <w:t>have to</w:t>
      </w:r>
      <w:proofErr w:type="gramEnd"/>
      <w:r w:rsidRPr="00AA687A">
        <w:rPr>
          <w:rStyle w:val="StyleUnderline"/>
        </w:rPr>
        <w:t xml:space="preserve"> </w:t>
      </w:r>
      <w:r w:rsidRPr="00AA687A">
        <w:rPr>
          <w:rStyle w:val="StyleUnderline"/>
          <w:highlight w:val="green"/>
        </w:rPr>
        <w:t>draw on</w:t>
      </w:r>
      <w:r w:rsidRPr="00AA687A">
        <w:rPr>
          <w:rStyle w:val="StyleUnderline"/>
        </w:rPr>
        <w:t xml:space="preserve"> exactly the same remaining discretionary floor time as </w:t>
      </w:r>
      <w:r w:rsidRPr="00AA687A">
        <w:rPr>
          <w:rStyle w:val="Emphasis"/>
        </w:rPr>
        <w:t>domestic policy</w:t>
      </w:r>
      <w:r w:rsidRPr="00AA687A">
        <w:rPr>
          <w:sz w:val="16"/>
        </w:rPr>
        <w:t xml:space="preserve">, we argue that </w:t>
      </w:r>
      <w:r w:rsidRPr="00AA687A">
        <w:rPr>
          <w:rStyle w:val="StyleUnderline"/>
        </w:rPr>
        <w:t>the</w:t>
      </w:r>
      <w:r w:rsidRPr="00AA687A">
        <w:rPr>
          <w:sz w:val="16"/>
        </w:rPr>
        <w:t xml:space="preserve"> </w:t>
      </w:r>
      <w:r w:rsidRPr="00AA687A">
        <w:rPr>
          <w:rStyle w:val="StyleUnderline"/>
        </w:rPr>
        <w:t>U</w:t>
      </w:r>
      <w:r w:rsidRPr="00AA687A">
        <w:rPr>
          <w:sz w:val="16"/>
        </w:rPr>
        <w:t xml:space="preserve">nited </w:t>
      </w:r>
      <w:r w:rsidRPr="00AA687A">
        <w:rPr>
          <w:rStyle w:val="StyleUnderline"/>
        </w:rPr>
        <w:t>S</w:t>
      </w:r>
      <w:r w:rsidRPr="00AA687A">
        <w:rPr>
          <w:sz w:val="16"/>
        </w:rPr>
        <w:t xml:space="preserve">tates </w:t>
      </w:r>
      <w:r w:rsidRPr="00AA687A">
        <w:rPr>
          <w:rStyle w:val="StyleUnderline"/>
        </w:rPr>
        <w:t>sometimes</w:t>
      </w:r>
      <w:r w:rsidRPr="00AA687A">
        <w:rPr>
          <w:sz w:val="16"/>
        </w:rPr>
        <w:t xml:space="preserve"> delays or </w:t>
      </w:r>
      <w:r w:rsidRPr="00AA687A">
        <w:rPr>
          <w:rStyle w:val="StyleUnderline"/>
        </w:rPr>
        <w:t>derails treaty ratification simply because</w:t>
      </w:r>
      <w:r w:rsidRPr="00AA687A">
        <w:rPr>
          <w:sz w:val="16"/>
        </w:rPr>
        <w:t xml:space="preserve"> </w:t>
      </w:r>
      <w:r w:rsidRPr="00AA687A">
        <w:rPr>
          <w:rStyle w:val="Emphasis"/>
          <w:highlight w:val="green"/>
        </w:rPr>
        <w:t>p</w:t>
      </w:r>
      <w:r w:rsidRPr="00AA687A">
        <w:rPr>
          <w:sz w:val="16"/>
        </w:rPr>
        <w:t xml:space="preserve">olitical </w:t>
      </w:r>
      <w:r w:rsidRPr="00AA687A">
        <w:rPr>
          <w:rStyle w:val="Emphasis"/>
          <w:highlight w:val="green"/>
        </w:rPr>
        <w:t>c</w:t>
      </w:r>
      <w:r w:rsidRPr="00AA687A">
        <w:rPr>
          <w:sz w:val="16"/>
        </w:rPr>
        <w:t xml:space="preserve">apital </w:t>
      </w:r>
      <w:r w:rsidRPr="00AA687A">
        <w:rPr>
          <w:rStyle w:val="StyleUnderline"/>
          <w:highlight w:val="green"/>
        </w:rPr>
        <w:t>and</w:t>
      </w:r>
      <w:r w:rsidRPr="00AA687A">
        <w:rPr>
          <w:sz w:val="16"/>
        </w:rPr>
        <w:t xml:space="preserve"> </w:t>
      </w:r>
      <w:r w:rsidRPr="00AA687A">
        <w:rPr>
          <w:rStyle w:val="Emphasis"/>
        </w:rPr>
        <w:t xml:space="preserve">Senate </w:t>
      </w:r>
      <w:r w:rsidRPr="00AA687A">
        <w:rPr>
          <w:rStyle w:val="Emphasis"/>
          <w:highlight w:val="green"/>
        </w:rPr>
        <w:t>floor time</w:t>
      </w:r>
      <w:r w:rsidRPr="00AA687A">
        <w:rPr>
          <w:sz w:val="16"/>
        </w:rPr>
        <w:t xml:space="preserve"> </w:t>
      </w:r>
      <w:r w:rsidRPr="00AA687A">
        <w:rPr>
          <w:rStyle w:val="StyleUnderline"/>
        </w:rPr>
        <w:t>are fixed and entail opportunity costs</w:t>
      </w:r>
      <w:r w:rsidRPr="00AA687A">
        <w:rPr>
          <w:sz w:val="16"/>
        </w:rPr>
        <w:t xml:space="preserve"> (Heitshusen 2013:4). As Koger (2010:33) argues more generally for legislation, “</w:t>
      </w:r>
      <w:r w:rsidRPr="00AA687A">
        <w:rPr>
          <w:rStyle w:val="StyleUnderline"/>
        </w:rPr>
        <w:t>The expected gains from making a proposal must exceed the time and effort legislators invest in preparing it, organizing and coalition to support it, and taking the time of the chamber to debate and pass it</w:t>
      </w:r>
      <w:r w:rsidRPr="00AA687A">
        <w:rPr>
          <w:sz w:val="16"/>
        </w:rPr>
        <w:t>.”</w:t>
      </w:r>
    </w:p>
    <w:p w14:paraId="291E78BB" w14:textId="77777777" w:rsidR="00422D49" w:rsidRPr="00AA687A" w:rsidRDefault="00422D49" w:rsidP="00422D49">
      <w:pPr>
        <w:rPr>
          <w:sz w:val="16"/>
        </w:rPr>
      </w:pPr>
      <w:r w:rsidRPr="00AA687A">
        <w:rPr>
          <w:rStyle w:val="StyleUnderline"/>
          <w:highlight w:val="green"/>
        </w:rPr>
        <w:t>For a treaty to progress</w:t>
      </w:r>
      <w:r w:rsidRPr="00AA687A">
        <w:rPr>
          <w:sz w:val="16"/>
        </w:rPr>
        <w:t xml:space="preserve">, the opportunity cost logic thus would mean that </w:t>
      </w:r>
      <w:r w:rsidRPr="00AA687A">
        <w:rPr>
          <w:rStyle w:val="StyleUnderline"/>
        </w:rPr>
        <w:t>the net gains of the treaty must outweigh the opportunity costs of the advice and consent process</w:t>
      </w:r>
      <w:r w:rsidRPr="00AA687A">
        <w:rPr>
          <w:sz w:val="16"/>
        </w:rPr>
        <w:t xml:space="preserve">. Thus, </w:t>
      </w:r>
      <w:r w:rsidRPr="00AA687A">
        <w:rPr>
          <w:rStyle w:val="StyleUnderline"/>
        </w:rPr>
        <w:t xml:space="preserve">if </w:t>
      </w:r>
      <w:r w:rsidRPr="00AA687A">
        <w:rPr>
          <w:rStyle w:val="StyleUnderline"/>
          <w:highlight w:val="green"/>
        </w:rPr>
        <w:t>the President or</w:t>
      </w:r>
      <w:r w:rsidRPr="00AA687A">
        <w:rPr>
          <w:rStyle w:val="StyleUnderline"/>
        </w:rPr>
        <w:t xml:space="preserve"> some </w:t>
      </w:r>
      <w:r w:rsidRPr="00AA687A">
        <w:rPr>
          <w:rStyle w:val="StyleUnderline"/>
          <w:highlight w:val="green"/>
        </w:rPr>
        <w:t>Senators</w:t>
      </w:r>
      <w:r w:rsidRPr="00AA687A">
        <w:rPr>
          <w:rStyle w:val="StyleUnderline"/>
        </w:rPr>
        <w:t xml:space="preserve"> assign only low political value to a particular treaty or if they believe that passage of the treaty will take a lot of Senate floor time, they may decide that they would rather spend</w:t>
      </w:r>
      <w:r w:rsidRPr="00AA687A">
        <w:rPr>
          <w:sz w:val="16"/>
        </w:rPr>
        <w:t xml:space="preserve"> their </w:t>
      </w:r>
      <w:r w:rsidRPr="00AA687A">
        <w:rPr>
          <w:rStyle w:val="StyleUnderline"/>
        </w:rPr>
        <w:t>p</w:t>
      </w:r>
      <w:r w:rsidRPr="00AA687A">
        <w:rPr>
          <w:sz w:val="16"/>
        </w:rPr>
        <w:t xml:space="preserve">olitical </w:t>
      </w:r>
      <w:r w:rsidRPr="00AA687A">
        <w:rPr>
          <w:rStyle w:val="StyleUnderline"/>
        </w:rPr>
        <w:t>c</w:t>
      </w:r>
      <w:r w:rsidRPr="00AA687A">
        <w:rPr>
          <w:sz w:val="16"/>
        </w:rPr>
        <w:t xml:space="preserve">apital </w:t>
      </w:r>
      <w:r w:rsidRPr="00AA687A">
        <w:rPr>
          <w:rStyle w:val="StyleUnderline"/>
        </w:rPr>
        <w:t>on other matters</w:t>
      </w:r>
      <w:r w:rsidRPr="00AA687A">
        <w:rPr>
          <w:sz w:val="16"/>
        </w:rPr>
        <w:t xml:space="preserve">. If they think they </w:t>
      </w:r>
      <w:proofErr w:type="gramStart"/>
      <w:r w:rsidRPr="00AA687A">
        <w:rPr>
          <w:sz w:val="16"/>
        </w:rPr>
        <w:t xml:space="preserve">have </w:t>
      </w:r>
      <w:r w:rsidRPr="00AA687A">
        <w:rPr>
          <w:rStyle w:val="StyleUnderline"/>
        </w:rPr>
        <w:t>to</w:t>
      </w:r>
      <w:proofErr w:type="gramEnd"/>
      <w:r w:rsidRPr="00AA687A">
        <w:rPr>
          <w:rStyle w:val="StyleUnderline"/>
        </w:rPr>
        <w:t xml:space="preserve"> </w:t>
      </w:r>
      <w:r w:rsidRPr="00AA687A">
        <w:rPr>
          <w:rStyle w:val="StyleUnderline"/>
          <w:highlight w:val="green"/>
        </w:rPr>
        <w:t>fight</w:t>
      </w:r>
      <w:r w:rsidRPr="00AA687A">
        <w:rPr>
          <w:rStyle w:val="StyleUnderline"/>
        </w:rPr>
        <w:t xml:space="preserve"> a war of attrition to overcome </w:t>
      </w:r>
      <w:r w:rsidRPr="00AA687A">
        <w:rPr>
          <w:rStyle w:val="Emphasis"/>
          <w:highlight w:val="green"/>
        </w:rPr>
        <w:t>opposition</w:t>
      </w:r>
      <w:r w:rsidRPr="00AA687A">
        <w:rPr>
          <w:rStyle w:val="StyleUnderline"/>
        </w:rPr>
        <w:t xml:space="preserve">, this cost in terms of time and resources may tip the scales </w:t>
      </w:r>
      <w:r w:rsidRPr="00AA687A">
        <w:rPr>
          <w:rStyle w:val="StyleUnderline"/>
          <w:highlight w:val="green"/>
        </w:rPr>
        <w:t xml:space="preserve">against </w:t>
      </w:r>
      <w:r w:rsidRPr="00AA687A">
        <w:rPr>
          <w:rStyle w:val="StyleUnderline"/>
        </w:rPr>
        <w:t xml:space="preserve">moving </w:t>
      </w:r>
      <w:r w:rsidRPr="00AA687A">
        <w:rPr>
          <w:rStyle w:val="StyleUnderline"/>
          <w:highlight w:val="green"/>
        </w:rPr>
        <w:t xml:space="preserve">the treaty </w:t>
      </w:r>
      <w:r w:rsidRPr="00AA687A">
        <w:rPr>
          <w:rStyle w:val="StyleUnderline"/>
        </w:rPr>
        <w:t>forward</w:t>
      </w:r>
      <w:r w:rsidRPr="00AA687A">
        <w:rPr>
          <w:sz w:val="16"/>
          <w:highlight w:val="green"/>
        </w:rPr>
        <w:t>.</w:t>
      </w:r>
      <w:r w:rsidRPr="00AA687A">
        <w:rPr>
          <w:sz w:val="16"/>
        </w:rPr>
        <w:t xml:space="preserve"> Under these conditions, </w:t>
      </w:r>
      <w:r w:rsidRPr="00AA687A">
        <w:rPr>
          <w:rStyle w:val="StyleUnderline"/>
        </w:rPr>
        <w:t xml:space="preserve">the </w:t>
      </w:r>
      <w:r w:rsidRPr="00AA687A">
        <w:rPr>
          <w:rStyle w:val="Emphasis"/>
          <w:highlight w:val="green"/>
        </w:rPr>
        <w:t>opportunity cost</w:t>
      </w:r>
      <w:r w:rsidRPr="00AA687A">
        <w:rPr>
          <w:sz w:val="16"/>
        </w:rPr>
        <w:t xml:space="preserve"> of processing the treaty </w:t>
      </w:r>
      <w:r w:rsidRPr="00AA687A">
        <w:rPr>
          <w:rStyle w:val="StyleUnderline"/>
          <w:highlight w:val="green"/>
        </w:rPr>
        <w:t>may be too high</w:t>
      </w:r>
      <w:r w:rsidRPr="00AA687A">
        <w:rPr>
          <w:sz w:val="16"/>
        </w:rPr>
        <w:t xml:space="preserve"> for the treaty to gain attention, even if the President or more than the required two-thirds of the Senators think the treaty yields some benefits. As a result, </w:t>
      </w:r>
      <w:r w:rsidRPr="00AA687A">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AA687A">
        <w:rPr>
          <w:rStyle w:val="Emphasis"/>
        </w:rPr>
        <w:t>legislative floor time</w:t>
      </w:r>
      <w:r w:rsidRPr="00AA687A">
        <w:rPr>
          <w:rStyle w:val="StyleUnderline"/>
        </w:rPr>
        <w:t xml:space="preserve"> and </w:t>
      </w:r>
      <w:r w:rsidRPr="00AA687A">
        <w:rPr>
          <w:rStyle w:val="Emphasis"/>
        </w:rPr>
        <w:t>p</w:t>
      </w:r>
      <w:r w:rsidRPr="00AA687A">
        <w:rPr>
          <w:rStyle w:val="StyleUnderline"/>
        </w:rPr>
        <w:t xml:space="preserve">olitical </w:t>
      </w:r>
      <w:r w:rsidRPr="00AA687A">
        <w:rPr>
          <w:rStyle w:val="Emphasis"/>
        </w:rPr>
        <w:t>c</w:t>
      </w:r>
      <w:r w:rsidRPr="00AA687A">
        <w:rPr>
          <w:rStyle w:val="StyleUnderline"/>
        </w:rPr>
        <w:t>apital</w:t>
      </w:r>
      <w:r w:rsidRPr="00AA687A">
        <w:rPr>
          <w:sz w:val="16"/>
        </w:rPr>
        <w:t>.</w:t>
      </w:r>
    </w:p>
    <w:p w14:paraId="110A78AD" w14:textId="77777777" w:rsidR="00422D49" w:rsidRPr="00AA687A" w:rsidRDefault="00422D49" w:rsidP="00422D49">
      <w:pPr>
        <w:rPr>
          <w:rStyle w:val="Emphasis"/>
        </w:rPr>
      </w:pPr>
      <w:r w:rsidRPr="00AA687A">
        <w:rPr>
          <w:rStyle w:val="Emphasis"/>
        </w:rPr>
        <w:t>The Fixed Political Agenda Space and Policy Priorities</w:t>
      </w:r>
    </w:p>
    <w:p w14:paraId="59C4370C" w14:textId="77777777" w:rsidR="00422D49" w:rsidRPr="00AA687A" w:rsidRDefault="00422D49" w:rsidP="00422D49">
      <w:pPr>
        <w:rPr>
          <w:sz w:val="16"/>
        </w:rPr>
      </w:pPr>
      <w:r w:rsidRPr="00AA687A">
        <w:rPr>
          <w:sz w:val="16"/>
        </w:rPr>
        <w:t xml:space="preserve">Why do treaties incur these opportunity costs? </w:t>
      </w:r>
      <w:r w:rsidRPr="00AA687A">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AA687A">
        <w:rPr>
          <w:sz w:val="16"/>
        </w:rPr>
        <w:t>. The media will pay attention to only so many issues on the Washington agenda. Both the President and the Senate must protect their legislative opportunities. They each face opportunity costs.</w:t>
      </w:r>
    </w:p>
    <w:p w14:paraId="5780BC06" w14:textId="77777777" w:rsidR="00422D49" w:rsidRPr="00AA687A" w:rsidRDefault="00422D49" w:rsidP="00422D49">
      <w:pPr>
        <w:rPr>
          <w:sz w:val="14"/>
        </w:rPr>
      </w:pPr>
      <w:r w:rsidRPr="00AA687A">
        <w:rPr>
          <w:rStyle w:val="StyleUnderline"/>
          <w:highlight w:val="green"/>
        </w:rPr>
        <w:t xml:space="preserve">For the President, the </w:t>
      </w:r>
      <w:r w:rsidRPr="00AA687A">
        <w:rPr>
          <w:rStyle w:val="Emphasis"/>
          <w:highlight w:val="green"/>
        </w:rPr>
        <w:t>transmittal process</w:t>
      </w:r>
      <w:r w:rsidRPr="00AA687A">
        <w:rPr>
          <w:sz w:val="14"/>
        </w:rPr>
        <w:t xml:space="preserve"> is not simple. If the United States signs an international agreement that falls under Article II of the Constitution, </w:t>
      </w:r>
      <w:r w:rsidRPr="00AA687A">
        <w:rPr>
          <w:rStyle w:val="StyleUnderline"/>
        </w:rPr>
        <w:t>the President must transmit it to the Senate for advice and consent before the</w:t>
      </w:r>
      <w:r w:rsidRPr="00AA687A">
        <w:rPr>
          <w:sz w:val="14"/>
        </w:rPr>
        <w:t xml:space="preserve"> </w:t>
      </w:r>
      <w:r w:rsidRPr="00AA687A">
        <w:rPr>
          <w:rStyle w:val="StyleUnderline"/>
        </w:rPr>
        <w:t>U</w:t>
      </w:r>
      <w:r w:rsidRPr="00AA687A">
        <w:rPr>
          <w:sz w:val="14"/>
        </w:rPr>
        <w:t xml:space="preserve">nited </w:t>
      </w:r>
      <w:r w:rsidRPr="00AA687A">
        <w:rPr>
          <w:rStyle w:val="StyleUnderline"/>
        </w:rPr>
        <w:t>S</w:t>
      </w:r>
      <w:r w:rsidRPr="00AA687A">
        <w:rPr>
          <w:sz w:val="14"/>
        </w:rPr>
        <w:t xml:space="preserve">tates </w:t>
      </w:r>
      <w:r w:rsidRPr="00AA687A">
        <w:rPr>
          <w:rStyle w:val="StyleUnderline"/>
        </w:rPr>
        <w:t>can ratify it</w:t>
      </w:r>
      <w:r w:rsidRPr="00AA687A">
        <w:rPr>
          <w:sz w:val="14"/>
        </w:rPr>
        <w:t xml:space="preserve">. </w:t>
      </w:r>
      <w:r w:rsidRPr="00AA687A">
        <w:rPr>
          <w:rStyle w:val="StyleUnderline"/>
        </w:rPr>
        <w:t>This process entails an analysis of the implications of the treaty including possible implementation legislation required, and the writing of a transmittal letter that serves as a report to the</w:t>
      </w:r>
      <w:r w:rsidRPr="00AA687A">
        <w:rPr>
          <w:sz w:val="14"/>
        </w:rPr>
        <w:t xml:space="preserve"> Senate Foreign Relations Committee (</w:t>
      </w:r>
      <w:r w:rsidRPr="00AA687A">
        <w:rPr>
          <w:rStyle w:val="Emphasis"/>
        </w:rPr>
        <w:t>SFRC</w:t>
      </w:r>
      <w:r w:rsidRPr="00AA687A">
        <w:rPr>
          <w:sz w:val="14"/>
        </w:rPr>
        <w:t xml:space="preserve">). Because of these requirements, usually </w:t>
      </w:r>
      <w:r w:rsidRPr="00AA687A">
        <w:rPr>
          <w:rStyle w:val="StyleUnderline"/>
        </w:rPr>
        <w:t xml:space="preserve">there </w:t>
      </w:r>
      <w:proofErr w:type="gramStart"/>
      <w:r w:rsidRPr="00AA687A">
        <w:rPr>
          <w:rStyle w:val="StyleUnderline"/>
        </w:rPr>
        <w:t>has to</w:t>
      </w:r>
      <w:proofErr w:type="gramEnd"/>
      <w:r w:rsidRPr="00AA687A">
        <w:rPr>
          <w:rStyle w:val="StyleUnderline"/>
        </w:rPr>
        <w:t xml:space="preserve"> be some push from the White House</w:t>
      </w:r>
      <w:r w:rsidRPr="00AA687A">
        <w:rPr>
          <w:sz w:val="14"/>
        </w:rPr>
        <w:t xml:space="preserve"> (Halloran 2011), </w:t>
      </w:r>
      <w:r w:rsidRPr="00AA687A">
        <w:rPr>
          <w:rStyle w:val="StyleUnderline"/>
        </w:rPr>
        <w:t xml:space="preserve">and this can </w:t>
      </w:r>
      <w:r w:rsidRPr="00AA687A">
        <w:rPr>
          <w:rStyle w:val="StyleUnderline"/>
          <w:highlight w:val="green"/>
        </w:rPr>
        <w:t xml:space="preserve">take </w:t>
      </w:r>
      <w:r w:rsidRPr="00AA687A">
        <w:rPr>
          <w:rStyle w:val="StyleUnderline"/>
        </w:rPr>
        <w:t xml:space="preserve">precious </w:t>
      </w:r>
      <w:r w:rsidRPr="00AA687A">
        <w:rPr>
          <w:rStyle w:val="StyleUnderline"/>
          <w:highlight w:val="green"/>
        </w:rPr>
        <w:t>time</w:t>
      </w:r>
      <w:r w:rsidRPr="00AA687A">
        <w:rPr>
          <w:rStyle w:val="StyleUnderline"/>
        </w:rPr>
        <w:t xml:space="preserve"> away </w:t>
      </w:r>
      <w:r w:rsidRPr="00AA687A">
        <w:rPr>
          <w:rStyle w:val="StyleUnderline"/>
          <w:highlight w:val="green"/>
        </w:rPr>
        <w:t xml:space="preserve">from </w:t>
      </w:r>
      <w:r w:rsidRPr="00AA687A">
        <w:rPr>
          <w:rStyle w:val="Emphasis"/>
          <w:highlight w:val="green"/>
        </w:rPr>
        <w:t xml:space="preserve">domestic </w:t>
      </w:r>
      <w:r w:rsidRPr="00AA687A">
        <w:rPr>
          <w:rStyle w:val="Emphasis"/>
        </w:rPr>
        <w:t xml:space="preserve">legislative </w:t>
      </w:r>
      <w:r w:rsidRPr="00AA687A">
        <w:rPr>
          <w:rStyle w:val="Emphasis"/>
          <w:highlight w:val="green"/>
        </w:rPr>
        <w:t>priorities</w:t>
      </w:r>
      <w:r w:rsidRPr="00AA687A">
        <w:rPr>
          <w:sz w:val="14"/>
        </w:rPr>
        <w:t xml:space="preserve">. Thus, </w:t>
      </w:r>
      <w:r w:rsidRPr="00AA687A">
        <w:rPr>
          <w:rStyle w:val="StyleUnderline"/>
        </w:rPr>
        <w:t>transmittals can be costly, especially in the face of expected opposition</w:t>
      </w:r>
      <w:r w:rsidRPr="00AA687A">
        <w:rPr>
          <w:sz w:val="14"/>
        </w:rPr>
        <w:t xml:space="preserve">. Indeed, in 1995 </w:t>
      </w:r>
      <w:r w:rsidRPr="00AA687A">
        <w:rPr>
          <w:rStyle w:val="StyleUnderline"/>
        </w:rPr>
        <w:t>when</w:t>
      </w:r>
      <w:r w:rsidRPr="00AA687A">
        <w:rPr>
          <w:sz w:val="14"/>
        </w:rPr>
        <w:t xml:space="preserve"> President </w:t>
      </w:r>
      <w:r w:rsidRPr="00AA687A">
        <w:rPr>
          <w:rStyle w:val="StyleUnderline"/>
        </w:rPr>
        <w:t>Clinton wanted to transmit the UN C</w:t>
      </w:r>
      <w:r w:rsidRPr="00AA687A">
        <w:rPr>
          <w:sz w:val="14"/>
        </w:rPr>
        <w:t xml:space="preserve">onvention on the </w:t>
      </w:r>
      <w:r w:rsidRPr="00AA687A">
        <w:rPr>
          <w:rStyle w:val="StyleUnderline"/>
        </w:rPr>
        <w:t>R</w:t>
      </w:r>
      <w:r w:rsidRPr="00AA687A">
        <w:rPr>
          <w:sz w:val="14"/>
        </w:rPr>
        <w:t xml:space="preserve">ights of the </w:t>
      </w:r>
      <w:r w:rsidRPr="00AA687A">
        <w:rPr>
          <w:rStyle w:val="StyleUnderline"/>
        </w:rPr>
        <w:t>C</w:t>
      </w:r>
      <w:r w:rsidRPr="00AA687A">
        <w:rPr>
          <w:sz w:val="14"/>
        </w:rPr>
        <w:t xml:space="preserve">hild </w:t>
      </w:r>
      <w:r w:rsidRPr="00AA687A">
        <w:rPr>
          <w:rStyle w:val="StyleUnderline"/>
        </w:rPr>
        <w:t>to the Senate, Jessie Helms,</w:t>
      </w:r>
      <w:r w:rsidRPr="00AA687A">
        <w:rPr>
          <w:sz w:val="14"/>
        </w:rPr>
        <w:t xml:space="preserve"> who chaired the SFRC, </w:t>
      </w:r>
      <w:r w:rsidRPr="00AA687A">
        <w:rPr>
          <w:rStyle w:val="StyleUnderline"/>
        </w:rPr>
        <w:t>and 26 cosponsors introduced a resolution urging him to not transmit the Convention</w:t>
      </w:r>
      <w:r w:rsidRPr="00AA687A">
        <w:rPr>
          <w:sz w:val="14"/>
        </w:rPr>
        <w:t xml:space="preserve">. </w:t>
      </w:r>
      <w:r w:rsidRPr="00AA687A">
        <w:rPr>
          <w:rStyle w:val="StyleUnderline"/>
        </w:rPr>
        <w:t>Such opposition can be distracting or politically harmful for the President</w:t>
      </w:r>
      <w:r w:rsidRPr="00AA687A">
        <w:rPr>
          <w:sz w:val="14"/>
        </w:rPr>
        <w:t xml:space="preserve">. Furthermore, </w:t>
      </w:r>
      <w:r w:rsidRPr="00AA687A">
        <w:rPr>
          <w:rStyle w:val="StyleUnderline"/>
        </w:rPr>
        <w:t xml:space="preserve">because the President usually endorses the treaty in the transmittal letter, he may incur a </w:t>
      </w:r>
      <w:r w:rsidRPr="00AA687A">
        <w:rPr>
          <w:rStyle w:val="Emphasis"/>
        </w:rPr>
        <w:t>reputational cost</w:t>
      </w:r>
      <w:r w:rsidRPr="00AA687A">
        <w:rPr>
          <w:rStyle w:val="StyleUnderline"/>
        </w:rPr>
        <w:t xml:space="preserve"> by transmitting treaties that stall</w:t>
      </w:r>
      <w:r w:rsidRPr="00AA687A">
        <w:rPr>
          <w:sz w:val="14"/>
        </w:rPr>
        <w:t xml:space="preserve"> (</w:t>
      </w:r>
      <w:proofErr w:type="spellStart"/>
      <w:r w:rsidRPr="00AA687A">
        <w:rPr>
          <w:sz w:val="14"/>
        </w:rPr>
        <w:t>Krutz</w:t>
      </w:r>
      <w:proofErr w:type="spellEnd"/>
      <w:r w:rsidRPr="00AA687A">
        <w:rPr>
          <w:sz w:val="14"/>
        </w:rPr>
        <w:t xml:space="preserve"> and Peake 2009:140). Dealing with treaties thus involves political </w:t>
      </w:r>
      <w:proofErr w:type="gramStart"/>
      <w:r w:rsidRPr="00AA687A">
        <w:rPr>
          <w:sz w:val="14"/>
        </w:rPr>
        <w:t>costs, and</w:t>
      </w:r>
      <w:proofErr w:type="gramEnd"/>
      <w:r w:rsidRPr="00AA687A">
        <w:rPr>
          <w:sz w:val="14"/>
        </w:rPr>
        <w:t xml:space="preserve"> </w:t>
      </w:r>
      <w:r w:rsidRPr="00AA687A">
        <w:rPr>
          <w:rStyle w:val="Emphasis"/>
        </w:rPr>
        <w:t>withholding transmittal</w:t>
      </w:r>
      <w:r w:rsidRPr="00AA687A">
        <w:rPr>
          <w:rStyle w:val="StyleUnderline"/>
        </w:rPr>
        <w:t xml:space="preserve"> can conserve </w:t>
      </w:r>
      <w:r w:rsidRPr="00AA687A">
        <w:rPr>
          <w:rStyle w:val="Emphasis"/>
        </w:rPr>
        <w:t>p</w:t>
      </w:r>
      <w:r w:rsidRPr="00AA687A">
        <w:rPr>
          <w:rStyle w:val="StyleUnderline"/>
        </w:rPr>
        <w:t>olitical capital</w:t>
      </w:r>
      <w:r w:rsidRPr="00AA687A">
        <w:rPr>
          <w:sz w:val="14"/>
        </w:rPr>
        <w:t>.</w:t>
      </w:r>
    </w:p>
    <w:p w14:paraId="00BA04E8" w14:textId="77777777" w:rsidR="00422D49" w:rsidRPr="00AA687A" w:rsidRDefault="00422D49" w:rsidP="00422D49">
      <w:pPr>
        <w:rPr>
          <w:sz w:val="16"/>
        </w:rPr>
      </w:pPr>
      <w:r w:rsidRPr="00AA687A">
        <w:rPr>
          <w:rStyle w:val="Emphasis"/>
        </w:rPr>
        <w:t>For the Senate, floor time is of the essence</w:t>
      </w:r>
      <w:r w:rsidRPr="00AA687A">
        <w:rPr>
          <w:sz w:val="16"/>
        </w:rPr>
        <w:t xml:space="preserve">. </w:t>
      </w:r>
      <w:r w:rsidRPr="00AA687A">
        <w:rPr>
          <w:rStyle w:val="StyleUnderline"/>
        </w:rPr>
        <w:t>After transmittal</w:t>
      </w:r>
      <w:r w:rsidRPr="00AA687A">
        <w:rPr>
          <w:sz w:val="16"/>
        </w:rPr>
        <w:t xml:space="preserve">, the SFRC must hold a meeting on the treaty, and eventually issue its own analysis and recommendation, and (if it has enough support) pass it out of committee. </w:t>
      </w:r>
      <w:r w:rsidRPr="00AA687A">
        <w:rPr>
          <w:rStyle w:val="StyleUnderline"/>
        </w:rPr>
        <w:t xml:space="preserve">The treaty then </w:t>
      </w:r>
      <w:proofErr w:type="gramStart"/>
      <w:r w:rsidRPr="00AA687A">
        <w:rPr>
          <w:rStyle w:val="StyleUnderline"/>
        </w:rPr>
        <w:t>has to</w:t>
      </w:r>
      <w:proofErr w:type="gramEnd"/>
      <w:r w:rsidRPr="00AA687A">
        <w:rPr>
          <w:rStyle w:val="StyleUnderline"/>
        </w:rPr>
        <w:t xml:space="preserve"> be scheduled for debate, possible amendments, and a vote</w:t>
      </w:r>
      <w:r w:rsidRPr="00AA687A">
        <w:rPr>
          <w:sz w:val="16"/>
        </w:rPr>
        <w:t xml:space="preserve">. </w:t>
      </w:r>
      <w:r w:rsidRPr="00AA687A">
        <w:rPr>
          <w:rStyle w:val="StyleUnderline"/>
        </w:rPr>
        <w:t>To gain Senate advice and consent, the treaty must pass with at least a two-thirds majority</w:t>
      </w:r>
      <w:r w:rsidRPr="00AA687A">
        <w:rPr>
          <w:sz w:val="16"/>
        </w:rPr>
        <w:t xml:space="preserve">. Crucial to differentiating the opportunity cost argument from a straight veto player model, </w:t>
      </w:r>
      <w:r w:rsidRPr="00AA687A">
        <w:rPr>
          <w:rStyle w:val="StyleUnderline"/>
        </w:rPr>
        <w:t xml:space="preserve">the </w:t>
      </w:r>
      <w:r w:rsidRPr="00AA687A">
        <w:rPr>
          <w:rStyle w:val="Emphasis"/>
          <w:highlight w:val="green"/>
        </w:rPr>
        <w:t>Senate rules</w:t>
      </w:r>
      <w:r w:rsidRPr="00AA687A">
        <w:rPr>
          <w:rStyle w:val="StyleUnderline"/>
        </w:rPr>
        <w:t xml:space="preserve"> for debate and passage </w:t>
      </w:r>
      <w:r w:rsidRPr="00AA687A">
        <w:rPr>
          <w:rStyle w:val="StyleUnderline"/>
          <w:highlight w:val="green"/>
        </w:rPr>
        <w:t>enable opponents</w:t>
      </w:r>
      <w:r w:rsidRPr="00AA687A">
        <w:rPr>
          <w:sz w:val="16"/>
        </w:rPr>
        <w:t xml:space="preserve"> </w:t>
      </w:r>
      <w:r w:rsidRPr="00AA687A">
        <w:rPr>
          <w:rStyle w:val="StyleUnderline"/>
          <w:highlight w:val="green"/>
        </w:rPr>
        <w:t>to increase</w:t>
      </w:r>
      <w:r w:rsidRPr="00AA687A">
        <w:rPr>
          <w:rStyle w:val="StyleUnderline"/>
        </w:rPr>
        <w:t xml:space="preserve"> the </w:t>
      </w:r>
      <w:r w:rsidRPr="00AA687A">
        <w:rPr>
          <w:rStyle w:val="StyleUnderline"/>
          <w:highlight w:val="green"/>
        </w:rPr>
        <w:t>time expended</w:t>
      </w:r>
      <w:r w:rsidRPr="00AA687A">
        <w:rPr>
          <w:rStyle w:val="StyleUnderline"/>
        </w:rPr>
        <w:t xml:space="preserve"> on a treaty, even if they do not have the ability to vote it down on the floor</w:t>
      </w:r>
      <w:r w:rsidRPr="00AA687A">
        <w:rPr>
          <w:sz w:val="16"/>
        </w:rPr>
        <w:t xml:space="preserve">. Dealing with a treaty thus ties up the SFRC time, but even more importantly, </w:t>
      </w:r>
      <w:r w:rsidRPr="00AA687A">
        <w:rPr>
          <w:rStyle w:val="StyleUnderline"/>
        </w:rPr>
        <w:t>it could potentially take up scarce discretionary time on the Senate floor</w:t>
      </w:r>
      <w:r w:rsidRPr="00AA687A">
        <w:rPr>
          <w:sz w:val="16"/>
        </w:rPr>
        <w:t xml:space="preserve">. Senators seek to maximize their reputational returns from the issues they spend time on, favoring issues that have broad appeal (Walker 1977:430). Before scheduling a treaty for debate and a vote, </w:t>
      </w:r>
      <w:r w:rsidRPr="00AA687A">
        <w:rPr>
          <w:rStyle w:val="StyleUnderline"/>
        </w:rPr>
        <w:t>the relevant actors</w:t>
      </w:r>
      <w:r w:rsidRPr="00AA687A">
        <w:rPr>
          <w:sz w:val="16"/>
        </w:rPr>
        <w:t xml:space="preserve"> therefore </w:t>
      </w:r>
      <w:proofErr w:type="gramStart"/>
      <w:r w:rsidRPr="00AA687A">
        <w:rPr>
          <w:rStyle w:val="StyleUnderline"/>
        </w:rPr>
        <w:t>have to</w:t>
      </w:r>
      <w:proofErr w:type="gramEnd"/>
      <w:r w:rsidRPr="00AA687A">
        <w:rPr>
          <w:rStyle w:val="StyleUnderline"/>
        </w:rPr>
        <w:t xml:space="preserve"> consider the opportunity co</w:t>
      </w:r>
      <w:r w:rsidRPr="00AA687A">
        <w:rPr>
          <w:sz w:val="16"/>
        </w:rPr>
        <w:t>st of dealing with the treaty: What else could the Senate accomplish with that time? Even if the Senate is not being productive in terms of passing legislation</w:t>
      </w:r>
      <w:r w:rsidRPr="00AA687A">
        <w:rPr>
          <w:rStyle w:val="StyleUnderline"/>
        </w:rPr>
        <w:t>, what else does the Senate want to be seen focusing on at that moment</w:t>
      </w:r>
      <w:r w:rsidRPr="00AA687A">
        <w:rPr>
          <w:sz w:val="16"/>
        </w:rPr>
        <w:t xml:space="preserve">? Even if there is strong support for a treaty, Senators may hold back if they anticipate serious and potentially </w:t>
      </w:r>
      <w:proofErr w:type="gramStart"/>
      <w:r w:rsidRPr="00AA687A">
        <w:rPr>
          <w:sz w:val="16"/>
        </w:rPr>
        <w:t>time consuming</w:t>
      </w:r>
      <w:proofErr w:type="gramEnd"/>
      <w:r w:rsidRPr="00AA687A">
        <w:rPr>
          <w:sz w:val="16"/>
        </w:rPr>
        <w:t xml:space="preserve"> opposition—opposition that can result in any number of </w:t>
      </w:r>
      <w:r w:rsidRPr="00AA687A">
        <w:rPr>
          <w:rStyle w:val="Emphasis"/>
        </w:rPr>
        <w:t>procedural maneuvers that could take up costly time in the Senate</w:t>
      </w:r>
      <w:r w:rsidRPr="00AA687A">
        <w:rPr>
          <w:sz w:val="16"/>
        </w:rPr>
        <w:t>. This explains why so few treaties ever take up much floor time for debate. If senators expect them to take time, they do not schedule them.</w:t>
      </w:r>
    </w:p>
    <w:p w14:paraId="7B5AD9C5" w14:textId="77777777" w:rsidR="00422D49" w:rsidRPr="00AA687A" w:rsidRDefault="00422D49" w:rsidP="00422D49">
      <w:pPr>
        <w:rPr>
          <w:sz w:val="16"/>
        </w:rPr>
      </w:pPr>
      <w:r w:rsidRPr="00AA687A">
        <w:rPr>
          <w:sz w:val="16"/>
        </w:rPr>
        <w:t xml:space="preserve">Thus, both the President and the Senate face opportunity costs of fixed resources: </w:t>
      </w:r>
      <w:r w:rsidRPr="00AA687A">
        <w:rPr>
          <w:rStyle w:val="StyleUnderline"/>
        </w:rPr>
        <w:t>Presidents are concerned with “misusing” political capital and opportunities</w:t>
      </w:r>
      <w:r w:rsidRPr="00AA687A">
        <w:rPr>
          <w:sz w:val="16"/>
        </w:rPr>
        <w:t xml:space="preserve">. The </w:t>
      </w:r>
      <w:r w:rsidRPr="00AA687A">
        <w:rPr>
          <w:rStyle w:val="StyleUnderline"/>
        </w:rPr>
        <w:t>Senators are protective of floor time, or how they are seen to be using their time by a public foremost focused on domestic matters</w:t>
      </w:r>
      <w:r w:rsidRPr="00AA687A">
        <w:rPr>
          <w:sz w:val="16"/>
        </w:rPr>
        <w:t xml:space="preserve">. At the same time, </w:t>
      </w:r>
      <w:r w:rsidRPr="00AA687A">
        <w:rPr>
          <w:rStyle w:val="StyleUnderline"/>
        </w:rPr>
        <w:t>the political benefits of treaty ratification are uncertain</w:t>
      </w:r>
      <w:r w:rsidRPr="00AA687A">
        <w:rPr>
          <w:sz w:val="16"/>
        </w:rPr>
        <w:t>. Treaty ratification is often invisible, because the media rarely covers such events and whatever benefits treaties may bring may never be attributed to the treaty advocates directly.</w:t>
      </w:r>
    </w:p>
    <w:p w14:paraId="67616230" w14:textId="77777777" w:rsidR="00422D49" w:rsidRPr="00AA687A" w:rsidRDefault="00422D49" w:rsidP="00422D49">
      <w:pPr>
        <w:rPr>
          <w:sz w:val="16"/>
          <w:szCs w:val="16"/>
        </w:rPr>
      </w:pPr>
      <w:r w:rsidRPr="00AA687A">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AA687A">
        <w:rPr>
          <w:sz w:val="16"/>
          <w:szCs w:val="16"/>
        </w:rPr>
        <w:t>depends</w:t>
      </w:r>
      <w:proofErr w:type="gramEnd"/>
      <w:r w:rsidRPr="00AA687A">
        <w:rPr>
          <w:sz w:val="16"/>
          <w:szCs w:val="16"/>
        </w:rPr>
        <w:t xml:space="preserve"> on the associated legislative opportunity cost. </w:t>
      </w:r>
    </w:p>
    <w:p w14:paraId="1E00A7FA" w14:textId="77777777" w:rsidR="00422D49" w:rsidRPr="00AA687A" w:rsidRDefault="00422D49" w:rsidP="00422D49">
      <w:pPr>
        <w:rPr>
          <w:sz w:val="16"/>
        </w:rPr>
      </w:pPr>
      <w:r w:rsidRPr="00AA687A">
        <w:rPr>
          <w:sz w:val="16"/>
        </w:rPr>
        <w:t xml:space="preserve">The opportunity cost can manifest itself for many types of treaties. </w:t>
      </w:r>
      <w:r w:rsidRPr="00AA687A">
        <w:rPr>
          <w:rStyle w:val="StyleUnderline"/>
          <w:highlight w:val="green"/>
        </w:rPr>
        <w:t xml:space="preserve">Even </w:t>
      </w:r>
      <w:proofErr w:type="spellStart"/>
      <w:r w:rsidRPr="00AA687A">
        <w:rPr>
          <w:rStyle w:val="Emphasis"/>
          <w:highlight w:val="green"/>
        </w:rPr>
        <w:t>nondivisive</w:t>
      </w:r>
      <w:proofErr w:type="spellEnd"/>
      <w:r w:rsidRPr="00AA687A">
        <w:rPr>
          <w:rStyle w:val="Emphasis"/>
          <w:highlight w:val="green"/>
        </w:rPr>
        <w:t xml:space="preserve"> treaties</w:t>
      </w:r>
      <w:r w:rsidRPr="00AA687A">
        <w:rPr>
          <w:sz w:val="16"/>
        </w:rPr>
        <w:t xml:space="preserve"> </w:t>
      </w:r>
      <w:r w:rsidRPr="00AA687A">
        <w:rPr>
          <w:rStyle w:val="StyleUnderline"/>
          <w:highlight w:val="green"/>
        </w:rPr>
        <w:t>require</w:t>
      </w:r>
      <w:r w:rsidRPr="00AA687A">
        <w:rPr>
          <w:sz w:val="16"/>
        </w:rPr>
        <w:t xml:space="preserve"> some </w:t>
      </w:r>
      <w:r w:rsidRPr="00AA687A">
        <w:rPr>
          <w:rStyle w:val="StyleUnderline"/>
        </w:rPr>
        <w:t xml:space="preserve">Presidential </w:t>
      </w:r>
      <w:r w:rsidRPr="00AA687A">
        <w:rPr>
          <w:rStyle w:val="StyleUnderline"/>
          <w:highlight w:val="green"/>
        </w:rPr>
        <w:t>attention</w:t>
      </w:r>
      <w:r w:rsidRPr="00AA687A">
        <w:rPr>
          <w:rStyle w:val="StyleUnderline"/>
        </w:rPr>
        <w:t xml:space="preserve"> and Senate floor time to move through the process</w:t>
      </w:r>
      <w:r w:rsidRPr="00AA687A">
        <w:rPr>
          <w:sz w:val="16"/>
        </w:rPr>
        <w:t xml:space="preserve"> (Johnson 2010), </w:t>
      </w:r>
      <w:r w:rsidRPr="00AA687A">
        <w:rPr>
          <w:rStyle w:val="StyleUnderline"/>
        </w:rPr>
        <w:t>and therefore</w:t>
      </w:r>
      <w:r w:rsidRPr="00AA687A">
        <w:rPr>
          <w:sz w:val="16"/>
        </w:rPr>
        <w:t xml:space="preserve"> even these may fall by the wayside, which is of course even more likely to occur if they are not considered particularly vital. More important treaties might also </w:t>
      </w:r>
      <w:r w:rsidRPr="00AA687A">
        <w:rPr>
          <w:rStyle w:val="StyleUnderline"/>
        </w:rPr>
        <w:t xml:space="preserve">be affected by the </w:t>
      </w:r>
      <w:r w:rsidRPr="00AA687A">
        <w:rPr>
          <w:rStyle w:val="Emphasis"/>
        </w:rPr>
        <w:t>opportunity cost</w:t>
      </w:r>
      <w:r w:rsidRPr="00AA687A">
        <w:rPr>
          <w:sz w:val="16"/>
        </w:rPr>
        <w:t xml:space="preserve">, however. </w:t>
      </w:r>
      <w:r w:rsidRPr="00AA687A">
        <w:rPr>
          <w:rStyle w:val="Emphasis"/>
        </w:rPr>
        <w:t>Even if opponents might not command the requisite 1/3 of Senators</w:t>
      </w:r>
      <w:r w:rsidRPr="00AA687A">
        <w:rPr>
          <w:sz w:val="16"/>
        </w:rPr>
        <w:t xml:space="preserve"> to block the treaty, their </w:t>
      </w:r>
      <w:r w:rsidRPr="00AA687A">
        <w:rPr>
          <w:rStyle w:val="StyleUnderline"/>
          <w:highlight w:val="green"/>
        </w:rPr>
        <w:t>willingness to obstruct</w:t>
      </w:r>
      <w:r w:rsidRPr="00AA687A">
        <w:rPr>
          <w:sz w:val="16"/>
        </w:rPr>
        <w:t xml:space="preserve"> it (even the threat to do so) </w:t>
      </w:r>
      <w:r w:rsidRPr="00AA687A">
        <w:rPr>
          <w:rStyle w:val="StyleUnderline"/>
        </w:rPr>
        <w:t xml:space="preserve">may </w:t>
      </w:r>
      <w:r w:rsidRPr="00AA687A">
        <w:rPr>
          <w:rStyle w:val="StyleUnderline"/>
          <w:highlight w:val="green"/>
        </w:rPr>
        <w:t>impose</w:t>
      </w:r>
      <w:r w:rsidRPr="00AA687A">
        <w:rPr>
          <w:rStyle w:val="StyleUnderline"/>
        </w:rPr>
        <w:t xml:space="preserve"> such </w:t>
      </w:r>
      <w:r w:rsidRPr="00AA687A">
        <w:rPr>
          <w:rStyle w:val="StyleUnderline"/>
          <w:highlight w:val="green"/>
        </w:rPr>
        <w:t xml:space="preserve">high costs </w:t>
      </w:r>
      <w:r w:rsidRPr="00AA687A">
        <w:rPr>
          <w:rStyle w:val="StyleUnderline"/>
        </w:rPr>
        <w:t>in terms of time that supporters are reluctant to spend time on it when they have many competing priorities</w:t>
      </w:r>
      <w:r w:rsidRPr="00AA687A">
        <w:rPr>
          <w:sz w:val="16"/>
        </w:rPr>
        <w:t xml:space="preserve">. In a time-constrained Senate, minimal winning coalitions that reach supermajority status have become less important. </w:t>
      </w:r>
      <w:r w:rsidRPr="00AA687A">
        <w:rPr>
          <w:rStyle w:val="StyleUnderline"/>
        </w:rPr>
        <w:t>Each piece of legislation must compete with all other legislation and having only a minimum backing can deprioritize legislation on the agenda, slowing it down</w:t>
      </w:r>
      <w:r w:rsidRPr="00AA687A">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1A38E1D0" w14:textId="77777777" w:rsidR="00422D49" w:rsidRPr="00AA687A" w:rsidRDefault="00422D49" w:rsidP="00422D49">
      <w:pPr>
        <w:rPr>
          <w:rFonts w:eastAsiaTheme="majorEastAsia"/>
          <w:b/>
          <w:bCs/>
          <w:sz w:val="32"/>
          <w:szCs w:val="32"/>
          <w:u w:val="single"/>
        </w:rPr>
      </w:pPr>
    </w:p>
    <w:p w14:paraId="133BA0B0" w14:textId="77777777" w:rsidR="00422D49" w:rsidRDefault="00422D49" w:rsidP="00422D49">
      <w:pPr>
        <w:pStyle w:val="Heading4"/>
      </w:pPr>
      <w:r>
        <w:t>ACA prevents Chinese tech supremacy</w:t>
      </w:r>
    </w:p>
    <w:p w14:paraId="71903549" w14:textId="77777777" w:rsidR="00422D49" w:rsidRPr="008649E8" w:rsidRDefault="00422D49" w:rsidP="00422D49">
      <w:pPr>
        <w:rPr>
          <w:sz w:val="18"/>
          <w:szCs w:val="18"/>
        </w:rPr>
      </w:pPr>
      <w:proofErr w:type="spellStart"/>
      <w:r w:rsidRPr="00713EC7">
        <w:rPr>
          <w:rStyle w:val="Style13ptBold"/>
        </w:rPr>
        <w:t>Kreier</w:t>
      </w:r>
      <w:proofErr w:type="spellEnd"/>
      <w:r w:rsidRPr="00713EC7">
        <w:rPr>
          <w:rStyle w:val="Style13ptBold"/>
        </w:rPr>
        <w:t xml:space="preserve"> 2-4</w:t>
      </w:r>
      <w:r>
        <w:t xml:space="preserve"> </w:t>
      </w:r>
      <w:r w:rsidRPr="008649E8">
        <w:rPr>
          <w:sz w:val="18"/>
          <w:szCs w:val="18"/>
        </w:rPr>
        <w:t xml:space="preserve">Freda </w:t>
      </w:r>
      <w:proofErr w:type="spellStart"/>
      <w:r w:rsidRPr="008649E8">
        <w:rPr>
          <w:sz w:val="18"/>
          <w:szCs w:val="18"/>
        </w:rPr>
        <w:t>Kreier</w:t>
      </w:r>
      <w:proofErr w:type="spellEnd"/>
      <w:r w:rsidRPr="008649E8">
        <w:rPr>
          <w:sz w:val="18"/>
          <w:szCs w:val="18"/>
        </w:rPr>
        <w:t xml:space="preserve">, a science journalist who likes to write about the environment, </w:t>
      </w:r>
      <w:proofErr w:type="gramStart"/>
      <w:r w:rsidRPr="008649E8">
        <w:rPr>
          <w:sz w:val="18"/>
          <w:szCs w:val="18"/>
        </w:rPr>
        <w:t>climate</w:t>
      </w:r>
      <w:proofErr w:type="gramEnd"/>
      <w:r w:rsidRPr="008649E8">
        <w:rPr>
          <w:sz w:val="18"/>
          <w:szCs w:val="18"/>
        </w:rPr>
        <w:t xml:space="preserve"> and DNA. Freda completed her master's in science communication from UC Santa Cruz at the height of the COVID-19 pandemic. Before becoming a journalist, Freda studied molecular biology at Colorado College (2017). She discovered she had a passion for storytelling while working for a podcast production company in Denver. Her work to date appears in Nature, Science News, The Mercury News, Mongabay and more. She's also worked on the anthropology podcast SAPIENS and radio show Big Picture Science, 2-4-2022, "Huge boost for US science funding inches closer to reality," Nature, </w:t>
      </w:r>
      <w:hyperlink r:id="rId16" w:history="1">
        <w:r w:rsidRPr="008649E8">
          <w:rPr>
            <w:rStyle w:val="Hyperlink"/>
            <w:sz w:val="18"/>
            <w:szCs w:val="18"/>
          </w:rPr>
          <w:t>https://www.nature.com/articles/d41586-022-00349-3 //</w:t>
        </w:r>
      </w:hyperlink>
      <w:r w:rsidRPr="008649E8">
        <w:rPr>
          <w:sz w:val="18"/>
          <w:szCs w:val="18"/>
        </w:rPr>
        <w:t xml:space="preserve"> </w:t>
      </w:r>
      <w:proofErr w:type="spellStart"/>
      <w:r w:rsidRPr="008649E8">
        <w:rPr>
          <w:sz w:val="18"/>
          <w:szCs w:val="18"/>
        </w:rPr>
        <w:t>ella</w:t>
      </w:r>
      <w:proofErr w:type="spellEnd"/>
    </w:p>
    <w:p w14:paraId="445917F2" w14:textId="77777777" w:rsidR="00422D49" w:rsidRPr="008649E8" w:rsidRDefault="00422D49" w:rsidP="00422D49">
      <w:pPr>
        <w:rPr>
          <w:sz w:val="16"/>
        </w:rPr>
      </w:pPr>
      <w:r w:rsidRPr="008649E8">
        <w:rPr>
          <w:sz w:val="16"/>
        </w:rPr>
        <w:t xml:space="preserve">Under pressure </w:t>
      </w:r>
      <w:r w:rsidRPr="008649E8">
        <w:rPr>
          <w:rStyle w:val="StyleUnderline"/>
          <w:highlight w:val="green"/>
        </w:rPr>
        <w:t>COMPETES</w:t>
      </w:r>
      <w:r w:rsidRPr="008649E8">
        <w:rPr>
          <w:sz w:val="16"/>
        </w:rPr>
        <w:t xml:space="preserve"> is the House’s response to a Senate bill, called the US Innovation and Competition Act, that passed in June 2021 and similarly calls for more US science funding and </w:t>
      </w:r>
      <w:r w:rsidRPr="00713EC7">
        <w:rPr>
          <w:rStyle w:val="Emphasis"/>
        </w:rPr>
        <w:t xml:space="preserve">includes provisions to </w:t>
      </w:r>
      <w:r w:rsidRPr="008649E8">
        <w:rPr>
          <w:rStyle w:val="Emphasis"/>
          <w:highlight w:val="green"/>
        </w:rPr>
        <w:t>protect foreign</w:t>
      </w:r>
      <w:r w:rsidRPr="00713EC7">
        <w:rPr>
          <w:rStyle w:val="Emphasis"/>
        </w:rPr>
        <w:t xml:space="preserve"> </w:t>
      </w:r>
      <w:r w:rsidRPr="008649E8">
        <w:rPr>
          <w:rStyle w:val="Emphasis"/>
          <w:highlight w:val="green"/>
        </w:rPr>
        <w:t>governments from benefitting from US research</w:t>
      </w:r>
      <w:r w:rsidRPr="008649E8">
        <w:rPr>
          <w:sz w:val="16"/>
        </w:rPr>
        <w:t xml:space="preserve">. </w:t>
      </w:r>
      <w:r w:rsidRPr="008649E8">
        <w:rPr>
          <w:sz w:val="12"/>
          <w:szCs w:val="18"/>
        </w:rPr>
        <w:t xml:space="preserve">Both bills will now head to a conference committee, in which lawmakers will reconcile differences between them to create a final version of the legislation </w:t>
      </w:r>
      <w:proofErr w:type="gramStart"/>
      <w:r w:rsidRPr="008649E8">
        <w:rPr>
          <w:sz w:val="12"/>
          <w:szCs w:val="18"/>
        </w:rPr>
        <w:t>As</w:t>
      </w:r>
      <w:proofErr w:type="gramEnd"/>
      <w:r w:rsidRPr="008649E8">
        <w:rPr>
          <w:sz w:val="12"/>
          <w:szCs w:val="18"/>
        </w:rPr>
        <w:t xml:space="preserve"> it stands, COMPETES would authorize a more than doubling of the NSF’s budget to about US$18 billion over the next five years, a goal that has long been on the wish list of US researchers. It would also authorize an increase to the budget of the Department of Energy’s (DOE) Office of Science to about $11 billion, which funds the physical sciences in areas such as fusion research. It also directly appropriates $52 billion for semiconductor manufacturing and research and development. Semiconductors are used in everything from cars to smart phones and are a foundational part of the modern </w:t>
      </w:r>
      <w:proofErr w:type="gramStart"/>
      <w:r w:rsidRPr="008649E8">
        <w:rPr>
          <w:sz w:val="12"/>
          <w:szCs w:val="18"/>
        </w:rPr>
        <w:t>world, but</w:t>
      </w:r>
      <w:proofErr w:type="gramEnd"/>
      <w:r w:rsidRPr="008649E8">
        <w:rPr>
          <w:sz w:val="12"/>
          <w:szCs w:val="18"/>
        </w:rPr>
        <w:t xml:space="preserve"> have been in short supply in the United States during the COVID-19 pandemic, in part because most are produced outside the country. For many researchers who spoke to Nature, however, the most exciting part of COMPETES is that it promises to </w:t>
      </w:r>
      <w:r w:rsidRPr="008649E8">
        <w:rPr>
          <w:rStyle w:val="StyleUnderline"/>
          <w:sz w:val="18"/>
          <w:szCs w:val="18"/>
        </w:rPr>
        <w:t>alleviate some of the pressures faced by the scientific community</w:t>
      </w:r>
      <w:r w:rsidRPr="008649E8">
        <w:rPr>
          <w:sz w:val="12"/>
          <w:szCs w:val="18"/>
        </w:rPr>
        <w:t xml:space="preserve">. In 2020, only 28% of grant proposals to the NSF were funded. Rita Colwell, a microbiologist at the University of Maryland College Park who headed the NSF between 1998 and 2004, says that far more of the proposals submitted by </w:t>
      </w:r>
      <w:proofErr w:type="gramStart"/>
      <w:r w:rsidRPr="008649E8">
        <w:rPr>
          <w:sz w:val="12"/>
          <w:szCs w:val="18"/>
        </w:rPr>
        <w:t>researchers</w:t>
      </w:r>
      <w:proofErr w:type="gramEnd"/>
      <w:r w:rsidRPr="008649E8">
        <w:rPr>
          <w:sz w:val="12"/>
          <w:szCs w:val="18"/>
        </w:rPr>
        <w:t xml:space="preserve"> merit funding than the agency is able to provide. Colwell says that adding money to the NSF’s pool will benefit up-and-coming researchers, who often get passed over. “Right now, we have a lot of bright young people who are scrambling for funding,” Colwell says. “It’s clear to me that doubling the NSF budget is rational, reasonable and much needed.” Promises, promises Still, some are </w:t>
      </w:r>
      <w:proofErr w:type="spellStart"/>
      <w:r w:rsidRPr="008649E8">
        <w:rPr>
          <w:sz w:val="12"/>
          <w:szCs w:val="18"/>
        </w:rPr>
        <w:t>sceptical</w:t>
      </w:r>
      <w:proofErr w:type="spellEnd"/>
      <w:r w:rsidRPr="008649E8">
        <w:rPr>
          <w:sz w:val="12"/>
          <w:szCs w:val="18"/>
        </w:rPr>
        <w:t xml:space="preserve"> that the bulk of the funding provided in the bill will ever materialize, pointing to historical precedents. In 2007, US Congress passed similar legislation, signed into law by then-US president George W. Bush, intended to boost US science funding, also called the America COMPETES Act. But most of the promised money never made its way to science agencies. The 2007 economic recession in the United States left Congress scrambling to make cuts to federal funding. Money that had been earmarked for science agencies in the bill but not yet formally appropriated was one casualty. “We should not repeat the error of the 2007 COMPETES legislation, where funding in the name of enhancing US competitiveness was authorized, but never actually appropriated,” says Toby Smith, vice president for science policy and global affairs at the Association of American Universities in Washington, DC. “We need to do more than pay pure lip service to increasing support for US science and innovation. We need to actually do it.” Research security </w:t>
      </w:r>
      <w:r w:rsidRPr="008649E8">
        <w:rPr>
          <w:rStyle w:val="StyleUnderline"/>
          <w:sz w:val="18"/>
          <w:szCs w:val="18"/>
        </w:rPr>
        <w:t xml:space="preserve">Not all parts of COMPETES are threatened by the ebb and flow of federal budgets. </w:t>
      </w:r>
      <w:r w:rsidRPr="008649E8">
        <w:rPr>
          <w:sz w:val="12"/>
          <w:szCs w:val="18"/>
        </w:rPr>
        <w:t>Some</w:t>
      </w:r>
      <w:r w:rsidRPr="008649E8">
        <w:rPr>
          <w:rStyle w:val="StyleUnderline"/>
          <w:sz w:val="18"/>
          <w:szCs w:val="18"/>
        </w:rPr>
        <w:t xml:space="preserve"> provisions are unattached to funding and are instead </w:t>
      </w:r>
      <w:r w:rsidRPr="008649E8">
        <w:rPr>
          <w:rStyle w:val="Emphasis"/>
          <w:sz w:val="18"/>
          <w:szCs w:val="18"/>
        </w:rPr>
        <w:t xml:space="preserve">aimed at reducing the chance of US research benefitting foreign governments </w:t>
      </w:r>
      <w:r w:rsidRPr="008649E8">
        <w:rPr>
          <w:rStyle w:val="Emphasis"/>
          <w:highlight w:val="green"/>
        </w:rPr>
        <w:t>such as China’s</w:t>
      </w:r>
      <w:r w:rsidRPr="00713EC7">
        <w:rPr>
          <w:rStyle w:val="StyleUnderline"/>
        </w:rPr>
        <w:t>.</w:t>
      </w:r>
      <w:r w:rsidRPr="008649E8">
        <w:rPr>
          <w:sz w:val="16"/>
        </w:rPr>
        <w:t xml:space="preserve"> </w:t>
      </w:r>
      <w:r w:rsidRPr="00713EC7">
        <w:rPr>
          <w:rStyle w:val="StyleUnderline"/>
        </w:rPr>
        <w:t xml:space="preserve">COMPETES would ban researchers who receive federal grants from also participating in “malign” talent </w:t>
      </w:r>
      <w:proofErr w:type="spellStart"/>
      <w:r w:rsidRPr="00713EC7">
        <w:rPr>
          <w:rStyle w:val="StyleUnderline"/>
        </w:rPr>
        <w:t>programmes</w:t>
      </w:r>
      <w:proofErr w:type="spellEnd"/>
      <w:r w:rsidRPr="00713EC7">
        <w:rPr>
          <w:rStyle w:val="StyleUnderline"/>
        </w:rPr>
        <w:t xml:space="preserve"> hosted outside the country. It also proposes lowering the value of foreign gifts that universities must disclose to US agencies from which they are receiving research funds.</w:t>
      </w:r>
      <w:r>
        <w:rPr>
          <w:rStyle w:val="StyleUnderline"/>
        </w:rPr>
        <w:t xml:space="preserve"> </w:t>
      </w:r>
      <w:r w:rsidRPr="008649E8">
        <w:rPr>
          <w:sz w:val="16"/>
        </w:rPr>
        <w:t xml:space="preserve">Stephen Ezell, vice president of Information Technology and Innovation Foundation, a think tank in Washington DC, says that </w:t>
      </w:r>
      <w:r w:rsidRPr="008649E8">
        <w:rPr>
          <w:rStyle w:val="Emphasis"/>
          <w:highlight w:val="green"/>
        </w:rPr>
        <w:t>measures</w:t>
      </w:r>
      <w:r w:rsidRPr="00713EC7">
        <w:rPr>
          <w:rStyle w:val="Emphasis"/>
        </w:rPr>
        <w:t xml:space="preserve"> such as these are </w:t>
      </w:r>
      <w:r w:rsidRPr="008649E8">
        <w:rPr>
          <w:rStyle w:val="Emphasis"/>
          <w:highlight w:val="green"/>
        </w:rPr>
        <w:t>warranted, to avoid</w:t>
      </w:r>
      <w:r w:rsidRPr="00713EC7">
        <w:rPr>
          <w:rStyle w:val="Emphasis"/>
        </w:rPr>
        <w:t xml:space="preserve"> </w:t>
      </w:r>
      <w:r w:rsidRPr="008649E8">
        <w:rPr>
          <w:rStyle w:val="Emphasis"/>
          <w:highlight w:val="green"/>
        </w:rPr>
        <w:t>tech</w:t>
      </w:r>
      <w:r w:rsidRPr="00713EC7">
        <w:rPr>
          <w:rStyle w:val="Emphasis"/>
        </w:rPr>
        <w:t xml:space="preserve">nology developed in the United States from ending up </w:t>
      </w:r>
      <w:r w:rsidRPr="008649E8">
        <w:rPr>
          <w:rStyle w:val="Emphasis"/>
          <w:highlight w:val="green"/>
        </w:rPr>
        <w:t>in the hands of</w:t>
      </w:r>
      <w:r w:rsidRPr="00713EC7">
        <w:rPr>
          <w:rStyle w:val="Emphasis"/>
        </w:rPr>
        <w:t xml:space="preserve"> the </w:t>
      </w:r>
      <w:r w:rsidRPr="008649E8">
        <w:rPr>
          <w:rStyle w:val="Emphasis"/>
          <w:highlight w:val="green"/>
        </w:rPr>
        <w:t>Chinese military</w:t>
      </w:r>
      <w:r w:rsidRPr="00713EC7">
        <w:rPr>
          <w:rStyle w:val="Emphasis"/>
        </w:rPr>
        <w:t>.</w:t>
      </w:r>
    </w:p>
    <w:p w14:paraId="28F88472" w14:textId="77777777" w:rsidR="00422D49" w:rsidRPr="007E4B8A" w:rsidRDefault="00422D49" w:rsidP="00422D49"/>
    <w:p w14:paraId="60FDC19C" w14:textId="77777777" w:rsidR="00422D49" w:rsidRPr="00AA687A" w:rsidRDefault="00422D49" w:rsidP="00422D49">
      <w:pPr>
        <w:pStyle w:val="Heading4"/>
        <w:rPr>
          <w:rFonts w:cs="Calibri"/>
          <w:bCs/>
        </w:rPr>
      </w:pPr>
      <w:r w:rsidRPr="00AA687A">
        <w:rPr>
          <w:rFonts w:cs="Calibri"/>
        </w:rPr>
        <w:t>Chinese tech supremacy causes nuclear war.</w:t>
      </w:r>
    </w:p>
    <w:p w14:paraId="01F9605B" w14:textId="77777777" w:rsidR="00422D49" w:rsidRPr="00AA687A" w:rsidRDefault="00422D49" w:rsidP="00422D49">
      <w:proofErr w:type="spellStart"/>
      <w:r w:rsidRPr="00AA687A">
        <w:rPr>
          <w:rStyle w:val="Style13ptBold"/>
        </w:rPr>
        <w:t>Kroenig</w:t>
      </w:r>
      <w:proofErr w:type="spellEnd"/>
      <w:r w:rsidRPr="00AA687A">
        <w:rPr>
          <w:rStyle w:val="Style13ptBold"/>
        </w:rPr>
        <w:t xml:space="preserve"> 18</w:t>
      </w:r>
      <w:r w:rsidRPr="00AA687A">
        <w:t xml:space="preserve"> [Matthew, Deputy Director for Strategy, Scowcroft Center for Strategy and Security; Associate Professor of Government and Foreign Service, Georgetown University, “Will disruptive technology cause nuclear war?” The Bulletin, 11/12/2018, https://thebulletin.org/2018/11/will-disruptive-technology-cause-nuclear-war/]</w:t>
      </w:r>
    </w:p>
    <w:p w14:paraId="56F23F00" w14:textId="77777777" w:rsidR="00422D49" w:rsidRPr="00AA687A" w:rsidRDefault="00422D49" w:rsidP="00422D49">
      <w:pPr>
        <w:rPr>
          <w:rStyle w:val="StyleUnderline"/>
        </w:rPr>
      </w:pPr>
      <w:r w:rsidRPr="00AA687A">
        <w:rPr>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AA687A">
        <w:rPr>
          <w:rStyle w:val="StyleUnderline"/>
          <w:highlight w:val="green"/>
        </w:rPr>
        <w:t>new tech</w:t>
      </w:r>
      <w:r w:rsidRPr="00AA687A">
        <w:rPr>
          <w:rStyle w:val="StyleUnderline"/>
        </w:rPr>
        <w:t xml:space="preserve">nology </w:t>
      </w:r>
      <w:r w:rsidRPr="00AA687A">
        <w:rPr>
          <w:rStyle w:val="StyleUnderline"/>
          <w:highlight w:val="green"/>
        </w:rPr>
        <w:t xml:space="preserve">might cause </w:t>
      </w:r>
      <w:r w:rsidRPr="00AA687A">
        <w:rPr>
          <w:rStyle w:val="Emphasis"/>
          <w:highlight w:val="green"/>
        </w:rPr>
        <w:t>nuclear conflict</w:t>
      </w:r>
      <w:r w:rsidRPr="00AA687A">
        <w:rPr>
          <w:rStyle w:val="StyleUnderline"/>
          <w:highlight w:val="green"/>
        </w:rPr>
        <w:t>: by upending the</w:t>
      </w:r>
      <w:r w:rsidRPr="00AA687A">
        <w:rPr>
          <w:rStyle w:val="StyleUnderline"/>
        </w:rPr>
        <w:t xml:space="preserve"> existing </w:t>
      </w:r>
      <w:r w:rsidRPr="00AA687A">
        <w:rPr>
          <w:rStyle w:val="StyleUnderline"/>
          <w:highlight w:val="green"/>
        </w:rPr>
        <w:t>balance of power</w:t>
      </w:r>
      <w:r w:rsidRPr="00AA687A">
        <w:rPr>
          <w:rStyle w:val="StyleUnderline"/>
        </w:rPr>
        <w:t xml:space="preserve"> among nuclear-armed states. This latter concern is more probable and dangerous and demands an immediate policy response.</w:t>
      </w:r>
    </w:p>
    <w:p w14:paraId="2667C8D5" w14:textId="77777777" w:rsidR="00422D49" w:rsidRPr="00AA687A" w:rsidRDefault="00422D49" w:rsidP="00422D49">
      <w:pPr>
        <w:rPr>
          <w:sz w:val="16"/>
        </w:rPr>
      </w:pPr>
      <w:r w:rsidRPr="00AA687A">
        <w:rPr>
          <w:sz w:val="16"/>
        </w:rPr>
        <w:t>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w:t>
      </w:r>
    </w:p>
    <w:p w14:paraId="76905816" w14:textId="77777777" w:rsidR="00422D49" w:rsidRPr="00AA687A" w:rsidRDefault="00422D49" w:rsidP="00422D49">
      <w:pPr>
        <w:rPr>
          <w:sz w:val="16"/>
        </w:rPr>
      </w:pPr>
      <w:r w:rsidRPr="00AA687A">
        <w:rPr>
          <w:sz w:val="16"/>
        </w:rPr>
        <w:t xml:space="preserve">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AA687A">
        <w:rPr>
          <w:sz w:val="16"/>
        </w:rPr>
        <w:t>disarmed</w:t>
      </w:r>
      <w:proofErr w:type="gramEnd"/>
      <w:r w:rsidRPr="00AA687A">
        <w:rPr>
          <w:sz w:val="16"/>
        </w:rPr>
        <w:t xml:space="preserve"> and US nuclear weapons will still be sitting on the shelf, untouched.</w:t>
      </w:r>
    </w:p>
    <w:p w14:paraId="1A90337D" w14:textId="77777777" w:rsidR="00422D49" w:rsidRPr="00AA687A" w:rsidRDefault="00422D49" w:rsidP="00422D49">
      <w:pPr>
        <w:rPr>
          <w:sz w:val="16"/>
        </w:rPr>
      </w:pPr>
      <w:r w:rsidRPr="00AA687A">
        <w:rPr>
          <w:sz w:val="16"/>
        </w:rPr>
        <w:t>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AA687A">
        <w:rPr>
          <w:sz w:val="16"/>
        </w:rPr>
        <w:t>em</w:t>
      </w:r>
      <w:proofErr w:type="spellEnd"/>
      <w:r w:rsidRPr="00AA687A">
        <w:rPr>
          <w:sz w:val="16"/>
        </w:rPr>
        <w:t xml:space="preserve"> or lose ‘</w:t>
      </w:r>
      <w:proofErr w:type="spellStart"/>
      <w:r w:rsidRPr="00AA687A">
        <w:rPr>
          <w:sz w:val="16"/>
        </w:rPr>
        <w:t>em</w:t>
      </w:r>
      <w:proofErr w:type="spellEnd"/>
      <w:r w:rsidRPr="00AA687A">
        <w:rPr>
          <w:sz w:val="16"/>
        </w:rPr>
        <w:t>” problem.</w:t>
      </w:r>
    </w:p>
    <w:p w14:paraId="291400AD" w14:textId="77777777" w:rsidR="00422D49" w:rsidRPr="00AA687A" w:rsidRDefault="00422D49" w:rsidP="00422D49">
      <w:pPr>
        <w:rPr>
          <w:sz w:val="16"/>
        </w:rPr>
      </w:pPr>
      <w:r w:rsidRPr="00AA687A">
        <w:rPr>
          <w:sz w:val="16"/>
        </w:rPr>
        <w:t>According to this logic, therefore, the appropriate policy response would be to ban outright or control any new weapon systems that might threaten second-strike capabilities.</w:t>
      </w:r>
    </w:p>
    <w:p w14:paraId="7F6AC483" w14:textId="77777777" w:rsidR="00422D49" w:rsidRPr="00AA687A" w:rsidRDefault="00422D49" w:rsidP="00422D49">
      <w:pPr>
        <w:rPr>
          <w:sz w:val="16"/>
        </w:rPr>
      </w:pPr>
      <w:r w:rsidRPr="00AA687A">
        <w:rPr>
          <w:sz w:val="16"/>
        </w:rPr>
        <w:t>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w:t>
      </w:r>
    </w:p>
    <w:p w14:paraId="3E01C35C" w14:textId="77777777" w:rsidR="00422D49" w:rsidRPr="00AA687A" w:rsidRDefault="00422D49" w:rsidP="00422D49">
      <w:pPr>
        <w:rPr>
          <w:rStyle w:val="StyleUnderline"/>
        </w:rPr>
      </w:pPr>
      <w:r w:rsidRPr="00AA687A">
        <w:rPr>
          <w:sz w:val="16"/>
        </w:rPr>
        <w:t xml:space="preserve">Rather, </w:t>
      </w:r>
      <w:r w:rsidRPr="00AA687A">
        <w:rPr>
          <w:rStyle w:val="StyleUnderline"/>
        </w:rPr>
        <w:t>we should think more broadly about how new technology might affect global politics, and, for this, it is helpful to turn to scholarly international relations theory</w:t>
      </w:r>
      <w:r w:rsidRPr="00AA687A">
        <w:rPr>
          <w:sz w:val="16"/>
        </w:rPr>
        <w:t xml:space="preserve">. </w:t>
      </w:r>
      <w:r w:rsidRPr="00AA687A">
        <w:rPr>
          <w:rStyle w:val="StyleUnderline"/>
        </w:rPr>
        <w:t xml:space="preserve">The </w:t>
      </w:r>
      <w:r w:rsidRPr="00AA687A">
        <w:rPr>
          <w:rStyle w:val="Emphasis"/>
        </w:rPr>
        <w:t>dominant theory</w:t>
      </w:r>
      <w:r w:rsidRPr="00AA687A">
        <w:rPr>
          <w:rStyle w:val="StyleUnderline"/>
        </w:rPr>
        <w:t xml:space="preserve"> of the causes of war in the academy is the “</w:t>
      </w:r>
      <w:r w:rsidRPr="00AA687A">
        <w:rPr>
          <w:rStyle w:val="Emphasis"/>
        </w:rPr>
        <w:t>bargaining model</w:t>
      </w:r>
      <w:r w:rsidRPr="00AA687A">
        <w:rPr>
          <w:rStyle w:val="StyleUnderline"/>
        </w:rPr>
        <w:t xml:space="preserve"> of war.” This theory identifies rapid shifts in the balance of power as a primary cause of conflict.</w:t>
      </w:r>
    </w:p>
    <w:p w14:paraId="64B07E4E" w14:textId="77777777" w:rsidR="00422D49" w:rsidRPr="00AA687A" w:rsidRDefault="00422D49" w:rsidP="00422D49">
      <w:pPr>
        <w:rPr>
          <w:rStyle w:val="StyleUnderline"/>
        </w:rPr>
      </w:pPr>
      <w:r w:rsidRPr="00AA687A">
        <w:rPr>
          <w:sz w:val="16"/>
        </w:rPr>
        <w:t xml:space="preserve">International politics often presents states with conflicts that they can settle through peaceful bargaining, but when bargaining breaks down, war results. </w:t>
      </w:r>
      <w:r w:rsidRPr="00AA687A">
        <w:rPr>
          <w:rStyle w:val="StyleUnderline"/>
        </w:rPr>
        <w:t xml:space="preserve">Shifts in the </w:t>
      </w:r>
      <w:r w:rsidRPr="00AA687A">
        <w:rPr>
          <w:rStyle w:val="Emphasis"/>
        </w:rPr>
        <w:t>balance of power</w:t>
      </w:r>
      <w:r w:rsidRPr="00AA687A">
        <w:rPr>
          <w:rStyle w:val="StyleUnderline"/>
        </w:rPr>
        <w:t xml:space="preserve"> are problematic because they </w:t>
      </w:r>
      <w:r w:rsidRPr="00AA687A">
        <w:rPr>
          <w:rStyle w:val="Emphasis"/>
        </w:rPr>
        <w:t>undermine effective bargaining.</w:t>
      </w:r>
      <w:r w:rsidRPr="00AA687A">
        <w:rPr>
          <w:sz w:val="16"/>
        </w:rPr>
        <w:t xml:space="preserve"> After all, </w:t>
      </w:r>
      <w:r w:rsidRPr="00AA687A">
        <w:rPr>
          <w:rStyle w:val="StyleUnderline"/>
        </w:rPr>
        <w:t>why agree to a deal today if your bargaining position will be stronger tomorrow?</w:t>
      </w:r>
      <w:r w:rsidRPr="00AA687A">
        <w:rPr>
          <w:sz w:val="16"/>
        </w:rPr>
        <w:t xml:space="preserve"> </w:t>
      </w:r>
      <w:proofErr w:type="gramStart"/>
      <w:r w:rsidRPr="00AA687A">
        <w:rPr>
          <w:rStyle w:val="StyleUnderline"/>
        </w:rPr>
        <w:t>And,</w:t>
      </w:r>
      <w:proofErr w:type="gramEnd"/>
      <w:r w:rsidRPr="00AA687A">
        <w:rPr>
          <w:rStyle w:val="StyleUnderline"/>
        </w:rPr>
        <w:t xml:space="preserve"> a clear understanding of the military balance of power can contribute to peace. (Why start a war you are likely to lose?) But shifts in the balance of power muddy understandings of which states have the advantage.</w:t>
      </w:r>
    </w:p>
    <w:p w14:paraId="61EA6707" w14:textId="77777777" w:rsidR="00422D49" w:rsidRPr="00AA687A" w:rsidRDefault="00422D49" w:rsidP="00422D49">
      <w:pPr>
        <w:rPr>
          <w:rStyle w:val="StyleUnderline"/>
        </w:rPr>
      </w:pPr>
      <w:r w:rsidRPr="00AA687A">
        <w:rPr>
          <w:sz w:val="16"/>
        </w:rPr>
        <w:t xml:space="preserve">You may see where this is going. </w:t>
      </w:r>
      <w:r w:rsidRPr="00AA687A">
        <w:rPr>
          <w:rStyle w:val="StyleUnderline"/>
        </w:rPr>
        <w:t xml:space="preserve">New technologies threaten to create potentially </w:t>
      </w:r>
      <w:r w:rsidRPr="00AA687A">
        <w:rPr>
          <w:rStyle w:val="Emphasis"/>
        </w:rPr>
        <w:t>destabilizing shifts</w:t>
      </w:r>
      <w:r w:rsidRPr="00AA687A">
        <w:rPr>
          <w:rStyle w:val="StyleUnderline"/>
        </w:rPr>
        <w:t xml:space="preserve"> in the balance of power.</w:t>
      </w:r>
    </w:p>
    <w:p w14:paraId="787F5892" w14:textId="77777777" w:rsidR="00422D49" w:rsidRPr="00AA687A" w:rsidRDefault="00422D49" w:rsidP="00422D49">
      <w:pPr>
        <w:rPr>
          <w:sz w:val="16"/>
        </w:rPr>
      </w:pPr>
      <w:r w:rsidRPr="00AA687A">
        <w:rPr>
          <w:sz w:val="16"/>
        </w:rPr>
        <w:t xml:space="preserve">For decades, stability in Europe and Asia has been supported by US military power. In recent years, however, the balance of power in Asia has begun to shift, as </w:t>
      </w:r>
      <w:r w:rsidRPr="00AA687A">
        <w:rPr>
          <w:rStyle w:val="Emphasis"/>
        </w:rPr>
        <w:t>China has increased its military capabilities</w:t>
      </w:r>
      <w:r w:rsidRPr="00AA687A">
        <w:rPr>
          <w:sz w:val="16"/>
        </w:rPr>
        <w:t xml:space="preserve">. Already, </w:t>
      </w:r>
      <w:r w:rsidRPr="00AA687A">
        <w:rPr>
          <w:rStyle w:val="StyleUnderline"/>
        </w:rPr>
        <w:t>Beijing has become more assertive in the</w:t>
      </w:r>
      <w:r w:rsidRPr="00AA687A">
        <w:rPr>
          <w:sz w:val="16"/>
        </w:rPr>
        <w:t xml:space="preserve"> region, claiming contested territory in the South China Sea. And the results of Russia’s military modernization have been on full display in its ongoing intervention in Ukraine.</w:t>
      </w:r>
    </w:p>
    <w:p w14:paraId="4875E1DC" w14:textId="77777777" w:rsidR="00422D49" w:rsidRPr="00AA687A" w:rsidRDefault="00422D49" w:rsidP="00422D49">
      <w:pPr>
        <w:rPr>
          <w:sz w:val="16"/>
        </w:rPr>
      </w:pPr>
      <w:r w:rsidRPr="00AA687A">
        <w:rPr>
          <w:sz w:val="16"/>
        </w:rPr>
        <w:t>Moreover, China may have the lead over the United States in</w:t>
      </w:r>
      <w:r w:rsidRPr="00AA687A">
        <w:rPr>
          <w:rStyle w:val="StyleUnderline"/>
        </w:rPr>
        <w:t xml:space="preserve"> </w:t>
      </w:r>
      <w:r w:rsidRPr="00AA687A">
        <w:rPr>
          <w:rStyle w:val="StyleUnderline"/>
          <w:highlight w:val="green"/>
        </w:rPr>
        <w:t>emerging tech</w:t>
      </w:r>
      <w:r w:rsidRPr="00AA687A">
        <w:rPr>
          <w:rStyle w:val="StyleUnderline"/>
        </w:rPr>
        <w:t xml:space="preserve">nologies that </w:t>
      </w:r>
      <w:r w:rsidRPr="00AA687A">
        <w:rPr>
          <w:rStyle w:val="StyleUnderline"/>
          <w:highlight w:val="green"/>
        </w:rPr>
        <w:t xml:space="preserve">could be </w:t>
      </w:r>
      <w:r w:rsidRPr="00AA687A">
        <w:rPr>
          <w:rStyle w:val="Emphasis"/>
          <w:highlight w:val="green"/>
        </w:rPr>
        <w:t>decisive</w:t>
      </w:r>
      <w:r w:rsidRPr="00AA687A">
        <w:rPr>
          <w:rStyle w:val="StyleUnderline"/>
          <w:highlight w:val="green"/>
        </w:rPr>
        <w:t xml:space="preserve"> for</w:t>
      </w:r>
      <w:r w:rsidRPr="00AA687A">
        <w:rPr>
          <w:rStyle w:val="StyleUnderline"/>
        </w:rPr>
        <w:t xml:space="preserve"> the </w:t>
      </w:r>
      <w:r w:rsidRPr="00AA687A">
        <w:rPr>
          <w:rStyle w:val="StyleUnderline"/>
          <w:highlight w:val="green"/>
        </w:rPr>
        <w:t>future</w:t>
      </w:r>
      <w:r w:rsidRPr="00AA687A">
        <w:rPr>
          <w:rStyle w:val="StyleUnderline"/>
        </w:rPr>
        <w:t xml:space="preserve"> of military acquisitions and </w:t>
      </w:r>
      <w:r w:rsidRPr="00AA687A">
        <w:rPr>
          <w:rStyle w:val="Emphasis"/>
          <w:highlight w:val="green"/>
        </w:rPr>
        <w:t>war</w:t>
      </w:r>
      <w:r w:rsidRPr="00AA687A">
        <w:rPr>
          <w:sz w:val="16"/>
          <w:szCs w:val="16"/>
        </w:rPr>
        <w:t>fare</w:t>
      </w:r>
      <w:r w:rsidRPr="00AA687A">
        <w:rPr>
          <w:sz w:val="16"/>
        </w:rPr>
        <w:t xml:space="preserve">, </w:t>
      </w:r>
      <w:r w:rsidRPr="00AA687A">
        <w:rPr>
          <w:rStyle w:val="StyleUnderline"/>
          <w:highlight w:val="green"/>
        </w:rPr>
        <w:t>including</w:t>
      </w:r>
      <w:r w:rsidRPr="00AA687A">
        <w:rPr>
          <w:sz w:val="16"/>
        </w:rPr>
        <w:t xml:space="preserve"> 3D printing, hypersonic missiles, </w:t>
      </w:r>
      <w:r w:rsidRPr="00AA687A">
        <w:rPr>
          <w:rStyle w:val="Emphasis"/>
          <w:highlight w:val="green"/>
        </w:rPr>
        <w:t>quantum</w:t>
      </w:r>
      <w:r w:rsidRPr="00AA687A">
        <w:rPr>
          <w:sz w:val="16"/>
        </w:rPr>
        <w:t xml:space="preserve"> computing, </w:t>
      </w:r>
      <w:r w:rsidRPr="00AA687A">
        <w:rPr>
          <w:rStyle w:val="Emphasis"/>
          <w:highlight w:val="green"/>
        </w:rPr>
        <w:t>5G</w:t>
      </w:r>
      <w:r w:rsidRPr="00AA687A">
        <w:rPr>
          <w:sz w:val="16"/>
        </w:rPr>
        <w:t xml:space="preserve"> wireless connectivity, </w:t>
      </w:r>
      <w:r w:rsidRPr="00AA687A">
        <w:rPr>
          <w:rStyle w:val="StyleUnderline"/>
          <w:highlight w:val="green"/>
        </w:rPr>
        <w:t>and</w:t>
      </w:r>
      <w:r w:rsidRPr="00AA687A">
        <w:rPr>
          <w:sz w:val="16"/>
        </w:rPr>
        <w:t xml:space="preserve"> artificial intelligence (</w:t>
      </w:r>
      <w:r w:rsidRPr="00AA687A">
        <w:rPr>
          <w:rStyle w:val="Emphasis"/>
          <w:highlight w:val="green"/>
        </w:rPr>
        <w:t>AI</w:t>
      </w:r>
      <w:r w:rsidRPr="00AA687A">
        <w:rPr>
          <w:sz w:val="16"/>
        </w:rPr>
        <w:t>). And Russian President Vladimir Putin is building new unmanned vehicles while ominously declaring, “Whoever leads in AI will rule the world.”</w:t>
      </w:r>
    </w:p>
    <w:p w14:paraId="6D668278" w14:textId="77777777" w:rsidR="00422D49" w:rsidRPr="00AA687A" w:rsidRDefault="00422D49" w:rsidP="00422D49">
      <w:pPr>
        <w:rPr>
          <w:sz w:val="16"/>
        </w:rPr>
      </w:pPr>
      <w:r w:rsidRPr="00AA687A">
        <w:rPr>
          <w:sz w:val="16"/>
        </w:rPr>
        <w:t xml:space="preserve">If China or Russia </w:t>
      </w:r>
      <w:proofErr w:type="gramStart"/>
      <w:r w:rsidRPr="00AA687A">
        <w:rPr>
          <w:sz w:val="16"/>
        </w:rPr>
        <w:t>are able to</w:t>
      </w:r>
      <w:proofErr w:type="gramEnd"/>
      <w:r w:rsidRPr="00AA687A">
        <w:rPr>
          <w:sz w:val="16"/>
        </w:rPr>
        <w:t xml:space="preserve"> incorporate new technologies into their militaries before the United States, then this could lead to the kind of rapid shift in the balance of power that often causes war.</w:t>
      </w:r>
    </w:p>
    <w:p w14:paraId="10A835B9" w14:textId="77777777" w:rsidR="00422D49" w:rsidRPr="00AA687A" w:rsidRDefault="00422D49" w:rsidP="00422D49">
      <w:pPr>
        <w:rPr>
          <w:sz w:val="16"/>
        </w:rPr>
      </w:pPr>
      <w:r w:rsidRPr="00AA687A">
        <w:rPr>
          <w:rStyle w:val="StyleUnderline"/>
          <w:highlight w:val="green"/>
        </w:rPr>
        <w:t>If Beijing believes emerging tech</w:t>
      </w:r>
      <w:r w:rsidRPr="00AA687A">
        <w:rPr>
          <w:rStyle w:val="StyleUnderline"/>
        </w:rPr>
        <w:t xml:space="preserve">nologies </w:t>
      </w:r>
      <w:r w:rsidRPr="00AA687A">
        <w:rPr>
          <w:rStyle w:val="StyleUnderline"/>
          <w:highlight w:val="green"/>
        </w:rPr>
        <w:t>provide it</w:t>
      </w:r>
      <w:r w:rsidRPr="00AA687A">
        <w:rPr>
          <w:rStyle w:val="StyleUnderline"/>
        </w:rPr>
        <w:t xml:space="preserve"> with </w:t>
      </w:r>
      <w:r w:rsidRPr="00AA687A">
        <w:rPr>
          <w:rStyle w:val="StyleUnderline"/>
          <w:highlight w:val="green"/>
        </w:rPr>
        <w:t>a</w:t>
      </w:r>
      <w:r w:rsidRPr="00AA687A">
        <w:rPr>
          <w:rStyle w:val="StyleUnderline"/>
        </w:rPr>
        <w:t xml:space="preserve"> newfound, local </w:t>
      </w:r>
      <w:r w:rsidRPr="00AA687A">
        <w:rPr>
          <w:rStyle w:val="StyleUnderline"/>
          <w:highlight w:val="green"/>
        </w:rPr>
        <w:t>military advantage</w:t>
      </w:r>
      <w:r w:rsidRPr="00AA687A">
        <w:rPr>
          <w:rStyle w:val="StyleUnderline"/>
        </w:rPr>
        <w:t xml:space="preserve"> over the United States, for example, </w:t>
      </w:r>
      <w:r w:rsidRPr="00AA687A">
        <w:rPr>
          <w:rStyle w:val="StyleUnderline"/>
          <w:highlight w:val="green"/>
        </w:rPr>
        <w:t>it may be</w:t>
      </w:r>
      <w:r w:rsidRPr="00AA687A">
        <w:rPr>
          <w:rStyle w:val="StyleUnderline"/>
        </w:rPr>
        <w:t xml:space="preserve"> more </w:t>
      </w:r>
      <w:r w:rsidRPr="00AA687A">
        <w:rPr>
          <w:rStyle w:val="StyleUnderline"/>
          <w:highlight w:val="green"/>
        </w:rPr>
        <w:t>willing</w:t>
      </w:r>
      <w:r w:rsidRPr="00AA687A">
        <w:rPr>
          <w:rStyle w:val="StyleUnderline"/>
        </w:rPr>
        <w:t xml:space="preserve"> than previously </w:t>
      </w:r>
      <w:r w:rsidRPr="00AA687A">
        <w:rPr>
          <w:rStyle w:val="Emphasis"/>
          <w:highlight w:val="green"/>
        </w:rPr>
        <w:t>to initiate conflict</w:t>
      </w:r>
      <w:r w:rsidRPr="00AA687A">
        <w:rPr>
          <w:rStyle w:val="Emphasis"/>
        </w:rPr>
        <w:t xml:space="preserve"> over Taiwan</w:t>
      </w:r>
      <w:r w:rsidRPr="00AA687A">
        <w:rPr>
          <w:sz w:val="16"/>
        </w:rPr>
        <w:t>. And if Putin thinks new tech has strengthened his hand, he may be more tempted to launch a Ukraine-style invasion of a NATO member.</w:t>
      </w:r>
    </w:p>
    <w:p w14:paraId="2021C510" w14:textId="77777777" w:rsidR="00422D49" w:rsidRPr="00AA687A" w:rsidRDefault="00422D49" w:rsidP="00422D49">
      <w:pPr>
        <w:rPr>
          <w:rStyle w:val="StyleUnderline"/>
        </w:rPr>
      </w:pPr>
      <w:r w:rsidRPr="00AA687A">
        <w:rPr>
          <w:rStyle w:val="StyleUnderline"/>
        </w:rPr>
        <w:t xml:space="preserve">Either scenario could bring these nuclear powers into direct conflict with the United States, and once nuclear armed states are at war, </w:t>
      </w:r>
      <w:r w:rsidRPr="00AA687A">
        <w:rPr>
          <w:rStyle w:val="StyleUnderline"/>
          <w:highlight w:val="green"/>
        </w:rPr>
        <w:t>there is</w:t>
      </w:r>
      <w:r w:rsidRPr="00AA687A">
        <w:rPr>
          <w:rStyle w:val="StyleUnderline"/>
        </w:rPr>
        <w:t xml:space="preserve"> an </w:t>
      </w:r>
      <w:r w:rsidRPr="00AA687A">
        <w:rPr>
          <w:rStyle w:val="Emphasis"/>
          <w:highlight w:val="green"/>
        </w:rPr>
        <w:t>inherent risk</w:t>
      </w:r>
      <w:r w:rsidRPr="00AA687A">
        <w:rPr>
          <w:rStyle w:val="StyleUnderline"/>
          <w:highlight w:val="green"/>
        </w:rPr>
        <w:t xml:space="preserve"> of </w:t>
      </w:r>
      <w:r w:rsidRPr="00AA687A">
        <w:rPr>
          <w:rStyle w:val="Emphasis"/>
          <w:highlight w:val="green"/>
        </w:rPr>
        <w:t>nuclear conflict</w:t>
      </w:r>
      <w:r w:rsidRPr="00AA687A">
        <w:rPr>
          <w:rStyle w:val="StyleUnderline"/>
          <w:highlight w:val="green"/>
        </w:rPr>
        <w:t xml:space="preserve"> through</w:t>
      </w:r>
      <w:r w:rsidRPr="00AA687A">
        <w:rPr>
          <w:rStyle w:val="StyleUnderline"/>
        </w:rPr>
        <w:t xml:space="preserve"> limited nuclear war strategies, nuclear </w:t>
      </w:r>
      <w:r w:rsidRPr="00AA687A">
        <w:rPr>
          <w:rStyle w:val="Emphasis"/>
        </w:rPr>
        <w:t>brinkmanship</w:t>
      </w:r>
      <w:r w:rsidRPr="00AA687A">
        <w:rPr>
          <w:rStyle w:val="StyleUnderline"/>
        </w:rPr>
        <w:t xml:space="preserve">, or simple </w:t>
      </w:r>
      <w:r w:rsidRPr="00AA687A">
        <w:rPr>
          <w:rStyle w:val="Emphasis"/>
          <w:highlight w:val="green"/>
        </w:rPr>
        <w:t>accident</w:t>
      </w:r>
      <w:r w:rsidRPr="00AA687A">
        <w:rPr>
          <w:rStyle w:val="StyleUnderline"/>
          <w:highlight w:val="green"/>
        </w:rPr>
        <w:t xml:space="preserve"> or </w:t>
      </w:r>
      <w:r w:rsidRPr="00AA687A">
        <w:rPr>
          <w:rStyle w:val="Emphasis"/>
          <w:highlight w:val="green"/>
        </w:rPr>
        <w:t>inadvertent escalation</w:t>
      </w:r>
      <w:r w:rsidRPr="00AA687A">
        <w:rPr>
          <w:sz w:val="16"/>
        </w:rPr>
        <w:t>.</w:t>
      </w:r>
    </w:p>
    <w:p w14:paraId="4A91BBE5" w14:textId="77777777" w:rsidR="00422D49" w:rsidRPr="00AA687A" w:rsidRDefault="00422D49" w:rsidP="00422D49">
      <w:pPr>
        <w:rPr>
          <w:rStyle w:val="StyleUnderline"/>
        </w:rPr>
      </w:pPr>
      <w:r w:rsidRPr="00AA687A">
        <w:rPr>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AA687A">
        <w:rPr>
          <w:rStyle w:val="Emphasis"/>
        </w:rPr>
        <w:t>the solution</w:t>
      </w:r>
      <w:r w:rsidRPr="00AA687A">
        <w:rPr>
          <w:sz w:val="16"/>
        </w:rPr>
        <w:t xml:space="preserve"> is not to preserve second-strike capabilities, but to </w:t>
      </w:r>
      <w:r w:rsidRPr="00AA687A">
        <w:rPr>
          <w:rStyle w:val="Emphasis"/>
        </w:rPr>
        <w:t>preserve prevailing power balances</w:t>
      </w:r>
      <w:r w:rsidRPr="00AA687A">
        <w:rPr>
          <w:rStyle w:val="StyleUnderline"/>
        </w:rPr>
        <w:t xml:space="preserve"> more broadly.</w:t>
      </w:r>
    </w:p>
    <w:p w14:paraId="53E22C2A" w14:textId="77777777" w:rsidR="00422D49" w:rsidRPr="00AA687A" w:rsidRDefault="00422D49" w:rsidP="00422D49">
      <w:pPr>
        <w:rPr>
          <w:sz w:val="16"/>
        </w:rPr>
      </w:pPr>
      <w:r w:rsidRPr="00AA687A">
        <w:rPr>
          <w:sz w:val="16"/>
        </w:rPr>
        <w:t xml:space="preserve">When it comes to new technology, this means that </w:t>
      </w:r>
      <w:r w:rsidRPr="00AA687A">
        <w:rPr>
          <w:rStyle w:val="StyleUnderline"/>
          <w:highlight w:val="green"/>
        </w:rPr>
        <w:t>the</w:t>
      </w:r>
      <w:r w:rsidRPr="00AA687A">
        <w:rPr>
          <w:rStyle w:val="StyleUnderline"/>
        </w:rPr>
        <w:t xml:space="preserve"> </w:t>
      </w:r>
      <w:r w:rsidRPr="00AA687A">
        <w:rPr>
          <w:rStyle w:val="Emphasis"/>
          <w:highlight w:val="green"/>
        </w:rPr>
        <w:t>U</w:t>
      </w:r>
      <w:r w:rsidRPr="00AA687A">
        <w:rPr>
          <w:sz w:val="16"/>
        </w:rPr>
        <w:t xml:space="preserve">nited </w:t>
      </w:r>
      <w:r w:rsidRPr="00AA687A">
        <w:rPr>
          <w:rStyle w:val="Emphasis"/>
          <w:highlight w:val="green"/>
        </w:rPr>
        <w:t>S</w:t>
      </w:r>
      <w:r w:rsidRPr="00AA687A">
        <w:rPr>
          <w:sz w:val="16"/>
        </w:rPr>
        <w:t xml:space="preserve">tates </w:t>
      </w:r>
      <w:r w:rsidRPr="00AA687A">
        <w:rPr>
          <w:rStyle w:val="StyleUnderline"/>
          <w:highlight w:val="green"/>
        </w:rPr>
        <w:t>should seek to maintain</w:t>
      </w:r>
      <w:r w:rsidRPr="00AA687A">
        <w:rPr>
          <w:sz w:val="16"/>
          <w:highlight w:val="green"/>
        </w:rPr>
        <w:t xml:space="preserve"> </w:t>
      </w:r>
      <w:r w:rsidRPr="00AA687A">
        <w:rPr>
          <w:rStyle w:val="StyleUnderline"/>
          <w:highlight w:val="green"/>
        </w:rPr>
        <w:t>an</w:t>
      </w:r>
      <w:r w:rsidRPr="00AA687A">
        <w:rPr>
          <w:sz w:val="16"/>
          <w:highlight w:val="green"/>
        </w:rPr>
        <w:t xml:space="preserve"> </w:t>
      </w:r>
      <w:r w:rsidRPr="00AA687A">
        <w:rPr>
          <w:rStyle w:val="Emphasis"/>
          <w:highlight w:val="green"/>
        </w:rPr>
        <w:t>innovation edge</w:t>
      </w:r>
      <w:r w:rsidRPr="00AA687A">
        <w:rPr>
          <w:sz w:val="16"/>
        </w:rPr>
        <w:t>. Washington should also work with other states, including its nuclear-armed rivals, to develop a new set of arms control and nonproliferation agreements and export controls to deny these newer and potentially destabilizing technologies to potentially hostile states.</w:t>
      </w:r>
    </w:p>
    <w:p w14:paraId="26C51748" w14:textId="77777777" w:rsidR="00422D49" w:rsidRPr="008652DE" w:rsidRDefault="00422D49" w:rsidP="00422D49">
      <w:pPr>
        <w:rPr>
          <w:b/>
          <w:iCs/>
          <w:highlight w:val="green"/>
          <w:u w:val="single"/>
        </w:rPr>
      </w:pPr>
      <w:r w:rsidRPr="00AA687A">
        <w:rPr>
          <w:rStyle w:val="StyleUnderline"/>
        </w:rPr>
        <w:t xml:space="preserve">These are no easy tasks, but the consequences of Washington </w:t>
      </w:r>
      <w:r w:rsidRPr="00AA687A">
        <w:rPr>
          <w:rStyle w:val="StyleUnderline"/>
          <w:highlight w:val="green"/>
        </w:rPr>
        <w:t xml:space="preserve">losing the </w:t>
      </w:r>
      <w:r w:rsidRPr="00AA687A">
        <w:rPr>
          <w:rStyle w:val="Emphasis"/>
          <w:highlight w:val="green"/>
        </w:rPr>
        <w:t>race for tech</w:t>
      </w:r>
      <w:r w:rsidRPr="00AA687A">
        <w:rPr>
          <w:rStyle w:val="Emphasis"/>
        </w:rPr>
        <w:t xml:space="preserve">nological </w:t>
      </w:r>
      <w:r w:rsidRPr="00AA687A">
        <w:rPr>
          <w:rStyle w:val="Emphasis"/>
          <w:highlight w:val="green"/>
        </w:rPr>
        <w:t>superiority</w:t>
      </w:r>
      <w:r w:rsidRPr="00AA687A">
        <w:rPr>
          <w:rStyle w:val="StyleUnderline"/>
        </w:rPr>
        <w:t xml:space="preserve"> to its autocratic challengers just might </w:t>
      </w:r>
      <w:r w:rsidRPr="00AA687A">
        <w:rPr>
          <w:rStyle w:val="StyleUnderline"/>
          <w:highlight w:val="green"/>
        </w:rPr>
        <w:t xml:space="preserve">mean </w:t>
      </w:r>
      <w:r w:rsidRPr="00AA687A">
        <w:rPr>
          <w:rStyle w:val="Emphasis"/>
          <w:highlight w:val="green"/>
        </w:rPr>
        <w:t>nuclear Armageddon</w:t>
      </w:r>
    </w:p>
    <w:p w14:paraId="721AFEB1" w14:textId="77777777" w:rsidR="00422D49" w:rsidRPr="00C346D0" w:rsidRDefault="00422D49" w:rsidP="00422D49">
      <w:pPr>
        <w:pStyle w:val="Heading1"/>
      </w:pPr>
      <w:r w:rsidRPr="00C346D0">
        <w:t>Case</w:t>
      </w:r>
    </w:p>
    <w:p w14:paraId="10A9CED4" w14:textId="77777777" w:rsidR="00422D49" w:rsidRDefault="00422D49" w:rsidP="00422D49">
      <w:pPr>
        <w:pStyle w:val="Heading2"/>
      </w:pPr>
      <w:r>
        <w:t>Debris</w:t>
      </w:r>
    </w:p>
    <w:p w14:paraId="5D705EAD" w14:textId="4300A86C" w:rsidR="00422D49" w:rsidRDefault="00422D49" w:rsidP="00422D49">
      <w:pPr>
        <w:pStyle w:val="Heading3"/>
        <w:rPr>
          <w:rFonts w:asciiTheme="minorHAnsi" w:hAnsiTheme="minorHAnsi" w:cstheme="minorHAnsi"/>
        </w:rPr>
      </w:pPr>
      <w:r w:rsidRPr="00814A76">
        <w:rPr>
          <w:rFonts w:asciiTheme="minorHAnsi" w:hAnsiTheme="minorHAnsi" w:cstheme="minorHAnsi"/>
        </w:rPr>
        <w:t>Alt Causes---</w:t>
      </w:r>
      <w:r w:rsidR="002E1556">
        <w:rPr>
          <w:rFonts w:asciiTheme="minorHAnsi" w:hAnsiTheme="minorHAnsi" w:cstheme="minorHAnsi"/>
        </w:rPr>
        <w:t>1NC</w:t>
      </w:r>
    </w:p>
    <w:p w14:paraId="0B4A2276" w14:textId="14A4D48B" w:rsidR="002E1556" w:rsidRPr="002E1556" w:rsidRDefault="002E1556" w:rsidP="002E1556">
      <w:pPr>
        <w:pStyle w:val="Heading4"/>
      </w:pPr>
      <w:r>
        <w:t xml:space="preserve">Alt causes swamp the aff - </w:t>
      </w:r>
    </w:p>
    <w:p w14:paraId="2E608C30" w14:textId="04276C50" w:rsidR="00422D49" w:rsidRPr="00814A76" w:rsidRDefault="002E1556" w:rsidP="00422D49">
      <w:pPr>
        <w:pStyle w:val="Heading4"/>
        <w:rPr>
          <w:rFonts w:asciiTheme="minorHAnsi" w:hAnsiTheme="minorHAnsi" w:cstheme="minorHAnsi"/>
        </w:rPr>
      </w:pPr>
      <w:r>
        <w:rPr>
          <w:rFonts w:asciiTheme="minorHAnsi" w:hAnsiTheme="minorHAnsi" w:cstheme="minorHAnsi"/>
        </w:rPr>
        <w:t>1]</w:t>
      </w:r>
      <w:r w:rsidR="00422D49" w:rsidRPr="00814A76">
        <w:rPr>
          <w:rFonts w:asciiTheme="minorHAnsi" w:hAnsiTheme="minorHAnsi" w:cstheme="minorHAnsi"/>
        </w:rPr>
        <w:t xml:space="preserve"> </w:t>
      </w:r>
      <w:r w:rsidR="00422D49" w:rsidRPr="00814A76">
        <w:rPr>
          <w:rFonts w:asciiTheme="minorHAnsi" w:hAnsiTheme="minorHAnsi" w:cstheme="minorHAnsi"/>
          <w:u w:val="single"/>
        </w:rPr>
        <w:t>Mega-constellations</w:t>
      </w:r>
      <w:r w:rsidR="00422D49" w:rsidRPr="00814A76">
        <w:rPr>
          <w:rFonts w:asciiTheme="minorHAnsi" w:hAnsiTheme="minorHAnsi" w:cstheme="minorHAnsi"/>
        </w:rPr>
        <w:t xml:space="preserve"> of satellites produce unmanageable debris.</w:t>
      </w:r>
    </w:p>
    <w:p w14:paraId="48EEDFDC" w14:textId="77777777" w:rsidR="00422D49" w:rsidRPr="00814A76" w:rsidRDefault="00422D49" w:rsidP="00422D49">
      <w:pPr>
        <w:rPr>
          <w:rFonts w:asciiTheme="minorHAnsi" w:hAnsiTheme="minorHAnsi" w:cstheme="minorHAnsi"/>
        </w:rPr>
      </w:pPr>
      <w:proofErr w:type="spellStart"/>
      <w:r w:rsidRPr="00814A76">
        <w:rPr>
          <w:rStyle w:val="Style13ptBold"/>
          <w:rFonts w:asciiTheme="minorHAnsi" w:hAnsiTheme="minorHAnsi" w:cstheme="minorHAnsi"/>
        </w:rPr>
        <w:t>Boley</w:t>
      </w:r>
      <w:proofErr w:type="spellEnd"/>
      <w:r w:rsidRPr="00814A76">
        <w:rPr>
          <w:rStyle w:val="Style13ptBold"/>
          <w:rFonts w:asciiTheme="minorHAnsi" w:hAnsiTheme="minorHAnsi" w:cstheme="minorHAnsi"/>
        </w:rPr>
        <w:t xml:space="preserve"> &amp; Byers 21</w:t>
      </w:r>
      <w:r w:rsidRPr="00814A76">
        <w:rPr>
          <w:rFonts w:asciiTheme="minorHAnsi" w:hAnsiTheme="minorHAnsi" w:cstheme="min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7" w:history="1">
        <w:r w:rsidRPr="00814A76">
          <w:rPr>
            <w:rStyle w:val="Hyperlink"/>
            <w:rFonts w:asciiTheme="minorHAnsi" w:hAnsiTheme="minorHAnsi" w:cstheme="minorHAnsi"/>
          </w:rPr>
          <w:t>https://www.nature.com/articles/s41598-021-89909-7</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0F0ECD45"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Companies are placing satellites into orbit at an unprecedented frequency to build </w:t>
      </w:r>
      <w:r w:rsidRPr="00814A76">
        <w:rPr>
          <w:rStyle w:val="Emphasis"/>
          <w:rFonts w:asciiTheme="minorHAnsi" w:hAnsiTheme="minorHAnsi" w:cstheme="minorHAnsi"/>
        </w:rPr>
        <w:t>‘mega-constellations’</w:t>
      </w:r>
      <w:r w:rsidRPr="00814A76">
        <w:rPr>
          <w:rStyle w:val="StyleUnderline"/>
          <w:rFonts w:asciiTheme="minorHAnsi" w:hAnsiTheme="minorHAnsi" w:cstheme="minorHAnsi"/>
        </w:rPr>
        <w:t xml:space="preserve"> of communications </w:t>
      </w:r>
      <w:r w:rsidRPr="00814A76">
        <w:rPr>
          <w:rStyle w:val="StyleUnderline"/>
          <w:rFonts w:asciiTheme="minorHAnsi" w:hAnsiTheme="minorHAnsi" w:cstheme="minorHAnsi"/>
          <w:highlight w:val="green"/>
        </w:rPr>
        <w:t xml:space="preserve">satellites </w:t>
      </w:r>
      <w:r w:rsidRPr="00814A76">
        <w:rPr>
          <w:rStyle w:val="StyleUnderline"/>
          <w:rFonts w:asciiTheme="minorHAnsi" w:hAnsiTheme="minorHAnsi" w:cstheme="minorHAnsi"/>
        </w:rPr>
        <w:t>in</w:t>
      </w:r>
      <w:r w:rsidRPr="00814A76">
        <w:rPr>
          <w:rFonts w:asciiTheme="minorHAnsi" w:hAnsiTheme="minorHAnsi" w:cstheme="minorHAnsi"/>
          <w:sz w:val="16"/>
        </w:rPr>
        <w:t xml:space="preserve"> Low Earth Orbit (</w:t>
      </w:r>
      <w:r w:rsidRPr="00814A76">
        <w:rPr>
          <w:rStyle w:val="Emphasis"/>
          <w:rFonts w:asciiTheme="minorHAnsi" w:hAnsiTheme="minorHAnsi" w:cstheme="minorHAnsi"/>
        </w:rPr>
        <w:t>LEO</w:t>
      </w:r>
      <w:r w:rsidRPr="00814A76">
        <w:rPr>
          <w:rFonts w:asciiTheme="minorHAnsi" w:hAnsiTheme="minorHAnsi" w:cstheme="minorHAnsi"/>
          <w:sz w:val="16"/>
        </w:rPr>
        <w:t xml:space="preserve">). </w:t>
      </w:r>
      <w:r w:rsidRPr="00814A76">
        <w:rPr>
          <w:rStyle w:val="Emphasis"/>
          <w:rFonts w:asciiTheme="minorHAnsi" w:hAnsiTheme="minorHAnsi" w:cstheme="minorHAnsi"/>
        </w:rPr>
        <w:t>In two years</w:t>
      </w:r>
      <w:r w:rsidRPr="00814A76">
        <w:rPr>
          <w:rFonts w:asciiTheme="minorHAnsi" w:hAnsiTheme="minorHAnsi" w:cstheme="minorHAnsi"/>
          <w:sz w:val="16"/>
        </w:rPr>
        <w:t xml:space="preserve">, </w:t>
      </w:r>
      <w:r w:rsidRPr="00814A76">
        <w:rPr>
          <w:rStyle w:val="StyleUnderline"/>
          <w:rFonts w:asciiTheme="minorHAnsi" w:hAnsiTheme="minorHAnsi" w:cstheme="minorHAnsi"/>
        </w:rPr>
        <w:t>the number of</w:t>
      </w:r>
      <w:r w:rsidRPr="00814A76">
        <w:rPr>
          <w:rFonts w:asciiTheme="minorHAnsi" w:hAnsiTheme="minorHAnsi" w:cstheme="minorHAnsi"/>
          <w:sz w:val="16"/>
        </w:rPr>
        <w:t xml:space="preserve"> active and defunct </w:t>
      </w:r>
      <w:r w:rsidRPr="00814A76">
        <w:rPr>
          <w:rStyle w:val="StyleUnderline"/>
          <w:rFonts w:asciiTheme="minorHAnsi" w:hAnsiTheme="minorHAnsi" w:cstheme="minorHAnsi"/>
        </w:rPr>
        <w:t xml:space="preserve">satellites </w:t>
      </w:r>
      <w:r w:rsidRPr="00814A76">
        <w:rPr>
          <w:rStyle w:val="StyleUnderline"/>
          <w:rFonts w:asciiTheme="minorHAnsi" w:hAnsiTheme="minorHAnsi" w:cstheme="minorHAnsi"/>
          <w:highlight w:val="green"/>
        </w:rPr>
        <w:t xml:space="preserve">in </w:t>
      </w:r>
      <w:r w:rsidRPr="00814A76">
        <w:rPr>
          <w:rStyle w:val="Emphasis"/>
          <w:rFonts w:asciiTheme="minorHAnsi" w:hAnsiTheme="minorHAnsi" w:cstheme="minorHAnsi"/>
          <w:highlight w:val="green"/>
        </w:rPr>
        <w:t>LEO</w:t>
      </w:r>
      <w:r w:rsidRPr="00814A76">
        <w:rPr>
          <w:rStyle w:val="StyleUnderline"/>
          <w:rFonts w:asciiTheme="minorHAnsi" w:hAnsiTheme="minorHAnsi" w:cstheme="minorHAnsi"/>
          <w:highlight w:val="green"/>
        </w:rPr>
        <w:t xml:space="preserve"> </w:t>
      </w:r>
      <w:r w:rsidRPr="00814A76">
        <w:rPr>
          <w:rStyle w:val="StyleUnderline"/>
          <w:rFonts w:asciiTheme="minorHAnsi" w:hAnsiTheme="minorHAnsi" w:cstheme="minorHAnsi"/>
        </w:rPr>
        <w:t xml:space="preserve">has </w:t>
      </w:r>
      <w:r w:rsidRPr="00814A76">
        <w:rPr>
          <w:rStyle w:val="StyleUnderline"/>
          <w:rFonts w:asciiTheme="minorHAnsi" w:hAnsiTheme="minorHAnsi" w:cstheme="minorHAnsi"/>
          <w:highlight w:val="green"/>
        </w:rPr>
        <w:t>increased by</w:t>
      </w:r>
      <w:r w:rsidRPr="00814A76">
        <w:rPr>
          <w:rStyle w:val="StyleUnderline"/>
          <w:rFonts w:asciiTheme="minorHAnsi" w:hAnsiTheme="minorHAnsi" w:cstheme="minorHAnsi"/>
        </w:rPr>
        <w:t xml:space="preserve"> over </w:t>
      </w:r>
      <w:r w:rsidRPr="00814A76">
        <w:rPr>
          <w:rStyle w:val="StyleUnderline"/>
          <w:rFonts w:asciiTheme="minorHAnsi" w:hAnsiTheme="minorHAnsi" w:cstheme="minorHAnsi"/>
          <w:highlight w:val="green"/>
        </w:rPr>
        <w:t>50%</w:t>
      </w:r>
      <w:r w:rsidRPr="00814A76">
        <w:rPr>
          <w:rFonts w:asciiTheme="minorHAnsi" w:hAnsiTheme="minorHAnsi" w:cstheme="minorHAnsi"/>
          <w:sz w:val="16"/>
          <w:highlight w:val="green"/>
        </w:rPr>
        <w:t>,</w:t>
      </w:r>
      <w:r w:rsidRPr="00814A76">
        <w:rPr>
          <w:rFonts w:asciiTheme="minorHAnsi" w:hAnsiTheme="minorHAnsi" w:cstheme="minorHAnsi"/>
          <w:sz w:val="16"/>
        </w:rPr>
        <w:t xml:space="preserve"> to about </w:t>
      </w:r>
      <w:r w:rsidRPr="00814A76">
        <w:rPr>
          <w:rStyle w:val="Emphasis"/>
          <w:rFonts w:asciiTheme="minorHAnsi" w:hAnsiTheme="minorHAnsi" w:cstheme="minorHAnsi"/>
        </w:rPr>
        <w:t>5000</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as of</w:t>
      </w:r>
      <w:r w:rsidRPr="00814A76">
        <w:rPr>
          <w:rFonts w:asciiTheme="minorHAnsi" w:hAnsiTheme="minorHAnsi" w:cstheme="minorHAnsi"/>
          <w:sz w:val="16"/>
        </w:rPr>
        <w:t xml:space="preserve"> 30 </w:t>
      </w:r>
      <w:r w:rsidRPr="00814A76">
        <w:rPr>
          <w:rStyle w:val="StyleUnderline"/>
          <w:rFonts w:asciiTheme="minorHAnsi" w:hAnsiTheme="minorHAnsi" w:cstheme="minorHAnsi"/>
        </w:rPr>
        <w:t xml:space="preserve">March </w:t>
      </w:r>
      <w:r w:rsidRPr="00814A76">
        <w:rPr>
          <w:rStyle w:val="Emphasis"/>
          <w:rFonts w:asciiTheme="minorHAnsi" w:hAnsiTheme="minorHAnsi" w:cstheme="minorHAnsi"/>
          <w:highlight w:val="green"/>
        </w:rPr>
        <w:t>2021</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SpaceX</w:t>
      </w:r>
      <w:r w:rsidRPr="00814A76">
        <w:rPr>
          <w:rFonts w:asciiTheme="minorHAnsi" w:hAnsiTheme="minorHAnsi" w:cstheme="minorHAnsi"/>
          <w:sz w:val="16"/>
          <w:highlight w:val="green"/>
        </w:rPr>
        <w:t xml:space="preserve"> </w:t>
      </w:r>
      <w:r w:rsidRPr="00814A76">
        <w:rPr>
          <w:rStyle w:val="Emphasis"/>
          <w:rFonts w:asciiTheme="minorHAnsi" w:hAnsiTheme="minorHAnsi" w:cstheme="minorHAnsi"/>
          <w:highlight w:val="green"/>
        </w:rPr>
        <w:t>alone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is on track to </w:t>
      </w:r>
      <w:r w:rsidRPr="00814A76">
        <w:rPr>
          <w:rStyle w:val="StyleUnderline"/>
          <w:rFonts w:asciiTheme="minorHAnsi" w:hAnsiTheme="minorHAnsi" w:cstheme="minorHAnsi"/>
          <w:highlight w:val="green"/>
        </w:rPr>
        <w:t>add 11,000</w:t>
      </w:r>
      <w:r w:rsidRPr="00814A76">
        <w:rPr>
          <w:rFonts w:asciiTheme="minorHAnsi" w:hAnsiTheme="minorHAnsi" w:cstheme="minorHAnsi"/>
          <w:sz w:val="16"/>
        </w:rPr>
        <w:t xml:space="preserve"> more as it builds its </w:t>
      </w:r>
      <w:proofErr w:type="spellStart"/>
      <w:r w:rsidRPr="00814A76">
        <w:rPr>
          <w:rFonts w:asciiTheme="minorHAnsi" w:hAnsiTheme="minorHAnsi" w:cstheme="minorHAnsi"/>
          <w:sz w:val="16"/>
        </w:rPr>
        <w:t>Starlink</w:t>
      </w:r>
      <w:proofErr w:type="spellEnd"/>
      <w:r w:rsidRPr="00814A76">
        <w:rPr>
          <w:rFonts w:asciiTheme="minorHAnsi" w:hAnsiTheme="minorHAnsi" w:cstheme="minorHAnsi"/>
          <w:sz w:val="16"/>
        </w:rPr>
        <w:t xml:space="preserve"> mega-constellation </w:t>
      </w:r>
      <w:r w:rsidRPr="00814A76">
        <w:rPr>
          <w:rStyle w:val="StyleUnderline"/>
          <w:rFonts w:asciiTheme="minorHAnsi" w:hAnsiTheme="minorHAnsi" w:cstheme="minorHAnsi"/>
          <w:highlight w:val="green"/>
        </w:rPr>
        <w:t>and</w:t>
      </w:r>
      <w:r w:rsidRPr="00814A76">
        <w:rPr>
          <w:rStyle w:val="StyleUnderline"/>
          <w:rFonts w:asciiTheme="minorHAnsi" w:hAnsiTheme="minorHAnsi" w:cstheme="minorHAnsi"/>
        </w:rPr>
        <w:t xml:space="preserve"> has</w:t>
      </w:r>
      <w:r w:rsidRPr="00814A76">
        <w:rPr>
          <w:rFonts w:asciiTheme="minorHAnsi" w:hAnsiTheme="minorHAnsi" w:cstheme="minorHAnsi"/>
          <w:sz w:val="16"/>
        </w:rPr>
        <w:t xml:space="preserve"> already </w:t>
      </w:r>
      <w:r w:rsidRPr="00814A76">
        <w:rPr>
          <w:rStyle w:val="StyleUnderline"/>
          <w:rFonts w:asciiTheme="minorHAnsi" w:hAnsiTheme="minorHAnsi" w:cstheme="minorHAnsi"/>
          <w:highlight w:val="green"/>
        </w:rPr>
        <w:t>filed for</w:t>
      </w:r>
      <w:r w:rsidRPr="00814A76">
        <w:rPr>
          <w:rStyle w:val="StyleUnderline"/>
          <w:rFonts w:asciiTheme="minorHAnsi" w:hAnsiTheme="minorHAnsi" w:cstheme="minorHAnsi"/>
        </w:rPr>
        <w:t xml:space="preserve"> permission for </w:t>
      </w:r>
      <w:r w:rsidRPr="00814A76">
        <w:rPr>
          <w:rStyle w:val="StyleUnderline"/>
          <w:rFonts w:asciiTheme="minorHAnsi" w:hAnsiTheme="minorHAnsi" w:cstheme="minorHAnsi"/>
          <w:highlight w:val="green"/>
        </w:rPr>
        <w:t>another 30,000</w:t>
      </w:r>
      <w:r w:rsidRPr="00814A76">
        <w:rPr>
          <w:rFonts w:asciiTheme="minorHAnsi" w:hAnsiTheme="minorHAnsi" w:cstheme="minorHAnsi"/>
          <w:sz w:val="16"/>
        </w:rPr>
        <w:t xml:space="preserve"> satellites </w:t>
      </w:r>
      <w:r w:rsidRPr="00814A76">
        <w:rPr>
          <w:rStyle w:val="StyleUnderline"/>
          <w:rFonts w:asciiTheme="minorHAnsi" w:hAnsiTheme="minorHAnsi" w:cstheme="minorHAnsi"/>
        </w:rPr>
        <w:t>with the</w:t>
      </w:r>
      <w:r w:rsidRPr="00814A76">
        <w:rPr>
          <w:rFonts w:asciiTheme="minorHAnsi" w:hAnsiTheme="minorHAnsi" w:cstheme="minorHAnsi"/>
          <w:sz w:val="16"/>
        </w:rPr>
        <w:t xml:space="preserve"> Federal Communications Commission (</w:t>
      </w:r>
      <w:r w:rsidRPr="00814A76">
        <w:rPr>
          <w:rStyle w:val="StyleUnderline"/>
          <w:rFonts w:asciiTheme="minorHAnsi" w:hAnsiTheme="minorHAnsi" w:cstheme="minorHAnsi"/>
        </w:rPr>
        <w:t>FCC</w:t>
      </w:r>
      <w:r w:rsidRPr="00814A76">
        <w:rPr>
          <w:rFonts w:asciiTheme="minorHAnsi" w:hAnsiTheme="minorHAnsi" w:cstheme="minorHAnsi"/>
          <w:sz w:val="16"/>
        </w:rPr>
        <w:t xml:space="preserve">)1. Others have similar plans, including </w:t>
      </w:r>
      <w:proofErr w:type="spellStart"/>
      <w:r w:rsidRPr="00814A76">
        <w:rPr>
          <w:rStyle w:val="Emphasis"/>
          <w:rFonts w:asciiTheme="minorHAnsi" w:hAnsiTheme="minorHAnsi" w:cstheme="minorHAnsi"/>
        </w:rPr>
        <w:t>OneWeb</w:t>
      </w:r>
      <w:proofErr w:type="spellEnd"/>
      <w:r w:rsidRPr="00814A76">
        <w:rPr>
          <w:rStyle w:val="Emphasis"/>
          <w:rFonts w:asciiTheme="minorHAnsi" w:hAnsiTheme="minorHAnsi" w:cstheme="minorHAnsi"/>
        </w:rPr>
        <w:t xml:space="preserve">, Amazon, </w:t>
      </w:r>
      <w:proofErr w:type="spellStart"/>
      <w:r w:rsidRPr="00814A76">
        <w:rPr>
          <w:rStyle w:val="Emphasis"/>
          <w:rFonts w:asciiTheme="minorHAnsi" w:hAnsiTheme="minorHAnsi" w:cstheme="minorHAnsi"/>
        </w:rPr>
        <w:t>Telesat</w:t>
      </w:r>
      <w:proofErr w:type="spellEnd"/>
      <w:r w:rsidRPr="00814A76">
        <w:rPr>
          <w:rStyle w:val="Emphasis"/>
          <w:rFonts w:asciiTheme="minorHAnsi" w:hAnsiTheme="minorHAnsi" w:cstheme="minorHAnsi"/>
        </w:rPr>
        <w:t>,</w:t>
      </w:r>
      <w:r w:rsidRPr="00814A76">
        <w:rPr>
          <w:rFonts w:asciiTheme="minorHAnsi" w:hAnsiTheme="minorHAnsi" w:cstheme="minorHAnsi"/>
          <w:sz w:val="16"/>
        </w:rPr>
        <w:t xml:space="preserve"> and GW, which is a Chinese state-owned company2. The </w:t>
      </w:r>
      <w:r w:rsidRPr="00814A76">
        <w:rPr>
          <w:rStyle w:val="StyleUnderline"/>
          <w:rFonts w:asciiTheme="minorHAnsi" w:hAnsiTheme="minorHAnsi" w:cstheme="minorHAnsi"/>
        </w:rPr>
        <w:t>current governance system for LEO</w:t>
      </w:r>
      <w:r w:rsidRPr="00814A76">
        <w:rPr>
          <w:rFonts w:asciiTheme="minorHAnsi" w:hAnsiTheme="minorHAnsi" w:cstheme="minorHAnsi"/>
          <w:sz w:val="16"/>
        </w:rPr>
        <w:t xml:space="preserve">, while slowly changing, </w:t>
      </w:r>
      <w:r w:rsidRPr="00814A76">
        <w:rPr>
          <w:rStyle w:val="StyleUnderline"/>
          <w:rFonts w:asciiTheme="minorHAnsi" w:hAnsiTheme="minorHAnsi" w:cstheme="minorHAnsi"/>
        </w:rPr>
        <w:t xml:space="preserve">is ill-equipped to handle </w:t>
      </w:r>
      <w:r w:rsidRPr="00814A76">
        <w:rPr>
          <w:rStyle w:val="Emphasis"/>
          <w:rFonts w:asciiTheme="minorHAnsi" w:hAnsiTheme="minorHAnsi" w:cstheme="minorHAnsi"/>
          <w:highlight w:val="green"/>
        </w:rPr>
        <w:t>large satellite systems</w:t>
      </w:r>
      <w:r w:rsidRPr="00814A76">
        <w:rPr>
          <w:rFonts w:asciiTheme="minorHAnsi" w:hAnsiTheme="minorHAnsi" w:cstheme="minorHAnsi"/>
          <w:sz w:val="16"/>
        </w:rPr>
        <w:t xml:space="preserve">. Here, we outline how applying the consumer electronic model to </w:t>
      </w:r>
      <w:r w:rsidRPr="00814A76">
        <w:rPr>
          <w:rStyle w:val="StyleUnderline"/>
          <w:rFonts w:asciiTheme="minorHAnsi" w:hAnsiTheme="minorHAnsi" w:cstheme="minorHAnsi"/>
        </w:rPr>
        <w:t xml:space="preserve">satellites could lead to </w:t>
      </w:r>
      <w:r w:rsidRPr="00814A76">
        <w:rPr>
          <w:rStyle w:val="Emphasis"/>
          <w:rFonts w:asciiTheme="minorHAnsi" w:hAnsiTheme="minorHAnsi" w:cstheme="minorHAnsi"/>
        </w:rPr>
        <w:t>multiple tragedies of the commons</w:t>
      </w:r>
      <w:r w:rsidRPr="00814A76">
        <w:rPr>
          <w:rFonts w:asciiTheme="minorHAnsi" w:hAnsiTheme="minorHAnsi" w:cstheme="minorHAnsi"/>
          <w:sz w:val="16"/>
        </w:rPr>
        <w:t xml:space="preserve">. Some of these are well known, such as </w:t>
      </w:r>
      <w:r w:rsidRPr="00814A76">
        <w:rPr>
          <w:rStyle w:val="StyleUnderline"/>
          <w:rFonts w:asciiTheme="minorHAnsi" w:hAnsiTheme="minorHAnsi" w:cstheme="minorHAnsi"/>
        </w:rPr>
        <w:t xml:space="preserve">impediments to </w:t>
      </w:r>
      <w:r w:rsidRPr="00814A76">
        <w:rPr>
          <w:rStyle w:val="Emphasis"/>
          <w:rFonts w:asciiTheme="minorHAnsi" w:hAnsiTheme="minorHAnsi" w:cstheme="minorHAnsi"/>
        </w:rPr>
        <w:t>astronomy</w:t>
      </w:r>
      <w:r w:rsidRPr="00814A76">
        <w:rPr>
          <w:rFonts w:asciiTheme="minorHAnsi" w:hAnsiTheme="minorHAnsi" w:cstheme="minorHAnsi"/>
          <w:sz w:val="16"/>
        </w:rPr>
        <w:t xml:space="preserve"> and an </w:t>
      </w:r>
      <w:r w:rsidRPr="00814A76">
        <w:rPr>
          <w:rStyle w:val="StyleUnderline"/>
          <w:rFonts w:asciiTheme="minorHAnsi" w:hAnsiTheme="minorHAnsi" w:cstheme="minorHAnsi"/>
        </w:rPr>
        <w:t xml:space="preserve">increased risk of </w:t>
      </w:r>
      <w:r w:rsidRPr="00814A76">
        <w:rPr>
          <w:rStyle w:val="Emphasis"/>
          <w:rFonts w:asciiTheme="minorHAnsi" w:hAnsiTheme="minorHAnsi" w:cstheme="minorHAnsi"/>
        </w:rPr>
        <w:t>space debris</w:t>
      </w:r>
      <w:r w:rsidRPr="00814A76">
        <w:rPr>
          <w:rFonts w:asciiTheme="minorHAnsi" w:hAnsiTheme="minorHAnsi" w:cstheme="minorHAnsi"/>
          <w:sz w:val="16"/>
        </w:rPr>
        <w:t xml:space="preserve">, while others have received insufficient attention, including </w:t>
      </w:r>
      <w:r w:rsidRPr="00814A76">
        <w:rPr>
          <w:rStyle w:val="StyleUnderline"/>
          <w:rFonts w:asciiTheme="minorHAnsi" w:hAnsiTheme="minorHAnsi" w:cstheme="minorHAnsi"/>
        </w:rPr>
        <w:t xml:space="preserve">changes to the </w:t>
      </w:r>
      <w:r w:rsidRPr="00814A76">
        <w:rPr>
          <w:rStyle w:val="Emphasis"/>
          <w:rFonts w:asciiTheme="minorHAnsi" w:hAnsiTheme="minorHAnsi" w:cstheme="minorHAnsi"/>
        </w:rPr>
        <w:t>chemistry</w:t>
      </w:r>
      <w:r w:rsidRPr="00814A76">
        <w:rPr>
          <w:rStyle w:val="StyleUnderline"/>
          <w:rFonts w:asciiTheme="minorHAnsi" w:hAnsiTheme="minorHAnsi" w:cstheme="minorHAnsi"/>
        </w:rPr>
        <w:t xml:space="preserve"> of Earth’s </w:t>
      </w:r>
      <w:r w:rsidRPr="00814A76">
        <w:rPr>
          <w:rStyle w:val="Emphasis"/>
          <w:rFonts w:asciiTheme="minorHAnsi" w:hAnsiTheme="minorHAnsi" w:cstheme="minorHAnsi"/>
        </w:rPr>
        <w:t>upper atmosphere</w:t>
      </w:r>
      <w:r w:rsidRPr="00814A76">
        <w:rPr>
          <w:rFonts w:asciiTheme="minorHAnsi" w:hAnsiTheme="minorHAnsi" w:cstheme="minorHAnsi"/>
          <w:sz w:val="16"/>
        </w:rPr>
        <w:t xml:space="preserve"> </w:t>
      </w:r>
      <w:r w:rsidRPr="00814A76">
        <w:rPr>
          <w:rStyle w:val="StyleUnderline"/>
          <w:rFonts w:asciiTheme="minorHAnsi" w:hAnsiTheme="minorHAnsi" w:cstheme="minorHAnsi"/>
        </w:rPr>
        <w:t>and</w:t>
      </w:r>
      <w:r w:rsidRPr="00814A76">
        <w:rPr>
          <w:rFonts w:asciiTheme="minorHAnsi" w:hAnsiTheme="minorHAnsi" w:cstheme="minorHAnsi"/>
          <w:sz w:val="16"/>
        </w:rPr>
        <w:t xml:space="preserve"> </w:t>
      </w:r>
      <w:r w:rsidRPr="00814A76">
        <w:rPr>
          <w:rStyle w:val="Emphasis"/>
          <w:rFonts w:asciiTheme="minorHAnsi" w:hAnsiTheme="minorHAnsi" w:cstheme="minorHAnsi"/>
        </w:rPr>
        <w:t>increased dangers</w:t>
      </w:r>
      <w:r w:rsidRPr="00814A76">
        <w:rPr>
          <w:rStyle w:val="StyleUnderline"/>
          <w:rFonts w:asciiTheme="minorHAnsi" w:hAnsiTheme="minorHAnsi" w:cstheme="minorHAnsi"/>
        </w:rPr>
        <w:t xml:space="preserve"> on Earth’s surface from </w:t>
      </w:r>
      <w:r w:rsidRPr="00814A76">
        <w:rPr>
          <w:rStyle w:val="Emphasis"/>
          <w:rFonts w:asciiTheme="minorHAnsi" w:hAnsiTheme="minorHAnsi" w:cstheme="minorHAnsi"/>
        </w:rPr>
        <w:t>re-entered debris</w:t>
      </w:r>
      <w:r w:rsidRPr="00814A76">
        <w:rPr>
          <w:rFonts w:asciiTheme="minorHAnsi" w:hAnsiTheme="minorHAnsi" w:cstheme="minorHAnsi"/>
          <w:sz w:val="16"/>
        </w:rPr>
        <w:t xml:space="preserve">. </w:t>
      </w:r>
      <w:r w:rsidRPr="00814A76">
        <w:rPr>
          <w:rStyle w:val="StyleUnderline"/>
          <w:rFonts w:asciiTheme="minorHAnsi" w:hAnsiTheme="minorHAnsi" w:cstheme="minorHAnsi"/>
        </w:rPr>
        <w:t>The heavy use of certain orbital regions</w:t>
      </w:r>
      <w:r w:rsidRPr="00814A76">
        <w:rPr>
          <w:rFonts w:asciiTheme="minorHAnsi" w:hAnsiTheme="minorHAnsi" w:cstheme="minorHAnsi"/>
          <w:sz w:val="16"/>
        </w:rPr>
        <w:t xml:space="preserve"> might also </w:t>
      </w:r>
      <w:r w:rsidRPr="00814A76">
        <w:rPr>
          <w:rStyle w:val="StyleUnderline"/>
          <w:rFonts w:asciiTheme="minorHAnsi" w:hAnsiTheme="minorHAnsi" w:cstheme="minorHAnsi"/>
        </w:rPr>
        <w:t>result in</w:t>
      </w:r>
      <w:r w:rsidRPr="00814A76">
        <w:rPr>
          <w:rFonts w:asciiTheme="minorHAnsi" w:hAnsiTheme="minorHAnsi" w:cstheme="minorHAnsi"/>
          <w:sz w:val="16"/>
        </w:rPr>
        <w:t xml:space="preserve"> a </w:t>
      </w:r>
      <w:r w:rsidRPr="00814A76">
        <w:rPr>
          <w:rStyle w:val="StyleUnderline"/>
          <w:rFonts w:asciiTheme="minorHAnsi" w:hAnsiTheme="minorHAnsi" w:cstheme="minorHAnsi"/>
        </w:rPr>
        <w:t>de facto exclusion of other actors from them</w:t>
      </w:r>
      <w:r w:rsidRPr="00814A76">
        <w:rPr>
          <w:rFonts w:asciiTheme="minorHAnsi" w:hAnsiTheme="minorHAnsi" w:cstheme="minorHAnsi"/>
          <w:sz w:val="16"/>
        </w:rPr>
        <w:t xml:space="preserve">, </w:t>
      </w:r>
      <w:r w:rsidRPr="00814A76">
        <w:rPr>
          <w:rStyle w:val="StyleUnderline"/>
          <w:rFonts w:asciiTheme="minorHAnsi" w:hAnsiTheme="minorHAnsi" w:cstheme="minorHAnsi"/>
        </w:rPr>
        <w:t>violating the</w:t>
      </w:r>
      <w:r w:rsidRPr="00814A76">
        <w:rPr>
          <w:rFonts w:asciiTheme="minorHAnsi" w:hAnsiTheme="minorHAnsi" w:cstheme="minorHAnsi"/>
          <w:sz w:val="16"/>
        </w:rPr>
        <w:t xml:space="preserve"> 1967 </w:t>
      </w:r>
      <w:r w:rsidRPr="00814A76">
        <w:rPr>
          <w:rStyle w:val="Emphasis"/>
          <w:rFonts w:asciiTheme="minorHAnsi" w:hAnsiTheme="minorHAnsi" w:cstheme="minorHAnsi"/>
        </w:rPr>
        <w:t>O</w:t>
      </w:r>
      <w:r w:rsidRPr="00814A76">
        <w:rPr>
          <w:rFonts w:asciiTheme="minorHAnsi" w:hAnsiTheme="minorHAnsi" w:cstheme="minorHAnsi"/>
          <w:sz w:val="16"/>
        </w:rPr>
        <w:t xml:space="preserve">uter </w:t>
      </w:r>
      <w:r w:rsidRPr="00814A76">
        <w:rPr>
          <w:rStyle w:val="Emphasis"/>
          <w:rFonts w:asciiTheme="minorHAnsi" w:hAnsiTheme="minorHAnsi" w:cstheme="minorHAnsi"/>
        </w:rPr>
        <w:t>S</w:t>
      </w:r>
      <w:r w:rsidRPr="00814A76">
        <w:rPr>
          <w:rFonts w:asciiTheme="minorHAnsi" w:hAnsiTheme="minorHAnsi" w:cstheme="minorHAnsi"/>
          <w:sz w:val="16"/>
        </w:rPr>
        <w:t xml:space="preserve">pace </w:t>
      </w:r>
      <w:r w:rsidRPr="00814A76">
        <w:rPr>
          <w:rStyle w:val="Emphasis"/>
          <w:rFonts w:asciiTheme="minorHAnsi" w:hAnsiTheme="minorHAnsi" w:cstheme="minorHAnsi"/>
        </w:rPr>
        <w:t>T</w:t>
      </w:r>
      <w:r w:rsidRPr="00814A76">
        <w:rPr>
          <w:rFonts w:asciiTheme="minorHAnsi" w:hAnsiTheme="minorHAnsi" w:cstheme="minorHAnsi"/>
          <w:sz w:val="16"/>
        </w:rPr>
        <w:t xml:space="preserve">reaty. </w:t>
      </w:r>
      <w:proofErr w:type="gramStart"/>
      <w:r w:rsidRPr="00814A76">
        <w:rPr>
          <w:rStyle w:val="StyleUnderline"/>
          <w:rFonts w:asciiTheme="minorHAnsi" w:hAnsiTheme="minorHAnsi" w:cstheme="minorHAnsi"/>
        </w:rPr>
        <w:t>All of</w:t>
      </w:r>
      <w:proofErr w:type="gramEnd"/>
      <w:r w:rsidRPr="00814A76">
        <w:rPr>
          <w:rStyle w:val="StyleUnderline"/>
          <w:rFonts w:asciiTheme="minorHAnsi" w:hAnsiTheme="minorHAnsi" w:cstheme="minorHAnsi"/>
        </w:rPr>
        <w:t xml:space="preserve"> these challenges could be addressed</w:t>
      </w:r>
      <w:r w:rsidRPr="00814A76">
        <w:rPr>
          <w:rFonts w:asciiTheme="minorHAnsi" w:hAnsiTheme="minorHAnsi" w:cstheme="minorHAnsi"/>
          <w:sz w:val="16"/>
        </w:rPr>
        <w:t xml:space="preserve"> in a coordinated manner </w:t>
      </w:r>
      <w:r w:rsidRPr="00814A76">
        <w:rPr>
          <w:rStyle w:val="StyleUnderline"/>
          <w:rFonts w:asciiTheme="minorHAnsi" w:hAnsiTheme="minorHAnsi" w:cstheme="minorHAnsi"/>
        </w:rPr>
        <w:t>through multilateral law-making</w:t>
      </w:r>
      <w:r w:rsidRPr="00814A76">
        <w:rPr>
          <w:rFonts w:asciiTheme="minorHAnsi" w:hAnsiTheme="minorHAnsi" w:cstheme="minorHAnsi"/>
          <w:sz w:val="16"/>
        </w:rPr>
        <w:t xml:space="preserve">, whether in the United Nations, the Inter-Agency Debris Committee (IADC), or an ad hoc process, rather than in an uncoordinated manner through different national laws. Regardless of the law-making forum, </w:t>
      </w:r>
      <w:r w:rsidRPr="00814A76">
        <w:rPr>
          <w:rStyle w:val="Emphasis"/>
          <w:rFonts w:asciiTheme="minorHAnsi" w:hAnsiTheme="minorHAnsi" w:cstheme="minorHAnsi"/>
        </w:rPr>
        <w:t>mega-constellations</w:t>
      </w:r>
      <w:r w:rsidRPr="00814A76">
        <w:rPr>
          <w:rFonts w:asciiTheme="minorHAnsi" w:hAnsiTheme="minorHAnsi" w:cstheme="minorHAnsi"/>
          <w:sz w:val="16"/>
        </w:rPr>
        <w:t xml:space="preserve"> </w:t>
      </w:r>
      <w:r w:rsidRPr="00814A76">
        <w:rPr>
          <w:rStyle w:val="StyleUnderline"/>
          <w:rFonts w:asciiTheme="minorHAnsi" w:hAnsiTheme="minorHAnsi" w:cstheme="minorHAnsi"/>
        </w:rPr>
        <w:t>require a shift in</w:t>
      </w:r>
      <w:r w:rsidRPr="00814A76">
        <w:rPr>
          <w:rFonts w:asciiTheme="minorHAnsi" w:hAnsiTheme="minorHAnsi" w:cstheme="minorHAnsi"/>
          <w:sz w:val="16"/>
        </w:rPr>
        <w:t xml:space="preserve"> perspectives and </w:t>
      </w:r>
      <w:r w:rsidRPr="00814A76">
        <w:rPr>
          <w:rStyle w:val="StyleUnderline"/>
          <w:rFonts w:asciiTheme="minorHAnsi" w:hAnsiTheme="minorHAnsi" w:cstheme="minorHAnsi"/>
        </w:rPr>
        <w:t>policies</w:t>
      </w:r>
      <w:r w:rsidRPr="00814A76">
        <w:rPr>
          <w:rFonts w:asciiTheme="minorHAnsi" w:hAnsiTheme="minorHAnsi" w:cstheme="minorHAnsi"/>
          <w:sz w:val="16"/>
        </w:rPr>
        <w:t>: from looking at single satellites, to evaluating systems of thousands of satellites, and doing so within an understanding of the limitations of Earth’s environment, including its orbits.</w:t>
      </w:r>
    </w:p>
    <w:p w14:paraId="45E59B72"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Thousands of </w:t>
      </w:r>
      <w:r w:rsidRPr="00814A76">
        <w:rPr>
          <w:rStyle w:val="Emphasis"/>
          <w:rFonts w:asciiTheme="minorHAnsi" w:hAnsiTheme="minorHAnsi" w:cstheme="minorHAnsi"/>
        </w:rPr>
        <w:t>satellites</w:t>
      </w:r>
      <w:r w:rsidRPr="00814A76">
        <w:rPr>
          <w:rFonts w:asciiTheme="minorHAnsi" w:hAnsiTheme="minorHAnsi" w:cstheme="minorHAnsi"/>
          <w:sz w:val="16"/>
        </w:rPr>
        <w:t xml:space="preserve"> and 1500 rocket bodies </w:t>
      </w:r>
      <w:r w:rsidRPr="00814A76">
        <w:rPr>
          <w:rStyle w:val="StyleUnderline"/>
          <w:rFonts w:asciiTheme="minorHAnsi" w:hAnsiTheme="minorHAnsi" w:cstheme="minorHAnsi"/>
          <w:highlight w:val="green"/>
        </w:rPr>
        <w:t xml:space="preserve">provide </w:t>
      </w:r>
      <w:r w:rsidRPr="00814A76">
        <w:rPr>
          <w:rStyle w:val="Emphasis"/>
          <w:rFonts w:asciiTheme="minorHAnsi" w:hAnsiTheme="minorHAnsi" w:cstheme="minorHAnsi"/>
          <w:highlight w:val="green"/>
        </w:rPr>
        <w:t>considerable mass</w:t>
      </w:r>
      <w:r w:rsidRPr="00814A76">
        <w:rPr>
          <w:rStyle w:val="StyleUnderline"/>
          <w:rFonts w:asciiTheme="minorHAnsi" w:hAnsiTheme="minorHAnsi" w:cstheme="minorHAnsi"/>
        </w:rPr>
        <w:t xml:space="preserve"> in LEO</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which</w:t>
      </w:r>
      <w:r w:rsidRPr="00814A76">
        <w:rPr>
          <w:rStyle w:val="StyleUnderline"/>
          <w:rFonts w:asciiTheme="minorHAnsi" w:hAnsiTheme="minorHAnsi" w:cstheme="minorHAnsi"/>
        </w:rPr>
        <w:t xml:space="preserve"> can </w:t>
      </w:r>
      <w:r w:rsidRPr="00814A76">
        <w:rPr>
          <w:rStyle w:val="StyleUnderline"/>
          <w:rFonts w:asciiTheme="minorHAnsi" w:hAnsiTheme="minorHAnsi" w:cstheme="minorHAnsi"/>
          <w:highlight w:val="green"/>
        </w:rPr>
        <w:t xml:space="preserve">break </w:t>
      </w:r>
      <w:r w:rsidRPr="00814A76">
        <w:rPr>
          <w:rStyle w:val="StyleUnderline"/>
          <w:rFonts w:asciiTheme="minorHAnsi" w:hAnsiTheme="minorHAnsi" w:cstheme="minorHAnsi"/>
        </w:rPr>
        <w:t xml:space="preserve">into debris </w:t>
      </w:r>
      <w:r w:rsidRPr="00814A76">
        <w:rPr>
          <w:rStyle w:val="StyleUnderline"/>
          <w:rFonts w:asciiTheme="minorHAnsi" w:hAnsiTheme="minorHAnsi" w:cstheme="minorHAnsi"/>
          <w:highlight w:val="green"/>
        </w:rPr>
        <w:t>upon</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collisions</w:t>
      </w:r>
      <w:r w:rsidRPr="00814A76">
        <w:rPr>
          <w:rStyle w:val="StyleUnderline"/>
          <w:rFonts w:asciiTheme="minorHAnsi" w:hAnsiTheme="minorHAnsi" w:cstheme="minorHAnsi"/>
        </w:rPr>
        <w:t xml:space="preserve">, explosions, </w:t>
      </w:r>
      <w:r w:rsidRPr="00814A76">
        <w:rPr>
          <w:rStyle w:val="StyleUnderline"/>
          <w:rFonts w:asciiTheme="minorHAnsi" w:hAnsiTheme="minorHAnsi" w:cstheme="minorHAnsi"/>
          <w:highlight w:val="green"/>
        </w:rPr>
        <w:t>or</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degradation</w:t>
      </w:r>
      <w:r w:rsidRPr="00814A76">
        <w:rPr>
          <w:rStyle w:val="StyleUnderline"/>
          <w:rFonts w:asciiTheme="minorHAnsi" w:hAnsiTheme="minorHAnsi" w:cstheme="minorHAnsi"/>
        </w:rPr>
        <w:t xml:space="preserve"> in the </w:t>
      </w:r>
      <w:r w:rsidRPr="00814A76">
        <w:rPr>
          <w:rStyle w:val="Emphasis"/>
          <w:rFonts w:asciiTheme="minorHAnsi" w:hAnsiTheme="minorHAnsi" w:cstheme="minorHAnsi"/>
        </w:rPr>
        <w:t>harsh space environment</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Fragmentations</w:t>
      </w:r>
      <w:r w:rsidRPr="00814A76">
        <w:rPr>
          <w:rStyle w:val="StyleUnderline"/>
          <w:rFonts w:asciiTheme="minorHAnsi" w:hAnsiTheme="minorHAnsi" w:cstheme="minorHAnsi"/>
          <w:highlight w:val="green"/>
        </w:rPr>
        <w:t xml:space="preserve"> increase</w:t>
      </w:r>
      <w:r w:rsidRPr="00814A76">
        <w:rPr>
          <w:rFonts w:asciiTheme="minorHAnsi" w:hAnsiTheme="minorHAnsi" w:cstheme="minorHAnsi"/>
          <w:sz w:val="16"/>
        </w:rPr>
        <w:t xml:space="preserve"> the </w:t>
      </w:r>
      <w:r w:rsidRPr="00814A76">
        <w:rPr>
          <w:rStyle w:val="Emphasis"/>
          <w:rFonts w:asciiTheme="minorHAnsi" w:hAnsiTheme="minorHAnsi" w:cstheme="minorHAnsi"/>
        </w:rPr>
        <w:t>cross-section of orbiting material</w:t>
      </w:r>
      <w:r w:rsidRPr="00814A76">
        <w:rPr>
          <w:rStyle w:val="StyleUnderline"/>
          <w:rFonts w:asciiTheme="minorHAnsi" w:hAnsiTheme="minorHAnsi" w:cstheme="minorHAnsi"/>
        </w:rPr>
        <w:t xml:space="preserve">, and with it, the </w:t>
      </w:r>
      <w:r w:rsidRPr="00814A76">
        <w:rPr>
          <w:rStyle w:val="Emphasis"/>
          <w:rFonts w:asciiTheme="minorHAnsi" w:hAnsiTheme="minorHAnsi" w:cstheme="minorHAnsi"/>
          <w:highlight w:val="green"/>
        </w:rPr>
        <w:t>collision probability</w:t>
      </w:r>
      <w:r w:rsidRPr="00814A76">
        <w:rPr>
          <w:rStyle w:val="StyleUnderline"/>
          <w:rFonts w:asciiTheme="minorHAnsi" w:hAnsiTheme="minorHAnsi" w:cstheme="minorHAnsi"/>
          <w:highlight w:val="green"/>
        </w:rPr>
        <w:t xml:space="preserve"> per time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Eventually, </w:t>
      </w:r>
      <w:r w:rsidRPr="00814A76">
        <w:rPr>
          <w:rStyle w:val="StyleUnderline"/>
          <w:rFonts w:asciiTheme="minorHAnsi" w:hAnsiTheme="minorHAnsi" w:cstheme="minorHAnsi"/>
          <w:highlight w:val="green"/>
        </w:rPr>
        <w:t>collisions could dominate</w:t>
      </w:r>
      <w:r w:rsidRPr="00814A76">
        <w:rPr>
          <w:rStyle w:val="StyleUnderline"/>
          <w:rFonts w:asciiTheme="minorHAnsi" w:hAnsiTheme="minorHAnsi" w:cstheme="minorHAnsi"/>
        </w:rPr>
        <w:t xml:space="preserve"> on-orbit evolution, </w:t>
      </w:r>
      <w:r w:rsidRPr="00814A76">
        <w:rPr>
          <w:rStyle w:val="StyleUnderline"/>
          <w:rFonts w:asciiTheme="minorHAnsi" w:hAnsiTheme="minorHAnsi" w:cstheme="minorHAnsi"/>
          <w:highlight w:val="green"/>
        </w:rPr>
        <w:t xml:space="preserve">a situation called the </w:t>
      </w:r>
      <w:r w:rsidRPr="00814A76">
        <w:rPr>
          <w:rStyle w:val="Emphasis"/>
          <w:rFonts w:asciiTheme="minorHAnsi" w:hAnsiTheme="minorHAnsi" w:cstheme="minorHAnsi"/>
          <w:highlight w:val="green"/>
        </w:rPr>
        <w:t>Kessler Syndrome</w:t>
      </w:r>
      <w:r w:rsidRPr="00814A76">
        <w:rPr>
          <w:rFonts w:asciiTheme="minorHAnsi" w:hAnsiTheme="minorHAnsi" w:cstheme="minorHAnsi"/>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814A76">
        <w:rPr>
          <w:rFonts w:asciiTheme="minorHAnsi" w:hAnsiTheme="minorHAnsi" w:cstheme="minorHAnsi"/>
          <w:sz w:val="16"/>
        </w:rPr>
        <w:t>spacecraft</w:t>
      </w:r>
      <w:proofErr w:type="gramEnd"/>
      <w:r w:rsidRPr="00814A76">
        <w:rPr>
          <w:rFonts w:asciiTheme="minorHAnsi" w:hAnsiTheme="minorHAnsi" w:cstheme="minorHAnsi"/>
          <w:sz w:val="16"/>
        </w:rPr>
        <w:t xml:space="preserve"> and astronauts due to their orbits crisscrossing at high relative speeds. </w:t>
      </w:r>
      <w:r w:rsidRPr="00814A76">
        <w:rPr>
          <w:rStyle w:val="StyleUnderline"/>
          <w:rFonts w:asciiTheme="minorHAnsi" w:hAnsiTheme="minorHAnsi" w:cstheme="minorHAnsi"/>
          <w:highlight w:val="green"/>
        </w:rPr>
        <w:t>Simulations of</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highlight w:val="green"/>
        </w:rPr>
        <w:t>long-term evolution</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of debris suggest</w:t>
      </w:r>
      <w:r w:rsidRPr="00814A76">
        <w:rPr>
          <w:rStyle w:val="StyleUnderline"/>
          <w:rFonts w:asciiTheme="minorHAnsi" w:hAnsiTheme="minorHAnsi" w:cstheme="minorHAnsi"/>
        </w:rPr>
        <w:t xml:space="preserve"> that LEO is already in the</w:t>
      </w:r>
      <w:r w:rsidRPr="00814A76">
        <w:rPr>
          <w:rFonts w:asciiTheme="minorHAnsi" w:hAnsiTheme="minorHAnsi" w:cstheme="minorHAnsi"/>
          <w:sz w:val="16"/>
        </w:rPr>
        <w:t xml:space="preserve"> protracted </w:t>
      </w:r>
      <w:r w:rsidRPr="00814A76">
        <w:rPr>
          <w:rStyle w:val="Emphasis"/>
          <w:rFonts w:asciiTheme="minorHAnsi" w:hAnsiTheme="minorHAnsi" w:cstheme="minorHAnsi"/>
          <w:highlight w:val="green"/>
        </w:rPr>
        <w:t xml:space="preserve">initial stages </w:t>
      </w:r>
      <w:r w:rsidRPr="00814A76">
        <w:rPr>
          <w:rStyle w:val="Emphasis"/>
          <w:rFonts w:asciiTheme="minorHAnsi" w:hAnsiTheme="minorHAnsi" w:cstheme="minorHAnsi"/>
        </w:rPr>
        <w:t>of the Kessler Syndrome</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but that this could be managed</w:t>
      </w:r>
      <w:r w:rsidRPr="00814A76">
        <w:rPr>
          <w:rFonts w:asciiTheme="minorHAnsi" w:hAnsiTheme="minorHAnsi" w:cstheme="minorHAnsi"/>
          <w:sz w:val="16"/>
        </w:rPr>
        <w:t xml:space="preserve"> </w:t>
      </w:r>
      <w:r w:rsidRPr="00814A76">
        <w:rPr>
          <w:rStyle w:val="StyleUnderline"/>
          <w:rFonts w:asciiTheme="minorHAnsi" w:hAnsiTheme="minorHAnsi" w:cstheme="minorHAnsi"/>
        </w:rPr>
        <w:t>through</w:t>
      </w:r>
      <w:r w:rsidRPr="00814A76">
        <w:rPr>
          <w:rFonts w:asciiTheme="minorHAnsi" w:hAnsiTheme="minorHAnsi" w:cstheme="minorHAnsi"/>
          <w:sz w:val="16"/>
        </w:rPr>
        <w:t xml:space="preserve"> </w:t>
      </w:r>
      <w:r w:rsidRPr="00814A76">
        <w:rPr>
          <w:rStyle w:val="Emphasis"/>
          <w:rFonts w:asciiTheme="minorHAnsi" w:hAnsiTheme="minorHAnsi" w:cstheme="minorHAnsi"/>
        </w:rPr>
        <w:t>a</w:t>
      </w:r>
      <w:r w:rsidRPr="00814A76">
        <w:rPr>
          <w:rFonts w:asciiTheme="minorHAnsi" w:hAnsiTheme="minorHAnsi" w:cstheme="minorHAnsi"/>
          <w:sz w:val="16"/>
        </w:rPr>
        <w:t xml:space="preserve">ctive </w:t>
      </w:r>
      <w:r w:rsidRPr="00814A76">
        <w:rPr>
          <w:rStyle w:val="Emphasis"/>
          <w:rFonts w:asciiTheme="minorHAnsi" w:hAnsiTheme="minorHAnsi" w:cstheme="minorHAnsi"/>
        </w:rPr>
        <w:t>d</w:t>
      </w:r>
      <w:r w:rsidRPr="00814A76">
        <w:rPr>
          <w:rFonts w:asciiTheme="minorHAnsi" w:hAnsiTheme="minorHAnsi" w:cstheme="minorHAnsi"/>
          <w:sz w:val="16"/>
        </w:rPr>
        <w:t xml:space="preserve">ebris </w:t>
      </w:r>
      <w:r w:rsidRPr="00814A76">
        <w:rPr>
          <w:rStyle w:val="Emphasis"/>
          <w:rFonts w:asciiTheme="minorHAnsi" w:hAnsiTheme="minorHAnsi" w:cstheme="minorHAnsi"/>
        </w:rPr>
        <w:t>r</w:t>
      </w:r>
      <w:r w:rsidRPr="00814A76">
        <w:rPr>
          <w:rFonts w:asciiTheme="minorHAnsi" w:hAnsiTheme="minorHAnsi" w:cstheme="minorHAnsi"/>
          <w:sz w:val="16"/>
        </w:rPr>
        <w:t xml:space="preserve">emoval4.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addition of</w:t>
      </w:r>
      <w:r w:rsidRPr="00814A76">
        <w:rPr>
          <w:rStyle w:val="StyleUnderline"/>
          <w:rFonts w:asciiTheme="minorHAnsi" w:hAnsiTheme="minorHAnsi" w:cstheme="minorHAnsi"/>
        </w:rPr>
        <w:t xml:space="preserve"> satellite </w:t>
      </w:r>
      <w:r w:rsidRPr="00814A76">
        <w:rPr>
          <w:rStyle w:val="Emphasis"/>
          <w:rFonts w:asciiTheme="minorHAnsi" w:hAnsiTheme="minorHAnsi" w:cstheme="minorHAnsi"/>
          <w:highlight w:val="green"/>
        </w:rPr>
        <w:t>mega-constellations</w:t>
      </w:r>
      <w:r w:rsidRPr="00814A76">
        <w:rPr>
          <w:rStyle w:val="StyleUnderline"/>
          <w:rFonts w:asciiTheme="minorHAnsi" w:hAnsiTheme="minorHAnsi" w:cstheme="minorHAnsi"/>
        </w:rPr>
        <w:t xml:space="preserve"> and the general proliferation of low-cost satellites </w:t>
      </w:r>
      <w:r w:rsidRPr="00814A76">
        <w:rPr>
          <w:rStyle w:val="StyleUnderline"/>
          <w:rFonts w:asciiTheme="minorHAnsi" w:hAnsiTheme="minorHAnsi" w:cstheme="minorHAnsi"/>
          <w:highlight w:val="green"/>
        </w:rPr>
        <w:t xml:space="preserve">in LEO </w:t>
      </w:r>
      <w:r w:rsidRPr="00814A76">
        <w:rPr>
          <w:rStyle w:val="Emphasis"/>
          <w:rFonts w:asciiTheme="minorHAnsi" w:hAnsiTheme="minorHAnsi" w:cstheme="minorHAnsi"/>
          <w:highlight w:val="green"/>
        </w:rPr>
        <w:t>stresses the environment further</w:t>
      </w:r>
      <w:r w:rsidRPr="00814A76">
        <w:rPr>
          <w:rFonts w:asciiTheme="minorHAnsi" w:hAnsiTheme="minorHAnsi" w:cstheme="minorHAnsi"/>
          <w:sz w:val="16"/>
        </w:rPr>
        <w:t>5,6,7,8.</w:t>
      </w:r>
    </w:p>
    <w:p w14:paraId="148933EA"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Results</w:t>
      </w:r>
    </w:p>
    <w:p w14:paraId="6E996721"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The overall setting</w:t>
      </w:r>
    </w:p>
    <w:p w14:paraId="0E165600"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 xml:space="preserve">The rapid development of the space environment through mega-constellations, predominately by the ongoing construction of </w:t>
      </w:r>
      <w:proofErr w:type="spellStart"/>
      <w:r w:rsidRPr="00814A76">
        <w:rPr>
          <w:rFonts w:asciiTheme="minorHAnsi" w:hAnsiTheme="minorHAnsi" w:cstheme="minorHAnsi"/>
          <w:sz w:val="8"/>
          <w:szCs w:val="8"/>
        </w:rPr>
        <w:t>Starlink</w:t>
      </w:r>
      <w:proofErr w:type="spellEnd"/>
      <w:r w:rsidRPr="00814A76">
        <w:rPr>
          <w:rFonts w:asciiTheme="minorHAnsi" w:hAnsiTheme="minorHAnsi" w:cstheme="minorHAnsi"/>
          <w:sz w:val="8"/>
          <w:szCs w:val="8"/>
        </w:rPr>
        <w:t xml:space="preserve">, is shown by the cumulative payload distribution function (Fig. 1). From an environmental perspective, the slope change in the distribution function defines </w:t>
      </w:r>
      <w:proofErr w:type="spellStart"/>
      <w:r w:rsidRPr="00814A76">
        <w:rPr>
          <w:rFonts w:asciiTheme="minorHAnsi" w:hAnsiTheme="minorHAnsi" w:cstheme="minorHAnsi"/>
          <w:sz w:val="8"/>
          <w:szCs w:val="8"/>
        </w:rPr>
        <w:t>NewSpace</w:t>
      </w:r>
      <w:proofErr w:type="spellEnd"/>
      <w:r w:rsidRPr="00814A76">
        <w:rPr>
          <w:rFonts w:asciiTheme="minorHAnsi" w:hAnsiTheme="minorHAnsi" w:cstheme="minorHAns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9EDFEF7"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Figure 1</w:t>
      </w:r>
    </w:p>
    <w:p w14:paraId="0A5B0FB8"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[Figure 1 omitted]</w:t>
      </w:r>
      <w:r w:rsidRPr="00814A76">
        <w:rPr>
          <w:rFonts w:asciiTheme="minorHAnsi" w:hAnsiTheme="minorHAnsi" w:cstheme="minorHAnsi"/>
          <w:sz w:val="8"/>
          <w:szCs w:val="8"/>
        </w:rPr>
        <w:tab/>
      </w:r>
    </w:p>
    <w:p w14:paraId="6276ABFB"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814A76">
        <w:rPr>
          <w:rFonts w:asciiTheme="minorHAnsi" w:hAnsiTheme="minorHAnsi" w:cstheme="minorHAnsi"/>
          <w:sz w:val="8"/>
          <w:szCs w:val="8"/>
        </w:rPr>
        <w:t>NewSpace</w:t>
      </w:r>
      <w:proofErr w:type="spellEnd"/>
      <w:r w:rsidRPr="00814A76">
        <w:rPr>
          <w:rFonts w:asciiTheme="minorHAnsi" w:hAnsiTheme="minorHAnsi" w:cstheme="minorHAnsi"/>
          <w:sz w:val="8"/>
          <w:szCs w:val="8"/>
        </w:rPr>
        <w:t xml:space="preserve"> (see "Methods").</w:t>
      </w:r>
    </w:p>
    <w:p w14:paraId="7DB0A77A"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Full size image</w:t>
      </w:r>
    </w:p>
    <w:p w14:paraId="7D15F7B7"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814A76">
        <w:rPr>
          <w:rFonts w:asciiTheme="minorHAnsi" w:hAnsiTheme="minorHAnsi" w:cstheme="minorHAnsi"/>
          <w:sz w:val="8"/>
          <w:szCs w:val="8"/>
        </w:rPr>
        <w:t>Starlink</w:t>
      </w:r>
      <w:proofErr w:type="spellEnd"/>
      <w:r w:rsidRPr="00814A76">
        <w:rPr>
          <w:rFonts w:asciiTheme="minorHAnsi" w:hAnsiTheme="minorHAnsi" w:cstheme="minorHAns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ECD262F"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Figure 2</w:t>
      </w:r>
    </w:p>
    <w:p w14:paraId="2F3EB8E9"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[Figure 2 omitted]</w:t>
      </w:r>
    </w:p>
    <w:p w14:paraId="14488256"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814A76">
        <w:rPr>
          <w:rFonts w:asciiTheme="minorHAnsi" w:hAnsiTheme="minorHAnsi" w:cstheme="minorHAnsi"/>
          <w:sz w:val="8"/>
          <w:szCs w:val="8"/>
        </w:rPr>
        <w:t>centre</w:t>
      </w:r>
      <w:proofErr w:type="spellEnd"/>
      <w:r w:rsidRPr="00814A76">
        <w:rPr>
          <w:rFonts w:asciiTheme="minorHAnsi" w:hAnsiTheme="minorHAnsi" w:cstheme="minorHAns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814A76">
        <w:rPr>
          <w:rFonts w:asciiTheme="minorHAnsi" w:hAnsiTheme="minorHAnsi" w:cstheme="minorHAnsi"/>
          <w:sz w:val="8"/>
          <w:szCs w:val="8"/>
        </w:rPr>
        <w:t>Starlink</w:t>
      </w:r>
      <w:proofErr w:type="spellEnd"/>
      <w:r w:rsidRPr="00814A76">
        <w:rPr>
          <w:rFonts w:asciiTheme="minorHAnsi" w:hAnsiTheme="minorHAnsi" w:cstheme="minorHAnsi"/>
          <w:sz w:val="8"/>
          <w:szCs w:val="8"/>
        </w:rPr>
        <w:t xml:space="preserve"> cluster at 550 km and 55° inclination is already evident in both plots (Left and Right).</w:t>
      </w:r>
    </w:p>
    <w:p w14:paraId="3CBCDFDB"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Full size image</w:t>
      </w:r>
    </w:p>
    <w:p w14:paraId="34E49A65"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When completed, </w:t>
      </w:r>
      <w:proofErr w:type="spellStart"/>
      <w:r w:rsidRPr="00814A76">
        <w:rPr>
          <w:rStyle w:val="Emphasis"/>
          <w:rFonts w:asciiTheme="minorHAnsi" w:hAnsiTheme="minorHAnsi" w:cstheme="minorHAnsi"/>
          <w:highlight w:val="green"/>
        </w:rPr>
        <w:t>Starlink</w:t>
      </w:r>
      <w:proofErr w:type="spellEnd"/>
      <w:r w:rsidRPr="00814A76">
        <w:rPr>
          <w:rStyle w:val="StyleUnderline"/>
          <w:rFonts w:asciiTheme="minorHAnsi" w:hAnsiTheme="minorHAnsi" w:cstheme="minorHAnsi"/>
        </w:rPr>
        <w:t xml:space="preserve"> will include about as many satellites as there are trackable debris pieces</w:t>
      </w:r>
      <w:r w:rsidRPr="00814A76">
        <w:rPr>
          <w:rFonts w:asciiTheme="minorHAnsi" w:hAnsiTheme="minorHAnsi" w:cstheme="minorHAnsi"/>
          <w:sz w:val="16"/>
        </w:rPr>
        <w:t xml:space="preserve"> today, </w:t>
      </w:r>
      <w:r w:rsidRPr="00814A76">
        <w:rPr>
          <w:rStyle w:val="StyleUnderline"/>
          <w:rFonts w:asciiTheme="minorHAnsi" w:hAnsiTheme="minorHAnsi" w:cstheme="minorHAnsi"/>
        </w:rPr>
        <w:t xml:space="preserve">while its </w:t>
      </w:r>
      <w:r w:rsidRPr="00814A76">
        <w:rPr>
          <w:rStyle w:val="Emphasis"/>
          <w:rFonts w:asciiTheme="minorHAnsi" w:hAnsiTheme="minorHAnsi" w:cstheme="minorHAnsi"/>
          <w:highlight w:val="green"/>
        </w:rPr>
        <w:t>total mass</w:t>
      </w:r>
      <w:r w:rsidRPr="00814A76">
        <w:rPr>
          <w:rStyle w:val="Emphasis"/>
          <w:rFonts w:asciiTheme="minorHAnsi" w:hAnsiTheme="minorHAnsi" w:cstheme="minorHAnsi"/>
        </w:rPr>
        <w:t xml:space="preserve"> </w:t>
      </w:r>
      <w:r w:rsidRPr="00814A76">
        <w:rPr>
          <w:rStyle w:val="Emphasis"/>
          <w:rFonts w:asciiTheme="minorHAnsi" w:hAnsiTheme="minorHAnsi" w:cstheme="minorHAnsi"/>
          <w:highlight w:val="green"/>
        </w:rPr>
        <w:t>will equal all</w:t>
      </w:r>
      <w:r w:rsidRPr="00814A76">
        <w:rPr>
          <w:rStyle w:val="Emphasis"/>
          <w:rFonts w:asciiTheme="minorHAnsi" w:hAnsiTheme="minorHAnsi" w:cstheme="minorHAnsi"/>
        </w:rPr>
        <w:t xml:space="preserve"> the </w:t>
      </w:r>
      <w:r w:rsidRPr="00814A76">
        <w:rPr>
          <w:rStyle w:val="Emphasis"/>
          <w:rFonts w:asciiTheme="minorHAnsi" w:hAnsiTheme="minorHAnsi" w:cstheme="minorHAnsi"/>
          <w:highlight w:val="green"/>
        </w:rPr>
        <w:t>mass currently in LEO</w:t>
      </w:r>
      <w:r w:rsidRPr="00814A76">
        <w:rPr>
          <w:rStyle w:val="StyleUnderline"/>
          <w:rFonts w:asciiTheme="minorHAnsi" w:hAnsiTheme="minorHAnsi" w:cstheme="minorHAnsi"/>
        </w:rPr>
        <w:t xml:space="preserve">—over 3000 </w:t>
      </w:r>
      <w:proofErr w:type="spellStart"/>
      <w:r w:rsidRPr="00814A76">
        <w:rPr>
          <w:rStyle w:val="StyleUnderline"/>
          <w:rFonts w:asciiTheme="minorHAnsi" w:hAnsiTheme="minorHAnsi" w:cstheme="minorHAnsi"/>
        </w:rPr>
        <w:t>tonnes</w:t>
      </w:r>
      <w:proofErr w:type="spellEnd"/>
      <w:r w:rsidRPr="00814A76">
        <w:rPr>
          <w:rFonts w:asciiTheme="minorHAnsi" w:hAnsiTheme="minorHAnsi" w:cstheme="minorHAnsi"/>
          <w:sz w:val="16"/>
        </w:rPr>
        <w:t xml:space="preserve">. </w:t>
      </w:r>
      <w:r w:rsidRPr="00814A76">
        <w:rPr>
          <w:rStyle w:val="StyleUnderline"/>
          <w:rFonts w:asciiTheme="minorHAnsi" w:hAnsiTheme="minorHAnsi" w:cstheme="minorHAnsi"/>
        </w:rPr>
        <w:t>The satellites will be</w:t>
      </w:r>
      <w:r w:rsidRPr="00814A76">
        <w:rPr>
          <w:rFonts w:asciiTheme="minorHAnsi" w:hAnsiTheme="minorHAnsi" w:cstheme="minorHAnsi"/>
          <w:sz w:val="16"/>
        </w:rPr>
        <w:t xml:space="preserve"> placed </w:t>
      </w:r>
      <w:r w:rsidRPr="00814A76">
        <w:rPr>
          <w:rStyle w:val="StyleUnderline"/>
          <w:rFonts w:asciiTheme="minorHAnsi" w:hAnsiTheme="minorHAnsi" w:cstheme="minorHAnsi"/>
        </w:rPr>
        <w:t xml:space="preserve">in narrow orbital shells, </w:t>
      </w:r>
      <w:r w:rsidRPr="00814A76">
        <w:rPr>
          <w:rStyle w:val="StyleUnderline"/>
          <w:rFonts w:asciiTheme="minorHAnsi" w:hAnsiTheme="minorHAnsi" w:cstheme="minorHAnsi"/>
          <w:highlight w:val="green"/>
        </w:rPr>
        <w:t xml:space="preserve">creating </w:t>
      </w:r>
      <w:r w:rsidRPr="00814A76">
        <w:rPr>
          <w:rStyle w:val="Emphasis"/>
          <w:rFonts w:asciiTheme="minorHAnsi" w:hAnsiTheme="minorHAnsi" w:cstheme="minorHAnsi"/>
          <w:highlight w:val="green"/>
        </w:rPr>
        <w:t>unprecedented congestion</w:t>
      </w:r>
      <w:r w:rsidRPr="00814A76">
        <w:rPr>
          <w:rFonts w:asciiTheme="minorHAnsi" w:hAnsiTheme="minorHAnsi" w:cstheme="minorHAnsi"/>
          <w:sz w:val="16"/>
        </w:rPr>
        <w:t xml:space="preserve">, with 1258 already in orbit (as of 30 March 2021). </w:t>
      </w:r>
      <w:proofErr w:type="spellStart"/>
      <w:r w:rsidRPr="00814A76">
        <w:rPr>
          <w:rStyle w:val="Emphasis"/>
          <w:rFonts w:asciiTheme="minorHAnsi" w:hAnsiTheme="minorHAnsi" w:cstheme="minorHAnsi"/>
        </w:rPr>
        <w:t>OneWeb</w:t>
      </w:r>
      <w:proofErr w:type="spellEnd"/>
      <w:r w:rsidRPr="00814A76">
        <w:rPr>
          <w:rFonts w:asciiTheme="minorHAnsi" w:hAnsiTheme="minorHAnsi" w:cstheme="minorHAnsi"/>
          <w:sz w:val="16"/>
        </w:rPr>
        <w:t xml:space="preserve"> </w:t>
      </w:r>
      <w:r w:rsidRPr="00814A76">
        <w:rPr>
          <w:rStyle w:val="StyleUnderline"/>
          <w:rFonts w:asciiTheme="minorHAnsi" w:hAnsiTheme="minorHAnsi" w:cstheme="minorHAnsi"/>
        </w:rPr>
        <w:t>has already placed an initial 146 satellites</w:t>
      </w:r>
      <w:r w:rsidRPr="00814A76">
        <w:rPr>
          <w:rFonts w:asciiTheme="minorHAnsi" w:hAnsiTheme="minorHAnsi" w:cstheme="minorHAnsi"/>
          <w:sz w:val="16"/>
        </w:rPr>
        <w:t xml:space="preserve">, </w:t>
      </w:r>
      <w:r w:rsidRPr="00814A76">
        <w:rPr>
          <w:rStyle w:val="StyleUnderline"/>
          <w:rFonts w:asciiTheme="minorHAnsi" w:hAnsiTheme="minorHAnsi" w:cstheme="minorHAnsi"/>
        </w:rPr>
        <w:t>and</w:t>
      </w:r>
      <w:r w:rsidRPr="00814A76">
        <w:rPr>
          <w:rFonts w:asciiTheme="minorHAnsi" w:hAnsiTheme="minorHAnsi" w:cstheme="minorHAnsi"/>
          <w:sz w:val="16"/>
        </w:rPr>
        <w:t xml:space="preserve"> </w:t>
      </w:r>
      <w:r w:rsidRPr="00814A76">
        <w:rPr>
          <w:rStyle w:val="Emphasis"/>
          <w:rFonts w:asciiTheme="minorHAnsi" w:hAnsiTheme="minorHAnsi" w:cstheme="minorHAnsi"/>
        </w:rPr>
        <w:t>Amazon,</w:t>
      </w:r>
      <w:r w:rsidRPr="00814A76">
        <w:rPr>
          <w:rFonts w:asciiTheme="minorHAnsi" w:hAnsiTheme="minorHAnsi" w:cstheme="minorHAnsi"/>
          <w:sz w:val="16"/>
        </w:rPr>
        <w:t xml:space="preserve"> </w:t>
      </w:r>
      <w:proofErr w:type="spellStart"/>
      <w:r w:rsidRPr="00814A76">
        <w:rPr>
          <w:rStyle w:val="Emphasis"/>
          <w:rFonts w:asciiTheme="minorHAnsi" w:hAnsiTheme="minorHAnsi" w:cstheme="minorHAnsi"/>
        </w:rPr>
        <w:t>Telesat</w:t>
      </w:r>
      <w:proofErr w:type="spellEnd"/>
      <w:r w:rsidRPr="00814A76">
        <w:rPr>
          <w:rStyle w:val="Emphasis"/>
          <w:rFonts w:asciiTheme="minorHAnsi" w:hAnsiTheme="minorHAnsi" w:cstheme="minorHAnsi"/>
        </w:rPr>
        <w:t>,</w:t>
      </w:r>
      <w:r w:rsidRPr="00814A76">
        <w:rPr>
          <w:rFonts w:asciiTheme="minorHAnsi" w:hAnsiTheme="minorHAnsi" w:cstheme="minorHAnsi"/>
          <w:sz w:val="16"/>
        </w:rPr>
        <w:t xml:space="preserve"> </w:t>
      </w:r>
      <w:r w:rsidRPr="00814A76">
        <w:rPr>
          <w:rStyle w:val="Emphasis"/>
          <w:rFonts w:asciiTheme="minorHAnsi" w:hAnsiTheme="minorHAnsi" w:cstheme="minorHAnsi"/>
        </w:rPr>
        <w:t>GW</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and </w:t>
      </w:r>
      <w:r w:rsidRPr="00814A76">
        <w:rPr>
          <w:rStyle w:val="Emphasis"/>
          <w:rFonts w:asciiTheme="minorHAnsi" w:hAnsiTheme="minorHAnsi" w:cstheme="minorHAnsi"/>
          <w:highlight w:val="green"/>
        </w:rPr>
        <w:t>other companies</w:t>
      </w:r>
      <w:r w:rsidRPr="00814A76">
        <w:rPr>
          <w:rStyle w:val="Emphasis"/>
          <w:rFonts w:asciiTheme="minorHAnsi" w:hAnsiTheme="minorHAnsi" w:cstheme="minorHAnsi"/>
        </w:rPr>
        <w:t>,</w:t>
      </w:r>
      <w:r w:rsidRPr="00814A76">
        <w:rPr>
          <w:rFonts w:asciiTheme="minorHAnsi" w:hAnsiTheme="minorHAnsi" w:cstheme="minorHAnsi"/>
          <w:sz w:val="16"/>
        </w:rPr>
        <w:t xml:space="preserve"> operating under different national regulatory regimes, </w:t>
      </w:r>
      <w:r w:rsidRPr="00814A76">
        <w:rPr>
          <w:rStyle w:val="StyleUnderline"/>
          <w:rFonts w:asciiTheme="minorHAnsi" w:hAnsiTheme="minorHAnsi" w:cstheme="minorHAnsi"/>
          <w:highlight w:val="green"/>
        </w:rPr>
        <w:t>are soon</w:t>
      </w:r>
      <w:r w:rsidRPr="00814A76">
        <w:rPr>
          <w:rFonts w:asciiTheme="minorHAnsi" w:hAnsiTheme="minorHAnsi" w:cstheme="minorHAnsi"/>
          <w:sz w:val="16"/>
        </w:rPr>
        <w:t xml:space="preserve"> likely </w:t>
      </w:r>
      <w:r w:rsidRPr="00814A76">
        <w:rPr>
          <w:rStyle w:val="StyleUnderline"/>
          <w:rFonts w:asciiTheme="minorHAnsi" w:hAnsiTheme="minorHAnsi" w:cstheme="minorHAnsi"/>
          <w:highlight w:val="green"/>
        </w:rPr>
        <w:t>to follow</w:t>
      </w:r>
      <w:r w:rsidRPr="00814A76">
        <w:rPr>
          <w:rFonts w:asciiTheme="minorHAnsi" w:hAnsiTheme="minorHAnsi" w:cstheme="minorHAnsi"/>
          <w:sz w:val="16"/>
        </w:rPr>
        <w:t>.</w:t>
      </w:r>
    </w:p>
    <w:p w14:paraId="4103D342" w14:textId="77777777" w:rsidR="00422D49" w:rsidRPr="00814A76" w:rsidRDefault="00422D49" w:rsidP="00422D49">
      <w:pPr>
        <w:rPr>
          <w:rStyle w:val="Emphasis"/>
          <w:rFonts w:asciiTheme="minorHAnsi" w:hAnsiTheme="minorHAnsi" w:cstheme="minorHAnsi"/>
        </w:rPr>
      </w:pPr>
      <w:r w:rsidRPr="00814A76">
        <w:rPr>
          <w:rStyle w:val="Emphasis"/>
          <w:rFonts w:asciiTheme="minorHAnsi" w:hAnsiTheme="minorHAnsi" w:cstheme="minorHAnsi"/>
        </w:rPr>
        <w:t>Enhanced collision risk</w:t>
      </w:r>
    </w:p>
    <w:p w14:paraId="4ACC5827"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highlight w:val="green"/>
        </w:rPr>
        <w:t>Mega-constellations are</w:t>
      </w:r>
      <w:r w:rsidRPr="00814A76">
        <w:rPr>
          <w:rStyle w:val="StyleUnderline"/>
          <w:rFonts w:asciiTheme="minorHAnsi" w:hAnsiTheme="minorHAnsi" w:cstheme="minorHAnsi"/>
        </w:rPr>
        <w:t xml:space="preserve"> composed of </w:t>
      </w:r>
      <w:r w:rsidRPr="00814A76">
        <w:rPr>
          <w:rStyle w:val="Emphasis"/>
          <w:rFonts w:asciiTheme="minorHAnsi" w:hAnsiTheme="minorHAnsi" w:cstheme="minorHAnsi"/>
          <w:highlight w:val="green"/>
        </w:rPr>
        <w:t>mass-produced</w:t>
      </w:r>
      <w:r w:rsidRPr="00814A76">
        <w:rPr>
          <w:rStyle w:val="Emphasis"/>
          <w:rFonts w:asciiTheme="minorHAnsi" w:hAnsiTheme="minorHAnsi" w:cstheme="minorHAnsi"/>
        </w:rPr>
        <w:t xml:space="preserve"> satellites</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with </w:t>
      </w:r>
      <w:r w:rsidRPr="00814A76">
        <w:rPr>
          <w:rStyle w:val="Emphasis"/>
          <w:rFonts w:asciiTheme="minorHAnsi" w:hAnsiTheme="minorHAnsi" w:cstheme="minorHAnsi"/>
          <w:highlight w:val="green"/>
        </w:rPr>
        <w:t>few backup systems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This</w:t>
      </w:r>
      <w:r w:rsidRPr="00814A76">
        <w:rPr>
          <w:rFonts w:asciiTheme="minorHAnsi" w:hAnsiTheme="minorHAnsi" w:cstheme="minorHAnsi"/>
          <w:sz w:val="16"/>
        </w:rPr>
        <w:t xml:space="preserve"> consumer electronic model </w:t>
      </w:r>
      <w:r w:rsidRPr="00814A76">
        <w:rPr>
          <w:rStyle w:val="StyleUnderline"/>
          <w:rFonts w:asciiTheme="minorHAnsi" w:hAnsiTheme="minorHAnsi" w:cstheme="minorHAnsi"/>
          <w:highlight w:val="green"/>
        </w:rPr>
        <w:t>allows for</w:t>
      </w:r>
      <w:r w:rsidRPr="00814A76">
        <w:rPr>
          <w:rStyle w:val="StyleUnderline"/>
          <w:rFonts w:asciiTheme="minorHAnsi" w:hAnsiTheme="minorHAnsi" w:cstheme="minorHAnsi"/>
        </w:rPr>
        <w:t xml:space="preserve"> short upgrade cycles and rapid expansions of capabilities, but also </w:t>
      </w:r>
      <w:r w:rsidRPr="00814A76">
        <w:rPr>
          <w:rStyle w:val="Emphasis"/>
          <w:rFonts w:asciiTheme="minorHAnsi" w:hAnsiTheme="minorHAnsi" w:cstheme="minorHAnsi"/>
          <w:highlight w:val="green"/>
        </w:rPr>
        <w:t>considerable discarded equipment</w:t>
      </w:r>
      <w:r w:rsidRPr="00814A76">
        <w:rPr>
          <w:rFonts w:asciiTheme="minorHAnsi" w:hAnsiTheme="minorHAnsi" w:cstheme="minorHAnsi"/>
          <w:sz w:val="16"/>
        </w:rPr>
        <w:t xml:space="preserve">. SpaceX will actively de-orbit its satellites at the end of their 5–6-year operational lives. However, this process takes 6 months, so roughly </w:t>
      </w:r>
      <w:r w:rsidRPr="00814A76">
        <w:rPr>
          <w:rStyle w:val="StyleUnderline"/>
          <w:rFonts w:asciiTheme="minorHAnsi" w:hAnsiTheme="minorHAnsi" w:cstheme="minorHAnsi"/>
        </w:rPr>
        <w:t>10% will be de-orbiting at any time</w:t>
      </w:r>
      <w:r w:rsidRPr="00814A76">
        <w:rPr>
          <w:rFonts w:asciiTheme="minorHAnsi" w:hAnsiTheme="minorHAnsi" w:cstheme="minorHAnsi"/>
          <w:sz w:val="16"/>
        </w:rPr>
        <w:t xml:space="preserve">. </w:t>
      </w:r>
      <w:r w:rsidRPr="00814A76">
        <w:rPr>
          <w:rStyle w:val="StyleUnderline"/>
          <w:rFonts w:asciiTheme="minorHAnsi" w:hAnsiTheme="minorHAnsi" w:cstheme="minorHAnsi"/>
        </w:rPr>
        <w:t>If other companies do likewise, thousands</w:t>
      </w:r>
      <w:r w:rsidRPr="00814A76">
        <w:rPr>
          <w:rFonts w:asciiTheme="minorHAnsi" w:hAnsiTheme="minorHAnsi" w:cstheme="minorHAnsi"/>
          <w:sz w:val="16"/>
        </w:rPr>
        <w:t xml:space="preserve"> of </w:t>
      </w:r>
      <w:r w:rsidRPr="00814A76">
        <w:rPr>
          <w:rStyle w:val="Emphasis"/>
          <w:rFonts w:asciiTheme="minorHAnsi" w:hAnsiTheme="minorHAnsi" w:cstheme="minorHAnsi"/>
        </w:rPr>
        <w:t>de-orbiting satellites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will be slowly passing through the same congested space, </w:t>
      </w:r>
      <w:r w:rsidRPr="00814A76">
        <w:rPr>
          <w:rStyle w:val="StyleUnderline"/>
          <w:rFonts w:asciiTheme="minorHAnsi" w:hAnsiTheme="minorHAnsi" w:cstheme="minorHAnsi"/>
          <w:highlight w:val="green"/>
        </w:rPr>
        <w:t>posing collision risks</w:t>
      </w:r>
      <w:r w:rsidRPr="00814A76">
        <w:rPr>
          <w:rFonts w:asciiTheme="minorHAnsi" w:hAnsiTheme="minorHAnsi" w:cstheme="minorHAnsi"/>
          <w:sz w:val="16"/>
        </w:rPr>
        <w:t xml:space="preserve">. </w:t>
      </w:r>
      <w:r w:rsidRPr="00814A76">
        <w:rPr>
          <w:rStyle w:val="StyleUnderline"/>
          <w:rFonts w:asciiTheme="minorHAnsi" w:hAnsiTheme="minorHAnsi" w:cstheme="minorHAnsi"/>
        </w:rPr>
        <w:t>Failures will increase these numbers, although the long-term failure rate is difficult to project</w:t>
      </w:r>
      <w:r w:rsidRPr="00814A76">
        <w:rPr>
          <w:rFonts w:asciiTheme="minorHAnsi" w:hAnsiTheme="minorHAnsi" w:cstheme="minorHAnsi"/>
          <w:sz w:val="16"/>
        </w:rPr>
        <w:t xml:space="preserve">. Figure 3 is </w:t>
      </w:r>
      <w:proofErr w:type="gramStart"/>
      <w:r w:rsidRPr="00814A76">
        <w:rPr>
          <w:rFonts w:asciiTheme="minorHAnsi" w:hAnsiTheme="minorHAnsi" w:cstheme="minorHAnsi"/>
          <w:sz w:val="16"/>
        </w:rPr>
        <w:t>similar to</w:t>
      </w:r>
      <w:proofErr w:type="gramEnd"/>
      <w:r w:rsidRPr="00814A76">
        <w:rPr>
          <w:rFonts w:asciiTheme="minorHAnsi" w:hAnsiTheme="minorHAnsi" w:cstheme="minorHAnsi"/>
          <w:sz w:val="16"/>
        </w:rPr>
        <w:t xml:space="preserve"> the righthand portion of Fig. 2 but includes the </w:t>
      </w:r>
      <w:proofErr w:type="spellStart"/>
      <w:r w:rsidRPr="00814A76">
        <w:rPr>
          <w:rFonts w:asciiTheme="minorHAnsi" w:hAnsiTheme="minorHAnsi" w:cstheme="minorHAnsi"/>
          <w:sz w:val="16"/>
        </w:rPr>
        <w:t>Starlink</w:t>
      </w:r>
      <w:proofErr w:type="spellEnd"/>
      <w:r w:rsidRPr="00814A76">
        <w:rPr>
          <w:rFonts w:asciiTheme="minorHAnsi" w:hAnsiTheme="minorHAnsi" w:cstheme="minorHAnsi"/>
          <w:sz w:val="16"/>
        </w:rPr>
        <w:t xml:space="preserve"> and </w:t>
      </w:r>
      <w:proofErr w:type="spellStart"/>
      <w:r w:rsidRPr="00814A76">
        <w:rPr>
          <w:rFonts w:asciiTheme="minorHAnsi" w:hAnsiTheme="minorHAnsi" w:cstheme="minorHAnsi"/>
          <w:sz w:val="16"/>
        </w:rPr>
        <w:t>OneWeb</w:t>
      </w:r>
      <w:proofErr w:type="spellEnd"/>
      <w:r w:rsidRPr="00814A76">
        <w:rPr>
          <w:rFonts w:asciiTheme="minorHAnsi" w:hAnsiTheme="minorHAnsi" w:cstheme="minorHAnsi"/>
          <w:sz w:val="16"/>
        </w:rPr>
        <w:t xml:space="preserve"> mega-constellations as filed (and amended) with the FCC (see “Methods”). The large density spikes show that some shells will have satellite number densities </w:t>
      </w:r>
      <w:proofErr w:type="gramStart"/>
      <w:r w:rsidRPr="00814A76">
        <w:rPr>
          <w:rFonts w:asciiTheme="minorHAnsi" w:hAnsiTheme="minorHAnsi" w:cstheme="minorHAnsi"/>
          <w:sz w:val="16"/>
        </w:rPr>
        <w:t>in excess of</w:t>
      </w:r>
      <w:proofErr w:type="gramEnd"/>
      <w:r w:rsidRPr="00814A76">
        <w:rPr>
          <w:rFonts w:asciiTheme="minorHAnsi" w:hAnsiTheme="minorHAnsi" w:cstheme="minorHAnsi"/>
          <w:sz w:val="16"/>
        </w:rPr>
        <w:t xml:space="preserve"> n=10−6 km−3.</w:t>
      </w:r>
    </w:p>
    <w:p w14:paraId="1C5EAD75"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Figure 3</w:t>
      </w:r>
    </w:p>
    <w:p w14:paraId="77311A72"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[Figure 3 omitted]</w:t>
      </w:r>
    </w:p>
    <w:p w14:paraId="31D0896A"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 xml:space="preserve">Satellite density distribution in LEO with the </w:t>
      </w:r>
      <w:proofErr w:type="spellStart"/>
      <w:r w:rsidRPr="00814A76">
        <w:rPr>
          <w:rFonts w:asciiTheme="minorHAnsi" w:hAnsiTheme="minorHAnsi" w:cstheme="minorHAnsi"/>
          <w:sz w:val="8"/>
          <w:szCs w:val="8"/>
        </w:rPr>
        <w:t>Starlink</w:t>
      </w:r>
      <w:proofErr w:type="spellEnd"/>
      <w:r w:rsidRPr="00814A76">
        <w:rPr>
          <w:rFonts w:asciiTheme="minorHAnsi" w:hAnsiTheme="minorHAnsi" w:cstheme="minorHAnsi"/>
          <w:sz w:val="8"/>
          <w:szCs w:val="8"/>
        </w:rPr>
        <w:t xml:space="preserve"> and </w:t>
      </w:r>
      <w:proofErr w:type="spellStart"/>
      <w:r w:rsidRPr="00814A76">
        <w:rPr>
          <w:rFonts w:asciiTheme="minorHAnsi" w:hAnsiTheme="minorHAnsi" w:cstheme="minorHAnsi"/>
          <w:sz w:val="8"/>
          <w:szCs w:val="8"/>
        </w:rPr>
        <w:t>OneWeb</w:t>
      </w:r>
      <w:proofErr w:type="spellEnd"/>
      <w:r w:rsidRPr="00814A76">
        <w:rPr>
          <w:rFonts w:asciiTheme="minorHAnsi" w:hAnsiTheme="minorHAnsi" w:cstheme="minorHAns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814A76">
        <w:rPr>
          <w:rFonts w:asciiTheme="minorHAnsi" w:hAnsiTheme="minorHAnsi" w:cstheme="minorHAnsi"/>
          <w:sz w:val="8"/>
          <w:szCs w:val="8"/>
        </w:rPr>
        <w:t>manoeuvres</w:t>
      </w:r>
      <w:proofErr w:type="spellEnd"/>
      <w:r w:rsidRPr="00814A76">
        <w:rPr>
          <w:rFonts w:asciiTheme="minorHAnsi" w:hAnsiTheme="minorHAnsi" w:cstheme="minorHAnsi"/>
          <w:sz w:val="8"/>
          <w:szCs w:val="8"/>
        </w:rPr>
        <w:t xml:space="preserve"> are impossible for other reasons.</w:t>
      </w:r>
    </w:p>
    <w:p w14:paraId="2834870B" w14:textId="77777777" w:rsidR="00422D49" w:rsidRPr="00814A76" w:rsidRDefault="00422D49" w:rsidP="00422D49">
      <w:pPr>
        <w:rPr>
          <w:rFonts w:asciiTheme="minorHAnsi" w:hAnsiTheme="minorHAnsi" w:cstheme="minorHAnsi"/>
          <w:sz w:val="8"/>
          <w:szCs w:val="8"/>
        </w:rPr>
      </w:pPr>
      <w:r w:rsidRPr="00814A76">
        <w:rPr>
          <w:rFonts w:asciiTheme="minorHAnsi" w:hAnsiTheme="minorHAnsi" w:cstheme="minorHAnsi"/>
          <w:sz w:val="8"/>
          <w:szCs w:val="8"/>
        </w:rPr>
        <w:t>Full size image</w:t>
      </w:r>
    </w:p>
    <w:p w14:paraId="022D7B2E"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Deorbiting satellites will be </w:t>
      </w:r>
      <w:proofErr w:type="gramStart"/>
      <w:r w:rsidRPr="00814A76">
        <w:rPr>
          <w:rFonts w:asciiTheme="minorHAnsi" w:hAnsiTheme="minorHAnsi" w:cstheme="minorHAnsi"/>
          <w:sz w:val="16"/>
        </w:rPr>
        <w:t>tracked</w:t>
      </w:r>
      <w:proofErr w:type="gramEnd"/>
      <w:r w:rsidRPr="00814A76">
        <w:rPr>
          <w:rFonts w:asciiTheme="minorHAnsi" w:hAnsiTheme="minorHAnsi" w:cstheme="minorHAnsi"/>
          <w:sz w:val="16"/>
        </w:rPr>
        <w:t xml:space="preserve"> and operational satellites can </w:t>
      </w:r>
      <w:proofErr w:type="spellStart"/>
      <w:r w:rsidRPr="00814A76">
        <w:rPr>
          <w:rFonts w:asciiTheme="minorHAnsi" w:hAnsiTheme="minorHAnsi" w:cstheme="minorHAnsi"/>
          <w:sz w:val="16"/>
        </w:rPr>
        <w:t>manoeuvre</w:t>
      </w:r>
      <w:proofErr w:type="spellEnd"/>
      <w:r w:rsidRPr="00814A76">
        <w:rPr>
          <w:rFonts w:asciiTheme="minorHAnsi" w:hAnsiTheme="minorHAnsi" w:cstheme="minorHAnsi"/>
          <w:sz w:val="16"/>
        </w:rPr>
        <w:t xml:space="preserve"> to avoid close conjunctions. However, this depends on ongoing </w:t>
      </w:r>
      <w:r w:rsidRPr="00814A76">
        <w:rPr>
          <w:rStyle w:val="StyleUnderline"/>
          <w:rFonts w:asciiTheme="minorHAnsi" w:hAnsiTheme="minorHAnsi" w:cstheme="minorHAnsi"/>
        </w:rPr>
        <w:t>communication and cooperation between operators</w:t>
      </w:r>
      <w:r w:rsidRPr="00814A76">
        <w:rPr>
          <w:rFonts w:asciiTheme="minorHAnsi" w:hAnsiTheme="minorHAnsi" w:cstheme="minorHAnsi"/>
          <w:sz w:val="16"/>
        </w:rPr>
        <w:t xml:space="preserve">, which at present </w:t>
      </w:r>
      <w:r w:rsidRPr="00814A76">
        <w:rPr>
          <w:rStyle w:val="StyleUnderline"/>
          <w:rFonts w:asciiTheme="minorHAnsi" w:hAnsiTheme="minorHAnsi" w:cstheme="minorHAnsi"/>
        </w:rPr>
        <w:t>is ad hoc and voluntary</w:t>
      </w:r>
      <w:r w:rsidRPr="00814A76">
        <w:rPr>
          <w:rFonts w:asciiTheme="minorHAnsi" w:hAnsiTheme="minorHAnsi" w:cstheme="minorHAnsi"/>
          <w:sz w:val="16"/>
        </w:rPr>
        <w:t xml:space="preserve">. A recent letter12 to the FCC from SpaceX suggests that some </w:t>
      </w:r>
      <w:r w:rsidRPr="00814A76">
        <w:rPr>
          <w:rStyle w:val="Emphasis"/>
          <w:rFonts w:asciiTheme="minorHAnsi" w:hAnsiTheme="minorHAnsi" w:cstheme="minorHAnsi"/>
        </w:rPr>
        <w:t>companies might be less-than-fully transparent</w:t>
      </w:r>
      <w:r w:rsidRPr="00814A76">
        <w:rPr>
          <w:rStyle w:val="StyleUnderline"/>
          <w:rFonts w:asciiTheme="minorHAnsi" w:hAnsiTheme="minorHAnsi" w:cstheme="minorHAnsi"/>
        </w:rPr>
        <w:t xml:space="preserve"> about events</w:t>
      </w:r>
      <w:r w:rsidRPr="00814A76">
        <w:rPr>
          <w:rFonts w:asciiTheme="minorHAnsi" w:hAnsiTheme="minorHAnsi" w:cstheme="minorHAnsi"/>
          <w:sz w:val="16"/>
        </w:rPr>
        <w:t xml:space="preserve">13 </w:t>
      </w:r>
      <w:r w:rsidRPr="00814A76">
        <w:rPr>
          <w:rStyle w:val="StyleUnderline"/>
          <w:rFonts w:asciiTheme="minorHAnsi" w:hAnsiTheme="minorHAnsi" w:cstheme="minorHAnsi"/>
        </w:rPr>
        <w:t>in LEO</w:t>
      </w:r>
      <w:r w:rsidRPr="00814A76">
        <w:rPr>
          <w:rFonts w:asciiTheme="minorHAnsi" w:hAnsiTheme="minorHAnsi" w:cstheme="minorHAnsi"/>
          <w:sz w:val="16"/>
        </w:rPr>
        <w:t>.</w:t>
      </w:r>
    </w:p>
    <w:p w14:paraId="25DB4072"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Despite the congestion and traffic management challenges, FCC filings by </w:t>
      </w:r>
      <w:r w:rsidRPr="00814A76">
        <w:rPr>
          <w:rStyle w:val="Emphasis"/>
          <w:rFonts w:asciiTheme="minorHAnsi" w:hAnsiTheme="minorHAnsi" w:cstheme="minorHAnsi"/>
        </w:rPr>
        <w:t>SpaceX</w:t>
      </w:r>
      <w:r w:rsidRPr="00814A76">
        <w:rPr>
          <w:rFonts w:asciiTheme="minorHAnsi" w:hAnsiTheme="minorHAnsi" w:cstheme="minorHAnsi"/>
          <w:sz w:val="16"/>
        </w:rPr>
        <w:t xml:space="preserve"> suggest that collision avoidance </w:t>
      </w:r>
      <w:proofErr w:type="spellStart"/>
      <w:r w:rsidRPr="00814A76">
        <w:rPr>
          <w:rFonts w:asciiTheme="minorHAnsi" w:hAnsiTheme="minorHAnsi" w:cstheme="minorHAnsi"/>
          <w:sz w:val="16"/>
        </w:rPr>
        <w:t>manoeuvres</w:t>
      </w:r>
      <w:proofErr w:type="spellEnd"/>
      <w:r w:rsidRPr="00814A76">
        <w:rPr>
          <w:rFonts w:asciiTheme="minorHAnsi" w:hAnsiTheme="minorHAnsi" w:cstheme="minorHAnsi"/>
          <w:sz w:val="16"/>
        </w:rPr>
        <w:t xml:space="preserve"> can in fact maintain collision-free operations in orbital shells and that the probability of a collision between a non-responsive satellite and tracked debris is negligible. However, the </w:t>
      </w:r>
      <w:r w:rsidRPr="00814A76">
        <w:rPr>
          <w:rStyle w:val="Emphasis"/>
          <w:rFonts w:asciiTheme="minorHAnsi" w:hAnsiTheme="minorHAnsi" w:cstheme="minorHAnsi"/>
        </w:rPr>
        <w:t>filings do not account for untracked debris</w:t>
      </w:r>
      <w:r w:rsidRPr="00814A76">
        <w:rPr>
          <w:rFonts w:asciiTheme="minorHAnsi" w:hAnsiTheme="minorHAnsi" w:cstheme="minorHAnsi"/>
          <w:sz w:val="16"/>
        </w:rPr>
        <w:t xml:space="preserve">6, including untracked debris decaying through the shells used by </w:t>
      </w:r>
      <w:proofErr w:type="spellStart"/>
      <w:r w:rsidRPr="00814A76">
        <w:rPr>
          <w:rFonts w:asciiTheme="minorHAnsi" w:hAnsiTheme="minorHAnsi" w:cstheme="minorHAnsi"/>
          <w:sz w:val="16"/>
        </w:rPr>
        <w:t>Starlink</w:t>
      </w:r>
      <w:proofErr w:type="spellEnd"/>
      <w:r w:rsidRPr="00814A76">
        <w:rPr>
          <w:rFonts w:asciiTheme="minorHAnsi" w:hAnsiTheme="minorHAnsi" w:cstheme="minorHAnsi"/>
          <w:sz w:val="16"/>
        </w:rPr>
        <w:t xml:space="preserve">. Using simple estimates (see “Methods”), the </w:t>
      </w:r>
      <w:r w:rsidRPr="00814A76">
        <w:rPr>
          <w:rStyle w:val="StyleUnderline"/>
          <w:rFonts w:asciiTheme="minorHAnsi" w:hAnsiTheme="minorHAnsi" w:cstheme="minorHAnsi"/>
        </w:rPr>
        <w:t xml:space="preserve">probability that a single piece of untracked debris will hit any satellite in the </w:t>
      </w:r>
      <w:proofErr w:type="spellStart"/>
      <w:r w:rsidRPr="00814A76">
        <w:rPr>
          <w:rStyle w:val="StyleUnderline"/>
          <w:rFonts w:asciiTheme="minorHAnsi" w:hAnsiTheme="minorHAnsi" w:cstheme="minorHAnsi"/>
        </w:rPr>
        <w:t>Starlink</w:t>
      </w:r>
      <w:proofErr w:type="spellEnd"/>
      <w:r w:rsidRPr="00814A76">
        <w:rPr>
          <w:rStyle w:val="StyleUnderline"/>
          <w:rFonts w:asciiTheme="minorHAnsi" w:hAnsiTheme="minorHAnsi" w:cstheme="minorHAnsi"/>
        </w:rPr>
        <w:t xml:space="preserve"> 550 km shell is about 0.003 after one year</w:t>
      </w:r>
      <w:r w:rsidRPr="00814A76">
        <w:rPr>
          <w:rFonts w:asciiTheme="minorHAnsi" w:hAnsiTheme="minorHAnsi" w:cstheme="minorHAnsi"/>
          <w:sz w:val="16"/>
        </w:rPr>
        <w:t xml:space="preserve">. Thus, </w:t>
      </w:r>
      <w:r w:rsidRPr="00814A76">
        <w:rPr>
          <w:rStyle w:val="StyleUnderline"/>
          <w:rFonts w:asciiTheme="minorHAnsi" w:hAnsiTheme="minorHAnsi" w:cstheme="minorHAnsi"/>
        </w:rPr>
        <w:t xml:space="preserve">if at any time there are 230 pieces of </w:t>
      </w:r>
      <w:r w:rsidRPr="00814A76">
        <w:rPr>
          <w:rStyle w:val="Emphasis"/>
          <w:rFonts w:asciiTheme="minorHAnsi" w:hAnsiTheme="minorHAnsi" w:cstheme="minorHAnsi"/>
        </w:rPr>
        <w:t>untracked debris</w:t>
      </w:r>
      <w:r w:rsidRPr="00814A76">
        <w:rPr>
          <w:rStyle w:val="StyleUnderline"/>
          <w:rFonts w:asciiTheme="minorHAnsi" w:hAnsiTheme="minorHAnsi" w:cstheme="minorHAnsi"/>
        </w:rPr>
        <w:t xml:space="preserve"> decaying through the 550 km orbital shell, there is a </w:t>
      </w:r>
      <w:r w:rsidRPr="00814A76">
        <w:rPr>
          <w:rStyle w:val="Emphasis"/>
          <w:rFonts w:asciiTheme="minorHAnsi" w:hAnsiTheme="minorHAnsi" w:cstheme="minorHAnsi"/>
        </w:rPr>
        <w:t>50% chance</w:t>
      </w:r>
      <w:r w:rsidRPr="00814A76">
        <w:rPr>
          <w:rStyle w:val="StyleUnderline"/>
          <w:rFonts w:asciiTheme="minorHAnsi" w:hAnsiTheme="minorHAnsi" w:cstheme="minorHAnsi"/>
        </w:rPr>
        <w:t xml:space="preserve"> that there will be one or more collisions between satellites in the shell and the debris</w:t>
      </w:r>
      <w:r w:rsidRPr="00814A76">
        <w:rPr>
          <w:rFonts w:asciiTheme="minorHAnsi" w:hAnsiTheme="minorHAnsi" w:cstheme="minorHAnsi"/>
          <w:sz w:val="16"/>
        </w:rPr>
        <w:t xml:space="preserve">. As discussed further in “Methods”, </w:t>
      </w:r>
      <w:r w:rsidRPr="00814A76">
        <w:rPr>
          <w:rStyle w:val="StyleUnderline"/>
          <w:rFonts w:asciiTheme="minorHAnsi" w:hAnsiTheme="minorHAnsi" w:cstheme="minorHAnsi"/>
        </w:rPr>
        <w:t>such a situation is plausible</w:t>
      </w:r>
      <w:r w:rsidRPr="00814A76">
        <w:rPr>
          <w:rFonts w:asciiTheme="minorHAnsi" w:hAnsiTheme="minorHAnsi" w:cstheme="minorHAnsi"/>
          <w:sz w:val="16"/>
        </w:rPr>
        <w:t xml:space="preserve">. </w:t>
      </w:r>
      <w:r w:rsidRPr="00814A76">
        <w:rPr>
          <w:rStyle w:val="StyleUnderline"/>
          <w:rFonts w:asciiTheme="minorHAnsi" w:hAnsiTheme="minorHAnsi" w:cstheme="minorHAnsi"/>
        </w:rPr>
        <w:t>Depending on</w:t>
      </w:r>
      <w:r w:rsidRPr="00814A76">
        <w:rPr>
          <w:rFonts w:asciiTheme="minorHAnsi" w:hAnsiTheme="minorHAnsi" w:cstheme="minorHAnsi"/>
          <w:sz w:val="16"/>
        </w:rPr>
        <w:t xml:space="preserve"> the </w:t>
      </w:r>
      <w:r w:rsidRPr="00814A76">
        <w:rPr>
          <w:rStyle w:val="StyleUnderline"/>
          <w:rFonts w:asciiTheme="minorHAnsi" w:hAnsiTheme="minorHAnsi" w:cstheme="minorHAnsi"/>
        </w:rPr>
        <w:t>balance between the de-orbit and the collision rates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if </w:t>
      </w:r>
      <w:r w:rsidRPr="00814A76">
        <w:rPr>
          <w:rStyle w:val="Emphasis"/>
          <w:rFonts w:asciiTheme="minorHAnsi" w:hAnsiTheme="minorHAnsi" w:cstheme="minorHAnsi"/>
        </w:rPr>
        <w:t>subsequent fragmentation</w:t>
      </w:r>
      <w:r w:rsidRPr="00814A76">
        <w:rPr>
          <w:rStyle w:val="StyleUnderline"/>
          <w:rFonts w:asciiTheme="minorHAnsi" w:hAnsiTheme="minorHAnsi" w:cstheme="minorHAnsi"/>
        </w:rPr>
        <w:t xml:space="preserve"> events lead to </w:t>
      </w:r>
      <w:r w:rsidRPr="00814A76">
        <w:rPr>
          <w:rStyle w:val="Emphasis"/>
          <w:rFonts w:asciiTheme="minorHAnsi" w:hAnsiTheme="minorHAnsi" w:cstheme="minorHAnsi"/>
        </w:rPr>
        <w:t>similar amounts of debris within that orbital shell</w:t>
      </w:r>
      <w:r w:rsidRPr="00814A76">
        <w:rPr>
          <w:rFonts w:asciiTheme="minorHAnsi" w:hAnsiTheme="minorHAnsi" w:cstheme="minorHAnsi"/>
          <w:sz w:val="16"/>
        </w:rPr>
        <w:t xml:space="preserve">, </w:t>
      </w:r>
      <w:r w:rsidRPr="00814A76">
        <w:rPr>
          <w:rStyle w:val="Emphasis"/>
          <w:rFonts w:asciiTheme="minorHAnsi" w:hAnsiTheme="minorHAnsi" w:cstheme="minorHAnsi"/>
        </w:rPr>
        <w:t xml:space="preserve">a </w:t>
      </w:r>
      <w:r w:rsidRPr="00814A76">
        <w:rPr>
          <w:rStyle w:val="Emphasis"/>
          <w:rFonts w:asciiTheme="minorHAnsi" w:hAnsiTheme="minorHAnsi" w:cstheme="minorHAnsi"/>
          <w:highlight w:val="green"/>
        </w:rPr>
        <w:t>runaway cascade</w:t>
      </w:r>
      <w:r w:rsidRPr="00814A76">
        <w:rPr>
          <w:rStyle w:val="Emphasis"/>
          <w:rFonts w:asciiTheme="minorHAnsi" w:hAnsiTheme="minorHAnsi" w:cstheme="minorHAnsi"/>
        </w:rPr>
        <w:t xml:space="preserve"> of collisions </w:t>
      </w:r>
      <w:r w:rsidRPr="00814A76">
        <w:rPr>
          <w:rStyle w:val="Emphasis"/>
          <w:rFonts w:asciiTheme="minorHAnsi" w:hAnsiTheme="minorHAnsi" w:cstheme="minorHAnsi"/>
          <w:highlight w:val="green"/>
        </w:rPr>
        <w:t>could occur</w:t>
      </w:r>
      <w:r w:rsidRPr="00814A76">
        <w:rPr>
          <w:rFonts w:asciiTheme="minorHAnsi" w:hAnsiTheme="minorHAnsi" w:cstheme="minorHAnsi"/>
          <w:sz w:val="16"/>
        </w:rPr>
        <w:t>.</w:t>
      </w:r>
    </w:p>
    <w:p w14:paraId="674419C0"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Fragmentation events are not confined to</w:t>
      </w:r>
      <w:r w:rsidRPr="00814A76">
        <w:rPr>
          <w:rFonts w:asciiTheme="minorHAnsi" w:hAnsiTheme="minorHAnsi" w:cstheme="minorHAnsi"/>
          <w:sz w:val="16"/>
        </w:rPr>
        <w:t xml:space="preserve"> their </w:t>
      </w:r>
      <w:r w:rsidRPr="00814A76">
        <w:rPr>
          <w:rStyle w:val="StyleUnderline"/>
          <w:rFonts w:asciiTheme="minorHAnsi" w:hAnsiTheme="minorHAnsi" w:cstheme="minorHAnsi"/>
        </w:rPr>
        <w:t>local orbits</w:t>
      </w:r>
      <w:r w:rsidRPr="00814A76">
        <w:rPr>
          <w:rFonts w:asciiTheme="minorHAnsi" w:hAnsiTheme="minorHAnsi" w:cstheme="minorHAnsi"/>
          <w:sz w:val="16"/>
        </w:rPr>
        <w:t xml:space="preserve">, either. The </w:t>
      </w:r>
      <w:r w:rsidRPr="00814A76">
        <w:rPr>
          <w:rStyle w:val="StyleUnderline"/>
          <w:rFonts w:asciiTheme="minorHAnsi" w:hAnsiTheme="minorHAnsi" w:cstheme="minorHAnsi"/>
        </w:rPr>
        <w:t>India</w:t>
      </w:r>
      <w:r w:rsidRPr="00814A76">
        <w:rPr>
          <w:rFonts w:asciiTheme="minorHAnsi" w:hAnsiTheme="minorHAnsi" w:cstheme="minorHAnsi"/>
          <w:sz w:val="16"/>
        </w:rPr>
        <w:t xml:space="preserve"> 2019 </w:t>
      </w:r>
      <w:r w:rsidRPr="00814A76">
        <w:rPr>
          <w:rStyle w:val="StyleUnderline"/>
          <w:rFonts w:asciiTheme="minorHAnsi" w:hAnsiTheme="minorHAnsi" w:cstheme="minorHAnsi"/>
        </w:rPr>
        <w:t>ASAT test</w:t>
      </w:r>
      <w:r w:rsidRPr="00814A76">
        <w:rPr>
          <w:rFonts w:asciiTheme="minorHAnsi" w:hAnsiTheme="minorHAnsi" w:cstheme="minorHAnsi"/>
          <w:sz w:val="16"/>
        </w:rPr>
        <w:t xml:space="preserve"> was conducted at an altitude below 300 km </w:t>
      </w:r>
      <w:proofErr w:type="gramStart"/>
      <w:r w:rsidRPr="00814A76">
        <w:rPr>
          <w:rFonts w:asciiTheme="minorHAnsi" w:hAnsiTheme="minorHAnsi" w:cstheme="minorHAnsi"/>
          <w:sz w:val="16"/>
        </w:rPr>
        <w:t>in an effort to</w:t>
      </w:r>
      <w:proofErr w:type="gramEnd"/>
      <w:r w:rsidRPr="00814A76">
        <w:rPr>
          <w:rFonts w:asciiTheme="minorHAnsi" w:hAnsiTheme="minorHAnsi" w:cstheme="minorHAnsi"/>
          <w:sz w:val="16"/>
        </w:rPr>
        <w:t xml:space="preserve"> minimize long-lived debris. Nevertheless, </w:t>
      </w:r>
      <w:r w:rsidRPr="00814A76">
        <w:rPr>
          <w:rStyle w:val="StyleUnderline"/>
          <w:rFonts w:asciiTheme="minorHAnsi" w:hAnsiTheme="minorHAnsi" w:cstheme="minorHAnsi"/>
        </w:rPr>
        <w:t xml:space="preserve">debris was placed on orbits with apogees </w:t>
      </w:r>
      <w:proofErr w:type="gramStart"/>
      <w:r w:rsidRPr="00814A76">
        <w:rPr>
          <w:rStyle w:val="StyleUnderline"/>
          <w:rFonts w:asciiTheme="minorHAnsi" w:hAnsiTheme="minorHAnsi" w:cstheme="minorHAnsi"/>
        </w:rPr>
        <w:t>in excess of</w:t>
      </w:r>
      <w:proofErr w:type="gramEnd"/>
      <w:r w:rsidRPr="00814A76">
        <w:rPr>
          <w:rStyle w:val="StyleUnderline"/>
          <w:rFonts w:asciiTheme="minorHAnsi" w:hAnsiTheme="minorHAnsi" w:cstheme="minorHAnsi"/>
        </w:rPr>
        <w:t xml:space="preserve"> 1000 km</w:t>
      </w:r>
      <w:r w:rsidRPr="00814A76">
        <w:rPr>
          <w:rFonts w:asciiTheme="minorHAnsi" w:hAnsiTheme="minorHAnsi" w:cstheme="minorHAnsi"/>
          <w:sz w:val="16"/>
        </w:rPr>
        <w:t xml:space="preserve">. As of 30 March 2021, </w:t>
      </w:r>
      <w:r w:rsidRPr="00814A76">
        <w:rPr>
          <w:rStyle w:val="StyleUnderline"/>
          <w:rFonts w:asciiTheme="minorHAnsi" w:hAnsiTheme="minorHAnsi" w:cstheme="minorHAnsi"/>
        </w:rPr>
        <w:t>three tracked debris</w:t>
      </w:r>
      <w:r w:rsidRPr="00814A76">
        <w:rPr>
          <w:rFonts w:asciiTheme="minorHAnsi" w:hAnsiTheme="minorHAnsi" w:cstheme="minorHAnsi"/>
          <w:sz w:val="16"/>
        </w:rPr>
        <w:t xml:space="preserve"> pieces </w:t>
      </w:r>
      <w:r w:rsidRPr="00814A76">
        <w:rPr>
          <w:rStyle w:val="StyleUnderline"/>
          <w:rFonts w:asciiTheme="minorHAnsi" w:hAnsiTheme="minorHAnsi" w:cstheme="minorHAnsi"/>
        </w:rPr>
        <w:t>remain</w:t>
      </w:r>
      <w:r w:rsidRPr="00814A76">
        <w:rPr>
          <w:rFonts w:asciiTheme="minorHAnsi" w:hAnsiTheme="minorHAnsi" w:cstheme="minorHAnsi"/>
          <w:sz w:val="16"/>
        </w:rPr>
        <w:t xml:space="preserve"> in orbit14. Such </w:t>
      </w:r>
      <w:r w:rsidRPr="00814A76">
        <w:rPr>
          <w:rStyle w:val="StyleUnderline"/>
          <w:rFonts w:asciiTheme="minorHAnsi" w:hAnsiTheme="minorHAnsi" w:cstheme="minorHAnsi"/>
        </w:rPr>
        <w:t>long-lived debris has high eccentricities, and</w:t>
      </w:r>
      <w:r w:rsidRPr="00814A76">
        <w:rPr>
          <w:rFonts w:asciiTheme="minorHAnsi" w:hAnsiTheme="minorHAnsi" w:cstheme="minorHAnsi"/>
          <w:sz w:val="16"/>
        </w:rPr>
        <w:t xml:space="preserve"> thus </w:t>
      </w:r>
      <w:r w:rsidRPr="00814A76">
        <w:rPr>
          <w:rStyle w:val="StyleUnderline"/>
          <w:rFonts w:asciiTheme="minorHAnsi" w:hAnsiTheme="minorHAnsi" w:cstheme="minorHAnsi"/>
        </w:rPr>
        <w:t>can cross multiple orbital shells twice per orbit</w:t>
      </w:r>
      <w:r w:rsidRPr="00814A76">
        <w:rPr>
          <w:rFonts w:asciiTheme="minorHAnsi" w:hAnsiTheme="minorHAnsi" w:cstheme="minorHAnsi"/>
          <w:sz w:val="16"/>
        </w:rPr>
        <w:t xml:space="preserve">. </w:t>
      </w:r>
      <w:r w:rsidRPr="00814A76">
        <w:rPr>
          <w:rStyle w:val="Emphasis"/>
          <w:rFonts w:asciiTheme="minorHAnsi" w:hAnsiTheme="minorHAnsi" w:cstheme="minorHAnsi"/>
        </w:rPr>
        <w:t xml:space="preserve">A </w:t>
      </w:r>
      <w:r w:rsidRPr="00814A76">
        <w:rPr>
          <w:rStyle w:val="Emphasis"/>
          <w:rFonts w:asciiTheme="minorHAnsi" w:hAnsiTheme="minorHAnsi" w:cstheme="minorHAnsi"/>
          <w:highlight w:val="green"/>
        </w:rPr>
        <w:t>major fragmentation</w:t>
      </w:r>
      <w:r w:rsidRPr="00814A76">
        <w:rPr>
          <w:rStyle w:val="Emphasis"/>
          <w:rFonts w:asciiTheme="minorHAnsi" w:hAnsiTheme="minorHAnsi" w:cstheme="minorHAnsi"/>
        </w:rPr>
        <w:t xml:space="preserve"> event from a single satellite </w:t>
      </w:r>
      <w:r w:rsidRPr="00814A76">
        <w:rPr>
          <w:rStyle w:val="Emphasis"/>
          <w:rFonts w:asciiTheme="minorHAnsi" w:hAnsiTheme="minorHAnsi" w:cstheme="minorHAnsi"/>
          <w:highlight w:val="green"/>
        </w:rPr>
        <w:t>could affect all operators in LEO</w:t>
      </w:r>
      <w:r w:rsidRPr="00814A76">
        <w:rPr>
          <w:rFonts w:asciiTheme="minorHAnsi" w:hAnsiTheme="minorHAnsi" w:cstheme="minorHAnsi"/>
          <w:sz w:val="16"/>
        </w:rPr>
        <w:t>.</w:t>
      </w:r>
    </w:p>
    <w:p w14:paraId="3A9CBE68"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814A76">
        <w:rPr>
          <w:rFonts w:asciiTheme="minorHAnsi" w:hAnsiTheme="minorHAnsi" w:cstheme="minorHAnsi"/>
          <w:sz w:val="16"/>
          <w:szCs w:val="16"/>
        </w:rPr>
        <w:t>Starlink</w:t>
      </w:r>
      <w:proofErr w:type="spellEnd"/>
      <w:r w:rsidRPr="00814A76">
        <w:rPr>
          <w:rFonts w:asciiTheme="minorHAnsi" w:hAnsiTheme="minorHAnsi" w:cstheme="minorHAnsi"/>
          <w:sz w:val="16"/>
          <w:szCs w:val="16"/>
        </w:rPr>
        <w:t xml:space="preserve"> constellation of 12,000 satellites (</w:t>
      </w:r>
      <w:proofErr w:type="gramStart"/>
      <w:r w:rsidRPr="00814A76">
        <w:rPr>
          <w:rFonts w:asciiTheme="minorHAnsi" w:hAnsiTheme="minorHAnsi" w:cstheme="minorHAnsi"/>
          <w:sz w:val="16"/>
          <w:szCs w:val="16"/>
        </w:rPr>
        <w:t>i.e.</w:t>
      </w:r>
      <w:proofErr w:type="gramEnd"/>
      <w:r w:rsidRPr="00814A76">
        <w:rPr>
          <w:rFonts w:asciiTheme="minorHAnsi" w:hAnsiTheme="minorHAnsi" w:cstheme="minorHAnsi"/>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A416596"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 xml:space="preserve">One partial response to these congestion and collision concerns is for operators to construct mega-constellations out of a smaller number of satellites. But this does not, </w:t>
      </w:r>
      <w:proofErr w:type="gramStart"/>
      <w:r w:rsidRPr="00814A76">
        <w:rPr>
          <w:rFonts w:asciiTheme="minorHAnsi" w:hAnsiTheme="minorHAnsi" w:cstheme="minorHAnsi"/>
          <w:sz w:val="16"/>
          <w:szCs w:val="16"/>
        </w:rPr>
        <w:t>individually</w:t>
      </w:r>
      <w:proofErr w:type="gramEnd"/>
      <w:r w:rsidRPr="00814A76">
        <w:rPr>
          <w:rFonts w:asciiTheme="minorHAnsi" w:hAnsiTheme="minorHAnsi" w:cstheme="minorHAnsi"/>
          <w:sz w:val="16"/>
          <w:szCs w:val="16"/>
        </w:rPr>
        <w:t xml:space="preserve"> or collectively, eliminate the need for an all-of-LEO approach to evaluating the effects of the construction and maintenance of any one constellation.</w:t>
      </w:r>
    </w:p>
    <w:p w14:paraId="29E3021C" w14:textId="77777777" w:rsidR="00422D49" w:rsidRPr="00814A76" w:rsidRDefault="00422D49" w:rsidP="00422D49">
      <w:pPr>
        <w:rPr>
          <w:rFonts w:asciiTheme="minorHAnsi" w:hAnsiTheme="minorHAnsi" w:cstheme="minorHAnsi"/>
          <w:sz w:val="16"/>
          <w:szCs w:val="16"/>
        </w:rPr>
      </w:pPr>
    </w:p>
    <w:p w14:paraId="04D4C51E"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2] Solar storms.</w:t>
      </w:r>
    </w:p>
    <w:p w14:paraId="719AB450" w14:textId="77777777" w:rsidR="00422D49" w:rsidRPr="00814A76" w:rsidRDefault="00422D49" w:rsidP="00422D49">
      <w:pPr>
        <w:rPr>
          <w:rFonts w:asciiTheme="minorHAnsi" w:hAnsiTheme="minorHAnsi" w:cstheme="minorHAnsi"/>
          <w:sz w:val="16"/>
        </w:rPr>
      </w:pPr>
      <w:r w:rsidRPr="00814A76">
        <w:rPr>
          <w:rStyle w:val="Style13ptBold"/>
          <w:rFonts w:asciiTheme="minorHAnsi" w:hAnsiTheme="minorHAnsi" w:cstheme="minorHAnsi"/>
        </w:rPr>
        <w:t>Wild 15</w:t>
      </w:r>
      <w:r w:rsidRPr="00814A76">
        <w:rPr>
          <w:rFonts w:asciiTheme="minorHAnsi" w:hAnsiTheme="minorHAnsi" w:cstheme="minorHAnsi"/>
          <w:sz w:val="16"/>
        </w:rPr>
        <w:t xml:space="preserve"> (Jim Wild, Professor of Space Physics at Lancaster University, “With So Much Vested </w:t>
      </w:r>
      <w:proofErr w:type="gramStart"/>
      <w:r w:rsidRPr="00814A76">
        <w:rPr>
          <w:rFonts w:asciiTheme="minorHAnsi" w:hAnsiTheme="minorHAnsi" w:cstheme="minorHAnsi"/>
          <w:sz w:val="16"/>
        </w:rPr>
        <w:t>In</w:t>
      </w:r>
      <w:proofErr w:type="gramEnd"/>
      <w:r w:rsidRPr="00814A76">
        <w:rPr>
          <w:rFonts w:asciiTheme="minorHAnsi" w:hAnsiTheme="minorHAnsi" w:cstheme="minorHAnsi"/>
          <w:sz w:val="16"/>
        </w:rPr>
        <w:t xml:space="preserve"> Satellites, </w:t>
      </w:r>
      <w:r w:rsidRPr="00814A76">
        <w:rPr>
          <w:rStyle w:val="StyleUnderline"/>
          <w:rFonts w:asciiTheme="minorHAnsi" w:hAnsiTheme="minorHAnsi" w:cstheme="minorHAnsi"/>
          <w:highlight w:val="green"/>
        </w:rPr>
        <w:t>Solar Storms</w:t>
      </w:r>
      <w:r w:rsidRPr="00814A76">
        <w:rPr>
          <w:rFonts w:asciiTheme="minorHAnsi" w:hAnsiTheme="minorHAnsi" w:cstheme="minorHAnsi"/>
          <w:sz w:val="16"/>
        </w:rPr>
        <w:t xml:space="preserve"> Could Bring Life To A Standstill,” July 30, 2015, https://theconversation.com/with-so-much-vested-in-satellites-solar-storms-could-bring-life-to-a-standstill-45204)</w:t>
      </w:r>
    </w:p>
    <w:p w14:paraId="5704458A"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These can </w:t>
      </w:r>
      <w:r w:rsidRPr="00814A76">
        <w:rPr>
          <w:rStyle w:val="StyleUnderline"/>
          <w:rFonts w:asciiTheme="minorHAnsi" w:hAnsiTheme="minorHAnsi" w:cstheme="minorHAnsi"/>
          <w:highlight w:val="green"/>
        </w:rPr>
        <w:t>disrupt satellite operations</w:t>
      </w:r>
      <w:r w:rsidRPr="00814A76">
        <w:rPr>
          <w:rFonts w:asciiTheme="minorHAnsi" w:hAnsiTheme="minorHAnsi" w:cstheme="minorHAnsi"/>
          <w:sz w:val="16"/>
        </w:rPr>
        <w:t xml:space="preserve"> by </w:t>
      </w:r>
      <w:r w:rsidRPr="00814A76">
        <w:rPr>
          <w:rStyle w:val="StyleUnderline"/>
          <w:rFonts w:asciiTheme="minorHAnsi" w:hAnsiTheme="minorHAnsi" w:cstheme="minorHAnsi"/>
        </w:rPr>
        <w:t>depositing electrical charge within the on-board electronics</w:t>
      </w:r>
      <w:r w:rsidRPr="00814A76">
        <w:rPr>
          <w:rFonts w:asciiTheme="minorHAnsi" w:hAnsiTheme="minorHAnsi" w:cstheme="minorHAnsi"/>
          <w:sz w:val="16"/>
        </w:rPr>
        <w:t xml:space="preserve">, triggering phantom </w:t>
      </w:r>
      <w:proofErr w:type="gramStart"/>
      <w:r w:rsidRPr="00814A76">
        <w:rPr>
          <w:rFonts w:asciiTheme="minorHAnsi" w:hAnsiTheme="minorHAnsi" w:cstheme="minorHAnsi"/>
          <w:sz w:val="16"/>
        </w:rPr>
        <w:t>commands</w:t>
      </w:r>
      <w:proofErr w:type="gramEnd"/>
      <w:r w:rsidRPr="00814A76">
        <w:rPr>
          <w:rFonts w:asciiTheme="minorHAnsi" w:hAnsiTheme="minorHAnsi" w:cstheme="minorHAnsi"/>
          <w:sz w:val="16"/>
        </w:rPr>
        <w:t xml:space="preserve"> or </w:t>
      </w:r>
      <w:r w:rsidRPr="00814A76">
        <w:rPr>
          <w:rStyle w:val="StyleUnderline"/>
          <w:rFonts w:asciiTheme="minorHAnsi" w:hAnsiTheme="minorHAnsi" w:cstheme="minorHAnsi"/>
        </w:rPr>
        <w:t>overloading</w:t>
      </w:r>
      <w:r w:rsidRPr="00814A76">
        <w:rPr>
          <w:rFonts w:asciiTheme="minorHAnsi" w:hAnsiTheme="minorHAnsi" w:cstheme="minorHAnsi"/>
          <w:sz w:val="16"/>
        </w:rPr>
        <w:t xml:space="preserve"> and damaging </w:t>
      </w:r>
      <w:r w:rsidRPr="00814A76">
        <w:rPr>
          <w:rStyle w:val="StyleUnderline"/>
          <w:rFonts w:asciiTheme="minorHAnsi" w:hAnsiTheme="minorHAnsi" w:cstheme="minorHAnsi"/>
        </w:rPr>
        <w:t>sensitive components</w:t>
      </w:r>
      <w:r w:rsidRPr="00814A76">
        <w:rPr>
          <w:rFonts w:asciiTheme="minorHAnsi" w:hAnsiTheme="minorHAnsi" w:cstheme="minorHAnsi"/>
          <w:sz w:val="16"/>
        </w:rPr>
        <w:t xml:space="preserve">. The effects of </w:t>
      </w:r>
      <w:r w:rsidRPr="00814A76">
        <w:rPr>
          <w:rStyle w:val="StyleUnderline"/>
          <w:rFonts w:asciiTheme="minorHAnsi" w:hAnsiTheme="minorHAnsi" w:cstheme="minorHAnsi"/>
        </w:rPr>
        <w:t>space weather</w:t>
      </w:r>
      <w:r w:rsidRPr="00814A76">
        <w:rPr>
          <w:rFonts w:asciiTheme="minorHAnsi" w:hAnsiTheme="minorHAnsi" w:cstheme="minorHAnsi"/>
          <w:sz w:val="16"/>
        </w:rPr>
        <w:t xml:space="preserve"> on the Earth’s upper atmosphere </w:t>
      </w:r>
      <w:r w:rsidRPr="00814A76">
        <w:rPr>
          <w:rStyle w:val="StyleUnderline"/>
          <w:rFonts w:asciiTheme="minorHAnsi" w:hAnsiTheme="minorHAnsi" w:cstheme="minorHAnsi"/>
        </w:rPr>
        <w:t>disrupts radio signals</w:t>
      </w:r>
      <w:r w:rsidRPr="00814A76">
        <w:rPr>
          <w:rFonts w:asciiTheme="minorHAnsi" w:hAnsiTheme="minorHAnsi" w:cstheme="minorHAnsi"/>
          <w:sz w:val="16"/>
        </w:rPr>
        <w:t xml:space="preserve"> transmitted by navigation satellites, potentially introducing positioning errors or, in more severe cases, </w:t>
      </w:r>
      <w:r w:rsidRPr="00814A76">
        <w:rPr>
          <w:rStyle w:val="Emphasis"/>
          <w:rFonts w:asciiTheme="minorHAnsi" w:hAnsiTheme="minorHAnsi" w:cstheme="minorHAnsi"/>
          <w:highlight w:val="green"/>
        </w:rPr>
        <w:t>rendering them unusable</w:t>
      </w:r>
      <w:r w:rsidRPr="00814A76">
        <w:rPr>
          <w:rFonts w:asciiTheme="minorHAnsi" w:hAnsiTheme="minorHAnsi" w:cstheme="minorHAnsi"/>
          <w:sz w:val="16"/>
          <w:highlight w:val="green"/>
        </w:rPr>
        <w:t>.</w:t>
      </w:r>
    </w:p>
    <w:p w14:paraId="59ECAF4D"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These are </w:t>
      </w:r>
      <w:r w:rsidRPr="00814A76">
        <w:rPr>
          <w:rStyle w:val="Emphasis"/>
          <w:rFonts w:asciiTheme="minorHAnsi" w:hAnsiTheme="minorHAnsi" w:cstheme="minorHAnsi"/>
        </w:rPr>
        <w:t>not theoretical</w:t>
      </w:r>
      <w:r w:rsidRPr="00814A76">
        <w:rPr>
          <w:rFonts w:asciiTheme="minorHAnsi" w:hAnsiTheme="minorHAnsi" w:cstheme="minorHAnsi"/>
          <w:sz w:val="16"/>
        </w:rPr>
        <w:t xml:space="preserve"> hazards: in recent decades, solar storms have caused </w:t>
      </w:r>
      <w:r w:rsidRPr="00814A76">
        <w:rPr>
          <w:rStyle w:val="StyleUnderline"/>
          <w:rFonts w:asciiTheme="minorHAnsi" w:hAnsiTheme="minorHAnsi" w:cstheme="minorHAnsi"/>
          <w:highlight w:val="green"/>
        </w:rPr>
        <w:t>outages for</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a number of</w:t>
      </w:r>
      <w:proofErr w:type="gramEnd"/>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satellites</w:t>
      </w:r>
      <w:r w:rsidRPr="00814A76">
        <w:rPr>
          <w:rFonts w:asciiTheme="minorHAnsi" w:hAnsiTheme="minorHAnsi" w:cstheme="minorHAnsi"/>
          <w:sz w:val="16"/>
        </w:rPr>
        <w:t xml:space="preserve"> services – and a handful of satellites have been lost altogether. These </w:t>
      </w:r>
      <w:r w:rsidRPr="00814A76">
        <w:rPr>
          <w:rStyle w:val="Emphasis"/>
          <w:rFonts w:asciiTheme="minorHAnsi" w:hAnsiTheme="minorHAnsi" w:cstheme="minorHAnsi"/>
          <w:highlight w:val="green"/>
        </w:rPr>
        <w:t>were costly</w:t>
      </w:r>
      <w:r w:rsidRPr="00814A76">
        <w:rPr>
          <w:rStyle w:val="Emphasis"/>
          <w:rFonts w:asciiTheme="minorHAnsi" w:hAnsiTheme="minorHAnsi" w:cstheme="minorHAnsi"/>
        </w:rPr>
        <w:t xml:space="preserve"> events</w:t>
      </w:r>
      <w:r w:rsidRPr="00814A76">
        <w:rPr>
          <w:rFonts w:asciiTheme="minorHAnsi" w:hAnsiTheme="minorHAnsi" w:cstheme="minorHAnsi"/>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680DF396" w14:textId="77777777" w:rsidR="00422D49" w:rsidRPr="00814A76" w:rsidRDefault="00422D49" w:rsidP="00422D49">
      <w:pPr>
        <w:rPr>
          <w:rFonts w:asciiTheme="minorHAnsi" w:hAnsiTheme="minorHAnsi" w:cstheme="minorHAnsi"/>
        </w:rPr>
      </w:pPr>
      <w:r w:rsidRPr="00814A76">
        <w:rPr>
          <w:rFonts w:asciiTheme="minorHAnsi" w:hAnsiTheme="minorHAnsi" w:cstheme="minorHAnsi"/>
        </w:rPr>
        <w:t xml:space="preserve">When Space Weather Becomes </w:t>
      </w:r>
      <w:proofErr w:type="gramStart"/>
      <w:r w:rsidRPr="00814A76">
        <w:rPr>
          <w:rFonts w:asciiTheme="minorHAnsi" w:hAnsiTheme="minorHAnsi" w:cstheme="minorHAnsi"/>
        </w:rPr>
        <w:t>A</w:t>
      </w:r>
      <w:proofErr w:type="gramEnd"/>
      <w:r w:rsidRPr="00814A76">
        <w:rPr>
          <w:rFonts w:asciiTheme="minorHAnsi" w:hAnsiTheme="minorHAnsi" w:cstheme="minorHAnsi"/>
        </w:rPr>
        <w:t xml:space="preserve"> Hurricane</w:t>
      </w:r>
    </w:p>
    <w:p w14:paraId="7A46C0CB"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 xml:space="preserve">The largest solar storm on record was the Carrington event in September 1859, named after the British astronomer who observed it. </w:t>
      </w:r>
      <w:proofErr w:type="gramStart"/>
      <w:r w:rsidRPr="00814A76">
        <w:rPr>
          <w:rFonts w:asciiTheme="minorHAnsi" w:hAnsiTheme="minorHAnsi" w:cstheme="minorHAnsi"/>
          <w:sz w:val="16"/>
          <w:szCs w:val="16"/>
        </w:rPr>
        <w:t>Of course</w:t>
      </w:r>
      <w:proofErr w:type="gramEnd"/>
      <w:r w:rsidRPr="00814A76">
        <w:rPr>
          <w:rFonts w:asciiTheme="minorHAnsi" w:hAnsiTheme="minorHAnsi" w:cstheme="minorHAnsi"/>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075F1CE4"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Statistical analysis of this and other severe solar storms suggests that </w:t>
      </w:r>
      <w:r w:rsidRPr="00814A76">
        <w:rPr>
          <w:rStyle w:val="StyleUnderline"/>
          <w:rFonts w:asciiTheme="minorHAnsi" w:hAnsiTheme="minorHAnsi" w:cstheme="minorHAnsi"/>
        </w:rPr>
        <w:t xml:space="preserve">we can </w:t>
      </w:r>
      <w:r w:rsidRPr="00814A76">
        <w:rPr>
          <w:rStyle w:val="StyleUnderline"/>
          <w:rFonts w:asciiTheme="minorHAnsi" w:hAnsiTheme="minorHAnsi" w:cstheme="minorHAnsi"/>
          <w:highlight w:val="green"/>
        </w:rPr>
        <w:t>expect</w:t>
      </w:r>
      <w:r w:rsidRPr="00814A76">
        <w:rPr>
          <w:rStyle w:val="StyleUnderline"/>
          <w:rFonts w:asciiTheme="minorHAnsi" w:hAnsiTheme="minorHAnsi" w:cstheme="minorHAnsi"/>
        </w:rPr>
        <w:t xml:space="preserve"> an event of this </w:t>
      </w:r>
      <w:r w:rsidRPr="00814A76">
        <w:rPr>
          <w:rStyle w:val="StyleUnderline"/>
          <w:rFonts w:asciiTheme="minorHAnsi" w:hAnsiTheme="minorHAnsi" w:cstheme="minorHAnsi"/>
          <w:highlight w:val="green"/>
        </w:rPr>
        <w:t>magnitude once every few hundred years</w:t>
      </w:r>
      <w:r w:rsidRPr="00814A76">
        <w:rPr>
          <w:rFonts w:asciiTheme="minorHAnsi" w:hAnsiTheme="minorHAnsi" w:cstheme="minorHAnsi"/>
          <w:sz w:val="16"/>
        </w:rPr>
        <w:t xml:space="preserve"> – </w:t>
      </w:r>
      <w:r w:rsidRPr="00814A76">
        <w:rPr>
          <w:rStyle w:val="StyleUnderline"/>
          <w:rFonts w:asciiTheme="minorHAnsi" w:hAnsiTheme="minorHAnsi" w:cstheme="minorHAnsi"/>
          <w:highlight w:val="green"/>
        </w:rPr>
        <w:t>it’s a question of “</w:t>
      </w:r>
      <w:r w:rsidRPr="00814A76">
        <w:rPr>
          <w:rStyle w:val="Emphasis"/>
          <w:rFonts w:asciiTheme="minorHAnsi" w:hAnsiTheme="minorHAnsi" w:cstheme="minorHAnsi"/>
          <w:highlight w:val="green"/>
        </w:rPr>
        <w:t>when</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highlight w:val="green"/>
        </w:rPr>
        <w:t>rather than “if”</w:t>
      </w:r>
      <w:r w:rsidRPr="00814A76">
        <w:rPr>
          <w:rStyle w:val="StyleUnderline"/>
          <w:rFonts w:asciiTheme="minorHAnsi" w:hAnsiTheme="minorHAnsi" w:cstheme="minorHAnsi"/>
          <w:highlight w:val="green"/>
        </w:rPr>
        <w:t>.</w:t>
      </w:r>
      <w:r w:rsidRPr="00814A76">
        <w:rPr>
          <w:rFonts w:asciiTheme="minorHAnsi" w:hAnsiTheme="minorHAnsi" w:cstheme="minorHAnsi"/>
          <w:sz w:val="16"/>
        </w:rPr>
        <w:t xml:space="preserve"> A 2007 study estimated </w:t>
      </w:r>
      <w:r w:rsidRPr="00814A76">
        <w:rPr>
          <w:rStyle w:val="StyleUnderline"/>
          <w:rFonts w:asciiTheme="minorHAnsi" w:hAnsiTheme="minorHAnsi" w:cstheme="minorHAnsi"/>
        </w:rPr>
        <w:t>a Carrington event today would cause US$30 billion in losses for satellite operators and threaten vital infrastructure in space</w:t>
      </w:r>
      <w:r w:rsidRPr="00814A76">
        <w:rPr>
          <w:rFonts w:asciiTheme="minorHAnsi" w:hAnsiTheme="minorHAnsi" w:cstheme="minorHAnsi"/>
          <w:sz w:val="16"/>
        </w:rPr>
        <w:t xml:space="preserve"> and here on the ground. It’s a risk taken sufficiently seriously that it appears on the UK National Risk Register and has led the government to draw up its preparedness </w:t>
      </w:r>
      <w:proofErr w:type="spellStart"/>
      <w:r w:rsidRPr="00814A76">
        <w:rPr>
          <w:rFonts w:asciiTheme="minorHAnsi" w:hAnsiTheme="minorHAnsi" w:cstheme="minorHAnsi"/>
          <w:sz w:val="16"/>
        </w:rPr>
        <w:t>programme</w:t>
      </w:r>
      <w:proofErr w:type="spellEnd"/>
      <w:r w:rsidRPr="00814A76">
        <w:rPr>
          <w:rFonts w:asciiTheme="minorHAnsi" w:hAnsiTheme="minorHAnsi" w:cstheme="minorHAnsi"/>
          <w:sz w:val="16"/>
        </w:rPr>
        <w:t>.</w:t>
      </w:r>
    </w:p>
    <w:p w14:paraId="66E41517"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3] EMP attacks.</w:t>
      </w:r>
    </w:p>
    <w:p w14:paraId="570A1162"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Graham 19</w:t>
      </w:r>
      <w:r w:rsidRPr="00814A76">
        <w:rPr>
          <w:rFonts w:asciiTheme="minorHAnsi" w:hAnsiTheme="minorHAnsi" w:cstheme="minorHAnsi"/>
        </w:rPr>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w:t>
      </w:r>
      <w:proofErr w:type="gramStart"/>
      <w:r w:rsidRPr="00814A76">
        <w:rPr>
          <w:rFonts w:asciiTheme="minorHAnsi" w:hAnsiTheme="minorHAnsi" w:cstheme="minorHAnsi"/>
        </w:rPr>
        <w:t>Served</w:t>
      </w:r>
      <w:proofErr w:type="gramEnd"/>
      <w:r w:rsidRPr="00814A76">
        <w:rPr>
          <w:rFonts w:asciiTheme="minorHAnsi" w:hAnsiTheme="minorHAnsi" w:cstheme="minorHAnsi"/>
        </w:rPr>
        <w:t xml:space="preserve"> on the Staffs of the House Armed Services Committee and the CIA, “The EMP Executive Order — Where Were Bush and Obama?” The National Review. May 3, 2019. </w:t>
      </w:r>
      <w:hyperlink r:id="rId18" w:history="1">
        <w:r w:rsidRPr="00814A76">
          <w:rPr>
            <w:rStyle w:val="Hyperlink"/>
            <w:rFonts w:asciiTheme="minorHAnsi" w:hAnsiTheme="minorHAnsi" w:cstheme="minorHAnsi"/>
          </w:rPr>
          <w:t>https://www.nationalreview.com/2019/05/emp-executive-order-trump-administration-takes-threat-seriously/</w:t>
        </w:r>
      </w:hyperlink>
      <w:r w:rsidRPr="00814A76">
        <w:rPr>
          <w:rFonts w:asciiTheme="minorHAnsi" w:hAnsiTheme="minorHAnsi" w:cstheme="minorHAnsi"/>
        </w:rPr>
        <w:t>) [language modified]</w:t>
      </w:r>
    </w:p>
    <w:p w14:paraId="3849CA5F"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A threat that could literally mean the end of civilization is finally getting the attention it needs under Trump.</w:t>
      </w:r>
    </w:p>
    <w:p w14:paraId="01E57C53"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Washington and the press call almost everything an “existential threat” these days. But the threat from a natural or man-made electromagnetic pulse (EMP) really is one, as our congressional commission reported in 2017:</w:t>
      </w:r>
    </w:p>
    <w:p w14:paraId="5BDF3F83" w14:textId="77777777" w:rsidR="00422D49" w:rsidRPr="00814A76" w:rsidRDefault="00422D49" w:rsidP="00422D49">
      <w:pPr>
        <w:ind w:left="720"/>
        <w:rPr>
          <w:rFonts w:asciiTheme="minorHAnsi" w:hAnsiTheme="minorHAnsi" w:cstheme="minorHAnsi"/>
          <w:sz w:val="16"/>
        </w:rPr>
      </w:pPr>
      <w:r w:rsidRPr="00814A76">
        <w:rPr>
          <w:rFonts w:asciiTheme="minorHAnsi" w:hAnsiTheme="minorHAnsi" w:cstheme="minorHAnsi"/>
          <w:sz w:val="16"/>
          <w:szCs w:val="16"/>
        </w:rPr>
        <w:t>The critical national infrastructure in the United States faces a present and continuing existential threat from combined-arms warfare, including cyber and manmade electromagnetic pulse (EMP) attack, as</w:t>
      </w:r>
      <w:r w:rsidRPr="00814A76">
        <w:rPr>
          <w:rFonts w:asciiTheme="minorHAnsi" w:hAnsiTheme="minorHAnsi" w:cstheme="minorHAnsi"/>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the deterrence value of assured nuclear retaliation. </w:t>
      </w:r>
      <w:r w:rsidRPr="00814A76">
        <w:rPr>
          <w:rStyle w:val="StyleUnderline"/>
          <w:rFonts w:asciiTheme="minorHAnsi" w:hAnsiTheme="minorHAnsi" w:cstheme="minorHAnsi"/>
        </w:rPr>
        <w:t xml:space="preserve">Within the </w:t>
      </w:r>
      <w:r w:rsidRPr="00814A76">
        <w:rPr>
          <w:rStyle w:val="Emphasis"/>
          <w:rFonts w:asciiTheme="minorHAnsi" w:hAnsiTheme="minorHAnsi" w:cstheme="minorHAnsi"/>
        </w:rPr>
        <w:t>last decade</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newly-armed</w:t>
      </w:r>
      <w:proofErr w:type="gramEnd"/>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adversaries</w:t>
      </w:r>
      <w:r w:rsidRPr="00814A76">
        <w:rPr>
          <w:rStyle w:val="StyleUnderline"/>
          <w:rFonts w:asciiTheme="minorHAnsi" w:hAnsiTheme="minorHAnsi" w:cstheme="minorHAnsi"/>
        </w:rPr>
        <w:t xml:space="preserve">, including North Korea, have been </w:t>
      </w:r>
      <w:r w:rsidRPr="00814A76">
        <w:rPr>
          <w:rStyle w:val="StyleUnderline"/>
          <w:rFonts w:asciiTheme="minorHAnsi" w:hAnsiTheme="minorHAnsi" w:cstheme="minorHAnsi"/>
          <w:highlight w:val="green"/>
        </w:rPr>
        <w:t>developing</w:t>
      </w:r>
      <w:r w:rsidRPr="00814A76">
        <w:rPr>
          <w:rStyle w:val="StyleUnderline"/>
          <w:rFonts w:asciiTheme="minorHAnsi" w:hAnsiTheme="minorHAnsi" w:cstheme="minorHAnsi"/>
        </w:rPr>
        <w:t xml:space="preserve"> the ability and threatening to carry out an </w:t>
      </w:r>
      <w:r w:rsidRPr="00814A76">
        <w:rPr>
          <w:rStyle w:val="StyleUnderline"/>
          <w:rFonts w:asciiTheme="minorHAnsi" w:hAnsiTheme="minorHAnsi" w:cstheme="minorHAnsi"/>
          <w:highlight w:val="green"/>
        </w:rPr>
        <w:t>EMP</w:t>
      </w:r>
      <w:r w:rsidRPr="00814A76">
        <w:rPr>
          <w:rStyle w:val="StyleUnderline"/>
          <w:rFonts w:asciiTheme="minorHAnsi" w:hAnsiTheme="minorHAnsi" w:cstheme="minorHAnsi"/>
        </w:rPr>
        <w:t xml:space="preserve"> attack against the </w:t>
      </w:r>
      <w:r w:rsidRPr="00814A76">
        <w:rPr>
          <w:rStyle w:val="Emphasis"/>
          <w:rFonts w:asciiTheme="minorHAnsi" w:hAnsiTheme="minorHAnsi" w:cstheme="minorHAnsi"/>
        </w:rPr>
        <w:t>U</w:t>
      </w:r>
      <w:r w:rsidRPr="00814A76">
        <w:rPr>
          <w:rFonts w:asciiTheme="minorHAnsi" w:hAnsiTheme="minorHAnsi" w:cstheme="minorHAnsi"/>
          <w:sz w:val="16"/>
        </w:rPr>
        <w:t xml:space="preserve">nited </w:t>
      </w:r>
      <w:r w:rsidRPr="00814A76">
        <w:rPr>
          <w:rStyle w:val="Emphasis"/>
          <w:rFonts w:asciiTheme="minorHAnsi" w:hAnsiTheme="minorHAnsi" w:cstheme="minorHAnsi"/>
        </w:rPr>
        <w:t>S</w:t>
      </w:r>
      <w:r w:rsidRPr="00814A76">
        <w:rPr>
          <w:rFonts w:asciiTheme="minorHAnsi" w:hAnsiTheme="minorHAnsi" w:cstheme="minorHAnsi"/>
          <w:sz w:val="16"/>
        </w:rPr>
        <w:t>tates.</w:t>
      </w:r>
    </w:p>
    <w:p w14:paraId="1E9469BF"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The bottom line:</w:t>
      </w:r>
    </w:p>
    <w:p w14:paraId="3EA9971C" w14:textId="77777777" w:rsidR="00422D49" w:rsidRPr="00814A76" w:rsidRDefault="00422D49" w:rsidP="00422D49">
      <w:pPr>
        <w:ind w:left="720"/>
        <w:rPr>
          <w:rFonts w:asciiTheme="minorHAnsi" w:hAnsiTheme="minorHAnsi" w:cstheme="minorHAnsi"/>
          <w:sz w:val="16"/>
          <w:szCs w:val="16"/>
        </w:rPr>
      </w:pPr>
      <w:r w:rsidRPr="00814A76">
        <w:rPr>
          <w:rFonts w:asciiTheme="minorHAnsi" w:hAnsiTheme="minorHAnsi" w:cstheme="minorHAnsi"/>
          <w:sz w:val="16"/>
          <w:szCs w:val="16"/>
        </w:rPr>
        <w:t xml:space="preserve">Such an attack would give countries that have only a small number of nuclear weapons the ability to cause widespread, long-lasting damage to critical national infrastructures, to the United States itself as a viable country, and to the survival of </w:t>
      </w:r>
      <w:proofErr w:type="gramStart"/>
      <w:r w:rsidRPr="00814A76">
        <w:rPr>
          <w:rFonts w:asciiTheme="minorHAnsi" w:hAnsiTheme="minorHAnsi" w:cstheme="minorHAnsi"/>
          <w:sz w:val="16"/>
          <w:szCs w:val="16"/>
        </w:rPr>
        <w:t>a majority of</w:t>
      </w:r>
      <w:proofErr w:type="gramEnd"/>
      <w:r w:rsidRPr="00814A76">
        <w:rPr>
          <w:rFonts w:asciiTheme="minorHAnsi" w:hAnsiTheme="minorHAnsi" w:cstheme="minorHAnsi"/>
          <w:sz w:val="16"/>
          <w:szCs w:val="16"/>
        </w:rPr>
        <w:t xml:space="preserve"> its population.</w:t>
      </w:r>
    </w:p>
    <w:p w14:paraId="0B16D508" w14:textId="77777777" w:rsidR="00422D49" w:rsidRPr="00814A76" w:rsidRDefault="00422D49" w:rsidP="00422D49">
      <w:pPr>
        <w:ind w:left="720"/>
        <w:rPr>
          <w:rFonts w:asciiTheme="minorHAnsi" w:hAnsiTheme="minorHAnsi" w:cstheme="minorHAnsi"/>
          <w:sz w:val="16"/>
        </w:rPr>
      </w:pPr>
      <w:r w:rsidRPr="00814A76">
        <w:rPr>
          <w:rFonts w:asciiTheme="minorHAnsi" w:hAnsiTheme="minorHAnsi" w:cstheme="minorHAnsi"/>
          <w:sz w:val="16"/>
        </w:rPr>
        <w:t xml:space="preserve">The EMP Commission warns that potential </w:t>
      </w:r>
      <w:r w:rsidRPr="00814A76">
        <w:rPr>
          <w:rStyle w:val="StyleUnderline"/>
          <w:rFonts w:asciiTheme="minorHAnsi" w:hAnsiTheme="minorHAnsi" w:cstheme="minorHAnsi"/>
        </w:rPr>
        <w:t>adversaries are developing a revolutionary new way of warfare combining cyber-attacks, sabotage, and nuclear EMP attack</w:t>
      </w:r>
      <w:r w:rsidRPr="00814A76">
        <w:rPr>
          <w:rFonts w:asciiTheme="minorHAnsi" w:hAnsiTheme="minorHAnsi" w:cstheme="minorHAnsi"/>
          <w:sz w:val="16"/>
        </w:rPr>
        <w:t xml:space="preserve"> against national electric grids and other critical infrastructures to achieve quick and decisive victory:</w:t>
      </w:r>
    </w:p>
    <w:p w14:paraId="05F74ECE" w14:textId="77777777" w:rsidR="00422D49" w:rsidRPr="00814A76" w:rsidRDefault="00422D49" w:rsidP="00422D49">
      <w:pPr>
        <w:ind w:left="720"/>
        <w:rPr>
          <w:rFonts w:asciiTheme="minorHAnsi" w:hAnsiTheme="minorHAnsi" w:cstheme="minorHAnsi"/>
          <w:sz w:val="16"/>
        </w:rPr>
      </w:pPr>
      <w:r w:rsidRPr="00814A76">
        <w:rPr>
          <w:rFonts w:asciiTheme="minorHAnsi" w:hAnsiTheme="minorHAnsi" w:cstheme="minorHAnsi"/>
          <w:sz w:val="16"/>
        </w:rPr>
        <w:t xml:space="preserve">Combined-Arms Cyber Warfare, as </w:t>
      </w:r>
      <w:r w:rsidRPr="00814A76">
        <w:rPr>
          <w:rStyle w:val="StyleUnderline"/>
          <w:rFonts w:asciiTheme="minorHAnsi" w:hAnsiTheme="minorHAnsi" w:cstheme="minorHAnsi"/>
        </w:rPr>
        <w:t xml:space="preserve">planned by </w:t>
      </w:r>
      <w:r w:rsidRPr="00814A76">
        <w:rPr>
          <w:rStyle w:val="Emphasis"/>
          <w:rFonts w:asciiTheme="minorHAnsi" w:hAnsiTheme="minorHAnsi" w:cstheme="minorHAnsi"/>
          <w:highlight w:val="green"/>
        </w:rPr>
        <w:t>Russia</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highlight w:val="green"/>
        </w:rPr>
        <w:t>China</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North </w:t>
      </w:r>
      <w:r w:rsidRPr="00814A76">
        <w:rPr>
          <w:rStyle w:val="Emphasis"/>
          <w:rFonts w:asciiTheme="minorHAnsi" w:hAnsiTheme="minorHAnsi" w:cstheme="minorHAnsi"/>
          <w:highlight w:val="green"/>
        </w:rPr>
        <w:t>Korea</w:t>
      </w:r>
      <w:r w:rsidRPr="00814A76">
        <w:rPr>
          <w:rStyle w:val="StyleUnderline"/>
          <w:rFonts w:asciiTheme="minorHAnsi" w:hAnsiTheme="minorHAnsi" w:cstheme="minorHAnsi"/>
          <w:highlight w:val="green"/>
        </w:rPr>
        <w:t xml:space="preserve">, and </w:t>
      </w:r>
      <w:r w:rsidRPr="00814A76">
        <w:rPr>
          <w:rStyle w:val="Emphasis"/>
          <w:rFonts w:asciiTheme="minorHAnsi" w:hAnsiTheme="minorHAnsi" w:cstheme="minorHAnsi"/>
          <w:highlight w:val="green"/>
        </w:rPr>
        <w:t>Iran</w:t>
      </w:r>
      <w:r w:rsidRPr="00814A76">
        <w:rPr>
          <w:rStyle w:val="StyleUnderline"/>
          <w:rFonts w:asciiTheme="minorHAnsi" w:hAnsiTheme="minorHAnsi" w:cstheme="minorHAnsi"/>
          <w:highlight w:val="green"/>
        </w:rPr>
        <w:t>, may</w:t>
      </w:r>
      <w:r w:rsidRPr="00814A76">
        <w:rPr>
          <w:rStyle w:val="StyleUnderline"/>
          <w:rFonts w:asciiTheme="minorHAnsi" w:hAnsiTheme="minorHAnsi" w:cstheme="minorHAnsi"/>
        </w:rPr>
        <w:t xml:space="preserve"> use</w:t>
      </w:r>
      <w:r w:rsidRPr="00814A76">
        <w:rPr>
          <w:rFonts w:asciiTheme="minorHAnsi" w:hAnsiTheme="minorHAnsi" w:cstheme="minorHAnsi"/>
          <w:sz w:val="16"/>
        </w:rPr>
        <w:t xml:space="preserve"> combinations of cyber-, sabotage-, and ultimately nuclear </w:t>
      </w:r>
      <w:r w:rsidRPr="00814A76">
        <w:rPr>
          <w:rStyle w:val="StyleUnderline"/>
          <w:rFonts w:asciiTheme="minorHAnsi" w:hAnsiTheme="minorHAnsi" w:cstheme="minorHAnsi"/>
        </w:rPr>
        <w:t>EMP</w:t>
      </w:r>
      <w:r w:rsidRPr="00814A76">
        <w:rPr>
          <w:rFonts w:asciiTheme="minorHAnsi" w:hAnsiTheme="minorHAnsi" w:cstheme="minorHAnsi"/>
          <w:sz w:val="16"/>
        </w:rPr>
        <w:t xml:space="preserve">-attack to impair the United States quickly and decisively by </w:t>
      </w:r>
      <w:r w:rsidRPr="00814A76">
        <w:rPr>
          <w:rStyle w:val="StyleUnderline"/>
          <w:rFonts w:asciiTheme="minorHAnsi" w:hAnsiTheme="minorHAnsi" w:cstheme="minorHAnsi"/>
          <w:highlight w:val="green"/>
        </w:rPr>
        <w:t>black</w:t>
      </w:r>
      <w:r w:rsidRPr="00814A76">
        <w:rPr>
          <w:rStyle w:val="StyleUnderline"/>
          <w:rFonts w:asciiTheme="minorHAnsi" w:hAnsiTheme="minorHAnsi" w:cstheme="minorHAnsi"/>
          <w:sz w:val="16"/>
          <w:szCs w:val="16"/>
          <w:u w:val="none"/>
        </w:rPr>
        <w:t>ing-</w:t>
      </w:r>
      <w:r w:rsidRPr="00814A76">
        <w:rPr>
          <w:rStyle w:val="StyleUnderline"/>
          <w:rFonts w:asciiTheme="minorHAnsi" w:hAnsiTheme="minorHAnsi" w:cstheme="minorHAnsi"/>
          <w:highlight w:val="green"/>
        </w:rPr>
        <w:t>out</w:t>
      </w:r>
      <w:r w:rsidRPr="00814A76">
        <w:rPr>
          <w:rStyle w:val="StyleUnderline"/>
          <w:rFonts w:asciiTheme="minorHAnsi" w:hAnsiTheme="minorHAnsi" w:cstheme="minorHAnsi"/>
        </w:rPr>
        <w:t xml:space="preserve"> large portions of its electric </w:t>
      </w:r>
      <w:r w:rsidRPr="00814A76">
        <w:rPr>
          <w:rStyle w:val="StyleUnderline"/>
          <w:rFonts w:asciiTheme="minorHAnsi" w:hAnsiTheme="minorHAnsi" w:cstheme="minorHAnsi"/>
          <w:highlight w:val="green"/>
        </w:rPr>
        <w:t>grid</w:t>
      </w:r>
      <w:r w:rsidRPr="00814A76">
        <w:rPr>
          <w:rStyle w:val="StyleUnderline"/>
          <w:rFonts w:asciiTheme="minorHAnsi" w:hAnsiTheme="minorHAnsi" w:cstheme="minorHAnsi"/>
        </w:rPr>
        <w:t xml:space="preserve"> and</w:t>
      </w:r>
      <w:r w:rsidRPr="00814A76">
        <w:rPr>
          <w:rFonts w:asciiTheme="minorHAnsi" w:hAnsiTheme="minorHAnsi" w:cstheme="minorHAnsi"/>
          <w:sz w:val="16"/>
        </w:rPr>
        <w:t xml:space="preserve"> other </w:t>
      </w:r>
      <w:r w:rsidRPr="00814A76">
        <w:rPr>
          <w:rStyle w:val="StyleUnderline"/>
          <w:rFonts w:asciiTheme="minorHAnsi" w:hAnsiTheme="minorHAnsi" w:cstheme="minorHAnsi"/>
        </w:rPr>
        <w:t>critical infrastructures. Foreign adversaries</w:t>
      </w:r>
      <w:r w:rsidRPr="00814A76">
        <w:rPr>
          <w:rFonts w:asciiTheme="minorHAnsi" w:hAnsiTheme="minorHAnsi" w:cstheme="minorHAnsi"/>
          <w:sz w:val="16"/>
        </w:rPr>
        <w:t xml:space="preserve"> may also </w:t>
      </w:r>
      <w:r w:rsidRPr="00814A76">
        <w:rPr>
          <w:rStyle w:val="StyleUnderline"/>
          <w:rFonts w:asciiTheme="minorHAnsi" w:hAnsiTheme="minorHAnsi" w:cstheme="minorHAnsi"/>
        </w:rPr>
        <w:t>consider</w:t>
      </w:r>
      <w:r w:rsidRPr="00814A76">
        <w:rPr>
          <w:rFonts w:asciiTheme="minorHAnsi" w:hAnsiTheme="minorHAnsi" w:cstheme="minorHAnsi"/>
          <w:sz w:val="16"/>
        </w:rPr>
        <w:t xml:space="preserve"> nuclear </w:t>
      </w:r>
      <w:r w:rsidRPr="00814A76">
        <w:rPr>
          <w:rStyle w:val="StyleUnderline"/>
          <w:rFonts w:asciiTheme="minorHAnsi" w:hAnsiTheme="minorHAnsi" w:cstheme="minorHAnsi"/>
        </w:rPr>
        <w:t>EMP</w:t>
      </w:r>
      <w:r w:rsidRPr="00814A76">
        <w:rPr>
          <w:rFonts w:asciiTheme="minorHAnsi" w:hAnsiTheme="minorHAnsi" w:cstheme="minorHAnsi"/>
          <w:sz w:val="16"/>
        </w:rPr>
        <w:t xml:space="preserve"> attack </w:t>
      </w:r>
      <w:r w:rsidRPr="00814A76">
        <w:rPr>
          <w:rStyle w:val="StyleUnderline"/>
          <w:rFonts w:asciiTheme="minorHAnsi" w:hAnsiTheme="minorHAnsi" w:cstheme="minorHAnsi"/>
        </w:rPr>
        <w:t>as the ultimate</w:t>
      </w:r>
      <w:r w:rsidRPr="00814A76">
        <w:rPr>
          <w:rFonts w:asciiTheme="minorHAnsi" w:hAnsiTheme="minorHAnsi" w:cstheme="minorHAnsi"/>
          <w:sz w:val="16"/>
        </w:rPr>
        <w:t xml:space="preserve"> cyber </w:t>
      </w:r>
      <w:r w:rsidRPr="00814A76">
        <w:rPr>
          <w:rStyle w:val="StyleUnderline"/>
          <w:rFonts w:asciiTheme="minorHAnsi" w:hAnsiTheme="minorHAnsi" w:cstheme="minorHAnsi"/>
        </w:rPr>
        <w:t>“denial of service” weapon</w:t>
      </w:r>
      <w:r w:rsidRPr="00814A76">
        <w:rPr>
          <w:rFonts w:asciiTheme="minorHAnsi" w:hAnsiTheme="minorHAnsi" w:cstheme="minorHAnsi"/>
          <w:sz w:val="16"/>
        </w:rPr>
        <w:t xml:space="preserve">, one which can gravely damage the U.S. by </w:t>
      </w:r>
      <w:r w:rsidRPr="00814A76">
        <w:rPr>
          <w:rStyle w:val="StyleUnderline"/>
          <w:rFonts w:asciiTheme="minorHAnsi" w:hAnsiTheme="minorHAnsi" w:cstheme="minorHAnsi"/>
        </w:rPr>
        <w:t>striking at its</w:t>
      </w:r>
      <w:r w:rsidRPr="00814A76">
        <w:rPr>
          <w:rFonts w:asciiTheme="minorHAnsi" w:hAnsiTheme="minorHAnsi" w:cstheme="minorHAnsi"/>
          <w:sz w:val="16"/>
        </w:rPr>
        <w:t xml:space="preserve"> technological </w:t>
      </w:r>
      <w:r w:rsidRPr="00814A76">
        <w:rPr>
          <w:rStyle w:val="Emphasis"/>
          <w:rFonts w:asciiTheme="minorHAnsi" w:hAnsiTheme="minorHAnsi" w:cstheme="minorHAnsi"/>
        </w:rPr>
        <w:t>Achilles’ heel</w:t>
      </w:r>
      <w:r w:rsidRPr="00814A76">
        <w:rPr>
          <w:rFonts w:asciiTheme="minorHAnsi" w:hAnsiTheme="minorHAnsi" w:cstheme="minorHAnsi"/>
          <w:sz w:val="16"/>
        </w:rPr>
        <w:t>, without having to engage the U.S. military</w:t>
      </w:r>
      <w:proofErr w:type="gramStart"/>
      <w:r w:rsidRPr="00814A76">
        <w:rPr>
          <w:rFonts w:asciiTheme="minorHAnsi" w:hAnsiTheme="minorHAnsi" w:cstheme="minorHAnsi"/>
          <w:sz w:val="16"/>
        </w:rPr>
        <w:t>. . . .</w:t>
      </w:r>
      <w:proofErr w:type="gramEnd"/>
    </w:p>
    <w:p w14:paraId="7B96DF78" w14:textId="77777777" w:rsidR="00422D49" w:rsidRPr="00814A76" w:rsidRDefault="00422D49" w:rsidP="00422D49">
      <w:pPr>
        <w:ind w:left="720"/>
        <w:rPr>
          <w:rFonts w:asciiTheme="minorHAnsi" w:hAnsiTheme="minorHAnsi" w:cstheme="minorHAnsi"/>
          <w:sz w:val="16"/>
          <w:szCs w:val="16"/>
        </w:rPr>
      </w:pPr>
      <w:r w:rsidRPr="00814A76">
        <w:rPr>
          <w:rFonts w:asciiTheme="minorHAnsi" w:hAnsiTheme="minorHAnsi" w:cstheme="minorHAnsi"/>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6607E5FE"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 xml:space="preserve">Alarmingly, in the military doctrines of potential adversaries, nuclear EMP attack is considered a dimension of cyber warfare, because EMP is not directly injurious to people, only to electronics. High-altitude EMP attack entails </w:t>
      </w:r>
      <w:proofErr w:type="spellStart"/>
      <w:r w:rsidRPr="00814A76">
        <w:rPr>
          <w:rFonts w:asciiTheme="minorHAnsi" w:hAnsiTheme="minorHAnsi" w:cstheme="minorHAnsi"/>
          <w:sz w:val="16"/>
          <w:szCs w:val="16"/>
        </w:rPr>
        <w:t>exo</w:t>
      </w:r>
      <w:proofErr w:type="spellEnd"/>
      <w:r w:rsidRPr="00814A76">
        <w:rPr>
          <w:rFonts w:asciiTheme="minorHAnsi" w:hAnsiTheme="minorHAnsi" w:cstheme="minorHAnsi"/>
          <w:sz w:val="16"/>
          <w:szCs w:val="16"/>
        </w:rPr>
        <w:t>-atmospheric detonation (30 to 500 kilometers high), so none of the blast, fire, radiation, radioactive fallout, or other effects associated with a nuclear attack on a city would occur — only the EMP.</w:t>
      </w:r>
    </w:p>
    <w:p w14:paraId="580F3496"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Yet </w:t>
      </w:r>
      <w:r w:rsidRPr="00814A76">
        <w:rPr>
          <w:rStyle w:val="StyleUnderline"/>
          <w:rFonts w:asciiTheme="minorHAnsi" w:hAnsiTheme="minorHAnsi" w:cstheme="minorHAnsi"/>
        </w:rPr>
        <w:t>EMP</w:t>
      </w:r>
      <w:r w:rsidRPr="00814A76">
        <w:rPr>
          <w:rFonts w:asciiTheme="minorHAnsi" w:hAnsiTheme="minorHAnsi" w:cstheme="minorHAnsi"/>
          <w:sz w:val="16"/>
        </w:rPr>
        <w:t xml:space="preserve">, like a super-energetic radio wave that </w:t>
      </w:r>
      <w:r w:rsidRPr="00814A76">
        <w:rPr>
          <w:rStyle w:val="StyleUnderline"/>
          <w:rFonts w:asciiTheme="minorHAnsi" w:hAnsiTheme="minorHAnsi" w:cstheme="minorHAnsi"/>
        </w:rPr>
        <w:t xml:space="preserve">can destroy all kinds of electronics across a region as vast as North America with a </w:t>
      </w:r>
      <w:r w:rsidRPr="00814A76">
        <w:rPr>
          <w:rStyle w:val="Emphasis"/>
          <w:rFonts w:asciiTheme="minorHAnsi" w:hAnsiTheme="minorHAnsi" w:cstheme="minorHAnsi"/>
        </w:rPr>
        <w:t>single weapon</w:t>
      </w:r>
      <w:r w:rsidRPr="00814A76">
        <w:rPr>
          <w:rFonts w:asciiTheme="minorHAnsi" w:hAnsiTheme="minorHAnsi" w:cstheme="minorHAnsi"/>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5A614D3C"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 xml:space="preserve">The EMP Commission </w:t>
      </w:r>
      <w:proofErr w:type="gramStart"/>
      <w:r w:rsidRPr="00814A76">
        <w:rPr>
          <w:rFonts w:asciiTheme="minorHAnsi" w:hAnsiTheme="minorHAnsi" w:cstheme="minorHAnsi"/>
          <w:sz w:val="16"/>
          <w:szCs w:val="16"/>
        </w:rPr>
        <w:t>tried, but</w:t>
      </w:r>
      <w:proofErr w:type="gramEnd"/>
      <w:r w:rsidRPr="00814A76">
        <w:rPr>
          <w:rFonts w:asciiTheme="minorHAnsi" w:hAnsiTheme="minorHAnsi" w:cstheme="minorHAnsi"/>
          <w:sz w:val="16"/>
          <w:szCs w:val="16"/>
        </w:rPr>
        <w:t xml:space="preserve">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61DCE278"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Nuclear </w:t>
      </w:r>
      <w:r w:rsidRPr="00814A76">
        <w:rPr>
          <w:rStyle w:val="StyleUnderline"/>
          <w:rFonts w:asciiTheme="minorHAnsi" w:hAnsiTheme="minorHAnsi" w:cstheme="minorHAnsi"/>
          <w:highlight w:val="green"/>
        </w:rPr>
        <w:t xml:space="preserve">deterrence may </w:t>
      </w:r>
      <w:r w:rsidRPr="00814A76">
        <w:rPr>
          <w:rStyle w:val="Emphasis"/>
          <w:rFonts w:asciiTheme="minorHAnsi" w:hAnsiTheme="minorHAnsi" w:cstheme="minorHAnsi"/>
          <w:highlight w:val="green"/>
        </w:rPr>
        <w:t>not prevent</w:t>
      </w:r>
      <w:r w:rsidRPr="00814A76">
        <w:rPr>
          <w:rStyle w:val="StyleUnderline"/>
          <w:rFonts w:asciiTheme="minorHAnsi" w:hAnsiTheme="minorHAnsi" w:cstheme="minorHAnsi"/>
        </w:rPr>
        <w:t xml:space="preserve"> an EMP </w:t>
      </w:r>
      <w:r w:rsidRPr="00814A76">
        <w:rPr>
          <w:rStyle w:val="StyleUnderline"/>
          <w:rFonts w:asciiTheme="minorHAnsi" w:hAnsiTheme="minorHAnsi" w:cstheme="minorHAnsi"/>
          <w:highlight w:val="green"/>
        </w:rPr>
        <w:t>attack, which can be</w:t>
      </w:r>
      <w:r w:rsidRPr="00814A76">
        <w:rPr>
          <w:rStyle w:val="StyleUnderline"/>
          <w:rFonts w:asciiTheme="minorHAnsi" w:hAnsiTheme="minorHAnsi" w:cstheme="minorHAnsi"/>
        </w:rPr>
        <w:t xml:space="preserve"> executed </w:t>
      </w:r>
      <w:r w:rsidRPr="00814A76">
        <w:rPr>
          <w:rStyle w:val="StyleUnderline"/>
          <w:rFonts w:asciiTheme="minorHAnsi" w:hAnsiTheme="minorHAnsi" w:cstheme="minorHAnsi"/>
          <w:highlight w:val="green"/>
        </w:rPr>
        <w:t>anonymous</w:t>
      </w:r>
      <w:r w:rsidRPr="00814A76">
        <w:rPr>
          <w:rFonts w:asciiTheme="minorHAnsi" w:hAnsiTheme="minorHAnsi" w:cstheme="minorHAnsi"/>
          <w:sz w:val="16"/>
          <w:szCs w:val="16"/>
        </w:rPr>
        <w:t xml:space="preserve">ly </w:t>
      </w:r>
      <w:r w:rsidRPr="00814A76">
        <w:rPr>
          <w:rStyle w:val="StyleUnderline"/>
          <w:rFonts w:asciiTheme="minorHAnsi" w:hAnsiTheme="minorHAnsi" w:cstheme="minorHAnsi"/>
        </w:rPr>
        <w:t>using a balloon or a private jet or by doing a zoom-climb, with a short-range missile launched off a freighter</w:t>
      </w:r>
      <w:r w:rsidRPr="00814A76">
        <w:rPr>
          <w:rFonts w:asciiTheme="minorHAnsi" w:hAnsiTheme="minorHAnsi" w:cstheme="minorHAnsi"/>
          <w:sz w:val="16"/>
        </w:rPr>
        <w:t xml:space="preserve"> (as practiced by Iran), </w:t>
      </w:r>
      <w:r w:rsidRPr="00814A76">
        <w:rPr>
          <w:rStyle w:val="StyleUnderline"/>
          <w:rFonts w:asciiTheme="minorHAnsi" w:hAnsiTheme="minorHAnsi" w:cstheme="minorHAnsi"/>
        </w:rPr>
        <w:t>or by satellite</w:t>
      </w:r>
      <w:r w:rsidRPr="00814A76">
        <w:rPr>
          <w:rFonts w:asciiTheme="minorHAnsi" w:hAnsiTheme="minorHAnsi" w:cstheme="minorHAnsi"/>
          <w:sz w:val="16"/>
        </w:rPr>
        <w:t xml:space="preserve"> (as practiced by North Korea). Retaliatory threats are credible only if you know who attacked.</w:t>
      </w:r>
    </w:p>
    <w:p w14:paraId="71E8F01B" w14:textId="77777777" w:rsidR="00422D49" w:rsidRPr="00814A76" w:rsidRDefault="00422D49" w:rsidP="00422D49">
      <w:pPr>
        <w:rPr>
          <w:rFonts w:asciiTheme="minorHAnsi" w:hAnsiTheme="minorHAnsi" w:cstheme="minorHAnsi"/>
          <w:sz w:val="16"/>
        </w:rPr>
      </w:pPr>
      <w:r w:rsidRPr="00814A76">
        <w:rPr>
          <w:rStyle w:val="Emphasis"/>
          <w:rFonts w:asciiTheme="minorHAnsi" w:hAnsiTheme="minorHAnsi" w:cstheme="minorHAnsi"/>
          <w:highlight w:val="green"/>
        </w:rPr>
        <w:t>EMP</w:t>
      </w:r>
      <w:r w:rsidRPr="00814A76">
        <w:rPr>
          <w:rStyle w:val="Emphasis"/>
          <w:rFonts w:asciiTheme="minorHAnsi" w:hAnsiTheme="minorHAnsi" w:cstheme="minorHAnsi"/>
        </w:rPr>
        <w:t xml:space="preserve"> also </w:t>
      </w:r>
      <w:r w:rsidRPr="00814A76">
        <w:rPr>
          <w:rStyle w:val="Emphasis"/>
          <w:rFonts w:asciiTheme="minorHAnsi" w:hAnsiTheme="minorHAnsi" w:cstheme="minorHAnsi"/>
          <w:highlight w:val="green"/>
        </w:rPr>
        <w:t>[destroys]</w:t>
      </w:r>
      <w:r w:rsidRPr="00814A76">
        <w:rPr>
          <w:rFonts w:asciiTheme="minorHAnsi" w:hAnsiTheme="minorHAnsi" w:cstheme="minorHAnsi"/>
          <w:sz w:val="16"/>
        </w:rPr>
        <w:t xml:space="preserve"> </w:t>
      </w:r>
      <w:r w:rsidRPr="00814A76">
        <w:rPr>
          <w:rFonts w:asciiTheme="minorHAnsi" w:hAnsiTheme="minorHAnsi" w:cstheme="minorHAnsi"/>
          <w:strike/>
          <w:sz w:val="16"/>
        </w:rPr>
        <w:t>blinds</w:t>
      </w:r>
      <w:r w:rsidRPr="00814A76">
        <w:rPr>
          <w:rFonts w:asciiTheme="minorHAnsi" w:hAnsiTheme="minorHAnsi" w:cstheme="minorHAnsi"/>
          <w:sz w:val="16"/>
        </w:rPr>
        <w:t xml:space="preserve">, </w:t>
      </w:r>
      <w:r w:rsidRPr="00814A76">
        <w:rPr>
          <w:rStyle w:val="Emphasis"/>
          <w:rFonts w:asciiTheme="minorHAnsi" w:hAnsiTheme="minorHAnsi" w:cstheme="minorHAnsi"/>
        </w:rPr>
        <w:t xml:space="preserve">at the speed of light, </w:t>
      </w:r>
      <w:r w:rsidRPr="00814A76">
        <w:rPr>
          <w:rStyle w:val="Emphasis"/>
          <w:rFonts w:asciiTheme="minorHAnsi" w:hAnsiTheme="minorHAnsi" w:cstheme="minorHAnsi"/>
          <w:highlight w:val="green"/>
        </w:rPr>
        <w:t>satellites</w:t>
      </w:r>
      <w:r w:rsidRPr="00814A76">
        <w:rPr>
          <w:rFonts w:asciiTheme="minorHAnsi" w:hAnsiTheme="minorHAnsi" w:cstheme="minorHAnsi"/>
          <w:sz w:val="16"/>
        </w:rPr>
        <w:t xml:space="preserve">, radars, and other National Technical Means used for threat assessment and identifying attackers. </w:t>
      </w:r>
      <w:r w:rsidRPr="00814A76">
        <w:rPr>
          <w:rStyle w:val="StyleUnderline"/>
          <w:rFonts w:asciiTheme="minorHAnsi" w:hAnsiTheme="minorHAnsi" w:cstheme="minorHAnsi"/>
        </w:rPr>
        <w:t>Super-EMP weapons now possessed by Russia, China, and</w:t>
      </w:r>
      <w:r w:rsidRPr="00814A76">
        <w:rPr>
          <w:rFonts w:asciiTheme="minorHAnsi" w:hAnsiTheme="minorHAnsi" w:cstheme="minorHAnsi"/>
          <w:sz w:val="16"/>
        </w:rPr>
        <w:t xml:space="preserve"> probably </w:t>
      </w:r>
      <w:r w:rsidRPr="00814A76">
        <w:rPr>
          <w:rStyle w:val="StyleUnderline"/>
          <w:rFonts w:asciiTheme="minorHAnsi" w:hAnsiTheme="minorHAnsi" w:cstheme="minorHAnsi"/>
        </w:rPr>
        <w:t xml:space="preserve">North Korea could </w:t>
      </w:r>
      <w:r w:rsidRPr="00814A76">
        <w:rPr>
          <w:rStyle w:val="StyleUnderline"/>
          <w:rFonts w:asciiTheme="minorHAnsi" w:hAnsiTheme="minorHAnsi" w:cstheme="minorHAnsi"/>
          <w:highlight w:val="green"/>
        </w:rPr>
        <w:t xml:space="preserve">generate </w:t>
      </w:r>
      <w:r w:rsidRPr="00814A76">
        <w:rPr>
          <w:rStyle w:val="StyleUnderline"/>
          <w:rFonts w:asciiTheme="minorHAnsi" w:hAnsiTheme="minorHAnsi" w:cstheme="minorHAnsi"/>
          <w:bCs/>
          <w:highlight w:val="green"/>
        </w:rPr>
        <w:t>100,000 volts</w:t>
      </w:r>
      <w:r w:rsidRPr="00814A76">
        <w:rPr>
          <w:rStyle w:val="StyleUnderline"/>
          <w:rFonts w:asciiTheme="minorHAnsi" w:hAnsiTheme="minorHAnsi" w:cstheme="minorHAnsi"/>
        </w:rPr>
        <w:t xml:space="preserve">/meter or more, </w:t>
      </w:r>
      <w:r w:rsidRPr="00814A76">
        <w:rPr>
          <w:rStyle w:val="Emphasis"/>
          <w:rFonts w:asciiTheme="minorHAnsi" w:hAnsiTheme="minorHAnsi" w:cstheme="minorHAnsi"/>
          <w:highlight w:val="green"/>
        </w:rPr>
        <w:t>greatly exceeding</w:t>
      </w:r>
      <w:r w:rsidRPr="00814A76">
        <w:rPr>
          <w:rStyle w:val="StyleUnderline"/>
          <w:rFonts w:asciiTheme="minorHAnsi" w:hAnsiTheme="minorHAnsi" w:cstheme="minorHAnsi"/>
        </w:rPr>
        <w:t xml:space="preserve"> the U.S. </w:t>
      </w:r>
      <w:r w:rsidRPr="00814A76">
        <w:rPr>
          <w:rStyle w:val="StyleUnderline"/>
          <w:rFonts w:asciiTheme="minorHAnsi" w:hAnsiTheme="minorHAnsi" w:cstheme="minorHAnsi"/>
          <w:highlight w:val="green"/>
        </w:rPr>
        <w:t xml:space="preserve">military </w:t>
      </w:r>
      <w:r w:rsidRPr="00814A76">
        <w:rPr>
          <w:rStyle w:val="Emphasis"/>
          <w:rFonts w:asciiTheme="minorHAnsi" w:hAnsiTheme="minorHAnsi" w:cstheme="minorHAnsi"/>
          <w:highlight w:val="green"/>
        </w:rPr>
        <w:t>hardening</w:t>
      </w:r>
      <w:r w:rsidRPr="00814A76">
        <w:rPr>
          <w:rStyle w:val="Emphasis"/>
          <w:rFonts w:asciiTheme="minorHAnsi" w:hAnsiTheme="minorHAnsi" w:cstheme="minorHAnsi"/>
        </w:rPr>
        <w:t xml:space="preserve"> standard</w:t>
      </w:r>
      <w:r w:rsidRPr="00814A76">
        <w:rPr>
          <w:rFonts w:asciiTheme="minorHAnsi" w:hAnsiTheme="minorHAnsi" w:cstheme="minorHAnsi"/>
          <w:sz w:val="16"/>
        </w:rPr>
        <w:t xml:space="preserve"> (50,000 volts/meter) </w:t>
      </w:r>
      <w:r w:rsidRPr="00814A76">
        <w:rPr>
          <w:rStyle w:val="StyleUnderline"/>
          <w:rFonts w:asciiTheme="minorHAnsi" w:hAnsiTheme="minorHAnsi" w:cstheme="minorHAnsi"/>
        </w:rPr>
        <w:t>and</w:t>
      </w:r>
      <w:r w:rsidRPr="00814A76">
        <w:rPr>
          <w:rFonts w:asciiTheme="minorHAnsi" w:hAnsiTheme="minorHAnsi" w:cstheme="minorHAnsi"/>
          <w:sz w:val="16"/>
        </w:rPr>
        <w:t xml:space="preserve"> potentially [</w:t>
      </w:r>
      <w:r w:rsidRPr="00814A76">
        <w:rPr>
          <w:rStyle w:val="StyleUnderline"/>
          <w:rFonts w:asciiTheme="minorHAnsi" w:hAnsiTheme="minorHAnsi" w:cstheme="minorHAnsi"/>
        </w:rPr>
        <w:t>undermining</w:t>
      </w:r>
      <w:r w:rsidRPr="00814A76">
        <w:rPr>
          <w:rFonts w:asciiTheme="minorHAnsi" w:hAnsiTheme="minorHAnsi" w:cstheme="minorHAnsi"/>
          <w:sz w:val="16"/>
        </w:rPr>
        <w:t xml:space="preserve">] </w:t>
      </w:r>
      <w:r w:rsidRPr="00814A76">
        <w:rPr>
          <w:rFonts w:asciiTheme="minorHAnsi" w:hAnsiTheme="minorHAnsi" w:cstheme="minorHAnsi"/>
          <w:strike/>
          <w:sz w:val="16"/>
        </w:rPr>
        <w:t>paralyzing</w:t>
      </w:r>
      <w:r w:rsidRPr="00814A76">
        <w:rPr>
          <w:rFonts w:asciiTheme="minorHAnsi" w:hAnsiTheme="minorHAnsi" w:cstheme="minorHAnsi"/>
          <w:sz w:val="16"/>
        </w:rPr>
        <w:t xml:space="preserve"> U.S. nuclear and conventional </w:t>
      </w:r>
      <w:r w:rsidRPr="00814A76">
        <w:rPr>
          <w:rStyle w:val="StyleUnderline"/>
          <w:rFonts w:asciiTheme="minorHAnsi" w:hAnsiTheme="minorHAnsi" w:cstheme="minorHAnsi"/>
        </w:rPr>
        <w:t>retaliatory capabilities</w:t>
      </w:r>
      <w:r w:rsidRPr="00814A76">
        <w:rPr>
          <w:rFonts w:asciiTheme="minorHAnsi" w:hAnsiTheme="minorHAnsi" w:cstheme="minorHAnsi"/>
          <w:sz w:val="16"/>
        </w:rPr>
        <w:t>.</w:t>
      </w:r>
    </w:p>
    <w:p w14:paraId="105025D6" w14:textId="77777777" w:rsidR="00422D49" w:rsidRPr="00814A76" w:rsidRDefault="00422D49" w:rsidP="00422D49">
      <w:pPr>
        <w:rPr>
          <w:rFonts w:asciiTheme="minorHAnsi" w:hAnsiTheme="minorHAnsi" w:cstheme="minorHAnsi"/>
          <w:sz w:val="16"/>
        </w:rPr>
      </w:pPr>
    </w:p>
    <w:p w14:paraId="6DC8371D" w14:textId="77777777" w:rsidR="00422D49" w:rsidRPr="00814A76" w:rsidRDefault="00422D49" w:rsidP="00422D49">
      <w:pPr>
        <w:pStyle w:val="Heading3"/>
        <w:rPr>
          <w:rFonts w:asciiTheme="minorHAnsi" w:hAnsiTheme="minorHAnsi" w:cstheme="minorHAnsi"/>
        </w:rPr>
      </w:pPr>
      <w:r w:rsidRPr="00814A76">
        <w:rPr>
          <w:rFonts w:asciiTheme="minorHAnsi" w:hAnsiTheme="minorHAnsi" w:cstheme="minorHAnsi"/>
        </w:rPr>
        <w:t>AT: Kessler---1NC</w:t>
      </w:r>
    </w:p>
    <w:p w14:paraId="34F75277"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Kessler syndrome is a </w:t>
      </w:r>
      <w:r w:rsidRPr="00814A76">
        <w:rPr>
          <w:rFonts w:asciiTheme="minorHAnsi" w:hAnsiTheme="minorHAnsi" w:cstheme="minorHAnsi"/>
          <w:u w:val="single"/>
        </w:rPr>
        <w:t>process</w:t>
      </w:r>
      <w:r w:rsidRPr="00814A76">
        <w:rPr>
          <w:rFonts w:asciiTheme="minorHAnsi" w:hAnsiTheme="minorHAnsi" w:cstheme="minorHAnsi"/>
        </w:rPr>
        <w:t xml:space="preserve"> not an </w:t>
      </w:r>
      <w:r w:rsidRPr="00814A76">
        <w:rPr>
          <w:rFonts w:asciiTheme="minorHAnsi" w:hAnsiTheme="minorHAnsi" w:cstheme="minorHAnsi"/>
          <w:u w:val="single"/>
        </w:rPr>
        <w:t>event</w:t>
      </w:r>
      <w:r w:rsidRPr="00814A76">
        <w:rPr>
          <w:rFonts w:asciiTheme="minorHAnsi" w:hAnsiTheme="minorHAnsi" w:cstheme="minorHAnsi"/>
        </w:rPr>
        <w:t xml:space="preserve">---timeframe is </w:t>
      </w:r>
      <w:r w:rsidRPr="00814A76">
        <w:rPr>
          <w:rFonts w:asciiTheme="minorHAnsi" w:hAnsiTheme="minorHAnsi" w:cstheme="minorHAnsi"/>
          <w:u w:val="single"/>
        </w:rPr>
        <w:t>decades</w:t>
      </w:r>
      <w:r w:rsidRPr="00814A76">
        <w:rPr>
          <w:rFonts w:asciiTheme="minorHAnsi" w:hAnsiTheme="minorHAnsi" w:cstheme="minorHAnsi"/>
        </w:rPr>
        <w:t xml:space="preserve"> and </w:t>
      </w:r>
      <w:r w:rsidRPr="00814A76">
        <w:rPr>
          <w:rFonts w:asciiTheme="minorHAnsi" w:hAnsiTheme="minorHAnsi" w:cstheme="minorHAnsi"/>
          <w:u w:val="single"/>
        </w:rPr>
        <w:t xml:space="preserve">intervening </w:t>
      </w:r>
      <w:proofErr w:type="gramStart"/>
      <w:r w:rsidRPr="00814A76">
        <w:rPr>
          <w:rFonts w:asciiTheme="minorHAnsi" w:hAnsiTheme="minorHAnsi" w:cstheme="minorHAnsi"/>
          <w:u w:val="single"/>
        </w:rPr>
        <w:t>actors</w:t>
      </w:r>
      <w:proofErr w:type="gramEnd"/>
      <w:r w:rsidRPr="00814A76">
        <w:rPr>
          <w:rFonts w:asciiTheme="minorHAnsi" w:hAnsiTheme="minorHAnsi" w:cstheme="minorHAnsi"/>
        </w:rPr>
        <w:t xml:space="preserve"> check.</w:t>
      </w:r>
    </w:p>
    <w:p w14:paraId="0F236DAF"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 xml:space="preserve">Burns Interviewing Kessler </w:t>
      </w:r>
      <w:r w:rsidRPr="00814A76">
        <w:rPr>
          <w:rFonts w:asciiTheme="minorHAnsi" w:hAnsiTheme="minorHAnsi" w:cstheme="minorHAnsi"/>
          <w:b/>
          <w:sz w:val="26"/>
          <w:szCs w:val="26"/>
        </w:rPr>
        <w:t>’</w:t>
      </w:r>
      <w:r w:rsidRPr="00814A76">
        <w:rPr>
          <w:rStyle w:val="Style13ptBold"/>
          <w:rFonts w:asciiTheme="minorHAnsi" w:hAnsiTheme="minorHAnsi" w:cstheme="minorHAnsi"/>
        </w:rPr>
        <w:t>13</w:t>
      </w:r>
      <w:r w:rsidRPr="00814A76">
        <w:rPr>
          <w:rFonts w:asciiTheme="minorHAnsi" w:hAnsiTheme="minorHAnsi" w:cstheme="minorHAnsi"/>
        </w:rPr>
        <w:t xml:space="preserve"> Corrinne Burns, interviewing Donald Kessler, who made up the concept. [Space junk apocalypse: just like Gravity? 11-15-2013, https://www.theguardian.com/science/blog/2013/nov/15/space-junk-apocalypse-gravity]//BPS</w:t>
      </w:r>
    </w:p>
    <w:p w14:paraId="5D338CDE"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Now? Are we in trouble? </w:t>
      </w:r>
      <w:r w:rsidRPr="00814A76">
        <w:rPr>
          <w:rFonts w:asciiTheme="minorHAnsi" w:hAnsiTheme="minorHAnsi" w:cstheme="minorHAnsi"/>
          <w:sz w:val="16"/>
        </w:rPr>
        <w:t xml:space="preserve">Not yet. </w:t>
      </w:r>
      <w:r w:rsidRPr="00814A76">
        <w:rPr>
          <w:rStyle w:val="StyleUnderline"/>
          <w:rFonts w:asciiTheme="minorHAnsi" w:hAnsiTheme="minorHAnsi" w:cstheme="minorHAnsi"/>
          <w:highlight w:val="green"/>
        </w:rPr>
        <w:t>Kessler syndrome isn't</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an </w:t>
      </w:r>
      <w:r w:rsidRPr="00814A76">
        <w:rPr>
          <w:rStyle w:val="Emphasis"/>
          <w:rFonts w:asciiTheme="minorHAnsi" w:hAnsiTheme="minorHAnsi" w:cstheme="minorHAnsi"/>
          <w:highlight w:val="green"/>
        </w:rPr>
        <w:t>acute</w:t>
      </w:r>
      <w:r w:rsidRPr="00814A76">
        <w:rPr>
          <w:rStyle w:val="Emphasis"/>
          <w:rFonts w:asciiTheme="minorHAnsi" w:hAnsiTheme="minorHAnsi" w:cstheme="minorHAnsi"/>
        </w:rPr>
        <w:t xml:space="preserve"> phenomenon</w:t>
      </w:r>
      <w:r w:rsidRPr="00814A76">
        <w:rPr>
          <w:rFonts w:asciiTheme="minorHAnsi" w:hAnsiTheme="minorHAnsi" w:cstheme="minorHAnsi"/>
          <w:sz w:val="16"/>
        </w:rPr>
        <w:t xml:space="preserve">, as depicted in the movie – </w:t>
      </w:r>
      <w:r w:rsidRPr="00814A76">
        <w:rPr>
          <w:rStyle w:val="StyleUnderline"/>
          <w:rFonts w:asciiTheme="minorHAnsi" w:hAnsiTheme="minorHAnsi" w:cstheme="minorHAnsi"/>
          <w:highlight w:val="green"/>
        </w:rPr>
        <w:t>it's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 </w:t>
      </w:r>
      <w:r w:rsidRPr="00814A76">
        <w:rPr>
          <w:rStyle w:val="Emphasis"/>
          <w:rFonts w:asciiTheme="minorHAnsi" w:hAnsiTheme="minorHAnsi" w:cstheme="minorHAnsi"/>
          <w:highlight w:val="green"/>
        </w:rPr>
        <w:t>slow, decades-long process</w:t>
      </w:r>
      <w:r w:rsidRPr="00814A76">
        <w:rPr>
          <w:rStyle w:val="StyleUnderline"/>
          <w:rFonts w:asciiTheme="minorHAnsi" w:hAnsiTheme="minorHAnsi" w:cstheme="minorHAnsi"/>
          <w:highlight w:val="green"/>
        </w:rPr>
        <w:t>. "It'll happen through</w:t>
      </w:r>
      <w:r w:rsidRPr="00814A76">
        <w:rPr>
          <w:rStyle w:val="StyleUnderline"/>
          <w:rFonts w:asciiTheme="minorHAnsi" w:hAnsiTheme="minorHAnsi" w:cstheme="minorHAnsi"/>
        </w:rPr>
        <w:t xml:space="preserve">out </w:t>
      </w:r>
      <w:r w:rsidRPr="00814A76">
        <w:rPr>
          <w:rStyle w:val="Emphasis"/>
          <w:rFonts w:asciiTheme="minorHAnsi" w:hAnsiTheme="minorHAnsi" w:cstheme="minorHAnsi"/>
        </w:rPr>
        <w:t xml:space="preserve">the next </w:t>
      </w:r>
      <w:r w:rsidRPr="00814A76">
        <w:rPr>
          <w:rStyle w:val="Emphasis"/>
          <w:rFonts w:asciiTheme="minorHAnsi" w:hAnsiTheme="minorHAnsi" w:cstheme="minorHAnsi"/>
          <w:highlight w:val="green"/>
        </w:rPr>
        <w:t>100 years</w:t>
      </w:r>
      <w:r w:rsidRPr="00814A76">
        <w:rPr>
          <w:rStyle w:val="StyleUnderline"/>
          <w:rFonts w:asciiTheme="minorHAnsi" w:hAnsiTheme="minorHAnsi" w:cstheme="minorHAnsi"/>
          <w:highlight w:val="green"/>
        </w:rPr>
        <w:t xml:space="preserve"> – we have time to deal with it,"</w:t>
      </w:r>
      <w:r w:rsidRPr="00814A76">
        <w:rPr>
          <w:rStyle w:val="StyleUnderline"/>
          <w:rFonts w:asciiTheme="minorHAnsi" w:hAnsiTheme="minorHAnsi" w:cstheme="minorHAnsi"/>
        </w:rPr>
        <w:t xml:space="preserve"> Kessler says. "The </w:t>
      </w:r>
      <w:r w:rsidRPr="00814A76">
        <w:rPr>
          <w:rStyle w:val="StyleUnderline"/>
          <w:rFonts w:asciiTheme="minorHAnsi" w:hAnsiTheme="minorHAnsi" w:cstheme="minorHAnsi"/>
          <w:highlight w:val="green"/>
        </w:rPr>
        <w:t>time between collisions</w:t>
      </w:r>
      <w:r w:rsidRPr="00814A76">
        <w:rPr>
          <w:rFonts w:asciiTheme="minorHAnsi" w:hAnsiTheme="minorHAnsi" w:cstheme="minorHAnsi"/>
          <w:sz w:val="16"/>
        </w:rPr>
        <w:t xml:space="preserve"> will become shorter – </w:t>
      </w:r>
      <w:r w:rsidRPr="00814A76">
        <w:rPr>
          <w:rStyle w:val="StyleUnderline"/>
          <w:rFonts w:asciiTheme="minorHAnsi" w:hAnsiTheme="minorHAnsi" w:cstheme="minorHAnsi"/>
        </w:rPr>
        <w:t>it</w:t>
      </w:r>
      <w:r w:rsidRPr="00814A76">
        <w:rPr>
          <w:rStyle w:val="StyleUnderline"/>
          <w:rFonts w:asciiTheme="minorHAnsi" w:hAnsiTheme="minorHAnsi" w:cstheme="minorHAnsi"/>
          <w:highlight w:val="green"/>
        </w:rPr>
        <w:t>'s around 10 years</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at the moment</w:t>
      </w:r>
      <w:proofErr w:type="gramEnd"/>
      <w:r w:rsidRPr="00814A76">
        <w:rPr>
          <w:rFonts w:asciiTheme="minorHAnsi" w:hAnsiTheme="minorHAnsi" w:cstheme="minorHAnsi"/>
          <w:sz w:val="16"/>
        </w:rPr>
        <w:t xml:space="preserve">. In 20 </w:t>
      </w:r>
      <w:proofErr w:type="gramStart"/>
      <w:r w:rsidRPr="00814A76">
        <w:rPr>
          <w:rFonts w:asciiTheme="minorHAnsi" w:hAnsiTheme="minorHAnsi" w:cstheme="minorHAnsi"/>
          <w:sz w:val="16"/>
        </w:rPr>
        <w:t>years'</w:t>
      </w:r>
      <w:proofErr w:type="gramEnd"/>
      <w:r w:rsidRPr="00814A76">
        <w:rPr>
          <w:rFonts w:asciiTheme="minorHAnsi" w:hAnsiTheme="minorHAnsi" w:cstheme="minorHAnsi"/>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814A76">
        <w:rPr>
          <w:rFonts w:asciiTheme="minorHAnsi" w:hAnsiTheme="minorHAnsi" w:cstheme="minorHAnsi"/>
          <w:sz w:val="16"/>
        </w:rPr>
        <w:t>Bewick</w:t>
      </w:r>
      <w:proofErr w:type="spellEnd"/>
      <w:r w:rsidRPr="00814A76">
        <w:rPr>
          <w:rFonts w:asciiTheme="minorHAnsi" w:hAnsiTheme="minorHAnsi" w:cstheme="minorHAnsi"/>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814A76">
        <w:rPr>
          <w:rFonts w:asciiTheme="minorHAnsi" w:hAnsiTheme="minorHAnsi" w:cstheme="minorHAnsi"/>
          <w:sz w:val="16"/>
        </w:rPr>
        <w:t>harbour</w:t>
      </w:r>
      <w:proofErr w:type="spellEnd"/>
      <w:r w:rsidRPr="00814A76">
        <w:rPr>
          <w:rFonts w:asciiTheme="minorHAnsi" w:hAnsiTheme="minorHAnsi" w:cstheme="minorHAnsi"/>
          <w:sz w:val="16"/>
        </w:rPr>
        <w:t xml:space="preserve"> important space assets – satellites for weather forecasting, oil spill and bush fire detection, and polar ice monitoring." </w:t>
      </w:r>
      <w:proofErr w:type="spellStart"/>
      <w:r w:rsidRPr="00814A76">
        <w:rPr>
          <w:rFonts w:asciiTheme="minorHAnsi" w:hAnsiTheme="minorHAnsi" w:cstheme="minorHAnsi"/>
          <w:sz w:val="16"/>
        </w:rPr>
        <w:t>Bewick</w:t>
      </w:r>
      <w:proofErr w:type="spellEnd"/>
      <w:r w:rsidRPr="00814A76">
        <w:rPr>
          <w:rFonts w:asciiTheme="minorHAnsi" w:hAnsiTheme="minorHAnsi" w:cstheme="minorHAnsi"/>
          <w:sz w:val="16"/>
        </w:rPr>
        <w:t xml:space="preserve"> highlights the case of Envisat, a defunct 8,000kg spacecraft circling Earth in an orbit that is very popular with space agencies and, hence, </w:t>
      </w:r>
      <w:proofErr w:type="gramStart"/>
      <w:r w:rsidRPr="00814A76">
        <w:rPr>
          <w:rFonts w:asciiTheme="minorHAnsi" w:hAnsiTheme="minorHAnsi" w:cstheme="minorHAnsi"/>
          <w:sz w:val="16"/>
        </w:rPr>
        <w:t>pretty crowded</w:t>
      </w:r>
      <w:proofErr w:type="gramEnd"/>
      <w:r w:rsidRPr="00814A76">
        <w:rPr>
          <w:rFonts w:asciiTheme="minorHAnsi" w:hAnsiTheme="minorHAnsi" w:cstheme="minorHAnsi"/>
          <w:sz w:val="16"/>
        </w:rPr>
        <w:t xml:space="preserve">. "If Envisat collides with a piece of debris or a micrometeorite, the fragments could render the whole orbital region unusable." So can we get the junk down, I asked Massimiliano </w:t>
      </w:r>
      <w:proofErr w:type="spellStart"/>
      <w:r w:rsidRPr="00814A76">
        <w:rPr>
          <w:rFonts w:asciiTheme="minorHAnsi" w:hAnsiTheme="minorHAnsi" w:cstheme="minorHAnsi"/>
          <w:sz w:val="16"/>
        </w:rPr>
        <w:t>Vasile</w:t>
      </w:r>
      <w:proofErr w:type="spellEnd"/>
      <w:r w:rsidRPr="00814A76">
        <w:rPr>
          <w:rFonts w:asciiTheme="minorHAnsi" w:hAnsiTheme="minorHAnsi" w:cstheme="minorHAnsi"/>
          <w:sz w:val="16"/>
        </w:rPr>
        <w:t xml:space="preserve">, part of the Mechanical &amp; Aerospace Department at the University of Strathclyde and </w:t>
      </w:r>
      <w:proofErr w:type="spellStart"/>
      <w:r w:rsidRPr="00814A76">
        <w:rPr>
          <w:rFonts w:asciiTheme="minorHAnsi" w:hAnsiTheme="minorHAnsi" w:cstheme="minorHAnsi"/>
          <w:sz w:val="16"/>
        </w:rPr>
        <w:t>co-ordinator</w:t>
      </w:r>
      <w:proofErr w:type="spellEnd"/>
      <w:r w:rsidRPr="00814A76">
        <w:rPr>
          <w:rFonts w:asciiTheme="minorHAnsi" w:hAnsiTheme="minorHAnsi" w:cstheme="minorHAnsi"/>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w:t>
      </w:r>
      <w:proofErr w:type="gramStart"/>
      <w:r w:rsidRPr="00814A76">
        <w:rPr>
          <w:rFonts w:asciiTheme="minorHAnsi" w:hAnsiTheme="minorHAnsi" w:cstheme="minorHAnsi"/>
          <w:sz w:val="16"/>
        </w:rPr>
        <w:t>netting</w:t>
      </w:r>
      <w:proofErr w:type="gramEnd"/>
      <w:r w:rsidRPr="00814A76">
        <w:rPr>
          <w:rFonts w:asciiTheme="minorHAnsi" w:hAnsiTheme="minorHAnsi" w:cstheme="minorHAnsi"/>
          <w:sz w:val="16"/>
        </w:rPr>
        <w:t xml:space="preserve"> and tethering, the use of contactless systems like ion-beams or lasers, and even onboard robotics to position the junk away from high-risk orbital regions. As for middle Earth orbit – well, ideas are welcome, he says. </w:t>
      </w:r>
      <w:r w:rsidRPr="00814A76">
        <w:rPr>
          <w:rStyle w:val="StyleUnderline"/>
          <w:rFonts w:asciiTheme="minorHAnsi" w:hAnsiTheme="minorHAnsi" w:cstheme="minorHAnsi"/>
          <w:highlight w:val="green"/>
        </w:rPr>
        <w:t>We're in no</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immediate </w:t>
      </w:r>
      <w:r w:rsidRPr="00814A76">
        <w:rPr>
          <w:rStyle w:val="Emphasis"/>
          <w:rFonts w:asciiTheme="minorHAnsi" w:hAnsiTheme="minorHAnsi" w:cstheme="minorHAnsi"/>
          <w:highlight w:val="green"/>
        </w:rPr>
        <w:t>danger</w:t>
      </w:r>
      <w:r w:rsidRPr="00814A76">
        <w:rPr>
          <w:rFonts w:asciiTheme="minorHAnsi" w:hAnsiTheme="minorHAnsi" w:cstheme="minorHAnsi"/>
          <w:sz w:val="16"/>
        </w:rPr>
        <w:t xml:space="preserve"> from Kessler syndrome – but it's not a problem that's going away. </w:t>
      </w:r>
      <w:r w:rsidRPr="00814A76">
        <w:rPr>
          <w:rStyle w:val="StyleUnderline"/>
          <w:rFonts w:asciiTheme="minorHAnsi" w:hAnsiTheme="minorHAnsi" w:cstheme="minorHAnsi"/>
        </w:rPr>
        <w:t>Despite Gravity's artistic license, Donald Kessler is pleased to see</w:t>
      </w:r>
      <w:r w:rsidRPr="00814A76">
        <w:rPr>
          <w:rFonts w:asciiTheme="minorHAnsi" w:hAnsiTheme="minorHAnsi" w:cstheme="minorHAnsi"/>
          <w:sz w:val="16"/>
        </w:rPr>
        <w:t xml:space="preserve"> the phenomenon represented on </w:t>
      </w:r>
      <w:r w:rsidRPr="00814A76">
        <w:rPr>
          <w:rStyle w:val="StyleUnderline"/>
          <w:rFonts w:asciiTheme="minorHAnsi" w:hAnsiTheme="minorHAnsi" w:cstheme="minorHAnsi"/>
        </w:rPr>
        <w:t>the big screen. "</w:t>
      </w:r>
      <w:r w:rsidRPr="00814A76">
        <w:rPr>
          <w:rStyle w:val="StyleUnderline"/>
          <w:rFonts w:asciiTheme="minorHAnsi" w:hAnsiTheme="minorHAnsi" w:cstheme="minorHAnsi"/>
          <w:highlight w:val="green"/>
        </w:rPr>
        <w:t>It is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very </w:t>
      </w:r>
      <w:r w:rsidRPr="00814A76">
        <w:rPr>
          <w:rStyle w:val="Emphasis"/>
          <w:rFonts w:asciiTheme="minorHAnsi" w:hAnsiTheme="minorHAnsi" w:cstheme="minorHAnsi"/>
          <w:highlight w:val="green"/>
        </w:rPr>
        <w:t>improbable</w:t>
      </w:r>
      <w:r w:rsidRPr="00814A76">
        <w:rPr>
          <w:rStyle w:val="StyleUnderline"/>
          <w:rFonts w:asciiTheme="minorHAnsi" w:hAnsiTheme="minorHAnsi" w:cstheme="minorHAnsi"/>
        </w:rPr>
        <w:t xml:space="preserve"> that </w:t>
      </w:r>
      <w:r w:rsidRPr="00814A76">
        <w:rPr>
          <w:rStyle w:val="StyleUnderline"/>
          <w:rFonts w:asciiTheme="minorHAnsi" w:hAnsiTheme="minorHAnsi" w:cstheme="minorHAnsi"/>
          <w:highlight w:val="green"/>
        </w:rPr>
        <w:t>events would play out</w:t>
      </w:r>
      <w:r w:rsidRPr="00814A76">
        <w:rPr>
          <w:rStyle w:val="StyleUnderline"/>
          <w:rFonts w:asciiTheme="minorHAnsi" w:hAnsiTheme="minorHAnsi" w:cstheme="minorHAnsi"/>
        </w:rPr>
        <w:t xml:space="preserve"> as they did in the film,"</w:t>
      </w:r>
      <w:r w:rsidRPr="00814A76">
        <w:rPr>
          <w:rFonts w:asciiTheme="minorHAnsi" w:hAnsiTheme="minorHAnsi" w:cstheme="minorHAnsi"/>
          <w:sz w:val="16"/>
        </w:rPr>
        <w:t xml:space="preserve"> he says. "But if it raises awareness, then that's great."</w:t>
      </w:r>
    </w:p>
    <w:p w14:paraId="1DB006A1" w14:textId="77777777" w:rsidR="00422D49" w:rsidRPr="00814A76" w:rsidRDefault="00422D49" w:rsidP="00422D49">
      <w:pPr>
        <w:rPr>
          <w:rFonts w:asciiTheme="minorHAnsi" w:hAnsiTheme="minorHAnsi" w:cstheme="minorHAnsi"/>
        </w:rPr>
      </w:pPr>
    </w:p>
    <w:p w14:paraId="04FB0A23"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Tracking systems solves space dust.</w:t>
      </w:r>
    </w:p>
    <w:p w14:paraId="2DC0844F" w14:textId="77777777" w:rsidR="00422D49" w:rsidRPr="00814A76" w:rsidRDefault="00422D49" w:rsidP="00422D49">
      <w:pPr>
        <w:rPr>
          <w:rFonts w:asciiTheme="minorHAnsi" w:hAnsiTheme="minorHAnsi" w:cstheme="minorHAnsi"/>
        </w:rPr>
      </w:pPr>
      <w:r w:rsidRPr="00814A76">
        <w:rPr>
          <w:rFonts w:asciiTheme="minorHAnsi" w:hAnsiTheme="minorHAnsi" w:cstheme="minorHAnsi"/>
          <w:b/>
          <w:bCs/>
          <w:sz w:val="26"/>
          <w:szCs w:val="26"/>
        </w:rPr>
        <w:t xml:space="preserve">Mosher </w:t>
      </w:r>
      <w:bookmarkStart w:id="0" w:name="_Hlk18851013"/>
      <w:r w:rsidRPr="00814A76">
        <w:rPr>
          <w:rFonts w:asciiTheme="minorHAnsi" w:hAnsiTheme="minorHAnsi" w:cstheme="minorHAnsi"/>
          <w:b/>
          <w:bCs/>
          <w:sz w:val="26"/>
          <w:szCs w:val="26"/>
        </w:rPr>
        <w:t>’</w:t>
      </w:r>
      <w:bookmarkEnd w:id="0"/>
      <w:r w:rsidRPr="00814A76">
        <w:rPr>
          <w:rFonts w:asciiTheme="minorHAnsi" w:hAnsiTheme="minorHAnsi" w:cstheme="minorHAnsi"/>
          <w:b/>
          <w:bCs/>
          <w:sz w:val="26"/>
          <w:szCs w:val="26"/>
        </w:rPr>
        <w:t>19</w:t>
      </w:r>
      <w:r w:rsidRPr="00814A76">
        <w:rPr>
          <w:rFonts w:asciiTheme="minorHAnsi" w:hAnsiTheme="minorHAnsi" w:cstheme="min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9" w:history="1">
        <w:r w:rsidRPr="00814A76">
          <w:rPr>
            <w:rStyle w:val="Hyperlink"/>
            <w:rFonts w:asciiTheme="minorHAnsi" w:hAnsiTheme="minorHAnsi" w:cstheme="minorHAnsi"/>
          </w:rPr>
          <w:t>https://www.usafa.edu/app/uploads/Space_and_Defense_2_3.pdf</w:t>
        </w:r>
      </w:hyperlink>
      <w:r w:rsidRPr="00814A76">
        <w:rPr>
          <w:rFonts w:asciiTheme="minorHAnsi" w:hAnsiTheme="minorHAnsi" w:cstheme="minorHAnsi"/>
        </w:rPr>
        <w:t>; GR]</w:t>
      </w:r>
    </w:p>
    <w:p w14:paraId="4DA088E4"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Kessler syndrome</w:t>
      </w:r>
      <w:r w:rsidRPr="00814A76">
        <w:rPr>
          <w:rFonts w:asciiTheme="minorHAnsi" w:hAnsiTheme="minorHAnsi" w:cstheme="minorHAnsi"/>
          <w:sz w:val="16"/>
        </w:rPr>
        <w:t xml:space="preserve"> plays center-stage in the movie "Gravity," in which </w:t>
      </w:r>
      <w:r w:rsidRPr="00814A76">
        <w:rPr>
          <w:rStyle w:val="StyleUnderline"/>
          <w:rFonts w:asciiTheme="minorHAnsi" w:hAnsiTheme="minorHAnsi" w:cstheme="minorHAnsi"/>
          <w:highlight w:val="green"/>
        </w:rPr>
        <w:t>a</w:t>
      </w:r>
      <w:r w:rsidRPr="00814A76">
        <w:rPr>
          <w:rFonts w:asciiTheme="minorHAnsi" w:hAnsiTheme="minorHAnsi" w:cstheme="minorHAnsi"/>
          <w:highlight w:val="green"/>
          <w:u w:val="single"/>
        </w:rPr>
        <w:t>n a</w:t>
      </w:r>
      <w:r w:rsidRPr="00814A76">
        <w:rPr>
          <w:rStyle w:val="StyleUnderline"/>
          <w:rFonts w:asciiTheme="minorHAnsi" w:hAnsiTheme="minorHAnsi" w:cstheme="minorHAnsi"/>
          <w:highlight w:val="green"/>
        </w:rPr>
        <w:t>ccidental</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space </w:t>
      </w:r>
      <w:r w:rsidRPr="00814A76">
        <w:rPr>
          <w:rStyle w:val="Emphasis"/>
          <w:rFonts w:asciiTheme="minorHAnsi" w:hAnsiTheme="minorHAnsi" w:cstheme="minorHAnsi"/>
          <w:highlight w:val="green"/>
        </w:rPr>
        <w:t>collision</w:t>
      </w:r>
      <w:r w:rsidRPr="00814A76">
        <w:rPr>
          <w:rFonts w:asciiTheme="minorHAnsi" w:hAnsiTheme="minorHAnsi" w:cstheme="minorHAnsi"/>
          <w:sz w:val="16"/>
        </w:rPr>
        <w:t xml:space="preserve"> endangers a crew aboard a large space station. But </w:t>
      </w:r>
      <w:proofErr w:type="spellStart"/>
      <w:r w:rsidRPr="00814A76">
        <w:rPr>
          <w:rFonts w:asciiTheme="minorHAnsi" w:hAnsiTheme="minorHAnsi" w:cstheme="minorHAnsi"/>
          <w:sz w:val="16"/>
        </w:rPr>
        <w:t>Gossner</w:t>
      </w:r>
      <w:proofErr w:type="spellEnd"/>
      <w:r w:rsidRPr="00814A76">
        <w:rPr>
          <w:rFonts w:asciiTheme="minorHAnsi" w:hAnsiTheme="minorHAnsi" w:cstheme="minorHAnsi"/>
          <w:sz w:val="16"/>
        </w:rPr>
        <w:t xml:space="preserve"> said </w:t>
      </w:r>
      <w:r w:rsidRPr="00814A76">
        <w:rPr>
          <w:rStyle w:val="StyleUnderline"/>
          <w:rFonts w:asciiTheme="minorHAnsi" w:hAnsiTheme="minorHAnsi" w:cstheme="minorHAnsi"/>
        </w:rPr>
        <w:t xml:space="preserve">that type </w:t>
      </w:r>
      <w:r w:rsidRPr="00814A76">
        <w:rPr>
          <w:rStyle w:val="StyleUnderline"/>
          <w:rFonts w:asciiTheme="minorHAnsi" w:hAnsiTheme="minorHAnsi" w:cstheme="minorHAnsi"/>
          <w:highlight w:val="green"/>
        </w:rPr>
        <w:t>of</w:t>
      </w:r>
      <w:r w:rsidRPr="00814A76">
        <w:rPr>
          <w:rStyle w:val="StyleUnderline"/>
          <w:rFonts w:asciiTheme="minorHAnsi" w:hAnsiTheme="minorHAnsi" w:cstheme="minorHAnsi"/>
        </w:rPr>
        <w:t xml:space="preserve"> a runaway </w:t>
      </w:r>
      <w:r w:rsidRPr="00814A76">
        <w:rPr>
          <w:rStyle w:val="Emphasis"/>
          <w:rFonts w:asciiTheme="minorHAnsi" w:hAnsiTheme="minorHAnsi" w:cstheme="minorHAnsi"/>
          <w:highlight w:val="green"/>
        </w:rPr>
        <w:t>space-junk</w:t>
      </w:r>
      <w:r w:rsidRPr="00814A76">
        <w:rPr>
          <w:rStyle w:val="Emphasis"/>
          <w:rFonts w:asciiTheme="minorHAnsi" w:hAnsiTheme="minorHAnsi" w:cstheme="minorHAnsi"/>
        </w:rPr>
        <w:t xml:space="preserve"> catastrophe</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is </w:t>
      </w:r>
      <w:r w:rsidRPr="00814A76">
        <w:rPr>
          <w:rStyle w:val="Emphasis"/>
          <w:rFonts w:asciiTheme="minorHAnsi" w:hAnsiTheme="minorHAnsi" w:cstheme="minorHAnsi"/>
          <w:highlight w:val="green"/>
        </w:rPr>
        <w:t>unlikely</w:t>
      </w:r>
      <w:r w:rsidRPr="00814A76">
        <w:rPr>
          <w:rFonts w:asciiTheme="minorHAnsi" w:hAnsiTheme="minorHAnsi" w:cstheme="minorHAnsi"/>
          <w:sz w:val="16"/>
        </w:rPr>
        <w:t xml:space="preserve">. "Right </w:t>
      </w:r>
      <w:proofErr w:type="gramStart"/>
      <w:r w:rsidRPr="00814A76">
        <w:rPr>
          <w:rFonts w:asciiTheme="minorHAnsi" w:hAnsiTheme="minorHAnsi" w:cstheme="minorHAnsi"/>
          <w:sz w:val="16"/>
        </w:rPr>
        <w:t>now</w:t>
      </w:r>
      <w:proofErr w:type="gramEnd"/>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 don't think we're </w:t>
      </w:r>
      <w:r w:rsidRPr="00814A76">
        <w:rPr>
          <w:rStyle w:val="Emphasis"/>
          <w:rFonts w:asciiTheme="minorHAnsi" w:hAnsiTheme="minorHAnsi" w:cstheme="minorHAnsi"/>
        </w:rPr>
        <w:t>close to that</w:t>
      </w:r>
      <w:r w:rsidRPr="00814A76">
        <w:rPr>
          <w:rFonts w:asciiTheme="minorHAnsi" w:hAnsiTheme="minorHAnsi" w:cstheme="minorHAnsi"/>
          <w:sz w:val="16"/>
        </w:rPr>
        <w:t xml:space="preserve">," he said. "I'm not saying we couldn't get there, and I'm not saying we don't need to be smart and manage the problem. But </w:t>
      </w:r>
      <w:r w:rsidRPr="00814A76">
        <w:rPr>
          <w:rStyle w:val="StyleUnderline"/>
          <w:rFonts w:asciiTheme="minorHAnsi" w:hAnsiTheme="minorHAnsi" w:cstheme="minorHAnsi"/>
        </w:rPr>
        <w:t xml:space="preserve">I don't see it </w:t>
      </w:r>
      <w:r w:rsidRPr="00814A76">
        <w:rPr>
          <w:rStyle w:val="Emphasis"/>
          <w:rFonts w:asciiTheme="minorHAnsi" w:hAnsiTheme="minorHAnsi" w:cstheme="minorHAnsi"/>
        </w:rPr>
        <w:t>ever</w:t>
      </w:r>
      <w:r w:rsidRPr="00814A76">
        <w:rPr>
          <w:rStyle w:val="StyleUnderline"/>
          <w:rFonts w:asciiTheme="minorHAnsi" w:hAnsiTheme="minorHAnsi" w:cstheme="minorHAnsi"/>
        </w:rPr>
        <w:t xml:space="preserve"> becoming</w:t>
      </w:r>
      <w:r w:rsidRPr="00814A76">
        <w:rPr>
          <w:rFonts w:asciiTheme="minorHAnsi" w:hAnsiTheme="minorHAnsi" w:cstheme="minorHAnsi"/>
          <w:sz w:val="16"/>
        </w:rPr>
        <w:t xml:space="preserve">, </w:t>
      </w:r>
      <w:r w:rsidRPr="00814A76">
        <w:rPr>
          <w:rStyle w:val="StyleUnderline"/>
          <w:rFonts w:asciiTheme="minorHAnsi" w:hAnsiTheme="minorHAnsi" w:cstheme="minorHAnsi"/>
        </w:rPr>
        <w:t>anytime soon</w:t>
      </w:r>
      <w:r w:rsidRPr="00814A76">
        <w:rPr>
          <w:rFonts w:asciiTheme="minorHAnsi" w:hAnsiTheme="minorHAnsi" w:cstheme="minorHAnsi"/>
          <w:sz w:val="16"/>
        </w:rPr>
        <w:t xml:space="preserve">, </w:t>
      </w:r>
      <w:r w:rsidRPr="00814A76">
        <w:rPr>
          <w:rStyle w:val="StyleUnderline"/>
          <w:rFonts w:asciiTheme="minorHAnsi" w:hAnsiTheme="minorHAnsi" w:cstheme="minorHAnsi"/>
        </w:rPr>
        <w:t>a</w:t>
      </w:r>
      <w:r w:rsidRPr="00814A76">
        <w:rPr>
          <w:rStyle w:val="StyleUnderline"/>
          <w:rFonts w:asciiTheme="minorHAnsi" w:hAnsiTheme="minorHAnsi" w:cstheme="minorHAnsi"/>
          <w:sz w:val="16"/>
          <w:u w:val="none"/>
        </w:rPr>
        <w:t xml:space="preserve">n unmanageable </w:t>
      </w:r>
      <w:r w:rsidRPr="00814A76">
        <w:rPr>
          <w:rStyle w:val="StyleUnderline"/>
          <w:rFonts w:asciiTheme="minorHAnsi" w:hAnsiTheme="minorHAnsi" w:cstheme="minorHAnsi"/>
        </w:rPr>
        <w:t>problem</w:t>
      </w:r>
      <w:r w:rsidRPr="00814A76">
        <w:rPr>
          <w:rFonts w:asciiTheme="minorHAnsi" w:hAnsiTheme="minorHAnsi" w:cstheme="minorHAnsi"/>
          <w:sz w:val="16"/>
        </w:rPr>
        <w:t xml:space="preserve">." There is no current system to remove old satellites or sweep up bits of debris </w:t>
      </w:r>
      <w:proofErr w:type="gramStart"/>
      <w:r w:rsidRPr="00814A76">
        <w:rPr>
          <w:rFonts w:asciiTheme="minorHAnsi" w:hAnsiTheme="minorHAnsi" w:cstheme="minorHAnsi"/>
          <w:sz w:val="16"/>
        </w:rPr>
        <w:t>in order to</w:t>
      </w:r>
      <w:proofErr w:type="gramEnd"/>
      <w:r w:rsidRPr="00814A76">
        <w:rPr>
          <w:rFonts w:asciiTheme="minorHAnsi" w:hAnsiTheme="minorHAnsi" w:cstheme="minorHAnsi"/>
          <w:sz w:val="16"/>
        </w:rPr>
        <w:t xml:space="preserve"> prevent a Kessler event. Instead, </w:t>
      </w:r>
      <w:r w:rsidRPr="00814A76">
        <w:rPr>
          <w:rStyle w:val="StyleUnderline"/>
          <w:rFonts w:asciiTheme="minorHAnsi" w:hAnsiTheme="minorHAnsi" w:cstheme="minorHAnsi"/>
        </w:rPr>
        <w:t>space debris is monitored from Earth</w:t>
      </w:r>
      <w:r w:rsidRPr="00814A76">
        <w:rPr>
          <w:rFonts w:asciiTheme="minorHAnsi" w:hAnsiTheme="minorHAnsi" w:cstheme="minorHAnsi"/>
          <w:sz w:val="16"/>
        </w:rPr>
        <w:t>, and new rules require satellites in low-Earth orbit be deorbited after 25 years so they don't wind up adding more space junk. "</w:t>
      </w:r>
      <w:r w:rsidRPr="00814A76">
        <w:rPr>
          <w:rStyle w:val="StyleUnderline"/>
          <w:rFonts w:asciiTheme="minorHAnsi" w:hAnsiTheme="minorHAnsi" w:cstheme="minorHAnsi"/>
        </w:rPr>
        <w:t>Our current plan is to manage the problem and not let it get that far</w:t>
      </w:r>
      <w:r w:rsidRPr="00814A76">
        <w:rPr>
          <w:rFonts w:asciiTheme="minorHAnsi" w:hAnsiTheme="minorHAnsi" w:cstheme="minorHAnsi"/>
          <w:sz w:val="16"/>
        </w:rPr>
        <w:t xml:space="preserve">," </w:t>
      </w:r>
      <w:proofErr w:type="spellStart"/>
      <w:r w:rsidRPr="00814A76">
        <w:rPr>
          <w:rFonts w:asciiTheme="minorHAnsi" w:hAnsiTheme="minorHAnsi" w:cstheme="minorHAnsi"/>
          <w:sz w:val="16"/>
        </w:rPr>
        <w:t>Gossner</w:t>
      </w:r>
      <w:proofErr w:type="spellEnd"/>
      <w:r w:rsidRPr="00814A76">
        <w:rPr>
          <w:rFonts w:asciiTheme="minorHAnsi" w:hAnsiTheme="minorHAnsi" w:cstheme="minorHAnsi"/>
          <w:sz w:val="16"/>
        </w:rPr>
        <w:t xml:space="preserve"> said. "</w:t>
      </w:r>
      <w:r w:rsidRPr="00814A76">
        <w:rPr>
          <w:rStyle w:val="StyleUnderline"/>
          <w:rFonts w:asciiTheme="minorHAnsi" w:hAnsiTheme="minorHAnsi" w:cstheme="minorHAnsi"/>
        </w:rPr>
        <w:t xml:space="preserve">I don't think that we're even close to needing to </w:t>
      </w:r>
      <w:r w:rsidRPr="00814A76">
        <w:rPr>
          <w:rStyle w:val="Emphasis"/>
          <w:rFonts w:asciiTheme="minorHAnsi" w:hAnsiTheme="minorHAnsi" w:cstheme="minorHAnsi"/>
        </w:rPr>
        <w:t>actively remove</w:t>
      </w:r>
      <w:r w:rsidRPr="00814A76">
        <w:rPr>
          <w:rStyle w:val="StyleUnderline"/>
          <w:rFonts w:asciiTheme="minorHAnsi" w:hAnsiTheme="minorHAnsi" w:cstheme="minorHAnsi"/>
        </w:rPr>
        <w:t xml:space="preserve"> stuff</w:t>
      </w:r>
      <w:r w:rsidRPr="00814A76">
        <w:rPr>
          <w:rFonts w:asciiTheme="minorHAnsi" w:hAnsiTheme="minorHAnsi" w:cstheme="minorHAnsi"/>
          <w:sz w:val="16"/>
        </w:rPr>
        <w:t xml:space="preserve">. There's lots of research being done on that, and maybe </w:t>
      </w:r>
      <w:proofErr w:type="spellStart"/>
      <w:r w:rsidRPr="00814A76">
        <w:rPr>
          <w:rFonts w:asciiTheme="minorHAnsi" w:hAnsiTheme="minorHAnsi" w:cstheme="minorHAnsi"/>
          <w:sz w:val="16"/>
        </w:rPr>
        <w:t>some day</w:t>
      </w:r>
      <w:proofErr w:type="spellEnd"/>
      <w:r w:rsidRPr="00814A76">
        <w:rPr>
          <w:rFonts w:asciiTheme="minorHAnsi" w:hAnsiTheme="minorHAnsi" w:cstheme="minorHAnsi"/>
          <w:sz w:val="16"/>
        </w:rPr>
        <w:t xml:space="preserve"> that will happen, but I think that — </w:t>
      </w:r>
      <w:r w:rsidRPr="00814A76">
        <w:rPr>
          <w:rStyle w:val="StyleUnderline"/>
          <w:rFonts w:asciiTheme="minorHAnsi" w:hAnsiTheme="minorHAnsi" w:cstheme="minorHAnsi"/>
        </w:rPr>
        <w:t>at this point</w:t>
      </w:r>
      <w:r w:rsidRPr="00814A76">
        <w:rPr>
          <w:rFonts w:asciiTheme="minorHAnsi" w:hAnsiTheme="minorHAnsi" w:cstheme="minorHAnsi"/>
          <w:sz w:val="16"/>
        </w:rPr>
        <w:t xml:space="preserve">, and in my humble opinion — </w:t>
      </w:r>
      <w:r w:rsidRPr="00814A76">
        <w:rPr>
          <w:rStyle w:val="StyleUnderline"/>
          <w:rFonts w:asciiTheme="minorHAnsi" w:hAnsiTheme="minorHAnsi" w:cstheme="minorHAnsi"/>
        </w:rPr>
        <w:t>an unnecessary expense</w:t>
      </w:r>
      <w:r w:rsidRPr="00814A76">
        <w:rPr>
          <w:rFonts w:asciiTheme="minorHAnsi" w:hAnsiTheme="minorHAnsi" w:cstheme="minorHAnsi"/>
          <w:sz w:val="16"/>
        </w:rPr>
        <w:t xml:space="preserve">." A major part of the effort to prevent a Kessler event is </w:t>
      </w: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S</w:t>
      </w:r>
      <w:r w:rsidRPr="00814A76">
        <w:rPr>
          <w:rStyle w:val="StyleUnderline"/>
          <w:rFonts w:asciiTheme="minorHAnsi" w:hAnsiTheme="minorHAnsi" w:cstheme="minorHAnsi"/>
        </w:rPr>
        <w:t xml:space="preserve">pace </w:t>
      </w:r>
      <w:r w:rsidRPr="00814A76">
        <w:rPr>
          <w:rStyle w:val="Emphasis"/>
          <w:rFonts w:asciiTheme="minorHAnsi" w:hAnsiTheme="minorHAnsi" w:cstheme="minorHAnsi"/>
        </w:rPr>
        <w:t>S</w:t>
      </w:r>
      <w:r w:rsidRPr="00814A76">
        <w:rPr>
          <w:rStyle w:val="StyleUnderline"/>
          <w:rFonts w:asciiTheme="minorHAnsi" w:hAnsiTheme="minorHAnsi" w:cstheme="minorHAnsi"/>
        </w:rPr>
        <w:t xml:space="preserve">urveillance </w:t>
      </w:r>
      <w:r w:rsidRPr="00814A76">
        <w:rPr>
          <w:rStyle w:val="Emphasis"/>
          <w:rFonts w:asciiTheme="minorHAnsi" w:hAnsiTheme="minorHAnsi" w:cstheme="minorHAnsi"/>
        </w:rPr>
        <w:t>N</w:t>
      </w:r>
      <w:r w:rsidRPr="00814A76">
        <w:rPr>
          <w:rStyle w:val="StyleUnderline"/>
          <w:rFonts w:asciiTheme="minorHAnsi" w:hAnsiTheme="minorHAnsi" w:cstheme="minorHAnsi"/>
        </w:rPr>
        <w:t>etwork</w:t>
      </w:r>
      <w:r w:rsidRPr="00814A76">
        <w:rPr>
          <w:rFonts w:asciiTheme="minorHAnsi" w:hAnsiTheme="minorHAnsi" w:cstheme="minorHAnsi"/>
          <w:sz w:val="16"/>
        </w:rPr>
        <w:t xml:space="preserve"> (SSN). The project, </w:t>
      </w:r>
      <w:r w:rsidRPr="00814A76">
        <w:rPr>
          <w:rStyle w:val="StyleUnderline"/>
          <w:rFonts w:asciiTheme="minorHAnsi" w:hAnsiTheme="minorHAnsi" w:cstheme="minorHAnsi"/>
        </w:rPr>
        <w:t xml:space="preserve">led by the </w:t>
      </w:r>
      <w:r w:rsidRPr="00814A76">
        <w:rPr>
          <w:rStyle w:val="Emphasis"/>
          <w:rFonts w:asciiTheme="minorHAnsi" w:hAnsiTheme="minorHAnsi" w:cstheme="minorHAnsi"/>
        </w:rPr>
        <w:t>US military</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uses </w:t>
      </w:r>
      <w:r w:rsidRPr="00814A76">
        <w:rPr>
          <w:rStyle w:val="Emphasis"/>
          <w:rFonts w:asciiTheme="minorHAnsi" w:hAnsiTheme="minorHAnsi" w:cstheme="minorHAnsi"/>
          <w:highlight w:val="green"/>
        </w:rPr>
        <w:t>30</w:t>
      </w:r>
      <w:r w:rsidRPr="00814A76">
        <w:rPr>
          <w:rStyle w:val="StyleUnderline"/>
          <w:rFonts w:asciiTheme="minorHAnsi" w:hAnsiTheme="minorHAnsi" w:cstheme="minorHAnsi"/>
        </w:rPr>
        <w:t xml:space="preserve"> different </w:t>
      </w:r>
      <w:r w:rsidRPr="00814A76">
        <w:rPr>
          <w:rStyle w:val="StyleUnderline"/>
          <w:rFonts w:asciiTheme="minorHAnsi" w:hAnsiTheme="minorHAnsi" w:cstheme="minorHAnsi"/>
          <w:highlight w:val="green"/>
        </w:rPr>
        <w:t xml:space="preserve">systems </w:t>
      </w:r>
      <w:r w:rsidRPr="00814A76">
        <w:rPr>
          <w:rStyle w:val="StyleUnderline"/>
          <w:rFonts w:asciiTheme="minorHAnsi" w:hAnsiTheme="minorHAnsi" w:cstheme="minorHAnsi"/>
        </w:rPr>
        <w:t xml:space="preserve">around the </w:t>
      </w:r>
      <w:r w:rsidRPr="00814A76">
        <w:rPr>
          <w:rStyle w:val="Emphasis"/>
          <w:rFonts w:asciiTheme="minorHAnsi" w:hAnsiTheme="minorHAnsi" w:cstheme="minorHAnsi"/>
        </w:rPr>
        <w:t>world</w:t>
      </w:r>
      <w:r w:rsidRPr="00814A76">
        <w:rPr>
          <w:rStyle w:val="StyleUnderline"/>
          <w:rFonts w:asciiTheme="minorHAnsi" w:hAnsiTheme="minorHAnsi" w:cstheme="minorHAnsi"/>
        </w:rPr>
        <w:t xml:space="preserve"> to </w:t>
      </w:r>
      <w:r w:rsidRPr="00814A76">
        <w:rPr>
          <w:rStyle w:val="Emphasis"/>
          <w:rFonts w:asciiTheme="minorHAnsi" w:hAnsiTheme="minorHAnsi" w:cstheme="minorHAnsi"/>
          <w:highlight w:val="green"/>
        </w:rPr>
        <w:t>identify</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track</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 xml:space="preserve">and share </w:t>
      </w:r>
      <w:r w:rsidRPr="00814A76">
        <w:rPr>
          <w:rStyle w:val="Emphasis"/>
          <w:rFonts w:asciiTheme="minorHAnsi" w:hAnsiTheme="minorHAnsi" w:cstheme="minorHAnsi"/>
          <w:highlight w:val="green"/>
        </w:rPr>
        <w:t>info</w:t>
      </w:r>
      <w:r w:rsidRPr="00814A76">
        <w:rPr>
          <w:rStyle w:val="StyleUnderline"/>
          <w:rFonts w:asciiTheme="minorHAnsi" w:hAnsiTheme="minorHAnsi" w:cstheme="minorHAnsi"/>
        </w:rPr>
        <w:t xml:space="preserve">rmation </w:t>
      </w:r>
      <w:r w:rsidRPr="00814A76">
        <w:rPr>
          <w:rStyle w:val="StyleUnderline"/>
          <w:rFonts w:asciiTheme="minorHAnsi" w:hAnsiTheme="minorHAnsi" w:cstheme="minorHAnsi"/>
          <w:highlight w:val="green"/>
        </w:rPr>
        <w:t xml:space="preserve">about </w:t>
      </w:r>
      <w:r w:rsidRPr="00814A76">
        <w:rPr>
          <w:rStyle w:val="Emphasis"/>
          <w:rFonts w:asciiTheme="minorHAnsi" w:hAnsiTheme="minorHAnsi" w:cstheme="minorHAnsi"/>
          <w:highlight w:val="green"/>
        </w:rPr>
        <w:t>objects</w:t>
      </w:r>
      <w:r w:rsidRPr="00814A76">
        <w:rPr>
          <w:rStyle w:val="StyleUnderline"/>
          <w:rFonts w:asciiTheme="minorHAnsi" w:hAnsiTheme="minorHAnsi" w:cstheme="minorHAnsi"/>
        </w:rPr>
        <w:t xml:space="preserve"> in space</w:t>
      </w:r>
      <w:r w:rsidRPr="00814A76">
        <w:rPr>
          <w:rFonts w:asciiTheme="minorHAnsi" w:hAnsiTheme="minorHAnsi" w:cstheme="minorHAnsi"/>
          <w:sz w:val="16"/>
        </w:rPr>
        <w:t xml:space="preserve">. Many </w:t>
      </w:r>
      <w:r w:rsidRPr="00814A76">
        <w:rPr>
          <w:rStyle w:val="StyleUnderline"/>
          <w:rFonts w:asciiTheme="minorHAnsi" w:hAnsiTheme="minorHAnsi" w:cstheme="minorHAnsi"/>
        </w:rPr>
        <w:t xml:space="preserve">objects are tracked </w:t>
      </w:r>
      <w:r w:rsidRPr="00814A76">
        <w:rPr>
          <w:rStyle w:val="Emphasis"/>
          <w:rFonts w:asciiTheme="minorHAnsi" w:hAnsiTheme="minorHAnsi" w:cstheme="minorHAnsi"/>
          <w:highlight w:val="green"/>
        </w:rPr>
        <w:t>day and night</w:t>
      </w:r>
      <w:r w:rsidRPr="00814A76">
        <w:rPr>
          <w:rStyle w:val="StyleUnderline"/>
          <w:rFonts w:asciiTheme="minorHAnsi" w:hAnsiTheme="minorHAnsi" w:cstheme="minorHAnsi"/>
        </w:rPr>
        <w:t xml:space="preserve"> via a network</w:t>
      </w:r>
      <w:r w:rsidRPr="00814A76">
        <w:rPr>
          <w:rStyle w:val="StyleUnderline"/>
          <w:rFonts w:asciiTheme="minorHAnsi" w:hAnsiTheme="minorHAnsi" w:cstheme="minorHAnsi"/>
          <w:i/>
          <w:iCs/>
          <w:sz w:val="16"/>
          <w:u w:val="none"/>
        </w:rPr>
        <w:t xml:space="preserve"> </w:t>
      </w:r>
      <w:r w:rsidRPr="00814A76">
        <w:rPr>
          <w:rStyle w:val="StyleUnderline"/>
          <w:rFonts w:asciiTheme="minorHAnsi" w:hAnsiTheme="minorHAnsi" w:cstheme="minorHAnsi"/>
          <w:sz w:val="16"/>
          <w:u w:val="none"/>
        </w:rPr>
        <w:t>of</w:t>
      </w:r>
      <w:r w:rsidRPr="00814A76">
        <w:rPr>
          <w:rFonts w:asciiTheme="minorHAnsi" w:hAnsiTheme="minorHAnsi" w:cstheme="minorHAnsi"/>
          <w:sz w:val="16"/>
        </w:rPr>
        <w:t xml:space="preserve"> radar observatories </w:t>
      </w:r>
      <w:r w:rsidRPr="00814A76">
        <w:rPr>
          <w:rFonts w:asciiTheme="minorHAnsi" w:hAnsiTheme="minorHAnsi" w:cstheme="minorHAnsi"/>
          <w:u w:val="single"/>
        </w:rPr>
        <w:t>around the globe</w:t>
      </w:r>
      <w:r w:rsidRPr="00814A76">
        <w:rPr>
          <w:rFonts w:asciiTheme="minorHAnsi" w:hAnsiTheme="minorHAnsi" w:cstheme="minorHAnsi"/>
          <w:sz w:val="16"/>
        </w:rPr>
        <w:t xml:space="preserve">. Optical telescopes on the ground also keep an eye out, but they aren't always run by the government. "The commercial sector is actually putting up lots and lots of telescopes," </w:t>
      </w:r>
      <w:proofErr w:type="spellStart"/>
      <w:r w:rsidRPr="00814A76">
        <w:rPr>
          <w:rFonts w:asciiTheme="minorHAnsi" w:hAnsiTheme="minorHAnsi" w:cstheme="minorHAnsi"/>
          <w:sz w:val="16"/>
        </w:rPr>
        <w:t>Gossner</w:t>
      </w:r>
      <w:proofErr w:type="spellEnd"/>
      <w:r w:rsidRPr="00814A76">
        <w:rPr>
          <w:rFonts w:asciiTheme="minorHAnsi" w:hAnsiTheme="minorHAnsi" w:cstheme="minorHAnsi"/>
          <w:sz w:val="16"/>
        </w:rPr>
        <w:t xml:space="preserve"> said. The government pays for their debris-tracking services. </w:t>
      </w:r>
      <w:proofErr w:type="spellStart"/>
      <w:r w:rsidRPr="00814A76">
        <w:rPr>
          <w:rFonts w:asciiTheme="minorHAnsi" w:hAnsiTheme="minorHAnsi" w:cstheme="minorHAnsi"/>
          <w:sz w:val="16"/>
        </w:rPr>
        <w:t>Gossner</w:t>
      </w:r>
      <w:proofErr w:type="spellEnd"/>
      <w:r w:rsidRPr="00814A76">
        <w:rPr>
          <w:rFonts w:asciiTheme="minorHAnsi" w:hAnsiTheme="minorHAnsi" w:cstheme="minorHAnsi"/>
          <w:sz w:val="16"/>
        </w:rPr>
        <w:t xml:space="preserve"> said </w:t>
      </w:r>
      <w:r w:rsidRPr="00814A76">
        <w:rPr>
          <w:rStyle w:val="StyleUnderline"/>
          <w:rFonts w:asciiTheme="minorHAnsi" w:hAnsiTheme="minorHAnsi" w:cstheme="minorHAnsi"/>
        </w:rPr>
        <w:t>one major debris-tracking company</w:t>
      </w:r>
      <w:r w:rsidRPr="00814A76">
        <w:rPr>
          <w:rFonts w:asciiTheme="minorHAnsi" w:hAnsiTheme="minorHAnsi" w:cstheme="minorHAnsi"/>
          <w:sz w:val="16"/>
        </w:rPr>
        <w:t xml:space="preserve"> is called </w:t>
      </w:r>
      <w:proofErr w:type="spellStart"/>
      <w:r w:rsidRPr="00814A76">
        <w:rPr>
          <w:rStyle w:val="Emphasis"/>
          <w:rFonts w:asciiTheme="minorHAnsi" w:hAnsiTheme="minorHAnsi" w:cstheme="minorHAnsi"/>
        </w:rPr>
        <w:t>Exoanalytic</w:t>
      </w:r>
      <w:proofErr w:type="spellEnd"/>
      <w:r w:rsidRPr="00814A76">
        <w:rPr>
          <w:rFonts w:asciiTheme="minorHAnsi" w:hAnsiTheme="minorHAnsi" w:cstheme="minorHAnsi"/>
          <w:sz w:val="16"/>
        </w:rPr>
        <w:t xml:space="preserve">. It </w:t>
      </w:r>
      <w:r w:rsidRPr="00814A76">
        <w:rPr>
          <w:rStyle w:val="StyleUnderline"/>
          <w:rFonts w:asciiTheme="minorHAnsi" w:hAnsiTheme="minorHAnsi" w:cstheme="minorHAnsi"/>
        </w:rPr>
        <w:t>uses about 150 small telescopes</w:t>
      </w:r>
      <w:r w:rsidRPr="00814A76">
        <w:rPr>
          <w:rFonts w:asciiTheme="minorHAnsi" w:hAnsiTheme="minorHAnsi" w:cstheme="minorHAnsi"/>
          <w:sz w:val="16"/>
        </w:rPr>
        <w:t xml:space="preserve"> set up </w:t>
      </w:r>
      <w:r w:rsidRPr="00814A76">
        <w:rPr>
          <w:rStyle w:val="StyleUnderline"/>
          <w:rFonts w:asciiTheme="minorHAnsi" w:hAnsiTheme="minorHAnsi" w:cstheme="minorHAnsi"/>
        </w:rPr>
        <w:t xml:space="preserve">around the globe to </w:t>
      </w:r>
      <w:r w:rsidRPr="00814A76">
        <w:rPr>
          <w:rStyle w:val="Emphasis"/>
          <w:rFonts w:asciiTheme="minorHAnsi" w:hAnsiTheme="minorHAnsi" w:cstheme="minorHAnsi"/>
        </w:rPr>
        <w:t>detect</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track</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report</w:t>
      </w:r>
      <w:r w:rsidRPr="00814A76">
        <w:rPr>
          <w:rStyle w:val="StyleUnderline"/>
          <w:rFonts w:asciiTheme="minorHAnsi" w:hAnsiTheme="minorHAnsi" w:cstheme="minorHAnsi"/>
        </w:rPr>
        <w:t xml:space="preserve"> space debris to the SSN</w:t>
      </w:r>
      <w:r w:rsidRPr="00814A76">
        <w:rPr>
          <w:rFonts w:asciiTheme="minorHAnsi" w:hAnsiTheme="minorHAnsi" w:cstheme="minorHAnsi"/>
          <w:sz w:val="16"/>
        </w:rPr>
        <w:t xml:space="preserve">. </w:t>
      </w:r>
      <w:r w:rsidRPr="00814A76">
        <w:rPr>
          <w:rStyle w:val="StyleUnderline"/>
          <w:rFonts w:asciiTheme="minorHAnsi" w:hAnsiTheme="minorHAnsi" w:cstheme="minorHAnsi"/>
        </w:rPr>
        <w:t>Telescopes in space track debris</w:t>
      </w:r>
      <w:r w:rsidRPr="00814A76">
        <w:rPr>
          <w:rFonts w:asciiTheme="minorHAnsi" w:hAnsiTheme="minorHAnsi" w:cstheme="minorHAnsi"/>
          <w:sz w:val="16"/>
        </w:rPr>
        <w:t xml:space="preserve">, too. </w:t>
      </w:r>
      <w:r w:rsidRPr="00814A76">
        <w:rPr>
          <w:rStyle w:val="StyleUnderline"/>
          <w:rFonts w:asciiTheme="minorHAnsi" w:hAnsiTheme="minorHAnsi" w:cstheme="minorHAnsi"/>
        </w:rPr>
        <w:t>Far less is known about them</w:t>
      </w:r>
      <w:r w:rsidRPr="00814A76">
        <w:rPr>
          <w:rFonts w:asciiTheme="minorHAnsi" w:hAnsiTheme="minorHAnsi" w:cstheme="minorHAnsi"/>
          <w:sz w:val="16"/>
        </w:rPr>
        <w:t xml:space="preserve"> because </w:t>
      </w:r>
      <w:r w:rsidRPr="00814A76">
        <w:rPr>
          <w:rStyle w:val="StyleUnderline"/>
          <w:rFonts w:asciiTheme="minorHAnsi" w:hAnsiTheme="minorHAnsi" w:cstheme="minorHAnsi"/>
        </w:rPr>
        <w:t>they're likely top-secret military satellites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Objects</w:t>
      </w:r>
      <w:r w:rsidRPr="00814A76">
        <w:rPr>
          <w:rStyle w:val="StyleUnderline"/>
          <w:rFonts w:asciiTheme="minorHAnsi" w:hAnsiTheme="minorHAnsi" w:cstheme="minorHAnsi"/>
        </w:rPr>
        <w:t xml:space="preserve"> detected by</w:t>
      </w:r>
      <w:r w:rsidRPr="00814A76">
        <w:rPr>
          <w:rFonts w:asciiTheme="minorHAnsi" w:hAnsiTheme="minorHAnsi" w:cstheme="minorHAnsi"/>
          <w:sz w:val="16"/>
        </w:rPr>
        <w:t xml:space="preserve"> the </w:t>
      </w:r>
      <w:r w:rsidRPr="00814A76">
        <w:rPr>
          <w:rStyle w:val="StyleUnderline"/>
          <w:rFonts w:asciiTheme="minorHAnsi" w:hAnsiTheme="minorHAnsi" w:cstheme="minorHAnsi"/>
        </w:rPr>
        <w:t xml:space="preserve">government and companies </w:t>
      </w:r>
      <w:r w:rsidRPr="00814A76">
        <w:rPr>
          <w:rStyle w:val="StyleUnderline"/>
          <w:rFonts w:asciiTheme="minorHAnsi" w:hAnsiTheme="minorHAnsi" w:cstheme="minorHAnsi"/>
          <w:highlight w:val="green"/>
        </w:rPr>
        <w:t>get added to</w:t>
      </w:r>
      <w:r w:rsidRPr="00814A76">
        <w:rPr>
          <w:rStyle w:val="StyleUnderline"/>
          <w:rFonts w:asciiTheme="minorHAnsi" w:hAnsiTheme="minorHAnsi" w:cstheme="minorHAnsi"/>
        </w:rPr>
        <w:t xml:space="preserve"> a </w:t>
      </w:r>
      <w:r w:rsidRPr="00814A76">
        <w:rPr>
          <w:rStyle w:val="Emphasis"/>
          <w:rFonts w:asciiTheme="minorHAnsi" w:hAnsiTheme="minorHAnsi" w:cstheme="minorHAnsi"/>
          <w:highlight w:val="green"/>
        </w:rPr>
        <w:t>catalog</w:t>
      </w:r>
      <w:r w:rsidRPr="00814A76">
        <w:rPr>
          <w:rStyle w:val="StyleUnderline"/>
          <w:rFonts w:asciiTheme="minorHAnsi" w:hAnsiTheme="minorHAnsi" w:cstheme="minorHAnsi"/>
        </w:rPr>
        <w:t xml:space="preserve"> of space debris </w:t>
      </w:r>
      <w:r w:rsidRPr="00814A76">
        <w:rPr>
          <w:rStyle w:val="StyleUnderline"/>
          <w:rFonts w:asciiTheme="minorHAnsi" w:hAnsiTheme="minorHAnsi" w:cstheme="minorHAnsi"/>
          <w:highlight w:val="green"/>
        </w:rPr>
        <w:t xml:space="preserve">and </w:t>
      </w:r>
      <w:r w:rsidRPr="00814A76">
        <w:rPr>
          <w:rStyle w:val="Emphasis"/>
          <w:rFonts w:asciiTheme="minorHAnsi" w:hAnsiTheme="minorHAnsi" w:cstheme="minorHAnsi"/>
          <w:highlight w:val="green"/>
        </w:rPr>
        <w:t>checked</w:t>
      </w:r>
      <w:r w:rsidRPr="00814A76">
        <w:rPr>
          <w:rStyle w:val="StyleUnderline"/>
          <w:rFonts w:asciiTheme="minorHAnsi" w:hAnsiTheme="minorHAnsi" w:cstheme="minorHAnsi"/>
          <w:highlight w:val="green"/>
        </w:rPr>
        <w:t xml:space="preserve"> against</w:t>
      </w:r>
      <w:r w:rsidRPr="00814A76">
        <w:rPr>
          <w:rStyle w:val="StyleUnderline"/>
          <w:rFonts w:asciiTheme="minorHAnsi" w:hAnsiTheme="minorHAnsi" w:cstheme="minorHAnsi"/>
        </w:rPr>
        <w:t xml:space="preserve"> the orbits of </w:t>
      </w:r>
      <w:r w:rsidRPr="00814A76">
        <w:rPr>
          <w:rStyle w:val="StyleUnderline"/>
          <w:rFonts w:asciiTheme="minorHAnsi" w:hAnsiTheme="minorHAnsi" w:cstheme="minorHAnsi"/>
          <w:highlight w:val="green"/>
        </w:rPr>
        <w:t>other</w:t>
      </w:r>
      <w:r w:rsidRPr="00814A76">
        <w:rPr>
          <w:rFonts w:asciiTheme="minorHAnsi" w:hAnsiTheme="minorHAnsi" w:cstheme="minorHAnsi"/>
          <w:sz w:val="16"/>
        </w:rPr>
        <w:t xml:space="preserve"> known </w:t>
      </w:r>
      <w:r w:rsidRPr="00814A76">
        <w:rPr>
          <w:rStyle w:val="StyleUnderline"/>
          <w:rFonts w:asciiTheme="minorHAnsi" w:hAnsiTheme="minorHAnsi" w:cstheme="minorHAnsi"/>
          <w:highlight w:val="green"/>
        </w:rPr>
        <w:t xml:space="preserve">bits of </w:t>
      </w:r>
      <w:r w:rsidRPr="00814A76">
        <w:rPr>
          <w:rStyle w:val="Emphasis"/>
          <w:rFonts w:asciiTheme="minorHAnsi" w:hAnsiTheme="minorHAnsi" w:cstheme="minorHAnsi"/>
          <w:highlight w:val="green"/>
        </w:rPr>
        <w:t>space junk</w:t>
      </w:r>
      <w:r w:rsidRPr="00814A76">
        <w:rPr>
          <w:rStyle w:val="StyleUnderline"/>
          <w:rFonts w:asciiTheme="minorHAnsi" w:hAnsiTheme="minorHAnsi" w:cstheme="minorHAnsi"/>
          <w:highlight w:val="green"/>
        </w:rPr>
        <w:t>. New</w:t>
      </w:r>
      <w:r w:rsidRPr="00814A76">
        <w:rPr>
          <w:rStyle w:val="StyleUnderline"/>
          <w:rFonts w:asciiTheme="minorHAnsi" w:hAnsiTheme="minorHAnsi" w:cstheme="minorHAnsi"/>
        </w:rPr>
        <w:t xml:space="preserve"> orbits are calculated with </w:t>
      </w:r>
      <w:r w:rsidRPr="00814A76">
        <w:rPr>
          <w:rStyle w:val="Emphasis"/>
          <w:rFonts w:asciiTheme="minorHAnsi" w:hAnsiTheme="minorHAnsi" w:cstheme="minorHAnsi"/>
          <w:highlight w:val="green"/>
        </w:rPr>
        <w:t>supercomputers</w:t>
      </w:r>
      <w:r w:rsidRPr="00814A76">
        <w:rPr>
          <w:rStyle w:val="StyleUnderline"/>
          <w:rFonts w:asciiTheme="minorHAnsi" w:hAnsiTheme="minorHAnsi" w:cstheme="minorHAnsi"/>
        </w:rPr>
        <w:t xml:space="preserve"> to </w:t>
      </w:r>
      <w:r w:rsidRPr="00814A76">
        <w:rPr>
          <w:rStyle w:val="StyleUnderline"/>
          <w:rFonts w:asciiTheme="minorHAnsi" w:hAnsiTheme="minorHAnsi" w:cstheme="minorHAnsi"/>
          <w:highlight w:val="green"/>
        </w:rPr>
        <w:t xml:space="preserve">see if there's a </w:t>
      </w:r>
      <w:r w:rsidRPr="00814A76">
        <w:rPr>
          <w:rStyle w:val="Emphasis"/>
          <w:rFonts w:asciiTheme="minorHAnsi" w:hAnsiTheme="minorHAnsi" w:cstheme="minorHAnsi"/>
          <w:highlight w:val="green"/>
        </w:rPr>
        <w:t>chance</w:t>
      </w:r>
      <w:r w:rsidRPr="00814A76">
        <w:rPr>
          <w:rStyle w:val="StyleUnderline"/>
          <w:rFonts w:asciiTheme="minorHAnsi" w:hAnsiTheme="minorHAnsi" w:cstheme="minorHAnsi"/>
          <w:highlight w:val="green"/>
        </w:rPr>
        <w:t xml:space="preserve"> of</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any </w:t>
      </w:r>
      <w:r w:rsidRPr="00814A76">
        <w:rPr>
          <w:rStyle w:val="Emphasis"/>
          <w:rFonts w:asciiTheme="minorHAnsi" w:hAnsiTheme="minorHAnsi" w:cstheme="minorHAnsi"/>
          <w:highlight w:val="green"/>
        </w:rPr>
        <w:t>collision</w:t>
      </w:r>
      <w:r w:rsidRPr="00814A76">
        <w:rPr>
          <w:rStyle w:val="Emphasis"/>
          <w:rFonts w:asciiTheme="minorHAnsi" w:hAnsiTheme="minorHAnsi" w:cstheme="minorHAnsi"/>
        </w:rPr>
        <w:t>s</w:t>
      </w:r>
      <w:r w:rsidRPr="00814A76">
        <w:rPr>
          <w:rFonts w:asciiTheme="minorHAnsi" w:hAnsiTheme="minorHAnsi" w:cstheme="minorHAnsi"/>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SSN issues a</w:t>
      </w:r>
      <w:r w:rsidRPr="00814A76">
        <w:rPr>
          <w:rStyle w:val="StyleUnderline"/>
          <w:rFonts w:asciiTheme="minorHAnsi" w:hAnsiTheme="minorHAnsi" w:cstheme="minorHAnsi"/>
          <w:sz w:val="16"/>
          <w:u w:val="none"/>
        </w:rPr>
        <w:t xml:space="preserve"> </w:t>
      </w:r>
      <w:r w:rsidRPr="00814A76">
        <w:rPr>
          <w:rFonts w:asciiTheme="minorHAnsi" w:hAnsiTheme="minorHAnsi" w:cstheme="minorHAnsi"/>
          <w:sz w:val="16"/>
        </w:rPr>
        <w:t xml:space="preserve">basic </w:t>
      </w:r>
      <w:r w:rsidRPr="00814A76">
        <w:rPr>
          <w:rStyle w:val="StyleUnderline"/>
          <w:rFonts w:asciiTheme="minorHAnsi" w:hAnsiTheme="minorHAnsi" w:cstheme="minorHAnsi"/>
        </w:rPr>
        <w:t xml:space="preserve">emergency </w:t>
      </w:r>
      <w:r w:rsidRPr="00814A76">
        <w:rPr>
          <w:rStyle w:val="StyleUnderline"/>
          <w:rFonts w:asciiTheme="minorHAnsi" w:hAnsiTheme="minorHAnsi" w:cstheme="minorHAnsi"/>
          <w:highlight w:val="green"/>
        </w:rPr>
        <w:t xml:space="preserve">report to the </w:t>
      </w:r>
      <w:r w:rsidRPr="00814A76">
        <w:rPr>
          <w:rStyle w:val="Emphasis"/>
          <w:rFonts w:asciiTheme="minorHAnsi" w:hAnsiTheme="minorHAnsi" w:cstheme="minorHAnsi"/>
          <w:sz w:val="28"/>
          <w:szCs w:val="24"/>
          <w:highlight w:val="green"/>
        </w:rPr>
        <w:t>public three days ahead</w:t>
      </w:r>
      <w:r w:rsidRPr="00814A76">
        <w:rPr>
          <w:rStyle w:val="StyleUnderline"/>
          <w:rFonts w:asciiTheme="minorHAnsi" w:hAnsiTheme="minorHAnsi" w:cstheme="minorHAnsi"/>
          <w:highlight w:val="green"/>
        </w:rPr>
        <w:t xml:space="preserve"> of a 1-in-10,000 chance of</w:t>
      </w:r>
      <w:r w:rsidRPr="00814A76">
        <w:rPr>
          <w:rStyle w:val="StyleUnderline"/>
          <w:rFonts w:asciiTheme="minorHAnsi" w:hAnsiTheme="minorHAnsi" w:cstheme="minorHAnsi"/>
        </w:rPr>
        <w:t xml:space="preserve"> a </w:t>
      </w:r>
      <w:r w:rsidRPr="00814A76">
        <w:rPr>
          <w:rStyle w:val="Emphasis"/>
          <w:rFonts w:asciiTheme="minorHAnsi" w:hAnsiTheme="minorHAnsi" w:cstheme="minorHAnsi"/>
          <w:highlight w:val="green"/>
        </w:rPr>
        <w:t>collision</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It </w:t>
      </w:r>
      <w:r w:rsidRPr="00814A76">
        <w:rPr>
          <w:rStyle w:val="StyleUnderline"/>
          <w:rFonts w:asciiTheme="minorHAnsi" w:hAnsiTheme="minorHAnsi" w:cstheme="minorHAnsi"/>
          <w:highlight w:val="green"/>
        </w:rPr>
        <w:t xml:space="preserve">then provides </w:t>
      </w:r>
      <w:r w:rsidRPr="00814A76">
        <w:rPr>
          <w:rStyle w:val="Emphasis"/>
          <w:rFonts w:asciiTheme="minorHAnsi" w:hAnsiTheme="minorHAnsi" w:cstheme="minorHAnsi"/>
        </w:rPr>
        <w:t xml:space="preserve">multiple </w:t>
      </w:r>
      <w:r w:rsidRPr="00814A76">
        <w:rPr>
          <w:rStyle w:val="Emphasis"/>
          <w:rFonts w:asciiTheme="minorHAnsi" w:hAnsiTheme="minorHAnsi" w:cstheme="minorHAnsi"/>
          <w:highlight w:val="green"/>
        </w:rPr>
        <w:t>updates</w:t>
      </w:r>
      <w:r w:rsidRPr="00814A76">
        <w:rPr>
          <w:rFonts w:asciiTheme="minorHAnsi" w:hAnsiTheme="minorHAnsi" w:cstheme="minorHAnsi"/>
          <w:sz w:val="16"/>
        </w:rPr>
        <w:t xml:space="preserve"> per day </w:t>
      </w:r>
      <w:r w:rsidRPr="00814A76">
        <w:rPr>
          <w:rStyle w:val="StyleUnderline"/>
          <w:rFonts w:asciiTheme="minorHAnsi" w:hAnsiTheme="minorHAnsi" w:cstheme="minorHAnsi"/>
          <w:highlight w:val="green"/>
        </w:rPr>
        <w:t>until</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risk</w:t>
      </w:r>
      <w:r w:rsidRPr="00814A76">
        <w:rPr>
          <w:rStyle w:val="StyleUnderline"/>
          <w:rFonts w:asciiTheme="minorHAnsi" w:hAnsiTheme="minorHAnsi" w:cstheme="minorHAnsi"/>
        </w:rPr>
        <w:t xml:space="preserve"> of a collision </w:t>
      </w:r>
      <w:r w:rsidRPr="00814A76">
        <w:rPr>
          <w:rStyle w:val="Emphasis"/>
          <w:rFonts w:asciiTheme="minorHAnsi" w:hAnsiTheme="minorHAnsi" w:cstheme="minorHAnsi"/>
          <w:highlight w:val="green"/>
        </w:rPr>
        <w:t>passes</w:t>
      </w:r>
      <w:r w:rsidRPr="00814A76">
        <w:rPr>
          <w:rFonts w:asciiTheme="minorHAnsi" w:hAnsiTheme="minorHAnsi" w:cstheme="min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814A76">
        <w:rPr>
          <w:rStyle w:val="StyleUnderline"/>
          <w:rFonts w:asciiTheme="minorHAnsi" w:hAnsiTheme="minorHAnsi" w:cstheme="minorHAnsi"/>
        </w:rPr>
        <w:t>Advanced emergency reports help satellite providers see</w:t>
      </w:r>
      <w:r w:rsidRPr="00814A76">
        <w:rPr>
          <w:rFonts w:asciiTheme="minorHAnsi" w:hAnsiTheme="minorHAnsi" w:cstheme="minorHAnsi"/>
          <w:sz w:val="16"/>
        </w:rPr>
        <w:t xml:space="preserve"> possible </w:t>
      </w:r>
      <w:r w:rsidRPr="00814A76">
        <w:rPr>
          <w:rStyle w:val="StyleUnderline"/>
          <w:rFonts w:asciiTheme="minorHAnsi" w:hAnsiTheme="minorHAnsi" w:cstheme="minorHAnsi"/>
        </w:rPr>
        <w:t xml:space="preserve">collisions much more than </w:t>
      </w:r>
      <w:r w:rsidRPr="00814A76">
        <w:rPr>
          <w:rStyle w:val="Emphasis"/>
          <w:rFonts w:asciiTheme="minorHAnsi" w:hAnsiTheme="minorHAnsi" w:cstheme="minorHAnsi"/>
        </w:rPr>
        <w:t>three days ahead</w:t>
      </w:r>
      <w:r w:rsidRPr="00814A76">
        <w:rPr>
          <w:rFonts w:asciiTheme="minorHAnsi" w:hAnsiTheme="minorHAnsi" w:cstheme="minorHAnsi"/>
          <w:sz w:val="16"/>
        </w:rPr>
        <w:t>. "</w:t>
      </w:r>
      <w:r w:rsidRPr="00814A76">
        <w:rPr>
          <w:rStyle w:val="StyleUnderline"/>
          <w:rFonts w:asciiTheme="minorHAnsi" w:hAnsiTheme="minorHAnsi" w:cstheme="minorHAnsi"/>
        </w:rPr>
        <w:t xml:space="preserve">In </w:t>
      </w:r>
      <w:r w:rsidRPr="00814A76">
        <w:rPr>
          <w:rStyle w:val="Emphasis"/>
          <w:rFonts w:asciiTheme="minorHAnsi" w:hAnsiTheme="minorHAnsi" w:cstheme="minorHAnsi"/>
          <w:highlight w:val="green"/>
        </w:rPr>
        <w:t>2017</w:t>
      </w:r>
      <w:r w:rsidRPr="00814A76">
        <w:rPr>
          <w:rStyle w:val="StyleUnderline"/>
          <w:rFonts w:asciiTheme="minorHAnsi" w:hAnsiTheme="minorHAnsi" w:cstheme="minorHAnsi"/>
          <w:highlight w:val="green"/>
        </w:rPr>
        <w:t xml:space="preserve">, we provided </w:t>
      </w:r>
      <w:r w:rsidRPr="00814A76">
        <w:rPr>
          <w:rStyle w:val="Emphasis"/>
          <w:rFonts w:asciiTheme="minorHAnsi" w:hAnsiTheme="minorHAnsi" w:cstheme="minorHAnsi"/>
          <w:highlight w:val="green"/>
        </w:rPr>
        <w:t>data</w:t>
      </w:r>
      <w:r w:rsidRPr="00814A76">
        <w:rPr>
          <w:rStyle w:val="StyleUnderline"/>
          <w:rFonts w:asciiTheme="minorHAnsi" w:hAnsiTheme="minorHAnsi" w:cstheme="minorHAnsi"/>
          <w:highlight w:val="green"/>
        </w:rPr>
        <w:t xml:space="preserve"> for </w:t>
      </w:r>
      <w:r w:rsidRPr="00814A76">
        <w:rPr>
          <w:rStyle w:val="Emphasis"/>
          <w:rFonts w:asciiTheme="minorHAnsi" w:hAnsiTheme="minorHAnsi" w:cstheme="minorHAnsi"/>
          <w:highlight w:val="green"/>
        </w:rPr>
        <w:t>308,984 events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of which </w:t>
      </w:r>
      <w:r w:rsidRPr="00814A76">
        <w:rPr>
          <w:rStyle w:val="StyleUnderline"/>
          <w:rFonts w:asciiTheme="minorHAnsi" w:hAnsiTheme="minorHAnsi" w:cstheme="minorHAnsi"/>
          <w:highlight w:val="green"/>
        </w:rPr>
        <w:t xml:space="preserve">only </w:t>
      </w:r>
      <w:r w:rsidRPr="00814A76">
        <w:rPr>
          <w:rStyle w:val="Emphasis"/>
          <w:rFonts w:asciiTheme="minorHAnsi" w:hAnsiTheme="minorHAnsi" w:cstheme="minorHAnsi"/>
          <w:highlight w:val="green"/>
        </w:rPr>
        <w:t>655</w:t>
      </w:r>
      <w:r w:rsidRPr="00814A76">
        <w:rPr>
          <w:rStyle w:val="StyleUnderline"/>
          <w:rFonts w:asciiTheme="minorHAnsi" w:hAnsiTheme="minorHAnsi" w:cstheme="minorHAnsi"/>
          <w:highlight w:val="green"/>
        </w:rPr>
        <w:t xml:space="preserve"> were </w:t>
      </w:r>
      <w:r w:rsidRPr="00814A76">
        <w:rPr>
          <w:rStyle w:val="Emphasis"/>
          <w:rFonts w:asciiTheme="minorHAnsi" w:hAnsiTheme="minorHAnsi" w:cstheme="minorHAnsi"/>
          <w:highlight w:val="green"/>
        </w:rPr>
        <w:t>emergency</w:t>
      </w:r>
      <w:r w:rsidRPr="00814A76">
        <w:rPr>
          <w:rStyle w:val="StyleUnderline"/>
          <w:rFonts w:asciiTheme="minorHAnsi" w:hAnsiTheme="minorHAnsi" w:cstheme="minorHAnsi"/>
        </w:rPr>
        <w:t>-reportable</w:t>
      </w:r>
      <w:r w:rsidRPr="00814A76">
        <w:rPr>
          <w:rFonts w:asciiTheme="minorHAnsi" w:hAnsiTheme="minorHAnsi" w:cstheme="minorHAnsi"/>
          <w:sz w:val="16"/>
        </w:rPr>
        <w:t>," McKissock told Business Insider in an email. Of those, 579 events were in low-Earth orbit (where it's relatively crowded with satellites).</w:t>
      </w:r>
    </w:p>
    <w:p w14:paraId="22B06387" w14:textId="77777777" w:rsidR="00422D49" w:rsidRPr="00814A76" w:rsidRDefault="00422D49" w:rsidP="00422D49">
      <w:pPr>
        <w:rPr>
          <w:rFonts w:asciiTheme="minorHAnsi" w:hAnsiTheme="minorHAnsi" w:cstheme="minorHAnsi"/>
          <w:sz w:val="16"/>
        </w:rPr>
      </w:pPr>
    </w:p>
    <w:p w14:paraId="63E6FD92" w14:textId="77777777" w:rsidR="00422D49" w:rsidRPr="005B31DB" w:rsidRDefault="00422D49" w:rsidP="00422D49">
      <w:pPr>
        <w:pStyle w:val="Heading3"/>
      </w:pPr>
      <w:r>
        <w:t>AT Climate</w:t>
      </w:r>
    </w:p>
    <w:p w14:paraId="2F9AA77A"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Their “solves warming” </w:t>
      </w:r>
      <w:proofErr w:type="spellStart"/>
      <w:r w:rsidRPr="00814A76">
        <w:rPr>
          <w:rFonts w:asciiTheme="minorHAnsi" w:hAnsiTheme="minorHAnsi" w:cstheme="minorHAnsi"/>
        </w:rPr>
        <w:t>ev</w:t>
      </w:r>
      <w:proofErr w:type="spellEnd"/>
      <w:r w:rsidRPr="00814A76">
        <w:rPr>
          <w:rFonts w:asciiTheme="minorHAnsi" w:hAnsiTheme="minorHAnsi" w:cstheme="minorHAnsi"/>
        </w:rPr>
        <w:t xml:space="preserve"> is </w:t>
      </w:r>
      <w:proofErr w:type="spellStart"/>
      <w:r w:rsidRPr="00814A76">
        <w:rPr>
          <w:rFonts w:asciiTheme="minorHAnsi" w:hAnsiTheme="minorHAnsi" w:cstheme="minorHAnsi"/>
        </w:rPr>
        <w:t>abt</w:t>
      </w:r>
      <w:proofErr w:type="spellEnd"/>
      <w:r w:rsidRPr="00814A76">
        <w:rPr>
          <w:rFonts w:asciiTheme="minorHAnsi" w:hAnsiTheme="minorHAnsi" w:cstheme="minorHAnsi"/>
        </w:rPr>
        <w:t xml:space="preserve"> how satellites help us adapt to the </w:t>
      </w:r>
      <w:r w:rsidRPr="00814A76">
        <w:rPr>
          <w:rFonts w:asciiTheme="minorHAnsi" w:hAnsiTheme="minorHAnsi" w:cstheme="minorHAnsi"/>
          <w:u w:val="single"/>
        </w:rPr>
        <w:t>EFFECTS</w:t>
      </w:r>
      <w:r w:rsidRPr="00814A76">
        <w:rPr>
          <w:rFonts w:asciiTheme="minorHAnsi" w:hAnsiTheme="minorHAnsi" w:cstheme="minorHAnsi"/>
        </w:rPr>
        <w:t xml:space="preserve"> of climate change rather than </w:t>
      </w:r>
      <w:r w:rsidRPr="00814A76">
        <w:rPr>
          <w:rFonts w:asciiTheme="minorHAnsi" w:hAnsiTheme="minorHAnsi" w:cstheme="minorHAnsi"/>
          <w:u w:val="single"/>
        </w:rPr>
        <w:t>REDUCING EMISSIONS</w:t>
      </w:r>
      <w:r w:rsidRPr="00814A76">
        <w:rPr>
          <w:rFonts w:asciiTheme="minorHAnsi" w:hAnsiTheme="minorHAnsi" w:cstheme="minorHAnsi"/>
        </w:rPr>
        <w:t xml:space="preserve"> at the source. That fails -- here’s their impact </w:t>
      </w:r>
      <w:proofErr w:type="spellStart"/>
      <w:r w:rsidRPr="00814A76">
        <w:rPr>
          <w:rFonts w:asciiTheme="minorHAnsi" w:hAnsiTheme="minorHAnsi" w:cstheme="minorHAnsi"/>
        </w:rPr>
        <w:t>ev</w:t>
      </w:r>
      <w:proofErr w:type="spellEnd"/>
      <w:r w:rsidRPr="00814A76">
        <w:rPr>
          <w:rFonts w:asciiTheme="minorHAnsi" w:hAnsiTheme="minorHAnsi" w:cstheme="minorHAnsi"/>
        </w:rPr>
        <w:t xml:space="preserve"> to the warming scenario:</w:t>
      </w:r>
    </w:p>
    <w:p w14:paraId="5B17BA33"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1AC Klein 14</w:t>
      </w:r>
      <w:r w:rsidRPr="00814A76">
        <w:rPr>
          <w:rFonts w:asciiTheme="minorHAnsi" w:hAnsiTheme="minorHAnsi" w:cstheme="minorHAnsi"/>
        </w:rPr>
        <w:t xml:space="preserve">[(Naomi Klein, award-winning journalist, syndicated columnist, former Miliband Fellow at the London School of Economics, member of the board of directors of 350.org), </w:t>
      </w:r>
      <w:r w:rsidRPr="00814A76">
        <w:rPr>
          <w:rFonts w:asciiTheme="minorHAnsi" w:hAnsiTheme="minorHAnsi" w:cstheme="minorHAnsi"/>
          <w:i/>
        </w:rPr>
        <w:t>This Changes Everything: Capitalism vs. the Climate</w:t>
      </w:r>
      <w:r w:rsidRPr="00814A76">
        <w:rPr>
          <w:rFonts w:asciiTheme="minorHAnsi" w:hAnsiTheme="minorHAnsi" w:cstheme="minorHAnsi"/>
        </w:rPr>
        <w:t>, pp. 12-14]</w:t>
      </w:r>
    </w:p>
    <w:p w14:paraId="384F3049" w14:textId="77777777" w:rsidR="00422D49" w:rsidRPr="00814A76" w:rsidRDefault="00422D49" w:rsidP="00422D49">
      <w:pPr>
        <w:rPr>
          <w:rFonts w:asciiTheme="minorHAnsi" w:hAnsiTheme="minorHAnsi" w:cstheme="minorHAnsi"/>
        </w:rPr>
      </w:pPr>
      <w:r w:rsidRPr="00814A76">
        <w:rPr>
          <w:rFonts w:asciiTheme="minorHAnsi" w:hAnsiTheme="minorHAnsi" w:cstheme="minorHAnsi"/>
        </w:rPr>
        <w:t>“</w:t>
      </w:r>
      <w:r w:rsidRPr="00814A76">
        <w:rPr>
          <w:rStyle w:val="StyleUnderline"/>
          <w:rFonts w:asciiTheme="minorHAnsi" w:hAnsiTheme="minorHAnsi" w:cstheme="minorHAnsi"/>
          <w:highlight w:val="green"/>
        </w:rPr>
        <w:t>we’re on track to a 4-C warmer world</w:t>
      </w:r>
      <w:r w:rsidRPr="00814A76">
        <w:rPr>
          <w:rFonts w:asciiTheme="minorHAnsi" w:hAnsiTheme="minorHAnsi" w:cstheme="minorHAnsi"/>
        </w:rPr>
        <w:t xml:space="preserve"> [by century’s end] </w:t>
      </w:r>
      <w:r w:rsidRPr="00814A76">
        <w:rPr>
          <w:rStyle w:val="StyleUnderline"/>
          <w:rFonts w:asciiTheme="minorHAnsi" w:hAnsiTheme="minorHAnsi" w:cstheme="minorHAnsi"/>
        </w:rPr>
        <w:t xml:space="preserve">marked by </w:t>
      </w:r>
      <w:r w:rsidRPr="00814A76">
        <w:rPr>
          <w:rStyle w:val="Emphasis"/>
          <w:rFonts w:asciiTheme="minorHAnsi" w:hAnsiTheme="minorHAnsi" w:cstheme="minorHAnsi"/>
        </w:rPr>
        <w:t>extreme heat waves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declining global food stocks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loss of ecosystems</w:t>
      </w:r>
      <w:r w:rsidRPr="00814A76">
        <w:rPr>
          <w:rStyle w:val="StyleUnderline"/>
          <w:rFonts w:asciiTheme="minorHAnsi" w:hAnsiTheme="minorHAnsi" w:cstheme="minorHAnsi"/>
        </w:rPr>
        <w:t xml:space="preserve"> and biodiversity, and </w:t>
      </w:r>
      <w:r w:rsidRPr="00814A76">
        <w:rPr>
          <w:rStyle w:val="Emphasis"/>
          <w:rFonts w:asciiTheme="minorHAnsi" w:hAnsiTheme="minorHAnsi" w:cstheme="minorHAnsi"/>
        </w:rPr>
        <w:t>life-threatening sea level rise</w:t>
      </w:r>
      <w:r w:rsidRPr="00814A76">
        <w:rPr>
          <w:rFonts w:asciiTheme="minorHAnsi" w:hAnsiTheme="minorHAnsi" w:cstheme="minorHAnsi"/>
        </w:rPr>
        <w:t>.” And the report cautioned that, “</w:t>
      </w:r>
      <w:r w:rsidRPr="00814A76">
        <w:rPr>
          <w:rStyle w:val="StyleUnderline"/>
          <w:rFonts w:asciiTheme="minorHAnsi" w:hAnsiTheme="minorHAnsi" w:cstheme="minorHAnsi"/>
          <w:highlight w:val="green"/>
        </w:rPr>
        <w:t xml:space="preserve">there is also </w:t>
      </w:r>
      <w:r w:rsidRPr="00814A76">
        <w:rPr>
          <w:rStyle w:val="Emphasis"/>
          <w:rFonts w:asciiTheme="minorHAnsi" w:hAnsiTheme="minorHAnsi" w:cstheme="minorHAnsi"/>
          <w:highlight w:val="green"/>
        </w:rPr>
        <w:t>no certainty that adaptation to a 4-C world is possible</w:t>
      </w:r>
      <w:r w:rsidRPr="00814A76">
        <w:rPr>
          <w:rFonts w:asciiTheme="minorHAnsi" w:hAnsiTheme="minorHAnsi" w:cstheme="minorHAnsi"/>
        </w:rPr>
        <w:t>.”</w:t>
      </w:r>
    </w:p>
    <w:p w14:paraId="50FC40BA"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Only </w:t>
      </w:r>
      <w:r w:rsidRPr="00814A76">
        <w:rPr>
          <w:rFonts w:asciiTheme="minorHAnsi" w:hAnsiTheme="minorHAnsi" w:cstheme="minorHAnsi"/>
          <w:u w:val="single"/>
        </w:rPr>
        <w:t>solving</w:t>
      </w:r>
      <w:r w:rsidRPr="00814A76">
        <w:rPr>
          <w:rFonts w:asciiTheme="minorHAnsi" w:hAnsiTheme="minorHAnsi" w:cstheme="minorHAnsi"/>
        </w:rPr>
        <w:t xml:space="preserve"> emissions at their source solves -- asteroid mining does that best:</w:t>
      </w:r>
    </w:p>
    <w:p w14:paraId="784C0219"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Commercial mining solves </w:t>
      </w:r>
      <w:r w:rsidRPr="00814A76">
        <w:rPr>
          <w:rFonts w:asciiTheme="minorHAnsi" w:hAnsiTheme="minorHAnsi" w:cstheme="minorHAnsi"/>
          <w:u w:val="single"/>
        </w:rPr>
        <w:t>adaptation</w:t>
      </w:r>
      <w:r w:rsidRPr="00814A76">
        <w:rPr>
          <w:rFonts w:asciiTheme="minorHAnsi" w:hAnsiTheme="minorHAnsi" w:cstheme="minorHAnsi"/>
        </w:rPr>
        <w:t xml:space="preserve"> better</w:t>
      </w:r>
    </w:p>
    <w:p w14:paraId="16F973D1"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Pelton 17</w:t>
      </w:r>
      <w:proofErr w:type="gramStart"/>
      <w:r w:rsidRPr="00814A76">
        <w:rPr>
          <w:rFonts w:asciiTheme="minorHAnsi" w:hAnsiTheme="minorHAnsi" w:cstheme="minorHAnsi"/>
        </w:rPr>
        <w:t>—(</w:t>
      </w:r>
      <w:proofErr w:type="gramEnd"/>
      <w:r w:rsidRPr="00814A76">
        <w:rPr>
          <w:rFonts w:asciiTheme="minorHAnsi" w:hAnsiTheme="minorHAnsi" w:cstheme="minorHAnsi"/>
        </w:rPr>
        <w:t>Director Emeritus of the Space and Advanced Communications Research Institute at George Washington University, PHD in IR from Georgetown). Pelton, Joseph N. 2017. The New Gold Rush: The Riches of Space Beckon! Springer. Accessed 8/30/19.</w:t>
      </w:r>
    </w:p>
    <w:p w14:paraId="7ADCE0C7" w14:textId="77777777" w:rsidR="00422D49" w:rsidRPr="00814A76" w:rsidRDefault="00422D49" w:rsidP="00422D49">
      <w:pPr>
        <w:rPr>
          <w:rFonts w:asciiTheme="minorHAnsi" w:hAnsiTheme="minorHAnsi" w:cstheme="minorHAnsi"/>
          <w:sz w:val="12"/>
        </w:rPr>
      </w:pPr>
      <w:r w:rsidRPr="00814A76">
        <w:rPr>
          <w:rStyle w:val="StyleUnderline"/>
          <w:rFonts w:asciiTheme="minorHAnsi" w:hAnsiTheme="minorHAnsi" w:cstheme="minorHAnsi"/>
        </w:rPr>
        <w:t xml:space="preserve">Are </w:t>
      </w:r>
      <w:r w:rsidRPr="00814A76">
        <w:rPr>
          <w:rFonts w:asciiTheme="minorHAnsi" w:hAnsiTheme="minorHAnsi" w:cstheme="minorHAnsi"/>
          <w:sz w:val="12"/>
        </w:rPr>
        <w:t>We</w:t>
      </w:r>
      <w:r w:rsidRPr="00814A76">
        <w:rPr>
          <w:rStyle w:val="StyleUnderline"/>
          <w:rFonts w:asciiTheme="minorHAnsi" w:hAnsiTheme="minorHAnsi" w:cstheme="minorHAnsi"/>
        </w:rPr>
        <w:t xml:space="preserve"> Humans Doomed to </w:t>
      </w:r>
      <w:r w:rsidRPr="00814A76">
        <w:rPr>
          <w:rStyle w:val="Emphasis"/>
          <w:rFonts w:asciiTheme="minorHAnsi" w:hAnsiTheme="minorHAnsi" w:cstheme="minorHAnsi"/>
        </w:rPr>
        <w:t>Extinction</w:t>
      </w:r>
      <w:r w:rsidRPr="00814A76">
        <w:rPr>
          <w:rStyle w:val="StyleUnderline"/>
          <w:rFonts w:asciiTheme="minorHAnsi" w:hAnsiTheme="minorHAnsi" w:cstheme="minorHAnsi"/>
        </w:rPr>
        <w:t xml:space="preserve">? What will we do when Earth’s resources are used up </w:t>
      </w:r>
      <w:r w:rsidRPr="00814A76">
        <w:rPr>
          <w:rFonts w:asciiTheme="minorHAnsi" w:hAnsiTheme="minorHAnsi" w:cstheme="minorHAnsi"/>
          <w:sz w:val="12"/>
        </w:rPr>
        <w:t>by humanity</w:t>
      </w:r>
      <w:r w:rsidRPr="00814A76">
        <w:rPr>
          <w:rStyle w:val="StyleUnderline"/>
          <w:rFonts w:asciiTheme="minorHAnsi" w:hAnsiTheme="minorHAnsi" w:cstheme="minorHAnsi"/>
        </w:rPr>
        <w:t>? The world is</w:t>
      </w:r>
      <w:r w:rsidRPr="00814A76">
        <w:rPr>
          <w:rFonts w:asciiTheme="minorHAnsi" w:hAnsiTheme="minorHAnsi" w:cstheme="minorHAnsi"/>
          <w:sz w:val="12"/>
        </w:rPr>
        <w:t xml:space="preserve"> now hugely </w:t>
      </w:r>
      <w:proofErr w:type="gramStart"/>
      <w:r w:rsidRPr="00814A76">
        <w:rPr>
          <w:rStyle w:val="Emphasis"/>
          <w:rFonts w:asciiTheme="minorHAnsi" w:hAnsiTheme="minorHAnsi" w:cstheme="minorHAnsi"/>
          <w:highlight w:val="green"/>
        </w:rPr>
        <w:t>over populated</w:t>
      </w:r>
      <w:proofErr w:type="gramEnd"/>
      <w:r w:rsidRPr="00814A76">
        <w:rPr>
          <w:rStyle w:val="StyleUnderline"/>
          <w:rFonts w:asciiTheme="minorHAnsi" w:hAnsiTheme="minorHAnsi" w:cstheme="minorHAnsi"/>
        </w:rPr>
        <w:t>, with billions</w:t>
      </w:r>
      <w:r w:rsidRPr="00814A76">
        <w:rPr>
          <w:rFonts w:asciiTheme="minorHAnsi" w:hAnsiTheme="minorHAnsi" w:cstheme="minorHAnsi"/>
          <w:sz w:val="12"/>
        </w:rPr>
        <w:t xml:space="preserve"> and billions </w:t>
      </w:r>
      <w:r w:rsidRPr="00814A76">
        <w:rPr>
          <w:rStyle w:val="StyleUnderline"/>
          <w:rFonts w:asciiTheme="minorHAnsi" w:hAnsiTheme="minorHAnsi" w:cstheme="minorHAnsi"/>
        </w:rPr>
        <w:t>crammed into our over</w:t>
      </w:r>
      <w:r w:rsidRPr="00814A76">
        <w:rPr>
          <w:rStyle w:val="Emphasis"/>
          <w:rFonts w:asciiTheme="minorHAnsi" w:hAnsiTheme="minorHAnsi" w:cstheme="minorHAnsi"/>
        </w:rPr>
        <w:t>crowded</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cities</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814A76">
        <w:rPr>
          <w:rStyle w:val="StyleUnderline"/>
          <w:rFonts w:asciiTheme="minorHAnsi" w:hAnsiTheme="minorHAnsi" w:cstheme="minorHAnsi"/>
        </w:rPr>
        <w:t>These</w:t>
      </w:r>
      <w:r w:rsidRPr="00814A76">
        <w:rPr>
          <w:rFonts w:asciiTheme="minorHAnsi" w:hAnsiTheme="minorHAnsi" w:cstheme="minorHAnsi"/>
          <w:sz w:val="12"/>
        </w:rPr>
        <w:t xml:space="preserve"> cities </w:t>
      </w:r>
      <w:r w:rsidRPr="00814A76">
        <w:rPr>
          <w:rStyle w:val="StyleUnderline"/>
          <w:rFonts w:asciiTheme="minorHAnsi" w:hAnsiTheme="minorHAnsi" w:cstheme="minorHAnsi"/>
          <w:highlight w:val="green"/>
        </w:rPr>
        <w:t>will be</w:t>
      </w:r>
      <w:r w:rsidRPr="00814A76">
        <w:rPr>
          <w:rFonts w:asciiTheme="minorHAnsi" w:hAnsiTheme="minorHAnsi" w:cstheme="minorHAnsi"/>
          <w:sz w:val="12"/>
        </w:rPr>
        <w:t xml:space="preserve"> ever </w:t>
      </w:r>
      <w:r w:rsidRPr="00814A76">
        <w:rPr>
          <w:rStyle w:val="StyleUnderline"/>
          <w:rFonts w:asciiTheme="minorHAnsi" w:hAnsiTheme="minorHAnsi" w:cstheme="minorHAnsi"/>
        </w:rPr>
        <w:t xml:space="preserve">more </w:t>
      </w:r>
      <w:r w:rsidRPr="00814A76">
        <w:rPr>
          <w:rStyle w:val="StyleUnderline"/>
          <w:rFonts w:asciiTheme="minorHAnsi" w:hAnsiTheme="minorHAnsi" w:cstheme="minorHAnsi"/>
          <w:highlight w:val="green"/>
        </w:rPr>
        <w:t xml:space="preserve">vulnerable to </w:t>
      </w:r>
      <w:r w:rsidRPr="00814A76">
        <w:rPr>
          <w:rStyle w:val="Emphasis"/>
          <w:rFonts w:asciiTheme="minorHAnsi" w:hAnsiTheme="minorHAnsi" w:cstheme="minorHAnsi"/>
          <w:highlight w:val="green"/>
        </w:rPr>
        <w:t>terror</w:t>
      </w:r>
      <w:r w:rsidRPr="00814A76">
        <w:rPr>
          <w:rStyle w:val="StyleUnderline"/>
          <w:rFonts w:asciiTheme="minorHAnsi" w:hAnsiTheme="minorHAnsi" w:cstheme="minorHAnsi"/>
        </w:rPr>
        <w:t>ist attack</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rPr>
        <w:t xml:space="preserve">natural </w:t>
      </w:r>
      <w:r w:rsidRPr="00814A76">
        <w:rPr>
          <w:rStyle w:val="Emphasis"/>
          <w:rFonts w:asciiTheme="minorHAnsi" w:hAnsiTheme="minorHAnsi" w:cstheme="minorHAnsi"/>
          <w:highlight w:val="green"/>
        </w:rPr>
        <w:t>disaster</w:t>
      </w:r>
      <w:r w:rsidRPr="00814A76">
        <w:rPr>
          <w:rStyle w:val="StyleUnderline"/>
          <w:rFonts w:asciiTheme="minorHAnsi" w:hAnsiTheme="minorHAnsi" w:cstheme="minorHAnsi"/>
          <w:highlight w:val="green"/>
        </w:rPr>
        <w:t>,</w:t>
      </w:r>
      <w:r w:rsidRPr="00814A76">
        <w:rPr>
          <w:rStyle w:val="StyleUnderline"/>
          <w:rFonts w:asciiTheme="minorHAnsi" w:hAnsiTheme="minorHAnsi" w:cstheme="minorHAnsi"/>
        </w:rPr>
        <w:t xml:space="preserve"> and other plights that come with overcrowding </w:t>
      </w:r>
      <w:r w:rsidRPr="00814A76">
        <w:rPr>
          <w:rFonts w:asciiTheme="minorHAnsi" w:hAnsiTheme="minorHAnsi" w:cstheme="minorHAnsi"/>
          <w:sz w:val="12"/>
        </w:rPr>
        <w:t xml:space="preserve">and a dearth of jobs that will be fueled by rapid automation and the rise of </w:t>
      </w:r>
      <w:proofErr w:type="spellStart"/>
      <w:r w:rsidRPr="00814A76">
        <w:rPr>
          <w:rFonts w:asciiTheme="minorHAnsi" w:hAnsiTheme="minorHAnsi" w:cstheme="minorHAnsi"/>
          <w:sz w:val="12"/>
        </w:rPr>
        <w:t>artifi</w:t>
      </w:r>
      <w:proofErr w:type="spellEnd"/>
      <w:r w:rsidRPr="00814A76">
        <w:rPr>
          <w:rFonts w:asciiTheme="minorHAnsi" w:hAnsiTheme="minorHAnsi" w:cstheme="minorHAnsi"/>
          <w:sz w:val="12"/>
        </w:rPr>
        <w:t xml:space="preserve"> </w:t>
      </w:r>
      <w:proofErr w:type="spellStart"/>
      <w:r w:rsidRPr="00814A76">
        <w:rPr>
          <w:rFonts w:asciiTheme="minorHAnsi" w:hAnsiTheme="minorHAnsi" w:cstheme="minorHAnsi"/>
          <w:sz w:val="12"/>
        </w:rPr>
        <w:t>cial</w:t>
      </w:r>
      <w:proofErr w:type="spellEnd"/>
      <w:r w:rsidRPr="00814A76">
        <w:rPr>
          <w:rFonts w:asciiTheme="minorHAnsi" w:hAnsiTheme="minorHAnsi" w:cstheme="minorHAnsi"/>
          <w:sz w:val="12"/>
        </w:rPr>
        <w:t xml:space="preserve"> intelligence across the global economy</w:t>
      </w:r>
      <w:r w:rsidRPr="00814A76">
        <w:rPr>
          <w:rStyle w:val="StyleUnderline"/>
          <w:rFonts w:asciiTheme="minorHAnsi" w:hAnsiTheme="minorHAnsi" w:cstheme="minorHAnsi"/>
        </w:rPr>
        <w:t>.</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We are </w:t>
      </w:r>
      <w:r w:rsidRPr="00814A76">
        <w:rPr>
          <w:rFonts w:asciiTheme="minorHAnsi" w:hAnsiTheme="minorHAnsi" w:cstheme="minorHAnsi"/>
          <w:sz w:val="12"/>
        </w:rPr>
        <w:t xml:space="preserve">already </w:t>
      </w:r>
      <w:r w:rsidRPr="00814A76">
        <w:rPr>
          <w:rStyle w:val="StyleUnderline"/>
          <w:rFonts w:asciiTheme="minorHAnsi" w:hAnsiTheme="minorHAnsi" w:cstheme="minorHAnsi"/>
        </w:rPr>
        <w:t xml:space="preserve">rapidly </w:t>
      </w:r>
      <w:r w:rsidRPr="00814A76">
        <w:rPr>
          <w:rStyle w:val="Emphasis"/>
          <w:rFonts w:asciiTheme="minorHAnsi" w:hAnsiTheme="minorHAnsi" w:cstheme="minorHAnsi"/>
          <w:highlight w:val="green"/>
        </w:rPr>
        <w:t>running out of water</w:t>
      </w:r>
      <w:r w:rsidRPr="00814A76">
        <w:rPr>
          <w:rStyle w:val="StyleUnderline"/>
          <w:rFonts w:asciiTheme="minorHAnsi" w:hAnsiTheme="minorHAnsi" w:cstheme="minorHAnsi"/>
          <w:highlight w:val="green"/>
        </w:rPr>
        <w:t xml:space="preserve"> and </w:t>
      </w:r>
      <w:r w:rsidRPr="00814A76">
        <w:rPr>
          <w:rStyle w:val="Emphasis"/>
          <w:rFonts w:asciiTheme="minorHAnsi" w:hAnsiTheme="minorHAnsi" w:cstheme="minorHAnsi"/>
        </w:rPr>
        <w:t>minerals</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Climate change</w:t>
      </w:r>
      <w:r w:rsidRPr="00814A76">
        <w:rPr>
          <w:rStyle w:val="StyleUnderline"/>
          <w:rFonts w:asciiTheme="minorHAnsi" w:hAnsiTheme="minorHAnsi" w:cstheme="minorHAnsi"/>
          <w:highlight w:val="green"/>
        </w:rPr>
        <w:t xml:space="preserve"> </w:t>
      </w:r>
      <w:r w:rsidRPr="00814A76">
        <w:rPr>
          <w:rStyle w:val="StyleUnderline"/>
          <w:rFonts w:asciiTheme="minorHAnsi" w:hAnsiTheme="minorHAnsi" w:cstheme="minorHAnsi"/>
        </w:rPr>
        <w:t xml:space="preserve">is threatening our very </w:t>
      </w:r>
      <w:r w:rsidRPr="00814A76">
        <w:rPr>
          <w:rStyle w:val="Emphasis"/>
          <w:rFonts w:asciiTheme="minorHAnsi" w:hAnsiTheme="minorHAnsi" w:cstheme="minorHAnsi"/>
        </w:rPr>
        <w:t>existence</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Political leaders and even the Pope have cautioned us against inaction. Perhaps the naysayers are right. </w:t>
      </w:r>
      <w:r w:rsidRPr="00814A76">
        <w:rPr>
          <w:rStyle w:val="Emphasis"/>
          <w:rFonts w:asciiTheme="minorHAnsi" w:hAnsiTheme="minorHAnsi" w:cstheme="minorHAnsi"/>
          <w:sz w:val="24"/>
          <w:highlight w:val="green"/>
        </w:rPr>
        <w:t xml:space="preserve">All humanity is at </w:t>
      </w:r>
      <w:r w:rsidRPr="00814A76">
        <w:rPr>
          <w:rStyle w:val="Emphasis"/>
          <w:rFonts w:asciiTheme="minorHAnsi" w:hAnsiTheme="minorHAnsi" w:cstheme="minorHAnsi"/>
          <w:sz w:val="24"/>
        </w:rPr>
        <w:t xml:space="preserve">tremendous </w:t>
      </w:r>
      <w:r w:rsidRPr="00814A76">
        <w:rPr>
          <w:rStyle w:val="Emphasis"/>
          <w:rFonts w:asciiTheme="minorHAnsi" w:hAnsiTheme="minorHAnsi" w:cstheme="minorHAnsi"/>
          <w:sz w:val="24"/>
          <w:highlight w:val="green"/>
        </w:rPr>
        <w:t>risk.</w:t>
      </w:r>
      <w:r w:rsidRPr="00814A76">
        <w:rPr>
          <w:rFonts w:asciiTheme="minorHAnsi" w:hAnsiTheme="minorHAnsi" w:cstheme="minorHAnsi"/>
          <w:sz w:val="12"/>
        </w:rPr>
        <w:t xml:space="preserve"> Is there no hope for the future? This book is about hope. We think that there is literally heavenly hope for humanity. But </w:t>
      </w:r>
      <w:r w:rsidRPr="00814A76">
        <w:rPr>
          <w:rStyle w:val="StyleUnderline"/>
          <w:rFonts w:asciiTheme="minorHAnsi" w:hAnsiTheme="minorHAnsi" w:cstheme="minorHAnsi"/>
        </w:rPr>
        <w:t>we</w:t>
      </w:r>
      <w:r w:rsidRPr="00814A76">
        <w:rPr>
          <w:rFonts w:asciiTheme="minorHAnsi" w:hAnsiTheme="minorHAnsi" w:cstheme="minorHAnsi"/>
          <w:sz w:val="12"/>
        </w:rPr>
        <w:t xml:space="preserve"> are not talking here about divine intervention. We are </w:t>
      </w:r>
      <w:r w:rsidRPr="00814A76">
        <w:rPr>
          <w:rStyle w:val="StyleUnderline"/>
          <w:rFonts w:asciiTheme="minorHAnsi" w:hAnsiTheme="minorHAnsi" w:cstheme="minorHAnsi"/>
        </w:rPr>
        <w:t>envision</w:t>
      </w:r>
      <w:r w:rsidRPr="00814A76">
        <w:rPr>
          <w:rFonts w:asciiTheme="minorHAnsi" w:hAnsiTheme="minorHAnsi" w:cstheme="minorHAnsi"/>
          <w:sz w:val="12"/>
        </w:rPr>
        <w:t xml:space="preserve">ing </w:t>
      </w:r>
      <w:r w:rsidRPr="00814A76">
        <w:rPr>
          <w:rStyle w:val="StyleUnderline"/>
          <w:rFonts w:asciiTheme="minorHAnsi" w:hAnsiTheme="minorHAnsi" w:cstheme="minorHAnsi"/>
        </w:rPr>
        <w:t>a new space economy that recognizes</w:t>
      </w:r>
      <w:r w:rsidRPr="00814A76">
        <w:rPr>
          <w:rFonts w:asciiTheme="minorHAnsi" w:hAnsiTheme="minorHAnsi" w:cstheme="minorHAnsi"/>
          <w:sz w:val="12"/>
        </w:rPr>
        <w:t xml:space="preserve"> that </w:t>
      </w:r>
      <w:r w:rsidRPr="00814A76">
        <w:rPr>
          <w:rStyle w:val="StyleUnderline"/>
          <w:rFonts w:asciiTheme="minorHAnsi" w:hAnsiTheme="minorHAnsi" w:cstheme="minorHAnsi"/>
        </w:rPr>
        <w:t xml:space="preserve">there is more water in the skies that all our oceans. </w:t>
      </w:r>
      <w:r w:rsidRPr="00814A76">
        <w:rPr>
          <w:rFonts w:asciiTheme="minorHAnsi" w:hAnsiTheme="minorHAnsi" w:cstheme="min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814A76">
        <w:rPr>
          <w:rStyle w:val="StyleUnderline"/>
          <w:rFonts w:asciiTheme="minorHAnsi" w:hAnsiTheme="minorHAnsi" w:cstheme="minorHAnsi"/>
        </w:rPr>
        <w:t xml:space="preserve">The new space frontier can literally </w:t>
      </w:r>
      <w:proofErr w:type="gramStart"/>
      <w:r w:rsidRPr="00814A76">
        <w:rPr>
          <w:rStyle w:val="StyleUnderline"/>
          <w:rFonts w:asciiTheme="minorHAnsi" w:hAnsiTheme="minorHAnsi" w:cstheme="minorHAnsi"/>
        </w:rPr>
        <w:t>open up</w:t>
      </w:r>
      <w:proofErr w:type="gramEnd"/>
      <w:r w:rsidRPr="00814A76">
        <w:rPr>
          <w:rStyle w:val="StyleUnderline"/>
          <w:rFonts w:asciiTheme="minorHAnsi" w:hAnsiTheme="minorHAnsi" w:cstheme="minorHAnsi"/>
        </w:rPr>
        <w:t xml:space="preserve"> a “gold rush in the skies.” </w:t>
      </w:r>
      <w:r w:rsidRPr="00814A76">
        <w:rPr>
          <w:rFonts w:asciiTheme="minorHAnsi" w:hAnsiTheme="minorHAnsi" w:cstheme="minorHAnsi"/>
          <w:sz w:val="12"/>
        </w:rPr>
        <w:t xml:space="preserve">In brief, we think </w:t>
      </w:r>
      <w:r w:rsidRPr="00814A76">
        <w:rPr>
          <w:rStyle w:val="StyleUnderline"/>
          <w:rFonts w:asciiTheme="minorHAnsi" w:hAnsiTheme="minorHAnsi" w:cstheme="minorHAnsi"/>
        </w:rPr>
        <w:t>there is new hope for humanity.</w:t>
      </w:r>
      <w:r w:rsidRPr="00814A76">
        <w:rPr>
          <w:rFonts w:asciiTheme="minorHAnsi" w:hAnsiTheme="minorHAnsi" w:cstheme="minorHAnsi"/>
          <w:sz w:val="12"/>
        </w:rPr>
        <w:t xml:space="preserve"> We see a new a pathway to the future via new ventures in space. For too long, space programs have been seen as a money pit. In the process, </w:t>
      </w:r>
      <w:r w:rsidRPr="00814A76">
        <w:rPr>
          <w:rStyle w:val="StyleUnderline"/>
          <w:rFonts w:asciiTheme="minorHAnsi" w:hAnsiTheme="minorHAnsi" w:cstheme="minorHAnsi"/>
        </w:rPr>
        <w:t>we have overlooked the great abundance available to us in the skies above.</w:t>
      </w:r>
      <w:r w:rsidRPr="00814A76">
        <w:rPr>
          <w:rFonts w:asciiTheme="minorHAnsi" w:hAnsiTheme="minorHAnsi" w:cstheme="minorHAnsi"/>
          <w:sz w:val="12"/>
        </w:rPr>
        <w:t xml:space="preserve"> It is important to recognize </w:t>
      </w:r>
      <w:r w:rsidRPr="00814A76">
        <w:rPr>
          <w:rStyle w:val="StyleUnderline"/>
          <w:rFonts w:asciiTheme="minorHAnsi" w:hAnsiTheme="minorHAnsi" w:cstheme="minorHAnsi"/>
        </w:rPr>
        <w:t>there is already the beginning of a new gold rush in space—a pathway to astral abundance.</w:t>
      </w:r>
      <w:r w:rsidRPr="00814A76">
        <w:rPr>
          <w:rFonts w:asciiTheme="minorHAnsi" w:hAnsiTheme="minorHAnsi" w:cstheme="min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14A76">
        <w:rPr>
          <w:rStyle w:val="StyleUnderline"/>
          <w:rFonts w:asciiTheme="minorHAnsi" w:hAnsiTheme="minorHAnsi" w:cstheme="minorHAnsi"/>
        </w:rPr>
        <w:t xml:space="preserve">new pathways to the stars could prove vital to </w:t>
      </w:r>
      <w:r w:rsidRPr="00814A76">
        <w:rPr>
          <w:rStyle w:val="Emphasis"/>
          <w:rFonts w:asciiTheme="minorHAnsi" w:hAnsiTheme="minorHAnsi" w:cstheme="minorHAnsi"/>
        </w:rPr>
        <w:t>human survival</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If one does not believe in spending money to probe the mysteries of the universe then </w:t>
      </w:r>
      <w:proofErr w:type="gramStart"/>
      <w:r w:rsidRPr="00814A76">
        <w:rPr>
          <w:rFonts w:asciiTheme="minorHAnsi" w:hAnsiTheme="minorHAnsi" w:cstheme="minorHAnsi"/>
          <w:sz w:val="12"/>
        </w:rPr>
        <w:t>perhaps</w:t>
      </w:r>
      <w:proofErr w:type="gramEnd"/>
      <w:r w:rsidRPr="00814A76">
        <w:rPr>
          <w:rFonts w:asciiTheme="minorHAnsi" w:hAnsiTheme="minorHAnsi" w:cstheme="minorHAnsi"/>
          <w:sz w:val="12"/>
        </w:rPr>
        <w:t xml:space="preserve"> we can try what might be called “calibrated greed” on for size. One only needs to go to a </w:t>
      </w:r>
      <w:proofErr w:type="spellStart"/>
      <w:r w:rsidRPr="00814A76">
        <w:rPr>
          <w:rFonts w:asciiTheme="minorHAnsi" w:hAnsiTheme="minorHAnsi" w:cstheme="minorHAnsi"/>
          <w:sz w:val="12"/>
        </w:rPr>
        <w:t>cubesat</w:t>
      </w:r>
      <w:proofErr w:type="spellEnd"/>
      <w:r w:rsidRPr="00814A76">
        <w:rPr>
          <w:rFonts w:asciiTheme="minorHAnsi" w:hAnsiTheme="minorHAnsi" w:cstheme="minorHAnsi"/>
          <w:sz w:val="12"/>
        </w:rPr>
        <w:t xml:space="preserve"> workshop, or to Silicon Valley or one of many conferences like the “Disrupt Space” event in Bremen, Germany, held in April 2016 to recognize that </w:t>
      </w:r>
      <w:r w:rsidRPr="00814A76">
        <w:rPr>
          <w:rStyle w:val="StyleUnderline"/>
          <w:rFonts w:asciiTheme="minorHAnsi" w:hAnsiTheme="minorHAnsi" w:cstheme="minorHAnsi"/>
        </w:rPr>
        <w:t>entrepreneurial New Space initiatives are changing everything</w:t>
      </w:r>
      <w:r w:rsidRPr="00814A76">
        <w:rPr>
          <w:rFonts w:asciiTheme="minorHAnsi" w:hAnsiTheme="minorHAnsi" w:cstheme="minorHAnsi"/>
          <w:sz w:val="12"/>
        </w:rPr>
        <w:t xml:space="preserve"> [ </w:t>
      </w:r>
      <w:proofErr w:type="gramStart"/>
      <w:r w:rsidRPr="00814A76">
        <w:rPr>
          <w:rFonts w:asciiTheme="minorHAnsi" w:hAnsiTheme="minorHAnsi" w:cstheme="minorHAnsi"/>
          <w:sz w:val="12"/>
        </w:rPr>
        <w:t>1 ]</w:t>
      </w:r>
      <w:proofErr w:type="gramEnd"/>
      <w:r w:rsidRPr="00814A76">
        <w:rPr>
          <w:rStyle w:val="StyleUnderline"/>
          <w:rFonts w:asciiTheme="minorHAnsi" w:hAnsiTheme="minorHAnsi" w:cstheme="minorHAnsi"/>
        </w:rPr>
        <w:t>.</w:t>
      </w:r>
      <w:r w:rsidRPr="00814A76">
        <w:rPr>
          <w:rFonts w:asciiTheme="minorHAnsi" w:hAnsiTheme="minorHAnsi" w:cstheme="minorHAnsi"/>
          <w:sz w:val="12"/>
        </w:rPr>
        <w:t xml:space="preserve"> In fact, the very </w:t>
      </w:r>
      <w:proofErr w:type="gramStart"/>
      <w:r w:rsidRPr="00814A76">
        <w:rPr>
          <w:rFonts w:asciiTheme="minorHAnsi" w:hAnsiTheme="minorHAnsi" w:cstheme="minorHAnsi"/>
          <w:sz w:val="12"/>
        </w:rPr>
        <w:t>nature</w:t>
      </w:r>
      <w:proofErr w:type="gramEnd"/>
      <w:r w:rsidRPr="00814A76">
        <w:rPr>
          <w:rFonts w:asciiTheme="minorHAnsi" w:hAnsiTheme="minorHAnsi" w:cstheme="minorHAnsi"/>
          <w:sz w:val="12"/>
        </w:rPr>
        <w:t xml:space="preserve"> and dimensions of what outer space activities are today have changed forever. It is no longer your grandfather’s concept of outer space that was once dominated by the big national space agencies. The </w:t>
      </w:r>
      <w:r w:rsidRPr="00814A76">
        <w:rPr>
          <w:rStyle w:val="StyleUnderline"/>
          <w:rFonts w:asciiTheme="minorHAnsi" w:hAnsiTheme="minorHAnsi" w:cstheme="minorHAnsi"/>
        </w:rPr>
        <w:t>entrepreneurs are taking over.</w:t>
      </w:r>
      <w:r w:rsidRPr="00814A76">
        <w:rPr>
          <w:rFonts w:asciiTheme="minorHAnsi" w:hAnsiTheme="minorHAnsi" w:cstheme="min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814A76">
        <w:rPr>
          <w:rFonts w:asciiTheme="minorHAnsi" w:hAnsiTheme="minorHAnsi" w:cstheme="minorHAnsi"/>
          <w:sz w:val="12"/>
        </w:rPr>
        <w:t>in order to</w:t>
      </w:r>
      <w:proofErr w:type="gramEnd"/>
      <w:r w:rsidRPr="00814A76">
        <w:rPr>
          <w:rFonts w:asciiTheme="minorHAnsi" w:hAnsiTheme="minorHAnsi" w:cstheme="minorHAnsi"/>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814A76">
        <w:rPr>
          <w:rFonts w:asciiTheme="minorHAnsi" w:hAnsiTheme="minorHAnsi" w:cstheme="minorHAnsi"/>
          <w:sz w:val="12"/>
        </w:rPr>
        <w:t>fl</w:t>
      </w:r>
      <w:proofErr w:type="spellEnd"/>
      <w:r w:rsidRPr="00814A76">
        <w:rPr>
          <w:rFonts w:asciiTheme="minorHAnsi" w:hAnsiTheme="minorHAnsi" w:cstheme="minorHAnsi"/>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814A76">
        <w:rPr>
          <w:rStyle w:val="StyleUnderline"/>
          <w:rFonts w:asciiTheme="minorHAnsi" w:hAnsiTheme="minorHAnsi" w:cstheme="minorHAnsi"/>
        </w:rPr>
        <w:t xml:space="preserve">developing </w:t>
      </w:r>
      <w:r w:rsidRPr="00814A76">
        <w:rPr>
          <w:rStyle w:val="Emphasis"/>
          <w:rFonts w:asciiTheme="minorHAnsi" w:hAnsiTheme="minorHAnsi" w:cstheme="minorHAnsi"/>
          <w:highlight w:val="green"/>
        </w:rPr>
        <w:t>new tech</w:t>
      </w:r>
      <w:r w:rsidRPr="00814A76">
        <w:rPr>
          <w:rFonts w:asciiTheme="minorHAnsi" w:hAnsiTheme="minorHAnsi" w:cstheme="minorHAnsi"/>
          <w:sz w:val="12"/>
        </w:rPr>
        <w:t>nologies</w:t>
      </w:r>
      <w:r w:rsidRPr="00814A76">
        <w:rPr>
          <w:rStyle w:val="StyleUnderline"/>
          <w:rFonts w:asciiTheme="minorHAnsi" w:hAnsiTheme="minorHAnsi" w:cstheme="minorHAnsi"/>
        </w:rPr>
        <w:t xml:space="preserve"> and establishing space enterprises that </w:t>
      </w:r>
      <w:r w:rsidRPr="00814A76">
        <w:rPr>
          <w:rStyle w:val="StyleUnderline"/>
          <w:rFonts w:asciiTheme="minorHAnsi" w:hAnsiTheme="minorHAnsi" w:cstheme="minorHAnsi"/>
          <w:highlight w:val="green"/>
        </w:rPr>
        <w:t>can bring the wealth</w:t>
      </w:r>
      <w:r w:rsidRPr="00814A76">
        <w:rPr>
          <w:rStyle w:val="StyleUnderline"/>
          <w:rFonts w:asciiTheme="minorHAnsi" w:hAnsiTheme="minorHAnsi" w:cstheme="minorHAnsi"/>
        </w:rPr>
        <w:t xml:space="preserve"> of outer space down </w:t>
      </w:r>
      <w:r w:rsidRPr="00814A76">
        <w:rPr>
          <w:rStyle w:val="StyleUnderline"/>
          <w:rFonts w:asciiTheme="minorHAnsi" w:hAnsiTheme="minorHAnsi" w:cstheme="minorHAnsi"/>
          <w:highlight w:val="green"/>
        </w:rPr>
        <w:t xml:space="preserve">to Earth. </w:t>
      </w:r>
      <w:r w:rsidRPr="00814A76">
        <w:rPr>
          <w:rStyle w:val="StyleUnderline"/>
          <w:rFonts w:asciiTheme="minorHAnsi" w:hAnsiTheme="minorHAnsi" w:cstheme="minorHAnsi"/>
        </w:rPr>
        <w:t xml:space="preserve">This is not a pipe </w:t>
      </w:r>
      <w:proofErr w:type="gramStart"/>
      <w:r w:rsidRPr="00814A76">
        <w:rPr>
          <w:rStyle w:val="StyleUnderline"/>
          <w:rFonts w:asciiTheme="minorHAnsi" w:hAnsiTheme="minorHAnsi" w:cstheme="minorHAnsi"/>
        </w:rPr>
        <w:t>dream, but</w:t>
      </w:r>
      <w:proofErr w:type="gramEnd"/>
      <w:r w:rsidRPr="00814A76">
        <w:rPr>
          <w:rStyle w:val="StyleUnderline"/>
          <w:rFonts w:asciiTheme="minorHAnsi" w:hAnsiTheme="minorHAnsi" w:cstheme="minorHAnsi"/>
        </w:rPr>
        <w:t xml:space="preserve"> will increasingly be </w:t>
      </w:r>
      <w:r w:rsidRPr="00814A76">
        <w:rPr>
          <w:rStyle w:val="StyleUnderline"/>
          <w:rFonts w:asciiTheme="minorHAnsi" w:hAnsiTheme="minorHAnsi" w:cstheme="minorHAnsi"/>
          <w:highlight w:val="green"/>
        </w:rPr>
        <w:t>the</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economic </w:t>
      </w:r>
      <w:r w:rsidRPr="00814A76">
        <w:rPr>
          <w:rStyle w:val="Emphasis"/>
          <w:rFonts w:asciiTheme="minorHAnsi" w:hAnsiTheme="minorHAnsi" w:cstheme="minorHAnsi"/>
          <w:highlight w:val="green"/>
        </w:rPr>
        <w:t>reality</w:t>
      </w:r>
      <w:r w:rsidRPr="00814A76">
        <w:rPr>
          <w:rStyle w:val="StyleUnderline"/>
          <w:rFonts w:asciiTheme="minorHAnsi" w:hAnsiTheme="minorHAnsi" w:cstheme="minorHAnsi"/>
          <w:highlight w:val="green"/>
        </w:rPr>
        <w:t xml:space="preserve"> of the 2020s.</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814A76">
        <w:rPr>
          <w:rFonts w:asciiTheme="minorHAnsi" w:hAnsiTheme="minorHAnsi" w:cstheme="minorHAnsi"/>
          <w:sz w:val="12"/>
        </w:rPr>
        <w:t>Mars, or</w:t>
      </w:r>
      <w:proofErr w:type="gramEnd"/>
      <w:r w:rsidRPr="00814A76">
        <w:rPr>
          <w:rFonts w:asciiTheme="minorHAnsi" w:hAnsiTheme="minorHAnsi" w:cstheme="minorHAnsi"/>
          <w:sz w:val="12"/>
        </w:rPr>
        <w:t xml:space="preserve"> creating new structures in space to protect our planet from cosmic hazards and even raising Earth’s orbit to escape the rising heat levels of the Sun in millennia to come. </w:t>
      </w:r>
      <w:r w:rsidRPr="00814A76">
        <w:rPr>
          <w:rStyle w:val="Emphasis"/>
          <w:rFonts w:asciiTheme="minorHAnsi" w:hAnsiTheme="minorHAnsi" w:cstheme="minorHAnsi"/>
        </w:rPr>
        <w:t>Some</w:t>
      </w:r>
      <w:r w:rsidRPr="00814A76">
        <w:rPr>
          <w:rFonts w:asciiTheme="minorHAnsi" w:hAnsiTheme="minorHAnsi" w:cstheme="minorHAnsi"/>
          <w:sz w:val="12"/>
        </w:rPr>
        <w:t xml:space="preserve">, of course, </w:t>
      </w:r>
      <w:r w:rsidRPr="00814A76">
        <w:rPr>
          <w:rStyle w:val="StyleUnderline"/>
          <w:rFonts w:asciiTheme="minorHAnsi" w:hAnsiTheme="minorHAnsi" w:cstheme="minorHAnsi"/>
        </w:rPr>
        <w:t xml:space="preserve">will say this is </w:t>
      </w:r>
      <w:r w:rsidRPr="00814A76">
        <w:rPr>
          <w:rStyle w:val="Emphasis"/>
          <w:rFonts w:asciiTheme="minorHAnsi" w:hAnsiTheme="minorHAnsi" w:cstheme="minorHAnsi"/>
        </w:rPr>
        <w:t>sci-fi hogwash</w:t>
      </w:r>
      <w:r w:rsidRPr="00814A76">
        <w:rPr>
          <w:rFonts w:asciiTheme="minorHAnsi" w:hAnsiTheme="minorHAnsi" w:cstheme="minorHAnsi"/>
          <w:sz w:val="12"/>
        </w:rPr>
        <w:t>.</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It can’t be done. We say that </w:t>
      </w:r>
      <w:r w:rsidRPr="00814A76">
        <w:rPr>
          <w:rStyle w:val="StyleUnderline"/>
          <w:rFonts w:asciiTheme="minorHAnsi" w:hAnsiTheme="minorHAnsi" w:cstheme="minorHAnsi"/>
        </w:rPr>
        <w:t>this is what people</w:t>
      </w:r>
      <w:r w:rsidRPr="00814A76">
        <w:rPr>
          <w:rFonts w:asciiTheme="minorHAnsi" w:hAnsiTheme="minorHAnsi" w:cstheme="minorHAnsi"/>
          <w:sz w:val="12"/>
        </w:rPr>
        <w:t xml:space="preserve"> would have </w:t>
      </w:r>
      <w:r w:rsidRPr="00814A76">
        <w:rPr>
          <w:rStyle w:val="StyleUnderline"/>
          <w:rFonts w:asciiTheme="minorHAnsi" w:hAnsiTheme="minorHAnsi" w:cstheme="minorHAnsi"/>
        </w:rPr>
        <w:t>said</w:t>
      </w:r>
      <w:r w:rsidRPr="00814A76">
        <w:rPr>
          <w:rFonts w:asciiTheme="minorHAnsi" w:hAnsiTheme="minorHAnsi" w:cstheme="minorHAnsi"/>
          <w:sz w:val="12"/>
        </w:rPr>
        <w:t xml:space="preserve"> in 1900 </w:t>
      </w:r>
      <w:r w:rsidRPr="00814A76">
        <w:rPr>
          <w:rStyle w:val="StyleUnderline"/>
          <w:rFonts w:asciiTheme="minorHAnsi" w:hAnsiTheme="minorHAnsi" w:cstheme="minorHAnsi"/>
        </w:rPr>
        <w:t xml:space="preserve">about </w:t>
      </w:r>
      <w:r w:rsidRPr="00814A76">
        <w:rPr>
          <w:rFonts w:asciiTheme="minorHAnsi" w:hAnsiTheme="minorHAnsi" w:cstheme="minorHAnsi"/>
          <w:sz w:val="12"/>
        </w:rPr>
        <w:t>air</w:t>
      </w:r>
      <w:r w:rsidRPr="00814A76">
        <w:rPr>
          <w:rStyle w:val="Emphasis"/>
          <w:rFonts w:asciiTheme="minorHAnsi" w:hAnsiTheme="minorHAnsi" w:cstheme="minorHAnsi"/>
        </w:rPr>
        <w:t>planes</w:t>
      </w:r>
      <w:r w:rsidRPr="00814A76">
        <w:rPr>
          <w:rFonts w:asciiTheme="minorHAnsi" w:hAnsiTheme="minorHAnsi" w:cstheme="minorHAnsi"/>
          <w:sz w:val="12"/>
        </w:rPr>
        <w:t xml:space="preserve">, rocket ships, cell phones </w:t>
      </w:r>
      <w:r w:rsidRPr="00814A76">
        <w:rPr>
          <w:rStyle w:val="StyleUnderline"/>
          <w:rFonts w:asciiTheme="minorHAnsi" w:hAnsiTheme="minorHAnsi" w:cstheme="minorHAnsi"/>
        </w:rPr>
        <w:t>and nuclear devices.</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The skeptics </w:t>
      </w:r>
      <w:r w:rsidRPr="00814A76">
        <w:rPr>
          <w:rStyle w:val="Emphasis"/>
          <w:rFonts w:asciiTheme="minorHAnsi" w:hAnsiTheme="minorHAnsi" w:cstheme="minorHAnsi"/>
        </w:rPr>
        <w:t>laughed</w:t>
      </w:r>
      <w:r w:rsidRPr="00814A76">
        <w:rPr>
          <w:rStyle w:val="StyleUnderline"/>
          <w:rFonts w:asciiTheme="minorHAnsi" w:hAnsiTheme="minorHAnsi" w:cstheme="minorHAnsi"/>
        </w:rPr>
        <w:t xml:space="preserve"> at</w:t>
      </w:r>
      <w:r w:rsidRPr="00814A76">
        <w:rPr>
          <w:rFonts w:asciiTheme="minorHAnsi" w:hAnsiTheme="minorHAnsi" w:cstheme="minorHAnsi"/>
          <w:sz w:val="12"/>
        </w:rPr>
        <w:t xml:space="preserve"> </w:t>
      </w:r>
      <w:r w:rsidRPr="00814A76">
        <w:rPr>
          <w:rStyle w:val="Emphasis"/>
          <w:rFonts w:asciiTheme="minorHAnsi" w:hAnsiTheme="minorHAnsi" w:cstheme="minorHAnsi"/>
        </w:rPr>
        <w:t>Columbus</w:t>
      </w:r>
      <w:r w:rsidRPr="00814A76">
        <w:rPr>
          <w:rFonts w:asciiTheme="minorHAnsi" w:hAnsiTheme="minorHAnsi" w:cstheme="minorHAnsi"/>
          <w:sz w:val="12"/>
        </w:rPr>
        <w:t xml:space="preserve"> </w:t>
      </w:r>
      <w:r w:rsidRPr="00814A76">
        <w:rPr>
          <w:rStyle w:val="StyleUnderline"/>
          <w:rFonts w:asciiTheme="minorHAnsi" w:hAnsiTheme="minorHAnsi" w:cstheme="minorHAnsi"/>
        </w:rPr>
        <w:t>and his plan to sail across the oceans</w:t>
      </w:r>
      <w:r w:rsidRPr="00814A76">
        <w:rPr>
          <w:rFonts w:asciiTheme="minorHAnsi" w:hAnsiTheme="minorHAnsi" w:cstheme="minorHAnsi"/>
          <w:sz w:val="12"/>
        </w:rPr>
        <w:t xml:space="preserve"> to discover new worlds</w:t>
      </w:r>
      <w:r w:rsidRPr="00814A76">
        <w:rPr>
          <w:rStyle w:val="StyleUnderline"/>
          <w:rFonts w:asciiTheme="minorHAnsi" w:hAnsiTheme="minorHAnsi" w:cstheme="minorHAnsi"/>
        </w:rPr>
        <w:t>. When</w:t>
      </w:r>
      <w:r w:rsidRPr="00814A76">
        <w:rPr>
          <w:rFonts w:asciiTheme="minorHAnsi" w:hAnsiTheme="minorHAnsi" w:cstheme="minorHAnsi"/>
          <w:sz w:val="12"/>
        </w:rPr>
        <w:t xml:space="preserve"> Thomas Jefferson bought the Louisiana Purchase from France or </w:t>
      </w:r>
      <w:r w:rsidRPr="00814A76">
        <w:rPr>
          <w:rStyle w:val="StyleUnderline"/>
          <w:rFonts w:asciiTheme="minorHAnsi" w:hAnsiTheme="minorHAnsi" w:cstheme="minorHAnsi"/>
        </w:rPr>
        <w:t>Seward bought Alaska, there were plenty of naysayers</w:t>
      </w:r>
      <w:r w:rsidRPr="00814A76">
        <w:rPr>
          <w:rFonts w:asciiTheme="minorHAnsi" w:hAnsiTheme="minorHAnsi" w:cstheme="minorHAnsi"/>
          <w:sz w:val="12"/>
        </w:rPr>
        <w:t xml:space="preserve"> that said such investment in the unknown was an extravagant waste of money</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A healthy skepticism is useful and can play a role in economic and business success. Before one dismisses the idea of an impending major new space economy and a new gold rush, it </w:t>
      </w:r>
      <w:proofErr w:type="gramStart"/>
      <w:r w:rsidRPr="00814A76">
        <w:rPr>
          <w:rFonts w:asciiTheme="minorHAnsi" w:hAnsiTheme="minorHAnsi" w:cstheme="minorHAnsi"/>
          <w:sz w:val="12"/>
        </w:rPr>
        <w:t>might</w:t>
      </w:r>
      <w:proofErr w:type="gramEnd"/>
      <w:r w:rsidRPr="00814A76">
        <w:rPr>
          <w:rFonts w:asciiTheme="minorHAnsi" w:hAnsiTheme="minorHAnsi" w:cstheme="minorHAnsi"/>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814A76">
        <w:rPr>
          <w:rFonts w:asciiTheme="minorHAnsi" w:hAnsiTheme="minorHAnsi" w:cstheme="minorHAnsi"/>
          <w:sz w:val="12"/>
        </w:rPr>
        <w:t>Viasat</w:t>
      </w:r>
      <w:proofErr w:type="spellEnd"/>
      <w:r w:rsidRPr="00814A76">
        <w:rPr>
          <w:rFonts w:asciiTheme="minorHAnsi" w:hAnsiTheme="minorHAnsi" w:cstheme="minorHAnsi"/>
          <w:sz w:val="12"/>
        </w:rPr>
        <w:t xml:space="preserve"> 2 —a half century later— has an impressive throughput of some 140 Gb/s. Th is means that the relative throughput is nearly 300,000 greater, while its lifetime is some ten times longer (Figs. 1.1 and </w:t>
      </w:r>
      <w:proofErr w:type="gramStart"/>
      <w:r w:rsidRPr="00814A76">
        <w:rPr>
          <w:rFonts w:asciiTheme="minorHAnsi" w:hAnsiTheme="minorHAnsi" w:cstheme="minorHAnsi"/>
          <w:sz w:val="12"/>
        </w:rPr>
        <w:t>1.2 )</w:t>
      </w:r>
      <w:proofErr w:type="gramEnd"/>
      <w:r w:rsidRPr="00814A76">
        <w:rPr>
          <w:rFonts w:asciiTheme="minorHAnsi" w:hAnsiTheme="minorHAnsi" w:cstheme="minorHAnsi"/>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814A76">
        <w:rPr>
          <w:rFonts w:asciiTheme="minorHAnsi" w:hAnsiTheme="minorHAnsi" w:cstheme="minorHAnsi"/>
          <w:sz w:val="12"/>
        </w:rPr>
        <w:t>satellites ,</w:t>
      </w:r>
      <w:proofErr w:type="gramEnd"/>
      <w:r w:rsidRPr="00814A76">
        <w:rPr>
          <w:rFonts w:asciiTheme="minorHAnsi" w:hAnsiTheme="minorHAnsi" w:cstheme="minorHAnsi"/>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814A76">
        <w:rPr>
          <w:rFonts w:asciiTheme="minorHAnsi" w:hAnsiTheme="minorHAnsi" w:cstheme="minorHAnsi"/>
          <w:sz w:val="12"/>
        </w:rPr>
        <w:t>traffi</w:t>
      </w:r>
      <w:proofErr w:type="spellEnd"/>
      <w:r w:rsidRPr="00814A76">
        <w:rPr>
          <w:rFonts w:asciiTheme="minorHAnsi" w:hAnsiTheme="minorHAnsi" w:cstheme="minorHAnsi"/>
          <w:sz w:val="12"/>
        </w:rPr>
        <w:t xml:space="preserve"> c control and management, international banking, </w:t>
      </w:r>
      <w:proofErr w:type="gramStart"/>
      <w:r w:rsidRPr="00814A76">
        <w:rPr>
          <w:rFonts w:asciiTheme="minorHAnsi" w:hAnsiTheme="minorHAnsi" w:cstheme="minorHAnsi"/>
          <w:sz w:val="12"/>
        </w:rPr>
        <w:t>search</w:t>
      </w:r>
      <w:proofErr w:type="gramEnd"/>
      <w:r w:rsidRPr="00814A76">
        <w:rPr>
          <w:rFonts w:asciiTheme="minorHAnsi" w:hAnsiTheme="minorHAnsi" w:cstheme="minorHAnsi"/>
          <w:sz w:val="12"/>
        </w:rPr>
        <w:t xml:space="preserve"> and rescue and much, much more depend on application satellites. Th </w:t>
      </w:r>
      <w:proofErr w:type="spellStart"/>
      <w:r w:rsidRPr="00814A76">
        <w:rPr>
          <w:rFonts w:asciiTheme="minorHAnsi" w:hAnsiTheme="minorHAnsi" w:cstheme="minorHAnsi"/>
          <w:sz w:val="12"/>
        </w:rPr>
        <w:t>ose</w:t>
      </w:r>
      <w:proofErr w:type="spellEnd"/>
      <w:r w:rsidRPr="00814A76">
        <w:rPr>
          <w:rFonts w:asciiTheme="minorHAnsi" w:hAnsiTheme="minorHAnsi" w:cstheme="minorHAnsi"/>
          <w:sz w:val="12"/>
        </w:rPr>
        <w:t xml:space="preserve"> that would doubt the importance of satellites to the global economy might wish to view on You Tube the video “If Th ere Were a Day Without Satellites?” [ </w:t>
      </w:r>
      <w:proofErr w:type="gramStart"/>
      <w:r w:rsidRPr="00814A76">
        <w:rPr>
          <w:rFonts w:asciiTheme="minorHAnsi" w:hAnsiTheme="minorHAnsi" w:cstheme="minorHAnsi"/>
          <w:sz w:val="12"/>
        </w:rPr>
        <w:t>2 ]</w:t>
      </w:r>
      <w:proofErr w:type="gramEnd"/>
      <w:r w:rsidRPr="00814A76">
        <w:rPr>
          <w:rFonts w:asciiTheme="minorHAnsi" w:hAnsiTheme="minorHAnsi" w:cstheme="minorHAnsi"/>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814A76">
        <w:rPr>
          <w:rFonts w:asciiTheme="minorHAnsi" w:hAnsiTheme="minorHAnsi" w:cstheme="minorHAnsi"/>
          <w:sz w:val="12"/>
        </w:rPr>
        <w:t>Of course</w:t>
      </w:r>
      <w:proofErr w:type="gramEnd"/>
      <w:r w:rsidRPr="00814A76">
        <w:rPr>
          <w:rFonts w:asciiTheme="minorHAnsi" w:hAnsiTheme="minorHAnsi" w:cstheme="minorHAnsi"/>
          <w:sz w:val="12"/>
        </w:rPr>
        <w:t xml:space="preserve"> this twenty-fi </w:t>
      </w:r>
      <w:proofErr w:type="spellStart"/>
      <w:r w:rsidRPr="00814A76">
        <w:rPr>
          <w:rFonts w:asciiTheme="minorHAnsi" w:hAnsiTheme="minorHAnsi" w:cstheme="minorHAnsi"/>
          <w:sz w:val="12"/>
        </w:rPr>
        <w:t>rst</w:t>
      </w:r>
      <w:proofErr w:type="spellEnd"/>
      <w:r w:rsidRPr="00814A76">
        <w:rPr>
          <w:rFonts w:asciiTheme="minorHAnsi" w:hAnsiTheme="minorHAnsi" w:cstheme="minorHAnsi"/>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814A76">
        <w:rPr>
          <w:rStyle w:val="StyleUnderline"/>
          <w:rFonts w:asciiTheme="minorHAnsi" w:hAnsiTheme="minorHAnsi" w:cstheme="minorHAnsi"/>
        </w:rPr>
        <w:t>Info</w:t>
      </w:r>
      <w:r w:rsidRPr="00814A76">
        <w:rPr>
          <w:rFonts w:asciiTheme="minorHAnsi" w:hAnsiTheme="minorHAnsi" w:cstheme="minorHAnsi"/>
          <w:sz w:val="12"/>
        </w:rPr>
        <w:t>rmation</w:t>
      </w:r>
      <w:r w:rsidRPr="00814A76">
        <w:rPr>
          <w:rStyle w:val="StyleUnderline"/>
          <w:rFonts w:asciiTheme="minorHAnsi" w:hAnsiTheme="minorHAnsi" w:cstheme="minorHAnsi"/>
        </w:rPr>
        <w:t xml:space="preserve"> technology, </w:t>
      </w:r>
      <w:r w:rsidRPr="00814A76">
        <w:rPr>
          <w:rStyle w:val="StyleUnderline"/>
          <w:rFonts w:asciiTheme="minorHAnsi" w:hAnsiTheme="minorHAnsi" w:cstheme="minorHAnsi"/>
          <w:highlight w:val="green"/>
        </w:rPr>
        <w:t xml:space="preserve">robotics, </w:t>
      </w:r>
      <w:r w:rsidRPr="00814A76">
        <w:rPr>
          <w:rStyle w:val="Emphasis"/>
          <w:rFonts w:asciiTheme="minorHAnsi" w:hAnsiTheme="minorHAnsi" w:cstheme="minorHAnsi"/>
          <w:highlight w:val="green"/>
        </w:rPr>
        <w:t>a</w:t>
      </w:r>
      <w:r w:rsidRPr="00814A76">
        <w:rPr>
          <w:rStyle w:val="StyleUnderline"/>
          <w:rFonts w:asciiTheme="minorHAnsi" w:hAnsiTheme="minorHAnsi" w:cstheme="minorHAnsi"/>
        </w:rPr>
        <w:t xml:space="preserve">rtificial </w:t>
      </w:r>
      <w:proofErr w:type="gramStart"/>
      <w:r w:rsidRPr="00814A76">
        <w:rPr>
          <w:rStyle w:val="Emphasis"/>
          <w:rFonts w:asciiTheme="minorHAnsi" w:hAnsiTheme="minorHAnsi" w:cstheme="minorHAnsi"/>
          <w:highlight w:val="green"/>
        </w:rPr>
        <w:t>i</w:t>
      </w:r>
      <w:r w:rsidRPr="00814A76">
        <w:rPr>
          <w:rStyle w:val="StyleUnderline"/>
          <w:rFonts w:asciiTheme="minorHAnsi" w:hAnsiTheme="minorHAnsi" w:cstheme="minorHAnsi"/>
        </w:rPr>
        <w:t>ntelligence</w:t>
      </w:r>
      <w:proofErr w:type="gramEnd"/>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and commercial space</w:t>
      </w:r>
      <w:r w:rsidRPr="00814A76">
        <w:rPr>
          <w:rStyle w:val="StyleUnderline"/>
          <w:rFonts w:asciiTheme="minorHAnsi" w:hAnsiTheme="minorHAnsi" w:cstheme="minorHAnsi"/>
        </w:rPr>
        <w:t xml:space="preserve"> </w:t>
      </w:r>
      <w:r w:rsidRPr="00814A76">
        <w:rPr>
          <w:rFonts w:asciiTheme="minorHAnsi" w:hAnsiTheme="minorHAnsi" w:cstheme="minorHAnsi"/>
          <w:sz w:val="12"/>
        </w:rPr>
        <w:t>travel systems</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have</w:t>
      </w:r>
      <w:r w:rsidRPr="00814A76">
        <w:rPr>
          <w:rStyle w:val="StyleUnderline"/>
          <w:rFonts w:asciiTheme="minorHAnsi" w:hAnsiTheme="minorHAnsi" w:cstheme="minorHAnsi"/>
        </w:rPr>
        <w:t xml:space="preserve"> </w:t>
      </w:r>
      <w:r w:rsidRPr="00814A76">
        <w:rPr>
          <w:rFonts w:asciiTheme="minorHAnsi" w:hAnsiTheme="minorHAnsi" w:cstheme="minorHAnsi"/>
          <w:sz w:val="12"/>
        </w:rPr>
        <w:t>now</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set us on</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a </w:t>
      </w:r>
      <w:r w:rsidRPr="00814A76">
        <w:rPr>
          <w:rStyle w:val="StyleUnderline"/>
          <w:rFonts w:asciiTheme="minorHAnsi" w:hAnsiTheme="minorHAnsi" w:cstheme="minorHAnsi"/>
          <w:highlight w:val="green"/>
        </w:rPr>
        <w:t>course</w:t>
      </w:r>
      <w:r w:rsidRPr="00814A76">
        <w:rPr>
          <w:rStyle w:val="StyleUnderline"/>
          <w:rFonts w:asciiTheme="minorHAnsi" w:hAnsiTheme="minorHAnsi" w:cstheme="minorHAnsi"/>
        </w:rPr>
        <w:t xml:space="preserve"> to </w:t>
      </w:r>
      <w:r w:rsidRPr="00814A76">
        <w:rPr>
          <w:rFonts w:asciiTheme="minorHAnsi" w:hAnsiTheme="minorHAnsi" w:cstheme="minorHAnsi"/>
          <w:sz w:val="12"/>
        </w:rPr>
        <w:t>allow us humans to</w:t>
      </w:r>
      <w:r w:rsidRPr="00814A76">
        <w:rPr>
          <w:rStyle w:val="StyleUnderline"/>
          <w:rFonts w:asciiTheme="minorHAnsi" w:hAnsiTheme="minorHAnsi" w:cstheme="minorHAnsi"/>
        </w:rPr>
        <w:t xml:space="preserve"> harvest </w:t>
      </w:r>
      <w:r w:rsidRPr="00814A76">
        <w:rPr>
          <w:rFonts w:asciiTheme="minorHAnsi" w:hAnsiTheme="minorHAnsi" w:cstheme="minorHAnsi"/>
          <w:sz w:val="12"/>
        </w:rPr>
        <w:t>the amazing</w:t>
      </w:r>
      <w:r w:rsidRPr="00814A76">
        <w:rPr>
          <w:rStyle w:val="StyleUnderline"/>
          <w:rFonts w:asciiTheme="minorHAnsi" w:hAnsiTheme="minorHAnsi" w:cstheme="minorHAnsi"/>
        </w:rPr>
        <w:t xml:space="preserve"> riches in the skies—new natural resources, new energy, and</w:t>
      </w:r>
      <w:r w:rsidRPr="00814A76">
        <w:rPr>
          <w:rFonts w:asciiTheme="minorHAnsi" w:hAnsiTheme="minorHAnsi" w:cstheme="minorHAnsi"/>
          <w:sz w:val="12"/>
        </w:rPr>
        <w:t xml:space="preserve"> even totally </w:t>
      </w:r>
      <w:r w:rsidRPr="00814A76">
        <w:rPr>
          <w:rStyle w:val="StyleUnderline"/>
          <w:rFonts w:asciiTheme="minorHAnsi" w:hAnsiTheme="minorHAnsi" w:cstheme="minorHAnsi"/>
        </w:rPr>
        <w:t xml:space="preserve">new ways of looking at the </w:t>
      </w:r>
      <w:r w:rsidRPr="00814A76">
        <w:rPr>
          <w:rStyle w:val="Emphasis"/>
          <w:rFonts w:asciiTheme="minorHAnsi" w:hAnsiTheme="minorHAnsi" w:cstheme="minorHAnsi"/>
        </w:rPr>
        <w:t>purpose of human existence</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If we pursue this course steadfastly, it can be the beginning of a New Space renaissance. But </w:t>
      </w:r>
      <w:r w:rsidRPr="00814A76">
        <w:rPr>
          <w:rStyle w:val="StyleUnderline"/>
          <w:rFonts w:asciiTheme="minorHAnsi" w:hAnsiTheme="minorHAnsi" w:cstheme="minorHAnsi"/>
        </w:rPr>
        <w:t xml:space="preserve">if we don’t seek to realize our </w:t>
      </w:r>
      <w:r w:rsidRPr="00814A76">
        <w:rPr>
          <w:rStyle w:val="Emphasis"/>
          <w:rFonts w:asciiTheme="minorHAnsi" w:hAnsiTheme="minorHAnsi" w:cstheme="minorHAnsi"/>
        </w:rPr>
        <w:t>ultimate destiny</w:t>
      </w:r>
      <w:r w:rsidRPr="00814A76">
        <w:rPr>
          <w:rFonts w:asciiTheme="minorHAnsi" w:hAnsiTheme="minorHAnsi" w:cstheme="minorHAnsi"/>
          <w:sz w:val="12"/>
        </w:rPr>
        <w:t xml:space="preserve"> in space, </w:t>
      </w:r>
      <w:r w:rsidRPr="00814A76">
        <w:rPr>
          <w:rStyle w:val="StyleUnderline"/>
          <w:rFonts w:asciiTheme="minorHAnsi" w:hAnsiTheme="minorHAnsi" w:cstheme="minorHAnsi"/>
        </w:rPr>
        <w:t xml:space="preserve">Homo sapiens can end up in the </w:t>
      </w:r>
      <w:r w:rsidRPr="00814A76">
        <w:rPr>
          <w:rStyle w:val="Emphasis"/>
          <w:rFonts w:asciiTheme="minorHAnsi" w:hAnsiTheme="minorHAnsi" w:cstheme="minorHAnsi"/>
        </w:rPr>
        <w:t>dustbin of history</w:t>
      </w:r>
      <w:r w:rsidRPr="00814A76">
        <w:rPr>
          <w:rFonts w:asciiTheme="minorHAnsi" w:hAnsiTheme="minorHAnsi" w:cstheme="minorHAnsi"/>
          <w:sz w:val="12"/>
        </w:rPr>
        <w:t xml:space="preserve">—just </w:t>
      </w:r>
      <w:r w:rsidRPr="00814A76">
        <w:rPr>
          <w:rStyle w:val="StyleUnderline"/>
          <w:rFonts w:asciiTheme="minorHAnsi" w:hAnsiTheme="minorHAnsi" w:cstheme="minorHAnsi"/>
        </w:rPr>
        <w:t xml:space="preserve">like </w:t>
      </w:r>
      <w:r w:rsidRPr="00814A76">
        <w:rPr>
          <w:rFonts w:asciiTheme="minorHAnsi" w:hAnsiTheme="minorHAnsi" w:cstheme="minorHAnsi"/>
          <w:sz w:val="12"/>
        </w:rPr>
        <w:t>literally</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millions of already failed species</w:t>
      </w:r>
      <w:r w:rsidRPr="00814A76">
        <w:rPr>
          <w:rFonts w:asciiTheme="minorHAnsi" w:hAnsiTheme="minorHAnsi" w:cstheme="minorHAnsi"/>
          <w:sz w:val="12"/>
        </w:rPr>
        <w:t xml:space="preserve">. In each and every one of the five mass extinction events that have occurred over the last 1.5 billion years on Earth, some 50–80 % of all species have gone </w:t>
      </w:r>
      <w:r w:rsidRPr="00814A76">
        <w:rPr>
          <w:rStyle w:val="StyleUnderline"/>
          <w:rFonts w:asciiTheme="minorHAnsi" w:hAnsiTheme="minorHAnsi" w:cstheme="minorHAnsi"/>
        </w:rPr>
        <w:t xml:space="preserve">the way of the </w:t>
      </w:r>
      <w:r w:rsidRPr="00814A76">
        <w:rPr>
          <w:rStyle w:val="Emphasis"/>
          <w:rFonts w:asciiTheme="minorHAnsi" w:hAnsiTheme="minorHAnsi" w:cstheme="minorHAnsi"/>
        </w:rPr>
        <w:t>T. Rex</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woolly mammoth</w:t>
      </w:r>
      <w:r w:rsidRPr="00814A76">
        <w:rPr>
          <w:rStyle w:val="StyleUnderline"/>
          <w:rFonts w:asciiTheme="minorHAnsi" w:hAnsiTheme="minorHAnsi" w:cstheme="minorHAnsi"/>
        </w:rPr>
        <w:t xml:space="preserve">, and the </w:t>
      </w:r>
      <w:proofErr w:type="gramStart"/>
      <w:r w:rsidRPr="00814A76">
        <w:rPr>
          <w:rStyle w:val="Emphasis"/>
          <w:rFonts w:asciiTheme="minorHAnsi" w:hAnsiTheme="minorHAnsi" w:cstheme="minorHAnsi"/>
        </w:rPr>
        <w:t>Dodo</w:t>
      </w:r>
      <w:proofErr w:type="gramEnd"/>
      <w:r w:rsidRPr="00814A76">
        <w:rPr>
          <w:rStyle w:val="Emphasis"/>
          <w:rFonts w:asciiTheme="minorHAnsi" w:hAnsiTheme="minorHAnsi" w:cstheme="minorHAnsi"/>
        </w:rPr>
        <w:t xml:space="preserve"> bird</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along with extinct </w:t>
      </w:r>
      <w:r w:rsidRPr="00814A76">
        <w:rPr>
          <w:rStyle w:val="Emphasis"/>
          <w:rFonts w:asciiTheme="minorHAnsi" w:hAnsiTheme="minorHAnsi" w:cstheme="minorHAnsi"/>
        </w:rPr>
        <w:t>ferns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grasses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cacti</w:t>
      </w:r>
      <w:r w:rsidRPr="00814A76">
        <w:rPr>
          <w:rStyle w:val="StyleUnderline"/>
          <w:rFonts w:asciiTheme="minorHAnsi" w:hAnsiTheme="minorHAnsi" w:cstheme="minorHAnsi"/>
        </w:rPr>
        <w:t>.</w:t>
      </w:r>
      <w:r w:rsidRPr="00814A76">
        <w:rPr>
          <w:rFonts w:asciiTheme="minorHAnsi" w:hAnsiTheme="minorHAnsi" w:cstheme="minorHAnsi"/>
          <w:sz w:val="12"/>
        </w:rPr>
        <w:t xml:space="preserve"> On the other hand, the best days of </w:t>
      </w:r>
      <w:proofErr w:type="gramStart"/>
      <w:r w:rsidRPr="00814A76">
        <w:rPr>
          <w:rFonts w:asciiTheme="minorHAnsi" w:hAnsiTheme="minorHAnsi" w:cstheme="minorHAnsi"/>
          <w:sz w:val="12"/>
        </w:rPr>
        <w:t>the human race</w:t>
      </w:r>
      <w:proofErr w:type="gramEnd"/>
      <w:r w:rsidRPr="00814A76">
        <w:rPr>
          <w:rFonts w:asciiTheme="minorHAnsi" w:hAnsiTheme="minorHAnsi" w:cstheme="minorHAnsi"/>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814A76">
        <w:rPr>
          <w:rFonts w:asciiTheme="minorHAnsi" w:hAnsiTheme="minorHAnsi" w:cstheme="minorHAnsi"/>
          <w:sz w:val="12"/>
        </w:rPr>
        <w:t>Tsiokovsky</w:t>
      </w:r>
      <w:proofErr w:type="spellEnd"/>
      <w:r w:rsidRPr="00814A76">
        <w:rPr>
          <w:rFonts w:asciiTheme="minorHAnsi" w:hAnsiTheme="minorHAnsi" w:cstheme="minorHAnsi"/>
          <w:sz w:val="12"/>
        </w:rPr>
        <w:t xml:space="preserve">, the Russian astronautics pioneer, who fi </w:t>
      </w:r>
      <w:proofErr w:type="spellStart"/>
      <w:r w:rsidRPr="00814A76">
        <w:rPr>
          <w:rFonts w:asciiTheme="minorHAnsi" w:hAnsiTheme="minorHAnsi" w:cstheme="minorHAnsi"/>
          <w:sz w:val="12"/>
        </w:rPr>
        <w:t>rst</w:t>
      </w:r>
      <w:proofErr w:type="spellEnd"/>
      <w:r w:rsidRPr="00814A76">
        <w:rPr>
          <w:rFonts w:asciiTheme="minorHAnsi" w:hAnsiTheme="minorHAnsi" w:cstheme="minorHAnsi"/>
          <w:sz w:val="12"/>
        </w:rPr>
        <w:t xml:space="preserve"> conceived of practical designs for spaceships, famously said: “A planet is the cradle of mankind, but one cannot live in a cradle forever.” Well before </w:t>
      </w:r>
      <w:proofErr w:type="spellStart"/>
      <w:r w:rsidRPr="00814A76">
        <w:rPr>
          <w:rFonts w:asciiTheme="minorHAnsi" w:hAnsiTheme="minorHAnsi" w:cstheme="minorHAnsi"/>
          <w:sz w:val="12"/>
        </w:rPr>
        <w:t>Tsiokovsky</w:t>
      </w:r>
      <w:proofErr w:type="spellEnd"/>
      <w:r w:rsidRPr="00814A76">
        <w:rPr>
          <w:rFonts w:asciiTheme="minorHAnsi" w:hAnsiTheme="minorHAnsi" w:cstheme="minorHAnsi"/>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814A76">
        <w:rPr>
          <w:rFonts w:asciiTheme="minorHAnsi" w:hAnsiTheme="minorHAnsi" w:cstheme="minorHAnsi"/>
          <w:sz w:val="12"/>
        </w:rPr>
        <w:t>erent</w:t>
      </w:r>
      <w:proofErr w:type="spellEnd"/>
      <w:r w:rsidRPr="00814A76">
        <w:rPr>
          <w:rFonts w:asciiTheme="minorHAnsi" w:hAnsiTheme="minorHAnsi" w:cstheme="minorHAnsi"/>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814A76">
        <w:rPr>
          <w:rFonts w:asciiTheme="minorHAnsi" w:hAnsiTheme="minorHAnsi" w:cstheme="minorHAnsi"/>
          <w:sz w:val="12"/>
        </w:rPr>
        <w:t>ey</w:t>
      </w:r>
      <w:proofErr w:type="spellEnd"/>
      <w:r w:rsidRPr="00814A76">
        <w:rPr>
          <w:rFonts w:asciiTheme="minorHAnsi" w:hAnsiTheme="minorHAnsi" w:cstheme="minorHAnsi"/>
          <w:sz w:val="12"/>
        </w:rPr>
        <w:t xml:space="preserve">, and others, have said that we can, we </w:t>
      </w:r>
      <w:proofErr w:type="gramStart"/>
      <w:r w:rsidRPr="00814A76">
        <w:rPr>
          <w:rFonts w:asciiTheme="minorHAnsi" w:hAnsiTheme="minorHAnsi" w:cstheme="minorHAnsi"/>
          <w:sz w:val="12"/>
        </w:rPr>
        <w:t>should</w:t>
      </w:r>
      <w:proofErr w:type="gramEnd"/>
      <w:r w:rsidRPr="00814A76">
        <w:rPr>
          <w:rFonts w:asciiTheme="minorHAnsi" w:hAnsiTheme="minorHAnsi" w:cstheme="minorHAnsi"/>
          <w:sz w:val="12"/>
        </w:rPr>
        <w:t xml:space="preserve"> and we soon shall go into space and realize the bounty that it can offer to us. Th e New Space enterprise is today indeed being led by those so-called space </w:t>
      </w:r>
      <w:proofErr w:type="gramStart"/>
      <w:r w:rsidRPr="00814A76">
        <w:rPr>
          <w:rFonts w:asciiTheme="minorHAnsi" w:hAnsiTheme="minorHAnsi" w:cstheme="minorHAnsi"/>
          <w:sz w:val="12"/>
        </w:rPr>
        <w:t>billionaires ,</w:t>
      </w:r>
      <w:proofErr w:type="gramEnd"/>
      <w:r w:rsidRPr="00814A76">
        <w:rPr>
          <w:rFonts w:asciiTheme="minorHAnsi" w:hAnsiTheme="minorHAnsi" w:cstheme="minorHAnsi"/>
          <w:sz w:val="12"/>
        </w:rPr>
        <w:t xml:space="preserve"> who have an exciting vision of the future. They and others in the commercial space economy believe that the exploitation of outer space may </w:t>
      </w:r>
      <w:proofErr w:type="gramStart"/>
      <w:r w:rsidRPr="00814A76">
        <w:rPr>
          <w:rFonts w:asciiTheme="minorHAnsi" w:hAnsiTheme="minorHAnsi" w:cstheme="minorHAnsi"/>
          <w:sz w:val="12"/>
        </w:rPr>
        <w:t>open up</w:t>
      </w:r>
      <w:proofErr w:type="gramEnd"/>
      <w:r w:rsidRPr="00814A76">
        <w:rPr>
          <w:rFonts w:asciiTheme="minorHAnsi" w:hAnsiTheme="minorHAnsi" w:cstheme="minorHAnsi"/>
          <w:sz w:val="12"/>
        </w:rPr>
        <w:t xml:space="preserve"> a new golden age of astral abundance. They see outer </w:t>
      </w:r>
      <w:r w:rsidRPr="00814A76">
        <w:rPr>
          <w:rStyle w:val="StyleUnderline"/>
          <w:rFonts w:asciiTheme="minorHAnsi" w:hAnsiTheme="minorHAnsi" w:cstheme="minorHAnsi"/>
        </w:rPr>
        <w:t>space</w:t>
      </w:r>
      <w:r w:rsidRPr="00814A76">
        <w:rPr>
          <w:rFonts w:asciiTheme="minorHAnsi" w:hAnsiTheme="minorHAnsi" w:cstheme="minorHAnsi"/>
          <w:sz w:val="12"/>
        </w:rPr>
        <w:t xml:space="preserve"> as a new frontier that can be a great source of new </w:t>
      </w:r>
      <w:r w:rsidRPr="00814A76">
        <w:rPr>
          <w:rStyle w:val="StyleUnderline"/>
          <w:rFonts w:asciiTheme="minorHAnsi" w:hAnsiTheme="minorHAnsi" w:cstheme="minorHAnsi"/>
        </w:rPr>
        <w:t>materials, energy and</w:t>
      </w:r>
      <w:r w:rsidRPr="00814A76">
        <w:rPr>
          <w:rFonts w:asciiTheme="minorHAnsi" w:hAnsiTheme="minorHAnsi" w:cstheme="minorHAnsi"/>
          <w:sz w:val="12"/>
        </w:rPr>
        <w:t xml:space="preserve"> various forms of new </w:t>
      </w:r>
      <w:r w:rsidRPr="00814A76">
        <w:rPr>
          <w:rStyle w:val="StyleUnderline"/>
          <w:rFonts w:asciiTheme="minorHAnsi" w:hAnsiTheme="minorHAnsi" w:cstheme="minorHAnsi"/>
        </w:rPr>
        <w:t>wealth</w:t>
      </w:r>
      <w:r w:rsidRPr="00814A76">
        <w:rPr>
          <w:rFonts w:asciiTheme="minorHAnsi" w:hAnsiTheme="minorHAnsi" w:cstheme="minorHAnsi"/>
          <w:sz w:val="12"/>
        </w:rPr>
        <w:t xml:space="preserve"> that might even </w:t>
      </w:r>
      <w:r w:rsidRPr="00814A76">
        <w:rPr>
          <w:rStyle w:val="StyleUnderline"/>
          <w:rFonts w:asciiTheme="minorHAnsi" w:hAnsiTheme="minorHAnsi" w:cstheme="minorHAnsi"/>
        </w:rPr>
        <w:t>save us from excesses of the past.</w:t>
      </w:r>
      <w:r w:rsidRPr="00814A76">
        <w:rPr>
          <w:rFonts w:asciiTheme="minorHAnsi" w:hAnsiTheme="minorHAnsi" w:cstheme="minorHAnsi"/>
          <w:sz w:val="12"/>
        </w:rPr>
        <w:t xml:space="preserve"> Th is gold rush in the skies represents a new beginning. We are not talking about expensive new space ventures funded by NASA or other space agencies in Europe, Japan, </w:t>
      </w:r>
      <w:proofErr w:type="gramStart"/>
      <w:r w:rsidRPr="00814A76">
        <w:rPr>
          <w:rFonts w:asciiTheme="minorHAnsi" w:hAnsiTheme="minorHAnsi" w:cstheme="minorHAnsi"/>
          <w:sz w:val="12"/>
        </w:rPr>
        <w:t>China</w:t>
      </w:r>
      <w:proofErr w:type="gramEnd"/>
      <w:r w:rsidRPr="00814A76">
        <w:rPr>
          <w:rFonts w:asciiTheme="minorHAnsi" w:hAnsiTheme="minorHAnsi" w:cstheme="minorHAnsi"/>
          <w:sz w:val="12"/>
        </w:rPr>
        <w:t xml:space="preserve"> or India. No, these </w:t>
      </w:r>
      <w:proofErr w:type="gramStart"/>
      <w:r w:rsidRPr="00814A76">
        <w:rPr>
          <w:rFonts w:asciiTheme="minorHAnsi" w:hAnsiTheme="minorHAnsi" w:cstheme="minorHAnsi"/>
          <w:sz w:val="12"/>
        </w:rPr>
        <w:t>eff</w:t>
      </w:r>
      <w:proofErr w:type="gramEnd"/>
      <w:r w:rsidRPr="00814A76">
        <w:rPr>
          <w:rFonts w:asciiTheme="minorHAnsi" w:hAnsiTheme="minorHAnsi" w:cstheme="minorHAnsi"/>
          <w:sz w:val="12"/>
        </w:rPr>
        <w:t xml:space="preserve"> orts which we and others call New Space are today being forged by imaginative and resourceful commercial entrepreneurs. Th ese twenty-fi </w:t>
      </w:r>
      <w:proofErr w:type="spellStart"/>
      <w:r w:rsidRPr="00814A76">
        <w:rPr>
          <w:rFonts w:asciiTheme="minorHAnsi" w:hAnsiTheme="minorHAnsi" w:cstheme="minorHAnsi"/>
          <w:sz w:val="12"/>
        </w:rPr>
        <w:t>rst</w:t>
      </w:r>
      <w:proofErr w:type="spellEnd"/>
      <w:r w:rsidRPr="00814A76">
        <w:rPr>
          <w:rFonts w:asciiTheme="minorHAnsi" w:hAnsiTheme="minorHAnsi" w:cstheme="minorHAnsi"/>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814A76">
        <w:rPr>
          <w:rStyle w:val="Emphasis"/>
          <w:rFonts w:asciiTheme="minorHAnsi" w:hAnsiTheme="minorHAnsi" w:cstheme="minorHAnsi"/>
          <w:highlight w:val="green"/>
        </w:rPr>
        <w:t>bold leaders</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such as </w:t>
      </w:r>
      <w:r w:rsidRPr="00814A76">
        <w:rPr>
          <w:rStyle w:val="Emphasis"/>
          <w:rFonts w:asciiTheme="minorHAnsi" w:hAnsiTheme="minorHAnsi" w:cstheme="minorHAnsi"/>
        </w:rPr>
        <w:t>Paul Allen</w:t>
      </w:r>
      <w:r w:rsidRPr="00814A76">
        <w:rPr>
          <w:rFonts w:asciiTheme="minorHAnsi" w:hAnsiTheme="minorHAnsi" w:cstheme="minorHAnsi"/>
          <w:sz w:val="12"/>
        </w:rPr>
        <w:t xml:space="preserve"> and Sir </w:t>
      </w:r>
      <w:r w:rsidRPr="00814A76">
        <w:rPr>
          <w:rStyle w:val="Emphasis"/>
          <w:rFonts w:asciiTheme="minorHAnsi" w:hAnsiTheme="minorHAnsi" w:cstheme="minorHAnsi"/>
        </w:rPr>
        <w:t>Richard Branson</w:t>
      </w:r>
      <w:r w:rsidRPr="00814A76">
        <w:rPr>
          <w:rFonts w:asciiTheme="minorHAnsi" w:hAnsiTheme="minorHAnsi" w:cstheme="minorHAnsi"/>
          <w:sz w:val="12"/>
        </w:rPr>
        <w:t xml:space="preserve">, plus other space entrepreneurs including </w:t>
      </w:r>
      <w:r w:rsidRPr="00814A76">
        <w:rPr>
          <w:rStyle w:val="Emphasis"/>
          <w:rFonts w:asciiTheme="minorHAnsi" w:hAnsiTheme="minorHAnsi" w:cstheme="minorHAnsi"/>
        </w:rPr>
        <w:t>Jeff Bezos of Amazon</w:t>
      </w:r>
      <w:r w:rsidRPr="00814A76">
        <w:rPr>
          <w:rFonts w:asciiTheme="minorHAnsi" w:hAnsiTheme="minorHAnsi" w:cstheme="minorHAnsi"/>
          <w:sz w:val="12"/>
        </w:rPr>
        <w:t xml:space="preserve"> and </w:t>
      </w:r>
      <w:r w:rsidRPr="00814A76">
        <w:rPr>
          <w:rStyle w:val="Emphasis"/>
          <w:rFonts w:asciiTheme="minorHAnsi" w:hAnsiTheme="minorHAnsi" w:cstheme="minorHAnsi"/>
        </w:rPr>
        <w:t>Blue Origin</w:t>
      </w:r>
      <w:r w:rsidRPr="00814A76">
        <w:rPr>
          <w:rFonts w:asciiTheme="minorHAnsi" w:hAnsiTheme="minorHAnsi" w:cstheme="minorHAnsi"/>
          <w:sz w:val="12"/>
        </w:rPr>
        <w:t xml:space="preserve">, and </w:t>
      </w:r>
      <w:r w:rsidRPr="00814A76">
        <w:rPr>
          <w:rStyle w:val="Emphasis"/>
          <w:rFonts w:asciiTheme="minorHAnsi" w:hAnsiTheme="minorHAnsi" w:cstheme="minorHAnsi"/>
        </w:rPr>
        <w:t>Robert Bigelow</w:t>
      </w:r>
      <w:r w:rsidRPr="00814A76">
        <w:rPr>
          <w:rFonts w:asciiTheme="minorHAnsi" w:hAnsiTheme="minorHAnsi" w:cstheme="minorHAnsi"/>
          <w:sz w:val="12"/>
        </w:rPr>
        <w:t xml:space="preserve">, Chairman of Budget Suites and Bigelow Aerospace, </w:t>
      </w:r>
      <w:r w:rsidRPr="00814A76">
        <w:rPr>
          <w:rStyle w:val="StyleUnderline"/>
          <w:rFonts w:asciiTheme="minorHAnsi" w:hAnsiTheme="minorHAnsi" w:cstheme="minorHAnsi"/>
        </w:rPr>
        <w:t>not only dream of</w:t>
      </w:r>
      <w:r w:rsidRPr="00814A76">
        <w:rPr>
          <w:rFonts w:asciiTheme="minorHAnsi" w:hAnsiTheme="minorHAnsi" w:cstheme="minorHAnsi"/>
          <w:sz w:val="12"/>
        </w:rPr>
        <w:t xml:space="preserve"> their future in </w:t>
      </w:r>
      <w:r w:rsidRPr="00814A76">
        <w:rPr>
          <w:rStyle w:val="StyleUnderline"/>
          <w:rFonts w:asciiTheme="minorHAnsi" w:hAnsiTheme="minorHAnsi" w:cstheme="minorHAnsi"/>
        </w:rPr>
        <w:t xml:space="preserve">the space industry but also </w:t>
      </w:r>
      <w:r w:rsidRPr="00814A76">
        <w:rPr>
          <w:rStyle w:val="StyleUnderline"/>
          <w:rFonts w:asciiTheme="minorHAnsi" w:hAnsiTheme="minorHAnsi" w:cstheme="minorHAnsi"/>
          <w:highlight w:val="green"/>
        </w:rPr>
        <w:t xml:space="preserve">have </w:t>
      </w:r>
      <w:r w:rsidRPr="00814A76">
        <w:rPr>
          <w:rStyle w:val="Emphasis"/>
          <w:rFonts w:asciiTheme="minorHAnsi" w:hAnsiTheme="minorHAnsi" w:cstheme="minorHAnsi"/>
          <w:highlight w:val="green"/>
        </w:rPr>
        <w:t>billions</w:t>
      </w:r>
      <w:r w:rsidRPr="00814A76">
        <w:rPr>
          <w:rFonts w:asciiTheme="minorHAnsi" w:hAnsiTheme="minorHAnsi" w:cstheme="minorHAnsi"/>
          <w:sz w:val="12"/>
        </w:rPr>
        <w:t xml:space="preserve"> of dollars </w:t>
      </w:r>
      <w:r w:rsidRPr="00814A76">
        <w:rPr>
          <w:rStyle w:val="StyleUnderline"/>
          <w:rFonts w:asciiTheme="minorHAnsi" w:hAnsiTheme="minorHAnsi" w:cstheme="minorHAnsi"/>
        </w:rPr>
        <w:t>in assets</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These </w:t>
      </w:r>
      <w:r w:rsidRPr="00814A76">
        <w:rPr>
          <w:rStyle w:val="StyleUnderline"/>
          <w:rFonts w:asciiTheme="minorHAnsi" w:hAnsiTheme="minorHAnsi" w:cstheme="minorHAnsi"/>
        </w:rPr>
        <w:t>are the</w:t>
      </w:r>
      <w:r w:rsidRPr="00814A76">
        <w:rPr>
          <w:rFonts w:asciiTheme="minorHAnsi" w:hAnsiTheme="minorHAnsi" w:cstheme="minorHAnsi"/>
          <w:sz w:val="12"/>
        </w:rPr>
        <w:t xml:space="preserve"> </w:t>
      </w:r>
      <w:r w:rsidRPr="00814A76">
        <w:rPr>
          <w:rStyle w:val="Emphasis"/>
          <w:rFonts w:asciiTheme="minorHAnsi" w:hAnsiTheme="minorHAnsi" w:cstheme="minorHAnsi"/>
        </w:rPr>
        <w:t>bright stars of an entirely new industry</w:t>
      </w:r>
      <w:r w:rsidRPr="00814A76">
        <w:rPr>
          <w:rFonts w:asciiTheme="minorHAnsi" w:hAnsiTheme="minorHAnsi" w:cstheme="minorHAnsi"/>
          <w:sz w:val="12"/>
        </w:rPr>
        <w:t xml:space="preserve"> that are leading us into the age of New Space commerce</w:t>
      </w:r>
      <w:r w:rsidRPr="00814A76">
        <w:rPr>
          <w:rStyle w:val="StyleUnderline"/>
          <w:rFonts w:asciiTheme="minorHAnsi" w:hAnsiTheme="minorHAnsi" w:cstheme="minorHAnsi"/>
        </w:rPr>
        <w:t>.</w:t>
      </w:r>
      <w:r w:rsidRPr="00814A76">
        <w:rPr>
          <w:rFonts w:asciiTheme="minorHAnsi" w:hAnsiTheme="minorHAnsi" w:cstheme="minorHAnsi"/>
          <w:sz w:val="12"/>
        </w:rPr>
        <w:t xml:space="preserve"> These </w:t>
      </w:r>
      <w:r w:rsidRPr="00814A76">
        <w:rPr>
          <w:rStyle w:val="StyleUnderline"/>
          <w:rFonts w:asciiTheme="minorHAnsi" w:hAnsiTheme="minorHAnsi" w:cstheme="minorHAnsi"/>
        </w:rPr>
        <w:t>space billionaires</w:t>
      </w:r>
      <w:r w:rsidRPr="00814A76">
        <w:rPr>
          <w:rFonts w:asciiTheme="minorHAnsi" w:hAnsiTheme="minorHAnsi" w:cstheme="minorHAnsi"/>
          <w:sz w:val="12"/>
        </w:rPr>
        <w:t xml:space="preserve">, each in their own way, </w:t>
      </w:r>
      <w:r w:rsidRPr="00814A76">
        <w:rPr>
          <w:rStyle w:val="StyleUnderline"/>
          <w:rFonts w:asciiTheme="minorHAnsi" w:hAnsiTheme="minorHAnsi" w:cstheme="minorHAnsi"/>
        </w:rPr>
        <w:t xml:space="preserve">are proponents of </w:t>
      </w:r>
      <w:r w:rsidRPr="00814A76">
        <w:rPr>
          <w:rFonts w:asciiTheme="minorHAnsi" w:hAnsiTheme="minorHAnsi" w:cstheme="minorHAnsi"/>
          <w:sz w:val="12"/>
        </w:rPr>
        <w:t xml:space="preserve">a new age of </w:t>
      </w:r>
      <w:r w:rsidRPr="00814A76">
        <w:rPr>
          <w:rStyle w:val="StyleUnderline"/>
          <w:rFonts w:asciiTheme="minorHAnsi" w:hAnsiTheme="minorHAnsi" w:cstheme="minorHAnsi"/>
        </w:rPr>
        <w:t xml:space="preserve">astral abundance. </w:t>
      </w:r>
      <w:r w:rsidRPr="00814A76">
        <w:rPr>
          <w:rStyle w:val="StyleUnderline"/>
          <w:rFonts w:asciiTheme="minorHAnsi" w:hAnsiTheme="minorHAnsi" w:cstheme="minorHAnsi"/>
          <w:highlight w:val="green"/>
        </w:rPr>
        <w:t xml:space="preserve">Each </w:t>
      </w:r>
      <w:r w:rsidRPr="00814A76">
        <w:rPr>
          <w:rStyle w:val="StyleUnderline"/>
          <w:rFonts w:asciiTheme="minorHAnsi" w:hAnsiTheme="minorHAnsi" w:cstheme="minorHAnsi"/>
        </w:rPr>
        <w:t xml:space="preserve">of them </w:t>
      </w:r>
      <w:r w:rsidRPr="00814A76">
        <w:rPr>
          <w:rStyle w:val="StyleUnderline"/>
          <w:rFonts w:asciiTheme="minorHAnsi" w:hAnsiTheme="minorHAnsi" w:cstheme="minorHAnsi"/>
          <w:highlight w:val="green"/>
        </w:rPr>
        <w:t>is launching</w:t>
      </w:r>
      <w:r w:rsidRPr="00814A76">
        <w:rPr>
          <w:rStyle w:val="StyleUnderline"/>
          <w:rFonts w:asciiTheme="minorHAnsi" w:hAnsiTheme="minorHAnsi" w:cstheme="minorHAnsi"/>
        </w:rPr>
        <w:t xml:space="preserve"> new commercial </w:t>
      </w:r>
      <w:r w:rsidRPr="00814A76">
        <w:rPr>
          <w:rStyle w:val="StyleUnderline"/>
          <w:rFonts w:asciiTheme="minorHAnsi" w:hAnsiTheme="minorHAnsi" w:cstheme="minorHAnsi"/>
          <w:highlight w:val="green"/>
        </w:rPr>
        <w:t>space industries.</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They are literally transforming our vision of tomorrow. </w:t>
      </w:r>
      <w:r w:rsidRPr="00814A76">
        <w:rPr>
          <w:rStyle w:val="StyleUnderline"/>
          <w:rFonts w:asciiTheme="minorHAnsi" w:hAnsiTheme="minorHAnsi" w:cstheme="minorHAnsi"/>
        </w:rPr>
        <w:t>These</w:t>
      </w:r>
      <w:r w:rsidRPr="00814A76">
        <w:rPr>
          <w:rFonts w:asciiTheme="minorHAnsi" w:hAnsiTheme="minorHAnsi" w:cstheme="minorHAnsi"/>
          <w:sz w:val="12"/>
        </w:rPr>
        <w:t xml:space="preserve"> new types of entrepreneurial aerospace companies—the </w:t>
      </w:r>
      <w:r w:rsidRPr="00814A76">
        <w:rPr>
          <w:rStyle w:val="StyleUnderline"/>
          <w:rFonts w:asciiTheme="minorHAnsi" w:hAnsiTheme="minorHAnsi" w:cstheme="minorHAnsi"/>
        </w:rPr>
        <w:t>New Space enterprises</w:t>
      </w:r>
      <w:r w:rsidRPr="00814A76">
        <w:rPr>
          <w:rFonts w:asciiTheme="minorHAnsi" w:hAnsiTheme="minorHAnsi" w:cstheme="minorHAnsi"/>
          <w:sz w:val="12"/>
        </w:rPr>
        <w:t>—</w:t>
      </w:r>
      <w:r w:rsidRPr="00814A76">
        <w:rPr>
          <w:rStyle w:val="StyleUnderline"/>
          <w:rFonts w:asciiTheme="minorHAnsi" w:hAnsiTheme="minorHAnsi" w:cstheme="minorHAnsi"/>
        </w:rPr>
        <w:t>give</w:t>
      </w:r>
      <w:r w:rsidRPr="00814A76">
        <w:rPr>
          <w:rFonts w:asciiTheme="minorHAnsi" w:hAnsiTheme="minorHAnsi" w:cstheme="minorHAnsi"/>
          <w:sz w:val="12"/>
        </w:rPr>
        <w:t xml:space="preserve"> new hope and </w:t>
      </w:r>
      <w:r w:rsidRPr="00814A76">
        <w:rPr>
          <w:rStyle w:val="StyleUnderline"/>
          <w:rFonts w:asciiTheme="minorHAnsi" w:hAnsiTheme="minorHAnsi" w:cstheme="minorHAnsi"/>
        </w:rPr>
        <w:t>new promise of transforming our world</w:t>
      </w:r>
      <w:r w:rsidRPr="00814A76">
        <w:rPr>
          <w:rFonts w:asciiTheme="minorHAnsi" w:hAnsiTheme="minorHAnsi" w:cstheme="minorHAnsi"/>
          <w:sz w:val="12"/>
        </w:rPr>
        <w:t xml:space="preserve"> as we know it today</w:t>
      </w:r>
      <w:r w:rsidRPr="00814A76">
        <w:rPr>
          <w:rStyle w:val="StyleUnderline"/>
          <w:rFonts w:asciiTheme="minorHAnsi" w:hAnsiTheme="minorHAnsi" w:cstheme="minorHAnsi"/>
        </w:rPr>
        <w:t>.</w:t>
      </w:r>
      <w:r w:rsidRPr="00814A76">
        <w:rPr>
          <w:rFonts w:asciiTheme="minorHAnsi" w:hAnsiTheme="minorHAnsi" w:cstheme="minorHAnsi"/>
          <w:sz w:val="12"/>
        </w:rPr>
        <w:t xml:space="preserve"> The New Space Frontier What happens in space in the next few decades, plus corresponding new information technologies and advanced robotics, will change our world forever. These changes will </w:t>
      </w:r>
      <w:proofErr w:type="spellStart"/>
      <w:r w:rsidRPr="00814A76">
        <w:rPr>
          <w:rFonts w:asciiTheme="minorHAnsi" w:hAnsiTheme="minorHAnsi" w:cstheme="minorHAnsi"/>
          <w:sz w:val="12"/>
        </w:rPr>
        <w:t>redefi</w:t>
      </w:r>
      <w:proofErr w:type="spellEnd"/>
      <w:r w:rsidRPr="00814A76">
        <w:rPr>
          <w:rFonts w:asciiTheme="minorHAnsi" w:hAnsiTheme="minorHAnsi" w:cstheme="minorHAnsi"/>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814A76">
        <w:rPr>
          <w:rFonts w:asciiTheme="minorHAnsi" w:hAnsiTheme="minorHAnsi" w:cstheme="minorHAnsi"/>
          <w:sz w:val="12"/>
        </w:rPr>
        <w:t>communications</w:t>
      </w:r>
      <w:proofErr w:type="gramEnd"/>
      <w:r w:rsidRPr="00814A76">
        <w:rPr>
          <w:rFonts w:asciiTheme="minorHAnsi" w:hAnsiTheme="minorHAnsi" w:cstheme="minorHAnsi"/>
          <w:sz w:val="12"/>
        </w:rPr>
        <w:t xml:space="preserve"> and the Internet, then read this book. There are truly riches in the skies.</w:t>
      </w:r>
      <w:r w:rsidRPr="00814A76">
        <w:rPr>
          <w:rStyle w:val="StyleUnderline"/>
          <w:rFonts w:asciiTheme="minorHAnsi" w:hAnsiTheme="minorHAnsi" w:cstheme="minorHAnsi"/>
        </w:rPr>
        <w:t xml:space="preserve"> Near-Earth </w:t>
      </w:r>
      <w:r w:rsidRPr="00814A76">
        <w:rPr>
          <w:rStyle w:val="StyleUnderline"/>
          <w:rFonts w:asciiTheme="minorHAnsi" w:hAnsiTheme="minorHAnsi" w:cstheme="minorHAnsi"/>
          <w:highlight w:val="green"/>
        </w:rPr>
        <w:t>asteroids</w:t>
      </w:r>
      <w:r w:rsidRPr="00814A76">
        <w:rPr>
          <w:rStyle w:val="StyleUnderline"/>
          <w:rFonts w:asciiTheme="minorHAnsi" w:hAnsiTheme="minorHAnsi" w:cstheme="minorHAnsi"/>
        </w:rPr>
        <w:t xml:space="preserve"> </w:t>
      </w:r>
      <w:r w:rsidRPr="00814A76">
        <w:rPr>
          <w:rFonts w:asciiTheme="minorHAnsi" w:hAnsiTheme="minorHAnsi" w:cstheme="minorHAnsi"/>
          <w:sz w:val="12"/>
        </w:rPr>
        <w:t>largely</w:t>
      </w:r>
      <w:r w:rsidRPr="00814A76">
        <w:rPr>
          <w:rStyle w:val="StyleUnderline"/>
          <w:rFonts w:asciiTheme="minorHAnsi" w:hAnsiTheme="minorHAnsi" w:cstheme="minorHAnsi"/>
        </w:rPr>
        <w:t xml:space="preserve"> composed of platinum and </w:t>
      </w:r>
      <w:r w:rsidRPr="00814A76">
        <w:rPr>
          <w:rStyle w:val="Emphasis"/>
          <w:rFonts w:asciiTheme="minorHAnsi" w:hAnsiTheme="minorHAnsi" w:cstheme="minorHAnsi"/>
          <w:highlight w:val="green"/>
        </w:rPr>
        <w:t xml:space="preserve">rare </w:t>
      </w:r>
      <w:r w:rsidRPr="00814A76">
        <w:rPr>
          <w:rStyle w:val="Emphasis"/>
          <w:rFonts w:asciiTheme="minorHAnsi" w:hAnsiTheme="minorHAnsi" w:cstheme="minorHAnsi"/>
        </w:rPr>
        <w:t xml:space="preserve">earth </w:t>
      </w:r>
      <w:r w:rsidRPr="00814A76">
        <w:rPr>
          <w:rStyle w:val="Emphasis"/>
          <w:rFonts w:asciiTheme="minorHAnsi" w:hAnsiTheme="minorHAnsi" w:cstheme="minorHAnsi"/>
          <w:highlight w:val="green"/>
        </w:rPr>
        <w:t>metals</w:t>
      </w:r>
      <w:r w:rsidRPr="00814A76">
        <w:rPr>
          <w:rStyle w:val="StyleUnderline"/>
          <w:rFonts w:asciiTheme="minorHAnsi" w:hAnsiTheme="minorHAnsi" w:cstheme="minorHAnsi"/>
          <w:highlight w:val="green"/>
        </w:rPr>
        <w:t xml:space="preserve"> have</w:t>
      </w:r>
      <w:r w:rsidRPr="00814A76">
        <w:rPr>
          <w:rStyle w:val="StyleUnderline"/>
          <w:rFonts w:asciiTheme="minorHAnsi" w:hAnsiTheme="minorHAnsi" w:cstheme="minorHAnsi"/>
        </w:rPr>
        <w:t xml:space="preserve"> an incredible </w:t>
      </w:r>
      <w:r w:rsidRPr="00814A76">
        <w:rPr>
          <w:rStyle w:val="StyleUnderline"/>
          <w:rFonts w:asciiTheme="minorHAnsi" w:hAnsiTheme="minorHAnsi" w:cstheme="minorHAnsi"/>
          <w:highlight w:val="green"/>
        </w:rPr>
        <w:t>value. Helium-3</w:t>
      </w:r>
      <w:r w:rsidRPr="00814A76">
        <w:rPr>
          <w:rStyle w:val="StyleUnderline"/>
          <w:rFonts w:asciiTheme="minorHAnsi" w:hAnsiTheme="minorHAnsi" w:cstheme="minorHAnsi"/>
        </w:rPr>
        <w:t xml:space="preserve"> isotopes </w:t>
      </w:r>
      <w:r w:rsidRPr="00814A76">
        <w:rPr>
          <w:rFonts w:asciiTheme="minorHAnsi" w:hAnsiTheme="minorHAnsi" w:cstheme="minorHAnsi"/>
          <w:sz w:val="12"/>
        </w:rPr>
        <w:t>accessible in outer</w:t>
      </w:r>
      <w:r w:rsidRPr="00814A76">
        <w:rPr>
          <w:rStyle w:val="StyleUnderline"/>
          <w:rFonts w:asciiTheme="minorHAnsi" w:hAnsiTheme="minorHAnsi" w:cstheme="minorHAnsi"/>
        </w:rPr>
        <w:t xml:space="preserve"> space could </w:t>
      </w:r>
      <w:r w:rsidRPr="00814A76">
        <w:rPr>
          <w:rStyle w:val="StyleUnderline"/>
          <w:rFonts w:asciiTheme="minorHAnsi" w:hAnsiTheme="minorHAnsi" w:cstheme="minorHAnsi"/>
          <w:highlight w:val="green"/>
        </w:rPr>
        <w:t xml:space="preserve">provide </w:t>
      </w:r>
      <w:r w:rsidRPr="00814A76">
        <w:rPr>
          <w:rStyle w:val="Emphasis"/>
          <w:rFonts w:asciiTheme="minorHAnsi" w:hAnsiTheme="minorHAnsi" w:cstheme="minorHAnsi"/>
          <w:highlight w:val="green"/>
        </w:rPr>
        <w:t>clean</w:t>
      </w:r>
      <w:r w:rsidRPr="00814A76">
        <w:rPr>
          <w:rStyle w:val="Emphasis"/>
          <w:rFonts w:asciiTheme="minorHAnsi" w:hAnsiTheme="minorHAnsi" w:cstheme="minorHAnsi"/>
        </w:rPr>
        <w:t xml:space="preserve"> and abundant </w:t>
      </w:r>
      <w:r w:rsidRPr="00814A76">
        <w:rPr>
          <w:rStyle w:val="Emphasis"/>
          <w:rFonts w:asciiTheme="minorHAnsi" w:hAnsiTheme="minorHAnsi" w:cstheme="minorHAnsi"/>
          <w:highlight w:val="green"/>
        </w:rPr>
        <w:t>energy</w:t>
      </w:r>
      <w:r w:rsidRPr="00814A76">
        <w:rPr>
          <w:rStyle w:val="StyleUnderline"/>
          <w:rFonts w:asciiTheme="minorHAnsi" w:hAnsiTheme="minorHAnsi" w:cstheme="minorHAnsi"/>
          <w:highlight w:val="green"/>
        </w:rPr>
        <w:t>. There is</w:t>
      </w:r>
      <w:r w:rsidRPr="00814A76">
        <w:rPr>
          <w:rStyle w:val="StyleUnderline"/>
          <w:rFonts w:asciiTheme="minorHAnsi" w:hAnsiTheme="minorHAnsi" w:cstheme="minorHAnsi"/>
        </w:rPr>
        <w:t xml:space="preserve"> </w:t>
      </w:r>
      <w:r w:rsidRPr="00814A76">
        <w:rPr>
          <w:rFonts w:asciiTheme="minorHAnsi" w:hAnsiTheme="minorHAnsi" w:cstheme="minorHAnsi"/>
          <w:sz w:val="12"/>
        </w:rPr>
        <w:t>far</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more water in</w:t>
      </w:r>
      <w:r w:rsidRPr="00814A76">
        <w:rPr>
          <w:rStyle w:val="StyleUnderline"/>
          <w:rFonts w:asciiTheme="minorHAnsi" w:hAnsiTheme="minorHAnsi" w:cstheme="minorHAnsi"/>
        </w:rPr>
        <w:t xml:space="preserve"> </w:t>
      </w:r>
      <w:r w:rsidRPr="00814A76">
        <w:rPr>
          <w:rFonts w:asciiTheme="minorHAnsi" w:hAnsiTheme="minorHAnsi" w:cstheme="minorHAnsi"/>
          <w:sz w:val="12"/>
        </w:rPr>
        <w:t>outer</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space than</w:t>
      </w:r>
      <w:r w:rsidRPr="00814A76">
        <w:rPr>
          <w:rStyle w:val="StyleUnderline"/>
          <w:rFonts w:asciiTheme="minorHAnsi" w:hAnsiTheme="minorHAnsi" w:cstheme="minorHAnsi"/>
        </w:rPr>
        <w:t xml:space="preserve"> </w:t>
      </w:r>
      <w:r w:rsidRPr="00814A76">
        <w:rPr>
          <w:rFonts w:asciiTheme="minorHAnsi" w:hAnsiTheme="minorHAnsi" w:cstheme="minorHAnsi"/>
          <w:sz w:val="12"/>
        </w:rPr>
        <w:t>is</w:t>
      </w:r>
      <w:r w:rsidRPr="00814A76">
        <w:rPr>
          <w:rStyle w:val="StyleUnderline"/>
          <w:rFonts w:asciiTheme="minorHAnsi" w:hAnsiTheme="minorHAnsi" w:cstheme="minorHAnsi"/>
        </w:rPr>
        <w:t xml:space="preserve"> in our </w:t>
      </w:r>
      <w:r w:rsidRPr="00814A76">
        <w:rPr>
          <w:rStyle w:val="StyleUnderline"/>
          <w:rFonts w:asciiTheme="minorHAnsi" w:hAnsiTheme="minorHAnsi" w:cstheme="minorHAnsi"/>
          <w:highlight w:val="green"/>
        </w:rPr>
        <w:t>oceans.</w:t>
      </w:r>
      <w:r w:rsidRPr="00814A76">
        <w:rPr>
          <w:rStyle w:val="StyleUnderline"/>
          <w:rFonts w:asciiTheme="minorHAnsi" w:hAnsiTheme="minorHAnsi" w:cstheme="minorHAnsi"/>
        </w:rPr>
        <w:t xml:space="preserve"> </w:t>
      </w:r>
      <w:r w:rsidRPr="00814A76">
        <w:rPr>
          <w:rFonts w:asciiTheme="minorHAnsi" w:hAnsiTheme="minorHAnsi" w:cstheme="minorHAnsi"/>
          <w:sz w:val="12"/>
        </w:rPr>
        <w:t>In the pages that follow we will explain the potential for a cosmic shift in our global economy, our ecology, and our commercial and legal systems.</w:t>
      </w:r>
      <w:r w:rsidRPr="00814A76">
        <w:rPr>
          <w:rStyle w:val="StyleUnderline"/>
          <w:rFonts w:asciiTheme="minorHAnsi" w:hAnsiTheme="minorHAnsi" w:cstheme="minorHAnsi"/>
        </w:rPr>
        <w:t xml:space="preserve"> These can take place by the end of this century. </w:t>
      </w:r>
      <w:r w:rsidRPr="00814A76">
        <w:rPr>
          <w:rFonts w:asciiTheme="minorHAnsi" w:hAnsiTheme="minorHAnsi" w:cstheme="minorHAnsi"/>
          <w:sz w:val="12"/>
        </w:rPr>
        <w:t xml:space="preserve">And </w:t>
      </w:r>
      <w:r w:rsidRPr="00814A76">
        <w:rPr>
          <w:rStyle w:val="StyleUnderline"/>
          <w:rFonts w:asciiTheme="minorHAnsi" w:hAnsiTheme="minorHAnsi" w:cstheme="minorHAnsi"/>
        </w:rPr>
        <w:t>if these changes do not take place we will be in trouble.</w:t>
      </w:r>
      <w:r w:rsidRPr="00814A76">
        <w:rPr>
          <w:rFonts w:asciiTheme="minorHAnsi" w:hAnsiTheme="minorHAnsi" w:cstheme="minorHAnsi"/>
          <w:sz w:val="12"/>
        </w:rPr>
        <w:t xml:space="preserve"> Our conventional </w:t>
      </w:r>
      <w:proofErr w:type="spellStart"/>
      <w:r w:rsidRPr="00814A76">
        <w:rPr>
          <w:rFonts w:asciiTheme="minorHAnsi" w:hAnsiTheme="minorHAnsi" w:cstheme="minorHAnsi"/>
          <w:sz w:val="12"/>
        </w:rPr>
        <w:t>petro</w:t>
      </w:r>
      <w:proofErr w:type="spellEnd"/>
      <w:r w:rsidRPr="00814A76">
        <w:rPr>
          <w:rFonts w:asciiTheme="minorHAnsi" w:hAnsiTheme="minorHAnsi" w:cstheme="minorHAnsi"/>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814A76">
        <w:rPr>
          <w:rStyle w:val="StyleUnderline"/>
          <w:rFonts w:asciiTheme="minorHAnsi" w:hAnsiTheme="minorHAnsi" w:cstheme="minorHAnsi"/>
        </w:rPr>
        <w:t xml:space="preserve">the struggle between “haves” and “have nots” will grow increasingly </w:t>
      </w:r>
      <w:r w:rsidRPr="00814A76">
        <w:rPr>
          <w:rStyle w:val="Emphasis"/>
          <w:rFonts w:asciiTheme="minorHAnsi" w:hAnsiTheme="minorHAnsi" w:cstheme="minorHAnsi"/>
        </w:rPr>
        <w:t>ugly</w:t>
      </w:r>
      <w:r w:rsidRPr="00814A76">
        <w:rPr>
          <w:rStyle w:val="StyleUnderline"/>
          <w:rFonts w:asciiTheme="minorHAnsi" w:hAnsiTheme="minorHAnsi" w:cstheme="minorHAnsi"/>
        </w:rPr>
        <w:t xml:space="preserve">. A </w:t>
      </w:r>
      <w:r w:rsidRPr="00814A76">
        <w:rPr>
          <w:rStyle w:val="StyleUnderline"/>
          <w:rFonts w:asciiTheme="minorHAnsi" w:hAnsiTheme="minorHAnsi" w:cstheme="minorHAnsi"/>
          <w:highlight w:val="green"/>
        </w:rPr>
        <w:t>lack of</w:t>
      </w:r>
      <w:r w:rsidRPr="00814A76">
        <w:rPr>
          <w:rStyle w:val="StyleUnderline"/>
          <w:rFonts w:asciiTheme="minorHAnsi" w:hAnsiTheme="minorHAnsi" w:cstheme="minorHAnsi"/>
        </w:rPr>
        <w:t xml:space="preserve"> affordable and readily available </w:t>
      </w:r>
      <w:r w:rsidRPr="00814A76">
        <w:rPr>
          <w:rStyle w:val="Emphasis"/>
          <w:rFonts w:asciiTheme="minorHAnsi" w:hAnsiTheme="minorHAnsi" w:cstheme="minorHAnsi"/>
        </w:rPr>
        <w:t>water</w:t>
      </w:r>
      <w:r w:rsidRPr="00814A76">
        <w:rPr>
          <w:rStyle w:val="StyleUnderline"/>
          <w:rFonts w:asciiTheme="minorHAnsi" w:hAnsiTheme="minorHAnsi" w:cstheme="minorHAnsi"/>
        </w:rPr>
        <w:t xml:space="preserve">, natural </w:t>
      </w:r>
      <w:r w:rsidRPr="00814A76">
        <w:rPr>
          <w:rStyle w:val="Emphasis"/>
          <w:rFonts w:asciiTheme="minorHAnsi" w:hAnsiTheme="minorHAnsi" w:cstheme="minorHAnsi"/>
        </w:rPr>
        <w:t>resources</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food</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highlight w:val="green"/>
        </w:rPr>
        <w:t>health care</w:t>
      </w:r>
      <w:r w:rsidRPr="00814A76">
        <w:rPr>
          <w:rStyle w:val="StyleUnderline"/>
          <w:rFonts w:asciiTheme="minorHAnsi" w:hAnsiTheme="minorHAnsi" w:cstheme="minorHAnsi"/>
          <w:highlight w:val="green"/>
        </w:rPr>
        <w:t xml:space="preserve"> and</w:t>
      </w:r>
      <w:r w:rsidRPr="00814A76">
        <w:rPr>
          <w:rStyle w:val="StyleUnderline"/>
          <w:rFonts w:asciiTheme="minorHAnsi" w:hAnsiTheme="minorHAnsi" w:cstheme="minorHAnsi"/>
        </w:rPr>
        <w:t xml:space="preserve"> medical supplies, plus systematic threats to </w:t>
      </w:r>
      <w:r w:rsidRPr="00814A76">
        <w:rPr>
          <w:rStyle w:val="Emphasis"/>
          <w:rFonts w:asciiTheme="minorHAnsi" w:hAnsiTheme="minorHAnsi" w:cstheme="minorHAnsi"/>
        </w:rPr>
        <w:t>urban security</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highlight w:val="green"/>
        </w:rPr>
        <w:t>systemic war</w:t>
      </w:r>
      <w:r w:rsidRPr="00814A76">
        <w:rPr>
          <w:rStyle w:val="StyleUnderline"/>
          <w:rFonts w:asciiTheme="minorHAnsi" w:hAnsiTheme="minorHAnsi" w:cstheme="minorHAnsi"/>
        </w:rPr>
        <w:t>fare</w:t>
      </w:r>
      <w:r w:rsidRPr="00814A76">
        <w:rPr>
          <w:rStyle w:val="StyleUnderline"/>
          <w:rFonts w:asciiTheme="minorHAnsi" w:hAnsiTheme="minorHAnsi" w:cstheme="minorHAnsi"/>
          <w:highlight w:val="green"/>
        </w:rPr>
        <w:t xml:space="preserve"> are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alternatives</w:t>
      </w:r>
      <w:r w:rsidRPr="00814A76">
        <w:rPr>
          <w:rStyle w:val="StyleUnderline"/>
          <w:rFonts w:asciiTheme="minorHAnsi" w:hAnsiTheme="minorHAnsi" w:cstheme="minorHAnsi"/>
        </w:rPr>
        <w:t xml:space="preserve"> to astral abundance. </w:t>
      </w:r>
      <w:r w:rsidRPr="00814A76">
        <w:rPr>
          <w:rFonts w:asciiTheme="minorHAnsi" w:hAnsiTheme="minorHAnsi" w:cstheme="minorHAnsi"/>
          <w:sz w:val="12"/>
        </w:rPr>
        <w:t xml:space="preserve">The choices between astral abundance and a downward spiral in global standards of living are stark. </w:t>
      </w:r>
      <w:r w:rsidRPr="00814A76">
        <w:rPr>
          <w:rStyle w:val="StyleUnderline"/>
          <w:rFonts w:asciiTheme="minorHAnsi" w:hAnsiTheme="minorHAnsi" w:cstheme="minorHAnsi"/>
          <w:highlight w:val="green"/>
        </w:rPr>
        <w:t xml:space="preserve">Within the </w:t>
      </w:r>
      <w:r w:rsidRPr="00814A76">
        <w:rPr>
          <w:rStyle w:val="Emphasis"/>
          <w:rFonts w:asciiTheme="minorHAnsi" w:hAnsiTheme="minorHAnsi" w:cstheme="minorHAnsi"/>
          <w:highlight w:val="green"/>
        </w:rPr>
        <w:t>next few decades</w:t>
      </w:r>
      <w:r w:rsidRPr="00814A76">
        <w:rPr>
          <w:rStyle w:val="StyleUnderline"/>
          <w:rFonts w:asciiTheme="minorHAnsi" w:hAnsiTheme="minorHAnsi" w:cstheme="minorHAnsi"/>
        </w:rPr>
        <w:t xml:space="preserve"> these problems will be increasingly real</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By then </w:t>
      </w:r>
      <w:r w:rsidRPr="00814A76">
        <w:rPr>
          <w:rStyle w:val="StyleUnderline"/>
          <w:rFonts w:asciiTheme="minorHAnsi" w:hAnsiTheme="minorHAnsi" w:cstheme="minorHAnsi"/>
        </w:rPr>
        <w:t xml:space="preserve">the world may almost be </w:t>
      </w:r>
      <w:r w:rsidRPr="00814A76">
        <w:rPr>
          <w:rStyle w:val="Emphasis"/>
          <w:rFonts w:asciiTheme="minorHAnsi" w:hAnsiTheme="minorHAnsi" w:cstheme="minorHAnsi"/>
        </w:rPr>
        <w:t>begging</w:t>
      </w:r>
      <w:r w:rsidRPr="00814A76">
        <w:rPr>
          <w:rStyle w:val="StyleUnderline"/>
          <w:rFonts w:asciiTheme="minorHAnsi" w:hAnsiTheme="minorHAnsi" w:cstheme="minorHAnsi"/>
        </w:rPr>
        <w:t xml:space="preserve"> for new, out of- the-box thinking. </w:t>
      </w:r>
      <w:r w:rsidRPr="00814A76">
        <w:rPr>
          <w:rFonts w:asciiTheme="minorHAnsi" w:hAnsiTheme="minorHAnsi" w:cstheme="min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6A839EB" w14:textId="77777777" w:rsidR="00422D49" w:rsidRPr="005B31DB" w:rsidRDefault="00422D49" w:rsidP="00422D49"/>
    <w:p w14:paraId="7EC29727"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Asteroid mining solves emissions from terrestrial platinum mining---independently solves warming.</w:t>
      </w:r>
    </w:p>
    <w:p w14:paraId="0A2DA882"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MIT Review 18</w:t>
      </w:r>
      <w:r w:rsidRPr="00814A76">
        <w:rPr>
          <w:rFonts w:asciiTheme="minorHAnsi" w:hAnsiTheme="minorHAnsi" w:cstheme="minorHAnsi"/>
        </w:rPr>
        <w:t xml:space="preserve"> Emerging Technology [Our mission is to bring about better-informed and more conscious decisions about technology through authoritative, influential, and trustworthy journalism.], 10-19-2018, "Asteroid mining might actually be better for the environment," MIT Technology Review, </w:t>
      </w:r>
      <w:hyperlink r:id="rId20" w:history="1">
        <w:r w:rsidRPr="00814A76">
          <w:rPr>
            <w:rStyle w:val="Hyperlink"/>
            <w:rFonts w:asciiTheme="minorHAnsi" w:hAnsiTheme="minorHAnsi" w:cstheme="minorHAnsi"/>
          </w:rPr>
          <w:t>https://www.technologyreview.com/2018/10/19/139664/asteroid-mining-might-actually-be-better-for-the-environment/</w:t>
        </w:r>
      </w:hyperlink>
      <w:r w:rsidRPr="00814A76">
        <w:rPr>
          <w:rFonts w:asciiTheme="minorHAnsi" w:hAnsiTheme="minorHAnsi" w:cstheme="minorHAnsi"/>
        </w:rPr>
        <w:t xml:space="preserve"> // </w:t>
      </w:r>
      <w:proofErr w:type="spellStart"/>
      <w:r w:rsidRPr="00814A76">
        <w:rPr>
          <w:rFonts w:asciiTheme="minorHAnsi" w:hAnsiTheme="minorHAnsi" w:cstheme="minorHAnsi"/>
        </w:rPr>
        <w:t>ella</w:t>
      </w:r>
      <w:proofErr w:type="spellEnd"/>
    </w:p>
    <w:p w14:paraId="14A64817" w14:textId="77777777" w:rsidR="00422D49" w:rsidRPr="00AB3E08" w:rsidRDefault="00422D49" w:rsidP="00422D49">
      <w:pPr>
        <w:rPr>
          <w:rFonts w:asciiTheme="minorHAnsi" w:hAnsiTheme="minorHAnsi" w:cstheme="minorHAnsi"/>
          <w:color w:val="FF0000"/>
          <w:sz w:val="16"/>
        </w:rPr>
      </w:pPr>
      <w:r w:rsidRPr="00814A76">
        <w:rPr>
          <w:rFonts w:asciiTheme="minorHAnsi" w:hAnsiTheme="minorHAnsi" w:cstheme="minorHAnsi"/>
          <w:sz w:val="16"/>
        </w:rPr>
        <w:t xml:space="preserve">For a certain kind of investor, </w:t>
      </w:r>
      <w:r w:rsidRPr="00814A76">
        <w:rPr>
          <w:rStyle w:val="Emphasis"/>
          <w:rFonts w:asciiTheme="minorHAnsi" w:hAnsiTheme="minorHAnsi" w:cstheme="minorHAnsi"/>
          <w:highlight w:val="green"/>
        </w:rPr>
        <w:t>asteroid mining</w:t>
      </w:r>
      <w:r w:rsidRPr="00814A76">
        <w:rPr>
          <w:rStyle w:val="Emphasis"/>
          <w:rFonts w:asciiTheme="minorHAnsi" w:hAnsiTheme="minorHAnsi" w:cstheme="minorHAnsi"/>
        </w:rPr>
        <w:t xml:space="preserve"> is </w:t>
      </w:r>
      <w:r w:rsidRPr="00814A76">
        <w:rPr>
          <w:rStyle w:val="Emphasis"/>
          <w:rFonts w:asciiTheme="minorHAnsi" w:hAnsiTheme="minorHAnsi" w:cstheme="minorHAnsi"/>
          <w:highlight w:val="green"/>
        </w:rPr>
        <w:t>a path to untold riches</w:t>
      </w:r>
      <w:r w:rsidRPr="00814A76">
        <w:rPr>
          <w:rFonts w:asciiTheme="minorHAnsi" w:hAnsiTheme="minorHAnsi" w:cstheme="minorHAnsi"/>
          <w:sz w:val="16"/>
        </w:rPr>
        <w:t xml:space="preserve">. Astronomers have long known that </w:t>
      </w:r>
      <w:r w:rsidRPr="00814A76">
        <w:rPr>
          <w:rStyle w:val="StyleUnderline"/>
          <w:rFonts w:asciiTheme="minorHAnsi" w:hAnsiTheme="minorHAnsi" w:cstheme="minorHAnsi"/>
        </w:rPr>
        <w:t xml:space="preserve">asteroids are </w:t>
      </w:r>
      <w:r w:rsidRPr="00814A76">
        <w:rPr>
          <w:rStyle w:val="StyleUnderline"/>
          <w:rFonts w:asciiTheme="minorHAnsi" w:hAnsiTheme="minorHAnsi" w:cstheme="minorHAnsi"/>
          <w:highlight w:val="green"/>
        </w:rPr>
        <w:t>rich in</w:t>
      </w:r>
      <w:r w:rsidRPr="00814A76">
        <w:rPr>
          <w:rStyle w:val="StyleUnderline"/>
          <w:rFonts w:asciiTheme="minorHAnsi" w:hAnsiTheme="minorHAnsi" w:cstheme="minorHAnsi"/>
        </w:rPr>
        <w:t xml:space="preserve"> otherwise </w:t>
      </w:r>
      <w:r w:rsidRPr="00814A76">
        <w:rPr>
          <w:rStyle w:val="StyleUnderline"/>
          <w:rFonts w:asciiTheme="minorHAnsi" w:hAnsiTheme="minorHAnsi" w:cstheme="minorHAnsi"/>
          <w:highlight w:val="green"/>
        </w:rPr>
        <w:t>scarce resources</w:t>
      </w:r>
      <w:r w:rsidRPr="00814A76">
        <w:rPr>
          <w:rStyle w:val="StyleUnderline"/>
          <w:rFonts w:asciiTheme="minorHAnsi" w:hAnsiTheme="minorHAnsi" w:cstheme="minorHAnsi"/>
        </w:rPr>
        <w:t xml:space="preserve"> such as platinum and water. </w:t>
      </w:r>
      <w:proofErr w:type="gramStart"/>
      <w:r w:rsidRPr="00814A76">
        <w:rPr>
          <w:rFonts w:asciiTheme="minorHAnsi" w:hAnsiTheme="minorHAnsi" w:cstheme="minorHAnsi"/>
          <w:sz w:val="16"/>
        </w:rPr>
        <w:t>So</w:t>
      </w:r>
      <w:proofErr w:type="gramEnd"/>
      <w:r w:rsidRPr="00814A76">
        <w:rPr>
          <w:rFonts w:asciiTheme="minorHAnsi" w:hAnsiTheme="minorHAnsi" w:cstheme="minorHAnsi"/>
          <w:sz w:val="16"/>
        </w:rPr>
        <w:t xml:space="preserve"> an obvious idea is to </w:t>
      </w:r>
      <w:r w:rsidRPr="00814A76">
        <w:rPr>
          <w:rStyle w:val="StyleUnderline"/>
          <w:rFonts w:asciiTheme="minorHAnsi" w:hAnsiTheme="minorHAnsi" w:cstheme="minorHAnsi"/>
          <w:highlight w:val="green"/>
        </w:rPr>
        <w:t>mine this</w:t>
      </w:r>
      <w:r w:rsidRPr="00814A76">
        <w:rPr>
          <w:rStyle w:val="StyleUnderline"/>
          <w:rFonts w:asciiTheme="minorHAnsi" w:hAnsiTheme="minorHAnsi" w:cstheme="minorHAnsi"/>
        </w:rPr>
        <w:t xml:space="preserve"> stuff </w:t>
      </w:r>
      <w:r w:rsidRPr="00814A76">
        <w:rPr>
          <w:rStyle w:val="StyleUnderline"/>
          <w:rFonts w:asciiTheme="minorHAnsi" w:hAnsiTheme="minorHAnsi" w:cstheme="minorHAnsi"/>
          <w:highlight w:val="green"/>
        </w:rPr>
        <w:t>and return it to Earth—or</w:t>
      </w:r>
      <w:r w:rsidRPr="00814A76">
        <w:rPr>
          <w:rStyle w:val="StyleUnderline"/>
          <w:rFonts w:asciiTheme="minorHAnsi" w:hAnsiTheme="minorHAnsi" w:cstheme="minorHAnsi"/>
        </w:rPr>
        <w:t xml:space="preserve">, in the case of water, to a moon base or Earth-orbiting </w:t>
      </w:r>
      <w:r w:rsidRPr="00814A76">
        <w:rPr>
          <w:rStyle w:val="StyleUnderline"/>
          <w:rFonts w:asciiTheme="minorHAnsi" w:hAnsiTheme="minorHAnsi" w:cstheme="minorHAnsi"/>
          <w:highlight w:val="green"/>
        </w:rPr>
        <w:t>space station</w:t>
      </w:r>
      <w:r w:rsidRPr="00814A76">
        <w:rPr>
          <w:rFonts w:asciiTheme="minorHAnsi" w:hAnsiTheme="minorHAnsi" w:cstheme="minorHAnsi"/>
          <w:sz w:val="16"/>
          <w:highlight w:val="green"/>
        </w:rPr>
        <w:t>.</w:t>
      </w:r>
      <w:r w:rsidRPr="00814A76">
        <w:rPr>
          <w:rFonts w:asciiTheme="minorHAnsi" w:hAnsiTheme="minorHAnsi" w:cstheme="minorHAnsi"/>
          <w:sz w:val="16"/>
        </w:rPr>
        <w:t xml:space="preserve"> There is no shortage of interest in these ventures. In the last decade, investors have funded half a dozen companies that have set their sights on various nearby rocks. To many observers, it’s only a matter of time before such a mission gets the green light. But </w:t>
      </w:r>
      <w:r w:rsidRPr="00814A76">
        <w:rPr>
          <w:rStyle w:val="StyleUnderline"/>
          <w:rFonts w:asciiTheme="minorHAnsi" w:hAnsiTheme="minorHAnsi" w:cstheme="minorHAnsi"/>
        </w:rPr>
        <w:t>profit margins are only part of the picture</w:t>
      </w:r>
      <w:r w:rsidRPr="00814A76">
        <w:rPr>
          <w:rFonts w:asciiTheme="minorHAnsi" w:hAnsiTheme="minorHAnsi" w:cstheme="minorHAnsi"/>
          <w:sz w:val="16"/>
        </w:rPr>
        <w:t xml:space="preserve">. A potentially more significant aspect of these missions is the impact they will have on Earth’s environment. But </w:t>
      </w:r>
      <w:r w:rsidRPr="00814A76">
        <w:rPr>
          <w:rStyle w:val="StyleUnderline"/>
          <w:rFonts w:asciiTheme="minorHAnsi" w:hAnsiTheme="minorHAnsi" w:cstheme="minorHAnsi"/>
        </w:rPr>
        <w:t xml:space="preserve">nobody has assessed this environmental impact in detail. </w:t>
      </w:r>
      <w:r w:rsidRPr="00814A76">
        <w:rPr>
          <w:rFonts w:asciiTheme="minorHAnsi" w:hAnsiTheme="minorHAnsi" w:cstheme="minorHAnsi"/>
          <w:sz w:val="16"/>
        </w:rPr>
        <w:t>Today, that changes thanks to the work of Andreas Hein and colleagues at the University of Paris-</w:t>
      </w:r>
      <w:proofErr w:type="spellStart"/>
      <w:r w:rsidRPr="00814A76">
        <w:rPr>
          <w:rFonts w:asciiTheme="minorHAnsi" w:hAnsiTheme="minorHAnsi" w:cstheme="minorHAnsi"/>
          <w:sz w:val="16"/>
        </w:rPr>
        <w:t>Saclay</w:t>
      </w:r>
      <w:proofErr w:type="spellEnd"/>
      <w:r w:rsidRPr="00814A76">
        <w:rPr>
          <w:rFonts w:asciiTheme="minorHAnsi" w:hAnsiTheme="minorHAnsi" w:cstheme="minorHAnsi"/>
          <w:sz w:val="16"/>
        </w:rPr>
        <w:t xml:space="preserve"> in France. </w:t>
      </w:r>
      <w:r w:rsidRPr="00814A76">
        <w:rPr>
          <w:rStyle w:val="StyleUnderline"/>
          <w:rFonts w:asciiTheme="minorHAnsi" w:hAnsiTheme="minorHAnsi" w:cstheme="minorHAnsi"/>
        </w:rPr>
        <w:t>These guys have calculated the greenhouse-gas emissions from asteroid-mining operations and compared them with the emissions from similar Earth-based activities.</w:t>
      </w:r>
      <w:r w:rsidRPr="00814A76">
        <w:rPr>
          <w:rFonts w:asciiTheme="minorHAnsi" w:hAnsiTheme="minorHAnsi" w:cstheme="minorHAnsi"/>
          <w:sz w:val="16"/>
        </w:rPr>
        <w:t xml:space="preserve"> Their results provide some eyebrow-raising insights into the </w:t>
      </w:r>
      <w:r w:rsidRPr="00814A76">
        <w:rPr>
          <w:rStyle w:val="Emphasis"/>
          <w:rFonts w:asciiTheme="minorHAnsi" w:hAnsiTheme="minorHAnsi" w:cstheme="minorHAnsi"/>
        </w:rPr>
        <w:t>benefits</w:t>
      </w:r>
      <w:r w:rsidRPr="00814A76">
        <w:rPr>
          <w:rFonts w:asciiTheme="minorHAnsi" w:hAnsiTheme="minorHAnsi" w:cstheme="minorHAnsi"/>
          <w:sz w:val="16"/>
        </w:rPr>
        <w:t xml:space="preserve"> that </w:t>
      </w:r>
      <w:r w:rsidRPr="00814A76">
        <w:rPr>
          <w:rStyle w:val="Emphasis"/>
          <w:rFonts w:asciiTheme="minorHAnsi" w:hAnsiTheme="minorHAnsi" w:cstheme="minorHAnsi"/>
        </w:rPr>
        <w:t>asteroid mining</w:t>
      </w:r>
      <w:r w:rsidRPr="00814A76">
        <w:rPr>
          <w:rFonts w:asciiTheme="minorHAnsi" w:hAnsiTheme="minorHAnsi" w:cstheme="minorHAnsi"/>
          <w:sz w:val="16"/>
        </w:rPr>
        <w:t xml:space="preserve"> might </w:t>
      </w:r>
      <w:r w:rsidRPr="00814A76">
        <w:rPr>
          <w:rStyle w:val="Emphasis"/>
          <w:rFonts w:asciiTheme="minorHAnsi" w:hAnsiTheme="minorHAnsi" w:cstheme="minorHAnsi"/>
        </w:rPr>
        <w:t>provide</w:t>
      </w:r>
      <w:r w:rsidRPr="00814A76">
        <w:rPr>
          <w:rFonts w:asciiTheme="minorHAnsi" w:hAnsiTheme="minorHAnsi" w:cstheme="minorHAnsi"/>
          <w:sz w:val="16"/>
        </w:rPr>
        <w:t xml:space="preserve">. The </w:t>
      </w:r>
      <w:r w:rsidRPr="00814A76">
        <w:rPr>
          <w:rStyle w:val="StyleUnderline"/>
          <w:rFonts w:asciiTheme="minorHAnsi" w:hAnsiTheme="minorHAnsi" w:cstheme="minorHAnsi"/>
        </w:rPr>
        <w:t>calculations</w:t>
      </w:r>
      <w:r w:rsidRPr="00814A76">
        <w:rPr>
          <w:rFonts w:asciiTheme="minorHAnsi" w:hAnsiTheme="minorHAnsi" w:cstheme="minorHAnsi"/>
          <w:sz w:val="16"/>
        </w:rPr>
        <w:t xml:space="preserve"> are </w:t>
      </w:r>
      <w:r w:rsidRPr="00814A76">
        <w:rPr>
          <w:rStyle w:val="StyleUnderline"/>
          <w:rFonts w:asciiTheme="minorHAnsi" w:hAnsiTheme="minorHAnsi" w:cstheme="minorHAnsi"/>
        </w:rPr>
        <w:t>relatively straightforward</w:t>
      </w:r>
      <w:r w:rsidRPr="00814A76">
        <w:rPr>
          <w:rFonts w:asciiTheme="minorHAnsi" w:hAnsiTheme="minorHAnsi" w:cstheme="minorHAnsi"/>
          <w:sz w:val="16"/>
        </w:rPr>
        <w:t xml:space="preserve">. </w:t>
      </w:r>
      <w:r w:rsidRPr="00814A76">
        <w:rPr>
          <w:rStyle w:val="StyleUnderline"/>
          <w:rFonts w:asciiTheme="minorHAnsi" w:hAnsiTheme="minorHAnsi" w:cstheme="minorHAnsi"/>
        </w:rPr>
        <w:t>Rocket launches release significant amounts of greenhouse gases into the atmosphere</w:t>
      </w:r>
      <w:r w:rsidRPr="00814A76">
        <w:rPr>
          <w:rFonts w:asciiTheme="minorHAnsi" w:hAnsiTheme="minorHAnsi" w:cstheme="minorHAnsi"/>
          <w:sz w:val="16"/>
        </w:rPr>
        <w:t xml:space="preserve">. The </w:t>
      </w:r>
      <w:r w:rsidRPr="00814A76">
        <w:rPr>
          <w:rStyle w:val="StyleUnderline"/>
          <w:rFonts w:asciiTheme="minorHAnsi" w:hAnsiTheme="minorHAnsi" w:cstheme="minorHAnsi"/>
        </w:rPr>
        <w:t>fuel on board the first stage of a rocket burns in Earth’s atmosphere to form carbon dioxide</w:t>
      </w:r>
      <w:r w:rsidRPr="00814A76">
        <w:rPr>
          <w:rFonts w:asciiTheme="minorHAnsi" w:hAnsiTheme="minorHAnsi" w:cstheme="minorHAnsi"/>
          <w:sz w:val="16"/>
        </w:rPr>
        <w:t xml:space="preserve">. </w:t>
      </w:r>
      <w:r w:rsidRPr="00814A76">
        <w:rPr>
          <w:rStyle w:val="StyleUnderline"/>
          <w:rFonts w:asciiTheme="minorHAnsi" w:hAnsiTheme="minorHAnsi" w:cstheme="minorHAnsi"/>
        </w:rPr>
        <w:t>For kerosene-burning rockets, one kilogram of fuel creates three kilograms of CO2</w:t>
      </w:r>
      <w:r w:rsidRPr="00814A76">
        <w:rPr>
          <w:rFonts w:asciiTheme="minorHAnsi" w:hAnsiTheme="minorHAnsi" w:cstheme="minorHAnsi"/>
          <w:sz w:val="16"/>
        </w:rPr>
        <w:t xml:space="preserve">. (The second and third stages operate outside the Earth’s atmosphere and so can be ignored.) </w:t>
      </w:r>
      <w:r w:rsidRPr="00814A76">
        <w:rPr>
          <w:rStyle w:val="StyleUnderline"/>
          <w:rFonts w:asciiTheme="minorHAnsi" w:hAnsiTheme="minorHAnsi" w:cstheme="minorHAnsi"/>
        </w:rPr>
        <w:t>Reentries are just as damaging</w:t>
      </w:r>
      <w:r w:rsidRPr="00814A76">
        <w:rPr>
          <w:rFonts w:asciiTheme="minorHAnsi" w:hAnsiTheme="minorHAnsi" w:cstheme="minorHAnsi"/>
          <w:sz w:val="16"/>
        </w:rPr>
        <w:t xml:space="preserve">.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814A76">
        <w:rPr>
          <w:rStyle w:val="StyleUnderline"/>
          <w:rFonts w:asciiTheme="minorHAnsi" w:hAnsiTheme="minorHAnsi" w:cstheme="minorHAnsi"/>
        </w:rPr>
        <w:t xml:space="preserve">that </w:t>
      </w:r>
      <w:r w:rsidRPr="00814A76">
        <w:rPr>
          <w:rStyle w:val="StyleUnderline"/>
          <w:rFonts w:asciiTheme="minorHAnsi" w:hAnsiTheme="minorHAnsi" w:cstheme="minorHAnsi"/>
          <w:highlight w:val="green"/>
        </w:rPr>
        <w:t>a kilogram of platinum</w:t>
      </w:r>
      <w:r w:rsidRPr="00814A76">
        <w:rPr>
          <w:rStyle w:val="StyleUnderline"/>
          <w:rFonts w:asciiTheme="minorHAnsi" w:hAnsiTheme="minorHAnsi" w:cstheme="minorHAnsi"/>
        </w:rPr>
        <w:t xml:space="preserve"> mined </w:t>
      </w:r>
      <w:r w:rsidRPr="00814A76">
        <w:rPr>
          <w:rStyle w:val="StyleUnderline"/>
          <w:rFonts w:asciiTheme="minorHAnsi" w:hAnsiTheme="minorHAnsi" w:cstheme="minorHAnsi"/>
          <w:highlight w:val="green"/>
        </w:rPr>
        <w:t>from an asteroid</w:t>
      </w:r>
      <w:r w:rsidRPr="00814A76">
        <w:rPr>
          <w:rStyle w:val="StyleUnderline"/>
          <w:rFonts w:asciiTheme="minorHAnsi" w:hAnsiTheme="minorHAnsi" w:cstheme="minorHAnsi"/>
        </w:rPr>
        <w:t xml:space="preserve"> would </w:t>
      </w:r>
      <w:r w:rsidRPr="00814A76">
        <w:rPr>
          <w:rStyle w:val="StyleUnderline"/>
          <w:rFonts w:asciiTheme="minorHAnsi" w:hAnsiTheme="minorHAnsi" w:cstheme="minorHAnsi"/>
          <w:highlight w:val="green"/>
        </w:rPr>
        <w:t>release</w:t>
      </w:r>
      <w:r w:rsidRPr="00814A76">
        <w:rPr>
          <w:rStyle w:val="StyleUnderline"/>
          <w:rFonts w:asciiTheme="minorHAnsi" w:hAnsiTheme="minorHAnsi" w:cstheme="minorHAnsi"/>
        </w:rPr>
        <w:t xml:space="preserve"> some </w:t>
      </w:r>
      <w:r w:rsidRPr="00814A76">
        <w:rPr>
          <w:rStyle w:val="StyleUnderline"/>
          <w:rFonts w:asciiTheme="minorHAnsi" w:hAnsiTheme="minorHAnsi" w:cstheme="minorHAnsi"/>
          <w:highlight w:val="green"/>
        </w:rPr>
        <w:t>150 kilograms of CO2 into Earth</w:t>
      </w:r>
      <w:r w:rsidRPr="00814A76">
        <w:rPr>
          <w:rStyle w:val="StyleUnderline"/>
          <w:rFonts w:asciiTheme="minorHAnsi" w:hAnsiTheme="minorHAnsi" w:cstheme="minorHAnsi"/>
        </w:rPr>
        <w:t>’s atmosphere</w:t>
      </w:r>
      <w:r w:rsidRPr="00814A76">
        <w:rPr>
          <w:rStyle w:val="Emphasis"/>
          <w:rFonts w:asciiTheme="minorHAnsi" w:hAnsiTheme="minorHAnsi" w:cstheme="minorHAnsi"/>
        </w:rPr>
        <w:t>.</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However</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economies of scale from large </w:t>
      </w:r>
      <w:r w:rsidRPr="00814A76">
        <w:rPr>
          <w:rStyle w:val="StyleUnderline"/>
          <w:rFonts w:asciiTheme="minorHAnsi" w:hAnsiTheme="minorHAnsi" w:cstheme="minorHAnsi"/>
          <w:highlight w:val="green"/>
        </w:rPr>
        <w:t>asteroid-mining operations</w:t>
      </w:r>
      <w:r w:rsidRPr="00814A76">
        <w:rPr>
          <w:rStyle w:val="StyleUnderline"/>
          <w:rFonts w:asciiTheme="minorHAnsi" w:hAnsiTheme="minorHAnsi" w:cstheme="minorHAnsi"/>
        </w:rPr>
        <w:t xml:space="preserve"> could</w:t>
      </w:r>
      <w:r w:rsidRPr="00814A76">
        <w:rPr>
          <w:rStyle w:val="Emphasis"/>
          <w:rFonts w:asciiTheme="minorHAnsi" w:hAnsiTheme="minorHAnsi" w:cstheme="minorHAnsi"/>
        </w:rPr>
        <w:t xml:space="preserve"> </w:t>
      </w:r>
      <w:r w:rsidRPr="00814A76">
        <w:rPr>
          <w:rStyle w:val="Emphasis"/>
          <w:rFonts w:asciiTheme="minorHAnsi" w:hAnsiTheme="minorHAnsi" w:cstheme="minorHAnsi"/>
          <w:highlight w:val="green"/>
        </w:rPr>
        <w:t>lower</w:t>
      </w:r>
      <w:r w:rsidRPr="00814A76">
        <w:rPr>
          <w:rStyle w:val="Emphasis"/>
          <w:rFonts w:asciiTheme="minorHAnsi" w:hAnsiTheme="minorHAnsi" w:cstheme="minorHAnsi"/>
        </w:rPr>
        <w:t xml:space="preserve"> this </w:t>
      </w:r>
      <w:r w:rsidRPr="00814A76">
        <w:rPr>
          <w:rStyle w:val="Emphasis"/>
          <w:rFonts w:asciiTheme="minorHAnsi" w:hAnsiTheme="minorHAnsi" w:cstheme="minorHAnsi"/>
          <w:highlight w:val="green"/>
        </w:rPr>
        <w:t>to</w:t>
      </w:r>
      <w:r w:rsidRPr="00814A76">
        <w:rPr>
          <w:rStyle w:val="Emphasis"/>
          <w:rFonts w:asciiTheme="minorHAnsi" w:hAnsiTheme="minorHAnsi" w:cstheme="minorHAnsi"/>
        </w:rPr>
        <w:t xml:space="preserve"> about </w:t>
      </w:r>
      <w:r w:rsidRPr="00814A76">
        <w:rPr>
          <w:rStyle w:val="Emphasis"/>
          <w:rFonts w:asciiTheme="minorHAnsi" w:hAnsiTheme="minorHAnsi" w:cstheme="minorHAnsi"/>
          <w:highlight w:val="green"/>
        </w:rPr>
        <w:t>60</w:t>
      </w:r>
      <w:r w:rsidRPr="00814A76">
        <w:rPr>
          <w:rStyle w:val="Emphasis"/>
          <w:rFonts w:asciiTheme="minorHAnsi" w:hAnsiTheme="minorHAnsi" w:cstheme="minorHAnsi"/>
        </w:rPr>
        <w:t xml:space="preserve"> </w:t>
      </w:r>
      <w:r w:rsidRPr="00AB3E08">
        <w:rPr>
          <w:rStyle w:val="Emphasis"/>
          <w:rFonts w:asciiTheme="minorHAnsi" w:hAnsiTheme="minorHAnsi" w:cstheme="minorHAnsi"/>
          <w:color w:val="FF0000"/>
        </w:rPr>
        <w:t xml:space="preserve">kilograms of CO2 per kilogram of platinum. </w:t>
      </w:r>
      <w:r w:rsidRPr="00AB3E08">
        <w:rPr>
          <w:rFonts w:asciiTheme="minorHAnsi" w:hAnsiTheme="minorHAnsi" w:cstheme="minorHAnsi"/>
          <w:color w:val="FF0000"/>
          <w:sz w:val="16"/>
        </w:rPr>
        <w:t xml:space="preserve">That needs to be compared with the emission from Earth-based mining. </w:t>
      </w:r>
      <w:r w:rsidRPr="00AB3E08">
        <w:rPr>
          <w:rStyle w:val="Emphasis"/>
          <w:rFonts w:asciiTheme="minorHAnsi" w:hAnsiTheme="minorHAnsi" w:cstheme="minorHAnsi"/>
          <w:color w:val="FF0000"/>
        </w:rPr>
        <w:t>Here, platinum mining generates significant greenhouse gases</w:t>
      </w:r>
      <w:r w:rsidRPr="00AB3E08">
        <w:rPr>
          <w:rFonts w:asciiTheme="minorHAnsi" w:hAnsiTheme="minorHAnsi" w:cstheme="minorHAnsi"/>
          <w:color w:val="FF0000"/>
          <w:sz w:val="16"/>
        </w:rPr>
        <w:t xml:space="preserve">, </w:t>
      </w:r>
      <w:r w:rsidRPr="00AB3E08">
        <w:rPr>
          <w:rStyle w:val="StyleUnderline"/>
          <w:rFonts w:asciiTheme="minorHAnsi" w:hAnsiTheme="minorHAnsi" w:cstheme="minorHAnsi"/>
          <w:color w:val="FF0000"/>
        </w:rPr>
        <w:t xml:space="preserve">mostly from the energy it takes to remove this stuff from the ground. </w:t>
      </w:r>
      <w:r w:rsidRPr="00AB3E08">
        <w:rPr>
          <w:rFonts w:asciiTheme="minorHAnsi" w:hAnsiTheme="minorHAnsi" w:cstheme="minorHAnsi"/>
          <w:color w:val="FF0000"/>
          <w:sz w:val="16"/>
        </w:rPr>
        <w:t xml:space="preserve">Indeed, the </w:t>
      </w:r>
      <w:r w:rsidRPr="00AB3E08">
        <w:rPr>
          <w:rStyle w:val="Emphasis"/>
          <w:rFonts w:asciiTheme="minorHAnsi" w:hAnsiTheme="minorHAnsi" w:cstheme="minorHAnsi"/>
          <w:color w:val="FF0000"/>
        </w:rPr>
        <w:t>numbers are huge</w:t>
      </w:r>
      <w:r w:rsidRPr="00AB3E08">
        <w:rPr>
          <w:rFonts w:asciiTheme="minorHAnsi" w:hAnsiTheme="minorHAnsi" w:cstheme="minorHAnsi"/>
          <w:color w:val="FF0000"/>
          <w:sz w:val="16"/>
        </w:rPr>
        <w:t xml:space="preserve">. The </w:t>
      </w:r>
      <w:r w:rsidRPr="00AB3E08">
        <w:rPr>
          <w:rStyle w:val="StyleUnderline"/>
          <w:rFonts w:asciiTheme="minorHAnsi" w:hAnsiTheme="minorHAnsi" w:cstheme="minorHAnsi"/>
          <w:color w:val="FF0000"/>
        </w:rPr>
        <w:t xml:space="preserve">mining industry estimates that producing </w:t>
      </w:r>
      <w:r w:rsidRPr="00AB3E08">
        <w:rPr>
          <w:rStyle w:val="Emphasis"/>
          <w:rFonts w:asciiTheme="minorHAnsi" w:hAnsiTheme="minorHAnsi" w:cstheme="minorHAnsi"/>
          <w:color w:val="FF0000"/>
        </w:rPr>
        <w:t>one kilogram of platinum on Earth releases around 40,000 kilograms</w:t>
      </w:r>
      <w:r w:rsidRPr="00AB3E08">
        <w:rPr>
          <w:rStyle w:val="StyleUnderline"/>
          <w:rFonts w:asciiTheme="minorHAnsi" w:hAnsiTheme="minorHAnsi" w:cstheme="minorHAnsi"/>
          <w:color w:val="FF0000"/>
        </w:rPr>
        <w:t xml:space="preserve"> of carbon dioxide.</w:t>
      </w:r>
      <w:r w:rsidRPr="00AB3E08">
        <w:rPr>
          <w:rFonts w:asciiTheme="minorHAnsi" w:hAnsiTheme="minorHAnsi" w:cstheme="minorHAnsi"/>
          <w:color w:val="FF0000"/>
          <w:sz w:val="16"/>
        </w:rPr>
        <w:t xml:space="preserve"> “</w:t>
      </w:r>
      <w:r w:rsidRPr="00AB3E08">
        <w:rPr>
          <w:rStyle w:val="StyleUnderline"/>
          <w:rFonts w:asciiTheme="minorHAnsi" w:hAnsiTheme="minorHAnsi" w:cstheme="minorHAnsi"/>
          <w:color w:val="FF0000"/>
        </w:rPr>
        <w:t xml:space="preserve">The global warming effect of Earth-based mining is </w:t>
      </w:r>
      <w:r w:rsidRPr="00AB3E08">
        <w:rPr>
          <w:rStyle w:val="Emphasis"/>
          <w:rFonts w:asciiTheme="minorHAnsi" w:hAnsiTheme="minorHAnsi" w:cstheme="minorHAnsi"/>
          <w:color w:val="FF0000"/>
        </w:rPr>
        <w:t>several orders of magnitude larger,”</w:t>
      </w:r>
      <w:r w:rsidRPr="00AB3E08">
        <w:rPr>
          <w:rFonts w:asciiTheme="minorHAnsi" w:hAnsiTheme="minorHAnsi" w:cstheme="minorHAnsi"/>
          <w:color w:val="FF0000"/>
          <w:sz w:val="16"/>
        </w:rPr>
        <w:t xml:space="preserve"> say Hein and co. The </w:t>
      </w:r>
      <w:r w:rsidRPr="00AB3E08">
        <w:rPr>
          <w:rStyle w:val="StyleUnderline"/>
          <w:rFonts w:asciiTheme="minorHAnsi" w:hAnsiTheme="minorHAnsi" w:cstheme="minorHAnsi"/>
          <w:color w:val="FF0000"/>
        </w:rPr>
        <w:t>figures for water are also encouraging</w:t>
      </w:r>
      <w:r w:rsidRPr="00AB3E08">
        <w:rPr>
          <w:rFonts w:asciiTheme="minorHAnsi" w:hAnsiTheme="minorHAnsi" w:cstheme="minorHAnsi"/>
          <w:color w:val="FF0000"/>
          <w:sz w:val="16"/>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w:t>
      </w:r>
      <w:r w:rsidRPr="00AB3E08">
        <w:rPr>
          <w:rStyle w:val="StyleUnderline"/>
          <w:rFonts w:asciiTheme="minorHAnsi" w:hAnsiTheme="minorHAnsi" w:cstheme="minorHAnsi"/>
          <w:color w:val="FF0000"/>
        </w:rPr>
        <w:t>a water-carrying vehicle from Earth can haul only a small percentage of its mass as water.</w:t>
      </w:r>
      <w:r w:rsidRPr="00AB3E08">
        <w:rPr>
          <w:rFonts w:asciiTheme="minorHAnsi" w:hAnsiTheme="minorHAnsi" w:cstheme="minorHAnsi"/>
          <w:color w:val="FF0000"/>
          <w:sz w:val="16"/>
        </w:rPr>
        <w:t xml:space="preserve"> </w:t>
      </w:r>
      <w:r w:rsidRPr="00AB3E08">
        <w:rPr>
          <w:rStyle w:val="StyleUnderline"/>
          <w:rFonts w:asciiTheme="minorHAnsi" w:hAnsiTheme="minorHAnsi" w:cstheme="minorHAnsi"/>
          <w:color w:val="FF0000"/>
        </w:rPr>
        <w:t>But an asteroid-mining spacecraft can transport a significant multiple of its mass as water to cis-lunar orbit</w:t>
      </w:r>
      <w:r w:rsidRPr="00AB3E08">
        <w:rPr>
          <w:rFonts w:asciiTheme="minorHAnsi" w:hAnsiTheme="minorHAnsi" w:cstheme="minorHAnsi"/>
          <w:color w:val="FF0000"/>
          <w:sz w:val="16"/>
        </w:rPr>
        <w:t>. “</w:t>
      </w:r>
      <w:r w:rsidRPr="00AB3E08">
        <w:rPr>
          <w:rStyle w:val="Emphasis"/>
          <w:rFonts w:asciiTheme="minorHAnsi" w:hAnsiTheme="minorHAnsi" w:cstheme="minorHAnsi"/>
          <w:color w:val="FF0000"/>
        </w:rPr>
        <w:t>Substantial savings in greenhouse gas emissions can be achieved,</w:t>
      </w:r>
      <w:r w:rsidRPr="00AB3E08">
        <w:rPr>
          <w:rFonts w:asciiTheme="minorHAnsi" w:hAnsiTheme="minorHAnsi" w:cstheme="minorHAnsi"/>
          <w:color w:val="FF0000"/>
          <w:sz w:val="16"/>
        </w:rPr>
        <w:t>” say Hein and co.</w:t>
      </w:r>
    </w:p>
    <w:p w14:paraId="4A284B0F" w14:textId="77777777" w:rsidR="00422D49" w:rsidRPr="0000310E" w:rsidRDefault="00422D49" w:rsidP="00422D49">
      <w:pPr>
        <w:rPr>
          <w:rFonts w:asciiTheme="minorHAnsi" w:hAnsiTheme="minorHAnsi" w:cstheme="minorHAnsi"/>
          <w:color w:val="FF0000"/>
          <w:sz w:val="16"/>
        </w:rPr>
      </w:pPr>
    </w:p>
    <w:p w14:paraId="06D45AD7" w14:textId="77777777" w:rsidR="00422D49" w:rsidRPr="0000310E" w:rsidRDefault="00422D49" w:rsidP="00422D49">
      <w:pPr>
        <w:pStyle w:val="Heading4"/>
        <w:rPr>
          <w:rFonts w:asciiTheme="minorHAnsi" w:hAnsiTheme="minorHAnsi" w:cstheme="minorHAnsi"/>
          <w:color w:val="FF0000"/>
        </w:rPr>
      </w:pPr>
      <w:r w:rsidRPr="0000310E">
        <w:rPr>
          <w:rFonts w:asciiTheme="minorHAnsi" w:hAnsiTheme="minorHAnsi" w:cstheme="minorHAnsi"/>
          <w:color w:val="FF0000"/>
        </w:rPr>
        <w:t xml:space="preserve">Independently, the dust itself is good: it </w:t>
      </w:r>
      <w:r w:rsidRPr="0000310E">
        <w:rPr>
          <w:rFonts w:asciiTheme="minorHAnsi" w:hAnsiTheme="minorHAnsi" w:cstheme="minorHAnsi"/>
          <w:color w:val="FF0000"/>
          <w:u w:val="single"/>
        </w:rPr>
        <w:t>shields</w:t>
      </w:r>
      <w:r w:rsidRPr="0000310E">
        <w:rPr>
          <w:rFonts w:asciiTheme="minorHAnsi" w:hAnsiTheme="minorHAnsi" w:cstheme="minorHAnsi"/>
          <w:color w:val="FF0000"/>
        </w:rPr>
        <w:t xml:space="preserve"> the earth from warming and buys us </w:t>
      </w:r>
      <w:r w:rsidRPr="0000310E">
        <w:rPr>
          <w:rFonts w:asciiTheme="minorHAnsi" w:hAnsiTheme="minorHAnsi" w:cstheme="minorHAnsi"/>
          <w:color w:val="FF0000"/>
          <w:u w:val="single"/>
        </w:rPr>
        <w:t>time</w:t>
      </w:r>
      <w:r w:rsidRPr="0000310E">
        <w:rPr>
          <w:rFonts w:asciiTheme="minorHAnsi" w:hAnsiTheme="minorHAnsi" w:cstheme="minorHAnsi"/>
          <w:color w:val="FF0000"/>
        </w:rPr>
        <w:t>.</w:t>
      </w:r>
    </w:p>
    <w:p w14:paraId="1BAD9C29" w14:textId="77777777" w:rsidR="00422D49" w:rsidRPr="0000310E" w:rsidRDefault="00422D49" w:rsidP="00422D49">
      <w:pPr>
        <w:rPr>
          <w:rFonts w:asciiTheme="minorHAnsi" w:hAnsiTheme="minorHAnsi" w:cstheme="minorHAnsi"/>
          <w:color w:val="FF0000"/>
        </w:rPr>
      </w:pPr>
      <w:r w:rsidRPr="0000310E">
        <w:rPr>
          <w:rStyle w:val="Style13ptBold"/>
          <w:rFonts w:asciiTheme="minorHAnsi" w:hAnsiTheme="minorHAnsi" w:cstheme="minorHAnsi"/>
          <w:color w:val="FF0000"/>
        </w:rPr>
        <w:t>Choi 12</w:t>
      </w:r>
      <w:r w:rsidRPr="0000310E">
        <w:rPr>
          <w:rFonts w:asciiTheme="minorHAnsi" w:hAnsiTheme="minorHAnsi" w:cstheme="minorHAnsi"/>
          <w:color w:val="FF0000"/>
        </w:rPr>
        <w:t xml:space="preserve"> Charles Q. Choi [a contributing writer for Space.com and Live Science. He covers all things human origins and astronomy as well as physics, </w:t>
      </w:r>
      <w:proofErr w:type="gramStart"/>
      <w:r w:rsidRPr="0000310E">
        <w:rPr>
          <w:rFonts w:asciiTheme="minorHAnsi" w:hAnsiTheme="minorHAnsi" w:cstheme="minorHAnsi"/>
          <w:color w:val="FF0000"/>
        </w:rPr>
        <w:t>animals</w:t>
      </w:r>
      <w:proofErr w:type="gramEnd"/>
      <w:r w:rsidRPr="0000310E">
        <w:rPr>
          <w:rFonts w:asciiTheme="minorHAnsi" w:hAnsiTheme="minorHAnsi" w:cstheme="minorHAnsi"/>
          <w:color w:val="FF0000"/>
        </w:rPr>
        <w:t xml:space="preserve"> and general science topics. Charles has a Master of Arts degree from the University of Missouri-Columbia, School of </w:t>
      </w:r>
      <w:proofErr w:type="gramStart"/>
      <w:r w:rsidRPr="0000310E">
        <w:rPr>
          <w:rFonts w:asciiTheme="minorHAnsi" w:hAnsiTheme="minorHAnsi" w:cstheme="minorHAnsi"/>
          <w:color w:val="FF0000"/>
        </w:rPr>
        <w:t>Journalism</w:t>
      </w:r>
      <w:proofErr w:type="gramEnd"/>
      <w:r w:rsidRPr="0000310E">
        <w:rPr>
          <w:rFonts w:asciiTheme="minorHAnsi" w:hAnsiTheme="minorHAnsi" w:cstheme="minorHAnsi"/>
          <w:color w:val="FF0000"/>
        </w:rPr>
        <w:t xml:space="preserve"> and a Bachelor of Arts degree from the University of South Florida. Charles has visited every continent on Earth, drinking rancid yak butter tea in Lhasa, snorkeling with sea lions in the Galapagos and even climbing an iceberg in Antarctica], 9-28-2012, "Asteroid Dust Could Fight Climate Change on Earth," Space, </w:t>
      </w:r>
      <w:hyperlink r:id="rId21" w:history="1">
        <w:r w:rsidRPr="0000310E">
          <w:rPr>
            <w:rStyle w:val="Hyperlink"/>
            <w:rFonts w:asciiTheme="minorHAnsi" w:hAnsiTheme="minorHAnsi" w:cstheme="minorHAnsi"/>
            <w:color w:val="FF0000"/>
          </w:rPr>
          <w:t>https://www.space.com/17830-asteroid-dust-geoenineering-global-warming.html //</w:t>
        </w:r>
      </w:hyperlink>
      <w:r w:rsidRPr="0000310E">
        <w:rPr>
          <w:rFonts w:asciiTheme="minorHAnsi" w:hAnsiTheme="minorHAnsi" w:cstheme="minorHAnsi"/>
          <w:color w:val="FF0000"/>
        </w:rPr>
        <w:t xml:space="preserve"> </w:t>
      </w:r>
      <w:proofErr w:type="spellStart"/>
      <w:r w:rsidRPr="0000310E">
        <w:rPr>
          <w:rFonts w:asciiTheme="minorHAnsi" w:hAnsiTheme="minorHAnsi" w:cstheme="minorHAnsi"/>
          <w:color w:val="FF0000"/>
        </w:rPr>
        <w:t>ella</w:t>
      </w:r>
      <w:proofErr w:type="spellEnd"/>
      <w:r w:rsidRPr="0000310E">
        <w:rPr>
          <w:rFonts w:asciiTheme="minorHAnsi" w:hAnsiTheme="minorHAnsi" w:cstheme="minorHAnsi"/>
          <w:color w:val="FF0000"/>
        </w:rPr>
        <w:t xml:space="preserve"> </w:t>
      </w:r>
    </w:p>
    <w:p w14:paraId="6E4C9141" w14:textId="77777777" w:rsidR="00422D49" w:rsidRPr="0000310E" w:rsidRDefault="00422D49" w:rsidP="00422D49">
      <w:pPr>
        <w:rPr>
          <w:rFonts w:asciiTheme="minorHAnsi" w:hAnsiTheme="minorHAnsi" w:cstheme="minorHAnsi"/>
          <w:b/>
          <w:iCs/>
          <w:color w:val="FF0000"/>
          <w:u w:val="single"/>
        </w:rPr>
      </w:pPr>
      <w:r w:rsidRPr="0000310E">
        <w:rPr>
          <w:rStyle w:val="Emphasis"/>
          <w:rFonts w:asciiTheme="minorHAnsi" w:hAnsiTheme="minorHAnsi" w:cstheme="minorHAnsi"/>
          <w:color w:val="FF0000"/>
          <w:highlight w:val="green"/>
        </w:rPr>
        <w:t>To combat global warming</w:t>
      </w:r>
      <w:r w:rsidRPr="0000310E">
        <w:rPr>
          <w:rFonts w:asciiTheme="minorHAnsi" w:hAnsiTheme="minorHAnsi" w:cstheme="minorHAnsi"/>
          <w:color w:val="FF0000"/>
          <w:sz w:val="16"/>
        </w:rPr>
        <w:t xml:space="preserve">, scientists in Scotland now suggest an out-of-this-world solution — </w:t>
      </w:r>
      <w:r w:rsidRPr="0000310E">
        <w:rPr>
          <w:rStyle w:val="Emphasis"/>
          <w:rFonts w:asciiTheme="minorHAnsi" w:hAnsiTheme="minorHAnsi" w:cstheme="minorHAnsi"/>
          <w:color w:val="FF0000"/>
          <w:highlight w:val="green"/>
        </w:rPr>
        <w:t>a giant dust cloud</w:t>
      </w:r>
      <w:r w:rsidRPr="0000310E">
        <w:rPr>
          <w:rStyle w:val="StyleUnderline"/>
          <w:rFonts w:asciiTheme="minorHAnsi" w:hAnsiTheme="minorHAnsi" w:cstheme="minorHAnsi"/>
          <w:color w:val="FF0000"/>
        </w:rPr>
        <w:t xml:space="preserve"> in space, blasted off an asteroid, which </w:t>
      </w:r>
      <w:r w:rsidRPr="0000310E">
        <w:rPr>
          <w:rStyle w:val="Emphasis"/>
          <w:rFonts w:asciiTheme="minorHAnsi" w:hAnsiTheme="minorHAnsi" w:cstheme="minorHAnsi"/>
          <w:color w:val="FF0000"/>
          <w:highlight w:val="green"/>
        </w:rPr>
        <w:t>would act like a sunshade for Earth.</w:t>
      </w:r>
      <w:r w:rsidRPr="0000310E">
        <w:rPr>
          <w:rStyle w:val="Emphasis"/>
          <w:rFonts w:asciiTheme="minorHAnsi" w:hAnsiTheme="minorHAnsi" w:cstheme="minorHAnsi"/>
          <w:color w:val="FF0000"/>
        </w:rPr>
        <w:t xml:space="preserve"> </w:t>
      </w:r>
      <w:r w:rsidRPr="0000310E">
        <w:rPr>
          <w:rFonts w:asciiTheme="minorHAnsi" w:hAnsiTheme="minorHAnsi" w:cstheme="minorHAnsi"/>
          <w:color w:val="FF0000"/>
          <w:sz w:val="16"/>
        </w:rPr>
        <w:t xml:space="preserve">The world is </w:t>
      </w:r>
      <w:proofErr w:type="gramStart"/>
      <w:r w:rsidRPr="0000310E">
        <w:rPr>
          <w:rFonts w:asciiTheme="minorHAnsi" w:hAnsiTheme="minorHAnsi" w:cstheme="minorHAnsi"/>
          <w:color w:val="FF0000"/>
          <w:sz w:val="16"/>
        </w:rPr>
        <w:t>warming</w:t>
      </w:r>
      <w:proofErr w:type="gramEnd"/>
      <w:r w:rsidRPr="0000310E">
        <w:rPr>
          <w:rFonts w:asciiTheme="minorHAnsi" w:hAnsiTheme="minorHAnsi" w:cstheme="minorHAnsi"/>
          <w:color w:val="FF0000"/>
          <w:sz w:val="16"/>
        </w:rPr>
        <w:t xml:space="preserve"> and the climate is changing. Although many want to prevent these shifts by reducing emissions of greenhouse gases that trap heat from the sun, some controversially suggest deliberating manipulating the planet's climate with large-scale engineering projects, commonly called geoengineering. Instead of altering the climate by targeting either the oceans or the atmosphere, some researchers have suggested geoengineering projects that would affect the entire planet from space. For instance, projects that reduced the amount of solar radiation Earth receives by 1.7 percent could offset the effects of a global increase in temperature of 3.6 degrees F (2 degrees C). The United Nations' Intergovernmental Panel on Climate Change (IPCC) has noted climate models suggest average global temperatures will likely rise by 2 to 11.5 degrees F (1.1 to 6.4 degrees C) by the end of this century. "A 1.7 percent reduction is very small and will hardly be noticeable on Earth," said researcher Russell </w:t>
      </w:r>
      <w:proofErr w:type="spellStart"/>
      <w:r w:rsidRPr="0000310E">
        <w:rPr>
          <w:rFonts w:asciiTheme="minorHAnsi" w:hAnsiTheme="minorHAnsi" w:cstheme="minorHAnsi"/>
          <w:color w:val="FF0000"/>
          <w:sz w:val="16"/>
        </w:rPr>
        <w:t>Bewick</w:t>
      </w:r>
      <w:proofErr w:type="spellEnd"/>
      <w:r w:rsidRPr="0000310E">
        <w:rPr>
          <w:rFonts w:asciiTheme="minorHAnsi" w:hAnsiTheme="minorHAnsi" w:cstheme="minorHAnsi"/>
          <w:color w:val="FF0000"/>
          <w:sz w:val="16"/>
        </w:rPr>
        <w:t xml:space="preserve">, a space scientist at the University of Strathclyde in Scotland. "People sometimes get the idea of giant screens blocking the entire sun. This is not the case ... as [the device] is constantly between the sun and the Earth, it acts merely as a very light shade or filter." Shading Earth One proposal to shade the Earth from the sun would place giant mirrors in space. The main problem with this concept is the immense cost and effort needed either to build and launch such reflectors or to construct them in outer space — the current cost to launch an object into low Earth orbit runs into thousands of dollars per pound. </w:t>
      </w:r>
      <w:r w:rsidRPr="0000310E">
        <w:rPr>
          <w:rStyle w:val="Emphasis"/>
          <w:rFonts w:asciiTheme="minorHAnsi" w:hAnsiTheme="minorHAnsi" w:cstheme="minorHAnsi"/>
          <w:color w:val="FF0000"/>
        </w:rPr>
        <w:t xml:space="preserve">Another would </w:t>
      </w:r>
      <w:r w:rsidRPr="0000310E">
        <w:rPr>
          <w:rStyle w:val="Emphasis"/>
          <w:rFonts w:asciiTheme="minorHAnsi" w:hAnsiTheme="minorHAnsi" w:cstheme="minorHAnsi"/>
          <w:color w:val="FF0000"/>
          <w:highlight w:val="green"/>
        </w:rPr>
        <w:t>use blankets of dust to blot out the sun, just as clouds do for Earth</w:t>
      </w:r>
      <w:r w:rsidRPr="0000310E">
        <w:rPr>
          <w:rFonts w:asciiTheme="minorHAnsi" w:hAnsiTheme="minorHAnsi" w:cstheme="minorHAnsi"/>
          <w:color w:val="FF0000"/>
          <w:sz w:val="16"/>
        </w:rPr>
        <w:t xml:space="preserve">. These offer the virtue of simplicity compared with </w:t>
      </w:r>
      <w:proofErr w:type="gramStart"/>
      <w:r w:rsidRPr="0000310E">
        <w:rPr>
          <w:rFonts w:asciiTheme="minorHAnsi" w:hAnsiTheme="minorHAnsi" w:cstheme="minorHAnsi"/>
          <w:color w:val="FF0000"/>
          <w:sz w:val="16"/>
        </w:rPr>
        <w:t>mirrors, but</w:t>
      </w:r>
      <w:proofErr w:type="gramEnd"/>
      <w:r w:rsidRPr="0000310E">
        <w:rPr>
          <w:rFonts w:asciiTheme="minorHAnsi" w:hAnsiTheme="minorHAnsi" w:cstheme="minorHAnsi"/>
          <w:color w:val="FF0000"/>
          <w:sz w:val="16"/>
        </w:rPr>
        <w:t xml:space="preserve"> run the risk of getting dispersed over time by solar radiation and the gravitational pull of the sun, moon and planets. Now </w:t>
      </w:r>
      <w:r w:rsidRPr="0000310E">
        <w:rPr>
          <w:rStyle w:val="StyleUnderline"/>
          <w:rFonts w:asciiTheme="minorHAnsi" w:hAnsiTheme="minorHAnsi" w:cstheme="minorHAnsi"/>
          <w:color w:val="FF0000"/>
        </w:rPr>
        <w:t xml:space="preserve">instead of having a dust cloud floating by itself in space, researchers suggest </w:t>
      </w:r>
      <w:r w:rsidRPr="0000310E">
        <w:rPr>
          <w:rStyle w:val="Emphasis"/>
          <w:rFonts w:asciiTheme="minorHAnsi" w:hAnsiTheme="minorHAnsi" w:cstheme="minorHAnsi"/>
          <w:color w:val="FF0000"/>
        </w:rPr>
        <w:t>an asteroid could</w:t>
      </w:r>
      <w:r w:rsidRPr="0000310E">
        <w:rPr>
          <w:rStyle w:val="StyleUnderline"/>
          <w:rFonts w:asciiTheme="minorHAnsi" w:hAnsiTheme="minorHAnsi" w:cstheme="minorHAnsi"/>
          <w:color w:val="FF0000"/>
        </w:rPr>
        <w:t xml:space="preserve"> essentially </w:t>
      </w:r>
      <w:r w:rsidRPr="0000310E">
        <w:rPr>
          <w:rStyle w:val="Emphasis"/>
          <w:rFonts w:asciiTheme="minorHAnsi" w:hAnsiTheme="minorHAnsi" w:cstheme="minorHAnsi"/>
          <w:color w:val="FF0000"/>
        </w:rPr>
        <w:t xml:space="preserve">gravitationally anchor a dust cloud in space to block sunlight and cool the Earth. </w:t>
      </w:r>
      <w:r w:rsidRPr="0000310E">
        <w:rPr>
          <w:rFonts w:asciiTheme="minorHAnsi" w:hAnsiTheme="minorHAnsi" w:cstheme="minorHAnsi"/>
          <w:color w:val="FF0000"/>
          <w:sz w:val="16"/>
        </w:rPr>
        <w:t xml:space="preserve">"I would like to make it clear that I would never suggest geoengineering in place of reducing our carbon emissions," </w:t>
      </w:r>
      <w:proofErr w:type="spellStart"/>
      <w:r w:rsidRPr="0000310E">
        <w:rPr>
          <w:rFonts w:asciiTheme="minorHAnsi" w:hAnsiTheme="minorHAnsi" w:cstheme="minorHAnsi"/>
          <w:color w:val="FF0000"/>
          <w:sz w:val="16"/>
        </w:rPr>
        <w:t>Bewick</w:t>
      </w:r>
      <w:proofErr w:type="spellEnd"/>
      <w:r w:rsidRPr="0000310E">
        <w:rPr>
          <w:rFonts w:asciiTheme="minorHAnsi" w:hAnsiTheme="minorHAnsi" w:cstheme="minorHAnsi"/>
          <w:color w:val="FF0000"/>
          <w:sz w:val="16"/>
        </w:rPr>
        <w:t xml:space="preserve"> told LiveScience. Instead, he said, "We can buy time to find a lasting solution to combat Earth’s climate change. </w:t>
      </w:r>
      <w:r w:rsidRPr="0000310E">
        <w:rPr>
          <w:rStyle w:val="Emphasis"/>
          <w:rFonts w:asciiTheme="minorHAnsi" w:hAnsiTheme="minorHAnsi" w:cstheme="minorHAnsi"/>
          <w:color w:val="FF0000"/>
        </w:rPr>
        <w:t>The dust cloud</w:t>
      </w:r>
      <w:r w:rsidRPr="0000310E">
        <w:rPr>
          <w:rFonts w:asciiTheme="minorHAnsi" w:hAnsiTheme="minorHAnsi" w:cstheme="minorHAnsi"/>
          <w:color w:val="FF0000"/>
          <w:sz w:val="16"/>
        </w:rPr>
        <w:t xml:space="preserve"> is not a permanent cure, but it </w:t>
      </w:r>
      <w:r w:rsidRPr="0000310E">
        <w:rPr>
          <w:rStyle w:val="Emphasis"/>
          <w:rFonts w:asciiTheme="minorHAnsi" w:hAnsiTheme="minorHAnsi" w:cstheme="minorHAnsi"/>
          <w:color w:val="FF0000"/>
        </w:rPr>
        <w:t xml:space="preserve">could </w:t>
      </w:r>
      <w:r w:rsidRPr="0000310E">
        <w:rPr>
          <w:rStyle w:val="Emphasis"/>
          <w:rFonts w:asciiTheme="minorHAnsi" w:hAnsiTheme="minorHAnsi" w:cstheme="minorHAnsi"/>
          <w:color w:val="FF0000"/>
          <w:highlight w:val="green"/>
        </w:rPr>
        <w:t>offset</w:t>
      </w:r>
      <w:r w:rsidRPr="0000310E">
        <w:rPr>
          <w:rStyle w:val="Emphasis"/>
          <w:rFonts w:asciiTheme="minorHAnsi" w:hAnsiTheme="minorHAnsi" w:cstheme="minorHAnsi"/>
          <w:color w:val="FF0000"/>
        </w:rPr>
        <w:t xml:space="preserve"> the </w:t>
      </w:r>
      <w:r w:rsidRPr="0000310E">
        <w:rPr>
          <w:rStyle w:val="Emphasis"/>
          <w:rFonts w:asciiTheme="minorHAnsi" w:hAnsiTheme="minorHAnsi" w:cstheme="minorHAnsi"/>
          <w:color w:val="FF0000"/>
          <w:highlight w:val="green"/>
        </w:rPr>
        <w:t>effects of climate change</w:t>
      </w:r>
      <w:r w:rsidRPr="0000310E">
        <w:rPr>
          <w:rFonts w:asciiTheme="minorHAnsi" w:hAnsiTheme="minorHAnsi" w:cstheme="minorHAnsi"/>
          <w:color w:val="FF0000"/>
          <w:sz w:val="16"/>
        </w:rPr>
        <w:t xml:space="preserve"> </w:t>
      </w:r>
      <w:r w:rsidRPr="0000310E">
        <w:rPr>
          <w:rStyle w:val="Emphasis"/>
          <w:rFonts w:asciiTheme="minorHAnsi" w:hAnsiTheme="minorHAnsi" w:cstheme="minorHAnsi"/>
          <w:color w:val="FF0000"/>
        </w:rPr>
        <w:t>for a given time</w:t>
      </w:r>
      <w:r w:rsidRPr="0000310E">
        <w:rPr>
          <w:rFonts w:asciiTheme="minorHAnsi" w:hAnsiTheme="minorHAnsi" w:cstheme="minorHAnsi"/>
          <w:color w:val="FF0000"/>
          <w:sz w:val="16"/>
        </w:rPr>
        <w:t xml:space="preserve"> </w:t>
      </w:r>
      <w:r w:rsidRPr="0000310E">
        <w:rPr>
          <w:rStyle w:val="Emphasis"/>
          <w:rFonts w:asciiTheme="minorHAnsi" w:hAnsiTheme="minorHAnsi" w:cstheme="minorHAnsi"/>
          <w:color w:val="FF0000"/>
          <w:highlight w:val="green"/>
        </w:rPr>
        <w:t>to allow slow</w:t>
      </w:r>
      <w:r w:rsidRPr="0000310E">
        <w:rPr>
          <w:rStyle w:val="Emphasis"/>
          <w:rFonts w:asciiTheme="minorHAnsi" w:hAnsiTheme="minorHAnsi" w:cstheme="minorHAnsi"/>
          <w:color w:val="FF0000"/>
        </w:rPr>
        <w:t xml:space="preserve">-acting </w:t>
      </w:r>
      <w:r w:rsidRPr="0000310E">
        <w:rPr>
          <w:rStyle w:val="Emphasis"/>
          <w:rFonts w:asciiTheme="minorHAnsi" w:hAnsiTheme="minorHAnsi" w:cstheme="minorHAnsi"/>
          <w:color w:val="FF0000"/>
          <w:highlight w:val="green"/>
        </w:rPr>
        <w:t>measures</w:t>
      </w:r>
      <w:r w:rsidRPr="0000310E">
        <w:rPr>
          <w:rStyle w:val="Emphasis"/>
          <w:rFonts w:asciiTheme="minorHAnsi" w:hAnsiTheme="minorHAnsi" w:cstheme="minorHAnsi"/>
          <w:color w:val="FF0000"/>
        </w:rPr>
        <w:t xml:space="preserve"> like carbon capture </w:t>
      </w:r>
      <w:r w:rsidRPr="0000310E">
        <w:rPr>
          <w:rStyle w:val="Emphasis"/>
          <w:rFonts w:asciiTheme="minorHAnsi" w:hAnsiTheme="minorHAnsi" w:cstheme="minorHAnsi"/>
          <w:color w:val="FF0000"/>
          <w:highlight w:val="green"/>
        </w:rPr>
        <w:t>to take effect</w:t>
      </w:r>
      <w:r w:rsidRPr="0000310E">
        <w:rPr>
          <w:rStyle w:val="Emphasis"/>
          <w:rFonts w:asciiTheme="minorHAnsi" w:hAnsiTheme="minorHAnsi" w:cstheme="minorHAnsi"/>
          <w:color w:val="FF0000"/>
        </w:rPr>
        <w:t>."</w:t>
      </w:r>
    </w:p>
    <w:p w14:paraId="0A6D6BF1" w14:textId="77777777" w:rsidR="00422D49" w:rsidRPr="00814A76" w:rsidRDefault="00422D49" w:rsidP="00422D49">
      <w:pPr>
        <w:pStyle w:val="Heading3"/>
        <w:rPr>
          <w:rFonts w:asciiTheme="minorHAnsi" w:hAnsiTheme="minorHAnsi" w:cstheme="minorHAnsi"/>
        </w:rPr>
      </w:pPr>
      <w:r w:rsidRPr="00814A76">
        <w:rPr>
          <w:rFonts w:asciiTheme="minorHAnsi" w:hAnsiTheme="minorHAnsi" w:cstheme="minorHAnsi"/>
        </w:rPr>
        <w:t>AT: War---1NC</w:t>
      </w:r>
    </w:p>
    <w:p w14:paraId="22D2C3CF" w14:textId="77777777" w:rsidR="00422D49" w:rsidRPr="00814A76" w:rsidRDefault="00422D49" w:rsidP="00422D49">
      <w:pPr>
        <w:pStyle w:val="Heading4"/>
        <w:rPr>
          <w:rFonts w:asciiTheme="minorHAnsi" w:hAnsiTheme="minorHAnsi" w:cstheme="minorHAnsi"/>
        </w:rPr>
      </w:pPr>
      <w:bookmarkStart w:id="1" w:name="_Hlk95568142"/>
      <w:r w:rsidRPr="00814A76">
        <w:rPr>
          <w:rFonts w:asciiTheme="minorHAnsi" w:hAnsiTheme="minorHAnsi" w:cstheme="minorHAnsi"/>
        </w:rPr>
        <w:t xml:space="preserve">Kessler induces </w:t>
      </w:r>
      <w:r w:rsidRPr="00814A76">
        <w:rPr>
          <w:rFonts w:asciiTheme="minorHAnsi" w:hAnsiTheme="minorHAnsi" w:cstheme="minorHAnsi"/>
          <w:u w:val="single"/>
        </w:rPr>
        <w:t>restraint</w:t>
      </w:r>
      <w:r w:rsidRPr="00814A76">
        <w:rPr>
          <w:rFonts w:asciiTheme="minorHAnsi" w:hAnsiTheme="minorHAnsi" w:cstheme="minorHAnsi"/>
        </w:rPr>
        <w:t>, not war.</w:t>
      </w:r>
    </w:p>
    <w:p w14:paraId="0AAEAC14"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Bowen 18</w:t>
      </w:r>
      <w:r w:rsidRPr="00814A76">
        <w:rPr>
          <w:rFonts w:asciiTheme="minorHAnsi" w:hAnsiTheme="minorHAnsi" w:cstheme="minorHAnsi"/>
        </w:rPr>
        <w:t xml:space="preserve"> [Bleddyn, Lecturer in International Relations at the University of Leicester; ELN; 20 </w:t>
      </w:r>
      <w:proofErr w:type="spellStart"/>
      <w:r w:rsidRPr="00814A76">
        <w:rPr>
          <w:rFonts w:asciiTheme="minorHAnsi" w:hAnsiTheme="minorHAnsi" w:cstheme="minorHAnsi"/>
        </w:rPr>
        <w:t>Februrary</w:t>
      </w:r>
      <w:proofErr w:type="spellEnd"/>
      <w:r w:rsidRPr="00814A76">
        <w:rPr>
          <w:rFonts w:asciiTheme="minorHAnsi" w:hAnsiTheme="minorHAnsi" w:cstheme="minorHAnsi"/>
        </w:rPr>
        <w:t xml:space="preserve"> 2018; “The Art of Space Deterrence,” </w:t>
      </w:r>
      <w:hyperlink r:id="rId22" w:history="1">
        <w:r w:rsidRPr="00814A76">
          <w:rPr>
            <w:rStyle w:val="Hyperlink"/>
            <w:rFonts w:asciiTheme="minorHAnsi" w:hAnsiTheme="minorHAnsi" w:cstheme="minorHAnsi"/>
          </w:rPr>
          <w:t>https://www.europeanleadershipnetwork.org/commentary/the-art-of-space-deterrence/</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6A0C2081" w14:textId="77777777" w:rsidR="00422D49" w:rsidRPr="00814A76" w:rsidRDefault="00422D49" w:rsidP="00422D49">
      <w:pPr>
        <w:rPr>
          <w:rStyle w:val="StyleUnderline"/>
          <w:rFonts w:asciiTheme="minorHAnsi" w:hAnsiTheme="minorHAnsi" w:cstheme="minorHAnsi"/>
        </w:rPr>
      </w:pPr>
      <w:r w:rsidRPr="00814A76">
        <w:rPr>
          <w:rFonts w:asciiTheme="minorHAnsi" w:hAnsiTheme="minorHAnsi" w:cstheme="minorHAnsi"/>
          <w:sz w:val="16"/>
        </w:rPr>
        <w:t xml:space="preserve">Fourth, </w:t>
      </w:r>
      <w:r w:rsidRPr="00814A76">
        <w:rPr>
          <w:rStyle w:val="StyleUnderline"/>
          <w:rFonts w:asciiTheme="minorHAnsi" w:hAnsiTheme="minorHAnsi" w:cstheme="minorHAnsi"/>
        </w:rPr>
        <w:t xml:space="preserve">the ubiquity of space infrastructure and the </w:t>
      </w:r>
      <w:r w:rsidRPr="00814A76">
        <w:rPr>
          <w:rStyle w:val="StyleUnderline"/>
          <w:rFonts w:asciiTheme="minorHAnsi" w:hAnsiTheme="minorHAnsi" w:cstheme="minorHAnsi"/>
          <w:highlight w:val="green"/>
        </w:rPr>
        <w:t>fragility</w:t>
      </w:r>
      <w:r w:rsidRPr="00814A76">
        <w:rPr>
          <w:rStyle w:val="StyleUnderline"/>
          <w:rFonts w:asciiTheme="minorHAnsi" w:hAnsiTheme="minorHAnsi" w:cstheme="minorHAnsi"/>
        </w:rPr>
        <w:t xml:space="preserve"> of the space environment may </w:t>
      </w:r>
      <w:r w:rsidRPr="00814A76">
        <w:rPr>
          <w:rStyle w:val="StyleUnderline"/>
          <w:rFonts w:asciiTheme="minorHAnsi" w:hAnsiTheme="minorHAnsi" w:cstheme="minorHAnsi"/>
          <w:highlight w:val="green"/>
        </w:rPr>
        <w:t>create</w:t>
      </w:r>
      <w:r w:rsidRPr="00814A76">
        <w:rPr>
          <w:rStyle w:val="StyleUnderline"/>
          <w:rFonts w:asciiTheme="minorHAnsi" w:hAnsiTheme="minorHAnsi" w:cstheme="minorHAnsi"/>
        </w:rPr>
        <w:t xml:space="preserve"> a degree of </w:t>
      </w:r>
      <w:r w:rsidRPr="00814A76">
        <w:rPr>
          <w:rStyle w:val="Emphasis"/>
          <w:rFonts w:asciiTheme="minorHAnsi" w:hAnsiTheme="minorHAnsi" w:cstheme="minorHAnsi"/>
          <w:highlight w:val="green"/>
        </w:rPr>
        <w:t>existential deterrence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As space is so useful to modern economies and military forces, a large-scale </w:t>
      </w:r>
      <w:r w:rsidRPr="00814A76">
        <w:rPr>
          <w:rStyle w:val="StyleUnderline"/>
          <w:rFonts w:asciiTheme="minorHAnsi" w:hAnsiTheme="minorHAnsi" w:cstheme="minorHAnsi"/>
          <w:highlight w:val="green"/>
        </w:rPr>
        <w:t>disruption of space infrastructure</w:t>
      </w:r>
      <w:r w:rsidRPr="00814A76">
        <w:rPr>
          <w:rStyle w:val="StyleUnderline"/>
          <w:rFonts w:asciiTheme="minorHAnsi" w:hAnsiTheme="minorHAnsi" w:cstheme="minorHAnsi"/>
        </w:rPr>
        <w:t xml:space="preserve"> may be </w:t>
      </w:r>
      <w:r w:rsidRPr="00814A76">
        <w:rPr>
          <w:rStyle w:val="Emphasis"/>
          <w:rFonts w:asciiTheme="minorHAnsi" w:hAnsiTheme="minorHAnsi" w:cstheme="minorHAnsi"/>
        </w:rPr>
        <w:t>so intuitively escalatory</w:t>
      </w:r>
      <w:r w:rsidRPr="00814A76">
        <w:rPr>
          <w:rStyle w:val="StyleUnderline"/>
          <w:rFonts w:asciiTheme="minorHAnsi" w:hAnsiTheme="minorHAnsi" w:cstheme="minorHAnsi"/>
        </w:rPr>
        <w:t xml:space="preserve"> to decision-makers that there may be a natural </w:t>
      </w:r>
      <w:r w:rsidRPr="00814A76">
        <w:rPr>
          <w:rStyle w:val="StyleUnderline"/>
          <w:rFonts w:asciiTheme="minorHAnsi" w:hAnsiTheme="minorHAnsi" w:cstheme="minorHAnsi"/>
          <w:highlight w:val="green"/>
        </w:rPr>
        <w:t>caution</w:t>
      </w:r>
      <w:r w:rsidRPr="00814A76">
        <w:rPr>
          <w:rStyle w:val="StyleUnderline"/>
          <w:rFonts w:asciiTheme="minorHAnsi" w:hAnsiTheme="minorHAnsi" w:cstheme="minorHAnsi"/>
        </w:rPr>
        <w:t xml:space="preserve"> against a </w:t>
      </w:r>
      <w:r w:rsidRPr="00814A76">
        <w:rPr>
          <w:rStyle w:val="Emphasis"/>
          <w:rFonts w:asciiTheme="minorHAnsi" w:hAnsiTheme="minorHAnsi" w:cstheme="minorHAnsi"/>
          <w:highlight w:val="green"/>
        </w:rPr>
        <w:t>wholesale assault</w:t>
      </w:r>
      <w:r w:rsidRPr="00814A76">
        <w:rPr>
          <w:rStyle w:val="StyleUnderline"/>
          <w:rFonts w:asciiTheme="minorHAnsi" w:hAnsiTheme="minorHAnsi" w:cstheme="minorHAnsi"/>
        </w:rPr>
        <w:t xml:space="preserve"> on a state’s entire space capabilities </w:t>
      </w:r>
      <w:r w:rsidRPr="00814A76">
        <w:rPr>
          <w:rStyle w:val="StyleUnderline"/>
          <w:rFonts w:asciiTheme="minorHAnsi" w:hAnsiTheme="minorHAnsi" w:cstheme="minorHAnsi"/>
          <w:highlight w:val="green"/>
        </w:rPr>
        <w:t>because</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consequences</w:t>
      </w:r>
      <w:r w:rsidRPr="00814A76">
        <w:rPr>
          <w:rStyle w:val="StyleUnderline"/>
          <w:rFonts w:asciiTheme="minorHAnsi" w:hAnsiTheme="minorHAnsi" w:cstheme="minorHAnsi"/>
        </w:rPr>
        <w:t xml:space="preserve"> of doing so </w:t>
      </w:r>
      <w:r w:rsidRPr="00814A76">
        <w:rPr>
          <w:rStyle w:val="StyleUnderline"/>
          <w:rFonts w:asciiTheme="minorHAnsi" w:hAnsiTheme="minorHAnsi" w:cstheme="minorHAnsi"/>
          <w:highlight w:val="green"/>
        </w:rPr>
        <w:t>approach</w:t>
      </w:r>
      <w:r w:rsidRPr="00814A76">
        <w:rPr>
          <w:rStyle w:val="StyleUnderline"/>
          <w:rFonts w:asciiTheme="minorHAnsi" w:hAnsiTheme="minorHAnsi" w:cstheme="minorHAnsi"/>
        </w:rPr>
        <w:t xml:space="preserve"> the mentalities of total war, or </w:t>
      </w:r>
      <w:r w:rsidRPr="00814A76">
        <w:rPr>
          <w:rStyle w:val="Emphasis"/>
          <w:rFonts w:asciiTheme="minorHAnsi" w:hAnsiTheme="minorHAnsi" w:cstheme="minorHAnsi"/>
          <w:highlight w:val="green"/>
        </w:rPr>
        <w:t>nuclear responses</w:t>
      </w:r>
      <w:r w:rsidRPr="00814A76">
        <w:rPr>
          <w:rStyle w:val="StyleUnderline"/>
          <w:rFonts w:asciiTheme="minorHAnsi" w:hAnsiTheme="minorHAnsi" w:cstheme="minorHAnsi"/>
        </w:rPr>
        <w:t xml:space="preserve"> if a society begins tearing itself apart </w:t>
      </w:r>
      <w:r w:rsidRPr="00814A76">
        <w:rPr>
          <w:rStyle w:val="StyleUnderline"/>
          <w:rFonts w:asciiTheme="minorHAnsi" w:hAnsiTheme="minorHAnsi" w:cstheme="minorHAnsi"/>
          <w:highlight w:val="green"/>
        </w:rPr>
        <w:t>because of the collapse of</w:t>
      </w:r>
      <w:r w:rsidRPr="00814A76">
        <w:rPr>
          <w:rStyle w:val="StyleUnderline"/>
          <w:rFonts w:asciiTheme="minorHAnsi" w:hAnsiTheme="minorHAnsi" w:cstheme="minorHAnsi"/>
        </w:rPr>
        <w:t xml:space="preserve"> </w:t>
      </w:r>
      <w:proofErr w:type="spellStart"/>
      <w:r w:rsidRPr="00814A76">
        <w:rPr>
          <w:rStyle w:val="StyleUnderline"/>
          <w:rFonts w:asciiTheme="minorHAnsi" w:hAnsiTheme="minorHAnsi" w:cstheme="minorHAnsi"/>
        </w:rPr>
        <w:t>optimised</w:t>
      </w:r>
      <w:proofErr w:type="spellEnd"/>
      <w:r w:rsidRPr="00814A76">
        <w:rPr>
          <w:rStyle w:val="StyleUnderline"/>
          <w:rFonts w:asciiTheme="minorHAnsi" w:hAnsiTheme="minorHAnsi" w:cstheme="minorHAnsi"/>
        </w:rPr>
        <w:t xml:space="preserve"> energy </w:t>
      </w:r>
      <w:r w:rsidRPr="00814A76">
        <w:rPr>
          <w:rStyle w:val="StyleUnderline"/>
          <w:rFonts w:asciiTheme="minorHAnsi" w:hAnsiTheme="minorHAnsi" w:cstheme="minorHAnsi"/>
          <w:highlight w:val="green"/>
        </w:rPr>
        <w:t>grids and</w:t>
      </w:r>
      <w:r w:rsidRPr="00814A76">
        <w:rPr>
          <w:rStyle w:val="StyleUnderline"/>
          <w:rFonts w:asciiTheme="minorHAnsi" w:hAnsiTheme="minorHAnsi" w:cstheme="minorHAnsi"/>
        </w:rPr>
        <w:t xml:space="preserve"> just-in-time </w:t>
      </w:r>
      <w:r w:rsidRPr="00814A76">
        <w:rPr>
          <w:rStyle w:val="StyleUnderline"/>
          <w:rFonts w:asciiTheme="minorHAnsi" w:hAnsiTheme="minorHAnsi" w:cstheme="minorHAnsi"/>
          <w:highlight w:val="green"/>
        </w:rPr>
        <w:t>supply chains</w:t>
      </w:r>
      <w:r w:rsidRPr="00814A76">
        <w:rPr>
          <w:rFonts w:asciiTheme="minorHAnsi" w:hAnsiTheme="minorHAnsi" w:cstheme="minorHAnsi"/>
          <w:sz w:val="16"/>
        </w:rPr>
        <w:t xml:space="preserve">. In addition, the problem of space debris and the political-legal hurdles to conducting debris clean-up operations mean that even a handful of explosive events in space can render a region of Earth orbit unusable for everyone. </w:t>
      </w:r>
      <w:r w:rsidRPr="00814A76">
        <w:rPr>
          <w:rStyle w:val="StyleUnderline"/>
          <w:rFonts w:asciiTheme="minorHAnsi" w:hAnsiTheme="minorHAnsi" w:cstheme="minorHAnsi"/>
        </w:rPr>
        <w:t>This could caution</w:t>
      </w:r>
      <w:r w:rsidRPr="00814A76">
        <w:rPr>
          <w:rFonts w:asciiTheme="minorHAnsi" w:hAnsiTheme="minorHAnsi" w:cstheme="minorHAnsi"/>
          <w:sz w:val="16"/>
        </w:rPr>
        <w:t xml:space="preserve"> a country like </w:t>
      </w:r>
      <w:r w:rsidRPr="00814A76">
        <w:rPr>
          <w:rStyle w:val="StyleUnderline"/>
          <w:rFonts w:asciiTheme="minorHAnsi" w:hAnsiTheme="minorHAnsi" w:cstheme="minorHAnsi"/>
        </w:rPr>
        <w:t>China from excessive kinetic intercept missions because its own military and economy is increasingly reliant on outer space</w:t>
      </w:r>
      <w:r w:rsidRPr="00814A76">
        <w:rPr>
          <w:rFonts w:asciiTheme="minorHAnsi" w:hAnsiTheme="minorHAnsi" w:cstheme="minorHAnsi"/>
          <w:sz w:val="16"/>
        </w:rPr>
        <w:t xml:space="preserve">, but perhaps not a country like North Korea which does not rely on space. The usefulness, sensitivity, and fragility of space may have some existential deterrent effect. </w:t>
      </w:r>
      <w:r w:rsidRPr="00814A76">
        <w:rPr>
          <w:rStyle w:val="StyleUnderline"/>
          <w:rFonts w:asciiTheme="minorHAnsi" w:hAnsiTheme="minorHAnsi" w:cstheme="minorHAnsi"/>
        </w:rPr>
        <w:t>China’s catastrophic</w:t>
      </w:r>
      <w:r w:rsidRPr="00814A76">
        <w:rPr>
          <w:rFonts w:asciiTheme="minorHAnsi" w:hAnsiTheme="minorHAnsi" w:cstheme="minorHAnsi"/>
          <w:sz w:val="16"/>
        </w:rPr>
        <w:t xml:space="preserve"> </w:t>
      </w:r>
      <w:r w:rsidRPr="00814A76">
        <w:rPr>
          <w:rStyle w:val="Emphasis"/>
          <w:rFonts w:asciiTheme="minorHAnsi" w:hAnsiTheme="minorHAnsi" w:cstheme="minorHAnsi"/>
        </w:rPr>
        <w:t>a</w:t>
      </w:r>
      <w:r w:rsidRPr="00814A76">
        <w:rPr>
          <w:rFonts w:asciiTheme="minorHAnsi" w:hAnsiTheme="minorHAnsi" w:cstheme="minorHAnsi"/>
          <w:sz w:val="16"/>
        </w:rPr>
        <w:t>nti-</w:t>
      </w:r>
      <w:r w:rsidRPr="00814A76">
        <w:rPr>
          <w:rStyle w:val="Emphasis"/>
          <w:rFonts w:asciiTheme="minorHAnsi" w:hAnsiTheme="minorHAnsi" w:cstheme="minorHAnsi"/>
        </w:rPr>
        <w:t>sat</w:t>
      </w:r>
      <w:r w:rsidRPr="00814A76">
        <w:rPr>
          <w:rFonts w:asciiTheme="minorHAnsi" w:hAnsiTheme="minorHAnsi" w:cstheme="minorHAnsi"/>
          <w:sz w:val="16"/>
        </w:rPr>
        <w:t xml:space="preserve">ellite weapons </w:t>
      </w:r>
      <w:r w:rsidRPr="00814A76">
        <w:rPr>
          <w:rStyle w:val="StyleUnderline"/>
          <w:rFonts w:asciiTheme="minorHAnsi" w:hAnsiTheme="minorHAnsi" w:cstheme="minorHAnsi"/>
        </w:rPr>
        <w:t>test</w:t>
      </w:r>
      <w:r w:rsidRPr="00814A76">
        <w:rPr>
          <w:rFonts w:asciiTheme="minorHAnsi" w:hAnsiTheme="minorHAnsi" w:cstheme="minorHAnsi"/>
          <w:sz w:val="16"/>
        </w:rPr>
        <w:t xml:space="preserve"> </w:t>
      </w:r>
      <w:r w:rsidRPr="00814A76">
        <w:rPr>
          <w:rStyle w:val="StyleUnderline"/>
          <w:rFonts w:asciiTheme="minorHAnsi" w:hAnsiTheme="minorHAnsi" w:cstheme="minorHAnsi"/>
        </w:rPr>
        <w:t>in 2007</w:t>
      </w:r>
      <w:r w:rsidRPr="00814A76">
        <w:rPr>
          <w:rFonts w:asciiTheme="minorHAnsi" w:hAnsiTheme="minorHAnsi" w:cstheme="minorHAnsi"/>
          <w:sz w:val="16"/>
        </w:rPr>
        <w:t xml:space="preserve"> </w:t>
      </w:r>
      <w:r w:rsidRPr="00814A76">
        <w:rPr>
          <w:rStyle w:val="StyleUnderline"/>
          <w:rFonts w:asciiTheme="minorHAnsi" w:hAnsiTheme="minorHAnsi" w:cstheme="minorHAnsi"/>
        </w:rPr>
        <w:t>is a valuable lesson for all on the potentially devastating effect of kinetic warfare in orbit.</w:t>
      </w:r>
    </w:p>
    <w:bookmarkEnd w:id="1"/>
    <w:p w14:paraId="6E47D944" w14:textId="77777777" w:rsidR="00422D49" w:rsidRPr="00814A76" w:rsidRDefault="00422D49" w:rsidP="00422D49">
      <w:pPr>
        <w:rPr>
          <w:rFonts w:asciiTheme="minorHAnsi" w:hAnsiTheme="minorHAnsi" w:cstheme="minorHAnsi"/>
        </w:rPr>
      </w:pPr>
    </w:p>
    <w:p w14:paraId="5566EED4"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No </w:t>
      </w:r>
      <w:proofErr w:type="spellStart"/>
      <w:r w:rsidRPr="00814A76">
        <w:rPr>
          <w:rFonts w:asciiTheme="minorHAnsi" w:hAnsiTheme="minorHAnsi" w:cstheme="minorHAnsi"/>
        </w:rPr>
        <w:t>miscalc</w:t>
      </w:r>
      <w:proofErr w:type="spellEnd"/>
      <w:r w:rsidRPr="00814A76">
        <w:rPr>
          <w:rFonts w:asciiTheme="minorHAnsi" w:hAnsiTheme="minorHAnsi" w:cstheme="minorHAnsi"/>
        </w:rPr>
        <w:t xml:space="preserve"> from satellite disruptions or space dust -- empirically denied.</w:t>
      </w:r>
    </w:p>
    <w:p w14:paraId="68E50EDC"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Mazur 12</w:t>
      </w:r>
      <w:r w:rsidRPr="00814A76">
        <w:rPr>
          <w:rFonts w:asciiTheme="minorHAnsi" w:hAnsiTheme="minorHAnsi" w:cstheme="minorHAnsi"/>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3677F194" w14:textId="77777777" w:rsidR="00422D49" w:rsidRPr="00814A76" w:rsidRDefault="00422D49" w:rsidP="00422D49">
      <w:pPr>
        <w:rPr>
          <w:rFonts w:asciiTheme="minorHAnsi" w:hAnsiTheme="minorHAnsi" w:cstheme="minorHAnsi"/>
          <w:szCs w:val="26"/>
          <w:u w:val="single"/>
        </w:rPr>
      </w:pPr>
      <w:r w:rsidRPr="00814A76">
        <w:rPr>
          <w:rStyle w:val="Emphasis"/>
          <w:rFonts w:asciiTheme="minorHAnsi" w:hAnsiTheme="minorHAnsi" w:cstheme="minorHAnsi"/>
          <w:szCs w:val="26"/>
          <w:highlight w:val="green"/>
        </w:rPr>
        <w:t>U.S. Reactions</w:t>
      </w:r>
      <w:r w:rsidRPr="00814A76">
        <w:rPr>
          <w:rFonts w:asciiTheme="minorHAnsi" w:hAnsiTheme="minorHAnsi" w:cstheme="minorHAnsi"/>
          <w:szCs w:val="26"/>
          <w:highlight w:val="green"/>
          <w:u w:val="single"/>
        </w:rPr>
        <w:t xml:space="preserve"> </w:t>
      </w:r>
      <w:proofErr w:type="gramStart"/>
      <w:r w:rsidRPr="00814A76">
        <w:rPr>
          <w:rFonts w:asciiTheme="minorHAnsi" w:hAnsiTheme="minorHAnsi" w:cstheme="minorHAnsi"/>
          <w:szCs w:val="26"/>
          <w:highlight w:val="green"/>
          <w:u w:val="single"/>
        </w:rPr>
        <w:t>To</w:t>
      </w:r>
      <w:proofErr w:type="gramEnd"/>
      <w:r w:rsidRPr="00814A76">
        <w:rPr>
          <w:rFonts w:asciiTheme="minorHAnsi" w:hAnsiTheme="minorHAnsi" w:cstheme="minorHAnsi"/>
          <w:szCs w:val="26"/>
          <w:highlight w:val="green"/>
          <w:u w:val="single"/>
        </w:rPr>
        <w:t xml:space="preserve"> </w:t>
      </w:r>
      <w:r w:rsidRPr="00814A76">
        <w:rPr>
          <w:rStyle w:val="Emphasis"/>
          <w:rFonts w:asciiTheme="minorHAnsi" w:hAnsiTheme="minorHAnsi" w:cstheme="minorHAnsi"/>
          <w:szCs w:val="26"/>
          <w:highlight w:val="green"/>
        </w:rPr>
        <w:t>Foreign Disruption</w:t>
      </w:r>
      <w:r w:rsidRPr="00814A76">
        <w:rPr>
          <w:rFonts w:asciiTheme="minorHAnsi" w:hAnsiTheme="minorHAnsi" w:cstheme="minorHAnsi"/>
          <w:szCs w:val="26"/>
          <w:u w:val="single"/>
        </w:rPr>
        <w:t xml:space="preserve"> Of U.S. Capabilities</w:t>
      </w:r>
    </w:p>
    <w:p w14:paraId="327B8492" w14:textId="77777777" w:rsidR="00422D49" w:rsidRPr="00814A76" w:rsidRDefault="00422D49" w:rsidP="00422D49">
      <w:pPr>
        <w:rPr>
          <w:rFonts w:asciiTheme="minorHAnsi" w:hAnsiTheme="minorHAnsi" w:cstheme="minorHAnsi"/>
          <w:sz w:val="16"/>
          <w:szCs w:val="26"/>
        </w:rPr>
      </w:pPr>
      <w:r w:rsidRPr="00814A76">
        <w:rPr>
          <w:rFonts w:asciiTheme="minorHAnsi" w:hAnsiTheme="minorHAnsi" w:cstheme="minorHAnsi"/>
          <w:szCs w:val="26"/>
          <w:u w:val="single"/>
        </w:rPr>
        <w:t>In the</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1970s, it was suspected</w:t>
      </w:r>
      <w:r w:rsidRPr="00814A76">
        <w:rPr>
          <w:rFonts w:asciiTheme="minorHAnsi" w:hAnsiTheme="minorHAnsi" w:cstheme="minorHAnsi"/>
          <w:sz w:val="16"/>
          <w:szCs w:val="26"/>
        </w:rPr>
        <w:t xml:space="preserve"> that </w:t>
      </w:r>
      <w:r w:rsidRPr="00814A76">
        <w:rPr>
          <w:rFonts w:asciiTheme="minorHAnsi" w:hAnsiTheme="minorHAnsi" w:cstheme="minorHAnsi"/>
          <w:szCs w:val="26"/>
          <w:highlight w:val="green"/>
          <w:u w:val="single"/>
        </w:rPr>
        <w:t>a</w:t>
      </w:r>
      <w:r w:rsidRPr="00814A76">
        <w:rPr>
          <w:rFonts w:asciiTheme="minorHAnsi" w:hAnsiTheme="minorHAnsi" w:cstheme="minorHAnsi"/>
          <w:szCs w:val="26"/>
          <w:u w:val="single"/>
        </w:rPr>
        <w:t xml:space="preserve"> U.S. maritime comm</w:t>
      </w:r>
      <w:r w:rsidRPr="00814A76">
        <w:rPr>
          <w:rFonts w:asciiTheme="minorHAnsi" w:hAnsiTheme="minorHAnsi" w:cstheme="minorHAnsi"/>
          <w:sz w:val="16"/>
          <w:szCs w:val="26"/>
        </w:rPr>
        <w:t xml:space="preserve">unications </w:t>
      </w:r>
      <w:r w:rsidRPr="00814A76">
        <w:rPr>
          <w:rFonts w:asciiTheme="minorHAnsi" w:hAnsiTheme="minorHAnsi" w:cstheme="minorHAnsi"/>
          <w:szCs w:val="26"/>
          <w:highlight w:val="green"/>
          <w:u w:val="single"/>
        </w:rPr>
        <w:t>sat</w:t>
      </w:r>
      <w:r w:rsidRPr="00814A76">
        <w:rPr>
          <w:rFonts w:asciiTheme="minorHAnsi" w:hAnsiTheme="minorHAnsi" w:cstheme="minorHAnsi"/>
          <w:sz w:val="16"/>
          <w:szCs w:val="26"/>
        </w:rPr>
        <w:t xml:space="preserve">ellite </w:t>
      </w:r>
      <w:r w:rsidRPr="00814A76">
        <w:rPr>
          <w:rFonts w:asciiTheme="minorHAnsi" w:hAnsiTheme="minorHAnsi" w:cstheme="minorHAnsi"/>
          <w:szCs w:val="26"/>
          <w:highlight w:val="green"/>
          <w:u w:val="single"/>
        </w:rPr>
        <w:t>was turned off by</w:t>
      </w:r>
      <w:r w:rsidRPr="00814A76">
        <w:rPr>
          <w:rFonts w:asciiTheme="minorHAnsi" w:hAnsiTheme="minorHAnsi" w:cstheme="minorHAnsi"/>
          <w:szCs w:val="26"/>
          <w:u w:val="single"/>
        </w:rPr>
        <w:t xml:space="preserve"> the </w:t>
      </w:r>
      <w:r w:rsidRPr="00814A76">
        <w:rPr>
          <w:rFonts w:asciiTheme="minorHAnsi" w:hAnsiTheme="minorHAnsi" w:cstheme="minorHAnsi"/>
          <w:szCs w:val="26"/>
          <w:highlight w:val="green"/>
          <w:u w:val="single"/>
        </w:rPr>
        <w:t>Soviets</w:t>
      </w:r>
      <w:r w:rsidRPr="00814A76">
        <w:rPr>
          <w:rFonts w:asciiTheme="minorHAnsi" w:hAnsiTheme="minorHAnsi" w:cstheme="minorHAnsi"/>
          <w:sz w:val="16"/>
          <w:szCs w:val="26"/>
        </w:rPr>
        <w:t xml:space="preserve"> when it was outside of the range of U.S. tracking stations.25 </w:t>
      </w:r>
      <w:r w:rsidRPr="00814A76">
        <w:rPr>
          <w:rFonts w:asciiTheme="minorHAnsi" w:hAnsiTheme="minorHAnsi" w:cstheme="minorHAnsi"/>
          <w:szCs w:val="26"/>
          <w:u w:val="single"/>
        </w:rPr>
        <w:t xml:space="preserve">There does </w:t>
      </w:r>
      <w:r w:rsidRPr="00814A76">
        <w:rPr>
          <w:rStyle w:val="Emphasis"/>
          <w:rFonts w:asciiTheme="minorHAnsi" w:hAnsiTheme="minorHAnsi" w:cstheme="minorHAnsi"/>
          <w:szCs w:val="26"/>
          <w:highlight w:val="green"/>
        </w:rPr>
        <w:t>no</w:t>
      </w:r>
      <w:r w:rsidRPr="00814A76">
        <w:rPr>
          <w:rStyle w:val="Emphasis"/>
          <w:rFonts w:asciiTheme="minorHAnsi" w:hAnsiTheme="minorHAnsi" w:cstheme="minorHAnsi"/>
          <w:szCs w:val="26"/>
        </w:rPr>
        <w:t>t</w:t>
      </w:r>
      <w:r w:rsidRPr="00814A76">
        <w:rPr>
          <w:rFonts w:asciiTheme="minorHAnsi" w:hAnsiTheme="minorHAnsi" w:cstheme="minorHAnsi"/>
          <w:szCs w:val="26"/>
          <w:u w:val="single"/>
        </w:rPr>
        <w:t xml:space="preserve"> appear to be </w:t>
      </w:r>
      <w:r w:rsidRPr="00814A76">
        <w:rPr>
          <w:rStyle w:val="Emphasis"/>
          <w:rFonts w:asciiTheme="minorHAnsi" w:hAnsiTheme="minorHAnsi" w:cstheme="minorHAnsi"/>
          <w:szCs w:val="26"/>
        </w:rPr>
        <w:t>any</w:t>
      </w:r>
      <w:r w:rsidRPr="00814A76">
        <w:rPr>
          <w:rFonts w:asciiTheme="minorHAnsi" w:hAnsiTheme="minorHAnsi" w:cstheme="minorHAnsi"/>
          <w:szCs w:val="26"/>
          <w:u w:val="single"/>
        </w:rPr>
        <w:t xml:space="preserve"> documented </w:t>
      </w:r>
      <w:r w:rsidRPr="00814A76">
        <w:rPr>
          <w:rStyle w:val="Emphasis"/>
          <w:rFonts w:asciiTheme="minorHAnsi" w:hAnsiTheme="minorHAnsi" w:cstheme="minorHAnsi"/>
          <w:szCs w:val="26"/>
        </w:rPr>
        <w:t xml:space="preserve">U.S. </w:t>
      </w:r>
      <w:r w:rsidRPr="00814A76">
        <w:rPr>
          <w:rStyle w:val="Emphasis"/>
          <w:rFonts w:asciiTheme="minorHAnsi" w:hAnsiTheme="minorHAnsi" w:cstheme="minorHAnsi"/>
          <w:szCs w:val="26"/>
          <w:highlight w:val="green"/>
        </w:rPr>
        <w:t>reaction</w:t>
      </w:r>
      <w:r w:rsidRPr="00814A76">
        <w:rPr>
          <w:rFonts w:asciiTheme="minorHAnsi" w:hAnsiTheme="minorHAnsi" w:cstheme="minorHAnsi"/>
          <w:sz w:val="16"/>
          <w:szCs w:val="26"/>
        </w:rPr>
        <w:t xml:space="preserve">, and I suspect there was none. </w:t>
      </w:r>
      <w:r w:rsidRPr="00814A76">
        <w:rPr>
          <w:rFonts w:asciiTheme="minorHAnsi" w:hAnsiTheme="minorHAnsi" w:cstheme="minorHAnsi"/>
          <w:szCs w:val="26"/>
          <w:u w:val="single"/>
        </w:rPr>
        <w:t>In the</w:t>
      </w:r>
      <w:r w:rsidRPr="00814A76">
        <w:rPr>
          <w:rFonts w:asciiTheme="minorHAnsi" w:hAnsiTheme="minorHAnsi" w:cstheme="minorHAnsi"/>
          <w:sz w:val="16"/>
          <w:szCs w:val="26"/>
        </w:rPr>
        <w:t xml:space="preserve"> mid-19</w:t>
      </w:r>
      <w:r w:rsidRPr="00814A76">
        <w:rPr>
          <w:rFonts w:asciiTheme="minorHAnsi" w:hAnsiTheme="minorHAnsi" w:cstheme="minorHAnsi"/>
          <w:szCs w:val="26"/>
          <w:u w:val="single"/>
        </w:rPr>
        <w:t>90s</w:t>
      </w:r>
      <w:r w:rsidRPr="00814A76">
        <w:rPr>
          <w:rFonts w:asciiTheme="minorHAnsi" w:hAnsiTheme="minorHAnsi" w:cstheme="minorHAnsi"/>
          <w:sz w:val="16"/>
          <w:szCs w:val="26"/>
        </w:rPr>
        <w:t xml:space="preserve">, satellite </w:t>
      </w:r>
      <w:r w:rsidRPr="00814A76">
        <w:rPr>
          <w:rFonts w:asciiTheme="minorHAnsi" w:hAnsiTheme="minorHAnsi" w:cstheme="minorHAnsi"/>
          <w:szCs w:val="26"/>
          <w:u w:val="single"/>
        </w:rPr>
        <w:t>hackers</w:t>
      </w:r>
      <w:r w:rsidRPr="00814A76">
        <w:rPr>
          <w:rFonts w:asciiTheme="minorHAnsi" w:hAnsiTheme="minorHAnsi" w:cstheme="minorHAnsi"/>
          <w:sz w:val="16"/>
          <w:szCs w:val="26"/>
        </w:rPr>
        <w:t xml:space="preserve"> in Brazil </w:t>
      </w:r>
      <w:r w:rsidRPr="00814A76">
        <w:rPr>
          <w:rFonts w:asciiTheme="minorHAnsi" w:hAnsiTheme="minorHAnsi" w:cstheme="minorHAnsi"/>
          <w:szCs w:val="26"/>
          <w:u w:val="single"/>
        </w:rPr>
        <w:t>began hijacking U.S. military comm</w:t>
      </w:r>
      <w:r w:rsidRPr="00814A76">
        <w:rPr>
          <w:rFonts w:asciiTheme="minorHAnsi" w:hAnsiTheme="minorHAnsi" w:cstheme="minorHAnsi"/>
          <w:sz w:val="16"/>
          <w:szCs w:val="26"/>
        </w:rPr>
        <w:t xml:space="preserve">unication </w:t>
      </w:r>
      <w:r w:rsidRPr="00814A76">
        <w:rPr>
          <w:rFonts w:asciiTheme="minorHAnsi" w:hAnsiTheme="minorHAnsi" w:cstheme="minorHAnsi"/>
          <w:szCs w:val="26"/>
          <w:u w:val="single"/>
        </w:rPr>
        <w:t>sat</w:t>
      </w:r>
      <w:r w:rsidRPr="00814A76">
        <w:rPr>
          <w:rFonts w:asciiTheme="minorHAnsi" w:hAnsiTheme="minorHAnsi" w:cstheme="minorHAnsi"/>
          <w:sz w:val="16"/>
          <w:szCs w:val="26"/>
        </w:rPr>
        <w:t xml:space="preserve">ellite </w:t>
      </w:r>
      <w:r w:rsidRPr="00814A76">
        <w:rPr>
          <w:rFonts w:asciiTheme="minorHAnsi" w:hAnsiTheme="minorHAnsi" w:cstheme="minorHAnsi"/>
          <w:szCs w:val="26"/>
          <w:u w:val="single"/>
        </w:rPr>
        <w:t>signals</w:t>
      </w:r>
      <w:r w:rsidRPr="00814A76">
        <w:rPr>
          <w:rFonts w:asciiTheme="minorHAnsi" w:hAnsiTheme="minorHAnsi" w:cstheme="minorHAnsi"/>
          <w:sz w:val="16"/>
          <w:szCs w:val="26"/>
        </w:rPr>
        <w:t xml:space="preserve"> to broadcast their own information, though it took until 2009 for Brazil to crack down on the illegal activity with the support of the DoD.26 </w:t>
      </w:r>
      <w:r w:rsidRPr="00814A76">
        <w:rPr>
          <w:rFonts w:asciiTheme="minorHAnsi" w:hAnsiTheme="minorHAnsi" w:cstheme="minorHAnsi"/>
          <w:szCs w:val="26"/>
          <w:u w:val="single"/>
        </w:rPr>
        <w:t>In</w:t>
      </w:r>
      <w:r w:rsidRPr="00814A76">
        <w:rPr>
          <w:rFonts w:asciiTheme="minorHAnsi" w:hAnsiTheme="minorHAnsi" w:cstheme="minorHAnsi"/>
          <w:sz w:val="16"/>
          <w:szCs w:val="26"/>
        </w:rPr>
        <w:t xml:space="preserve"> 19</w:t>
      </w:r>
      <w:r w:rsidRPr="00814A76">
        <w:rPr>
          <w:rFonts w:asciiTheme="minorHAnsi" w:hAnsiTheme="minorHAnsi" w:cstheme="minorHAnsi"/>
          <w:szCs w:val="26"/>
          <w:u w:val="single"/>
        </w:rPr>
        <w:t>98</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a U.S.-German sat</w:t>
      </w:r>
      <w:r w:rsidRPr="00814A76">
        <w:rPr>
          <w:rFonts w:asciiTheme="minorHAnsi" w:hAnsiTheme="minorHAnsi" w:cstheme="minorHAnsi"/>
          <w:sz w:val="16"/>
          <w:szCs w:val="26"/>
        </w:rPr>
        <w:t xml:space="preserve">ellite known as ROSAT </w:t>
      </w:r>
      <w:r w:rsidRPr="00814A76">
        <w:rPr>
          <w:rFonts w:asciiTheme="minorHAnsi" w:hAnsiTheme="minorHAnsi" w:cstheme="minorHAnsi"/>
          <w:szCs w:val="26"/>
          <w:u w:val="single"/>
        </w:rPr>
        <w:t>was rendered useless</w:t>
      </w:r>
      <w:r w:rsidRPr="00814A76">
        <w:rPr>
          <w:rFonts w:asciiTheme="minorHAnsi" w:hAnsiTheme="minorHAnsi" w:cstheme="minorHAnsi"/>
          <w:sz w:val="16"/>
          <w:szCs w:val="26"/>
        </w:rPr>
        <w:t xml:space="preserve"> after it turned suddenly toward the sun. NASA investigators later determined the accident was possibly linked to a cyber-intrusion </w:t>
      </w:r>
      <w:r w:rsidRPr="00814A76">
        <w:rPr>
          <w:rFonts w:asciiTheme="minorHAnsi" w:hAnsiTheme="minorHAnsi" w:cstheme="minorHAnsi"/>
          <w:szCs w:val="26"/>
          <w:u w:val="single"/>
        </w:rPr>
        <w:t xml:space="preserve">by </w:t>
      </w:r>
      <w:r w:rsidRPr="00814A76">
        <w:rPr>
          <w:rStyle w:val="Emphasis"/>
          <w:rFonts w:asciiTheme="minorHAnsi" w:hAnsiTheme="minorHAnsi" w:cstheme="minorHAnsi"/>
          <w:szCs w:val="26"/>
        </w:rPr>
        <w:t>Russia</w:t>
      </w:r>
      <w:r w:rsidRPr="00814A76">
        <w:rPr>
          <w:rFonts w:asciiTheme="minorHAnsi" w:hAnsiTheme="minorHAnsi" w:cstheme="minorHAnsi"/>
          <w:sz w:val="16"/>
          <w:szCs w:val="26"/>
        </w:rPr>
        <w:t>.</w:t>
      </w:r>
    </w:p>
    <w:p w14:paraId="4799ABA8" w14:textId="77777777" w:rsidR="00422D49" w:rsidRPr="00814A76" w:rsidRDefault="00422D49" w:rsidP="00422D49">
      <w:pPr>
        <w:rPr>
          <w:rFonts w:asciiTheme="minorHAnsi" w:hAnsiTheme="minorHAnsi" w:cstheme="minorHAnsi"/>
          <w:sz w:val="16"/>
          <w:szCs w:val="26"/>
        </w:rPr>
      </w:pPr>
      <w:r w:rsidRPr="00814A76">
        <w:rPr>
          <w:rFonts w:asciiTheme="minorHAnsi" w:hAnsiTheme="minorHAnsi" w:cstheme="minorHAnsi"/>
          <w:szCs w:val="26"/>
          <w:u w:val="single"/>
        </w:rPr>
        <w:t>The fallout? Though there was an ongoing</w:t>
      </w:r>
      <w:r w:rsidRPr="00814A76">
        <w:rPr>
          <w:rFonts w:asciiTheme="minorHAnsi" w:hAnsiTheme="minorHAnsi" w:cstheme="minorHAnsi"/>
          <w:sz w:val="16"/>
          <w:szCs w:val="26"/>
        </w:rPr>
        <w:t xml:space="preserve"> criminal </w:t>
      </w:r>
      <w:r w:rsidRPr="00814A76">
        <w:rPr>
          <w:rFonts w:asciiTheme="minorHAnsi" w:hAnsiTheme="minorHAnsi" w:cstheme="minorHAnsi"/>
          <w:szCs w:val="26"/>
          <w:u w:val="single"/>
        </w:rPr>
        <w:t>investigation</w:t>
      </w:r>
      <w:r w:rsidRPr="00814A76">
        <w:rPr>
          <w:rFonts w:asciiTheme="minorHAnsi" w:hAnsiTheme="minorHAnsi" w:cstheme="minorHAnsi"/>
          <w:sz w:val="16"/>
          <w:szCs w:val="26"/>
        </w:rPr>
        <w:t xml:space="preserve"> as of 2008; </w:t>
      </w:r>
      <w:r w:rsidRPr="00814A76">
        <w:rPr>
          <w:rFonts w:asciiTheme="minorHAnsi" w:hAnsiTheme="minorHAnsi" w:cstheme="minorHAnsi"/>
          <w:szCs w:val="26"/>
          <w:u w:val="single"/>
        </w:rPr>
        <w:t xml:space="preserve">NASA </w:t>
      </w:r>
      <w:r w:rsidRPr="00814A76">
        <w:rPr>
          <w:rStyle w:val="Emphasis"/>
          <w:rFonts w:asciiTheme="minorHAnsi" w:hAnsiTheme="minorHAnsi" w:cstheme="minorHAnsi"/>
          <w:szCs w:val="26"/>
          <w:highlight w:val="green"/>
        </w:rPr>
        <w:t>security officials</w:t>
      </w:r>
      <w:r w:rsidRPr="00814A76">
        <w:rPr>
          <w:rFonts w:asciiTheme="minorHAnsi" w:hAnsiTheme="minorHAnsi" w:cstheme="minorHAnsi"/>
          <w:szCs w:val="26"/>
          <w:u w:val="single"/>
        </w:rPr>
        <w:t xml:space="preserve"> have </w:t>
      </w:r>
      <w:r w:rsidRPr="00814A76">
        <w:rPr>
          <w:rFonts w:asciiTheme="minorHAnsi" w:hAnsiTheme="minorHAnsi" w:cstheme="minorHAnsi"/>
          <w:szCs w:val="26"/>
          <w:highlight w:val="green"/>
          <w:u w:val="single"/>
        </w:rPr>
        <w:t xml:space="preserve">seemed </w:t>
      </w:r>
      <w:r w:rsidRPr="00814A76">
        <w:rPr>
          <w:rStyle w:val="Emphasis"/>
          <w:rFonts w:asciiTheme="minorHAnsi" w:hAnsiTheme="minorHAnsi" w:cstheme="minorHAnsi"/>
          <w:szCs w:val="26"/>
          <w:highlight w:val="green"/>
        </w:rPr>
        <w:t>determined</w:t>
      </w:r>
      <w:r w:rsidRPr="00814A76">
        <w:rPr>
          <w:rFonts w:asciiTheme="minorHAnsi" w:hAnsiTheme="minorHAnsi" w:cstheme="minorHAnsi"/>
          <w:sz w:val="16"/>
          <w:szCs w:val="26"/>
          <w:highlight w:val="green"/>
        </w:rPr>
        <w:t xml:space="preserve"> </w:t>
      </w:r>
      <w:r w:rsidRPr="00814A76">
        <w:rPr>
          <w:rFonts w:asciiTheme="minorHAnsi" w:hAnsiTheme="minorHAnsi" w:cstheme="minorHAnsi"/>
          <w:szCs w:val="26"/>
          <w:highlight w:val="green"/>
          <w:u w:val="single"/>
        </w:rPr>
        <w:t>to</w:t>
      </w:r>
      <w:r w:rsidRPr="00814A76">
        <w:rPr>
          <w:rFonts w:asciiTheme="minorHAnsi" w:hAnsiTheme="minorHAnsi" w:cstheme="minorHAnsi"/>
          <w:szCs w:val="26"/>
          <w:u w:val="single"/>
        </w:rPr>
        <w:t xml:space="preserve"> publicly </w:t>
      </w:r>
      <w:r w:rsidRPr="00814A76">
        <w:rPr>
          <w:rStyle w:val="Emphasis"/>
          <w:rFonts w:asciiTheme="minorHAnsi" w:hAnsiTheme="minorHAnsi" w:cstheme="minorHAnsi"/>
          <w:szCs w:val="26"/>
          <w:highlight w:val="green"/>
        </w:rPr>
        <w:t>minimize</w:t>
      </w:r>
      <w:r w:rsidRPr="00814A76">
        <w:rPr>
          <w:rFonts w:asciiTheme="minorHAnsi" w:hAnsiTheme="minorHAnsi" w:cstheme="minorHAnsi"/>
          <w:szCs w:val="26"/>
          <w:u w:val="single"/>
        </w:rPr>
        <w:t xml:space="preserve"> the </w:t>
      </w:r>
      <w:r w:rsidRPr="00814A76">
        <w:rPr>
          <w:rStyle w:val="Emphasis"/>
          <w:rFonts w:asciiTheme="minorHAnsi" w:hAnsiTheme="minorHAnsi" w:cstheme="minorHAnsi"/>
          <w:szCs w:val="26"/>
        </w:rPr>
        <w:t xml:space="preserve">seriousness of </w:t>
      </w:r>
      <w:r w:rsidRPr="00814A76">
        <w:rPr>
          <w:rStyle w:val="Emphasis"/>
          <w:rFonts w:asciiTheme="minorHAnsi" w:hAnsiTheme="minorHAnsi" w:cstheme="minorHAnsi"/>
          <w:szCs w:val="26"/>
          <w:highlight w:val="green"/>
        </w:rPr>
        <w:t>the threat</w:t>
      </w:r>
      <w:r w:rsidRPr="00814A76">
        <w:rPr>
          <w:rFonts w:asciiTheme="minorHAnsi" w:hAnsiTheme="minorHAnsi" w:cstheme="minorHAnsi"/>
          <w:sz w:val="16"/>
          <w:szCs w:val="26"/>
        </w:rPr>
        <w:t xml:space="preserve">.27 In 2003, a signal originating from </w:t>
      </w:r>
      <w:r w:rsidRPr="00814A76">
        <w:rPr>
          <w:rFonts w:asciiTheme="minorHAnsi" w:hAnsiTheme="minorHAnsi" w:cstheme="minorHAnsi"/>
          <w:szCs w:val="26"/>
          <w:u w:val="single"/>
        </w:rPr>
        <w:t>Cuba</w:t>
      </w:r>
      <w:r w:rsidRPr="00814A76">
        <w:rPr>
          <w:rFonts w:asciiTheme="minorHAnsi" w:hAnsiTheme="minorHAnsi" w:cstheme="minorHAnsi"/>
          <w:sz w:val="16"/>
          <w:szCs w:val="26"/>
        </w:rPr>
        <w:t xml:space="preserve">—later determined to be coming from Iranian embassy property— </w:t>
      </w:r>
      <w:r w:rsidRPr="00814A76">
        <w:rPr>
          <w:rFonts w:asciiTheme="minorHAnsi" w:hAnsiTheme="minorHAnsi" w:cstheme="minorHAnsi"/>
          <w:szCs w:val="26"/>
          <w:u w:val="single"/>
        </w:rPr>
        <w:t>was jamming a U.S.</w:t>
      </w:r>
      <w:r w:rsidRPr="00814A76">
        <w:rPr>
          <w:rFonts w:asciiTheme="minorHAnsi" w:hAnsiTheme="minorHAnsi" w:cstheme="minorHAnsi"/>
          <w:sz w:val="16"/>
          <w:szCs w:val="26"/>
        </w:rPr>
        <w:t xml:space="preserve"> communications </w:t>
      </w:r>
      <w:r w:rsidRPr="00814A76">
        <w:rPr>
          <w:rFonts w:asciiTheme="minorHAnsi" w:hAnsiTheme="minorHAnsi" w:cstheme="minorHAnsi"/>
          <w:szCs w:val="26"/>
          <w:u w:val="single"/>
        </w:rPr>
        <w:t>sat</w:t>
      </w:r>
      <w:r w:rsidRPr="00814A76">
        <w:rPr>
          <w:rFonts w:asciiTheme="minorHAnsi" w:hAnsiTheme="minorHAnsi" w:cstheme="minorHAnsi"/>
          <w:sz w:val="16"/>
          <w:szCs w:val="26"/>
        </w:rPr>
        <w:t xml:space="preserve">ellite that was transmitting Voice of America programming over Iran, </w:t>
      </w:r>
      <w:r w:rsidRPr="00814A76">
        <w:rPr>
          <w:rFonts w:asciiTheme="minorHAnsi" w:hAnsiTheme="minorHAnsi" w:cstheme="minorHAnsi"/>
          <w:szCs w:val="26"/>
          <w:u w:val="single"/>
        </w:rPr>
        <w:t>which was</w:t>
      </w:r>
      <w:r w:rsidRPr="00814A76">
        <w:rPr>
          <w:rFonts w:asciiTheme="minorHAnsi" w:hAnsiTheme="minorHAnsi" w:cstheme="minorHAnsi"/>
          <w:sz w:val="16"/>
          <w:szCs w:val="26"/>
        </w:rPr>
        <w:t xml:space="preserve"> publicly </w:t>
      </w:r>
      <w:r w:rsidRPr="00814A76">
        <w:rPr>
          <w:rStyle w:val="Emphasis"/>
          <w:rFonts w:asciiTheme="minorHAnsi" w:hAnsiTheme="minorHAnsi" w:cstheme="minorHAnsi"/>
          <w:szCs w:val="26"/>
        </w:rPr>
        <w:t>referred to</w:t>
      </w:r>
      <w:r w:rsidRPr="00814A76">
        <w:rPr>
          <w:rFonts w:asciiTheme="minorHAnsi" w:hAnsiTheme="minorHAnsi" w:cstheme="minorHAnsi"/>
          <w:szCs w:val="26"/>
          <w:u w:val="single"/>
        </w:rPr>
        <w:t xml:space="preserve"> as an </w:t>
      </w:r>
      <w:r w:rsidRPr="00814A76">
        <w:rPr>
          <w:rStyle w:val="Emphasis"/>
          <w:rFonts w:asciiTheme="minorHAnsi" w:hAnsiTheme="minorHAnsi" w:cstheme="minorHAnsi"/>
          <w:szCs w:val="26"/>
        </w:rPr>
        <w:t>“act of war”</w:t>
      </w:r>
      <w:r w:rsidRPr="00814A76">
        <w:rPr>
          <w:rFonts w:asciiTheme="minorHAnsi" w:hAnsiTheme="minorHAnsi" w:cstheme="minorHAnsi"/>
          <w:szCs w:val="26"/>
          <w:u w:val="single"/>
        </w:rPr>
        <w:t xml:space="preserve"> by a U.S. official</w:t>
      </w:r>
      <w:r w:rsidRPr="00814A76">
        <w:rPr>
          <w:rFonts w:asciiTheme="minorHAnsi" w:hAnsiTheme="minorHAnsi" w:cstheme="minorHAnsi"/>
          <w:sz w:val="16"/>
          <w:szCs w:val="26"/>
        </w:rPr>
        <w:t xml:space="preserve">. 28 Press reporting indicates </w:t>
      </w:r>
      <w:r w:rsidRPr="00814A76">
        <w:rPr>
          <w:rFonts w:asciiTheme="minorHAnsi" w:hAnsiTheme="minorHAnsi" w:cstheme="minorHAnsi"/>
          <w:szCs w:val="26"/>
          <w:u w:val="single"/>
        </w:rPr>
        <w:t>the U.S. administration was [frozen]</w:t>
      </w:r>
      <w:r w:rsidRPr="00814A76">
        <w:rPr>
          <w:rFonts w:asciiTheme="minorHAnsi" w:hAnsiTheme="minorHAnsi" w:cstheme="minorHAnsi"/>
          <w:sz w:val="16"/>
          <w:szCs w:val="26"/>
        </w:rPr>
        <w:t xml:space="preserve">“paralyzed” </w:t>
      </w:r>
      <w:r w:rsidRPr="00814A76">
        <w:rPr>
          <w:rFonts w:asciiTheme="minorHAnsi" w:hAnsiTheme="minorHAnsi" w:cstheme="minorHAnsi"/>
          <w:szCs w:val="26"/>
          <w:u w:val="single"/>
        </w:rPr>
        <w:t>about how to cope with the jamming</w:t>
      </w:r>
      <w:r w:rsidRPr="00814A76">
        <w:rPr>
          <w:rFonts w:asciiTheme="minorHAnsi" w:hAnsiTheme="minorHAnsi" w:cstheme="minorHAnsi"/>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6D5B24F8" w14:textId="77777777" w:rsidR="00422D49" w:rsidRPr="00814A76" w:rsidRDefault="00422D49" w:rsidP="00422D49">
      <w:pPr>
        <w:ind w:left="720"/>
        <w:rPr>
          <w:rFonts w:asciiTheme="minorHAnsi" w:hAnsiTheme="minorHAnsi" w:cstheme="minorHAnsi"/>
          <w:sz w:val="16"/>
          <w:szCs w:val="26"/>
        </w:rPr>
      </w:pPr>
      <w:r w:rsidRPr="00814A76">
        <w:rPr>
          <w:rFonts w:asciiTheme="minorHAnsi" w:hAnsiTheme="minorHAnsi" w:cstheme="minorHAnsi"/>
          <w:sz w:val="16"/>
          <w:szCs w:val="26"/>
        </w:rPr>
        <w:t>“</w:t>
      </w:r>
      <w:r w:rsidRPr="00814A76">
        <w:rPr>
          <w:rFonts w:asciiTheme="minorHAnsi" w:hAnsiTheme="minorHAnsi" w:cstheme="minorHAnsi"/>
          <w:szCs w:val="26"/>
          <w:u w:val="single"/>
        </w:rPr>
        <w:t xml:space="preserve">We’re at a point where the </w:t>
      </w:r>
      <w:r w:rsidRPr="00814A76">
        <w:rPr>
          <w:rStyle w:val="Emphasis"/>
          <w:rFonts w:asciiTheme="minorHAnsi" w:hAnsiTheme="minorHAnsi" w:cstheme="minorHAnsi"/>
          <w:szCs w:val="26"/>
        </w:rPr>
        <w:t>tech</w:t>
      </w:r>
      <w:r w:rsidRPr="00814A76">
        <w:rPr>
          <w:rFonts w:asciiTheme="minorHAnsi" w:hAnsiTheme="minorHAnsi" w:cstheme="minorHAnsi"/>
          <w:sz w:val="16"/>
          <w:szCs w:val="26"/>
        </w:rPr>
        <w:t>nology</w:t>
      </w:r>
      <w:r w:rsidRPr="00814A76">
        <w:rPr>
          <w:rStyle w:val="Emphasis"/>
          <w:rFonts w:asciiTheme="minorHAnsi" w:hAnsiTheme="minorHAnsi" w:cstheme="minorHAnsi"/>
          <w:szCs w:val="26"/>
        </w:rPr>
        <w:t>’s</w:t>
      </w:r>
      <w:r w:rsidRPr="00814A76">
        <w:rPr>
          <w:rFonts w:asciiTheme="minorHAnsi" w:hAnsiTheme="minorHAnsi" w:cstheme="minorHAnsi"/>
          <w:szCs w:val="26"/>
          <w:u w:val="single"/>
        </w:rPr>
        <w:t xml:space="preserve"> out there</w:t>
      </w:r>
      <w:r w:rsidRPr="00814A76">
        <w:rPr>
          <w:rFonts w:asciiTheme="minorHAnsi" w:hAnsiTheme="minorHAnsi" w:cstheme="minorHAnsi"/>
          <w:sz w:val="16"/>
          <w:szCs w:val="26"/>
        </w:rPr>
        <w:t xml:space="preserve">, and the capability for people to do things to our satellites is there. </w:t>
      </w:r>
      <w:r w:rsidRPr="00814A76">
        <w:rPr>
          <w:rFonts w:asciiTheme="minorHAnsi" w:hAnsiTheme="minorHAnsi" w:cstheme="minorHAnsi"/>
          <w:szCs w:val="26"/>
          <w:u w:val="single"/>
        </w:rPr>
        <w:t xml:space="preserve">I’m focused on it </w:t>
      </w:r>
      <w:r w:rsidRPr="00814A76">
        <w:rPr>
          <w:rStyle w:val="Emphasis"/>
          <w:rFonts w:asciiTheme="minorHAnsi" w:hAnsiTheme="minorHAnsi" w:cstheme="minorHAnsi"/>
          <w:szCs w:val="26"/>
        </w:rPr>
        <w:t>beyond any single event</w:t>
      </w:r>
      <w:r w:rsidRPr="00814A76">
        <w:rPr>
          <w:rFonts w:asciiTheme="minorHAnsi" w:hAnsiTheme="minorHAnsi" w:cstheme="minorHAnsi"/>
          <w:sz w:val="16"/>
          <w:szCs w:val="26"/>
        </w:rPr>
        <w:t xml:space="preserve">.” – </w:t>
      </w:r>
      <w:r w:rsidRPr="00814A76">
        <w:rPr>
          <w:rStyle w:val="Emphasis"/>
          <w:rFonts w:asciiTheme="minorHAnsi" w:hAnsiTheme="minorHAnsi" w:cstheme="minorHAnsi"/>
          <w:szCs w:val="26"/>
        </w:rPr>
        <w:t>A</w:t>
      </w:r>
      <w:r w:rsidRPr="00814A76">
        <w:rPr>
          <w:rFonts w:asciiTheme="minorHAnsi" w:hAnsiTheme="minorHAnsi" w:cstheme="minorHAnsi"/>
          <w:szCs w:val="26"/>
          <w:u w:val="single"/>
        </w:rPr>
        <w:t xml:space="preserve">ir </w:t>
      </w:r>
      <w:r w:rsidRPr="00814A76">
        <w:rPr>
          <w:rStyle w:val="Emphasis"/>
          <w:rFonts w:asciiTheme="minorHAnsi" w:hAnsiTheme="minorHAnsi" w:cstheme="minorHAnsi"/>
          <w:szCs w:val="26"/>
        </w:rPr>
        <w:t>F</w:t>
      </w:r>
      <w:r w:rsidRPr="00814A76">
        <w:rPr>
          <w:rFonts w:asciiTheme="minorHAnsi" w:hAnsiTheme="minorHAnsi" w:cstheme="minorHAnsi"/>
          <w:szCs w:val="26"/>
          <w:u w:val="single"/>
        </w:rPr>
        <w:t>orce Space Command Commander, General Chilton</w:t>
      </w:r>
      <w:r w:rsidRPr="00814A76">
        <w:rPr>
          <w:rFonts w:asciiTheme="minorHAnsi" w:hAnsiTheme="minorHAnsi" w:cstheme="minorHAnsi"/>
          <w:sz w:val="16"/>
          <w:szCs w:val="26"/>
        </w:rPr>
        <w:t>, 2006 32</w:t>
      </w:r>
    </w:p>
    <w:p w14:paraId="5CA62F3C" w14:textId="77777777" w:rsidR="00422D49" w:rsidRPr="00814A76" w:rsidRDefault="00422D49" w:rsidP="00422D49">
      <w:pPr>
        <w:rPr>
          <w:rFonts w:asciiTheme="minorHAnsi" w:hAnsiTheme="minorHAnsi" w:cstheme="minorHAnsi"/>
          <w:sz w:val="16"/>
          <w:szCs w:val="26"/>
        </w:rPr>
      </w:pPr>
      <w:r w:rsidRPr="00814A76">
        <w:rPr>
          <w:rFonts w:asciiTheme="minorHAnsi" w:hAnsiTheme="minorHAnsi" w:cstheme="minorHAnsi"/>
          <w:szCs w:val="26"/>
          <w:u w:val="single"/>
        </w:rPr>
        <w:t>In 2009, a U.S.</w:t>
      </w:r>
      <w:r w:rsidRPr="00814A76">
        <w:rPr>
          <w:rFonts w:asciiTheme="minorHAnsi" w:hAnsiTheme="minorHAnsi" w:cstheme="minorHAnsi"/>
          <w:sz w:val="16"/>
          <w:szCs w:val="26"/>
        </w:rPr>
        <w:t xml:space="preserve"> commercial Iridium communications </w:t>
      </w:r>
      <w:r w:rsidRPr="00814A76">
        <w:rPr>
          <w:rFonts w:asciiTheme="minorHAnsi" w:hAnsiTheme="minorHAnsi" w:cstheme="minorHAnsi"/>
          <w:szCs w:val="26"/>
          <w:u w:val="single"/>
        </w:rPr>
        <w:t>sat</w:t>
      </w:r>
      <w:r w:rsidRPr="00814A76">
        <w:rPr>
          <w:rFonts w:asciiTheme="minorHAnsi" w:hAnsiTheme="minorHAnsi" w:cstheme="minorHAnsi"/>
          <w:sz w:val="16"/>
          <w:szCs w:val="26"/>
        </w:rPr>
        <w:t xml:space="preserve">ellite—extensively </w:t>
      </w:r>
      <w:r w:rsidRPr="00814A76">
        <w:rPr>
          <w:rFonts w:asciiTheme="minorHAnsi" w:hAnsiTheme="minorHAnsi" w:cstheme="minorHAnsi"/>
          <w:szCs w:val="26"/>
          <w:u w:val="single"/>
        </w:rPr>
        <w:t>used by the DoD</w:t>
      </w:r>
      <w:r w:rsidRPr="00814A76">
        <w:rPr>
          <w:rFonts w:asciiTheme="minorHAnsi" w:hAnsiTheme="minorHAnsi" w:cstheme="minorHAnsi"/>
          <w:sz w:val="16"/>
          <w:szCs w:val="26"/>
        </w:rPr>
        <w:t>—</w:t>
      </w:r>
      <w:r w:rsidRPr="00814A76">
        <w:rPr>
          <w:rFonts w:asciiTheme="minorHAnsi" w:hAnsiTheme="minorHAnsi" w:cstheme="minorHAnsi"/>
          <w:szCs w:val="26"/>
          <w:u w:val="single"/>
        </w:rPr>
        <w:t xml:space="preserve">was accidently </w:t>
      </w:r>
      <w:r w:rsidRPr="00814A76">
        <w:rPr>
          <w:rStyle w:val="Emphasis"/>
          <w:rFonts w:asciiTheme="minorHAnsi" w:hAnsiTheme="minorHAnsi" w:cstheme="minorHAnsi"/>
          <w:szCs w:val="26"/>
        </w:rPr>
        <w:t>destroyed</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by</w:t>
      </w:r>
      <w:r w:rsidRPr="00814A76">
        <w:rPr>
          <w:rFonts w:asciiTheme="minorHAnsi" w:hAnsiTheme="minorHAnsi" w:cstheme="minorHAnsi"/>
          <w:sz w:val="16"/>
          <w:szCs w:val="26"/>
        </w:rPr>
        <w:t xml:space="preserve"> a </w:t>
      </w:r>
      <w:r w:rsidRPr="00814A76">
        <w:rPr>
          <w:rFonts w:asciiTheme="minorHAnsi" w:hAnsiTheme="minorHAnsi" w:cstheme="minorHAnsi"/>
          <w:szCs w:val="26"/>
          <w:u w:val="single"/>
        </w:rPr>
        <w:t>collision with a</w:t>
      </w:r>
      <w:r w:rsidRPr="00814A76">
        <w:rPr>
          <w:rFonts w:asciiTheme="minorHAnsi" w:hAnsiTheme="minorHAnsi" w:cstheme="minorHAnsi"/>
          <w:sz w:val="16"/>
          <w:szCs w:val="26"/>
        </w:rPr>
        <w:t xml:space="preserve"> dead </w:t>
      </w:r>
      <w:r w:rsidRPr="00814A76">
        <w:rPr>
          <w:rStyle w:val="Emphasis"/>
          <w:rFonts w:asciiTheme="minorHAnsi" w:hAnsiTheme="minorHAnsi" w:cstheme="minorHAnsi"/>
          <w:szCs w:val="26"/>
        </w:rPr>
        <w:t>Russian satellite</w:t>
      </w:r>
      <w:r w:rsidRPr="00814A76">
        <w:rPr>
          <w:rFonts w:asciiTheme="minorHAnsi" w:hAnsiTheme="minorHAnsi" w:cstheme="minorHAnsi"/>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814A76">
        <w:rPr>
          <w:rStyle w:val="Emphasis"/>
          <w:rFonts w:asciiTheme="minorHAnsi" w:hAnsiTheme="minorHAnsi" w:cstheme="minorHAnsi"/>
          <w:szCs w:val="26"/>
          <w:highlight w:val="green"/>
        </w:rPr>
        <w:t>No</w:t>
      </w:r>
      <w:r w:rsidRPr="00814A76">
        <w:rPr>
          <w:rFonts w:asciiTheme="minorHAnsi" w:hAnsiTheme="minorHAnsi" w:cstheme="minorHAnsi"/>
          <w:sz w:val="16"/>
          <w:szCs w:val="26"/>
        </w:rPr>
        <w:t xml:space="preserve">rth </w:t>
      </w:r>
      <w:r w:rsidRPr="00814A76">
        <w:rPr>
          <w:rStyle w:val="Emphasis"/>
          <w:rFonts w:asciiTheme="minorHAnsi" w:hAnsiTheme="minorHAnsi" w:cstheme="minorHAnsi"/>
          <w:szCs w:val="26"/>
          <w:highlight w:val="green"/>
        </w:rPr>
        <w:t>Ko</w:t>
      </w:r>
      <w:r w:rsidRPr="00814A76">
        <w:rPr>
          <w:rFonts w:asciiTheme="minorHAnsi" w:hAnsiTheme="minorHAnsi" w:cstheme="minorHAnsi"/>
          <w:sz w:val="16"/>
          <w:szCs w:val="26"/>
        </w:rPr>
        <w:t xml:space="preserve">rea </w:t>
      </w:r>
      <w:r w:rsidRPr="00814A76">
        <w:rPr>
          <w:rFonts w:asciiTheme="minorHAnsi" w:hAnsiTheme="minorHAnsi" w:cstheme="minorHAnsi"/>
          <w:szCs w:val="26"/>
          <w:highlight w:val="green"/>
          <w:u w:val="single"/>
        </w:rPr>
        <w:t>has been</w:t>
      </w:r>
      <w:r w:rsidRPr="00814A76">
        <w:rPr>
          <w:rFonts w:asciiTheme="minorHAnsi" w:hAnsiTheme="minorHAnsi" w:cstheme="minorHAnsi"/>
          <w:szCs w:val="26"/>
          <w:u w:val="single"/>
        </w:rPr>
        <w:t xml:space="preserve"> intermittently using </w:t>
      </w:r>
      <w:r w:rsidRPr="00814A76">
        <w:rPr>
          <w:rStyle w:val="Emphasis"/>
          <w:rFonts w:asciiTheme="minorHAnsi" w:hAnsiTheme="minorHAnsi" w:cstheme="minorHAnsi"/>
          <w:szCs w:val="26"/>
        </w:rPr>
        <w:t xml:space="preserve">GPS </w:t>
      </w:r>
      <w:r w:rsidRPr="00814A76">
        <w:rPr>
          <w:rStyle w:val="Emphasis"/>
          <w:rFonts w:asciiTheme="minorHAnsi" w:hAnsiTheme="minorHAnsi" w:cstheme="minorHAnsi"/>
          <w:szCs w:val="26"/>
          <w:highlight w:val="green"/>
        </w:rPr>
        <w:t>jamming</w:t>
      </w:r>
      <w:r w:rsidRPr="00814A76">
        <w:rPr>
          <w:rFonts w:asciiTheme="minorHAnsi" w:hAnsiTheme="minorHAnsi" w:cstheme="minorHAnsi"/>
          <w:szCs w:val="26"/>
          <w:u w:val="single"/>
        </w:rPr>
        <w:t xml:space="preserve"> equipment</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which</w:t>
      </w:r>
      <w:r w:rsidRPr="00814A76">
        <w:rPr>
          <w:rFonts w:asciiTheme="minorHAnsi" w:hAnsiTheme="minorHAnsi" w:cstheme="minorHAnsi"/>
          <w:sz w:val="16"/>
          <w:szCs w:val="26"/>
        </w:rPr>
        <w:t xml:space="preserve"> reportedly </w:t>
      </w:r>
      <w:r w:rsidRPr="00814A76">
        <w:rPr>
          <w:rFonts w:asciiTheme="minorHAnsi" w:hAnsiTheme="minorHAnsi" w:cstheme="minorHAnsi"/>
          <w:szCs w:val="26"/>
          <w:u w:val="single"/>
        </w:rPr>
        <w:t xml:space="preserve">has been interfering with U.S. and </w:t>
      </w:r>
      <w:r w:rsidRPr="00814A76">
        <w:rPr>
          <w:rStyle w:val="Emphasis"/>
          <w:rFonts w:asciiTheme="minorHAnsi" w:hAnsiTheme="minorHAnsi" w:cstheme="minorHAnsi"/>
          <w:szCs w:val="26"/>
        </w:rPr>
        <w:t>So</w:t>
      </w:r>
      <w:r w:rsidRPr="00814A76">
        <w:rPr>
          <w:rFonts w:asciiTheme="minorHAnsi" w:hAnsiTheme="minorHAnsi" w:cstheme="minorHAnsi"/>
          <w:szCs w:val="26"/>
          <w:u w:val="single"/>
        </w:rPr>
        <w:t xml:space="preserve">uth </w:t>
      </w:r>
      <w:r w:rsidRPr="00814A76">
        <w:rPr>
          <w:rStyle w:val="Emphasis"/>
          <w:rFonts w:asciiTheme="minorHAnsi" w:hAnsiTheme="minorHAnsi" w:cstheme="minorHAnsi"/>
          <w:szCs w:val="26"/>
        </w:rPr>
        <w:t>Ko</w:t>
      </w:r>
      <w:r w:rsidRPr="00814A76">
        <w:rPr>
          <w:rFonts w:asciiTheme="minorHAnsi" w:hAnsiTheme="minorHAnsi" w:cstheme="minorHAnsi"/>
          <w:szCs w:val="26"/>
          <w:u w:val="single"/>
        </w:rPr>
        <w:t>rean military operations</w:t>
      </w:r>
      <w:r w:rsidRPr="00814A76">
        <w:rPr>
          <w:rFonts w:asciiTheme="minorHAnsi" w:hAnsiTheme="minorHAnsi" w:cstheme="minorHAnsi"/>
          <w:sz w:val="16"/>
          <w:szCs w:val="26"/>
        </w:rPr>
        <w:t xml:space="preserve"> and civilian use south of the North Korean border.36 Reportedly, </w:t>
      </w:r>
      <w:r w:rsidRPr="00814A76">
        <w:rPr>
          <w:rStyle w:val="Emphasis"/>
          <w:rFonts w:asciiTheme="minorHAnsi" w:hAnsiTheme="minorHAnsi" w:cstheme="minorHAnsi"/>
          <w:szCs w:val="26"/>
        </w:rPr>
        <w:t>only</w:t>
      </w:r>
      <w:r w:rsidRPr="00814A76">
        <w:rPr>
          <w:rFonts w:asciiTheme="minorHAnsi" w:hAnsiTheme="minorHAnsi" w:cstheme="minorHAnsi"/>
          <w:szCs w:val="26"/>
          <w:u w:val="single"/>
        </w:rPr>
        <w:t xml:space="preserve"> </w:t>
      </w:r>
      <w:r w:rsidRPr="00814A76">
        <w:rPr>
          <w:rStyle w:val="Emphasis"/>
          <w:rFonts w:asciiTheme="minorHAnsi" w:hAnsiTheme="minorHAnsi" w:cstheme="minorHAnsi"/>
          <w:szCs w:val="26"/>
          <w:highlight w:val="green"/>
        </w:rPr>
        <w:t>So</w:t>
      </w:r>
      <w:r w:rsidRPr="00814A76">
        <w:rPr>
          <w:rFonts w:asciiTheme="minorHAnsi" w:hAnsiTheme="minorHAnsi" w:cstheme="minorHAnsi"/>
          <w:szCs w:val="26"/>
          <w:u w:val="single"/>
        </w:rPr>
        <w:t xml:space="preserve">uth </w:t>
      </w:r>
      <w:r w:rsidRPr="00814A76">
        <w:rPr>
          <w:rStyle w:val="Emphasis"/>
          <w:rFonts w:asciiTheme="minorHAnsi" w:hAnsiTheme="minorHAnsi" w:cstheme="minorHAnsi"/>
          <w:szCs w:val="26"/>
          <w:highlight w:val="green"/>
        </w:rPr>
        <w:t>Ko</w:t>
      </w:r>
      <w:r w:rsidRPr="00814A76">
        <w:rPr>
          <w:rFonts w:asciiTheme="minorHAnsi" w:hAnsiTheme="minorHAnsi" w:cstheme="minorHAnsi"/>
          <w:szCs w:val="26"/>
          <w:u w:val="single"/>
        </w:rPr>
        <w:t xml:space="preserve">rea and the </w:t>
      </w:r>
      <w:r w:rsidRPr="00814A76">
        <w:rPr>
          <w:rStyle w:val="Emphasis"/>
          <w:rFonts w:asciiTheme="minorHAnsi" w:hAnsiTheme="minorHAnsi" w:cstheme="minorHAnsi"/>
          <w:szCs w:val="26"/>
        </w:rPr>
        <w:t>U</w:t>
      </w:r>
      <w:r w:rsidRPr="00814A76">
        <w:rPr>
          <w:rFonts w:asciiTheme="minorHAnsi" w:hAnsiTheme="minorHAnsi" w:cstheme="minorHAnsi"/>
          <w:szCs w:val="26"/>
          <w:u w:val="single"/>
        </w:rPr>
        <w:t xml:space="preserve">nited </w:t>
      </w:r>
      <w:r w:rsidRPr="00814A76">
        <w:rPr>
          <w:rStyle w:val="Emphasis"/>
          <w:rFonts w:asciiTheme="minorHAnsi" w:hAnsiTheme="minorHAnsi" w:cstheme="minorHAnsi"/>
          <w:szCs w:val="26"/>
        </w:rPr>
        <w:t>N</w:t>
      </w:r>
      <w:r w:rsidRPr="00814A76">
        <w:rPr>
          <w:rFonts w:asciiTheme="minorHAnsi" w:hAnsiTheme="minorHAnsi" w:cstheme="minorHAnsi"/>
          <w:szCs w:val="26"/>
          <w:u w:val="single"/>
        </w:rPr>
        <w:t>ations</w:t>
      </w:r>
      <w:r w:rsidRPr="00814A76">
        <w:rPr>
          <w:rFonts w:asciiTheme="minorHAnsi" w:hAnsiTheme="minorHAnsi" w:cstheme="minorHAnsi"/>
          <w:sz w:val="16"/>
          <w:szCs w:val="26"/>
        </w:rPr>
        <w:t xml:space="preserve"> International Telecommunications Union—at the request of South Korea—</w:t>
      </w:r>
      <w:r w:rsidRPr="00814A76">
        <w:rPr>
          <w:rFonts w:asciiTheme="minorHAnsi" w:hAnsiTheme="minorHAnsi" w:cstheme="minorHAnsi"/>
          <w:szCs w:val="26"/>
          <w:u w:val="single"/>
        </w:rPr>
        <w:t xml:space="preserve">have </w:t>
      </w:r>
      <w:r w:rsidRPr="00814A76">
        <w:rPr>
          <w:rStyle w:val="Emphasis"/>
          <w:rFonts w:asciiTheme="minorHAnsi" w:hAnsiTheme="minorHAnsi" w:cstheme="minorHAnsi"/>
          <w:highlight w:val="green"/>
        </w:rPr>
        <w:t>issued letters</w:t>
      </w:r>
      <w:r w:rsidRPr="00814A76">
        <w:rPr>
          <w:rFonts w:asciiTheme="minorHAnsi" w:hAnsiTheme="minorHAnsi" w:cstheme="minorHAnsi"/>
          <w:szCs w:val="26"/>
          <w:u w:val="single"/>
        </w:rPr>
        <w:t xml:space="preserve"> to Pyongyang demanding</w:t>
      </w:r>
      <w:r w:rsidRPr="00814A76">
        <w:rPr>
          <w:rFonts w:asciiTheme="minorHAnsi" w:hAnsiTheme="minorHAnsi" w:cstheme="minorHAnsi"/>
          <w:sz w:val="16"/>
          <w:szCs w:val="26"/>
        </w:rPr>
        <w:t xml:space="preserve"> the </w:t>
      </w:r>
      <w:r w:rsidRPr="00814A76">
        <w:rPr>
          <w:rFonts w:asciiTheme="minorHAnsi" w:hAnsiTheme="minorHAnsi" w:cstheme="minorHAnsi"/>
          <w:szCs w:val="26"/>
          <w:u w:val="single"/>
        </w:rPr>
        <w:t>cessation of disruptive</w:t>
      </w:r>
      <w:r w:rsidRPr="00814A76">
        <w:rPr>
          <w:rFonts w:asciiTheme="minorHAnsi" w:hAnsiTheme="minorHAnsi" w:cstheme="minorHAnsi"/>
          <w:sz w:val="16"/>
          <w:szCs w:val="26"/>
        </w:rPr>
        <w:t xml:space="preserve"> communications </w:t>
      </w:r>
      <w:r w:rsidRPr="00814A76">
        <w:rPr>
          <w:rFonts w:asciiTheme="minorHAnsi" w:hAnsiTheme="minorHAnsi" w:cstheme="minorHAnsi"/>
          <w:szCs w:val="26"/>
          <w:u w:val="single"/>
        </w:rPr>
        <w:t>signals</w:t>
      </w:r>
      <w:r w:rsidRPr="00814A76">
        <w:rPr>
          <w:rFonts w:asciiTheme="minorHAnsi" w:hAnsiTheme="minorHAnsi" w:cstheme="minorHAnsi"/>
          <w:sz w:val="16"/>
          <w:szCs w:val="26"/>
        </w:rPr>
        <w:t xml:space="preserve"> in South Korea.37</w:t>
      </w:r>
    </w:p>
    <w:p w14:paraId="6E6EF56C" w14:textId="77777777" w:rsidR="00422D49" w:rsidRPr="00814A76" w:rsidRDefault="00422D49" w:rsidP="00422D49">
      <w:pPr>
        <w:rPr>
          <w:rFonts w:asciiTheme="minorHAnsi" w:hAnsiTheme="minorHAnsi" w:cstheme="minorHAnsi"/>
          <w:sz w:val="16"/>
          <w:szCs w:val="26"/>
        </w:rPr>
      </w:pPr>
      <w:r w:rsidRPr="00814A76">
        <w:rPr>
          <w:rFonts w:asciiTheme="minorHAnsi" w:hAnsiTheme="minorHAnsi" w:cstheme="minorHAnsi"/>
          <w:sz w:val="16"/>
          <w:szCs w:val="26"/>
        </w:rPr>
        <w:t xml:space="preserve">It appears that </w:t>
      </w:r>
      <w:r w:rsidRPr="00814A76">
        <w:rPr>
          <w:rFonts w:asciiTheme="minorHAnsi" w:hAnsiTheme="minorHAnsi" w:cstheme="minorHAnsi"/>
          <w:szCs w:val="26"/>
          <w:highlight w:val="green"/>
          <w:u w:val="single"/>
        </w:rPr>
        <w:t xml:space="preserve">the </w:t>
      </w:r>
      <w:r w:rsidRPr="00814A76">
        <w:rPr>
          <w:rStyle w:val="Emphasis"/>
          <w:rFonts w:asciiTheme="minorHAnsi" w:hAnsiTheme="minorHAnsi" w:cstheme="minorHAnsi"/>
          <w:szCs w:val="26"/>
          <w:highlight w:val="green"/>
        </w:rPr>
        <w:t>only time</w:t>
      </w:r>
      <w:r w:rsidRPr="00814A76">
        <w:rPr>
          <w:rFonts w:asciiTheme="minorHAnsi" w:hAnsiTheme="minorHAnsi" w:cstheme="minorHAnsi"/>
          <w:szCs w:val="26"/>
          <w:highlight w:val="green"/>
          <w:u w:val="single"/>
        </w:rPr>
        <w:t xml:space="preserve"> the </w:t>
      </w:r>
      <w:r w:rsidRPr="00814A76">
        <w:rPr>
          <w:rStyle w:val="Emphasis"/>
          <w:rFonts w:asciiTheme="minorHAnsi" w:hAnsiTheme="minorHAnsi" w:cstheme="minorHAnsi"/>
          <w:szCs w:val="26"/>
          <w:highlight w:val="green"/>
        </w:rPr>
        <w:t>U.S.</w:t>
      </w:r>
      <w:r w:rsidRPr="00814A76">
        <w:rPr>
          <w:rFonts w:asciiTheme="minorHAnsi" w:hAnsiTheme="minorHAnsi" w:cstheme="minorHAnsi"/>
          <w:szCs w:val="26"/>
          <w:u w:val="single"/>
        </w:rPr>
        <w:t xml:space="preserve"> military has </w:t>
      </w:r>
      <w:r w:rsidRPr="00814A76">
        <w:rPr>
          <w:rStyle w:val="Emphasis"/>
          <w:rFonts w:asciiTheme="minorHAnsi" w:hAnsiTheme="minorHAnsi" w:cstheme="minorHAnsi"/>
          <w:szCs w:val="26"/>
          <w:highlight w:val="green"/>
        </w:rPr>
        <w:t>responded with force</w:t>
      </w:r>
      <w:r w:rsidRPr="00814A76">
        <w:rPr>
          <w:rFonts w:asciiTheme="minorHAnsi" w:hAnsiTheme="minorHAnsi" w:cstheme="minorHAnsi"/>
          <w:szCs w:val="26"/>
          <w:u w:val="single"/>
        </w:rPr>
        <w:t xml:space="preserve"> to a </w:t>
      </w:r>
      <w:r w:rsidRPr="00814A76">
        <w:rPr>
          <w:rStyle w:val="Emphasis"/>
          <w:rFonts w:asciiTheme="minorHAnsi" w:hAnsiTheme="minorHAnsi" w:cstheme="minorHAnsi"/>
          <w:szCs w:val="26"/>
        </w:rPr>
        <w:t>disruption</w:t>
      </w:r>
      <w:r w:rsidRPr="00814A76">
        <w:rPr>
          <w:rFonts w:asciiTheme="minorHAnsi" w:hAnsiTheme="minorHAnsi" w:cstheme="minorHAnsi"/>
          <w:szCs w:val="26"/>
          <w:u w:val="single"/>
        </w:rPr>
        <w:t xml:space="preserve"> in </w:t>
      </w:r>
      <w:r w:rsidRPr="00814A76">
        <w:rPr>
          <w:rStyle w:val="Emphasis"/>
          <w:rFonts w:asciiTheme="minorHAnsi" w:hAnsiTheme="minorHAnsi" w:cstheme="minorHAnsi"/>
          <w:szCs w:val="26"/>
        </w:rPr>
        <w:t>U.S. space capabilities</w:t>
      </w:r>
      <w:r w:rsidRPr="00814A76">
        <w:rPr>
          <w:rFonts w:asciiTheme="minorHAnsi" w:hAnsiTheme="minorHAnsi" w:cstheme="minorHAnsi"/>
          <w:szCs w:val="26"/>
          <w:u w:val="single"/>
        </w:rPr>
        <w:t xml:space="preserve"> </w:t>
      </w:r>
      <w:r w:rsidRPr="00814A76">
        <w:rPr>
          <w:rFonts w:asciiTheme="minorHAnsi" w:hAnsiTheme="minorHAnsi" w:cstheme="minorHAnsi"/>
          <w:szCs w:val="26"/>
          <w:highlight w:val="green"/>
          <w:u w:val="single"/>
        </w:rPr>
        <w:t>was</w:t>
      </w:r>
      <w:r w:rsidRPr="00814A76">
        <w:rPr>
          <w:rFonts w:asciiTheme="minorHAnsi" w:hAnsiTheme="minorHAnsi" w:cstheme="minorHAnsi"/>
          <w:szCs w:val="26"/>
          <w:u w:val="single"/>
        </w:rPr>
        <w:t xml:space="preserve"> in 2003</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 xml:space="preserve">a </w:t>
      </w:r>
      <w:r w:rsidRPr="00814A76">
        <w:rPr>
          <w:rStyle w:val="Emphasis"/>
          <w:rFonts w:asciiTheme="minorHAnsi" w:hAnsiTheme="minorHAnsi" w:cstheme="minorHAnsi"/>
          <w:szCs w:val="26"/>
        </w:rPr>
        <w:t>few days</w:t>
      </w:r>
      <w:r w:rsidRPr="00814A76">
        <w:rPr>
          <w:rFonts w:asciiTheme="minorHAnsi" w:hAnsiTheme="minorHAnsi" w:cstheme="minorHAnsi"/>
          <w:szCs w:val="26"/>
          <w:u w:val="single"/>
        </w:rPr>
        <w:t xml:space="preserve"> after the </w:t>
      </w:r>
      <w:r w:rsidRPr="00814A76">
        <w:rPr>
          <w:rStyle w:val="Emphasis"/>
          <w:rFonts w:asciiTheme="minorHAnsi" w:hAnsiTheme="minorHAnsi" w:cstheme="minorHAnsi"/>
          <w:szCs w:val="26"/>
        </w:rPr>
        <w:t xml:space="preserve">start of </w:t>
      </w:r>
      <w:r w:rsidRPr="00814A76">
        <w:rPr>
          <w:rStyle w:val="Emphasis"/>
          <w:rFonts w:asciiTheme="minorHAnsi" w:hAnsiTheme="minorHAnsi" w:cstheme="minorHAnsi"/>
          <w:szCs w:val="26"/>
          <w:highlight w:val="green"/>
        </w:rPr>
        <w:t>the Iraq war</w:t>
      </w:r>
      <w:r w:rsidRPr="00814A76">
        <w:rPr>
          <w:rFonts w:asciiTheme="minorHAnsi" w:hAnsiTheme="minorHAnsi" w:cstheme="minorHAnsi"/>
          <w:sz w:val="16"/>
          <w:szCs w:val="26"/>
        </w:rPr>
        <w:t xml:space="preserve">.38 According to U.S. officials, </w:t>
      </w:r>
      <w:r w:rsidRPr="00814A76">
        <w:rPr>
          <w:rFonts w:asciiTheme="minorHAnsi" w:hAnsiTheme="minorHAnsi" w:cstheme="minorHAnsi"/>
          <w:szCs w:val="26"/>
          <w:u w:val="single"/>
        </w:rPr>
        <w:t>Iraq was using multiple GPS jammers</w:t>
      </w:r>
      <w:r w:rsidRPr="00814A76">
        <w:rPr>
          <w:rFonts w:asciiTheme="minorHAnsi" w:hAnsiTheme="minorHAnsi" w:cstheme="minorHAnsi"/>
          <w:sz w:val="16"/>
          <w:szCs w:val="26"/>
        </w:rPr>
        <w:t xml:space="preserve">—which supposedly did not affect military GPS functionality. However, </w:t>
      </w:r>
      <w:r w:rsidRPr="00814A76">
        <w:rPr>
          <w:rFonts w:asciiTheme="minorHAnsi" w:hAnsiTheme="minorHAnsi" w:cstheme="minorHAnsi"/>
          <w:szCs w:val="26"/>
          <w:u w:val="single"/>
        </w:rPr>
        <w:t>the U.S. military bombed the jammers</w:t>
      </w:r>
      <w:r w:rsidRPr="00814A76">
        <w:rPr>
          <w:rFonts w:asciiTheme="minorHAnsi" w:hAnsiTheme="minorHAnsi" w:cstheme="minorHAnsi"/>
          <w:sz w:val="16"/>
          <w:szCs w:val="26"/>
        </w:rPr>
        <w:t xml:space="preserve"> anyway after a diplomatic complaint to Russia.39 </w:t>
      </w:r>
      <w:r w:rsidRPr="00814A76">
        <w:rPr>
          <w:rFonts w:asciiTheme="minorHAnsi" w:hAnsiTheme="minorHAnsi" w:cstheme="minorHAnsi"/>
          <w:szCs w:val="26"/>
          <w:u w:val="single"/>
        </w:rPr>
        <w:t xml:space="preserve">The </w:t>
      </w:r>
      <w:r w:rsidRPr="00814A76">
        <w:rPr>
          <w:rStyle w:val="Emphasis"/>
          <w:rFonts w:asciiTheme="minorHAnsi" w:hAnsiTheme="minorHAnsi" w:cstheme="minorHAnsi"/>
          <w:szCs w:val="26"/>
        </w:rPr>
        <w:t>use</w:t>
      </w:r>
      <w:r w:rsidRPr="00814A76">
        <w:rPr>
          <w:rFonts w:asciiTheme="minorHAnsi" w:hAnsiTheme="minorHAnsi" w:cstheme="minorHAnsi"/>
          <w:szCs w:val="26"/>
          <w:u w:val="single"/>
        </w:rPr>
        <w:t xml:space="preserve"> of military </w:t>
      </w:r>
      <w:r w:rsidRPr="00814A76">
        <w:rPr>
          <w:rStyle w:val="Emphasis"/>
          <w:rFonts w:asciiTheme="minorHAnsi" w:hAnsiTheme="minorHAnsi" w:cstheme="minorHAnsi"/>
          <w:szCs w:val="26"/>
        </w:rPr>
        <w:t>force</w:t>
      </w:r>
      <w:r w:rsidRPr="00814A76">
        <w:rPr>
          <w:rFonts w:asciiTheme="minorHAnsi" w:hAnsiTheme="minorHAnsi" w:cstheme="minorHAnsi"/>
          <w:szCs w:val="26"/>
          <w:u w:val="single"/>
        </w:rPr>
        <w:t xml:space="preserve"> against the GPS jamming threat was</w:t>
      </w:r>
      <w:r w:rsidRPr="00814A76">
        <w:rPr>
          <w:rFonts w:asciiTheme="minorHAnsi" w:hAnsiTheme="minorHAnsi" w:cstheme="minorHAnsi"/>
          <w:sz w:val="16"/>
          <w:szCs w:val="26"/>
        </w:rPr>
        <w:t xml:space="preserve"> possibly </w:t>
      </w:r>
      <w:r w:rsidRPr="00814A76">
        <w:rPr>
          <w:rFonts w:asciiTheme="minorHAnsi" w:hAnsiTheme="minorHAnsi" w:cstheme="minorHAnsi"/>
          <w:szCs w:val="26"/>
          <w:highlight w:val="green"/>
          <w:u w:val="single"/>
        </w:rPr>
        <w:t xml:space="preserve">because the </w:t>
      </w:r>
      <w:r w:rsidRPr="00814A76">
        <w:rPr>
          <w:rStyle w:val="Emphasis"/>
          <w:rFonts w:asciiTheme="minorHAnsi" w:hAnsiTheme="minorHAnsi" w:cstheme="minorHAnsi"/>
          <w:szCs w:val="26"/>
          <w:highlight w:val="green"/>
        </w:rPr>
        <w:t>U</w:t>
      </w:r>
      <w:r w:rsidRPr="00814A76">
        <w:rPr>
          <w:rFonts w:asciiTheme="minorHAnsi" w:hAnsiTheme="minorHAnsi" w:cstheme="minorHAnsi"/>
          <w:szCs w:val="26"/>
          <w:u w:val="single"/>
        </w:rPr>
        <w:t xml:space="preserve">nited </w:t>
      </w:r>
      <w:r w:rsidRPr="00814A76">
        <w:rPr>
          <w:rStyle w:val="Emphasis"/>
          <w:rFonts w:asciiTheme="minorHAnsi" w:hAnsiTheme="minorHAnsi" w:cstheme="minorHAnsi"/>
          <w:szCs w:val="26"/>
          <w:highlight w:val="green"/>
        </w:rPr>
        <w:t>S</w:t>
      </w:r>
      <w:r w:rsidRPr="00814A76">
        <w:rPr>
          <w:rFonts w:asciiTheme="minorHAnsi" w:hAnsiTheme="minorHAnsi" w:cstheme="minorHAnsi"/>
          <w:szCs w:val="26"/>
          <w:u w:val="single"/>
        </w:rPr>
        <w:t xml:space="preserve">tates </w:t>
      </w:r>
      <w:r w:rsidRPr="00814A76">
        <w:rPr>
          <w:rFonts w:asciiTheme="minorHAnsi" w:hAnsiTheme="minorHAnsi" w:cstheme="minorHAnsi"/>
          <w:szCs w:val="26"/>
          <w:highlight w:val="green"/>
          <w:u w:val="single"/>
        </w:rPr>
        <w:t xml:space="preserve">was </w:t>
      </w:r>
      <w:r w:rsidRPr="00814A76">
        <w:rPr>
          <w:rStyle w:val="Emphasis"/>
          <w:rFonts w:asciiTheme="minorHAnsi" w:hAnsiTheme="minorHAnsi" w:cstheme="minorHAnsi"/>
          <w:szCs w:val="26"/>
          <w:highlight w:val="green"/>
        </w:rPr>
        <w:t>already intervening</w:t>
      </w:r>
      <w:r w:rsidRPr="00814A76">
        <w:rPr>
          <w:rStyle w:val="Emphasis"/>
          <w:rFonts w:asciiTheme="minorHAnsi" w:hAnsiTheme="minorHAnsi" w:cstheme="minorHAnsi"/>
          <w:szCs w:val="26"/>
        </w:rPr>
        <w:t xml:space="preserve"> in Iraq</w:t>
      </w:r>
      <w:r w:rsidRPr="00814A76">
        <w:rPr>
          <w:rFonts w:asciiTheme="minorHAnsi" w:hAnsiTheme="minorHAnsi" w:cstheme="minorHAnsi"/>
          <w:sz w:val="16"/>
          <w:szCs w:val="26"/>
        </w:rPr>
        <w:t xml:space="preserve">, and </w:t>
      </w:r>
      <w:r w:rsidRPr="00814A76">
        <w:rPr>
          <w:rFonts w:asciiTheme="minorHAnsi" w:hAnsiTheme="minorHAnsi" w:cstheme="minorHAnsi"/>
          <w:szCs w:val="26"/>
          <w:u w:val="single"/>
        </w:rPr>
        <w:t>the bombing</w:t>
      </w:r>
      <w:r w:rsidRPr="00814A76">
        <w:rPr>
          <w:rFonts w:asciiTheme="minorHAnsi" w:hAnsiTheme="minorHAnsi" w:cstheme="minorHAnsi"/>
          <w:sz w:val="16"/>
          <w:szCs w:val="26"/>
        </w:rPr>
        <w:t xml:space="preserve"> probably </w:t>
      </w:r>
      <w:r w:rsidRPr="00814A76">
        <w:rPr>
          <w:rStyle w:val="Emphasis"/>
          <w:rFonts w:asciiTheme="minorHAnsi" w:hAnsiTheme="minorHAnsi" w:cstheme="minorHAnsi"/>
          <w:szCs w:val="26"/>
        </w:rPr>
        <w:t>would not have occurred</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 xml:space="preserve">if the </w:t>
      </w:r>
      <w:r w:rsidRPr="00814A76">
        <w:rPr>
          <w:rStyle w:val="Emphasis"/>
          <w:rFonts w:asciiTheme="minorHAnsi" w:hAnsiTheme="minorHAnsi" w:cstheme="minorHAnsi"/>
          <w:szCs w:val="26"/>
        </w:rPr>
        <w:t>U</w:t>
      </w:r>
      <w:r w:rsidRPr="00814A76">
        <w:rPr>
          <w:rFonts w:asciiTheme="minorHAnsi" w:hAnsiTheme="minorHAnsi" w:cstheme="minorHAnsi"/>
          <w:szCs w:val="26"/>
          <w:u w:val="single"/>
        </w:rPr>
        <w:t xml:space="preserve">nited </w:t>
      </w:r>
      <w:r w:rsidRPr="00814A76">
        <w:rPr>
          <w:rStyle w:val="Emphasis"/>
          <w:rFonts w:asciiTheme="minorHAnsi" w:hAnsiTheme="minorHAnsi" w:cstheme="minorHAnsi"/>
          <w:szCs w:val="26"/>
        </w:rPr>
        <w:t>S</w:t>
      </w:r>
      <w:r w:rsidRPr="00814A76">
        <w:rPr>
          <w:rFonts w:asciiTheme="minorHAnsi" w:hAnsiTheme="minorHAnsi" w:cstheme="minorHAnsi"/>
          <w:szCs w:val="26"/>
          <w:u w:val="single"/>
        </w:rPr>
        <w:t xml:space="preserve">tates was </w:t>
      </w:r>
      <w:r w:rsidRPr="00814A76">
        <w:rPr>
          <w:rStyle w:val="Emphasis"/>
          <w:rFonts w:asciiTheme="minorHAnsi" w:hAnsiTheme="minorHAnsi" w:cstheme="minorHAnsi"/>
          <w:szCs w:val="26"/>
        </w:rPr>
        <w:t>not at war</w:t>
      </w:r>
      <w:r w:rsidRPr="00814A76">
        <w:rPr>
          <w:rFonts w:asciiTheme="minorHAnsi" w:hAnsiTheme="minorHAnsi" w:cstheme="minorHAnsi"/>
          <w:sz w:val="16"/>
          <w:szCs w:val="26"/>
        </w:rPr>
        <w:t>.</w:t>
      </w:r>
    </w:p>
    <w:p w14:paraId="4C24DD69" w14:textId="77777777" w:rsidR="00422D49" w:rsidRPr="00814A76" w:rsidRDefault="00422D49" w:rsidP="00422D49">
      <w:pPr>
        <w:pStyle w:val="Heading2"/>
        <w:rPr>
          <w:rFonts w:asciiTheme="minorHAnsi" w:hAnsiTheme="minorHAnsi" w:cstheme="minorHAnsi"/>
        </w:rPr>
      </w:pPr>
      <w:r w:rsidRPr="00814A76">
        <w:rPr>
          <w:rFonts w:asciiTheme="minorHAnsi" w:hAnsiTheme="minorHAnsi" w:cstheme="minorHAnsi"/>
        </w:rPr>
        <w:t>Africa</w:t>
      </w:r>
    </w:p>
    <w:p w14:paraId="3D4EEB59" w14:textId="77777777" w:rsidR="00422D49" w:rsidRPr="00814A76" w:rsidRDefault="00422D49" w:rsidP="00422D49">
      <w:pPr>
        <w:pStyle w:val="Heading3"/>
        <w:rPr>
          <w:rFonts w:asciiTheme="minorHAnsi" w:hAnsiTheme="minorHAnsi" w:cstheme="minorHAnsi"/>
        </w:rPr>
      </w:pPr>
      <w:r w:rsidRPr="00814A76">
        <w:rPr>
          <w:rFonts w:asciiTheme="minorHAnsi" w:hAnsiTheme="minorHAnsi" w:cstheme="minorHAnsi"/>
        </w:rPr>
        <w:t>TURN: Depletion---1NC</w:t>
      </w:r>
    </w:p>
    <w:p w14:paraId="17A785E2"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Asteroid mining creates resource abundance and solves any need for </w:t>
      </w:r>
      <w:r w:rsidRPr="00814A76">
        <w:rPr>
          <w:rFonts w:asciiTheme="minorHAnsi" w:hAnsiTheme="minorHAnsi" w:cstheme="minorHAnsi"/>
          <w:u w:val="single"/>
        </w:rPr>
        <w:t>resource expansionism</w:t>
      </w:r>
    </w:p>
    <w:p w14:paraId="10C7ECB2" w14:textId="77777777" w:rsidR="00422D49" w:rsidRPr="00814A76" w:rsidRDefault="00422D49" w:rsidP="00422D49">
      <w:pPr>
        <w:rPr>
          <w:rFonts w:asciiTheme="minorHAnsi" w:hAnsiTheme="minorHAnsi" w:cstheme="minorHAnsi"/>
        </w:rPr>
      </w:pPr>
      <w:proofErr w:type="spellStart"/>
      <w:r w:rsidRPr="00814A76">
        <w:rPr>
          <w:rStyle w:val="Style13ptBold"/>
          <w:rFonts w:asciiTheme="minorHAnsi" w:hAnsiTheme="minorHAnsi" w:cstheme="minorHAnsi"/>
        </w:rPr>
        <w:t>MacWhorter</w:t>
      </w:r>
      <w:proofErr w:type="spellEnd"/>
      <w:r w:rsidRPr="00814A76">
        <w:rPr>
          <w:rStyle w:val="Style13ptBold"/>
          <w:rFonts w:asciiTheme="minorHAnsi" w:hAnsiTheme="minorHAnsi" w:cstheme="minorHAnsi"/>
        </w:rPr>
        <w:t xml:space="preserve"> 16</w:t>
      </w:r>
      <w:r w:rsidRPr="00814A76">
        <w:rPr>
          <w:rFonts w:asciiTheme="minorHAnsi" w:hAnsiTheme="minorHAnsi" w:cstheme="minorHAnsi"/>
        </w:rPr>
        <w:t xml:space="preserve"> [Kevin; J.D. Candidate, William &amp; Mary Law School, "Sustainable Mining: Incentivizing Asteroid Mining in the Name of Environmentalism", William &amp; Mary Environmental Law and Policy Review, Vol 40, Issue 2, Article 11, </w:t>
      </w:r>
      <w:hyperlink r:id="rId23" w:history="1">
        <w:r w:rsidRPr="00814A76">
          <w:rPr>
            <w:rStyle w:val="Hyperlink"/>
            <w:rFonts w:asciiTheme="minorHAnsi" w:hAnsiTheme="minorHAnsi" w:cstheme="minorHAnsi"/>
          </w:rPr>
          <w:t>https://scholarship.law.wm.edu/cgi/viewcontent.cgi?referer=https://www.google.com/&amp;httpsredir=1&amp;article=1653&amp;context=wmelpr</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60D027FA"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A. Rare Element Mining on Earth</w:t>
      </w:r>
    </w:p>
    <w:p w14:paraId="2C9A8E51"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 xml:space="preserve">In the next sixty years, scientists predict that certain </w:t>
      </w:r>
      <w:r w:rsidRPr="00814A76">
        <w:rPr>
          <w:rStyle w:val="Emphasis"/>
          <w:rFonts w:asciiTheme="minorHAnsi" w:hAnsiTheme="minorHAnsi" w:cstheme="minorHAnsi"/>
          <w:highlight w:val="green"/>
        </w:rPr>
        <w:t>elements crucial to modern industry</w:t>
      </w:r>
      <w:r w:rsidRPr="00814A76">
        <w:rPr>
          <w:rStyle w:val="StyleUnderline"/>
          <w:rFonts w:asciiTheme="minorHAnsi" w:hAnsiTheme="minorHAnsi" w:cstheme="minorHAnsi"/>
        </w:rPr>
        <w:t xml:space="preserve"> such as platinum, zinc, copper, phosphorous, lead, gold, and indium </w:t>
      </w:r>
      <w:r w:rsidRPr="00814A76">
        <w:rPr>
          <w:rStyle w:val="StyleUnderline"/>
          <w:rFonts w:asciiTheme="minorHAnsi" w:hAnsiTheme="minorHAnsi" w:cstheme="minorHAnsi"/>
          <w:highlight w:val="green"/>
        </w:rPr>
        <w:t xml:space="preserve">could be </w:t>
      </w:r>
      <w:r w:rsidRPr="00814A76">
        <w:rPr>
          <w:rStyle w:val="Emphasis"/>
          <w:rFonts w:asciiTheme="minorHAnsi" w:hAnsiTheme="minorHAnsi" w:cstheme="minorHAnsi"/>
          <w:highlight w:val="green"/>
        </w:rPr>
        <w:t>exhausted</w:t>
      </w:r>
      <w:r w:rsidRPr="00814A76">
        <w:rPr>
          <w:rStyle w:val="StyleUnderline"/>
          <w:rFonts w:asciiTheme="minorHAnsi" w:hAnsiTheme="minorHAnsi" w:cstheme="minorHAnsi"/>
        </w:rPr>
        <w:t xml:space="preserve"> on Earth</w:t>
      </w:r>
      <w:r w:rsidRPr="00814A76">
        <w:rPr>
          <w:rFonts w:asciiTheme="minorHAnsi" w:hAnsiTheme="minorHAnsi" w:cstheme="minorHAnsi"/>
          <w:sz w:val="16"/>
        </w:rPr>
        <w:t xml:space="preserve">. 12 </w:t>
      </w:r>
      <w:r w:rsidRPr="00814A76">
        <w:rPr>
          <w:rStyle w:val="StyleUnderline"/>
          <w:rFonts w:asciiTheme="minorHAnsi" w:hAnsiTheme="minorHAnsi" w:cstheme="minorHAnsi"/>
        </w:rPr>
        <w:t xml:space="preserve">Many of these have </w:t>
      </w:r>
      <w:r w:rsidRPr="00814A76">
        <w:rPr>
          <w:rStyle w:val="StyleUnderline"/>
          <w:rFonts w:asciiTheme="minorHAnsi" w:hAnsiTheme="minorHAnsi" w:cstheme="minorHAnsi"/>
          <w:highlight w:val="green"/>
        </w:rPr>
        <w:t>no synthetic alternative</w:t>
      </w:r>
      <w:r w:rsidRPr="00814A76">
        <w:rPr>
          <w:rFonts w:asciiTheme="minorHAnsi" w:hAnsiTheme="minorHAnsi" w:cstheme="minorHAnsi"/>
          <w:sz w:val="16"/>
        </w:rPr>
        <w:t>, unlike chemical elements such as oil or diamonds.13 Liquid-crystal display (</w:t>
      </w:r>
      <w:r w:rsidRPr="00814A76">
        <w:rPr>
          <w:rStyle w:val="StyleUnderline"/>
          <w:rFonts w:asciiTheme="minorHAnsi" w:hAnsiTheme="minorHAnsi" w:cstheme="minorHAnsi"/>
        </w:rPr>
        <w:t>LCD</w:t>
      </w:r>
      <w:r w:rsidRPr="00814A76">
        <w:rPr>
          <w:rFonts w:asciiTheme="minorHAnsi" w:hAnsiTheme="minorHAnsi" w:cstheme="minorHAnsi"/>
          <w:sz w:val="16"/>
        </w:rPr>
        <w:t xml:space="preserve">) </w:t>
      </w:r>
      <w:r w:rsidRPr="00814A76">
        <w:rPr>
          <w:rStyle w:val="StyleUnderline"/>
          <w:rFonts w:asciiTheme="minorHAnsi" w:hAnsiTheme="minorHAnsi" w:cstheme="minorHAnsi"/>
        </w:rPr>
        <w:t>televisions, cellphones, and laptops are among the various consumer technologies that use precious metals.</w:t>
      </w:r>
      <w:r w:rsidRPr="00814A76">
        <w:rPr>
          <w:rFonts w:asciiTheme="minorHAnsi" w:hAnsiTheme="minorHAnsi" w:cstheme="minorHAnsi"/>
          <w:sz w:val="16"/>
        </w:rPr>
        <w:t xml:space="preserve">14Further, </w:t>
      </w:r>
      <w:r w:rsidRPr="00814A76">
        <w:rPr>
          <w:rStyle w:val="Emphasis"/>
          <w:rFonts w:asciiTheme="minorHAnsi" w:hAnsiTheme="minorHAnsi" w:cstheme="minorHAnsi"/>
          <w:highlight w:val="green"/>
        </w:rPr>
        <w:t>green tech</w:t>
      </w:r>
      <w:r w:rsidRPr="00814A76">
        <w:rPr>
          <w:rStyle w:val="Emphasis"/>
          <w:rFonts w:asciiTheme="minorHAnsi" w:hAnsiTheme="minorHAnsi" w:cstheme="minorHAnsi"/>
        </w:rPr>
        <w:t>nologies</w:t>
      </w:r>
      <w:r w:rsidRPr="00814A76">
        <w:rPr>
          <w:rStyle w:val="StyleUnderline"/>
          <w:rFonts w:asciiTheme="minorHAnsi" w:hAnsiTheme="minorHAnsi" w:cstheme="minorHAnsi"/>
        </w:rPr>
        <w:t xml:space="preserve"> including wind turbines, solar panels, and catalytic converters </w:t>
      </w:r>
      <w:r w:rsidRPr="00814A76">
        <w:rPr>
          <w:rStyle w:val="StyleUnderline"/>
          <w:rFonts w:asciiTheme="minorHAnsi" w:hAnsiTheme="minorHAnsi" w:cstheme="minorHAnsi"/>
          <w:highlight w:val="green"/>
        </w:rPr>
        <w:t>require these rare elements</w:t>
      </w:r>
      <w:r w:rsidRPr="00814A76">
        <w:rPr>
          <w:rFonts w:asciiTheme="minorHAnsi" w:hAnsiTheme="minorHAnsi" w:cstheme="minorHAnsi"/>
          <w:sz w:val="16"/>
        </w:rPr>
        <w:t xml:space="preserve">. 15 </w:t>
      </w:r>
      <w:r w:rsidRPr="00814A76">
        <w:rPr>
          <w:rStyle w:val="StyleUnderline"/>
          <w:rFonts w:asciiTheme="minorHAnsi" w:hAnsiTheme="minorHAnsi" w:cstheme="minorHAnsi"/>
        </w:rPr>
        <w:t>As demand rises for both types of technologies, and as reserves of rare metals fall, prices skyrocket</w:t>
      </w:r>
      <w:r w:rsidRPr="00814A76">
        <w:rPr>
          <w:rFonts w:asciiTheme="minorHAnsi" w:hAnsiTheme="minorHAnsi" w:cstheme="minorHAnsi"/>
          <w:sz w:val="16"/>
        </w:rPr>
        <w:t xml:space="preserve">.16 </w:t>
      </w:r>
      <w:r w:rsidRPr="00814A76">
        <w:rPr>
          <w:rStyle w:val="StyleUnderline"/>
          <w:rFonts w:asciiTheme="minorHAnsi" w:hAnsiTheme="minorHAnsi" w:cstheme="minorHAnsi"/>
          <w:highlight w:val="green"/>
        </w:rPr>
        <w:t>Demand</w:t>
      </w:r>
      <w:r w:rsidRPr="00814A76">
        <w:rPr>
          <w:rStyle w:val="StyleUnderline"/>
          <w:rFonts w:asciiTheme="minorHAnsi" w:hAnsiTheme="minorHAnsi" w:cstheme="minorHAnsi"/>
        </w:rPr>
        <w:t xml:space="preserve"> for nonrenewable resources </w:t>
      </w:r>
      <w:r w:rsidRPr="00814A76">
        <w:rPr>
          <w:rStyle w:val="StyleUnderline"/>
          <w:rFonts w:asciiTheme="minorHAnsi" w:hAnsiTheme="minorHAnsi" w:cstheme="minorHAnsi"/>
          <w:highlight w:val="green"/>
        </w:rPr>
        <w:t xml:space="preserve">creates </w:t>
      </w:r>
      <w:r w:rsidRPr="00814A76">
        <w:rPr>
          <w:rStyle w:val="Emphasis"/>
          <w:rFonts w:asciiTheme="minorHAnsi" w:hAnsiTheme="minorHAnsi" w:cstheme="minorHAnsi"/>
          <w:highlight w:val="green"/>
        </w:rPr>
        <w:t>conflict</w:t>
      </w:r>
      <w:r w:rsidRPr="00814A76">
        <w:rPr>
          <w:rFonts w:asciiTheme="minorHAnsi" w:hAnsiTheme="minorHAnsi" w:cstheme="minorHAnsi"/>
          <w:sz w:val="16"/>
        </w:rPr>
        <w:t>, and consumerism in rich countries results in harsh labor treatment for poorer countries.17</w:t>
      </w:r>
    </w:p>
    <w:p w14:paraId="405293DD"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In general, </w:t>
      </w:r>
      <w:r w:rsidRPr="00814A76">
        <w:rPr>
          <w:rStyle w:val="Emphasis"/>
          <w:rFonts w:asciiTheme="minorHAnsi" w:hAnsiTheme="minorHAnsi" w:cstheme="minorHAnsi"/>
        </w:rPr>
        <w:t>the mining industry is extremely destructive to Earth’s environment</w:t>
      </w:r>
      <w:r w:rsidRPr="00814A76">
        <w:rPr>
          <w:rFonts w:asciiTheme="minorHAnsi" w:hAnsiTheme="minorHAnsi" w:cstheme="minorHAnsi"/>
          <w:sz w:val="16"/>
        </w:rPr>
        <w:t xml:space="preserve">.18 In fact, depending on the method employed, </w:t>
      </w:r>
      <w:r w:rsidRPr="00814A76">
        <w:rPr>
          <w:rStyle w:val="StyleUnderline"/>
          <w:rFonts w:asciiTheme="minorHAnsi" w:hAnsiTheme="minorHAnsi" w:cstheme="minorHAnsi"/>
          <w:highlight w:val="green"/>
        </w:rPr>
        <w:t>mining</w:t>
      </w:r>
      <w:r w:rsidRPr="00814A76">
        <w:rPr>
          <w:rStyle w:val="StyleUnderline"/>
          <w:rFonts w:asciiTheme="minorHAnsi" w:hAnsiTheme="minorHAnsi" w:cstheme="minorHAnsi"/>
        </w:rPr>
        <w:t xml:space="preserve"> can </w:t>
      </w:r>
      <w:r w:rsidRPr="00814A76">
        <w:rPr>
          <w:rStyle w:val="StyleUnderline"/>
          <w:rFonts w:asciiTheme="minorHAnsi" w:hAnsiTheme="minorHAnsi" w:cstheme="minorHAnsi"/>
          <w:highlight w:val="green"/>
        </w:rPr>
        <w:t xml:space="preserve">destroy </w:t>
      </w:r>
      <w:r w:rsidRPr="00814A76">
        <w:rPr>
          <w:rStyle w:val="Emphasis"/>
          <w:rFonts w:asciiTheme="minorHAnsi" w:hAnsiTheme="minorHAnsi" w:cstheme="minorHAnsi"/>
          <w:highlight w:val="green"/>
        </w:rPr>
        <w:t>entire ecosystems</w:t>
      </w:r>
      <w:r w:rsidRPr="00814A76">
        <w:rPr>
          <w:rStyle w:val="StyleUnderline"/>
          <w:rFonts w:asciiTheme="minorHAnsi" w:hAnsiTheme="minorHAnsi" w:cstheme="minorHAnsi"/>
        </w:rPr>
        <w:t xml:space="preserve"> by </w:t>
      </w:r>
      <w:r w:rsidRPr="00814A76">
        <w:rPr>
          <w:rStyle w:val="Emphasis"/>
          <w:rFonts w:asciiTheme="minorHAnsi" w:hAnsiTheme="minorHAnsi" w:cstheme="minorHAnsi"/>
          <w:highlight w:val="green"/>
        </w:rPr>
        <w:t>polluting water</w:t>
      </w:r>
      <w:r w:rsidRPr="00814A76">
        <w:rPr>
          <w:rStyle w:val="StyleUnderline"/>
          <w:rFonts w:asciiTheme="minorHAnsi" w:hAnsiTheme="minorHAnsi" w:cstheme="minorHAnsi"/>
        </w:rPr>
        <w:t xml:space="preserve"> sources and </w:t>
      </w:r>
      <w:r w:rsidRPr="00814A76">
        <w:rPr>
          <w:rStyle w:val="StyleUnderline"/>
          <w:rFonts w:asciiTheme="minorHAnsi" w:hAnsiTheme="minorHAnsi" w:cstheme="minorHAnsi"/>
          <w:highlight w:val="green"/>
        </w:rPr>
        <w:t xml:space="preserve">contributing to </w:t>
      </w:r>
      <w:r w:rsidRPr="00814A76">
        <w:rPr>
          <w:rStyle w:val="Emphasis"/>
          <w:rFonts w:asciiTheme="minorHAnsi" w:hAnsiTheme="minorHAnsi" w:cstheme="minorHAnsi"/>
          <w:highlight w:val="green"/>
        </w:rPr>
        <w:t>deforestation</w:t>
      </w:r>
      <w:r w:rsidRPr="00814A76">
        <w:rPr>
          <w:rFonts w:asciiTheme="minorHAnsi" w:hAnsiTheme="minorHAnsi" w:cstheme="minorHAnsi"/>
          <w:sz w:val="16"/>
        </w:rPr>
        <w:t xml:space="preserve">.19 </w:t>
      </w:r>
      <w:r w:rsidRPr="00814A76">
        <w:rPr>
          <w:rStyle w:val="StyleUnderline"/>
          <w:rFonts w:asciiTheme="minorHAnsi" w:hAnsiTheme="minorHAnsi" w:cstheme="minorHAnsi"/>
        </w:rPr>
        <w:t>It is by its nature an unsustainable practice, because it involves the extraction of a finite and non-renewable resource.</w:t>
      </w:r>
      <w:r w:rsidRPr="00814A76">
        <w:rPr>
          <w:rFonts w:asciiTheme="minorHAnsi" w:hAnsiTheme="minorHAnsi" w:cstheme="minorHAnsi"/>
          <w:sz w:val="16"/>
        </w:rPr>
        <w:t xml:space="preserve">20 Moreover, </w:t>
      </w:r>
      <w:r w:rsidRPr="00814A76">
        <w:rPr>
          <w:rStyle w:val="StyleUnderline"/>
          <w:rFonts w:asciiTheme="minorHAnsi" w:hAnsiTheme="minorHAnsi" w:cstheme="minorHAnsi"/>
        </w:rPr>
        <w:t xml:space="preserve">by extracting tiny amounts of metals from relatively large quantities of ore, the mining industry contributes the </w:t>
      </w:r>
      <w:r w:rsidRPr="00814A76">
        <w:rPr>
          <w:rStyle w:val="Emphasis"/>
          <w:rFonts w:asciiTheme="minorHAnsi" w:hAnsiTheme="minorHAnsi" w:cstheme="minorHAnsi"/>
        </w:rPr>
        <w:t>largest portion</w:t>
      </w:r>
      <w:r w:rsidRPr="00814A76">
        <w:rPr>
          <w:rStyle w:val="StyleUnderline"/>
          <w:rFonts w:asciiTheme="minorHAnsi" w:hAnsiTheme="minorHAnsi" w:cstheme="minorHAnsi"/>
        </w:rPr>
        <w:t xml:space="preserve"> of solid wastes in the world</w:t>
      </w:r>
      <w:r w:rsidRPr="00814A76">
        <w:rPr>
          <w:rFonts w:asciiTheme="minorHAnsi" w:hAnsiTheme="minorHAnsi" w:cstheme="minorHAnsi"/>
          <w:sz w:val="16"/>
        </w:rPr>
        <w:t xml:space="preserve">.21 </w:t>
      </w:r>
      <w:r w:rsidRPr="00814A76">
        <w:rPr>
          <w:rStyle w:val="StyleUnderline"/>
          <w:rFonts w:asciiTheme="minorHAnsi" w:hAnsiTheme="minorHAnsi" w:cstheme="minorHAnsi"/>
        </w:rPr>
        <w:t>The</w:t>
      </w:r>
      <w:r w:rsidRPr="00814A76">
        <w:rPr>
          <w:rFonts w:asciiTheme="minorHAnsi" w:hAnsiTheme="minorHAnsi" w:cstheme="minorHAnsi"/>
          <w:sz w:val="16"/>
        </w:rPr>
        <w:t xml:space="preserve"> Environmental Protection Agency (</w:t>
      </w:r>
      <w:r w:rsidRPr="00814A76">
        <w:rPr>
          <w:rStyle w:val="StyleUnderline"/>
          <w:rFonts w:asciiTheme="minorHAnsi" w:hAnsiTheme="minorHAnsi" w:cstheme="minorHAnsi"/>
        </w:rPr>
        <w:t>EPA</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describes the industry as the source of </w:t>
      </w:r>
      <w:r w:rsidRPr="00814A76">
        <w:rPr>
          <w:rStyle w:val="Emphasis"/>
          <w:rFonts w:asciiTheme="minorHAnsi" w:hAnsiTheme="minorHAnsi" w:cstheme="minorHAnsi"/>
        </w:rPr>
        <w:t>more toxic and hazardous waste than any other industrial sector</w:t>
      </w:r>
      <w:r w:rsidRPr="00814A76">
        <w:rPr>
          <w:rFonts w:asciiTheme="minorHAnsi" w:hAnsiTheme="minorHAnsi" w:cstheme="minorHAnsi"/>
          <w:sz w:val="16"/>
        </w:rPr>
        <w:t xml:space="preserve"> [</w:t>
      </w:r>
      <w:r w:rsidRPr="00814A76">
        <w:rPr>
          <w:rStyle w:val="StyleUnderline"/>
          <w:rFonts w:asciiTheme="minorHAnsi" w:hAnsiTheme="minorHAnsi" w:cstheme="minorHAnsi"/>
        </w:rPr>
        <w:t>in the United States</w:t>
      </w:r>
      <w:r w:rsidRPr="00814A76">
        <w:rPr>
          <w:rFonts w:asciiTheme="minorHAnsi" w:hAnsiTheme="minorHAnsi" w:cstheme="minorHAnsi"/>
          <w:sz w:val="16"/>
        </w:rPr>
        <w:t xml:space="preserve">], </w:t>
      </w:r>
      <w:r w:rsidRPr="00814A76">
        <w:rPr>
          <w:rStyle w:val="StyleUnderline"/>
          <w:rFonts w:asciiTheme="minorHAnsi" w:hAnsiTheme="minorHAnsi" w:cstheme="minorHAnsi"/>
        </w:rPr>
        <w:t>costing billions of dollars to address the public health and environmental threats to communities.</w:t>
      </w:r>
      <w:r w:rsidRPr="00814A76">
        <w:rPr>
          <w:rFonts w:asciiTheme="minorHAnsi" w:hAnsiTheme="minorHAnsi" w:cstheme="minorHAnsi"/>
          <w:sz w:val="16"/>
        </w:rPr>
        <w:t xml:space="preserve"> 22 </w:t>
      </w:r>
      <w:r w:rsidRPr="00814A76">
        <w:rPr>
          <w:rStyle w:val="StyleUnderline"/>
          <w:rFonts w:asciiTheme="minorHAnsi" w:hAnsiTheme="minorHAnsi" w:cstheme="minorHAnsi"/>
        </w:rPr>
        <w:t xml:space="preserve">Poor regulations and oxymoronic corporate definitions of sustainability, however, make it unclear as to just how much waste the industry </w:t>
      </w:r>
      <w:proofErr w:type="gramStart"/>
      <w:r w:rsidRPr="00814A76">
        <w:rPr>
          <w:rStyle w:val="StyleUnderline"/>
          <w:rFonts w:asciiTheme="minorHAnsi" w:hAnsiTheme="minorHAnsi" w:cstheme="minorHAnsi"/>
        </w:rPr>
        <w:t>actually produces</w:t>
      </w:r>
      <w:proofErr w:type="gramEnd"/>
      <w:r w:rsidRPr="00814A76">
        <w:rPr>
          <w:rStyle w:val="StyleUnderline"/>
          <w:rFonts w:asciiTheme="minorHAnsi" w:hAnsiTheme="minorHAnsi" w:cstheme="minorHAnsi"/>
        </w:rPr>
        <w:t>.</w:t>
      </w:r>
      <w:r w:rsidRPr="00814A76">
        <w:rPr>
          <w:rFonts w:asciiTheme="minorHAnsi" w:hAnsiTheme="minorHAnsi" w:cstheme="minorHAnsi"/>
          <w:sz w:val="16"/>
        </w:rPr>
        <w:t>23</w:t>
      </w:r>
    </w:p>
    <w:p w14:paraId="3AFF6857"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highlight w:val="green"/>
        </w:rPr>
        <w:t>Platinum</w:t>
      </w:r>
      <w:r w:rsidRPr="00814A76">
        <w:rPr>
          <w:rFonts w:asciiTheme="minorHAnsi" w:hAnsiTheme="minorHAnsi" w:cstheme="minorHAnsi"/>
          <w:sz w:val="16"/>
        </w:rPr>
        <w:t xml:space="preserve"> provides an excellent case study of the issue, because it </w:t>
      </w:r>
      <w:r w:rsidRPr="00814A76">
        <w:rPr>
          <w:rStyle w:val="StyleUnderline"/>
          <w:rFonts w:asciiTheme="minorHAnsi" w:hAnsiTheme="minorHAnsi" w:cstheme="minorHAnsi"/>
        </w:rPr>
        <w:t xml:space="preserve">is an </w:t>
      </w:r>
      <w:r w:rsidRPr="00814A76">
        <w:rPr>
          <w:rStyle w:val="StyleUnderline"/>
          <w:rFonts w:asciiTheme="minorHAnsi" w:hAnsiTheme="minorHAnsi" w:cstheme="minorHAnsi"/>
          <w:highlight w:val="green"/>
        </w:rPr>
        <w:t>extremely rare</w:t>
      </w:r>
      <w:r w:rsidRPr="00814A76">
        <w:rPr>
          <w:rStyle w:val="StyleUnderline"/>
          <w:rFonts w:asciiTheme="minorHAnsi" w:hAnsiTheme="minorHAnsi" w:cstheme="minorHAnsi"/>
        </w:rPr>
        <w:t xml:space="preserve"> and expensive metal—an ore </w:t>
      </w:r>
      <w:r w:rsidRPr="00814A76">
        <w:rPr>
          <w:rStyle w:val="StyleUnderline"/>
          <w:rFonts w:asciiTheme="minorHAnsi" w:hAnsiTheme="minorHAnsi" w:cstheme="minorHAnsi"/>
          <w:highlight w:val="green"/>
        </w:rPr>
        <w:t>expected</w:t>
      </w:r>
      <w:r w:rsidRPr="00814A76">
        <w:rPr>
          <w:rStyle w:val="StyleUnderline"/>
          <w:rFonts w:asciiTheme="minorHAnsi" w:hAnsiTheme="minorHAnsi" w:cstheme="minorHAnsi"/>
        </w:rPr>
        <w:t xml:space="preserve"> to exist </w:t>
      </w:r>
      <w:r w:rsidRPr="00814A76">
        <w:rPr>
          <w:rStyle w:val="StyleUnderline"/>
          <w:rFonts w:asciiTheme="minorHAnsi" w:hAnsiTheme="minorHAnsi" w:cstheme="minorHAnsi"/>
          <w:highlight w:val="green"/>
        </w:rPr>
        <w:t xml:space="preserve">in </w:t>
      </w:r>
      <w:r w:rsidRPr="00814A76">
        <w:rPr>
          <w:rStyle w:val="Emphasis"/>
          <w:rFonts w:asciiTheme="minorHAnsi" w:hAnsiTheme="minorHAnsi" w:cstheme="minorHAnsi"/>
          <w:highlight w:val="green"/>
        </w:rPr>
        <w:t>vast quantities</w:t>
      </w:r>
      <w:r w:rsidRPr="00814A76">
        <w:rPr>
          <w:rStyle w:val="StyleUnderline"/>
          <w:rFonts w:asciiTheme="minorHAnsi" w:hAnsiTheme="minorHAnsi" w:cstheme="minorHAnsi"/>
          <w:highlight w:val="green"/>
        </w:rPr>
        <w:t xml:space="preserve"> in </w:t>
      </w:r>
      <w:r w:rsidRPr="00814A76">
        <w:rPr>
          <w:rStyle w:val="Emphasis"/>
          <w:rFonts w:asciiTheme="minorHAnsi" w:hAnsiTheme="minorHAnsi" w:cstheme="minorHAnsi"/>
          <w:highlight w:val="green"/>
        </w:rPr>
        <w:t>asteroids</w:t>
      </w:r>
      <w:r w:rsidRPr="00814A76">
        <w:rPr>
          <w:rStyle w:val="StyleUnderline"/>
          <w:rFonts w:asciiTheme="minorHAnsi" w:hAnsiTheme="minorHAnsi" w:cstheme="minorHAnsi"/>
        </w:rPr>
        <w:t>.</w:t>
      </w:r>
      <w:r w:rsidRPr="00814A76">
        <w:rPr>
          <w:rFonts w:asciiTheme="minorHAnsi" w:hAnsiTheme="minorHAnsi" w:cstheme="minorHAnsi"/>
          <w:sz w:val="16"/>
        </w:rPr>
        <w:t xml:space="preserve">24 Further, </w:t>
      </w:r>
      <w:r w:rsidRPr="00814A76">
        <w:rPr>
          <w:rStyle w:val="StyleUnderline"/>
          <w:rFonts w:asciiTheme="minorHAnsi" w:hAnsiTheme="minorHAnsi" w:cstheme="minorHAnsi"/>
        </w:rPr>
        <w:t>production of platinum has increased sharply in the past sixty years in order to keep up with growing demand for use in new technologies</w:t>
      </w:r>
      <w:r w:rsidRPr="00814A76">
        <w:rPr>
          <w:rFonts w:asciiTheme="minorHAnsi" w:hAnsiTheme="minorHAnsi" w:cstheme="minorHAnsi"/>
          <w:sz w:val="16"/>
        </w:rPr>
        <w:t xml:space="preserve">.25 In fact, </w:t>
      </w:r>
      <w:r w:rsidRPr="00814A76">
        <w:rPr>
          <w:rStyle w:val="StyleUnderline"/>
          <w:rFonts w:asciiTheme="minorHAnsi" w:hAnsiTheme="minorHAnsi" w:cstheme="minorHAnsi"/>
        </w:rPr>
        <w:t xml:space="preserve">despite their high costs, platinum group metals are so useful that </w:t>
      </w:r>
      <w:r w:rsidRPr="00814A76">
        <w:rPr>
          <w:rStyle w:val="Emphasis"/>
          <w:rFonts w:asciiTheme="minorHAnsi" w:hAnsiTheme="minorHAnsi" w:cstheme="minorHAnsi"/>
        </w:rPr>
        <w:t>[one] of [four]</w:t>
      </w:r>
      <w:r w:rsidRPr="00814A76">
        <w:rPr>
          <w:rStyle w:val="StyleUnderline"/>
          <w:rFonts w:asciiTheme="minorHAnsi" w:hAnsiTheme="minorHAnsi" w:cstheme="minorHAnsi"/>
        </w:rPr>
        <w:t xml:space="preserve"> industrial goods on Earth require them in production.</w:t>
      </w:r>
      <w:r w:rsidRPr="00814A76">
        <w:rPr>
          <w:rFonts w:asciiTheme="minorHAnsi" w:hAnsiTheme="minorHAnsi" w:cstheme="minorHAnsi"/>
          <w:sz w:val="16"/>
        </w:rPr>
        <w:t xml:space="preserve"> 26 </w:t>
      </w:r>
      <w:r w:rsidRPr="00814A76">
        <w:rPr>
          <w:rStyle w:val="StyleUnderline"/>
          <w:rFonts w:asciiTheme="minorHAnsi" w:hAnsiTheme="minorHAnsi" w:cstheme="minorHAnsi"/>
        </w:rPr>
        <w:t xml:space="preserve">Scholars </w:t>
      </w:r>
      <w:r w:rsidRPr="00814A76">
        <w:rPr>
          <w:rStyle w:val="StyleUnderline"/>
          <w:rFonts w:asciiTheme="minorHAnsi" w:hAnsiTheme="minorHAnsi" w:cstheme="minorHAnsi"/>
          <w:highlight w:val="green"/>
        </w:rPr>
        <w:t>do not expect demand to slow</w:t>
      </w:r>
      <w:r w:rsidRPr="00814A76">
        <w:rPr>
          <w:rStyle w:val="StyleUnderline"/>
          <w:rFonts w:asciiTheme="minorHAnsi" w:hAnsiTheme="minorHAnsi" w:cstheme="minorHAnsi"/>
        </w:rPr>
        <w:t xml:space="preserve"> any time soon</w:t>
      </w:r>
      <w:r w:rsidRPr="00814A76">
        <w:rPr>
          <w:rFonts w:asciiTheme="minorHAnsi" w:hAnsiTheme="minorHAnsi" w:cstheme="minorHAnsi"/>
          <w:sz w:val="16"/>
        </w:rPr>
        <w:t xml:space="preserve">.27 Among other technologies, </w:t>
      </w:r>
      <w:r w:rsidRPr="00814A76">
        <w:rPr>
          <w:rStyle w:val="StyleUnderline"/>
          <w:rFonts w:asciiTheme="minorHAnsi" w:hAnsiTheme="minorHAnsi" w:cstheme="minorHAnsi"/>
        </w:rPr>
        <w:t>industries use platinum in products such as catalytic converters, jewelry production, various catalysts for chemical processing, and hydrogen fuel cells</w:t>
      </w:r>
      <w:r w:rsidRPr="00814A76">
        <w:rPr>
          <w:rFonts w:asciiTheme="minorHAnsi" w:hAnsiTheme="minorHAnsi" w:cstheme="minorHAnsi"/>
          <w:sz w:val="16"/>
        </w:rPr>
        <w:t xml:space="preserve">.28 While there is no consensus on how far the Earth’s reserves of platinum will take humanity, many </w:t>
      </w:r>
      <w:r w:rsidRPr="00814A76">
        <w:rPr>
          <w:rStyle w:val="StyleUnderline"/>
          <w:rFonts w:asciiTheme="minorHAnsi" w:hAnsiTheme="minorHAnsi" w:cstheme="minorHAnsi"/>
        </w:rPr>
        <w:t xml:space="preserve">scientists agree that platinum ore </w:t>
      </w:r>
      <w:r w:rsidRPr="00814A76">
        <w:rPr>
          <w:rStyle w:val="StyleUnderline"/>
          <w:rFonts w:asciiTheme="minorHAnsi" w:hAnsiTheme="minorHAnsi" w:cstheme="minorHAnsi"/>
          <w:highlight w:val="green"/>
        </w:rPr>
        <w:t>reserves will deplete in</w:t>
      </w:r>
      <w:r w:rsidRPr="00814A76">
        <w:rPr>
          <w:rStyle w:val="StyleUnderline"/>
          <w:rFonts w:asciiTheme="minorHAnsi" w:hAnsiTheme="minorHAnsi" w:cstheme="minorHAnsi"/>
        </w:rPr>
        <w:t xml:space="preserve"> a relatively </w:t>
      </w:r>
      <w:r w:rsidRPr="00814A76">
        <w:rPr>
          <w:rStyle w:val="Emphasis"/>
          <w:rFonts w:asciiTheme="minorHAnsi" w:hAnsiTheme="minorHAnsi" w:cstheme="minorHAnsi"/>
          <w:highlight w:val="green"/>
        </w:rPr>
        <w:t xml:space="preserve">short </w:t>
      </w:r>
      <w:r w:rsidRPr="00814A76">
        <w:rPr>
          <w:rStyle w:val="Emphasis"/>
          <w:rFonts w:asciiTheme="minorHAnsi" w:hAnsiTheme="minorHAnsi" w:cstheme="minorHAnsi"/>
        </w:rPr>
        <w:t xml:space="preserve">amount of </w:t>
      </w:r>
      <w:r w:rsidRPr="00814A76">
        <w:rPr>
          <w:rStyle w:val="Emphasis"/>
          <w:rFonts w:asciiTheme="minorHAnsi" w:hAnsiTheme="minorHAnsi" w:cstheme="minorHAnsi"/>
          <w:highlight w:val="green"/>
        </w:rPr>
        <w:t>time</w:t>
      </w:r>
      <w:r w:rsidRPr="00814A76">
        <w:rPr>
          <w:rFonts w:asciiTheme="minorHAnsi" w:hAnsiTheme="minorHAnsi" w:cstheme="minorHAnsi"/>
          <w:sz w:val="16"/>
        </w:rPr>
        <w:t>.29</w:t>
      </w:r>
    </w:p>
    <w:p w14:paraId="7352B063"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With the rate of mining at an all-time high,30 it is increasingly clear that </w:t>
      </w:r>
      <w:r w:rsidRPr="00814A76">
        <w:rPr>
          <w:rStyle w:val="StyleUnderline"/>
          <w:rFonts w:asciiTheme="minorHAnsi" w:hAnsiTheme="minorHAnsi" w:cstheme="minorHAnsi"/>
        </w:rPr>
        <w:t>historical patterns of mineral resources and development cannot simply be assumed to continue unaltered into the future</w:t>
      </w:r>
      <w:r w:rsidRPr="00814A76">
        <w:rPr>
          <w:rFonts w:asciiTheme="minorHAnsi" w:hAnsiTheme="minorHAnsi" w:cstheme="minorHAnsi"/>
          <w:sz w:val="16"/>
        </w:rPr>
        <w:t xml:space="preserve">. 31 </w:t>
      </w:r>
      <w:r w:rsidRPr="00814A76">
        <w:rPr>
          <w:rStyle w:val="StyleUnderline"/>
          <w:rFonts w:asciiTheme="minorHAnsi" w:hAnsiTheme="minorHAnsi" w:cstheme="minorHAnsi"/>
        </w:rPr>
        <w:t xml:space="preserve">The platinum mining industry, however, has a strong incentive to increase its rate of extraction as profits grow with the rate of demand. Without any alternative, this destructive practice will </w:t>
      </w:r>
      <w:proofErr w:type="gramStart"/>
      <w:r w:rsidRPr="00814A76">
        <w:rPr>
          <w:rStyle w:val="StyleUnderline"/>
          <w:rFonts w:asciiTheme="minorHAnsi" w:hAnsiTheme="minorHAnsi" w:cstheme="minorHAnsi"/>
        </w:rPr>
        <w:t>continue</w:t>
      </w:r>
      <w:r w:rsidRPr="00814A76">
        <w:rPr>
          <w:rFonts w:asciiTheme="minorHAnsi" w:hAnsiTheme="minorHAnsi" w:cstheme="minorHAnsi"/>
          <w:sz w:val="16"/>
        </w:rPr>
        <w:t xml:space="preserve"> into the future</w:t>
      </w:r>
      <w:proofErr w:type="gramEnd"/>
      <w:r w:rsidRPr="00814A76">
        <w:rPr>
          <w:rFonts w:asciiTheme="minorHAnsi" w:hAnsiTheme="minorHAnsi" w:cstheme="minorHAnsi"/>
          <w:sz w:val="16"/>
        </w:rPr>
        <w:t>.32</w:t>
      </w:r>
    </w:p>
    <w:p w14:paraId="4645BD8D"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So-called platinum-group metal (</w:t>
      </w:r>
      <w:r w:rsidRPr="00814A76">
        <w:rPr>
          <w:rStyle w:val="StyleUnderline"/>
          <w:rFonts w:asciiTheme="minorHAnsi" w:hAnsiTheme="minorHAnsi" w:cstheme="minorHAnsi"/>
        </w:rPr>
        <w:t>PGM</w:t>
      </w:r>
      <w:r w:rsidRPr="00814A76">
        <w:rPr>
          <w:rFonts w:asciiTheme="minorHAnsi" w:hAnsiTheme="minorHAnsi" w:cstheme="minorHAnsi"/>
          <w:sz w:val="16"/>
        </w:rPr>
        <w:t xml:space="preserve">) </w:t>
      </w:r>
      <w:r w:rsidRPr="00814A76">
        <w:rPr>
          <w:rStyle w:val="StyleUnderline"/>
          <w:rFonts w:asciiTheme="minorHAnsi" w:hAnsiTheme="minorHAnsi" w:cstheme="minorHAnsi"/>
        </w:rPr>
        <w:t>ores are mined through underground or open cut techniques</w:t>
      </w:r>
      <w:r w:rsidRPr="00814A76">
        <w:rPr>
          <w:rFonts w:asciiTheme="minorHAnsi" w:hAnsiTheme="minorHAnsi" w:cstheme="minorHAnsi"/>
          <w:sz w:val="16"/>
        </w:rPr>
        <w:t xml:space="preserve">.33 Due to these practices, </w:t>
      </w:r>
      <w:r w:rsidRPr="00814A76">
        <w:rPr>
          <w:rStyle w:val="StyleUnderline"/>
          <w:rFonts w:asciiTheme="minorHAnsi" w:hAnsiTheme="minorHAnsi" w:cstheme="minorHAnsi"/>
        </w:rPr>
        <w:t>all but a very small fraction of the mined platinum ore is disposed of as solid waste</w:t>
      </w:r>
      <w:r w:rsidRPr="00814A76">
        <w:rPr>
          <w:rFonts w:asciiTheme="minorHAnsi" w:hAnsiTheme="minorHAnsi" w:cstheme="minorHAnsi"/>
          <w:sz w:val="16"/>
        </w:rPr>
        <w:t xml:space="preserve">.34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environmental consequences</w:t>
      </w:r>
      <w:r w:rsidRPr="00814A76">
        <w:rPr>
          <w:rStyle w:val="StyleUnderline"/>
          <w:rFonts w:asciiTheme="minorHAnsi" w:hAnsiTheme="minorHAnsi" w:cstheme="minorHAnsi"/>
        </w:rPr>
        <w:t xml:space="preserve"> of platinum production </w:t>
      </w:r>
      <w:r w:rsidRPr="00814A76">
        <w:rPr>
          <w:rStyle w:val="StyleUnderline"/>
          <w:rFonts w:asciiTheme="minorHAnsi" w:hAnsiTheme="minorHAnsi" w:cstheme="minorHAnsi"/>
          <w:highlight w:val="green"/>
        </w:rPr>
        <w:t>are</w:t>
      </w:r>
      <w:r w:rsidRPr="00814A76">
        <w:rPr>
          <w:rStyle w:val="StyleUnderline"/>
          <w:rFonts w:asciiTheme="minorHAnsi" w:hAnsiTheme="minorHAnsi" w:cstheme="minorHAnsi"/>
        </w:rPr>
        <w:t xml:space="preserve"> thus quite </w:t>
      </w:r>
      <w:r w:rsidRPr="00814A76">
        <w:rPr>
          <w:rStyle w:val="StyleUnderline"/>
          <w:rFonts w:asciiTheme="minorHAnsi" w:hAnsiTheme="minorHAnsi" w:cstheme="minorHAnsi"/>
          <w:highlight w:val="green"/>
        </w:rPr>
        <w:t>significant</w:t>
      </w:r>
      <w:r w:rsidRPr="00814A76">
        <w:rPr>
          <w:rStyle w:val="StyleUnderline"/>
          <w:rFonts w:asciiTheme="minorHAnsi" w:hAnsiTheme="minorHAnsi" w:cstheme="minorHAnsi"/>
        </w:rPr>
        <w:t>, but like the mining industry in general, the amount of waste is typically under-reported</w:t>
      </w:r>
      <w:r w:rsidRPr="00814A76">
        <w:rPr>
          <w:rFonts w:asciiTheme="minorHAnsi" w:hAnsiTheme="minorHAnsi" w:cstheme="minorHAnsi"/>
          <w:sz w:val="16"/>
        </w:rPr>
        <w:t>.35</w:t>
      </w:r>
    </w:p>
    <w:p w14:paraId="7C85A029"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While this is due to </w:t>
      </w:r>
      <w:r w:rsidRPr="00814A76">
        <w:rPr>
          <w:rStyle w:val="StyleUnderline"/>
          <w:rFonts w:asciiTheme="minorHAnsi" w:hAnsiTheme="minorHAnsi" w:cstheme="minorHAnsi"/>
        </w:rPr>
        <w:t xml:space="preserve">high production levels </w:t>
      </w:r>
      <w:proofErr w:type="gramStart"/>
      <w:r w:rsidRPr="00814A76">
        <w:rPr>
          <w:rFonts w:asciiTheme="minorHAnsi" w:hAnsiTheme="minorHAnsi" w:cstheme="minorHAnsi"/>
          <w:sz w:val="16"/>
        </w:rPr>
        <w:t>at the moment</w:t>
      </w:r>
      <w:proofErr w:type="gramEnd"/>
      <w:r w:rsidRPr="00814A76">
        <w:rPr>
          <w:rFonts w:asciiTheme="minorHAnsi" w:hAnsiTheme="minorHAnsi" w:cstheme="minorHAnsi"/>
          <w:sz w:val="16"/>
        </w:rPr>
        <w:t xml:space="preserve">, those levels </w:t>
      </w:r>
      <w:r w:rsidRPr="00814A76">
        <w:rPr>
          <w:rStyle w:val="StyleUnderline"/>
          <w:rFonts w:asciiTheme="minorHAnsi" w:hAnsiTheme="minorHAnsi" w:cstheme="minorHAnsi"/>
        </w:rPr>
        <w:t>will only increase given the estimated future demand of platinum.</w:t>
      </w:r>
      <w:r w:rsidRPr="00814A76">
        <w:rPr>
          <w:rFonts w:asciiTheme="minorHAnsi" w:hAnsiTheme="minorHAnsi" w:cstheme="minorHAnsi"/>
          <w:sz w:val="16"/>
        </w:rPr>
        <w:t xml:space="preserve">36 </w:t>
      </w:r>
      <w:r w:rsidRPr="00814A76">
        <w:rPr>
          <w:rStyle w:val="StyleUnderline"/>
          <w:rFonts w:asciiTheme="minorHAnsi" w:hAnsiTheme="minorHAnsi" w:cstheme="minorHAnsi"/>
        </w:rPr>
        <w:t>In spite of the negative consequences, mining continues unabated because it is economically important</w:t>
      </w:r>
      <w:r w:rsidRPr="00814A76">
        <w:rPr>
          <w:rFonts w:asciiTheme="minorHAnsi" w:hAnsiTheme="minorHAnsi" w:cstheme="minorHAnsi"/>
          <w:sz w:val="16"/>
        </w:rPr>
        <w:t xml:space="preserve"> to many areas.37 </w:t>
      </w:r>
      <w:r w:rsidRPr="00814A76">
        <w:rPr>
          <w:rStyle w:val="StyleUnderline"/>
          <w:rFonts w:asciiTheme="minorHAnsi" w:hAnsiTheme="minorHAnsi" w:cstheme="minorHAnsi"/>
        </w:rPr>
        <w:t xml:space="preserve">The future environmental costs provide a major challenge in creating a sustainable system. </w:t>
      </w:r>
      <w:r w:rsidRPr="00814A76">
        <w:rPr>
          <w:rStyle w:val="Emphasis"/>
          <w:rFonts w:asciiTheme="minorHAnsi" w:hAnsiTheme="minorHAnsi" w:cstheme="minorHAnsi"/>
        </w:rPr>
        <w:t xml:space="preserve">Relegating at least some </w:t>
      </w:r>
      <w:r w:rsidRPr="00814A76">
        <w:rPr>
          <w:rStyle w:val="Emphasis"/>
          <w:rFonts w:asciiTheme="minorHAnsi" w:hAnsiTheme="minorHAnsi" w:cstheme="minorHAnsi"/>
          <w:highlight w:val="green"/>
        </w:rPr>
        <w:t>mining</w:t>
      </w:r>
      <w:r w:rsidRPr="00814A76">
        <w:rPr>
          <w:rStyle w:val="Emphasis"/>
          <w:rFonts w:asciiTheme="minorHAnsi" w:hAnsiTheme="minorHAnsi" w:cstheme="minorHAnsi"/>
        </w:rPr>
        <w:t xml:space="preserve"> companies to near-Earth </w:t>
      </w:r>
      <w:r w:rsidRPr="00814A76">
        <w:rPr>
          <w:rStyle w:val="Emphasis"/>
          <w:rFonts w:asciiTheme="minorHAnsi" w:hAnsiTheme="minorHAnsi" w:cstheme="minorHAnsi"/>
          <w:highlight w:val="green"/>
        </w:rPr>
        <w:t>asteroids would reduce the negative effects of future mining levels on Earth</w:t>
      </w:r>
      <w:r w:rsidRPr="00814A76">
        <w:rPr>
          <w:rFonts w:asciiTheme="minorHAnsi" w:hAnsiTheme="minorHAnsi" w:cstheme="minorHAnsi"/>
          <w:sz w:val="16"/>
        </w:rPr>
        <w:t>. The economic benefits of mining need not be sacrificed for the sake of the environment.38</w:t>
      </w:r>
    </w:p>
    <w:p w14:paraId="2D5E5236" w14:textId="77777777" w:rsidR="00422D49" w:rsidRPr="00814A76" w:rsidRDefault="00422D49" w:rsidP="00422D49">
      <w:pPr>
        <w:rPr>
          <w:rFonts w:asciiTheme="minorHAnsi" w:hAnsiTheme="minorHAnsi" w:cstheme="minorHAnsi"/>
          <w:sz w:val="16"/>
        </w:rPr>
      </w:pPr>
    </w:p>
    <w:p w14:paraId="1684AB46"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Reliance on earth mining makes </w:t>
      </w:r>
      <w:r w:rsidRPr="00814A76">
        <w:rPr>
          <w:rFonts w:asciiTheme="minorHAnsi" w:hAnsiTheme="minorHAnsi" w:cstheme="minorHAnsi"/>
          <w:u w:val="single"/>
        </w:rPr>
        <w:t>resource shortages</w:t>
      </w:r>
      <w:r w:rsidRPr="00814A76">
        <w:rPr>
          <w:rFonts w:asciiTheme="minorHAnsi" w:hAnsiTheme="minorHAnsi" w:cstheme="minorHAnsi"/>
        </w:rPr>
        <w:t xml:space="preserve"> worse</w:t>
      </w:r>
    </w:p>
    <w:p w14:paraId="7AAB651B"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Williams 19</w:t>
      </w:r>
      <w:r w:rsidRPr="00814A76">
        <w:rPr>
          <w:rFonts w:asciiTheme="minorHAnsi" w:hAnsiTheme="minorHAnsi" w:cstheme="minorHAnsi"/>
        </w:rPr>
        <w:t xml:space="preserve"> [Matthew S. writer at Universe Today; Aug 1 2019, "Asteroid Mining: What Will It Involve and Is This the Future of Wealth?", </w:t>
      </w:r>
      <w:proofErr w:type="spellStart"/>
      <w:r w:rsidRPr="00814A76">
        <w:rPr>
          <w:rFonts w:asciiTheme="minorHAnsi" w:hAnsiTheme="minorHAnsi" w:cstheme="minorHAnsi"/>
        </w:rPr>
        <w:t>Interessting</w:t>
      </w:r>
      <w:proofErr w:type="spellEnd"/>
      <w:r w:rsidRPr="00814A76">
        <w:rPr>
          <w:rFonts w:asciiTheme="minorHAnsi" w:hAnsiTheme="minorHAnsi" w:cstheme="minorHAnsi"/>
        </w:rPr>
        <w:t xml:space="preserve"> Engineering, </w:t>
      </w:r>
      <w:hyperlink r:id="rId24" w:history="1">
        <w:r w:rsidRPr="00814A76">
          <w:rPr>
            <w:rStyle w:val="Hyperlink"/>
            <w:rFonts w:asciiTheme="minorHAnsi" w:hAnsiTheme="minorHAnsi" w:cstheme="minorHAnsi"/>
          </w:rPr>
          <w:t>https://interestingengineering.com/asteroid-mining-what-will-it-involve-and-is-this-the-future-of-wealth</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1C52C45B" w14:textId="77777777" w:rsidR="00422D49" w:rsidRPr="00814A76" w:rsidRDefault="00422D49" w:rsidP="00422D49">
      <w:pPr>
        <w:rPr>
          <w:rFonts w:asciiTheme="minorHAnsi" w:hAnsiTheme="minorHAnsi" w:cstheme="minorHAnsi"/>
          <w:sz w:val="16"/>
          <w:szCs w:val="16"/>
        </w:rPr>
      </w:pPr>
      <w:r w:rsidRPr="00814A76">
        <w:rPr>
          <w:rFonts w:asciiTheme="minorHAnsi" w:hAnsiTheme="minorHAnsi" w:cstheme="minorHAnsi"/>
          <w:sz w:val="16"/>
          <w:szCs w:val="16"/>
        </w:rPr>
        <w:t xml:space="preserve">Of course, this raises the obvious question: wouldn't it be </w:t>
      </w:r>
      <w:proofErr w:type="gramStart"/>
      <w:r w:rsidRPr="00814A76">
        <w:rPr>
          <w:rFonts w:asciiTheme="minorHAnsi" w:hAnsiTheme="minorHAnsi" w:cstheme="minorHAnsi"/>
          <w:sz w:val="16"/>
          <w:szCs w:val="16"/>
        </w:rPr>
        <w:t>really expensive</w:t>
      </w:r>
      <w:proofErr w:type="gramEnd"/>
      <w:r w:rsidRPr="00814A76">
        <w:rPr>
          <w:rFonts w:asciiTheme="minorHAnsi" w:hAnsiTheme="minorHAnsi" w:cstheme="minorHAnsi"/>
          <w:sz w:val="16"/>
          <w:szCs w:val="16"/>
        </w:rPr>
        <w:t xml:space="preserve"> to do all this mining? Why not simply continue to rely on Earth for sources of precious metals and resources and simply learn to use them better?</w:t>
      </w:r>
    </w:p>
    <w:p w14:paraId="2E43A12A" w14:textId="77777777" w:rsidR="00422D49" w:rsidRPr="00814A76" w:rsidRDefault="00422D49" w:rsidP="00422D49">
      <w:pPr>
        <w:rPr>
          <w:rFonts w:asciiTheme="minorHAnsi" w:hAnsiTheme="minorHAnsi" w:cstheme="minorHAnsi"/>
          <w:sz w:val="16"/>
        </w:rPr>
      </w:pPr>
      <w:r w:rsidRPr="00814A76">
        <w:rPr>
          <w:rFonts w:asciiTheme="minorHAnsi" w:hAnsiTheme="minorHAnsi" w:cstheme="minorHAnsi"/>
          <w:sz w:val="16"/>
        </w:rPr>
        <w:t xml:space="preserve">To put it simply, </w:t>
      </w:r>
      <w:r w:rsidRPr="00814A76">
        <w:rPr>
          <w:rStyle w:val="Emphasis"/>
          <w:rFonts w:asciiTheme="minorHAnsi" w:hAnsiTheme="minorHAnsi" w:cstheme="minorHAnsi"/>
        </w:rPr>
        <w:t>we are running out of resources</w:t>
      </w:r>
      <w:r w:rsidRPr="00814A76">
        <w:rPr>
          <w:rFonts w:asciiTheme="minorHAnsi" w:hAnsiTheme="minorHAnsi" w:cstheme="minorHAnsi"/>
          <w:sz w:val="16"/>
        </w:rPr>
        <w:t>. To be clear, learning to use our resources better and more sustainably is always a great idea. And while it is certainly true than Earth-based mining is far cheaper than going to space would be, that may not be the case indefinitely.</w:t>
      </w:r>
    </w:p>
    <w:p w14:paraId="738A9462" w14:textId="77777777" w:rsidR="00422D49" w:rsidRPr="00814A76" w:rsidRDefault="00422D49" w:rsidP="00422D49">
      <w:pPr>
        <w:rPr>
          <w:rStyle w:val="StyleUnderline"/>
          <w:rFonts w:asciiTheme="minorHAnsi" w:hAnsiTheme="minorHAnsi" w:cstheme="minorHAnsi"/>
        </w:rPr>
      </w:pPr>
      <w:r w:rsidRPr="00814A76">
        <w:rPr>
          <w:rFonts w:asciiTheme="minorHAnsi" w:hAnsiTheme="minorHAnsi" w:cstheme="minorHAnsi"/>
          <w:sz w:val="16"/>
        </w:rPr>
        <w:t xml:space="preserve">Aside from the fact that off-world minerals and ices would be of considerable value to Earth's economy, there is also the way that </w:t>
      </w:r>
      <w:r w:rsidRPr="00814A76">
        <w:rPr>
          <w:rStyle w:val="StyleUnderline"/>
          <w:rFonts w:asciiTheme="minorHAnsi" w:hAnsiTheme="minorHAnsi" w:cstheme="minorHAnsi"/>
        </w:rPr>
        <w:t xml:space="preserve">growing </w:t>
      </w:r>
      <w:r w:rsidRPr="00814A76">
        <w:rPr>
          <w:rStyle w:val="StyleUnderline"/>
          <w:rFonts w:asciiTheme="minorHAnsi" w:hAnsiTheme="minorHAnsi" w:cstheme="minorHAnsi"/>
          <w:highlight w:val="green"/>
        </w:rPr>
        <w:t>consumption is leading</w:t>
      </w:r>
      <w:r w:rsidRPr="00814A76">
        <w:rPr>
          <w:rStyle w:val="StyleUnderline"/>
          <w:rFonts w:asciiTheme="minorHAnsi" w:hAnsiTheme="minorHAnsi" w:cstheme="minorHAnsi"/>
        </w:rPr>
        <w:t xml:space="preserve"> our </w:t>
      </w:r>
      <w:r w:rsidRPr="00814A76">
        <w:rPr>
          <w:rStyle w:val="StyleUnderline"/>
          <w:rFonts w:asciiTheme="minorHAnsi" w:hAnsiTheme="minorHAnsi" w:cstheme="minorHAnsi"/>
          <w:highlight w:val="green"/>
        </w:rPr>
        <w:t>reserves to become</w:t>
      </w:r>
      <w:r w:rsidRPr="00814A76">
        <w:rPr>
          <w:rStyle w:val="StyleUnderline"/>
          <w:rFonts w:asciiTheme="minorHAnsi" w:hAnsiTheme="minorHAnsi" w:cstheme="minorHAnsi"/>
        </w:rPr>
        <w:t xml:space="preserve"> slowly </w:t>
      </w:r>
      <w:r w:rsidRPr="00814A76">
        <w:rPr>
          <w:rStyle w:val="StyleUnderline"/>
          <w:rFonts w:asciiTheme="minorHAnsi" w:hAnsiTheme="minorHAnsi" w:cstheme="minorHAnsi"/>
          <w:highlight w:val="green"/>
        </w:rPr>
        <w:t>exhausted</w:t>
      </w:r>
      <w:r w:rsidRPr="00814A76">
        <w:rPr>
          <w:rStyle w:val="StyleUnderline"/>
          <w:rFonts w:asciiTheme="minorHAnsi" w:hAnsiTheme="minorHAnsi" w:cstheme="minorHAnsi"/>
        </w:rPr>
        <w:t>.</w:t>
      </w:r>
    </w:p>
    <w:p w14:paraId="266B626C" w14:textId="77777777" w:rsidR="00422D49" w:rsidRPr="00814A76" w:rsidRDefault="00422D49" w:rsidP="00422D49">
      <w:pPr>
        <w:rPr>
          <w:rFonts w:asciiTheme="minorHAnsi" w:hAnsiTheme="minorHAnsi" w:cstheme="minorHAnsi"/>
          <w:u w:val="single"/>
        </w:rPr>
      </w:pPr>
      <w:r w:rsidRPr="00814A76">
        <w:rPr>
          <w:rFonts w:asciiTheme="minorHAnsi" w:hAnsiTheme="minorHAnsi" w:cstheme="minorHAnsi"/>
          <w:sz w:val="16"/>
        </w:rPr>
        <w:t xml:space="preserve">In fact, according to some estimates, </w:t>
      </w:r>
      <w:r w:rsidRPr="00814A76">
        <w:rPr>
          <w:rStyle w:val="StyleUnderline"/>
          <w:rFonts w:asciiTheme="minorHAnsi" w:hAnsiTheme="minorHAnsi" w:cstheme="minorHAnsi"/>
        </w:rPr>
        <w:t xml:space="preserve">it is possible that </w:t>
      </w:r>
      <w:r w:rsidRPr="00814A76">
        <w:rPr>
          <w:rStyle w:val="StyleUnderline"/>
          <w:rFonts w:asciiTheme="minorHAnsi" w:hAnsiTheme="minorHAnsi" w:cstheme="minorHAnsi"/>
          <w:highlight w:val="green"/>
        </w:rPr>
        <w:t xml:space="preserve">our planet will </w:t>
      </w:r>
      <w:r w:rsidRPr="00814A76">
        <w:rPr>
          <w:rStyle w:val="Emphasis"/>
          <w:rFonts w:asciiTheme="minorHAnsi" w:hAnsiTheme="minorHAnsi" w:cstheme="minorHAnsi"/>
          <w:highlight w:val="green"/>
        </w:rPr>
        <w:t>run out of key elements</w:t>
      </w:r>
      <w:r w:rsidRPr="00814A76">
        <w:rPr>
          <w:rStyle w:val="StyleUnderline"/>
          <w:rFonts w:asciiTheme="minorHAnsi" w:hAnsiTheme="minorHAnsi" w:cstheme="minorHAnsi"/>
        </w:rPr>
        <w:t xml:space="preserve"> that are needed for modern industry and food production within the next 50 to 60 years</w:t>
      </w:r>
      <w:r w:rsidRPr="00814A76">
        <w:rPr>
          <w:rFonts w:asciiTheme="minorHAnsi" w:hAnsiTheme="minorHAnsi" w:cstheme="minorHAnsi"/>
          <w:sz w:val="16"/>
        </w:rPr>
        <w:t xml:space="preserve">. This alone is </w:t>
      </w:r>
      <w:r w:rsidRPr="00814A76">
        <w:rPr>
          <w:rStyle w:val="StyleUnderline"/>
          <w:rFonts w:asciiTheme="minorHAnsi" w:hAnsiTheme="minorHAnsi" w:cstheme="minorHAnsi"/>
        </w:rPr>
        <w:t xml:space="preserve">a pretty good incentive to tap the virtually inexhaustible supply of elements located </w:t>
      </w:r>
      <w:r w:rsidRPr="00814A76">
        <w:rPr>
          <w:rStyle w:val="Emphasis"/>
          <w:rFonts w:asciiTheme="minorHAnsi" w:hAnsiTheme="minorHAnsi" w:cstheme="minorHAnsi"/>
        </w:rPr>
        <w:t>off-world</w:t>
      </w:r>
      <w:r w:rsidRPr="00814A76">
        <w:rPr>
          <w:rStyle w:val="StyleUnderline"/>
          <w:rFonts w:asciiTheme="minorHAnsi" w:hAnsiTheme="minorHAnsi" w:cstheme="minorHAnsi"/>
        </w:rPr>
        <w:t>.</w:t>
      </w:r>
    </w:p>
    <w:p w14:paraId="00AB9597" w14:textId="77777777" w:rsidR="00422D49" w:rsidRPr="00814A76" w:rsidRDefault="00422D49" w:rsidP="00422D49">
      <w:pPr>
        <w:rPr>
          <w:rFonts w:asciiTheme="minorHAnsi" w:hAnsiTheme="minorHAnsi" w:cstheme="minorHAnsi"/>
          <w:u w:val="single"/>
        </w:rPr>
      </w:pPr>
      <w:r w:rsidRPr="00814A76">
        <w:rPr>
          <w:rFonts w:asciiTheme="minorHAnsi" w:hAnsiTheme="minorHAnsi" w:cstheme="minorHAnsi"/>
          <w:sz w:val="16"/>
        </w:rPr>
        <w:t xml:space="preserve">Plus, </w:t>
      </w:r>
      <w:r w:rsidRPr="00814A76">
        <w:rPr>
          <w:rStyle w:val="StyleUnderline"/>
          <w:rFonts w:asciiTheme="minorHAnsi" w:hAnsiTheme="minorHAnsi" w:cstheme="minorHAnsi"/>
        </w:rPr>
        <w:t xml:space="preserve">there are a lot of benefits to expanding humanity's resource base beyond Earth. Here on Earth, </w:t>
      </w:r>
      <w:r w:rsidRPr="00814A76">
        <w:rPr>
          <w:rStyle w:val="Emphasis"/>
          <w:rFonts w:asciiTheme="minorHAnsi" w:hAnsiTheme="minorHAnsi" w:cstheme="minorHAnsi"/>
          <w:highlight w:val="green"/>
        </w:rPr>
        <w:t>mining takes a considerable toll</w:t>
      </w:r>
      <w:r w:rsidRPr="00814A76">
        <w:rPr>
          <w:rStyle w:val="Emphasis"/>
          <w:rFonts w:asciiTheme="minorHAnsi" w:hAnsiTheme="minorHAnsi" w:cstheme="minorHAnsi"/>
        </w:rPr>
        <w:t xml:space="preserve"> on the natural environment</w:t>
      </w:r>
      <w:r w:rsidRPr="00814A76">
        <w:rPr>
          <w:rFonts w:asciiTheme="minorHAnsi" w:hAnsiTheme="minorHAnsi" w:cstheme="minorHAnsi"/>
          <w:sz w:val="16"/>
        </w:rPr>
        <w:t xml:space="preserve">. In fact, depending on the methods used, </w:t>
      </w:r>
      <w:r w:rsidRPr="00814A76">
        <w:rPr>
          <w:rStyle w:val="StyleUnderline"/>
          <w:rFonts w:asciiTheme="minorHAnsi" w:hAnsiTheme="minorHAnsi" w:cstheme="minorHAnsi"/>
        </w:rPr>
        <w:t xml:space="preserve">it can result in </w:t>
      </w:r>
      <w:r w:rsidRPr="00814A76">
        <w:rPr>
          <w:rStyle w:val="Emphasis"/>
          <w:rFonts w:asciiTheme="minorHAnsi" w:hAnsiTheme="minorHAnsi" w:cstheme="minorHAnsi"/>
          <w:highlight w:val="green"/>
        </w:rPr>
        <w:t xml:space="preserve">erosion, sinkholes, habitat destruction, and </w:t>
      </w:r>
      <w:r w:rsidRPr="00814A76">
        <w:rPr>
          <w:rStyle w:val="StyleUnderline"/>
          <w:rFonts w:asciiTheme="minorHAnsi" w:hAnsiTheme="minorHAnsi" w:cstheme="minorHAnsi"/>
        </w:rPr>
        <w:t xml:space="preserve">the destruction of native </w:t>
      </w:r>
      <w:r w:rsidRPr="00814A76">
        <w:rPr>
          <w:rStyle w:val="Emphasis"/>
          <w:rFonts w:asciiTheme="minorHAnsi" w:hAnsiTheme="minorHAnsi" w:cstheme="minorHAnsi"/>
          <w:highlight w:val="green"/>
        </w:rPr>
        <w:t>animal and plant life</w:t>
      </w:r>
      <w:r w:rsidRPr="00814A76">
        <w:rPr>
          <w:rStyle w:val="StyleUnderline"/>
          <w:rFonts w:asciiTheme="minorHAnsi" w:hAnsiTheme="minorHAnsi" w:cstheme="minorHAnsi"/>
        </w:rPr>
        <w:t>.</w:t>
      </w:r>
    </w:p>
    <w:p w14:paraId="519678DA" w14:textId="77777777" w:rsidR="00422D49" w:rsidRPr="00814A76" w:rsidRDefault="00422D49" w:rsidP="00422D49">
      <w:pPr>
        <w:rPr>
          <w:rFonts w:asciiTheme="minorHAnsi" w:hAnsiTheme="minorHAnsi" w:cstheme="minorHAnsi"/>
          <w:u w:val="single"/>
        </w:rPr>
      </w:pPr>
      <w:r w:rsidRPr="00814A76">
        <w:rPr>
          <w:rFonts w:asciiTheme="minorHAnsi" w:hAnsiTheme="minorHAnsi" w:cstheme="minorHAnsi"/>
          <w:sz w:val="16"/>
        </w:rPr>
        <w:t xml:space="preserve">There's also the dangers of </w:t>
      </w:r>
      <w:r w:rsidRPr="00814A76">
        <w:rPr>
          <w:rStyle w:val="StyleUnderline"/>
          <w:rFonts w:asciiTheme="minorHAnsi" w:hAnsiTheme="minorHAnsi" w:cstheme="minorHAnsi"/>
          <w:highlight w:val="green"/>
        </w:rPr>
        <w:t>toxic runoff and</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contamination</w:t>
      </w:r>
      <w:r w:rsidRPr="00814A76">
        <w:rPr>
          <w:rStyle w:val="StyleUnderline"/>
          <w:rFonts w:asciiTheme="minorHAnsi" w:hAnsiTheme="minorHAnsi" w:cstheme="minorHAnsi"/>
        </w:rPr>
        <w:t xml:space="preserve"> of soil, groundwater, and surface water, which </w:t>
      </w:r>
      <w:r w:rsidRPr="00814A76">
        <w:rPr>
          <w:rStyle w:val="StyleUnderline"/>
          <w:rFonts w:asciiTheme="minorHAnsi" w:hAnsiTheme="minorHAnsi" w:cstheme="minorHAnsi"/>
          <w:highlight w:val="green"/>
        </w:rPr>
        <w:t xml:space="preserve">is a </w:t>
      </w:r>
      <w:r w:rsidRPr="00814A76">
        <w:rPr>
          <w:rStyle w:val="Emphasis"/>
          <w:rFonts w:asciiTheme="minorHAnsi" w:hAnsiTheme="minorHAnsi" w:cstheme="minorHAnsi"/>
          <w:highlight w:val="green"/>
        </w:rPr>
        <w:t>danger to humans</w:t>
      </w:r>
      <w:r w:rsidRPr="00814A76">
        <w:rPr>
          <w:rStyle w:val="StyleUnderline"/>
          <w:rFonts w:asciiTheme="minorHAnsi" w:hAnsiTheme="minorHAnsi" w:cstheme="minorHAnsi"/>
        </w:rPr>
        <w:t>, as well as to wildlife and the natural environment.</w:t>
      </w:r>
    </w:p>
    <w:p w14:paraId="14A7297A" w14:textId="77777777" w:rsidR="00422D49" w:rsidRPr="00814A76" w:rsidRDefault="00422D49" w:rsidP="00422D49">
      <w:pPr>
        <w:rPr>
          <w:rStyle w:val="StyleUnderline"/>
          <w:rFonts w:asciiTheme="minorHAnsi" w:hAnsiTheme="minorHAnsi" w:cstheme="minorHAnsi"/>
        </w:rPr>
      </w:pPr>
      <w:r w:rsidRPr="00814A76">
        <w:rPr>
          <w:rFonts w:asciiTheme="minorHAnsi" w:hAnsiTheme="minorHAnsi" w:cstheme="minorHAnsi"/>
          <w:sz w:val="16"/>
        </w:rPr>
        <w:t xml:space="preserve">As for </w:t>
      </w:r>
      <w:r w:rsidRPr="00814A76">
        <w:rPr>
          <w:rStyle w:val="StyleUnderline"/>
          <w:rFonts w:asciiTheme="minorHAnsi" w:hAnsiTheme="minorHAnsi" w:cstheme="minorHAnsi"/>
        </w:rPr>
        <w:t>smelting, machining, and manufacturing</w:t>
      </w:r>
      <w:r w:rsidRPr="00814A76">
        <w:rPr>
          <w:rFonts w:asciiTheme="minorHAnsi" w:hAnsiTheme="minorHAnsi" w:cstheme="minorHAnsi"/>
          <w:sz w:val="16"/>
        </w:rPr>
        <w:t xml:space="preserve">, the </w:t>
      </w:r>
      <w:r w:rsidRPr="00814A76">
        <w:rPr>
          <w:rStyle w:val="StyleUnderline"/>
          <w:rFonts w:asciiTheme="minorHAnsi" w:hAnsiTheme="minorHAnsi" w:cstheme="minorHAnsi"/>
        </w:rPr>
        <w:t>environmental damage</w:t>
      </w:r>
      <w:r w:rsidRPr="00814A76">
        <w:rPr>
          <w:rFonts w:asciiTheme="minorHAnsi" w:hAnsiTheme="minorHAnsi" w:cstheme="minorHAnsi"/>
          <w:sz w:val="16"/>
        </w:rPr>
        <w:t xml:space="preserve"> that results </w:t>
      </w:r>
      <w:proofErr w:type="gramStart"/>
      <w:r w:rsidRPr="00814A76">
        <w:rPr>
          <w:rStyle w:val="StyleUnderline"/>
          <w:rFonts w:asciiTheme="minorHAnsi" w:hAnsiTheme="minorHAnsi" w:cstheme="minorHAnsi"/>
        </w:rPr>
        <w:t>is</w:t>
      </w:r>
      <w:proofErr w:type="gramEnd"/>
      <w:r w:rsidRPr="00814A76">
        <w:rPr>
          <w:rStyle w:val="StyleUnderline"/>
          <w:rFonts w:asciiTheme="minorHAnsi" w:hAnsiTheme="minorHAnsi" w:cstheme="minorHAnsi"/>
        </w:rPr>
        <w:t xml:space="preserve"> well-documented</w:t>
      </w:r>
      <w:r w:rsidRPr="00814A76">
        <w:rPr>
          <w:rFonts w:asciiTheme="minorHAnsi" w:hAnsiTheme="minorHAnsi" w:cstheme="minorHAnsi"/>
          <w:sz w:val="16"/>
        </w:rPr>
        <w:t xml:space="preserve">. Combined with power generation, </w:t>
      </w:r>
      <w:r w:rsidRPr="00814A76">
        <w:rPr>
          <w:rStyle w:val="StyleUnderline"/>
          <w:rFonts w:asciiTheme="minorHAnsi" w:hAnsiTheme="minorHAnsi" w:cstheme="minorHAnsi"/>
        </w:rPr>
        <w:t xml:space="preserve">these </w:t>
      </w:r>
      <w:r w:rsidRPr="00814A76">
        <w:rPr>
          <w:rStyle w:val="Emphasis"/>
          <w:rFonts w:asciiTheme="minorHAnsi" w:hAnsiTheme="minorHAnsi" w:cstheme="minorHAnsi"/>
        </w:rPr>
        <w:t>industrial processes are one of the leading contributors to</w:t>
      </w:r>
      <w:r w:rsidRPr="00814A76">
        <w:rPr>
          <w:rStyle w:val="StyleUnderline"/>
          <w:rFonts w:asciiTheme="minorHAnsi" w:hAnsiTheme="minorHAnsi" w:cstheme="minorHAnsi"/>
        </w:rPr>
        <w:t xml:space="preserve"> air, water, and </w:t>
      </w:r>
      <w:r w:rsidRPr="00814A76">
        <w:rPr>
          <w:rStyle w:val="Emphasis"/>
          <w:rFonts w:asciiTheme="minorHAnsi" w:hAnsiTheme="minorHAnsi" w:cstheme="minorHAnsi"/>
        </w:rPr>
        <w:t>pollution</w:t>
      </w:r>
      <w:r w:rsidRPr="00814A76">
        <w:rPr>
          <w:rStyle w:val="StyleUnderline"/>
          <w:rFonts w:asciiTheme="minorHAnsi" w:hAnsiTheme="minorHAnsi" w:cstheme="minorHAnsi"/>
        </w:rPr>
        <w:t>.</w:t>
      </w:r>
    </w:p>
    <w:p w14:paraId="6BEEE9EF" w14:textId="77777777" w:rsidR="00422D49" w:rsidRPr="00814A76" w:rsidRDefault="00422D49" w:rsidP="00422D49">
      <w:pPr>
        <w:rPr>
          <w:rStyle w:val="Emphasis"/>
          <w:rFonts w:asciiTheme="minorHAnsi" w:hAnsiTheme="minorHAnsi" w:cstheme="minorHAnsi"/>
        </w:rPr>
      </w:pPr>
      <w:r w:rsidRPr="00814A76">
        <w:rPr>
          <w:rStyle w:val="Emphasis"/>
          <w:rFonts w:asciiTheme="minorHAnsi" w:hAnsiTheme="minorHAnsi" w:cstheme="minorHAnsi"/>
          <w:highlight w:val="green"/>
        </w:rPr>
        <w:t>By shifting</w:t>
      </w:r>
      <w:r w:rsidRPr="00814A76">
        <w:rPr>
          <w:rStyle w:val="Emphasis"/>
          <w:rFonts w:asciiTheme="minorHAnsi" w:hAnsiTheme="minorHAnsi" w:cstheme="minorHAnsi"/>
        </w:rPr>
        <w:t xml:space="preserve"> these </w:t>
      </w:r>
      <w:r w:rsidRPr="00814A76">
        <w:rPr>
          <w:rStyle w:val="Emphasis"/>
          <w:rFonts w:asciiTheme="minorHAnsi" w:hAnsiTheme="minorHAnsi" w:cstheme="minorHAnsi"/>
          <w:highlight w:val="green"/>
        </w:rPr>
        <w:t xml:space="preserve">burdens off-world, humanity could dramatically-reduce the impact </w:t>
      </w:r>
      <w:r w:rsidRPr="00814A76">
        <w:rPr>
          <w:rStyle w:val="Emphasis"/>
          <w:rFonts w:asciiTheme="minorHAnsi" w:hAnsiTheme="minorHAnsi" w:cstheme="minorHAnsi"/>
        </w:rPr>
        <w:t>it has on the natural environment.</w:t>
      </w:r>
    </w:p>
    <w:p w14:paraId="47917401" w14:textId="77777777" w:rsidR="00422D49" w:rsidRPr="00814A76" w:rsidRDefault="00422D49" w:rsidP="00422D49">
      <w:pPr>
        <w:rPr>
          <w:rFonts w:asciiTheme="minorHAnsi" w:hAnsiTheme="minorHAnsi" w:cstheme="minorHAnsi"/>
          <w:sz w:val="16"/>
        </w:rPr>
      </w:pPr>
    </w:p>
    <w:p w14:paraId="321C1FB5" w14:textId="77777777" w:rsidR="00422D49" w:rsidRPr="00814A76" w:rsidRDefault="00422D49" w:rsidP="00422D49">
      <w:pPr>
        <w:rPr>
          <w:rFonts w:asciiTheme="minorHAnsi" w:hAnsiTheme="minorHAnsi" w:cstheme="minorHAnsi"/>
        </w:rPr>
      </w:pPr>
    </w:p>
    <w:p w14:paraId="7BF93852"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That outweighs---Their impact card explains that Chinese expansionism is driven by a need to </w:t>
      </w:r>
      <w:r w:rsidRPr="00814A76">
        <w:rPr>
          <w:rFonts w:asciiTheme="minorHAnsi" w:hAnsiTheme="minorHAnsi" w:cstheme="minorHAnsi"/>
          <w:u w:val="single"/>
        </w:rPr>
        <w:t>secure resources</w:t>
      </w:r>
      <w:r w:rsidRPr="00814A76">
        <w:rPr>
          <w:rFonts w:asciiTheme="minorHAnsi" w:hAnsiTheme="minorHAnsi" w:cstheme="minorHAnsi"/>
        </w:rPr>
        <w:t>, which mining asteroids solves.</w:t>
      </w:r>
    </w:p>
    <w:p w14:paraId="22F28C44" w14:textId="77777777" w:rsidR="00422D49" w:rsidRPr="00814A76" w:rsidRDefault="00422D49" w:rsidP="00422D49">
      <w:pPr>
        <w:rPr>
          <w:rFonts w:asciiTheme="minorHAnsi" w:hAnsiTheme="minorHAnsi" w:cstheme="minorHAnsi"/>
        </w:rPr>
      </w:pPr>
      <w:r>
        <w:rPr>
          <w:rStyle w:val="Style13ptBold"/>
          <w:rFonts w:asciiTheme="minorHAnsi" w:hAnsiTheme="minorHAnsi" w:cstheme="minorHAnsi"/>
        </w:rPr>
        <w:t xml:space="preserve">1AC </w:t>
      </w:r>
      <w:proofErr w:type="spellStart"/>
      <w:r w:rsidRPr="00814A76">
        <w:rPr>
          <w:rStyle w:val="Style13ptBold"/>
          <w:rFonts w:asciiTheme="minorHAnsi" w:hAnsiTheme="minorHAnsi" w:cstheme="minorHAnsi"/>
        </w:rPr>
        <w:t>Yeisley</w:t>
      </w:r>
      <w:proofErr w:type="spellEnd"/>
      <w:r w:rsidRPr="00814A76">
        <w:rPr>
          <w:rStyle w:val="Style13ptBold"/>
          <w:rFonts w:asciiTheme="minorHAnsi" w:hAnsiTheme="minorHAnsi" w:cstheme="minorHAnsi"/>
        </w:rPr>
        <w:t xml:space="preserve"> 11 </w:t>
      </w:r>
      <w:r w:rsidRPr="00814A76">
        <w:rPr>
          <w:rFonts w:asciiTheme="minorHAnsi" w:hAnsiTheme="minorHAnsi" w:cstheme="minorHAnsi"/>
        </w:rPr>
        <w:t xml:space="preserve">[(USAF Lieutenant Colonel Mark O. </w:t>
      </w:r>
      <w:proofErr w:type="spellStart"/>
      <w:r w:rsidRPr="00814A76">
        <w:rPr>
          <w:rFonts w:asciiTheme="minorHAnsi" w:hAnsiTheme="minorHAnsi" w:cstheme="minorHAnsi"/>
        </w:rPr>
        <w:t>Yeisley</w:t>
      </w:r>
      <w:proofErr w:type="spellEnd"/>
      <w:r w:rsidRPr="00814A76">
        <w:rPr>
          <w:rFonts w:asciiTheme="minorHAnsi" w:hAnsiTheme="minorHAnsi" w:cstheme="minorHAnsi"/>
        </w:rPr>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5" w:anchor="metadata_info_tab_contents" w:history="1">
        <w:r w:rsidRPr="00814A76">
          <w:rPr>
            <w:rStyle w:val="Hyperlink"/>
            <w:rFonts w:asciiTheme="minorHAnsi" w:hAnsiTheme="minorHAnsi" w:cstheme="minorHAnsi"/>
          </w:rPr>
          <w:t>https://www.jstor.org/stable/26270538?seq=1#metadata_info_tab_contents</w:t>
        </w:r>
      </w:hyperlink>
      <w:r w:rsidRPr="00814A76">
        <w:rPr>
          <w:rFonts w:asciiTheme="minorHAnsi" w:hAnsiTheme="minorHAnsi" w:cstheme="minorHAnsi"/>
        </w:rPr>
        <w:t>] TDI</w:t>
      </w:r>
    </w:p>
    <w:p w14:paraId="4DFBC486" w14:textId="77777777" w:rsidR="00422D49" w:rsidRPr="00814A76" w:rsidRDefault="00422D49" w:rsidP="00422D49">
      <w:pPr>
        <w:rPr>
          <w:rStyle w:val="Emphasis"/>
          <w:rFonts w:asciiTheme="minorHAnsi" w:hAnsiTheme="minorHAnsi" w:cstheme="minorHAnsi"/>
        </w:rPr>
      </w:pPr>
      <w:r w:rsidRPr="00814A76">
        <w:rPr>
          <w:rStyle w:val="Emphasis"/>
          <w:rFonts w:asciiTheme="minorHAnsi" w:hAnsiTheme="minorHAnsi" w:cstheme="minorHAnsi"/>
        </w:rPr>
        <w:t xml:space="preserve">Bipolarity, </w:t>
      </w:r>
      <w:proofErr w:type="gramStart"/>
      <w:r w:rsidRPr="00814A76">
        <w:rPr>
          <w:rStyle w:val="Emphasis"/>
          <w:rFonts w:asciiTheme="minorHAnsi" w:hAnsiTheme="minorHAnsi" w:cstheme="minorHAnsi"/>
        </w:rPr>
        <w:t>Nuclear Weapons</w:t>
      </w:r>
      <w:proofErr w:type="gramEnd"/>
      <w:r w:rsidRPr="00814A76">
        <w:rPr>
          <w:rStyle w:val="Emphasis"/>
          <w:rFonts w:asciiTheme="minorHAnsi" w:hAnsiTheme="minorHAnsi" w:cstheme="minorHAnsi"/>
        </w:rPr>
        <w:t>, and Sino-US Proxy Conflict in Africa</w:t>
      </w:r>
    </w:p>
    <w:p w14:paraId="4EAF2EE2" w14:textId="77777777" w:rsidR="00422D49" w:rsidRPr="00814A76" w:rsidRDefault="00422D49" w:rsidP="00422D49">
      <w:pPr>
        <w:rPr>
          <w:rFonts w:asciiTheme="minorHAnsi" w:hAnsiTheme="minorHAnsi" w:cstheme="minorHAnsi"/>
        </w:rPr>
      </w:pPr>
      <w:r w:rsidRPr="00814A76">
        <w:rPr>
          <w:rFonts w:asciiTheme="minorHAnsi" w:hAnsiTheme="minorHAnsi" w:cstheme="minorHAnsi"/>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814A76">
        <w:rPr>
          <w:rFonts w:asciiTheme="minorHAnsi" w:hAnsiTheme="minorHAnsi" w:cstheme="minorHAnsi"/>
        </w:rPr>
        <w:t>mid 2020s</w:t>
      </w:r>
      <w:proofErr w:type="spellEnd"/>
      <w:r w:rsidRPr="00814A76">
        <w:rPr>
          <w:rFonts w:asciiTheme="minorHAnsi" w:hAnsiTheme="minorHAnsi" w:cstheme="minorHAnsi"/>
        </w:rPr>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814A76">
        <w:rPr>
          <w:rStyle w:val="StyleUnderline"/>
          <w:rFonts w:asciiTheme="minorHAnsi" w:hAnsiTheme="minorHAnsi" w:cstheme="minorHAnsi"/>
          <w:highlight w:val="green"/>
        </w:rPr>
        <w:t>access to</w:t>
      </w:r>
      <w:r w:rsidRPr="00814A76">
        <w:rPr>
          <w:rStyle w:val="StyleUnderline"/>
          <w:rFonts w:asciiTheme="minorHAnsi" w:hAnsiTheme="minorHAnsi" w:cstheme="minorHAnsi"/>
        </w:rPr>
        <w:t xml:space="preserve"> strategic </w:t>
      </w:r>
      <w:r w:rsidRPr="00814A76">
        <w:rPr>
          <w:rStyle w:val="StyleUnderline"/>
          <w:rFonts w:asciiTheme="minorHAnsi" w:hAnsiTheme="minorHAnsi" w:cstheme="minorHAnsi"/>
          <w:highlight w:val="green"/>
        </w:rPr>
        <w:t>resources</w:t>
      </w:r>
      <w:r w:rsidRPr="00814A76">
        <w:rPr>
          <w:rStyle w:val="StyleUnderline"/>
          <w:rFonts w:asciiTheme="minorHAnsi" w:hAnsiTheme="minorHAnsi" w:cstheme="minorHAnsi"/>
        </w:rPr>
        <w:t xml:space="preserve"> rather than ideology would </w:t>
      </w:r>
      <w:r w:rsidRPr="00814A76">
        <w:rPr>
          <w:rStyle w:val="StyleUnderline"/>
          <w:rFonts w:asciiTheme="minorHAnsi" w:hAnsiTheme="minorHAnsi" w:cstheme="minorHAnsi"/>
          <w:highlight w:val="green"/>
        </w:rPr>
        <w:t>lie at the heart of</w:t>
      </w:r>
      <w:r w:rsidRPr="00814A76">
        <w:rPr>
          <w:rStyle w:val="StyleUnderline"/>
          <w:rFonts w:asciiTheme="minorHAnsi" w:hAnsiTheme="minorHAnsi" w:cstheme="minorHAnsi"/>
        </w:rPr>
        <w:t xml:space="preserve"> future US-Sino </w:t>
      </w:r>
      <w:r w:rsidRPr="00814A76">
        <w:rPr>
          <w:rStyle w:val="StyleUnderline"/>
          <w:rFonts w:asciiTheme="minorHAnsi" w:hAnsiTheme="minorHAnsi" w:cstheme="minorHAnsi"/>
          <w:highlight w:val="green"/>
        </w:rPr>
        <w:t>competition</w:t>
      </w:r>
      <w:r w:rsidRPr="00814A76">
        <w:rPr>
          <w:rStyle w:val="StyleUnderline"/>
          <w:rFonts w:asciiTheme="minorHAnsi" w:hAnsiTheme="minorHAnsi" w:cstheme="minorHAnsi"/>
        </w:rPr>
        <w:t>, and the new “great game” will most likely be played in Africa</w:t>
      </w:r>
      <w:r w:rsidRPr="00814A76">
        <w:rPr>
          <w:rFonts w:asciiTheme="minorHAnsi" w:hAnsiTheme="minorHAnsi" w:cstheme="minorHAnsi"/>
        </w:rPr>
        <w:t xml:space="preserve">. </w:t>
      </w:r>
    </w:p>
    <w:p w14:paraId="31A664A7" w14:textId="77777777" w:rsidR="00422D49" w:rsidRPr="00814A76" w:rsidRDefault="00422D49" w:rsidP="00422D49">
      <w:pPr>
        <w:rPr>
          <w:rFonts w:asciiTheme="minorHAnsi" w:hAnsiTheme="minorHAnsi" w:cstheme="minorHAnsi"/>
        </w:rPr>
      </w:pPr>
      <w:r w:rsidRPr="00814A76">
        <w:rPr>
          <w:rFonts w:asciiTheme="minorHAnsi" w:hAnsiTheme="minorHAnsi" w:cstheme="minorHAnsi"/>
        </w:rPr>
        <w:t xml:space="preserve">Despite Communist Party control of its government, </w:t>
      </w:r>
      <w:r w:rsidRPr="00814A76">
        <w:rPr>
          <w:rStyle w:val="StyleUnderline"/>
          <w:rFonts w:asciiTheme="minorHAnsi" w:hAnsiTheme="minorHAnsi" w:cstheme="minorHAnsi"/>
          <w:highlight w:val="green"/>
        </w:rPr>
        <w:t>China is</w:t>
      </w:r>
      <w:r w:rsidRPr="00814A76">
        <w:rPr>
          <w:rFonts w:asciiTheme="minorHAnsi" w:hAnsiTheme="minorHAnsi" w:cstheme="minorHAnsi"/>
        </w:rPr>
        <w:t xml:space="preserve"> not </w:t>
      </w:r>
      <w:r w:rsidRPr="00814A76">
        <w:rPr>
          <w:rStyle w:val="StyleUnderline"/>
          <w:rFonts w:asciiTheme="minorHAnsi" w:hAnsiTheme="minorHAnsi" w:cstheme="minorHAnsi"/>
          <w:highlight w:val="green"/>
        </w:rPr>
        <w:t>interested in</w:t>
      </w:r>
      <w:r w:rsidRPr="00814A76">
        <w:rPr>
          <w:rFonts w:asciiTheme="minorHAnsi" w:hAnsiTheme="minorHAnsi" w:cstheme="minorHAnsi"/>
        </w:rPr>
        <w:t xml:space="preserve"> spreading its version of communism and is much more pragmatic in its objectives—</w:t>
      </w:r>
      <w:r w:rsidRPr="00814A76">
        <w:rPr>
          <w:rStyle w:val="StyleUnderline"/>
          <w:rFonts w:asciiTheme="minorHAnsi" w:hAnsiTheme="minorHAnsi" w:cstheme="minorHAnsi"/>
          <w:highlight w:val="green"/>
        </w:rPr>
        <w:t>securing resources</w:t>
      </w:r>
      <w:r w:rsidRPr="00814A76">
        <w:rPr>
          <w:rFonts w:asciiTheme="minorHAnsi" w:hAnsiTheme="minorHAnsi" w:cstheme="minorHAnsi"/>
        </w:rPr>
        <w:t xml:space="preserve">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814A76">
        <w:rPr>
          <w:rStyle w:val="StyleUnderline"/>
          <w:rFonts w:asciiTheme="minorHAnsi" w:hAnsiTheme="minorHAnsi" w:cstheme="minorHAnsi"/>
        </w:rPr>
        <w:t>China is the leading global consumer of aluminum, copper, lead, nickel, zinc, tin, and iron ore, and its metal needs now represent more than 25 percent of the world’s total</w:t>
      </w:r>
      <w:r w:rsidRPr="00814A76">
        <w:rPr>
          <w:rFonts w:asciiTheme="minorHAnsi" w:hAnsiTheme="minorHAnsi" w:cstheme="minorHAnsi"/>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814A76">
        <w:rPr>
          <w:rStyle w:val="StyleUnderline"/>
          <w:rFonts w:asciiTheme="minorHAnsi" w:hAnsiTheme="minorHAnsi" w:cstheme="minorHAnsi"/>
        </w:rPr>
        <w:t xml:space="preserve">As the two largest consumers of both global energy and materials, the United States and China must seek foreign policy prescriptions </w:t>
      </w:r>
      <w:r w:rsidRPr="00814A76">
        <w:rPr>
          <w:rFonts w:asciiTheme="minorHAnsi" w:hAnsiTheme="minorHAnsi" w:cstheme="minorHAnsi"/>
        </w:rPr>
        <w:t xml:space="preserve">to fulfill future resource needs. While the United States can alleviate some of its energy needs via bio- or coal-based fuels, hydrogen, or natural gas alternatives, </w:t>
      </w:r>
      <w:r w:rsidRPr="00814A76">
        <w:rPr>
          <w:rStyle w:val="StyleUnderline"/>
          <w:rFonts w:asciiTheme="minorHAnsi" w:hAnsiTheme="minorHAnsi" w:cstheme="minorHAnsi"/>
          <w:highlight w:val="green"/>
        </w:rPr>
        <w:t>China</w:t>
      </w:r>
      <w:r w:rsidRPr="00814A76">
        <w:rPr>
          <w:rStyle w:val="StyleUnderline"/>
          <w:rFonts w:asciiTheme="minorHAnsi" w:hAnsiTheme="minorHAnsi" w:cstheme="minorHAnsi"/>
        </w:rPr>
        <w:t xml:space="preserve"> currently lacks the technological know-how to do so and </w:t>
      </w:r>
      <w:r w:rsidRPr="00814A76">
        <w:rPr>
          <w:rStyle w:val="StyleUnderline"/>
          <w:rFonts w:asciiTheme="minorHAnsi" w:hAnsiTheme="minorHAnsi" w:cstheme="minorHAnsi"/>
          <w:highlight w:val="green"/>
        </w:rPr>
        <w:t>remains tied to</w:t>
      </w:r>
      <w:r w:rsidRPr="00814A76">
        <w:rPr>
          <w:rStyle w:val="StyleUnderline"/>
          <w:rFonts w:asciiTheme="minorHAnsi" w:hAnsiTheme="minorHAnsi" w:cstheme="minorHAnsi"/>
        </w:rPr>
        <w:t xml:space="preserve"> a </w:t>
      </w:r>
      <w:r w:rsidRPr="00814A76">
        <w:rPr>
          <w:rStyle w:val="StyleUnderline"/>
          <w:rFonts w:asciiTheme="minorHAnsi" w:hAnsiTheme="minorHAnsi" w:cstheme="minorHAnsi"/>
          <w:highlight w:val="green"/>
        </w:rPr>
        <w:t>mainly nonrenewable energy resource base</w:t>
      </w:r>
      <w:r w:rsidRPr="00814A76">
        <w:rPr>
          <w:rFonts w:asciiTheme="minorHAnsi" w:hAnsiTheme="minorHAnsi" w:cstheme="minorHAnsi"/>
        </w:rPr>
        <w:t xml:space="preserve">. Since </w:t>
      </w:r>
      <w:proofErr w:type="gramStart"/>
      <w:r w:rsidRPr="00814A76">
        <w:rPr>
          <w:rFonts w:asciiTheme="minorHAnsi" w:hAnsiTheme="minorHAnsi" w:cstheme="minorHAnsi"/>
        </w:rPr>
        <w:t>the majority of</w:t>
      </w:r>
      <w:proofErr w:type="gramEnd"/>
      <w:r w:rsidRPr="00814A76">
        <w:rPr>
          <w:rFonts w:asciiTheme="minorHAnsi" w:hAnsiTheme="minorHAnsi" w:cstheme="minorHAnsi"/>
        </w:rPr>
        <w:t xml:space="preserve"> these needs are nonrenewable, competition of necessity will be zero-sum and will be conducted via all instruments of power.50</w:t>
      </w:r>
    </w:p>
    <w:p w14:paraId="57701842" w14:textId="77777777" w:rsidR="00422D49" w:rsidRPr="00814A76" w:rsidRDefault="00422D49" w:rsidP="00422D49">
      <w:pPr>
        <w:rPr>
          <w:rFonts w:asciiTheme="minorHAnsi" w:hAnsiTheme="minorHAnsi" w:cstheme="minorHAnsi"/>
        </w:rPr>
      </w:pPr>
      <w:r w:rsidRPr="00814A76">
        <w:rPr>
          <w:rStyle w:val="StyleUnderline"/>
          <w:rFonts w:asciiTheme="minorHAnsi" w:hAnsiTheme="minorHAnsi" w:cstheme="minorHAnsi"/>
        </w:rPr>
        <w:t>Africa is home to a wealth of mineral and energy resources</w:t>
      </w:r>
      <w:r w:rsidRPr="00814A76">
        <w:rPr>
          <w:rFonts w:asciiTheme="minorHAnsi" w:hAnsiTheme="minorHAnsi" w:cstheme="minorHAnsi"/>
        </w:rPr>
        <w:t xml:space="preserve">, much of which </w:t>
      </w:r>
      <w:proofErr w:type="gramStart"/>
      <w:r w:rsidRPr="00814A76">
        <w:rPr>
          <w:rFonts w:asciiTheme="minorHAnsi" w:hAnsiTheme="minorHAnsi" w:cstheme="minorHAnsi"/>
        </w:rPr>
        <w:t>still remains</w:t>
      </w:r>
      <w:proofErr w:type="gramEnd"/>
      <w:r w:rsidRPr="00814A76">
        <w:rPr>
          <w:rFonts w:asciiTheme="minorHAnsi" w:hAnsiTheme="minorHAnsi" w:cstheme="minorHAnsi"/>
        </w:rPr>
        <w:t xml:space="preserve"> largely unexploited. </w:t>
      </w:r>
      <w:r w:rsidRPr="00814A76">
        <w:rPr>
          <w:rStyle w:val="StyleUnderline"/>
          <w:rFonts w:asciiTheme="minorHAnsi" w:hAnsiTheme="minorHAnsi" w:cstheme="minorHAnsi"/>
        </w:rPr>
        <w:t>Seven African states possess huge endowments of oil, and four of these have equally substantial amounts of natural gas</w:t>
      </w:r>
      <w:r w:rsidRPr="00814A76">
        <w:rPr>
          <w:rFonts w:asciiTheme="minorHAnsi" w:hAnsiTheme="minorHAnsi" w:cstheme="minorHAnsi"/>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814A76">
        <w:rPr>
          <w:rFonts w:asciiTheme="minorHAnsi" w:hAnsiTheme="minorHAnsi" w:cstheme="minorHAnsi"/>
        </w:rPr>
        <w:t>a large number of</w:t>
      </w:r>
      <w:proofErr w:type="gramEnd"/>
      <w:r w:rsidRPr="00814A76">
        <w:rPr>
          <w:rFonts w:asciiTheme="minorHAnsi" w:hAnsiTheme="minorHAnsi" w:cstheme="minorHAnsi"/>
        </w:rPr>
        <w:t xml:space="preserve"> African nations. South Africa, the continent’s largest economy, has recently allowed China to help develop its vast mineral wealth; it is China’s number one African source of manganese, iron, and copper.52 </w:t>
      </w:r>
      <w:r w:rsidRPr="00814A76">
        <w:rPr>
          <w:rStyle w:val="StyleUnderline"/>
          <w:rFonts w:asciiTheme="minorHAnsi" w:hAnsiTheme="minorHAnsi" w:cstheme="minorHAnsi"/>
        </w:rPr>
        <w:t xml:space="preserve">Chinese involvement in Africa is not wholly extractive; the continent provides a booming export market for China’s goods and a forum to augment its soft power </w:t>
      </w:r>
      <w:r w:rsidRPr="00814A76">
        <w:rPr>
          <w:rFonts w:asciiTheme="minorHAnsi" w:hAnsiTheme="minorHAnsi" w:cstheme="minorHAnsi"/>
        </w:rPr>
        <w:t xml:space="preserve">in the region </w:t>
      </w:r>
      <w:r w:rsidRPr="00814A76">
        <w:rPr>
          <w:rStyle w:val="StyleUnderline"/>
          <w:rFonts w:asciiTheme="minorHAnsi" w:hAnsiTheme="minorHAnsi" w:cstheme="minorHAnsi"/>
        </w:rPr>
        <w:t xml:space="preserve">by offering alternatives to the political and economic </w:t>
      </w:r>
      <w:r w:rsidRPr="00814A76">
        <w:rPr>
          <w:rStyle w:val="Emphasis"/>
          <w:rFonts w:asciiTheme="minorHAnsi" w:hAnsiTheme="minorHAnsi" w:cstheme="minorHAnsi"/>
        </w:rPr>
        <w:t>baggage that accompanies US foreign aid</w:t>
      </w:r>
      <w:r w:rsidRPr="00814A76">
        <w:rPr>
          <w:rFonts w:asciiTheme="minorHAnsi" w:hAnsiTheme="minorHAnsi" w:cstheme="minorHAnsi"/>
        </w:rPr>
        <w:t xml:space="preserve">.53 </w:t>
      </w:r>
    </w:p>
    <w:p w14:paraId="025F81A9" w14:textId="77777777" w:rsidR="00422D49" w:rsidRPr="00814A76" w:rsidRDefault="00422D49" w:rsidP="00422D49">
      <w:pPr>
        <w:rPr>
          <w:rFonts w:asciiTheme="minorHAnsi" w:hAnsiTheme="minorHAnsi" w:cstheme="minorHAnsi"/>
        </w:rPr>
      </w:pPr>
      <w:r w:rsidRPr="00814A76">
        <w:rPr>
          <w:rStyle w:val="Emphasis"/>
          <w:rFonts w:asciiTheme="minorHAnsi" w:hAnsiTheme="minorHAnsi" w:cstheme="minorHAnsi"/>
          <w:highlight w:val="green"/>
        </w:rPr>
        <w:t>Of primary interest is</w:t>
      </w:r>
      <w:r w:rsidRPr="00814A76">
        <w:rPr>
          <w:rFonts w:asciiTheme="minorHAnsi" w:hAnsiTheme="minorHAnsi" w:cstheme="minorHAnsi"/>
        </w:rPr>
        <w:t xml:space="preserve"> open </w:t>
      </w:r>
      <w:r w:rsidRPr="00814A76">
        <w:rPr>
          <w:rStyle w:val="Emphasis"/>
          <w:rFonts w:asciiTheme="minorHAnsi" w:hAnsiTheme="minorHAnsi" w:cstheme="minorHAnsi"/>
          <w:highlight w:val="green"/>
        </w:rPr>
        <w:t>access to Africa’s</w:t>
      </w:r>
      <w:r w:rsidRPr="00814A76">
        <w:rPr>
          <w:rFonts w:asciiTheme="minorHAnsi" w:hAnsiTheme="minorHAnsi" w:cstheme="minorHAnsi"/>
        </w:rPr>
        <w:t xml:space="preserve"> significant deposits of oil and other </w:t>
      </w:r>
      <w:r w:rsidRPr="00814A76">
        <w:rPr>
          <w:rStyle w:val="Emphasis"/>
          <w:rFonts w:asciiTheme="minorHAnsi" w:hAnsiTheme="minorHAnsi" w:cstheme="minorHAnsi"/>
          <w:highlight w:val="green"/>
        </w:rPr>
        <w:t>energy resources</w:t>
      </w:r>
      <w:r w:rsidRPr="00814A76">
        <w:rPr>
          <w:rFonts w:asciiTheme="minorHAnsi" w:hAnsiTheme="minorHAnsi" w:cstheme="minorHAnsi"/>
        </w:rPr>
        <w:t xml:space="preserve">. For example, </w:t>
      </w:r>
      <w:r w:rsidRPr="00814A76">
        <w:rPr>
          <w:rStyle w:val="StyleUnderline"/>
          <w:rFonts w:asciiTheme="minorHAnsi" w:hAnsiTheme="minorHAnsi" w:cstheme="minorHAnsi"/>
        </w:rPr>
        <w:t>China has 4</w:t>
      </w:r>
      <w:r w:rsidRPr="00814A76">
        <w:rPr>
          <w:rStyle w:val="Emphasis"/>
          <w:rFonts w:asciiTheme="minorHAnsi" w:hAnsiTheme="minorHAnsi" w:cstheme="minorHAnsi"/>
        </w:rPr>
        <w:t>,000 military personnel in Sudan</w:t>
      </w:r>
      <w:r w:rsidRPr="00814A76">
        <w:rPr>
          <w:rStyle w:val="StyleUnderline"/>
          <w:rFonts w:asciiTheme="minorHAnsi" w:hAnsiTheme="minorHAnsi" w:cstheme="minorHAnsi"/>
        </w:rPr>
        <w:t xml:space="preserve"> to protect its interests in energy and mineral investments there; it also owns 40 percent of the Greater Nile Oil Production Company</w:t>
      </w:r>
      <w:r w:rsidRPr="00814A76">
        <w:rPr>
          <w:rFonts w:asciiTheme="minorHAnsi" w:hAnsiTheme="minorHAnsi" w:cstheme="minorHAnsi"/>
        </w:rPr>
        <w:t xml:space="preserve">.54 Estimates indicate that </w:t>
      </w:r>
      <w:r w:rsidRPr="00814A76">
        <w:rPr>
          <w:rStyle w:val="StyleUnderline"/>
          <w:rFonts w:asciiTheme="minorHAnsi" w:hAnsiTheme="minorHAnsi" w:cstheme="minorHAnsi"/>
        </w:rPr>
        <w:t xml:space="preserve">within the next few decades China will obtain </w:t>
      </w:r>
      <w:r w:rsidRPr="00814A76">
        <w:rPr>
          <w:rStyle w:val="Emphasis"/>
          <w:rFonts w:asciiTheme="minorHAnsi" w:hAnsiTheme="minorHAnsi" w:cstheme="minorHAnsi"/>
        </w:rPr>
        <w:t>40 percent of its oil and gas</w:t>
      </w:r>
      <w:r w:rsidRPr="00814A76">
        <w:rPr>
          <w:rStyle w:val="StyleUnderline"/>
          <w:rFonts w:asciiTheme="minorHAnsi" w:hAnsiTheme="minorHAnsi" w:cstheme="minorHAnsi"/>
        </w:rPr>
        <w:t xml:space="preserve"> supplies from Africa</w:t>
      </w:r>
      <w:r w:rsidRPr="00814A76">
        <w:rPr>
          <w:rFonts w:asciiTheme="minorHAnsi" w:hAnsiTheme="minorHAnsi" w:cstheme="minorHAnsi"/>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24FDD02B" w14:textId="77777777" w:rsidR="00422D49" w:rsidRPr="00814A76" w:rsidRDefault="00422D49" w:rsidP="00422D49">
      <w:pPr>
        <w:rPr>
          <w:rStyle w:val="StyleUnderline"/>
          <w:rFonts w:asciiTheme="minorHAnsi" w:hAnsiTheme="minorHAnsi" w:cstheme="minorHAnsi"/>
        </w:rPr>
      </w:pPr>
      <w:r w:rsidRPr="00814A76">
        <w:rPr>
          <w:rStyle w:val="StyleUnderline"/>
          <w:rFonts w:asciiTheme="minorHAnsi" w:hAnsiTheme="minorHAnsi" w:cstheme="minorHAnsi"/>
        </w:rPr>
        <w:t>Africa is</w:t>
      </w:r>
      <w:r w:rsidRPr="00814A76">
        <w:rPr>
          <w:rFonts w:asciiTheme="minorHAnsi" w:hAnsiTheme="minorHAnsi" w:cstheme="minorHAnsi"/>
        </w:rPr>
        <w:t xml:space="preserve"> thus a </w:t>
      </w:r>
      <w:r w:rsidRPr="00814A76">
        <w:rPr>
          <w:rStyle w:val="Emphasis"/>
          <w:rFonts w:asciiTheme="minorHAnsi" w:hAnsiTheme="minorHAnsi" w:cstheme="minorHAnsi"/>
        </w:rPr>
        <w:t>vital</w:t>
      </w:r>
      <w:r w:rsidRPr="00814A76">
        <w:rPr>
          <w:rFonts w:asciiTheme="minorHAnsi" w:hAnsiTheme="minorHAnsi" w:cstheme="minorHAnsi"/>
        </w:rPr>
        <w:t xml:space="preserve"> foreign interest </w:t>
      </w:r>
      <w:r w:rsidRPr="00814A76">
        <w:rPr>
          <w:rStyle w:val="StyleUnderline"/>
          <w:rFonts w:asciiTheme="minorHAnsi" w:hAnsiTheme="minorHAnsi" w:cstheme="minorHAnsi"/>
        </w:rPr>
        <w:t>for the Chinese and must be for the United States; access to its mineral and petroleum wealth is crucial to the survival of each</w:t>
      </w:r>
      <w:r w:rsidRPr="00814A76">
        <w:rPr>
          <w:rFonts w:asciiTheme="minorHAnsi" w:hAnsiTheme="minorHAnsi" w:cstheme="minorHAnsi"/>
        </w:rPr>
        <w:t xml:space="preserve">.57 Although the US and Chinese economies are tightly interconnected, </w:t>
      </w:r>
      <w:r w:rsidRPr="00814A76">
        <w:rPr>
          <w:rStyle w:val="StyleUnderline"/>
          <w:rFonts w:asciiTheme="minorHAnsi" w:hAnsiTheme="minorHAnsi" w:cstheme="minorHAnsi"/>
        </w:rPr>
        <w:t xml:space="preserve">the nonrenewable nature of these assets means competition will remain a </w:t>
      </w:r>
      <w:r w:rsidRPr="00814A76">
        <w:rPr>
          <w:rStyle w:val="Emphasis"/>
          <w:rFonts w:asciiTheme="minorHAnsi" w:hAnsiTheme="minorHAnsi" w:cstheme="minorHAnsi"/>
        </w:rPr>
        <w:t>zero-sum game</w:t>
      </w:r>
      <w:r w:rsidRPr="00814A76">
        <w:rPr>
          <w:rFonts w:asciiTheme="minorHAnsi" w:hAnsiTheme="minorHAnsi" w:cstheme="minorHAnsi"/>
        </w:rPr>
        <w:t xml:space="preserve">. </w:t>
      </w:r>
      <w:r w:rsidRPr="00814A76">
        <w:rPr>
          <w:rStyle w:val="StyleUnderline"/>
          <w:rFonts w:asciiTheme="minorHAnsi" w:hAnsiTheme="minorHAnsi" w:cstheme="minorHAnsi"/>
        </w:rPr>
        <w:t>Nearly all African states have been independent entities for less than 50 years; consolidating robust domestic state institutions and stable governments remains problematic.</w:t>
      </w:r>
      <w:r w:rsidRPr="00814A76">
        <w:rPr>
          <w:rFonts w:asciiTheme="minorHAnsi" w:hAnsiTheme="minorHAnsi" w:cstheme="minorHAnsi"/>
        </w:rPr>
        <w:t xml:space="preserve">58 Studies have shown that </w:t>
      </w:r>
      <w:r w:rsidRPr="00814A76">
        <w:rPr>
          <w:rStyle w:val="StyleUnderline"/>
          <w:rFonts w:asciiTheme="minorHAnsi" w:hAnsiTheme="minorHAnsi" w:cstheme="minorHAnsi"/>
        </w:rPr>
        <w:t>weak governments are often prime targets for civil conflicts that prove costly to control</w:t>
      </w:r>
      <w:r w:rsidRPr="00814A76">
        <w:rPr>
          <w:rFonts w:asciiTheme="minorHAnsi" w:hAnsiTheme="minorHAnsi" w:cstheme="minorHAnsi"/>
        </w:rPr>
        <w:t xml:space="preserve">.59 Many </w:t>
      </w:r>
      <w:r w:rsidRPr="00814A76">
        <w:rPr>
          <w:rStyle w:val="Emphasis"/>
          <w:rFonts w:asciiTheme="minorHAnsi" w:hAnsiTheme="minorHAnsi" w:cstheme="minorHAnsi"/>
          <w:highlight w:val="green"/>
        </w:rPr>
        <w:t>African nations possess</w:t>
      </w:r>
      <w:r w:rsidRPr="00814A76">
        <w:rPr>
          <w:rFonts w:asciiTheme="minorHAnsi" w:hAnsiTheme="minorHAnsi" w:cstheme="minorHAnsi"/>
        </w:rPr>
        <w:t xml:space="preserve"> both </w:t>
      </w:r>
      <w:r w:rsidRPr="00814A76">
        <w:rPr>
          <w:rStyle w:val="Emphasis"/>
          <w:rFonts w:asciiTheme="minorHAnsi" w:hAnsiTheme="minorHAnsi" w:cstheme="minorHAnsi"/>
          <w:highlight w:val="green"/>
        </w:rPr>
        <w:t>strategic resources</w:t>
      </w:r>
      <w:r w:rsidRPr="00814A76">
        <w:rPr>
          <w:rFonts w:asciiTheme="minorHAnsi" w:hAnsiTheme="minorHAnsi" w:cstheme="minorHAnsi"/>
        </w:rPr>
        <w:t xml:space="preserve"> and weak regimes, making them vulnerable to internal conflict and thus valuable candidates for assistance from China or the United States to help settle their domestic grievances. With access to African resources of vital strategic interest to each side, </w:t>
      </w:r>
      <w:r w:rsidRPr="00814A76">
        <w:rPr>
          <w:rStyle w:val="StyleUnderline"/>
          <w:rFonts w:asciiTheme="minorHAnsi" w:hAnsiTheme="minorHAnsi" w:cstheme="minorHAnsi"/>
        </w:rPr>
        <w:t>competition could likely occur by proxy via diplomatic, economic, or military assistance to one</w:t>
      </w:r>
      <w:r w:rsidRPr="00814A76">
        <w:rPr>
          <w:rFonts w:asciiTheme="minorHAnsi" w:hAnsiTheme="minorHAnsi" w:cstheme="minorHAnsi"/>
        </w:rPr>
        <w:t xml:space="preserve"> (or both) </w:t>
      </w:r>
      <w:r w:rsidRPr="00814A76">
        <w:rPr>
          <w:rStyle w:val="StyleUnderline"/>
          <w:rFonts w:asciiTheme="minorHAnsi" w:hAnsiTheme="minorHAnsi" w:cstheme="minorHAnsi"/>
        </w:rPr>
        <w:t>of the parties involved.</w:t>
      </w:r>
    </w:p>
    <w:p w14:paraId="3827B5B3" w14:textId="77777777" w:rsidR="00422D49" w:rsidRPr="00814A76" w:rsidRDefault="00422D49" w:rsidP="00422D49">
      <w:pPr>
        <w:rPr>
          <w:rFonts w:asciiTheme="minorHAnsi" w:hAnsiTheme="minorHAnsi" w:cstheme="minorHAnsi"/>
        </w:rPr>
      </w:pPr>
      <w:r w:rsidRPr="00814A76">
        <w:rPr>
          <w:rFonts w:asciiTheme="minorHAnsi" w:hAnsiTheme="minorHAnsi" w:cstheme="minorHAnsi"/>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814A76">
        <w:rPr>
          <w:rStyle w:val="StyleUnderline"/>
          <w:rFonts w:asciiTheme="minorHAnsi" w:hAnsiTheme="minorHAnsi" w:cstheme="minorHAnsi"/>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814A76">
        <w:rPr>
          <w:rFonts w:asciiTheme="minorHAnsi" w:hAnsiTheme="minorHAnsi" w:cstheme="minorHAnsi"/>
        </w:rPr>
        <w:t xml:space="preserve">, especially in terms of strategic defense.60 </w:t>
      </w:r>
    </w:p>
    <w:p w14:paraId="667267B8" w14:textId="77777777" w:rsidR="00422D49" w:rsidRPr="00814A76" w:rsidRDefault="00422D49" w:rsidP="00422D49">
      <w:pPr>
        <w:rPr>
          <w:rFonts w:asciiTheme="minorHAnsi" w:hAnsiTheme="minorHAnsi" w:cstheme="minorHAnsi"/>
        </w:rPr>
      </w:pPr>
    </w:p>
    <w:p w14:paraId="4E01F9ED" w14:textId="77777777" w:rsidR="00422D49" w:rsidRPr="00814A76" w:rsidRDefault="00422D49" w:rsidP="00422D49">
      <w:pPr>
        <w:pStyle w:val="Heading3"/>
        <w:rPr>
          <w:rFonts w:asciiTheme="minorHAnsi" w:hAnsiTheme="minorHAnsi" w:cstheme="minorHAnsi"/>
        </w:rPr>
      </w:pPr>
      <w:r w:rsidRPr="00814A76">
        <w:rPr>
          <w:rFonts w:asciiTheme="minorHAnsi" w:hAnsiTheme="minorHAnsi" w:cstheme="minorHAnsi"/>
        </w:rPr>
        <w:t>TURN: Economics---1NC</w:t>
      </w:r>
    </w:p>
    <w:p w14:paraId="3CDDCB25" w14:textId="77777777" w:rsidR="00422D49" w:rsidRPr="00814A76" w:rsidRDefault="00422D49" w:rsidP="00422D49">
      <w:pPr>
        <w:pStyle w:val="Heading4"/>
        <w:rPr>
          <w:rFonts w:asciiTheme="minorHAnsi" w:hAnsiTheme="minorHAnsi" w:cstheme="minorHAnsi"/>
        </w:rPr>
      </w:pPr>
      <w:r w:rsidRPr="00814A76">
        <w:rPr>
          <w:rFonts w:asciiTheme="minorHAnsi" w:hAnsiTheme="minorHAnsi" w:cstheme="minorHAnsi"/>
        </w:rPr>
        <w:t xml:space="preserve">Space mining will </w:t>
      </w:r>
      <w:r w:rsidRPr="00814A76">
        <w:rPr>
          <w:rFonts w:asciiTheme="minorHAnsi" w:hAnsiTheme="minorHAnsi" w:cstheme="minorHAnsi"/>
          <w:u w:val="single"/>
        </w:rPr>
        <w:t>boost</w:t>
      </w:r>
      <w:r w:rsidRPr="00814A76">
        <w:rPr>
          <w:rFonts w:asciiTheme="minorHAnsi" w:hAnsiTheme="minorHAnsi" w:cstheme="minorHAnsi"/>
        </w:rPr>
        <w:t xml:space="preserve">, not destroy, economies like South Africa. </w:t>
      </w:r>
      <w:r w:rsidRPr="00814A76">
        <w:rPr>
          <w:rFonts w:asciiTheme="minorHAnsi" w:hAnsiTheme="minorHAnsi" w:cstheme="minorHAnsi"/>
          <w:u w:val="single"/>
        </w:rPr>
        <w:t>Increased supply</w:t>
      </w:r>
      <w:r w:rsidRPr="00814A76">
        <w:rPr>
          <w:rFonts w:asciiTheme="minorHAnsi" w:hAnsiTheme="minorHAnsi" w:cstheme="minorHAnsi"/>
        </w:rPr>
        <w:t xml:space="preserve"> means it’ll be used for more things, which then </w:t>
      </w:r>
      <w:r w:rsidRPr="00814A76">
        <w:rPr>
          <w:rFonts w:asciiTheme="minorHAnsi" w:hAnsiTheme="minorHAnsi" w:cstheme="minorHAnsi"/>
          <w:u w:val="single"/>
        </w:rPr>
        <w:t>boosts demand</w:t>
      </w:r>
      <w:r w:rsidRPr="00814A76">
        <w:rPr>
          <w:rFonts w:asciiTheme="minorHAnsi" w:hAnsiTheme="minorHAnsi" w:cstheme="minorHAnsi"/>
        </w:rPr>
        <w:t>.</w:t>
      </w:r>
    </w:p>
    <w:p w14:paraId="23C72050" w14:textId="77777777" w:rsidR="00422D49" w:rsidRPr="00814A76" w:rsidRDefault="00422D49" w:rsidP="00422D49">
      <w:pPr>
        <w:rPr>
          <w:rFonts w:asciiTheme="minorHAnsi" w:hAnsiTheme="minorHAnsi" w:cstheme="minorHAnsi"/>
        </w:rPr>
      </w:pPr>
      <w:r w:rsidRPr="00814A76">
        <w:rPr>
          <w:rStyle w:val="Style13ptBold"/>
          <w:rFonts w:asciiTheme="minorHAnsi" w:hAnsiTheme="minorHAnsi" w:cstheme="minorHAnsi"/>
        </w:rPr>
        <w:t>Froehlich 18</w:t>
      </w:r>
      <w:r w:rsidRPr="00814A76">
        <w:rPr>
          <w:rFonts w:asciiTheme="minorHAnsi" w:hAnsiTheme="minorHAnsi" w:cstheme="minorHAnsi"/>
        </w:rPr>
        <w:t> [Dr. Anne Froehlich, PhD in European Commercial Law, Senior Research Fellow at the Institute of International, European, International and European Economic Law at the University of Cologne, head of delegation of the German delegation of UNCOPUOS, “head of delegation of the German delegation of UNCOPUOS”, Book, Studies in Space Policy Volume 12 The European Space Policy Institute, Jan. 18, 2018, </w:t>
      </w:r>
      <w:hyperlink r:id="rId26" w:history="1">
        <w:r w:rsidRPr="00814A76">
          <w:rPr>
            <w:rStyle w:val="Hyperlink"/>
            <w:rFonts w:asciiTheme="minorHAnsi" w:hAnsiTheme="minorHAnsi" w:cstheme="minorHAnsi"/>
          </w:rPr>
          <w:t>https://www.springer.com/gp/book/9783319669687</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292F56AF" w14:textId="77777777" w:rsidR="00422D49" w:rsidRPr="00814A76" w:rsidRDefault="00422D49" w:rsidP="00422D49">
      <w:pPr>
        <w:rPr>
          <w:rFonts w:asciiTheme="minorHAnsi" w:hAnsiTheme="minorHAnsi" w:cstheme="minorHAnsi"/>
          <w:sz w:val="16"/>
        </w:rPr>
      </w:pPr>
      <w:r w:rsidRPr="00814A76">
        <w:rPr>
          <w:rStyle w:val="StyleUnderline"/>
          <w:rFonts w:asciiTheme="minorHAnsi" w:hAnsiTheme="minorHAnsi" w:cstheme="minorHAnsi"/>
        </w:rPr>
        <w:t>South Africa</w:t>
      </w:r>
      <w:r w:rsidRPr="00814A76">
        <w:rPr>
          <w:rFonts w:asciiTheme="minorHAnsi" w:hAnsiTheme="minorHAnsi" w:cstheme="minorHAnsi"/>
          <w:sz w:val="16"/>
        </w:rPr>
        <w:t xml:space="preserve"> has a long history in the </w:t>
      </w:r>
      <w:r w:rsidRPr="00814A76">
        <w:rPr>
          <w:rStyle w:val="StyleUnderline"/>
          <w:rFonts w:asciiTheme="minorHAnsi" w:hAnsiTheme="minorHAnsi" w:cstheme="minorHAnsi"/>
        </w:rPr>
        <w:t>mining industry</w:t>
      </w:r>
      <w:r w:rsidRPr="00814A76">
        <w:rPr>
          <w:rFonts w:asciiTheme="minorHAnsi" w:hAnsiTheme="minorHAnsi" w:cstheme="minorHAnsi"/>
          <w:sz w:val="16"/>
        </w:rPr>
        <w:t xml:space="preserve"> which initiated the country’s industrial revolution and sustained the economy for over a century. South Africa has the largest reserves of gold, coal and PGMs in the world, along with a deep mineral wealth of diamonds, chrome, vanadium, titanium, manganese and much more. South African gold mines </w:t>
      </w:r>
      <w:r w:rsidRPr="00814A76">
        <w:rPr>
          <w:rStyle w:val="StyleUnderline"/>
          <w:rFonts w:asciiTheme="minorHAnsi" w:hAnsiTheme="minorHAnsi" w:cstheme="minorHAnsi"/>
        </w:rPr>
        <w:t>produced</w:t>
      </w:r>
      <w:r w:rsidRPr="00814A76">
        <w:rPr>
          <w:rFonts w:asciiTheme="minorHAnsi" w:hAnsiTheme="minorHAnsi" w:cstheme="minorHAnsi"/>
          <w:sz w:val="16"/>
        </w:rPr>
        <w:t xml:space="preserve"> over </w:t>
      </w:r>
      <w:r w:rsidRPr="00814A76">
        <w:rPr>
          <w:rStyle w:val="StyleUnderline"/>
          <w:rFonts w:asciiTheme="minorHAnsi" w:hAnsiTheme="minorHAnsi" w:cstheme="minorHAnsi"/>
        </w:rPr>
        <w:t>50% of</w:t>
      </w:r>
      <w:r w:rsidRPr="00814A76">
        <w:rPr>
          <w:rFonts w:asciiTheme="minorHAnsi" w:hAnsiTheme="minorHAnsi" w:cstheme="minorHAnsi"/>
          <w:sz w:val="16"/>
        </w:rPr>
        <w:t xml:space="preserve"> the world output of </w:t>
      </w:r>
      <w:r w:rsidRPr="00814A76">
        <w:rPr>
          <w:rStyle w:val="StyleUnderline"/>
          <w:rFonts w:asciiTheme="minorHAnsi" w:hAnsiTheme="minorHAnsi" w:cstheme="minorHAnsi"/>
        </w:rPr>
        <w:t>gold</w:t>
      </w:r>
      <w:r w:rsidRPr="00814A76">
        <w:rPr>
          <w:rFonts w:asciiTheme="minorHAnsi" w:hAnsiTheme="minorHAnsi" w:cstheme="minorHAnsi"/>
          <w:sz w:val="16"/>
        </w:rPr>
        <w:t xml:space="preserve"> in the early 1980s, constituting 40–50% of the country’s exports. The </w:t>
      </w:r>
      <w:r w:rsidRPr="00814A76">
        <w:rPr>
          <w:rStyle w:val="StyleUnderline"/>
          <w:rFonts w:asciiTheme="minorHAnsi" w:hAnsiTheme="minorHAnsi" w:cstheme="minorHAnsi"/>
        </w:rPr>
        <w:t>taxation</w:t>
      </w:r>
      <w:r w:rsidRPr="00814A76">
        <w:rPr>
          <w:rFonts w:asciiTheme="minorHAnsi" w:hAnsiTheme="minorHAnsi" w:cstheme="minorHAnsi"/>
          <w:sz w:val="16"/>
        </w:rPr>
        <w:t xml:space="preserve"> of gold thus </w:t>
      </w:r>
      <w:r w:rsidRPr="00814A76">
        <w:rPr>
          <w:rStyle w:val="StyleUnderline"/>
          <w:rFonts w:asciiTheme="minorHAnsi" w:hAnsiTheme="minorHAnsi" w:cstheme="minorHAnsi"/>
        </w:rPr>
        <w:t>formed a large portion of the country’s income</w:t>
      </w:r>
      <w:r w:rsidRPr="00814A76">
        <w:rPr>
          <w:rFonts w:asciiTheme="minorHAnsi" w:hAnsiTheme="minorHAnsi" w:cstheme="minorHAnsi"/>
          <w:sz w:val="16"/>
        </w:rPr>
        <w:t xml:space="preserve">; in the period from 1981 to 1983, gold tax </w:t>
      </w:r>
      <w:proofErr w:type="spellStart"/>
      <w:r w:rsidRPr="00814A76">
        <w:rPr>
          <w:rFonts w:asciiTheme="minorHAnsi" w:hAnsiTheme="minorHAnsi" w:cstheme="minorHAnsi"/>
          <w:sz w:val="16"/>
        </w:rPr>
        <w:t>centred</w:t>
      </w:r>
      <w:proofErr w:type="spellEnd"/>
      <w:r w:rsidRPr="00814A76">
        <w:rPr>
          <w:rFonts w:asciiTheme="minorHAnsi" w:hAnsiTheme="minorHAnsi" w:cstheme="minorHAnsi"/>
          <w:sz w:val="16"/>
        </w:rPr>
        <w:t xml:space="preserve"> around 16.7% of the total governmental revenue. </w:t>
      </w:r>
      <w:r w:rsidRPr="00814A76">
        <w:rPr>
          <w:rStyle w:val="StyleUnderline"/>
          <w:rFonts w:asciiTheme="minorHAnsi" w:hAnsiTheme="minorHAnsi" w:cstheme="minorHAnsi"/>
        </w:rPr>
        <w:t>Mining remains the largest industry</w:t>
      </w:r>
      <w:r w:rsidRPr="00814A76">
        <w:rPr>
          <w:rFonts w:asciiTheme="minorHAnsi" w:hAnsiTheme="minorHAnsi" w:cstheme="minorHAnsi"/>
          <w:sz w:val="16"/>
        </w:rPr>
        <w:t xml:space="preserve"> in the South African economic sector, with 419,219 employees and R241 345 million in sales in December 2009, and Fig. 5.8 below depicts the current mining contribution to the GDP of the five largest mining provinces in South Africa.46,47,48 </w:t>
      </w:r>
      <w:r w:rsidRPr="00814A76">
        <w:rPr>
          <w:rStyle w:val="StyleUnderline"/>
          <w:rFonts w:asciiTheme="minorHAnsi" w:hAnsiTheme="minorHAnsi" w:cstheme="minorHAnsi"/>
        </w:rPr>
        <w:t>If South Africa adopts a pro-</w:t>
      </w:r>
      <w:r w:rsidRPr="00814A76">
        <w:rPr>
          <w:rStyle w:val="StyleUnderline"/>
          <w:rFonts w:asciiTheme="minorHAnsi" w:hAnsiTheme="minorHAnsi" w:cstheme="minorHAnsi"/>
          <w:highlight w:val="green"/>
        </w:rPr>
        <w:t>space mining</w:t>
      </w:r>
      <w:r w:rsidRPr="00814A76">
        <w:rPr>
          <w:rStyle w:val="StyleUnderline"/>
          <w:rFonts w:asciiTheme="minorHAnsi" w:hAnsiTheme="minorHAnsi" w:cstheme="minorHAnsi"/>
        </w:rPr>
        <w:t xml:space="preserve"> legislature</w:t>
      </w:r>
      <w:r w:rsidRPr="00814A76">
        <w:rPr>
          <w:rFonts w:asciiTheme="minorHAnsi" w:hAnsiTheme="minorHAnsi" w:cstheme="minorHAnsi"/>
          <w:sz w:val="16"/>
        </w:rPr>
        <w:t xml:space="preserve"> and it becomes a reality, </w:t>
      </w:r>
      <w:r w:rsidRPr="00814A76">
        <w:rPr>
          <w:rStyle w:val="StyleUnderline"/>
          <w:rFonts w:asciiTheme="minorHAnsi" w:hAnsiTheme="minorHAnsi" w:cstheme="minorHAnsi"/>
        </w:rPr>
        <w:t xml:space="preserve">the country </w:t>
      </w:r>
      <w:r w:rsidRPr="00814A76">
        <w:rPr>
          <w:rStyle w:val="StyleUnderline"/>
          <w:rFonts w:asciiTheme="minorHAnsi" w:hAnsiTheme="minorHAnsi" w:cstheme="minorHAnsi"/>
          <w:highlight w:val="green"/>
        </w:rPr>
        <w:t>could benefit</w:t>
      </w:r>
      <w:r w:rsidRPr="00814A76">
        <w:rPr>
          <w:rStyle w:val="StyleUnderline"/>
          <w:rFonts w:asciiTheme="minorHAnsi" w:hAnsiTheme="minorHAnsi" w:cstheme="minorHAnsi"/>
        </w:rPr>
        <w:t xml:space="preserve"> in a similar manner</w:t>
      </w:r>
      <w:r w:rsidRPr="00814A76">
        <w:rPr>
          <w:rFonts w:asciiTheme="minorHAnsi" w:hAnsiTheme="minorHAnsi" w:cstheme="minorHAnsi"/>
          <w:sz w:val="16"/>
        </w:rPr>
        <w:t>. </w:t>
      </w:r>
      <w:r w:rsidRPr="00814A76">
        <w:rPr>
          <w:rStyle w:val="StyleUnderline"/>
          <w:rFonts w:asciiTheme="minorHAnsi" w:hAnsiTheme="minorHAnsi" w:cstheme="minorHAnsi"/>
        </w:rPr>
        <w:t xml:space="preserve">Taxation of products collected by space mining companies under the jurisdiction of South </w:t>
      </w:r>
      <w:r w:rsidRPr="00814A76">
        <w:rPr>
          <w:rStyle w:val="StyleUnderline"/>
          <w:rFonts w:asciiTheme="minorHAnsi" w:hAnsiTheme="minorHAnsi" w:cstheme="minorHAnsi"/>
          <w:highlight w:val="green"/>
        </w:rPr>
        <w:t>Africa</w:t>
      </w:r>
      <w:r w:rsidRPr="00814A76">
        <w:rPr>
          <w:rStyle w:val="StyleUnderline"/>
          <w:rFonts w:asciiTheme="minorHAnsi" w:hAnsiTheme="minorHAnsi" w:cstheme="minorHAnsi"/>
        </w:rPr>
        <w:t xml:space="preserve"> could support the country’s revenue income</w:t>
      </w:r>
      <w:r w:rsidRPr="00814A76">
        <w:rPr>
          <w:rFonts w:asciiTheme="minorHAnsi" w:hAnsiTheme="minorHAnsi" w:cstheme="minorHAnsi"/>
          <w:sz w:val="16"/>
        </w:rPr>
        <w:t xml:space="preserve">. Furthermore, with </w:t>
      </w:r>
      <w:r w:rsidRPr="00814A76">
        <w:rPr>
          <w:rStyle w:val="StyleUnderline"/>
          <w:rFonts w:asciiTheme="minorHAnsi" w:hAnsiTheme="minorHAnsi" w:cstheme="minorHAnsi"/>
        </w:rPr>
        <w:t>foreign investment and new companies being established in the Republic, more jobs will become available, and incoming capital will be spent on people and material within the country</w:t>
      </w:r>
      <w:r w:rsidRPr="00814A76">
        <w:rPr>
          <w:rFonts w:asciiTheme="minorHAnsi" w:hAnsiTheme="minorHAnsi" w:cstheme="minorHAnsi"/>
          <w:sz w:val="16"/>
        </w:rPr>
        <w:t>. These additional revenue income sources will strengthen the economy in the long term and reduce the current reliance on our terrestrial mineral reserves. The </w:t>
      </w:r>
      <w:r w:rsidRPr="00814A76">
        <w:rPr>
          <w:rStyle w:val="Emphasis"/>
          <w:rFonts w:asciiTheme="minorHAnsi" w:hAnsiTheme="minorHAnsi" w:cstheme="minorHAnsi"/>
          <w:highlight w:val="green"/>
        </w:rPr>
        <w:t xml:space="preserve">platinum </w:t>
      </w:r>
      <w:r w:rsidRPr="00814A76">
        <w:rPr>
          <w:rStyle w:val="Emphasis"/>
          <w:rFonts w:asciiTheme="minorHAnsi" w:hAnsiTheme="minorHAnsi" w:cstheme="minorHAnsi"/>
        </w:rPr>
        <w:t>group metals</w:t>
      </w:r>
      <w:r w:rsidRPr="00814A76">
        <w:rPr>
          <w:rFonts w:asciiTheme="minorHAnsi" w:hAnsiTheme="minorHAnsi" w:cstheme="minorHAnsi"/>
          <w:sz w:val="16"/>
        </w:rPr>
        <w:t xml:space="preserve"> (PGMs) as mentioned before are a defining aspect of the South African mining industry and introduction of a new extraterrestrial supply will have multiple effects. The current </w:t>
      </w:r>
      <w:r w:rsidRPr="00814A76">
        <w:rPr>
          <w:rStyle w:val="StyleUnderline"/>
          <w:rFonts w:asciiTheme="minorHAnsi" w:hAnsiTheme="minorHAnsi" w:cstheme="minorHAnsi"/>
          <w:highlight w:val="green"/>
        </w:rPr>
        <w:t>demand</w:t>
      </w:r>
      <w:r w:rsidRPr="00814A76">
        <w:rPr>
          <w:rFonts w:asciiTheme="minorHAnsi" w:hAnsiTheme="minorHAnsi" w:cstheme="minorHAnsi"/>
          <w:sz w:val="16"/>
        </w:rPr>
        <w:t xml:space="preserve"> for platinum </w:t>
      </w:r>
      <w:r w:rsidRPr="00814A76">
        <w:rPr>
          <w:rStyle w:val="StyleUnderline"/>
          <w:rFonts w:asciiTheme="minorHAnsi" w:hAnsiTheme="minorHAnsi" w:cstheme="minorHAnsi"/>
          <w:highlight w:val="green"/>
        </w:rPr>
        <w:t xml:space="preserve">is split between </w:t>
      </w:r>
      <w:r w:rsidRPr="00814A76">
        <w:rPr>
          <w:rStyle w:val="Emphasis"/>
          <w:rFonts w:asciiTheme="minorHAnsi" w:hAnsiTheme="minorHAnsi" w:cstheme="minorHAnsi"/>
          <w:highlight w:val="green"/>
        </w:rPr>
        <w:t>industrial uses</w:t>
      </w:r>
      <w:r w:rsidRPr="00814A76">
        <w:rPr>
          <w:rFonts w:asciiTheme="minorHAnsi" w:hAnsiTheme="minorHAnsi" w:cstheme="minorHAnsi"/>
          <w:sz w:val="16"/>
        </w:rPr>
        <w:t xml:space="preserve"> such as </w:t>
      </w:r>
      <w:proofErr w:type="spellStart"/>
      <w:r w:rsidRPr="00814A76">
        <w:rPr>
          <w:rFonts w:asciiTheme="minorHAnsi" w:hAnsiTheme="minorHAnsi" w:cstheme="minorHAnsi"/>
          <w:sz w:val="16"/>
        </w:rPr>
        <w:t>autocatalysts</w:t>
      </w:r>
      <w:proofErr w:type="spellEnd"/>
      <w:r w:rsidRPr="00814A76">
        <w:rPr>
          <w:rFonts w:asciiTheme="minorHAnsi" w:hAnsiTheme="minorHAnsi" w:cstheme="minorHAnsi"/>
          <w:sz w:val="16"/>
        </w:rPr>
        <w:t xml:space="preserve"> and electronics </w:t>
      </w:r>
      <w:r w:rsidRPr="00814A76">
        <w:rPr>
          <w:rStyle w:val="StyleUnderline"/>
          <w:rFonts w:asciiTheme="minorHAnsi" w:hAnsiTheme="minorHAnsi" w:cstheme="minorHAnsi"/>
          <w:highlight w:val="green"/>
        </w:rPr>
        <w:t>and</w:t>
      </w:r>
      <w:r w:rsidRPr="00814A76">
        <w:rPr>
          <w:rFonts w:asciiTheme="minorHAnsi" w:hAnsiTheme="minorHAnsi" w:cstheme="minorHAnsi"/>
          <w:sz w:val="16"/>
        </w:rPr>
        <w:t xml:space="preserve"> precious metal uses in </w:t>
      </w:r>
      <w:proofErr w:type="spellStart"/>
      <w:r w:rsidRPr="00814A76">
        <w:rPr>
          <w:rStyle w:val="Emphasis"/>
          <w:rFonts w:asciiTheme="minorHAnsi" w:hAnsiTheme="minorHAnsi" w:cstheme="minorHAnsi"/>
          <w:highlight w:val="green"/>
        </w:rPr>
        <w:t>jewellery</w:t>
      </w:r>
      <w:proofErr w:type="spellEnd"/>
      <w:r w:rsidRPr="00814A76">
        <w:rPr>
          <w:rFonts w:asciiTheme="minorHAnsi" w:hAnsiTheme="minorHAnsi" w:cstheme="minorHAnsi"/>
          <w:sz w:val="16"/>
        </w:rPr>
        <w:t xml:space="preserve"> and bullion coins. </w:t>
      </w:r>
      <w:r w:rsidRPr="00814A76">
        <w:rPr>
          <w:rStyle w:val="StyleUnderline"/>
          <w:rFonts w:asciiTheme="minorHAnsi" w:hAnsiTheme="minorHAnsi" w:cstheme="minorHAnsi"/>
          <w:highlight w:val="green"/>
        </w:rPr>
        <w:t>It is</w:t>
      </w:r>
      <w:r w:rsidRPr="00814A76">
        <w:rPr>
          <w:rStyle w:val="StyleUnderline"/>
          <w:rFonts w:asciiTheme="minorHAnsi" w:hAnsiTheme="minorHAnsi" w:cstheme="minorHAnsi"/>
        </w:rPr>
        <w:t xml:space="preserve"> also </w:t>
      </w:r>
      <w:r w:rsidRPr="00814A76">
        <w:rPr>
          <w:rStyle w:val="StyleUnderline"/>
          <w:rFonts w:asciiTheme="minorHAnsi" w:hAnsiTheme="minorHAnsi" w:cstheme="minorHAnsi"/>
          <w:highlight w:val="green"/>
        </w:rPr>
        <w:t>stockpiled</w:t>
      </w:r>
      <w:r w:rsidRPr="00814A76">
        <w:rPr>
          <w:rStyle w:val="StyleUnderline"/>
          <w:rFonts w:asciiTheme="minorHAnsi" w:hAnsiTheme="minorHAnsi" w:cstheme="minorHAnsi"/>
        </w:rPr>
        <w:t xml:space="preserve"> as a strategic resource for military and aerospace applications </w:t>
      </w:r>
      <w:r w:rsidRPr="00814A76">
        <w:rPr>
          <w:rStyle w:val="StyleUnderline"/>
          <w:rFonts w:asciiTheme="minorHAnsi" w:hAnsiTheme="minorHAnsi" w:cstheme="minorHAnsi"/>
          <w:highlight w:val="green"/>
        </w:rPr>
        <w:t>by countries like the USA</w:t>
      </w:r>
      <w:r w:rsidRPr="00814A76">
        <w:rPr>
          <w:rFonts w:asciiTheme="minorHAnsi" w:hAnsiTheme="minorHAnsi" w:cstheme="minorHAnsi"/>
          <w:sz w:val="16"/>
        </w:rPr>
        <w:t>. However, </w:t>
      </w:r>
      <w:r w:rsidRPr="00814A76">
        <w:rPr>
          <w:rStyle w:val="Emphasis"/>
          <w:rFonts w:asciiTheme="minorHAnsi" w:hAnsiTheme="minorHAnsi" w:cstheme="minorHAnsi"/>
          <w:highlight w:val="green"/>
        </w:rPr>
        <w:t>should the quantity greatly increase</w:t>
      </w:r>
      <w:r w:rsidRPr="00814A76">
        <w:rPr>
          <w:rStyle w:val="StyleUnderline"/>
          <w:rFonts w:asciiTheme="minorHAnsi" w:hAnsiTheme="minorHAnsi" w:cstheme="minorHAnsi"/>
        </w:rPr>
        <w:t> </w:t>
      </w:r>
      <w:r w:rsidRPr="00814A76">
        <w:rPr>
          <w:rStyle w:val="StyleUnderline"/>
          <w:rFonts w:asciiTheme="minorHAnsi" w:hAnsiTheme="minorHAnsi" w:cstheme="minorHAnsi"/>
          <w:highlight w:val="green"/>
        </w:rPr>
        <w:t>and the price fall</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as a result of</w:t>
      </w:r>
      <w:proofErr w:type="gramEnd"/>
      <w:r w:rsidRPr="00814A76">
        <w:rPr>
          <w:rStyle w:val="StyleUnderline"/>
          <w:rFonts w:asciiTheme="minorHAnsi" w:hAnsiTheme="minorHAnsi" w:cstheme="minorHAnsi"/>
        </w:rPr>
        <w:t xml:space="preserve"> external supply </w:t>
      </w:r>
      <w:r w:rsidRPr="00814A76">
        <w:rPr>
          <w:rStyle w:val="StyleUnderline"/>
          <w:rFonts w:asciiTheme="minorHAnsi" w:hAnsiTheme="minorHAnsi" w:cstheme="minorHAnsi"/>
          <w:highlight w:val="green"/>
        </w:rPr>
        <w:t>from space mining</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many other industries will begin using platinum</w:t>
      </w:r>
      <w:r w:rsidRPr="00814A76">
        <w:rPr>
          <w:rStyle w:val="StyleUnderline"/>
          <w:rFonts w:asciiTheme="minorHAnsi" w:hAnsiTheme="minorHAnsi" w:cstheme="minorHAnsi"/>
        </w:rPr>
        <w:t xml:space="preserve"> in their processes, </w:t>
      </w:r>
      <w:r w:rsidRPr="00814A76">
        <w:rPr>
          <w:rStyle w:val="StyleUnderline"/>
          <w:rFonts w:asciiTheme="minorHAnsi" w:hAnsiTheme="minorHAnsi" w:cstheme="minorHAnsi"/>
          <w:highlight w:val="green"/>
        </w:rPr>
        <w:t>and</w:t>
      </w:r>
      <w:r w:rsidRPr="00814A76">
        <w:rPr>
          <w:rStyle w:val="StyleUnderline"/>
          <w:rFonts w:asciiTheme="minorHAnsi" w:hAnsiTheme="minorHAnsi" w:cstheme="minorHAnsi"/>
        </w:rPr>
        <w:t xml:space="preserve"> the global </w:t>
      </w:r>
      <w:r w:rsidRPr="00814A76">
        <w:rPr>
          <w:rStyle w:val="Emphasis"/>
          <w:rFonts w:asciiTheme="minorHAnsi" w:hAnsiTheme="minorHAnsi" w:cstheme="minorHAnsi"/>
          <w:highlight w:val="green"/>
        </w:rPr>
        <w:t>demand will increase</w:t>
      </w:r>
      <w:r w:rsidRPr="00814A76">
        <w:rPr>
          <w:rFonts w:asciiTheme="minorHAnsi" w:hAnsiTheme="minorHAnsi" w:cstheme="minorHAnsi"/>
          <w:sz w:val="16"/>
        </w:rPr>
        <w:t>. </w:t>
      </w:r>
      <w:r w:rsidRPr="00814A76">
        <w:rPr>
          <w:rStyle w:val="StyleUnderline"/>
          <w:rFonts w:asciiTheme="minorHAnsi" w:hAnsiTheme="minorHAnsi" w:cstheme="minorHAnsi"/>
        </w:rPr>
        <w:t>At the current demand and growth levels, the South African platinum reserves are expected to become exhausted</w:t>
      </w:r>
      <w:r w:rsidRPr="00814A76">
        <w:rPr>
          <w:rFonts w:asciiTheme="minorHAnsi" w:hAnsiTheme="minorHAnsi" w:cstheme="minorHAnsi"/>
          <w:sz w:val="16"/>
        </w:rPr>
        <w:t xml:space="preserve"> within 250 years as seen in Fig. 5.9. 49 </w:t>
      </w:r>
      <w:r w:rsidRPr="00814A76">
        <w:rPr>
          <w:rStyle w:val="StyleUnderline"/>
          <w:rFonts w:asciiTheme="minorHAnsi" w:hAnsiTheme="minorHAnsi" w:cstheme="minorHAnsi"/>
        </w:rPr>
        <w:t>A significant increase in demand will greatly reduce the years to depletion and require further development of the terrestrial mining industry to meet demands and maintain its mineral dominated economic sector</w:t>
      </w:r>
      <w:r w:rsidRPr="00814A76">
        <w:rPr>
          <w:rFonts w:asciiTheme="minorHAnsi" w:hAnsiTheme="minorHAnsi" w:cstheme="minorHAnsi"/>
          <w:sz w:val="16"/>
        </w:rPr>
        <w:t>. The </w:t>
      </w:r>
      <w:r w:rsidRPr="00814A76">
        <w:rPr>
          <w:rStyle w:val="StyleUnderline"/>
          <w:rFonts w:asciiTheme="minorHAnsi" w:hAnsiTheme="minorHAnsi" w:cstheme="minorHAnsi"/>
        </w:rPr>
        <w:t>expanded</w:t>
      </w:r>
      <w:r w:rsidRPr="00814A76">
        <w:rPr>
          <w:rFonts w:asciiTheme="minorHAnsi" w:hAnsiTheme="minorHAnsi" w:cstheme="minorHAnsi"/>
          <w:sz w:val="16"/>
        </w:rPr>
        <w:t xml:space="preserve"> use and demand of platinum </w:t>
      </w:r>
      <w:proofErr w:type="gramStart"/>
      <w:r w:rsidRPr="00814A76">
        <w:rPr>
          <w:rFonts w:asciiTheme="minorHAnsi" w:hAnsiTheme="minorHAnsi" w:cstheme="minorHAnsi"/>
          <w:sz w:val="16"/>
        </w:rPr>
        <w:t>as a result of</w:t>
      </w:r>
      <w:proofErr w:type="gramEnd"/>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space resource mining</w:t>
      </w:r>
      <w:r w:rsidRPr="00814A76">
        <w:rPr>
          <w:rFonts w:asciiTheme="minorHAnsi" w:hAnsiTheme="minorHAnsi" w:cstheme="minorHAnsi"/>
          <w:sz w:val="16"/>
        </w:rPr>
        <w:t xml:space="preserve"> may </w:t>
      </w:r>
      <w:r w:rsidRPr="00814A76">
        <w:rPr>
          <w:rStyle w:val="Emphasis"/>
          <w:rFonts w:asciiTheme="minorHAnsi" w:hAnsiTheme="minorHAnsi" w:cstheme="minorHAnsi"/>
          <w:highlight w:val="green"/>
        </w:rPr>
        <w:t>cause significant growth</w:t>
      </w:r>
      <w:r w:rsidRPr="00814A76">
        <w:rPr>
          <w:rStyle w:val="StyleUnderline"/>
          <w:rFonts w:asciiTheme="minorHAnsi" w:hAnsiTheme="minorHAnsi" w:cstheme="minorHAnsi"/>
        </w:rPr>
        <w:t xml:space="preserve"> in other markets and industries</w:t>
      </w:r>
      <w:r w:rsidRPr="00814A76">
        <w:rPr>
          <w:rFonts w:asciiTheme="minorHAnsi" w:hAnsiTheme="minorHAnsi" w:cstheme="minorHAnsi"/>
          <w:sz w:val="16"/>
        </w:rPr>
        <w:t xml:space="preserve">, but as South Africa currently possesses minimal manufacturing capabilities related to platinum use, we are not positioned to gain. This situation will ultimately depend on the ability of the space mining industry to maintain supply and deliver timeously. If not the case, the existing platinum producers can drive down the price prior to a shipment’s arrival, causing PGMs delivery to Earth to lose its economic feasibility </w:t>
      </w:r>
      <w:r w:rsidRPr="00814A76">
        <w:rPr>
          <w:rStyle w:val="StyleUnderline"/>
          <w:rFonts w:asciiTheme="minorHAnsi" w:hAnsiTheme="minorHAnsi" w:cstheme="minorHAnsi"/>
        </w:rPr>
        <w:t xml:space="preserve">The resources of Earth </w:t>
      </w:r>
      <w:r w:rsidRPr="00814A76">
        <w:rPr>
          <w:rStyle w:val="Emphasis"/>
          <w:rFonts w:asciiTheme="minorHAnsi" w:hAnsiTheme="minorHAnsi" w:cstheme="minorHAnsi"/>
        </w:rPr>
        <w:t>are finite</w:t>
      </w:r>
      <w:r w:rsidRPr="00814A76">
        <w:rPr>
          <w:rStyle w:val="StyleUnderline"/>
          <w:rFonts w:asciiTheme="minorHAnsi" w:hAnsiTheme="minorHAnsi" w:cstheme="minorHAnsi"/>
        </w:rPr>
        <w:t xml:space="preserve"> and with future development and expansion into space, even more will be needed</w:t>
      </w:r>
      <w:r w:rsidRPr="00814A76">
        <w:rPr>
          <w:rFonts w:asciiTheme="minorHAnsi" w:hAnsiTheme="minorHAnsi" w:cstheme="minorHAnsi"/>
          <w:sz w:val="16"/>
        </w:rPr>
        <w:t xml:space="preserve">. </w:t>
      </w:r>
      <w:r w:rsidRPr="00814A76">
        <w:rPr>
          <w:rStyle w:val="StyleUnderline"/>
          <w:rFonts w:asciiTheme="minorHAnsi" w:hAnsiTheme="minorHAnsi" w:cstheme="minorHAnsi"/>
        </w:rPr>
        <w:t>South Africa’s economy is largely dependent on these resources and their depletion will leave us crutch-less</w:t>
      </w:r>
      <w:r w:rsidRPr="00814A76">
        <w:rPr>
          <w:rFonts w:asciiTheme="minorHAnsi" w:hAnsiTheme="minorHAnsi" w:cstheme="minorHAnsi"/>
          <w:sz w:val="16"/>
        </w:rPr>
        <w:t>. Space mining is an eventuality, whether in the short or long term, if we are to build super structures in orbit and populate the stars. </w:t>
      </w:r>
      <w:r w:rsidRPr="00814A76">
        <w:rPr>
          <w:rStyle w:val="StyleUnderline"/>
          <w:rFonts w:asciiTheme="minorHAnsi" w:hAnsiTheme="minorHAnsi" w:cstheme="minorHAnsi"/>
        </w:rPr>
        <w:t xml:space="preserve">We are </w:t>
      </w:r>
      <w:proofErr w:type="gramStart"/>
      <w:r w:rsidRPr="00814A76">
        <w:rPr>
          <w:rStyle w:val="StyleUnderline"/>
          <w:rFonts w:asciiTheme="minorHAnsi" w:hAnsiTheme="minorHAnsi" w:cstheme="minorHAnsi"/>
        </w:rPr>
        <w:t>in a position</w:t>
      </w:r>
      <w:proofErr w:type="gramEnd"/>
      <w:r w:rsidRPr="00814A76">
        <w:rPr>
          <w:rStyle w:val="StyleUnderline"/>
          <w:rFonts w:asciiTheme="minorHAnsi" w:hAnsiTheme="minorHAnsi" w:cstheme="minorHAnsi"/>
        </w:rPr>
        <w:t xml:space="preserve"> to not be taken by surprise; we have the opportunity to</w:t>
      </w:r>
      <w:r w:rsidRPr="00814A76">
        <w:rPr>
          <w:rFonts w:asciiTheme="minorHAnsi" w:hAnsiTheme="minorHAnsi" w:cstheme="minorHAnsi"/>
          <w:sz w:val="16"/>
        </w:rPr>
        <w:t xml:space="preserve"> create laws and policies now that will transform us in the coming future. We can </w:t>
      </w:r>
      <w:r w:rsidRPr="00814A76">
        <w:rPr>
          <w:rStyle w:val="StyleUnderline"/>
          <w:rFonts w:asciiTheme="minorHAnsi" w:hAnsiTheme="minorHAnsi" w:cstheme="minorHAnsi"/>
        </w:rPr>
        <w:t>remove our historic crutches, the dependence on our resources, and expand into new industrial and manufacturing areas and bring new investment to our lands</w:t>
      </w:r>
      <w:r w:rsidRPr="00814A76">
        <w:rPr>
          <w:rFonts w:asciiTheme="minorHAnsi" w:hAnsiTheme="minorHAnsi" w:cstheme="minorHAnsi"/>
          <w:sz w:val="16"/>
        </w:rPr>
        <w:t>.</w:t>
      </w:r>
    </w:p>
    <w:p w14:paraId="181D4534" w14:textId="77777777" w:rsidR="00422D49" w:rsidRPr="00814A76" w:rsidRDefault="00422D49" w:rsidP="00422D49">
      <w:pPr>
        <w:rPr>
          <w:rFonts w:asciiTheme="minorHAnsi" w:hAnsiTheme="minorHAnsi" w:cstheme="minorHAnsi"/>
          <w:sz w:val="16"/>
        </w:rPr>
      </w:pPr>
    </w:p>
    <w:p w14:paraId="35F49643" w14:textId="77777777" w:rsidR="00422D49" w:rsidRPr="0000310E" w:rsidRDefault="00422D49" w:rsidP="00422D49">
      <w:pPr>
        <w:pStyle w:val="Heading3"/>
        <w:rPr>
          <w:rFonts w:asciiTheme="minorHAnsi" w:hAnsiTheme="minorHAnsi" w:cstheme="minorHAnsi"/>
          <w:color w:val="FF0000"/>
        </w:rPr>
      </w:pPr>
      <w:r w:rsidRPr="0000310E">
        <w:rPr>
          <w:rFonts w:asciiTheme="minorHAnsi" w:hAnsiTheme="minorHAnsi" w:cstheme="minorHAnsi"/>
          <w:color w:val="FF0000"/>
        </w:rPr>
        <w:t>AT: War---1NC</w:t>
      </w:r>
    </w:p>
    <w:p w14:paraId="03354EED" w14:textId="77777777" w:rsidR="00422D49" w:rsidRPr="0000310E" w:rsidRDefault="00422D49" w:rsidP="00422D49">
      <w:pPr>
        <w:pStyle w:val="Heading4"/>
        <w:rPr>
          <w:rFonts w:asciiTheme="minorHAnsi" w:hAnsiTheme="minorHAnsi" w:cstheme="minorHAnsi"/>
          <w:color w:val="FF0000"/>
        </w:rPr>
      </w:pPr>
      <w:r w:rsidRPr="0000310E">
        <w:rPr>
          <w:rFonts w:asciiTheme="minorHAnsi" w:hAnsiTheme="minorHAnsi" w:cstheme="minorHAnsi"/>
          <w:color w:val="FF0000"/>
        </w:rPr>
        <w:t>No escalation</w:t>
      </w:r>
    </w:p>
    <w:p w14:paraId="2F21919F" w14:textId="77777777" w:rsidR="00422D49" w:rsidRPr="0000310E" w:rsidRDefault="00422D49" w:rsidP="00422D49">
      <w:pPr>
        <w:rPr>
          <w:rFonts w:asciiTheme="minorHAnsi" w:hAnsiTheme="minorHAnsi" w:cstheme="minorHAnsi"/>
          <w:b/>
          <w:bCs/>
          <w:color w:val="FF0000"/>
          <w:sz w:val="26"/>
          <w:u w:val="single"/>
        </w:rPr>
      </w:pPr>
      <w:r w:rsidRPr="0000310E">
        <w:rPr>
          <w:rStyle w:val="Style13ptBold"/>
          <w:rFonts w:asciiTheme="minorHAnsi" w:hAnsiTheme="minorHAnsi" w:cstheme="minorHAnsi"/>
          <w:color w:val="FF0000"/>
        </w:rPr>
        <w:t>Barrett 05</w:t>
      </w:r>
      <w:r w:rsidRPr="0000310E">
        <w:rPr>
          <w:rFonts w:asciiTheme="minorHAnsi" w:hAnsiTheme="minorHAnsi" w:cstheme="minorHAnsi"/>
          <w:color w:val="FF0000"/>
        </w:rPr>
        <w:t xml:space="preserve"> [(Robert Barrett, PhD Conflict &amp; </w:t>
      </w:r>
      <w:proofErr w:type="spellStart"/>
      <w:r w:rsidRPr="0000310E">
        <w:rPr>
          <w:rFonts w:asciiTheme="minorHAnsi" w:hAnsiTheme="minorHAnsi" w:cstheme="minorHAnsi"/>
          <w:color w:val="FF0000"/>
        </w:rPr>
        <w:t>Post Doctoral</w:t>
      </w:r>
      <w:proofErr w:type="spellEnd"/>
      <w:r w:rsidRPr="0000310E">
        <w:rPr>
          <w:rFonts w:asciiTheme="minorHAnsi" w:hAnsiTheme="minorHAnsi" w:cstheme="minorHAnsi"/>
          <w:color w:val="FF0000"/>
        </w:rPr>
        <w:t xml:space="preserve"> Fellow, Conflict Analysis - University of Calgary &amp; Principal and Senior Partner De Novo Group LLC) “Understanding the Challenges of African Democratization through Conflict Analysis,” IACM 18th Annual Conference, June 1, 2005] </w:t>
      </w:r>
      <w:proofErr w:type="spellStart"/>
      <w:r w:rsidRPr="0000310E">
        <w:rPr>
          <w:rFonts w:asciiTheme="minorHAnsi" w:hAnsiTheme="minorHAnsi" w:cstheme="minorHAnsi"/>
          <w:color w:val="FF0000"/>
        </w:rPr>
        <w:t>brett</w:t>
      </w:r>
      <w:proofErr w:type="spellEnd"/>
    </w:p>
    <w:p w14:paraId="35DC4B18" w14:textId="77777777" w:rsidR="00422D49" w:rsidRPr="0000310E" w:rsidRDefault="00422D49" w:rsidP="00422D49">
      <w:pPr>
        <w:rPr>
          <w:rFonts w:asciiTheme="minorHAnsi" w:hAnsiTheme="minorHAnsi" w:cstheme="minorHAnsi"/>
          <w:color w:val="FF0000"/>
          <w:sz w:val="16"/>
        </w:rPr>
      </w:pPr>
      <w:r w:rsidRPr="0000310E">
        <w:rPr>
          <w:rFonts w:asciiTheme="minorHAnsi" w:hAnsiTheme="minorHAnsi" w:cstheme="minorHAnsi"/>
          <w:color w:val="FF0000"/>
          <w:sz w:val="16"/>
        </w:rP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w:t>
      </w:r>
      <w:proofErr w:type="gramStart"/>
      <w:r w:rsidRPr="0000310E">
        <w:rPr>
          <w:rFonts w:asciiTheme="minorHAnsi" w:hAnsiTheme="minorHAnsi" w:cstheme="minorHAnsi"/>
          <w:color w:val="FF0000"/>
          <w:sz w:val="16"/>
        </w:rPr>
        <w:t>in order to</w:t>
      </w:r>
      <w:proofErr w:type="gramEnd"/>
      <w:r w:rsidRPr="0000310E">
        <w:rPr>
          <w:rFonts w:asciiTheme="minorHAnsi" w:hAnsiTheme="minorHAnsi" w:cstheme="minorHAnsi"/>
          <w:color w:val="FF0000"/>
          <w:sz w:val="16"/>
        </w:rPr>
        <w:t xml:space="preserve"> maintain elite political privileges. The obvious reason for this, aside from the potential costs in human life should conflict arise from hastily constructed democratic reforms, is the fact that </w:t>
      </w:r>
      <w:r w:rsidRPr="0000310E">
        <w:rPr>
          <w:rStyle w:val="StyleUnderline"/>
          <w:rFonts w:asciiTheme="minorHAnsi" w:hAnsiTheme="minorHAnsi" w:cstheme="minorHAnsi"/>
          <w:color w:val="FF0000"/>
        </w:rPr>
        <w:t xml:space="preserve">Western donors, in the face of intrastate war would </w:t>
      </w:r>
      <w:r w:rsidRPr="0000310E">
        <w:rPr>
          <w:rFonts w:asciiTheme="minorHAnsi" w:hAnsiTheme="minorHAnsi" w:cstheme="minorHAnsi"/>
          <w:color w:val="FF0000"/>
          <w:sz w:val="16"/>
        </w:rPr>
        <w:t xml:space="preserve">then </w:t>
      </w:r>
      <w:r w:rsidRPr="0000310E">
        <w:rPr>
          <w:rStyle w:val="StyleUnderline"/>
          <w:rFonts w:asciiTheme="minorHAnsi" w:hAnsiTheme="minorHAnsi" w:cstheme="minorHAnsi"/>
          <w:color w:val="FF0000"/>
        </w:rPr>
        <w:t>be faced with channeling funds and resources</w:t>
      </w:r>
      <w:r w:rsidRPr="0000310E">
        <w:rPr>
          <w:rFonts w:asciiTheme="minorHAnsi" w:hAnsiTheme="minorHAnsi" w:cstheme="minorHAnsi"/>
          <w:color w:val="FF0000"/>
          <w:sz w:val="16"/>
        </w:rPr>
        <w:t xml:space="preserve"> away from democratization efforts and </w:t>
      </w:r>
      <w:r w:rsidRPr="0000310E">
        <w:rPr>
          <w:rStyle w:val="StyleUnderline"/>
          <w:rFonts w:asciiTheme="minorHAnsi" w:hAnsiTheme="minorHAnsi" w:cstheme="minorHAnsi"/>
          <w:color w:val="FF0000"/>
        </w:rPr>
        <w:t>toward conflict intervention</w:t>
      </w:r>
      <w:r w:rsidRPr="0000310E">
        <w:rPr>
          <w:rFonts w:asciiTheme="minorHAnsi" w:hAnsiTheme="minorHAnsi" w:cstheme="minorHAnsi"/>
          <w:color w:val="FF0000"/>
          <w:sz w:val="16"/>
        </w:rPr>
        <w:t xml:space="preserve"> based on issues of human security. </w:t>
      </w:r>
      <w:r w:rsidRPr="0000310E">
        <w:rPr>
          <w:rStyle w:val="StyleUnderline"/>
          <w:rFonts w:asciiTheme="minorHAnsi" w:hAnsiTheme="minorHAnsi" w:cstheme="minorHAnsi"/>
          <w:color w:val="FF0000"/>
        </w:rPr>
        <w:t>This is a problem</w:t>
      </w:r>
      <w:r w:rsidRPr="0000310E">
        <w:rPr>
          <w:rFonts w:asciiTheme="minorHAnsi" w:hAnsiTheme="minorHAnsi" w:cstheme="minorHAnsi"/>
          <w:color w:val="FF0000"/>
          <w:sz w:val="16"/>
        </w:rPr>
        <w:t xml:space="preserve">, </w:t>
      </w:r>
      <w:r w:rsidRPr="0000310E">
        <w:rPr>
          <w:rStyle w:val="StyleUnderline"/>
          <w:rFonts w:asciiTheme="minorHAnsi" w:hAnsiTheme="minorHAnsi" w:cstheme="minorHAnsi"/>
          <w:color w:val="FF0000"/>
        </w:rPr>
        <w:t xml:space="preserve">as </w:t>
      </w:r>
      <w:r w:rsidRPr="0000310E">
        <w:rPr>
          <w:rStyle w:val="Emphasis"/>
          <w:rFonts w:asciiTheme="minorHAnsi" w:hAnsiTheme="minorHAnsi" w:cstheme="minorHAnsi"/>
          <w:color w:val="FF0000"/>
          <w:highlight w:val="green"/>
        </w:rPr>
        <w:t>Western nations</w:t>
      </w:r>
      <w:r w:rsidRPr="0000310E">
        <w:rPr>
          <w:rStyle w:val="StyleUnderline"/>
          <w:rFonts w:asciiTheme="minorHAnsi" w:hAnsiTheme="minorHAnsi" w:cstheme="minorHAnsi"/>
          <w:color w:val="FF0000"/>
        </w:rPr>
        <w:t xml:space="preserve"> may be </w:t>
      </w:r>
      <w:r w:rsidRPr="0000310E">
        <w:rPr>
          <w:rStyle w:val="StyleUnderline"/>
          <w:rFonts w:asciiTheme="minorHAnsi" w:hAnsiTheme="minorHAnsi" w:cstheme="minorHAnsi"/>
          <w:color w:val="FF0000"/>
          <w:highlight w:val="green"/>
        </w:rPr>
        <w:t>increasingly wary of intervening in Africa</w:t>
      </w:r>
      <w:r w:rsidRPr="0000310E">
        <w:rPr>
          <w:rStyle w:val="StyleUnderline"/>
          <w:rFonts w:asciiTheme="minorHAnsi" w:hAnsiTheme="minorHAnsi" w:cstheme="minorHAnsi"/>
          <w:color w:val="FF0000"/>
        </w:rPr>
        <w:t xml:space="preserve"> hotspots</w:t>
      </w:r>
      <w:r w:rsidRPr="0000310E">
        <w:rPr>
          <w:rFonts w:asciiTheme="minorHAnsi" w:hAnsiTheme="minorHAnsi" w:cstheme="minorHAnsi"/>
          <w:color w:val="FF0000"/>
          <w:sz w:val="16"/>
        </w:rPr>
        <w:t xml:space="preserve"> </w:t>
      </w:r>
      <w:r w:rsidRPr="0000310E">
        <w:rPr>
          <w:rStyle w:val="StyleUnderline"/>
          <w:rFonts w:asciiTheme="minorHAnsi" w:hAnsiTheme="minorHAnsi" w:cstheme="minorHAnsi"/>
          <w:color w:val="FF0000"/>
          <w:highlight w:val="green"/>
        </w:rPr>
        <w:t>after</w:t>
      </w:r>
      <w:r w:rsidRPr="0000310E">
        <w:rPr>
          <w:rStyle w:val="StyleUnderline"/>
          <w:rFonts w:asciiTheme="minorHAnsi" w:hAnsiTheme="minorHAnsi" w:cstheme="minorHAnsi"/>
          <w:color w:val="FF0000"/>
        </w:rPr>
        <w:t xml:space="preserve"> experiencing</w:t>
      </w:r>
      <w:r w:rsidRPr="0000310E">
        <w:rPr>
          <w:rFonts w:asciiTheme="minorHAnsi" w:hAnsiTheme="minorHAnsi" w:cstheme="minorHAnsi"/>
          <w:color w:val="FF0000"/>
          <w:sz w:val="16"/>
        </w:rPr>
        <w:t xml:space="preserve"> firsthand </w:t>
      </w:r>
      <w:r w:rsidRPr="0000310E">
        <w:rPr>
          <w:rStyle w:val="StyleUnderline"/>
          <w:rFonts w:asciiTheme="minorHAnsi" w:hAnsiTheme="minorHAnsi" w:cstheme="minorHAnsi"/>
          <w:color w:val="FF0000"/>
        </w:rPr>
        <w:t xml:space="preserve">the </w:t>
      </w:r>
      <w:r w:rsidRPr="0000310E">
        <w:rPr>
          <w:rStyle w:val="StyleUnderline"/>
          <w:rFonts w:asciiTheme="minorHAnsi" w:hAnsiTheme="minorHAnsi" w:cstheme="minorHAnsi"/>
          <w:color w:val="FF0000"/>
          <w:highlight w:val="green"/>
        </w:rPr>
        <w:t>unpredictable</w:t>
      </w:r>
      <w:r w:rsidRPr="0000310E">
        <w:rPr>
          <w:rStyle w:val="StyleUnderline"/>
          <w:rFonts w:asciiTheme="minorHAnsi" w:hAnsiTheme="minorHAnsi" w:cstheme="minorHAnsi"/>
          <w:color w:val="FF0000"/>
        </w:rPr>
        <w:t xml:space="preserve"> and unforgiving nature of societal </w:t>
      </w:r>
      <w:r w:rsidRPr="0000310E">
        <w:rPr>
          <w:rStyle w:val="StyleUnderline"/>
          <w:rFonts w:asciiTheme="minorHAnsi" w:hAnsiTheme="minorHAnsi" w:cstheme="minorHAnsi"/>
          <w:color w:val="FF0000"/>
          <w:highlight w:val="green"/>
        </w:rPr>
        <w:t>warfare in</w:t>
      </w:r>
      <w:r w:rsidRPr="0000310E">
        <w:rPr>
          <w:rStyle w:val="StyleUnderline"/>
          <w:rFonts w:asciiTheme="minorHAnsi" w:hAnsiTheme="minorHAnsi" w:cstheme="minorHAnsi"/>
          <w:color w:val="FF0000"/>
        </w:rPr>
        <w:t xml:space="preserve"> both </w:t>
      </w:r>
      <w:r w:rsidRPr="0000310E">
        <w:rPr>
          <w:rStyle w:val="StyleUnderline"/>
          <w:rFonts w:asciiTheme="minorHAnsi" w:hAnsiTheme="minorHAnsi" w:cstheme="minorHAnsi"/>
          <w:color w:val="FF0000"/>
          <w:highlight w:val="green"/>
        </w:rPr>
        <w:t>Somalia and Rwanda</w:t>
      </w:r>
      <w:r w:rsidRPr="0000310E">
        <w:rPr>
          <w:rFonts w:asciiTheme="minorHAnsi" w:hAnsiTheme="minorHAnsi" w:cstheme="minorHAnsi"/>
          <w:color w:val="FF0000"/>
          <w:sz w:val="16"/>
        </w:rPr>
        <w:t xml:space="preserve">. </w:t>
      </w:r>
      <w:r w:rsidRPr="0000310E">
        <w:rPr>
          <w:rStyle w:val="StyleUnderline"/>
          <w:rFonts w:asciiTheme="minorHAnsi" w:hAnsiTheme="minorHAnsi" w:cstheme="minorHAnsi"/>
          <w:color w:val="FF0000"/>
        </w:rPr>
        <w:t xml:space="preserve">On a </w:t>
      </w:r>
      <w:proofErr w:type="spellStart"/>
      <w:r w:rsidRPr="0000310E">
        <w:rPr>
          <w:rStyle w:val="StyleUnderline"/>
          <w:rFonts w:asciiTheme="minorHAnsi" w:hAnsiTheme="minorHAnsi" w:cstheme="minorHAnsi"/>
          <w:color w:val="FF0000"/>
        </w:rPr>
        <w:t>costbenefit</w:t>
      </w:r>
      <w:proofErr w:type="spellEnd"/>
      <w:r w:rsidRPr="0000310E">
        <w:rPr>
          <w:rStyle w:val="StyleUnderline"/>
          <w:rFonts w:asciiTheme="minorHAnsi" w:hAnsiTheme="minorHAnsi" w:cstheme="minorHAnsi"/>
          <w:color w:val="FF0000"/>
        </w:rPr>
        <w:t xml:space="preserve"> basis</w:t>
      </w:r>
      <w:r w:rsidRPr="0000310E">
        <w:rPr>
          <w:rFonts w:asciiTheme="minorHAnsi" w:hAnsiTheme="minorHAnsi" w:cstheme="minorHAnsi"/>
          <w:color w:val="FF0000"/>
          <w:sz w:val="16"/>
        </w:rPr>
        <w:t xml:space="preserve">, </w:t>
      </w:r>
      <w:r w:rsidRPr="0000310E">
        <w:rPr>
          <w:rStyle w:val="Emphasis"/>
          <w:rFonts w:asciiTheme="minorHAnsi" w:hAnsiTheme="minorHAnsi" w:cstheme="minorHAnsi"/>
          <w:color w:val="FF0000"/>
          <w:highlight w:val="green"/>
        </w:rPr>
        <w:t>the West continues to be</w:t>
      </w:r>
      <w:r w:rsidRPr="0000310E">
        <w:rPr>
          <w:rStyle w:val="Emphasis"/>
          <w:rFonts w:asciiTheme="minorHAnsi" w:hAnsiTheme="minorHAnsi" w:cstheme="minorHAnsi"/>
          <w:color w:val="FF0000"/>
        </w:rPr>
        <w:t xml:space="preserve"> somewhat </w:t>
      </w:r>
      <w:r w:rsidRPr="0000310E">
        <w:rPr>
          <w:rStyle w:val="Emphasis"/>
          <w:rFonts w:asciiTheme="minorHAnsi" w:hAnsiTheme="minorHAnsi" w:cstheme="minorHAnsi"/>
          <w:color w:val="FF0000"/>
          <w:highlight w:val="green"/>
        </w:rPr>
        <w:t>reluctant to get</w:t>
      </w:r>
      <w:r w:rsidRPr="0000310E">
        <w:rPr>
          <w:rStyle w:val="Emphasis"/>
          <w:rFonts w:asciiTheme="minorHAnsi" w:hAnsiTheme="minorHAnsi" w:cstheme="minorHAnsi"/>
          <w:color w:val="FF0000"/>
        </w:rPr>
        <w:t xml:space="preserve"> to get </w:t>
      </w:r>
      <w:r w:rsidRPr="0000310E">
        <w:rPr>
          <w:rStyle w:val="Emphasis"/>
          <w:rFonts w:asciiTheme="minorHAnsi" w:hAnsiTheme="minorHAnsi" w:cstheme="minorHAnsi"/>
          <w:color w:val="FF0000"/>
          <w:highlight w:val="green"/>
        </w:rPr>
        <w:t>involved</w:t>
      </w:r>
      <w:r w:rsidRPr="0000310E">
        <w:rPr>
          <w:rStyle w:val="Emphasis"/>
          <w:rFonts w:asciiTheme="minorHAnsi" w:hAnsiTheme="minorHAnsi" w:cstheme="minorHAnsi"/>
          <w:color w:val="FF0000"/>
        </w:rPr>
        <w:t xml:space="preserve"> in Africa’s </w:t>
      </w:r>
      <w:r w:rsidRPr="0000310E">
        <w:rPr>
          <w:rFonts w:asciiTheme="minorHAnsi" w:hAnsiTheme="minorHAnsi" w:cstheme="minorHAnsi"/>
          <w:color w:val="FF0000"/>
          <w:sz w:val="16"/>
        </w:rPr>
        <w:t xml:space="preserve">dirty </w:t>
      </w:r>
      <w:r w:rsidRPr="0000310E">
        <w:rPr>
          <w:rStyle w:val="Emphasis"/>
          <w:rFonts w:asciiTheme="minorHAnsi" w:hAnsiTheme="minorHAnsi" w:cstheme="minorHAnsi"/>
          <w:color w:val="FF0000"/>
        </w:rPr>
        <w:t>wars</w:t>
      </w:r>
      <w:r w:rsidRPr="0000310E">
        <w:rPr>
          <w:rFonts w:asciiTheme="minorHAnsi" w:hAnsiTheme="minorHAnsi" w:cstheme="minorHAnsi"/>
          <w:color w:val="FF0000"/>
          <w:sz w:val="16"/>
        </w:rPr>
        <w:t xml:space="preserve">, </w:t>
      </w:r>
      <w:r w:rsidRPr="0000310E">
        <w:rPr>
          <w:rStyle w:val="StyleUnderline"/>
          <w:rFonts w:asciiTheme="minorHAnsi" w:hAnsiTheme="minorHAnsi" w:cstheme="minorHAnsi"/>
          <w:color w:val="FF0000"/>
        </w:rPr>
        <w:t xml:space="preserve">evidenced by its political hesitation when discussing ongoing </w:t>
      </w:r>
      <w:r w:rsidRPr="0000310E">
        <w:rPr>
          <w:rFonts w:asciiTheme="minorHAnsi" w:hAnsiTheme="minorHAnsi" w:cstheme="minorHAnsi"/>
          <w:color w:val="FF0000"/>
          <w:sz w:val="16"/>
        </w:rPr>
        <w:t xml:space="preserve">sanguinary </w:t>
      </w:r>
      <w:r w:rsidRPr="0000310E">
        <w:rPr>
          <w:rStyle w:val="StyleUnderline"/>
          <w:rFonts w:asciiTheme="minorHAnsi" w:hAnsiTheme="minorHAnsi" w:cstheme="minorHAnsi"/>
          <w:color w:val="FF0000"/>
        </w:rPr>
        <w:t>grassroots conflicts in Africa</w:t>
      </w:r>
      <w:r w:rsidRPr="0000310E">
        <w:rPr>
          <w:rFonts w:asciiTheme="minorHAnsi" w:hAnsiTheme="minorHAnsi" w:cstheme="minorHAnsi"/>
          <w:color w:val="FF0000"/>
          <w:sz w:val="16"/>
        </w:rPr>
        <w:t xml:space="preserve">. Even </w:t>
      </w:r>
      <w:r w:rsidRPr="0000310E">
        <w:rPr>
          <w:rStyle w:val="StyleUnderline"/>
          <w:rFonts w:asciiTheme="minorHAnsi" w:hAnsiTheme="minorHAnsi" w:cstheme="minorHAnsi"/>
          <w:color w:val="FF0000"/>
        </w:rPr>
        <w:t>as the world apologizes for bearing witness to the Rwandan genocide without having intervened</w:t>
      </w:r>
      <w:r w:rsidRPr="0000310E">
        <w:rPr>
          <w:rFonts w:asciiTheme="minorHAnsi" w:hAnsiTheme="minorHAnsi" w:cstheme="minorHAnsi"/>
          <w:color w:val="FF0000"/>
          <w:sz w:val="16"/>
        </w:rPr>
        <w:t xml:space="preserve">, </w:t>
      </w:r>
      <w:r w:rsidRPr="0000310E">
        <w:rPr>
          <w:rStyle w:val="StyleUnderline"/>
          <w:rFonts w:asciiTheme="minorHAnsi" w:hAnsiTheme="minorHAnsi" w:cstheme="minorHAnsi"/>
          <w:color w:val="FF0000"/>
          <w:highlight w:val="green"/>
        </w:rPr>
        <w:t>the</w:t>
      </w:r>
      <w:r w:rsidRPr="0000310E">
        <w:rPr>
          <w:rStyle w:val="StyleUnderline"/>
          <w:rFonts w:asciiTheme="minorHAnsi" w:hAnsiTheme="minorHAnsi" w:cstheme="minorHAnsi"/>
          <w:color w:val="FF0000"/>
        </w:rPr>
        <w:t xml:space="preserve"> </w:t>
      </w:r>
      <w:r w:rsidRPr="0000310E">
        <w:rPr>
          <w:rStyle w:val="StyleUnderline"/>
          <w:rFonts w:asciiTheme="minorHAnsi" w:hAnsiTheme="minorHAnsi" w:cstheme="minorHAnsi"/>
          <w:color w:val="FF0000"/>
          <w:highlight w:val="green"/>
        </w:rPr>
        <w:t>U</w:t>
      </w:r>
      <w:r w:rsidRPr="0000310E">
        <w:rPr>
          <w:rStyle w:val="StyleUnderline"/>
          <w:rFonts w:asciiTheme="minorHAnsi" w:hAnsiTheme="minorHAnsi" w:cstheme="minorHAnsi"/>
          <w:color w:val="FF0000"/>
        </w:rPr>
        <w:t xml:space="preserve">nited </w:t>
      </w:r>
      <w:r w:rsidRPr="0000310E">
        <w:rPr>
          <w:rStyle w:val="StyleUnderline"/>
          <w:rFonts w:asciiTheme="minorHAnsi" w:hAnsiTheme="minorHAnsi" w:cstheme="minorHAnsi"/>
          <w:color w:val="FF0000"/>
          <w:highlight w:val="green"/>
        </w:rPr>
        <w:t>S</w:t>
      </w:r>
      <w:r w:rsidRPr="0000310E">
        <w:rPr>
          <w:rStyle w:val="StyleUnderline"/>
          <w:rFonts w:asciiTheme="minorHAnsi" w:hAnsiTheme="minorHAnsi" w:cstheme="minorHAnsi"/>
          <w:color w:val="FF0000"/>
        </w:rPr>
        <w:t xml:space="preserve">tates, recently </w:t>
      </w:r>
      <w:r w:rsidRPr="0000310E">
        <w:rPr>
          <w:rStyle w:val="StyleUnderline"/>
          <w:rFonts w:asciiTheme="minorHAnsi" w:hAnsiTheme="minorHAnsi" w:cstheme="minorHAnsi"/>
          <w:color w:val="FF0000"/>
          <w:highlight w:val="green"/>
        </w:rPr>
        <w:t>using</w:t>
      </w:r>
      <w:r w:rsidRPr="0000310E">
        <w:rPr>
          <w:rStyle w:val="StyleUnderline"/>
          <w:rFonts w:asciiTheme="minorHAnsi" w:hAnsiTheme="minorHAnsi" w:cstheme="minorHAnsi"/>
          <w:color w:val="FF0000"/>
        </w:rPr>
        <w:t xml:space="preserve"> the label ‘genocide’ in the context of the Sudanese conflict</w:t>
      </w:r>
      <w:r w:rsidRPr="0000310E">
        <w:rPr>
          <w:rFonts w:asciiTheme="minorHAnsi" w:hAnsiTheme="minorHAnsi" w:cstheme="minorHAnsi"/>
          <w:color w:val="FF0000"/>
          <w:sz w:val="16"/>
        </w:rPr>
        <w:t xml:space="preserve"> (in September of 2004), has </w:t>
      </w:r>
      <w:r w:rsidRPr="0000310E">
        <w:rPr>
          <w:rStyle w:val="StyleUnderline"/>
          <w:rFonts w:asciiTheme="minorHAnsi" w:hAnsiTheme="minorHAnsi" w:cstheme="minorHAnsi"/>
          <w:color w:val="FF0000"/>
        </w:rPr>
        <w:t>only</w:t>
      </w:r>
      <w:r w:rsidRPr="0000310E">
        <w:rPr>
          <w:rFonts w:asciiTheme="minorHAnsi" w:hAnsiTheme="minorHAnsi" w:cstheme="minorHAnsi"/>
          <w:color w:val="FF0000"/>
          <w:sz w:val="16"/>
        </w:rPr>
        <w:t xml:space="preserve"> proclaimed </w:t>
      </w:r>
      <w:r w:rsidRPr="0000310E">
        <w:rPr>
          <w:rStyle w:val="StyleUnderline"/>
          <w:rFonts w:asciiTheme="minorHAnsi" w:hAnsiTheme="minorHAnsi" w:cstheme="minorHAnsi"/>
          <w:color w:val="FF0000"/>
          <w:highlight w:val="green"/>
        </w:rPr>
        <w:t>sanctions</w:t>
      </w:r>
      <w:r w:rsidRPr="0000310E">
        <w:rPr>
          <w:rFonts w:asciiTheme="minorHAnsi" w:hAnsiTheme="minorHAnsi" w:cstheme="minorHAnsi"/>
          <w:color w:val="FF0000"/>
          <w:sz w:val="16"/>
        </w:rPr>
        <w:t xml:space="preserve"> against </w:t>
      </w:r>
      <w:r w:rsidRPr="0000310E">
        <w:rPr>
          <w:rStyle w:val="StyleUnderline"/>
          <w:rFonts w:asciiTheme="minorHAnsi" w:hAnsiTheme="minorHAnsi" w:cstheme="minorHAnsi"/>
          <w:color w:val="FF0000"/>
        </w:rPr>
        <w:t xml:space="preserve">Sudan, </w:t>
      </w:r>
      <w:r w:rsidRPr="0000310E">
        <w:rPr>
          <w:rStyle w:val="StyleUnderline"/>
          <w:rFonts w:asciiTheme="minorHAnsi" w:hAnsiTheme="minorHAnsi" w:cstheme="minorHAnsi"/>
          <w:color w:val="FF0000"/>
          <w:highlight w:val="green"/>
        </w:rPr>
        <w:t>while dismissing</w:t>
      </w:r>
      <w:r w:rsidRPr="0000310E">
        <w:rPr>
          <w:rStyle w:val="StyleUnderline"/>
          <w:rFonts w:asciiTheme="minorHAnsi" w:hAnsiTheme="minorHAnsi" w:cstheme="minorHAnsi"/>
          <w:color w:val="FF0000"/>
        </w:rPr>
        <w:t xml:space="preserve"> any suggestions at actual </w:t>
      </w:r>
      <w:r w:rsidRPr="0000310E">
        <w:rPr>
          <w:rStyle w:val="StyleUnderline"/>
          <w:rFonts w:asciiTheme="minorHAnsi" w:hAnsiTheme="minorHAnsi" w:cstheme="minorHAnsi"/>
          <w:color w:val="FF0000"/>
          <w:highlight w:val="green"/>
        </w:rPr>
        <w:t>intervention</w:t>
      </w:r>
      <w:r w:rsidRPr="0000310E">
        <w:rPr>
          <w:rFonts w:asciiTheme="minorHAnsi" w:hAnsiTheme="minorHAnsi" w:cstheme="minorHAnsi"/>
          <w:color w:val="FF0000"/>
          <w:sz w:val="16"/>
        </w:rPr>
        <w:t xml:space="preserve"> (</w:t>
      </w:r>
      <w:proofErr w:type="spellStart"/>
      <w:r w:rsidRPr="0000310E">
        <w:rPr>
          <w:rFonts w:asciiTheme="minorHAnsi" w:hAnsiTheme="minorHAnsi" w:cstheme="minorHAnsi"/>
          <w:color w:val="FF0000"/>
          <w:sz w:val="16"/>
        </w:rPr>
        <w:t>Giry</w:t>
      </w:r>
      <w:proofErr w:type="spellEnd"/>
      <w:r w:rsidRPr="0000310E">
        <w:rPr>
          <w:rFonts w:asciiTheme="minorHAnsi" w:hAnsiTheme="minorHAnsi" w:cstheme="minorHAnsi"/>
          <w:color w:val="FF0000"/>
          <w:sz w:val="16"/>
        </w:rPr>
        <w:t xml:space="preserve">, 2005). </w:t>
      </w:r>
      <w:r w:rsidRPr="0000310E">
        <w:rPr>
          <w:rStyle w:val="StyleUnderline"/>
          <w:rFonts w:asciiTheme="minorHAnsi" w:hAnsiTheme="minorHAnsi" w:cstheme="minorHAnsi"/>
          <w:color w:val="FF0000"/>
        </w:rPr>
        <w:t xml:space="preserve">Part of the problem is that </w:t>
      </w:r>
      <w:r w:rsidRPr="0000310E">
        <w:rPr>
          <w:rStyle w:val="StyleUnderline"/>
          <w:rFonts w:asciiTheme="minorHAnsi" w:hAnsiTheme="minorHAnsi" w:cstheme="minorHAnsi"/>
          <w:color w:val="FF0000"/>
          <w:highlight w:val="green"/>
        </w:rPr>
        <w:t>traditional military</w:t>
      </w:r>
      <w:r w:rsidRPr="0000310E">
        <w:rPr>
          <w:rStyle w:val="StyleUnderline"/>
          <w:rFonts w:asciiTheme="minorHAnsi" w:hAnsiTheme="minorHAnsi" w:cstheme="minorHAnsi"/>
          <w:color w:val="FF0000"/>
        </w:rPr>
        <w:t xml:space="preserve"> and diplomatic </w:t>
      </w:r>
      <w:r w:rsidRPr="0000310E">
        <w:rPr>
          <w:rStyle w:val="StyleUnderline"/>
          <w:rFonts w:asciiTheme="minorHAnsi" w:hAnsiTheme="minorHAnsi" w:cstheme="minorHAnsi"/>
          <w:color w:val="FF0000"/>
          <w:highlight w:val="green"/>
        </w:rPr>
        <w:t>approaches</w:t>
      </w:r>
      <w:r w:rsidRPr="0000310E">
        <w:rPr>
          <w:rFonts w:asciiTheme="minorHAnsi" w:hAnsiTheme="minorHAnsi" w:cstheme="minorHAnsi"/>
          <w:color w:val="FF0000"/>
          <w:sz w:val="16"/>
        </w:rPr>
        <w:t xml:space="preserve"> at separating combatants and enforcing ceasefires </w:t>
      </w:r>
      <w:r w:rsidRPr="0000310E">
        <w:rPr>
          <w:rStyle w:val="Emphasis"/>
          <w:rFonts w:asciiTheme="minorHAnsi" w:hAnsiTheme="minorHAnsi" w:cstheme="minorHAnsi"/>
          <w:color w:val="FF0000"/>
          <w:highlight w:val="green"/>
        </w:rPr>
        <w:t>have yielded little</w:t>
      </w:r>
      <w:r w:rsidRPr="0000310E">
        <w:rPr>
          <w:rStyle w:val="StyleUnderline"/>
          <w:rFonts w:asciiTheme="minorHAnsi" w:hAnsiTheme="minorHAnsi" w:cstheme="minorHAnsi"/>
          <w:color w:val="FF0000"/>
        </w:rPr>
        <w:t xml:space="preserve"> in Africa</w:t>
      </w:r>
      <w:r w:rsidRPr="0000310E">
        <w:rPr>
          <w:rFonts w:asciiTheme="minorHAnsi" w:hAnsiTheme="minorHAnsi" w:cstheme="minorHAnsi"/>
          <w:color w:val="FF0000"/>
          <w:sz w:val="16"/>
        </w:rPr>
        <w:t xml:space="preserve">. </w:t>
      </w:r>
      <w:r w:rsidRPr="0000310E">
        <w:rPr>
          <w:rStyle w:val="Emphasis"/>
          <w:rFonts w:asciiTheme="minorHAnsi" w:hAnsiTheme="minorHAnsi" w:cstheme="minorHAnsi"/>
          <w:color w:val="FF0000"/>
          <w:highlight w:val="green"/>
        </w:rPr>
        <w:t>No powerful nations want</w:t>
      </w:r>
      <w:r w:rsidRPr="0000310E">
        <w:rPr>
          <w:rStyle w:val="Emphasis"/>
          <w:rFonts w:asciiTheme="minorHAnsi" w:hAnsiTheme="minorHAnsi" w:cstheme="minorHAnsi"/>
          <w:color w:val="FF0000"/>
        </w:rPr>
        <w:t xml:space="preserve"> to get embroiled in </w:t>
      </w:r>
      <w:r w:rsidRPr="0000310E">
        <w:rPr>
          <w:rStyle w:val="Emphasis"/>
          <w:rFonts w:asciiTheme="minorHAnsi" w:hAnsiTheme="minorHAnsi" w:cstheme="minorHAnsi"/>
          <w:color w:val="FF0000"/>
          <w:highlight w:val="green"/>
        </w:rPr>
        <w:t>conflicts they cannot win</w:t>
      </w:r>
      <w:r w:rsidRPr="0000310E">
        <w:rPr>
          <w:rFonts w:asciiTheme="minorHAnsi" w:hAnsiTheme="minorHAnsi" w:cstheme="minorHAnsi"/>
          <w:color w:val="FF0000"/>
          <w:sz w:val="16"/>
        </w:rPr>
        <w:t xml:space="preserve"> – </w:t>
      </w:r>
      <w:r w:rsidRPr="0000310E">
        <w:rPr>
          <w:rStyle w:val="Emphasis"/>
          <w:rFonts w:asciiTheme="minorHAnsi" w:hAnsiTheme="minorHAnsi" w:cstheme="minorHAnsi"/>
          <w:color w:val="FF0000"/>
        </w:rPr>
        <w:t xml:space="preserve">especially those conflicts in which the intervening nation has very little interest. </w:t>
      </w:r>
      <w:r w:rsidRPr="0000310E">
        <w:rPr>
          <w:rFonts w:asciiTheme="minorHAnsi" w:hAnsiTheme="minorHAnsi" w:cstheme="minorHAnsi"/>
          <w:color w:val="FF0000"/>
          <w:sz w:val="16"/>
        </w:rPr>
        <w:t xml:space="preserve">It would be a false statement for me to say that there has never been a better time to incorporate the holistic insights of conflict analysis. The most opportune time has likely come and gone. Yet, </w:t>
      </w:r>
      <w:r w:rsidRPr="0000310E">
        <w:rPr>
          <w:rStyle w:val="StyleUnderline"/>
          <w:rFonts w:asciiTheme="minorHAnsi" w:hAnsiTheme="minorHAnsi" w:cstheme="minorHAnsi"/>
          <w:color w:val="FF0000"/>
        </w:rPr>
        <w:t>Africa remains at a crossroads</w:t>
      </w:r>
      <w:r w:rsidRPr="0000310E">
        <w:rPr>
          <w:rFonts w:asciiTheme="minorHAnsi" w:hAnsiTheme="minorHAnsi" w:cstheme="minorHAnsi"/>
          <w:color w:val="FF0000"/>
          <w:sz w:val="16"/>
        </w:rPr>
        <w:t xml:space="preserve"> – set amidst the greatest proliferation of democratic regimes in history. </w:t>
      </w:r>
      <w:r w:rsidRPr="0000310E">
        <w:rPr>
          <w:rStyle w:val="StyleUnderline"/>
          <w:rFonts w:asciiTheme="minorHAnsi" w:hAnsiTheme="minorHAnsi" w:cstheme="minorHAnsi"/>
          <w:color w:val="FF0000"/>
        </w:rPr>
        <w:t>It still has a chance</w:t>
      </w:r>
      <w:r w:rsidRPr="0000310E">
        <w:rPr>
          <w:rFonts w:asciiTheme="minorHAnsi" w:hAnsiTheme="minorHAnsi" w:cstheme="minorHAnsi"/>
          <w:color w:val="FF0000"/>
          <w:sz w:val="16"/>
        </w:rPr>
        <w:t xml:space="preserve">. Yet, </w:t>
      </w:r>
      <w:r w:rsidRPr="0000310E">
        <w:rPr>
          <w:rStyle w:val="StyleUnderline"/>
          <w:rFonts w:asciiTheme="minorHAnsi" w:hAnsiTheme="minorHAnsi" w:cstheme="minorHAnsi"/>
          <w:color w:val="FF0000"/>
        </w:rPr>
        <w:t>it is</w:t>
      </w:r>
      <w:r w:rsidRPr="0000310E">
        <w:rPr>
          <w:rFonts w:asciiTheme="minorHAnsi" w:hAnsiTheme="minorHAnsi" w:cstheme="minorHAnsi"/>
          <w:color w:val="FF0000"/>
          <w:sz w:val="16"/>
        </w:rPr>
        <w:t xml:space="preserve"> not only </w:t>
      </w:r>
      <w:r w:rsidRPr="0000310E">
        <w:rPr>
          <w:rStyle w:val="StyleUnderline"/>
          <w:rFonts w:asciiTheme="minorHAnsi" w:hAnsiTheme="minorHAnsi" w:cstheme="minorHAnsi"/>
          <w:color w:val="FF0000"/>
        </w:rPr>
        <w:t>up to</w:t>
      </w:r>
      <w:r w:rsidRPr="0000310E">
        <w:rPr>
          <w:rFonts w:asciiTheme="minorHAnsi" w:hAnsiTheme="minorHAnsi" w:cstheme="minorHAnsi"/>
          <w:color w:val="FF0000"/>
          <w:sz w:val="16"/>
        </w:rPr>
        <w:t xml:space="preserve"> the West, but also </w:t>
      </w:r>
      <w:r w:rsidRPr="0000310E">
        <w:rPr>
          <w:rStyle w:val="StyleUnderline"/>
          <w:rFonts w:asciiTheme="minorHAnsi" w:hAnsiTheme="minorHAnsi" w:cstheme="minorHAnsi"/>
          <w:color w:val="FF0000"/>
        </w:rPr>
        <w:t>Africans themselves, to stand against</w:t>
      </w:r>
      <w:r w:rsidRPr="0000310E">
        <w:rPr>
          <w:rFonts w:asciiTheme="minorHAnsi" w:hAnsiTheme="minorHAnsi" w:cstheme="minorHAnsi"/>
          <w:color w:val="FF0000"/>
          <w:sz w:val="16"/>
        </w:rPr>
        <w:t xml:space="preserve"> corruption, to participate in civil society and to ultimately take the initiative in uncovering and acknowledging the deep </w:t>
      </w:r>
      <w:r w:rsidRPr="0000310E">
        <w:rPr>
          <w:rStyle w:val="StyleUnderline"/>
          <w:rFonts w:asciiTheme="minorHAnsi" w:hAnsiTheme="minorHAnsi" w:cstheme="minorHAnsi"/>
          <w:color w:val="FF0000"/>
        </w:rPr>
        <w:t>underlying issues perpetuating African conflict</w:t>
      </w:r>
      <w:r w:rsidRPr="0000310E">
        <w:rPr>
          <w:rFonts w:asciiTheme="minorHAnsi" w:hAnsiTheme="minorHAnsi" w:cstheme="minorHAnsi"/>
          <w:color w:val="FF0000"/>
          <w:sz w:val="16"/>
        </w:rPr>
        <w:t xml:space="preserve"> </w:t>
      </w:r>
      <w:proofErr w:type="gramStart"/>
      <w:r w:rsidRPr="0000310E">
        <w:rPr>
          <w:rFonts w:asciiTheme="minorHAnsi" w:hAnsiTheme="minorHAnsi" w:cstheme="minorHAnsi"/>
          <w:color w:val="FF0000"/>
          <w:sz w:val="16"/>
        </w:rPr>
        <w:t>in order to</w:t>
      </w:r>
      <w:proofErr w:type="gramEnd"/>
      <w:r w:rsidRPr="0000310E">
        <w:rPr>
          <w:rFonts w:asciiTheme="minorHAnsi" w:hAnsiTheme="minorHAnsi" w:cstheme="minorHAnsi"/>
          <w:color w:val="FF0000"/>
          <w:sz w:val="16"/>
        </w:rPr>
        <w:t xml:space="preserve"> open the door to democratic advancement and global interaction. Analysis will be the key that unlocks that door. </w:t>
      </w:r>
    </w:p>
    <w:p w14:paraId="6F44DF7F" w14:textId="35F9BCCF" w:rsidR="00A807E1" w:rsidRPr="0000310E" w:rsidRDefault="00A807E1" w:rsidP="00422D49">
      <w:pPr>
        <w:rPr>
          <w:color w:val="FF0000"/>
        </w:rPr>
      </w:pPr>
    </w:p>
    <w:p w14:paraId="5A9F4DCA" w14:textId="77777777" w:rsidR="00795C2A" w:rsidRPr="0000310E" w:rsidRDefault="00795C2A" w:rsidP="00795C2A">
      <w:pPr>
        <w:pStyle w:val="Heading2"/>
        <w:rPr>
          <w:color w:val="FF0000"/>
        </w:rPr>
      </w:pPr>
      <w:r w:rsidRPr="0000310E">
        <w:rPr>
          <w:color w:val="FF0000"/>
        </w:rPr>
        <w:t>1NC---Kessler Good</w:t>
      </w:r>
    </w:p>
    <w:p w14:paraId="2C783765" w14:textId="77777777" w:rsidR="00795C2A" w:rsidRPr="0000310E" w:rsidRDefault="00795C2A" w:rsidP="00795C2A">
      <w:pPr>
        <w:pStyle w:val="Heading4"/>
        <w:rPr>
          <w:rFonts w:cs="Calibri"/>
          <w:color w:val="FF0000"/>
        </w:rPr>
      </w:pPr>
      <w:r w:rsidRPr="0000310E">
        <w:rPr>
          <w:rFonts w:cs="Calibri"/>
          <w:color w:val="FF0000"/>
        </w:rPr>
        <w:t>Loss of satellites shuts down drones</w:t>
      </w:r>
    </w:p>
    <w:p w14:paraId="1AF1DE95" w14:textId="77777777" w:rsidR="00795C2A" w:rsidRPr="0000310E" w:rsidRDefault="00795C2A" w:rsidP="00795C2A">
      <w:pPr>
        <w:rPr>
          <w:color w:val="FF0000"/>
        </w:rPr>
      </w:pPr>
      <w:r w:rsidRPr="0000310E">
        <w:rPr>
          <w:color w:val="FF0000"/>
        </w:rPr>
        <w:t xml:space="preserve">Daniel </w:t>
      </w:r>
      <w:proofErr w:type="spellStart"/>
      <w:r w:rsidRPr="0000310E">
        <w:rPr>
          <w:rStyle w:val="Style13ptBold"/>
          <w:color w:val="FF0000"/>
        </w:rPr>
        <w:t>Ventre</w:t>
      </w:r>
      <w:proofErr w:type="spellEnd"/>
      <w:r w:rsidRPr="0000310E">
        <w:rPr>
          <w:rStyle w:val="Style13ptBold"/>
          <w:color w:val="FF0000"/>
        </w:rPr>
        <w:t xml:space="preserve"> 11</w:t>
      </w:r>
      <w:r w:rsidRPr="0000310E">
        <w:rPr>
          <w:color w:val="FF0000"/>
        </w:rPr>
        <w:t>, Engineer for CNRS and Researcher for CESDIP, Cyberwar and Information Warfare, p. 198-199</w:t>
      </w:r>
    </w:p>
    <w:p w14:paraId="4BF4B925" w14:textId="77777777" w:rsidR="00795C2A" w:rsidRPr="0000310E" w:rsidRDefault="00795C2A" w:rsidP="00795C2A">
      <w:pPr>
        <w:rPr>
          <w:color w:val="FF0000"/>
          <w:sz w:val="16"/>
        </w:rPr>
      </w:pPr>
      <w:r w:rsidRPr="0000310E">
        <w:rPr>
          <w:color w:val="FF0000"/>
          <w:sz w:val="16"/>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00310E">
        <w:rPr>
          <w:color w:val="FF0000"/>
          <w:sz w:val="16"/>
        </w:rPr>
        <w:t>raises</w:t>
      </w:r>
      <w:proofErr w:type="gramEnd"/>
      <w:r w:rsidRPr="0000310E">
        <w:rPr>
          <w:color w:val="FF0000"/>
          <w:sz w:val="16"/>
        </w:rPr>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00310E">
        <w:rPr>
          <w:rStyle w:val="StyleUnderline"/>
          <w:color w:val="FF0000"/>
          <w:highlight w:val="green"/>
        </w:rPr>
        <w:t>Networks</w:t>
      </w:r>
      <w:r w:rsidRPr="0000310E">
        <w:rPr>
          <w:rStyle w:val="StyleUnderline"/>
          <w:color w:val="FF0000"/>
        </w:rPr>
        <w:t xml:space="preserve"> now </w:t>
      </w:r>
      <w:r w:rsidRPr="0000310E">
        <w:rPr>
          <w:rStyle w:val="StyleUnderline"/>
          <w:color w:val="FF0000"/>
          <w:highlight w:val="green"/>
        </w:rPr>
        <w:t>have</w:t>
      </w:r>
      <w:r w:rsidRPr="0000310E">
        <w:rPr>
          <w:rStyle w:val="StyleUnderline"/>
          <w:color w:val="FF0000"/>
        </w:rPr>
        <w:t xml:space="preserve"> an </w:t>
      </w:r>
      <w:r w:rsidRPr="0000310E">
        <w:rPr>
          <w:rStyle w:val="Emphasis"/>
          <w:color w:val="FF0000"/>
          <w:highlight w:val="green"/>
        </w:rPr>
        <w:t>incredible importance</w:t>
      </w:r>
      <w:r w:rsidRPr="0000310E">
        <w:rPr>
          <w:color w:val="FF0000"/>
          <w:sz w:val="16"/>
        </w:rPr>
        <w:t xml:space="preserve">. The document refers to the growing threats against American heritage: the USA is a target and the increasing </w:t>
      </w:r>
      <w:proofErr w:type="gramStart"/>
      <w:r w:rsidRPr="0000310E">
        <w:rPr>
          <w:color w:val="FF0000"/>
          <w:sz w:val="16"/>
        </w:rPr>
        <w:t>amount</w:t>
      </w:r>
      <w:proofErr w:type="gramEnd"/>
      <w:r w:rsidRPr="0000310E">
        <w:rPr>
          <w:color w:val="FF0000"/>
          <w:sz w:val="16"/>
        </w:rPr>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00310E">
        <w:rPr>
          <w:color w:val="FF0000"/>
          <w:sz w:val="16"/>
        </w:rPr>
        <w:t>brings to mind</w:t>
      </w:r>
      <w:proofErr w:type="gramEnd"/>
      <w:r w:rsidRPr="0000310E">
        <w:rPr>
          <w:color w:val="FF0000"/>
          <w:sz w:val="16"/>
        </w:rPr>
        <w:t xml:space="preserve"> the fact that the US Air Force uses commercial, even foreign, applications for its cyberspace operations.</w:t>
      </w:r>
    </w:p>
    <w:p w14:paraId="066F9111" w14:textId="77777777" w:rsidR="00795C2A" w:rsidRPr="0000310E" w:rsidRDefault="00795C2A" w:rsidP="00795C2A">
      <w:pPr>
        <w:rPr>
          <w:color w:val="FF0000"/>
          <w:sz w:val="16"/>
        </w:rPr>
      </w:pPr>
      <w:r w:rsidRPr="0000310E">
        <w:rPr>
          <w:rStyle w:val="StyleUnderline"/>
          <w:color w:val="FF0000"/>
          <w:highlight w:val="green"/>
        </w:rPr>
        <w:t>Info</w:t>
      </w:r>
      <w:r w:rsidRPr="0000310E">
        <w:rPr>
          <w:rStyle w:val="StyleUnderline"/>
          <w:color w:val="FF0000"/>
        </w:rPr>
        <w:t xml:space="preserve">rmation </w:t>
      </w:r>
      <w:r w:rsidRPr="0000310E">
        <w:rPr>
          <w:rStyle w:val="StyleUnderline"/>
          <w:color w:val="FF0000"/>
          <w:highlight w:val="green"/>
        </w:rPr>
        <w:t>space extends to space</w:t>
      </w:r>
      <w:r w:rsidRPr="0000310E">
        <w:rPr>
          <w:color w:val="FF0000"/>
          <w:sz w:val="16"/>
        </w:rPr>
        <w:t xml:space="preserve">124, </w:t>
      </w:r>
      <w:r w:rsidRPr="0000310E">
        <w:rPr>
          <w:rStyle w:val="StyleUnderline"/>
          <w:color w:val="FF0000"/>
        </w:rPr>
        <w:t>particularly via communication and observation satellites</w:t>
      </w:r>
      <w:r w:rsidRPr="0000310E">
        <w:rPr>
          <w:color w:val="FF0000"/>
          <w:sz w:val="16"/>
        </w:rPr>
        <w:t xml:space="preserve">125. </w:t>
      </w:r>
      <w:r w:rsidRPr="0000310E">
        <w:rPr>
          <w:rStyle w:val="StyleUnderline"/>
          <w:color w:val="FF0000"/>
          <w:highlight w:val="green"/>
        </w:rPr>
        <w:t>Satellites are the keystone to</w:t>
      </w:r>
      <w:r w:rsidRPr="0000310E">
        <w:rPr>
          <w:rStyle w:val="StyleUnderline"/>
          <w:color w:val="FF0000"/>
        </w:rPr>
        <w:t xml:space="preserve"> the cyberspace and communication systems, but also </w:t>
      </w:r>
      <w:r w:rsidRPr="0000310E">
        <w:rPr>
          <w:rStyle w:val="StyleUnderline"/>
          <w:color w:val="FF0000"/>
          <w:highlight w:val="green"/>
        </w:rPr>
        <w:t>the security system</w:t>
      </w:r>
      <w:r w:rsidRPr="0000310E">
        <w:rPr>
          <w:rStyle w:val="StyleUnderline"/>
          <w:color w:val="FF0000"/>
        </w:rPr>
        <w:t>: monitoring</w:t>
      </w:r>
      <w:r w:rsidRPr="0000310E">
        <w:rPr>
          <w:color w:val="FF0000"/>
          <w:sz w:val="16"/>
        </w:rPr>
        <w:t xml:space="preserve"> (Echelon network is the symbol), </w:t>
      </w:r>
      <w:r w:rsidRPr="0000310E">
        <w:rPr>
          <w:rStyle w:val="StyleUnderline"/>
          <w:color w:val="FF0000"/>
        </w:rPr>
        <w:t xml:space="preserve">observation, communication. These are </w:t>
      </w:r>
      <w:r w:rsidRPr="0000310E">
        <w:rPr>
          <w:rStyle w:val="StyleUnderline"/>
          <w:color w:val="FF0000"/>
          <w:highlight w:val="green"/>
        </w:rPr>
        <w:t>at the heart of</w:t>
      </w:r>
      <w:r w:rsidRPr="0000310E">
        <w:rPr>
          <w:rStyle w:val="StyleUnderline"/>
          <w:color w:val="FF0000"/>
        </w:rPr>
        <w:t xml:space="preserve"> the </w:t>
      </w:r>
      <w:r w:rsidRPr="0000310E">
        <w:rPr>
          <w:rStyle w:val="StyleUnderline"/>
          <w:color w:val="FF0000"/>
          <w:highlight w:val="green"/>
        </w:rPr>
        <w:t>C4ISR</w:t>
      </w:r>
      <w:r w:rsidRPr="0000310E">
        <w:rPr>
          <w:rStyle w:val="StyleUnderline"/>
          <w:color w:val="FF0000"/>
        </w:rPr>
        <w:t xml:space="preserve"> systems, </w:t>
      </w:r>
      <w:r w:rsidRPr="0000310E">
        <w:rPr>
          <w:rStyle w:val="StyleUnderline"/>
          <w:color w:val="FF0000"/>
          <w:highlight w:val="green"/>
        </w:rPr>
        <w:t>without which</w:t>
      </w:r>
      <w:r w:rsidRPr="0000310E">
        <w:rPr>
          <w:rStyle w:val="StyleUnderline"/>
          <w:color w:val="FF0000"/>
        </w:rPr>
        <w:t xml:space="preserve"> a concept such as </w:t>
      </w:r>
      <w:r w:rsidRPr="0000310E">
        <w:rPr>
          <w:rStyle w:val="StyleUnderline"/>
          <w:color w:val="FF0000"/>
          <w:highlight w:val="green"/>
        </w:rPr>
        <w:t>net</w:t>
      </w:r>
      <w:r w:rsidRPr="0000310E">
        <w:rPr>
          <w:rStyle w:val="StyleUnderline"/>
          <w:color w:val="FF0000"/>
        </w:rPr>
        <w:t>work-</w:t>
      </w:r>
      <w:r w:rsidRPr="0000310E">
        <w:rPr>
          <w:rStyle w:val="StyleUnderline"/>
          <w:color w:val="FF0000"/>
          <w:highlight w:val="green"/>
        </w:rPr>
        <w:t>centric war</w:t>
      </w:r>
      <w:r w:rsidRPr="0000310E">
        <w:rPr>
          <w:rStyle w:val="StyleUnderline"/>
          <w:color w:val="FF0000"/>
        </w:rPr>
        <w:t xml:space="preserve">fare </w:t>
      </w:r>
      <w:r w:rsidRPr="0000310E">
        <w:rPr>
          <w:rStyle w:val="StyleUnderline"/>
          <w:color w:val="FF0000"/>
          <w:highlight w:val="green"/>
        </w:rPr>
        <w:t xml:space="preserve">could not exist. </w:t>
      </w:r>
      <w:r w:rsidRPr="0000310E">
        <w:rPr>
          <w:rStyle w:val="Emphasis"/>
          <w:color w:val="FF0000"/>
          <w:sz w:val="24"/>
          <w:szCs w:val="26"/>
          <w:highlight w:val="green"/>
        </w:rPr>
        <w:t>There would be no drones without satellites</w:t>
      </w:r>
      <w:r w:rsidRPr="0000310E">
        <w:rPr>
          <w:color w:val="FF0000"/>
          <w:sz w:val="16"/>
        </w:rPr>
        <w:t xml:space="preserve">. It is even a question of extending the Internet to extra-atmospheric space. Projects in this vein (Interplanetary Networks) were being formed in the </w:t>
      </w:r>
      <w:proofErr w:type="gramStart"/>
      <w:r w:rsidRPr="0000310E">
        <w:rPr>
          <w:color w:val="FF0000"/>
          <w:sz w:val="16"/>
        </w:rPr>
        <w:t>1990s, but</w:t>
      </w:r>
      <w:proofErr w:type="gramEnd"/>
      <w:r w:rsidRPr="0000310E">
        <w:rPr>
          <w:color w:val="FF0000"/>
          <w:sz w:val="16"/>
        </w:rPr>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00310E">
        <w:rPr>
          <w:color w:val="FF0000"/>
          <w:sz w:val="16"/>
        </w:rPr>
        <w:t>geopolitical</w:t>
      </w:r>
      <w:proofErr w:type="gramEnd"/>
      <w:r w:rsidRPr="0000310E">
        <w:rPr>
          <w:color w:val="FF0000"/>
          <w:sz w:val="16"/>
        </w:rPr>
        <w:t xml:space="preserve"> and geostrategic domains: questions of seizing this space, questions of regulation of human activity in this space, of sovereignty, new territoriality and independence.</w:t>
      </w:r>
    </w:p>
    <w:p w14:paraId="011CFDBD" w14:textId="77777777" w:rsidR="00795C2A" w:rsidRPr="0000310E" w:rsidRDefault="00795C2A" w:rsidP="00795C2A">
      <w:pPr>
        <w:pStyle w:val="Heading4"/>
        <w:rPr>
          <w:rFonts w:cs="Calibri"/>
          <w:color w:val="FF0000"/>
        </w:rPr>
      </w:pPr>
      <w:r w:rsidRPr="0000310E">
        <w:rPr>
          <w:rFonts w:cs="Calibri"/>
          <w:color w:val="FF0000"/>
        </w:rPr>
        <w:t xml:space="preserve">Drone </w:t>
      </w:r>
      <w:proofErr w:type="spellStart"/>
      <w:r w:rsidRPr="0000310E">
        <w:rPr>
          <w:rFonts w:cs="Calibri"/>
          <w:color w:val="FF0000"/>
        </w:rPr>
        <w:t>prolif</w:t>
      </w:r>
      <w:proofErr w:type="spellEnd"/>
      <w:r w:rsidRPr="0000310E">
        <w:rPr>
          <w:rFonts w:cs="Calibri"/>
          <w:color w:val="FF0000"/>
        </w:rPr>
        <w:t xml:space="preserve"> is </w:t>
      </w:r>
      <w:r w:rsidRPr="0000310E">
        <w:rPr>
          <w:rFonts w:cs="Calibri"/>
          <w:color w:val="FF0000"/>
          <w:u w:val="single"/>
        </w:rPr>
        <w:t>inevitable</w:t>
      </w:r>
      <w:r w:rsidRPr="0000310E">
        <w:rPr>
          <w:rFonts w:cs="Calibri"/>
          <w:color w:val="FF0000"/>
        </w:rPr>
        <w:t xml:space="preserve"> and causes </w:t>
      </w:r>
      <w:r w:rsidRPr="0000310E">
        <w:rPr>
          <w:rFonts w:cs="Calibri"/>
          <w:color w:val="FF0000"/>
          <w:u w:val="single"/>
        </w:rPr>
        <w:t>global nuclear war</w:t>
      </w:r>
    </w:p>
    <w:p w14:paraId="503EF6DA" w14:textId="77777777" w:rsidR="00795C2A" w:rsidRPr="0000310E" w:rsidRDefault="00795C2A" w:rsidP="00795C2A">
      <w:pPr>
        <w:rPr>
          <w:color w:val="FF0000"/>
        </w:rPr>
      </w:pPr>
      <w:r w:rsidRPr="0000310E">
        <w:rPr>
          <w:color w:val="FF0000"/>
        </w:rPr>
        <w:t xml:space="preserve">Dr. Michael C. </w:t>
      </w:r>
      <w:r w:rsidRPr="0000310E">
        <w:rPr>
          <w:rStyle w:val="Style13ptBold"/>
          <w:color w:val="FF0000"/>
        </w:rPr>
        <w:t>Horowitz 19</w:t>
      </w:r>
      <w:r w:rsidRPr="0000310E">
        <w:rPr>
          <w:color w:val="FF0000"/>
        </w:rPr>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1A90F612" w14:textId="77777777" w:rsidR="00795C2A" w:rsidRPr="0000310E" w:rsidRDefault="00795C2A" w:rsidP="00795C2A">
      <w:pPr>
        <w:rPr>
          <w:color w:val="FF0000"/>
          <w:sz w:val="16"/>
        </w:rPr>
      </w:pPr>
      <w:r w:rsidRPr="0000310E">
        <w:rPr>
          <w:color w:val="FF0000"/>
          <w:sz w:val="16"/>
        </w:rPr>
        <w:t>Thus, the reason to deploy autonomous systems would have to be their reliability and effectiveness rather than signaling. And gi</w:t>
      </w:r>
      <w:r w:rsidRPr="0000310E">
        <w:rPr>
          <w:rStyle w:val="StyleUnderline"/>
          <w:color w:val="FF0000"/>
        </w:rPr>
        <w:t xml:space="preserve">ving up human control to algorithms in </w:t>
      </w:r>
      <w:r w:rsidRPr="0000310E">
        <w:rPr>
          <w:rStyle w:val="StyleUnderline"/>
          <w:color w:val="FF0000"/>
          <w:highlight w:val="green"/>
        </w:rPr>
        <w:t>a crisis</w:t>
      </w:r>
      <w:r w:rsidRPr="0000310E">
        <w:rPr>
          <w:rStyle w:val="StyleUnderline"/>
          <w:color w:val="FF0000"/>
        </w:rPr>
        <w:t xml:space="preserve"> that </w:t>
      </w:r>
      <w:r w:rsidRPr="0000310E">
        <w:rPr>
          <w:rStyle w:val="StyleUnderline"/>
          <w:color w:val="FF0000"/>
          <w:highlight w:val="green"/>
        </w:rPr>
        <w:t xml:space="preserve">could end with </w:t>
      </w:r>
      <w:r w:rsidRPr="0000310E">
        <w:rPr>
          <w:rStyle w:val="Emphasis"/>
          <w:color w:val="FF0000"/>
          <w:sz w:val="24"/>
          <w:szCs w:val="26"/>
          <w:highlight w:val="green"/>
        </w:rPr>
        <w:t>global nuclear war</w:t>
      </w:r>
      <w:r w:rsidRPr="0000310E">
        <w:rPr>
          <w:rStyle w:val="StyleUnderline"/>
          <w:color w:val="FF0000"/>
          <w:sz w:val="24"/>
          <w:szCs w:val="26"/>
        </w:rPr>
        <w:t xml:space="preserve"> </w:t>
      </w:r>
      <w:r w:rsidRPr="0000310E">
        <w:rPr>
          <w:rStyle w:val="StyleUnderline"/>
          <w:color w:val="FF0000"/>
        </w:rPr>
        <w:t>would require an extremely high level of perceived reliability and effectiveness</w:t>
      </w:r>
      <w:r w:rsidRPr="0000310E">
        <w:rPr>
          <w:color w:val="FF0000"/>
          <w:sz w:val="16"/>
        </w:rPr>
        <w:t xml:space="preserve">. Few things are more important to militaries in crisis situations than informational awareness and control over decisions, and there might be fear that </w:t>
      </w:r>
      <w:r w:rsidRPr="0000310E">
        <w:rPr>
          <w:rStyle w:val="StyleUnderline"/>
          <w:color w:val="FF0000"/>
          <w:highlight w:val="green"/>
        </w:rPr>
        <w:t xml:space="preserve">autonomous systems are prone to </w:t>
      </w:r>
      <w:r w:rsidRPr="0000310E">
        <w:rPr>
          <w:rStyle w:val="Emphasis"/>
          <w:color w:val="FF0000"/>
          <w:sz w:val="24"/>
          <w:szCs w:val="26"/>
          <w:highlight w:val="green"/>
        </w:rPr>
        <w:t>accidents</w:t>
      </w:r>
      <w:r w:rsidRPr="0000310E">
        <w:rPr>
          <w:color w:val="FF0000"/>
          <w:sz w:val="16"/>
        </w:rPr>
        <w:t>.</w:t>
      </w:r>
    </w:p>
    <w:p w14:paraId="463CCC8E" w14:textId="77777777" w:rsidR="00795C2A" w:rsidRPr="0000310E" w:rsidRDefault="00795C2A" w:rsidP="00795C2A">
      <w:pPr>
        <w:rPr>
          <w:color w:val="FF0000"/>
          <w:sz w:val="16"/>
        </w:rPr>
      </w:pPr>
      <w:r w:rsidRPr="0000310E">
        <w:rPr>
          <w:color w:val="FF0000"/>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25805062" w14:textId="77777777" w:rsidR="00795C2A" w:rsidRPr="0000310E" w:rsidRDefault="00795C2A" w:rsidP="00795C2A">
      <w:pPr>
        <w:rPr>
          <w:color w:val="FF0000"/>
          <w:sz w:val="16"/>
        </w:rPr>
      </w:pPr>
      <w:r w:rsidRPr="0000310E">
        <w:rPr>
          <w:color w:val="FF0000"/>
          <w:sz w:val="16"/>
        </w:rPr>
        <w:t xml:space="preserve">This paper draws on research in strategic studies and examples from military history to assess how </w:t>
      </w:r>
      <w:r w:rsidRPr="0000310E">
        <w:rPr>
          <w:rStyle w:val="StyleUnderline"/>
          <w:color w:val="FF0000"/>
          <w:highlight w:val="green"/>
        </w:rPr>
        <w:t>LAWS</w:t>
      </w:r>
      <w:r w:rsidRPr="0000310E">
        <w:rPr>
          <w:rStyle w:val="StyleUnderline"/>
          <w:color w:val="FF0000"/>
        </w:rPr>
        <w:t xml:space="preserve"> could </w:t>
      </w:r>
      <w:r w:rsidRPr="0000310E">
        <w:rPr>
          <w:rStyle w:val="StyleUnderline"/>
          <w:color w:val="FF0000"/>
          <w:highlight w:val="green"/>
        </w:rPr>
        <w:t>influence</w:t>
      </w:r>
      <w:r w:rsidRPr="0000310E">
        <w:rPr>
          <w:rStyle w:val="StyleUnderline"/>
          <w:color w:val="FF0000"/>
        </w:rPr>
        <w:t xml:space="preserve"> the development and deployment of military systems, including </w:t>
      </w:r>
      <w:r w:rsidRPr="0000310E">
        <w:rPr>
          <w:rStyle w:val="Emphasis"/>
          <w:color w:val="FF0000"/>
          <w:sz w:val="24"/>
          <w:szCs w:val="26"/>
          <w:highlight w:val="green"/>
        </w:rPr>
        <w:t>arms races</w:t>
      </w:r>
      <w:r w:rsidRPr="0000310E">
        <w:rPr>
          <w:rStyle w:val="StyleUnderline"/>
          <w:color w:val="FF0000"/>
          <w:highlight w:val="green"/>
        </w:rPr>
        <w:t xml:space="preserve">, </w:t>
      </w:r>
      <w:r w:rsidRPr="0000310E">
        <w:rPr>
          <w:rStyle w:val="Emphasis"/>
          <w:color w:val="FF0000"/>
          <w:highlight w:val="green"/>
        </w:rPr>
        <w:t>crisis stability</w:t>
      </w:r>
      <w:r w:rsidRPr="0000310E">
        <w:rPr>
          <w:rStyle w:val="StyleUnderline"/>
          <w:color w:val="FF0000"/>
          <w:highlight w:val="green"/>
        </w:rPr>
        <w:t>, and</w:t>
      </w:r>
      <w:r w:rsidRPr="0000310E">
        <w:rPr>
          <w:rStyle w:val="StyleUnderline"/>
          <w:color w:val="FF0000"/>
        </w:rPr>
        <w:t xml:space="preserve"> wartime stability, especially the </w:t>
      </w:r>
      <w:r w:rsidRPr="0000310E">
        <w:rPr>
          <w:rStyle w:val="StyleUnderline"/>
          <w:color w:val="FF0000"/>
          <w:highlight w:val="green"/>
        </w:rPr>
        <w:t xml:space="preserve">risk of </w:t>
      </w:r>
      <w:r w:rsidRPr="0000310E">
        <w:rPr>
          <w:rStyle w:val="Emphasis"/>
          <w:color w:val="FF0000"/>
          <w:sz w:val="24"/>
          <w:szCs w:val="26"/>
          <w:highlight w:val="green"/>
        </w:rPr>
        <w:t>escalation</w:t>
      </w:r>
      <w:r w:rsidRPr="0000310E">
        <w:rPr>
          <w:color w:val="FF0000"/>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00310E">
        <w:rPr>
          <w:rStyle w:val="StyleUnderline"/>
          <w:color w:val="FF0000"/>
        </w:rPr>
        <w:t xml:space="preserve">machine-like accuracy in </w:t>
      </w:r>
      <w:r w:rsidRPr="0000310E">
        <w:rPr>
          <w:rStyle w:val="StyleUnderline"/>
          <w:color w:val="FF0000"/>
          <w:highlight w:val="green"/>
        </w:rPr>
        <w:t>following programming</w:t>
      </w:r>
      <w:r w:rsidRPr="0000310E">
        <w:rPr>
          <w:color w:val="FF0000"/>
          <w:sz w:val="16"/>
        </w:rPr>
        <w:t xml:space="preserve">, but that </w:t>
      </w:r>
      <w:r w:rsidRPr="0000310E">
        <w:rPr>
          <w:rStyle w:val="StyleUnderline"/>
          <w:color w:val="FF0000"/>
          <w:highlight w:val="green"/>
        </w:rPr>
        <w:t>comes with</w:t>
      </w:r>
      <w:r w:rsidRPr="0000310E">
        <w:rPr>
          <w:rStyle w:val="StyleUnderline"/>
          <w:color w:val="FF0000"/>
        </w:rPr>
        <w:t xml:space="preserve"> a potential downside: the </w:t>
      </w:r>
      <w:r w:rsidRPr="0000310E">
        <w:rPr>
          <w:rStyle w:val="StyleUnderline"/>
          <w:color w:val="FF0000"/>
          <w:highlight w:val="green"/>
        </w:rPr>
        <w:t>loss of control and</w:t>
      </w:r>
      <w:r w:rsidRPr="0000310E">
        <w:rPr>
          <w:rStyle w:val="StyleUnderline"/>
          <w:color w:val="FF0000"/>
        </w:rPr>
        <w:t xml:space="preserve"> the accompanying </w:t>
      </w:r>
      <w:r w:rsidRPr="0000310E">
        <w:rPr>
          <w:rStyle w:val="StyleUnderline"/>
          <w:color w:val="FF0000"/>
          <w:highlight w:val="green"/>
        </w:rPr>
        <w:t>risk of</w:t>
      </w:r>
      <w:r w:rsidRPr="0000310E">
        <w:rPr>
          <w:rStyle w:val="StyleUnderline"/>
          <w:color w:val="FF0000"/>
        </w:rPr>
        <w:t xml:space="preserve"> </w:t>
      </w:r>
      <w:r w:rsidRPr="0000310E">
        <w:rPr>
          <w:rStyle w:val="Emphasis"/>
          <w:color w:val="FF0000"/>
        </w:rPr>
        <w:t>accidents</w:t>
      </w:r>
      <w:r w:rsidRPr="0000310E">
        <w:rPr>
          <w:rStyle w:val="StyleUnderline"/>
          <w:color w:val="FF0000"/>
        </w:rPr>
        <w:t xml:space="preserve">, adversarial </w:t>
      </w:r>
      <w:r w:rsidRPr="0000310E">
        <w:rPr>
          <w:rStyle w:val="Emphasis"/>
          <w:color w:val="FF0000"/>
          <w:highlight w:val="green"/>
        </w:rPr>
        <w:t>spoofing</w:t>
      </w:r>
      <w:r w:rsidRPr="0000310E">
        <w:rPr>
          <w:rStyle w:val="StyleUnderline"/>
          <w:color w:val="FF0000"/>
          <w:highlight w:val="green"/>
        </w:rPr>
        <w:t xml:space="preserve">, and </w:t>
      </w:r>
      <w:r w:rsidRPr="0000310E">
        <w:rPr>
          <w:rStyle w:val="Emphasis"/>
          <w:color w:val="FF0000"/>
          <w:highlight w:val="green"/>
        </w:rPr>
        <w:t>miscalc</w:t>
      </w:r>
      <w:r w:rsidRPr="0000310E">
        <w:rPr>
          <w:rStyle w:val="Emphasis"/>
          <w:color w:val="FF0000"/>
        </w:rPr>
        <w:t>ulation</w:t>
      </w:r>
      <w:r w:rsidRPr="0000310E">
        <w:rPr>
          <w:rStyle w:val="StyleUnderline"/>
          <w:color w:val="FF0000"/>
        </w:rPr>
        <w:t xml:space="preserve">. Even if LAWS malfunction at the same rate as humans </w:t>
      </w:r>
      <w:proofErr w:type="gramStart"/>
      <w:r w:rsidRPr="0000310E">
        <w:rPr>
          <w:rStyle w:val="StyleUnderline"/>
          <w:color w:val="FF0000"/>
        </w:rPr>
        <w:t>in a given</w:t>
      </w:r>
      <w:proofErr w:type="gramEnd"/>
      <w:r w:rsidRPr="0000310E">
        <w:rPr>
          <w:rStyle w:val="StyleUnderline"/>
          <w:color w:val="FF0000"/>
        </w:rPr>
        <w:t xml:space="preserve"> scenario, the ability of operators to control the impact of those malfunctions may be lower, which could make LAWS less predictable on the battlefield</w:t>
      </w:r>
      <w:r w:rsidRPr="0000310E">
        <w:rPr>
          <w:color w:val="FF0000"/>
          <w:sz w:val="16"/>
        </w:rPr>
        <w:t>. The paper then examines how these issues interact with the large uncertainty parameter associated with AI-based military capabilities at present, both in terms of the range of the possible and the opacity of their programming.</w:t>
      </w:r>
    </w:p>
    <w:p w14:paraId="46988F8D" w14:textId="77777777" w:rsidR="00795C2A" w:rsidRPr="0000310E" w:rsidRDefault="00795C2A" w:rsidP="00795C2A">
      <w:pPr>
        <w:rPr>
          <w:color w:val="FF0000"/>
          <w:sz w:val="16"/>
        </w:rPr>
      </w:pPr>
      <w:r w:rsidRPr="0000310E">
        <w:rPr>
          <w:color w:val="FF0000"/>
          <w:sz w:val="16"/>
        </w:rPr>
        <w:t xml:space="preserve">The results highlight several critical issues surrounding the development and deployment of LAWS.1 First, </w:t>
      </w:r>
      <w:r w:rsidRPr="0000310E">
        <w:rPr>
          <w:rStyle w:val="StyleUnderline"/>
          <w:color w:val="FF0000"/>
        </w:rPr>
        <w:t xml:space="preserve">the desire to fight at </w:t>
      </w:r>
      <w:r w:rsidRPr="0000310E">
        <w:rPr>
          <w:rStyle w:val="StyleUnderline"/>
          <w:color w:val="FF0000"/>
          <w:highlight w:val="green"/>
        </w:rPr>
        <w:t>machine speed</w:t>
      </w:r>
      <w:r w:rsidRPr="0000310E">
        <w:rPr>
          <w:rStyle w:val="StyleUnderline"/>
          <w:color w:val="FF0000"/>
        </w:rPr>
        <w:t xml:space="preserve"> with autonomous systems, while making a military more effective in a conflict, could </w:t>
      </w:r>
      <w:r w:rsidRPr="0000310E">
        <w:rPr>
          <w:rStyle w:val="StyleUnderline"/>
          <w:color w:val="FF0000"/>
          <w:highlight w:val="green"/>
        </w:rPr>
        <w:t xml:space="preserve">increase </w:t>
      </w:r>
      <w:r w:rsidRPr="0000310E">
        <w:rPr>
          <w:rStyle w:val="Emphasis"/>
          <w:color w:val="FF0000"/>
          <w:highlight w:val="green"/>
        </w:rPr>
        <w:t>crisis instability</w:t>
      </w:r>
      <w:r w:rsidRPr="0000310E">
        <w:rPr>
          <w:rStyle w:val="StyleUnderline"/>
          <w:color w:val="FF0000"/>
        </w:rPr>
        <w:t xml:space="preserve">. As countries fear </w:t>
      </w:r>
      <w:r w:rsidRPr="0000310E">
        <w:rPr>
          <w:rStyle w:val="StyleUnderline"/>
          <w:color w:val="FF0000"/>
          <w:highlight w:val="green"/>
        </w:rPr>
        <w:t>losing</w:t>
      </w:r>
      <w:r w:rsidRPr="0000310E">
        <w:rPr>
          <w:rStyle w:val="StyleUnderline"/>
          <w:color w:val="FF0000"/>
        </w:rPr>
        <w:t xml:space="preserve"> conflicts </w:t>
      </w:r>
      <w:r w:rsidRPr="0000310E">
        <w:rPr>
          <w:rStyle w:val="StyleUnderline"/>
          <w:color w:val="FF0000"/>
          <w:highlight w:val="green"/>
        </w:rPr>
        <w:t>faster</w:t>
      </w:r>
      <w:r w:rsidRPr="0000310E">
        <w:rPr>
          <w:rStyle w:val="StyleUnderline"/>
          <w:color w:val="FF0000"/>
        </w:rPr>
        <w:t xml:space="preserve">, it will </w:t>
      </w:r>
      <w:r w:rsidRPr="0000310E">
        <w:rPr>
          <w:rStyle w:val="StyleUnderline"/>
          <w:color w:val="FF0000"/>
          <w:highlight w:val="green"/>
        </w:rPr>
        <w:t xml:space="preserve">generate </w:t>
      </w:r>
      <w:r w:rsidRPr="0000310E">
        <w:rPr>
          <w:rStyle w:val="Emphasis"/>
          <w:color w:val="FF0000"/>
          <w:highlight w:val="green"/>
        </w:rPr>
        <w:t>escalation pressure</w:t>
      </w:r>
      <w:r w:rsidRPr="0000310E">
        <w:rPr>
          <w:rStyle w:val="StyleUnderline"/>
          <w:color w:val="FF0000"/>
          <w:highlight w:val="green"/>
        </w:rPr>
        <w:t>, including</w:t>
      </w:r>
      <w:r w:rsidRPr="0000310E">
        <w:rPr>
          <w:rStyle w:val="StyleUnderline"/>
          <w:color w:val="FF0000"/>
        </w:rPr>
        <w:t xml:space="preserve"> an increased incentive for </w:t>
      </w:r>
      <w:r w:rsidRPr="0000310E">
        <w:rPr>
          <w:rStyle w:val="Emphasis"/>
          <w:color w:val="FF0000"/>
          <w:sz w:val="24"/>
          <w:szCs w:val="26"/>
          <w:highlight w:val="green"/>
        </w:rPr>
        <w:t>first strikes</w:t>
      </w:r>
      <w:r w:rsidRPr="0000310E">
        <w:rPr>
          <w:color w:val="FF0000"/>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00310E">
        <w:rPr>
          <w:rStyle w:val="StyleUnderline"/>
          <w:color w:val="FF0000"/>
        </w:rPr>
        <w:t>the dual-use</w:t>
      </w:r>
      <w:r w:rsidRPr="0000310E">
        <w:rPr>
          <w:color w:val="FF0000"/>
          <w:sz w:val="16"/>
        </w:rPr>
        <w:t xml:space="preserve">, or even general purpose, </w:t>
      </w:r>
      <w:r w:rsidRPr="0000310E">
        <w:rPr>
          <w:rStyle w:val="StyleUnderline"/>
          <w:color w:val="FF0000"/>
        </w:rPr>
        <w:t>character</w:t>
      </w:r>
      <w:r w:rsidRPr="0000310E">
        <w:rPr>
          <w:color w:val="FF0000"/>
          <w:sz w:val="16"/>
        </w:rPr>
        <w:t xml:space="preserve"> of the basic science underlying many autonomous systems </w:t>
      </w:r>
      <w:r w:rsidRPr="0000310E">
        <w:rPr>
          <w:rStyle w:val="StyleUnderline"/>
          <w:color w:val="FF0000"/>
        </w:rPr>
        <w:t>will make</w:t>
      </w:r>
      <w:r w:rsidRPr="0000310E">
        <w:rPr>
          <w:color w:val="FF0000"/>
          <w:sz w:val="16"/>
        </w:rPr>
        <w:t xml:space="preserve"> the </w:t>
      </w:r>
      <w:r w:rsidRPr="0000310E">
        <w:rPr>
          <w:rStyle w:val="StyleUnderline"/>
          <w:color w:val="FF0000"/>
        </w:rPr>
        <w:t>tech</w:t>
      </w:r>
      <w:r w:rsidRPr="0000310E">
        <w:rPr>
          <w:color w:val="FF0000"/>
          <w:sz w:val="16"/>
        </w:rPr>
        <w:t xml:space="preserve">nology </w:t>
      </w:r>
      <w:r w:rsidRPr="0000310E">
        <w:rPr>
          <w:rStyle w:val="StyleUnderline"/>
          <w:color w:val="FF0000"/>
        </w:rPr>
        <w:t>hard to control</w:t>
      </w:r>
      <w:r w:rsidRPr="0000310E">
        <w:rPr>
          <w:color w:val="FF0000"/>
          <w:sz w:val="16"/>
        </w:rPr>
        <w:t>, giving many countries and actors access to basic algorithms, though whether this is described as diffusion, proliferation, or an arms race will depend on political dynamics as much as anything.</w:t>
      </w:r>
    </w:p>
    <w:p w14:paraId="65C7E6CB" w14:textId="77777777" w:rsidR="00795C2A" w:rsidRPr="0000310E" w:rsidRDefault="00795C2A" w:rsidP="00795C2A">
      <w:pPr>
        <w:rPr>
          <w:color w:val="FF0000"/>
          <w:sz w:val="16"/>
        </w:rPr>
      </w:pPr>
      <w:r w:rsidRPr="0000310E">
        <w:rPr>
          <w:color w:val="FF0000"/>
          <w:sz w:val="16"/>
        </w:rPr>
        <w:t xml:space="preserve">Finally, </w:t>
      </w:r>
      <w:r w:rsidRPr="0000310E">
        <w:rPr>
          <w:rStyle w:val="StyleUnderline"/>
          <w:color w:val="FF0000"/>
        </w:rPr>
        <w:t xml:space="preserve">multiple </w:t>
      </w:r>
      <w:r w:rsidRPr="0000310E">
        <w:rPr>
          <w:rStyle w:val="StyleUnderline"/>
          <w:color w:val="FF0000"/>
          <w:highlight w:val="green"/>
        </w:rPr>
        <w:t>uncertainty</w:t>
      </w:r>
      <w:r w:rsidRPr="0000310E">
        <w:rPr>
          <w:rStyle w:val="StyleUnderline"/>
          <w:color w:val="FF0000"/>
        </w:rPr>
        <w:t xml:space="preserve"> parameters</w:t>
      </w:r>
      <w:r w:rsidRPr="0000310E">
        <w:rPr>
          <w:color w:val="FF0000"/>
          <w:sz w:val="16"/>
        </w:rPr>
        <w:t xml:space="preserve"> concerning lethal autonomous weapon systems </w:t>
      </w:r>
      <w:r w:rsidRPr="0000310E">
        <w:rPr>
          <w:rStyle w:val="StyleUnderline"/>
          <w:color w:val="FF0000"/>
        </w:rPr>
        <w:t xml:space="preserve">could </w:t>
      </w:r>
      <w:r w:rsidRPr="0000310E">
        <w:rPr>
          <w:rStyle w:val="StyleUnderline"/>
          <w:color w:val="FF0000"/>
          <w:highlight w:val="green"/>
        </w:rPr>
        <w:t xml:space="preserve">exacerbate </w:t>
      </w:r>
      <w:r w:rsidRPr="0000310E">
        <w:rPr>
          <w:rStyle w:val="Emphasis"/>
          <w:color w:val="FF0000"/>
          <w:highlight w:val="green"/>
        </w:rPr>
        <w:t>security dilemmas</w:t>
      </w:r>
      <w:r w:rsidRPr="0000310E">
        <w:rPr>
          <w:color w:val="FF0000"/>
          <w:sz w:val="16"/>
        </w:rPr>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00310E">
        <w:rPr>
          <w:color w:val="FF0000"/>
          <w:sz w:val="16"/>
        </w:rPr>
        <w:t>an arms</w:t>
      </w:r>
      <w:proofErr w:type="gramEnd"/>
      <w:r w:rsidRPr="0000310E">
        <w:rPr>
          <w:color w:val="FF0000"/>
          <w:sz w:val="16"/>
        </w:rPr>
        <w:t xml:space="preserve"> race over lethal autonomous weapon systems occurs, it will likely be because of worse-case assumptions about capability development by potential adversaries.</w:t>
      </w:r>
    </w:p>
    <w:p w14:paraId="40EDDA07" w14:textId="77777777" w:rsidR="00795C2A" w:rsidRPr="0000310E" w:rsidRDefault="00795C2A" w:rsidP="00795C2A">
      <w:pPr>
        <w:rPr>
          <w:color w:val="FF0000"/>
          <w:sz w:val="10"/>
          <w:szCs w:val="16"/>
        </w:rPr>
      </w:pPr>
      <w:r w:rsidRPr="0000310E">
        <w:rPr>
          <w:color w:val="FF0000"/>
          <w:sz w:val="10"/>
          <w:szCs w:val="16"/>
        </w:rPr>
        <w:t>What is Autonomy or Artificial Intelligence?</w:t>
      </w:r>
    </w:p>
    <w:p w14:paraId="7FD2280A" w14:textId="77777777" w:rsidR="00795C2A" w:rsidRPr="0000310E" w:rsidRDefault="00795C2A" w:rsidP="00795C2A">
      <w:pPr>
        <w:rPr>
          <w:color w:val="FF0000"/>
          <w:sz w:val="10"/>
          <w:szCs w:val="16"/>
        </w:rPr>
      </w:pPr>
      <w:r w:rsidRPr="0000310E">
        <w:rPr>
          <w:color w:val="FF0000"/>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00310E">
        <w:rPr>
          <w:color w:val="FF0000"/>
          <w:sz w:val="10"/>
          <w:szCs w:val="16"/>
        </w:rPr>
        <w:t>remotely-piloted</w:t>
      </w:r>
      <w:proofErr w:type="gramEnd"/>
      <w:r w:rsidRPr="0000310E">
        <w:rPr>
          <w:color w:val="FF0000"/>
          <w:sz w:val="10"/>
          <w:szCs w:val="16"/>
        </w:rPr>
        <w:t xml:space="preserve"> systems where a human, though at a distance, still operates a given vehicle or system.</w:t>
      </w:r>
    </w:p>
    <w:p w14:paraId="3C56FE3F" w14:textId="77777777" w:rsidR="00795C2A" w:rsidRPr="0000310E" w:rsidRDefault="00795C2A" w:rsidP="00795C2A">
      <w:pPr>
        <w:rPr>
          <w:color w:val="FF0000"/>
          <w:sz w:val="10"/>
          <w:szCs w:val="16"/>
        </w:rPr>
      </w:pPr>
      <w:r w:rsidRPr="0000310E">
        <w:rPr>
          <w:color w:val="FF0000"/>
          <w:sz w:val="10"/>
          <w:szCs w:val="16"/>
        </w:rPr>
        <w:t xml:space="preserve">What is a lethal autonomous weapon system? While simple to </w:t>
      </w:r>
      <w:proofErr w:type="gramStart"/>
      <w:r w:rsidRPr="0000310E">
        <w:rPr>
          <w:color w:val="FF0000"/>
          <w:sz w:val="10"/>
          <w:szCs w:val="16"/>
        </w:rPr>
        <w:t>describe on first glance, and</w:t>
      </w:r>
      <w:proofErr w:type="gramEnd"/>
      <w:r w:rsidRPr="0000310E">
        <w:rPr>
          <w:color w:val="FF0000"/>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00310E">
        <w:rPr>
          <w:color w:val="FF0000"/>
          <w:sz w:val="10"/>
          <w:szCs w:val="16"/>
        </w:rPr>
        <w:t>select</w:t>
      </w:r>
      <w:proofErr w:type="gramEnd"/>
      <w:r w:rsidRPr="0000310E">
        <w:rPr>
          <w:color w:val="FF0000"/>
          <w:sz w:val="10"/>
          <w:szCs w:val="16"/>
        </w:rPr>
        <w:t xml:space="preserve"> and engage targets, according to a common sense understanding of the terms.6</w:t>
      </w:r>
    </w:p>
    <w:p w14:paraId="70647F0A" w14:textId="77777777" w:rsidR="00795C2A" w:rsidRPr="0000310E" w:rsidRDefault="00795C2A" w:rsidP="00795C2A">
      <w:pPr>
        <w:rPr>
          <w:color w:val="FF0000"/>
          <w:sz w:val="10"/>
          <w:szCs w:val="16"/>
        </w:rPr>
      </w:pPr>
      <w:r w:rsidRPr="0000310E">
        <w:rPr>
          <w:color w:val="FF0000"/>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00310E">
        <w:rPr>
          <w:color w:val="FF0000"/>
          <w:sz w:val="10"/>
          <w:szCs w:val="16"/>
        </w:rPr>
        <w:t>Roff</w:t>
      </w:r>
      <w:proofErr w:type="spellEnd"/>
      <w:r w:rsidRPr="0000310E">
        <w:rPr>
          <w:color w:val="FF0000"/>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00310E">
        <w:rPr>
          <w:color w:val="FF0000"/>
          <w:sz w:val="10"/>
          <w:szCs w:val="16"/>
        </w:rPr>
        <w:t>fromsystems</w:t>
      </w:r>
      <w:proofErr w:type="spellEnd"/>
      <w:r w:rsidRPr="0000310E">
        <w:rPr>
          <w:color w:val="FF0000"/>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5A6A9FC3" w14:textId="77777777" w:rsidR="00795C2A" w:rsidRPr="0000310E" w:rsidRDefault="00795C2A" w:rsidP="00795C2A">
      <w:pPr>
        <w:rPr>
          <w:color w:val="FF0000"/>
          <w:sz w:val="10"/>
          <w:szCs w:val="16"/>
        </w:rPr>
      </w:pPr>
      <w:r w:rsidRPr="0000310E">
        <w:rPr>
          <w:color w:val="FF0000"/>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00310E">
        <w:rPr>
          <w:color w:val="FF0000"/>
          <w:sz w:val="10"/>
          <w:szCs w:val="16"/>
        </w:rPr>
        <w:t>Scharre</w:t>
      </w:r>
      <w:proofErr w:type="spellEnd"/>
      <w:r w:rsidRPr="0000310E">
        <w:rPr>
          <w:color w:val="FF0000"/>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477FE2DE" w14:textId="77777777" w:rsidR="00795C2A" w:rsidRPr="0000310E" w:rsidRDefault="00795C2A" w:rsidP="00795C2A">
      <w:pPr>
        <w:rPr>
          <w:color w:val="FF0000"/>
          <w:sz w:val="10"/>
          <w:szCs w:val="16"/>
        </w:rPr>
      </w:pPr>
      <w:r w:rsidRPr="0000310E">
        <w:rPr>
          <w:color w:val="FF0000"/>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00310E">
        <w:rPr>
          <w:color w:val="FF0000"/>
          <w:sz w:val="10"/>
          <w:szCs w:val="16"/>
        </w:rPr>
        <w:t>has the ability to</w:t>
      </w:r>
      <w:proofErr w:type="gramEnd"/>
      <w:r w:rsidRPr="0000310E">
        <w:rPr>
          <w:color w:val="FF0000"/>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102F2F20" w14:textId="77777777" w:rsidR="00795C2A" w:rsidRPr="0000310E" w:rsidRDefault="00795C2A" w:rsidP="00795C2A">
      <w:pPr>
        <w:rPr>
          <w:color w:val="FF0000"/>
          <w:sz w:val="16"/>
        </w:rPr>
      </w:pPr>
      <w:r w:rsidRPr="0000310E">
        <w:rPr>
          <w:color w:val="FF0000"/>
          <w:sz w:val="16"/>
        </w:rPr>
        <w:t>Why Invest in Autonomous Systems?</w:t>
      </w:r>
    </w:p>
    <w:p w14:paraId="7D2F953F" w14:textId="77777777" w:rsidR="00795C2A" w:rsidRPr="0000310E" w:rsidRDefault="00795C2A" w:rsidP="00795C2A">
      <w:pPr>
        <w:rPr>
          <w:color w:val="FF0000"/>
          <w:sz w:val="16"/>
        </w:rPr>
      </w:pPr>
      <w:r w:rsidRPr="0000310E">
        <w:rPr>
          <w:rStyle w:val="StyleUnderline"/>
          <w:color w:val="FF0000"/>
          <w:highlight w:val="green"/>
        </w:rPr>
        <w:t>Militaries are</w:t>
      </w:r>
      <w:r w:rsidRPr="0000310E">
        <w:rPr>
          <w:rStyle w:val="StyleUnderline"/>
          <w:color w:val="FF0000"/>
        </w:rPr>
        <w:t xml:space="preserve"> already </w:t>
      </w:r>
      <w:r w:rsidRPr="0000310E">
        <w:rPr>
          <w:rStyle w:val="StyleUnderline"/>
          <w:color w:val="FF0000"/>
          <w:highlight w:val="green"/>
        </w:rPr>
        <w:t>increasing</w:t>
      </w:r>
      <w:r w:rsidRPr="0000310E">
        <w:rPr>
          <w:rStyle w:val="StyleUnderline"/>
          <w:color w:val="FF0000"/>
        </w:rPr>
        <w:t xml:space="preserve"> their </w:t>
      </w:r>
      <w:r w:rsidRPr="0000310E">
        <w:rPr>
          <w:rStyle w:val="StyleUnderline"/>
          <w:color w:val="FF0000"/>
          <w:highlight w:val="green"/>
        </w:rPr>
        <w:t>investments in</w:t>
      </w:r>
      <w:r w:rsidRPr="0000310E">
        <w:rPr>
          <w:rStyle w:val="StyleUnderline"/>
          <w:color w:val="FF0000"/>
        </w:rPr>
        <w:t xml:space="preserve"> </w:t>
      </w:r>
      <w:proofErr w:type="gramStart"/>
      <w:r w:rsidRPr="0000310E">
        <w:rPr>
          <w:rStyle w:val="StyleUnderline"/>
          <w:color w:val="FF0000"/>
        </w:rPr>
        <w:t>remotely-piloted</w:t>
      </w:r>
      <w:proofErr w:type="gramEnd"/>
      <w:r w:rsidRPr="0000310E">
        <w:rPr>
          <w:rStyle w:val="StyleUnderline"/>
          <w:color w:val="FF0000"/>
        </w:rPr>
        <w:t xml:space="preserve"> </w:t>
      </w:r>
      <w:r w:rsidRPr="0000310E">
        <w:rPr>
          <w:rStyle w:val="StyleUnderline"/>
          <w:color w:val="FF0000"/>
          <w:highlight w:val="green"/>
        </w:rPr>
        <w:t>robotic systems. From</w:t>
      </w:r>
      <w:r w:rsidRPr="0000310E">
        <w:rPr>
          <w:rStyle w:val="StyleUnderline"/>
          <w:color w:val="FF0000"/>
        </w:rPr>
        <w:t xml:space="preserve"> UAVs</w:t>
      </w:r>
      <w:r w:rsidRPr="0000310E">
        <w:rPr>
          <w:color w:val="FF0000"/>
          <w:sz w:val="16"/>
        </w:rPr>
        <w:t xml:space="preserve"> such as the MQ-9 Reaper (</w:t>
      </w:r>
      <w:r w:rsidRPr="0000310E">
        <w:rPr>
          <w:rStyle w:val="Emphasis"/>
          <w:color w:val="FF0000"/>
          <w:highlight w:val="green"/>
        </w:rPr>
        <w:t>U</w:t>
      </w:r>
      <w:r w:rsidRPr="0000310E">
        <w:rPr>
          <w:color w:val="FF0000"/>
          <w:sz w:val="16"/>
        </w:rPr>
        <w:t xml:space="preserve">nited </w:t>
      </w:r>
      <w:r w:rsidRPr="0000310E">
        <w:rPr>
          <w:rStyle w:val="Emphasis"/>
          <w:color w:val="FF0000"/>
          <w:highlight w:val="green"/>
        </w:rPr>
        <w:t>S</w:t>
      </w:r>
      <w:r w:rsidRPr="0000310E">
        <w:rPr>
          <w:color w:val="FF0000"/>
          <w:sz w:val="16"/>
        </w:rPr>
        <w:t xml:space="preserve">tates) </w:t>
      </w:r>
      <w:r w:rsidRPr="0000310E">
        <w:rPr>
          <w:rStyle w:val="StyleUnderline"/>
          <w:color w:val="FF0000"/>
          <w:highlight w:val="green"/>
        </w:rPr>
        <w:t>to</w:t>
      </w:r>
      <w:r w:rsidRPr="0000310E">
        <w:rPr>
          <w:rStyle w:val="StyleUnderline"/>
          <w:color w:val="FF0000"/>
        </w:rPr>
        <w:t xml:space="preserve"> uninhabited surface vehicles (USVs)</w:t>
      </w:r>
      <w:r w:rsidRPr="0000310E">
        <w:rPr>
          <w:color w:val="FF0000"/>
          <w:sz w:val="16"/>
        </w:rPr>
        <w:t xml:space="preserve"> such as the Guardium (</w:t>
      </w:r>
      <w:r w:rsidRPr="0000310E">
        <w:rPr>
          <w:rStyle w:val="Emphasis"/>
          <w:color w:val="FF0000"/>
          <w:highlight w:val="green"/>
        </w:rPr>
        <w:t>Israel</w:t>
      </w:r>
      <w:r w:rsidRPr="0000310E">
        <w:rPr>
          <w:color w:val="FF0000"/>
          <w:sz w:val="16"/>
          <w:highlight w:val="green"/>
        </w:rPr>
        <w:t xml:space="preserve">) </w:t>
      </w:r>
      <w:r w:rsidRPr="0000310E">
        <w:rPr>
          <w:rStyle w:val="StyleUnderline"/>
          <w:color w:val="FF0000"/>
          <w:highlight w:val="green"/>
        </w:rPr>
        <w:t>to</w:t>
      </w:r>
      <w:r w:rsidRPr="0000310E">
        <w:rPr>
          <w:rStyle w:val="StyleUnderline"/>
          <w:color w:val="FF0000"/>
        </w:rPr>
        <w:t xml:space="preserve"> uninhabited ground vehicles (UGV) such as Platform-M </w:t>
      </w:r>
      <w:r w:rsidRPr="0000310E">
        <w:rPr>
          <w:rStyle w:val="StyleUnderline"/>
          <w:color w:val="FF0000"/>
          <w:highlight w:val="green"/>
        </w:rPr>
        <w:t>(</w:t>
      </w:r>
      <w:r w:rsidRPr="0000310E">
        <w:rPr>
          <w:rStyle w:val="Emphasis"/>
          <w:color w:val="FF0000"/>
          <w:highlight w:val="green"/>
        </w:rPr>
        <w:t>Russia</w:t>
      </w:r>
      <w:r w:rsidRPr="0000310E">
        <w:rPr>
          <w:rStyle w:val="StyleUnderline"/>
          <w:color w:val="FF0000"/>
          <w:highlight w:val="green"/>
        </w:rPr>
        <w:t xml:space="preserve">), militaries </w:t>
      </w:r>
      <w:r w:rsidRPr="0000310E">
        <w:rPr>
          <w:rStyle w:val="Emphasis"/>
          <w:color w:val="FF0000"/>
          <w:highlight w:val="green"/>
        </w:rPr>
        <w:t>around the world</w:t>
      </w:r>
      <w:r w:rsidRPr="0000310E">
        <w:rPr>
          <w:rStyle w:val="StyleUnderline"/>
          <w:color w:val="FF0000"/>
          <w:highlight w:val="green"/>
        </w:rPr>
        <w:t xml:space="preserve"> are investing</w:t>
      </w:r>
      <w:r w:rsidRPr="0000310E">
        <w:rPr>
          <w:rStyle w:val="StyleUnderline"/>
          <w:color w:val="FF0000"/>
        </w:rPr>
        <w:t xml:space="preserve"> in remotely piloted platforms</w:t>
      </w:r>
      <w:r w:rsidRPr="0000310E">
        <w:rPr>
          <w:color w:val="FF0000"/>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06354653" w14:textId="77777777" w:rsidR="00795C2A" w:rsidRPr="0000310E" w:rsidRDefault="00795C2A">
      <w:pPr>
        <w:rPr>
          <w:rFonts w:asciiTheme="minorHAnsi" w:hAnsiTheme="minorHAnsi" w:cstheme="minorBidi"/>
          <w:color w:val="FF0000"/>
        </w:rPr>
      </w:pPr>
    </w:p>
    <w:sectPr w:rsidR="00795C2A" w:rsidRPr="000031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6C1218"/>
    <w:rsid w:val="0000310E"/>
    <w:rsid w:val="000139A3"/>
    <w:rsid w:val="000177F0"/>
    <w:rsid w:val="0003246F"/>
    <w:rsid w:val="00044F0C"/>
    <w:rsid w:val="00076E14"/>
    <w:rsid w:val="000C12E8"/>
    <w:rsid w:val="000C35DD"/>
    <w:rsid w:val="00100833"/>
    <w:rsid w:val="00104529"/>
    <w:rsid w:val="00105942"/>
    <w:rsid w:val="00107396"/>
    <w:rsid w:val="00144A4C"/>
    <w:rsid w:val="00150515"/>
    <w:rsid w:val="00165CEF"/>
    <w:rsid w:val="00170143"/>
    <w:rsid w:val="00176AB0"/>
    <w:rsid w:val="00177B7D"/>
    <w:rsid w:val="0018322D"/>
    <w:rsid w:val="001B5776"/>
    <w:rsid w:val="001E527A"/>
    <w:rsid w:val="001F78CE"/>
    <w:rsid w:val="00230461"/>
    <w:rsid w:val="00235D16"/>
    <w:rsid w:val="00251FC7"/>
    <w:rsid w:val="00252EB9"/>
    <w:rsid w:val="00254C04"/>
    <w:rsid w:val="002855A7"/>
    <w:rsid w:val="002A3F19"/>
    <w:rsid w:val="002B146A"/>
    <w:rsid w:val="002B5E17"/>
    <w:rsid w:val="002E1556"/>
    <w:rsid w:val="00315690"/>
    <w:rsid w:val="00316B75"/>
    <w:rsid w:val="00324E95"/>
    <w:rsid w:val="00325646"/>
    <w:rsid w:val="003327AB"/>
    <w:rsid w:val="003460F2"/>
    <w:rsid w:val="0038158C"/>
    <w:rsid w:val="003902BA"/>
    <w:rsid w:val="003A09E2"/>
    <w:rsid w:val="00407037"/>
    <w:rsid w:val="00422D49"/>
    <w:rsid w:val="00432A3C"/>
    <w:rsid w:val="00453B16"/>
    <w:rsid w:val="004605D6"/>
    <w:rsid w:val="00475BEA"/>
    <w:rsid w:val="004C60E8"/>
    <w:rsid w:val="004E3579"/>
    <w:rsid w:val="004E728B"/>
    <w:rsid w:val="004F39E0"/>
    <w:rsid w:val="005117A0"/>
    <w:rsid w:val="005357C2"/>
    <w:rsid w:val="00537BD5"/>
    <w:rsid w:val="0057268A"/>
    <w:rsid w:val="005B31DB"/>
    <w:rsid w:val="005C3C4A"/>
    <w:rsid w:val="005D2912"/>
    <w:rsid w:val="006065BD"/>
    <w:rsid w:val="00610AC6"/>
    <w:rsid w:val="00614CAC"/>
    <w:rsid w:val="00645FA9"/>
    <w:rsid w:val="00647866"/>
    <w:rsid w:val="00647EAF"/>
    <w:rsid w:val="006556A7"/>
    <w:rsid w:val="00656BE7"/>
    <w:rsid w:val="00660665"/>
    <w:rsid w:val="00665003"/>
    <w:rsid w:val="006A2AD0"/>
    <w:rsid w:val="006C1218"/>
    <w:rsid w:val="006C2375"/>
    <w:rsid w:val="006D4ECC"/>
    <w:rsid w:val="0071453C"/>
    <w:rsid w:val="00722258"/>
    <w:rsid w:val="007243E5"/>
    <w:rsid w:val="00732FA0"/>
    <w:rsid w:val="00766EA0"/>
    <w:rsid w:val="00795C2A"/>
    <w:rsid w:val="007A2226"/>
    <w:rsid w:val="007B3F52"/>
    <w:rsid w:val="007B5A66"/>
    <w:rsid w:val="007D3AC6"/>
    <w:rsid w:val="007E3C85"/>
    <w:rsid w:val="007F5B66"/>
    <w:rsid w:val="00803B38"/>
    <w:rsid w:val="00823A1C"/>
    <w:rsid w:val="00832426"/>
    <w:rsid w:val="00845B9D"/>
    <w:rsid w:val="00860984"/>
    <w:rsid w:val="008652DE"/>
    <w:rsid w:val="00875D25"/>
    <w:rsid w:val="008B196D"/>
    <w:rsid w:val="008B3ECB"/>
    <w:rsid w:val="008B4E85"/>
    <w:rsid w:val="008C1B2E"/>
    <w:rsid w:val="008F23FC"/>
    <w:rsid w:val="0091627E"/>
    <w:rsid w:val="00952135"/>
    <w:rsid w:val="0097032B"/>
    <w:rsid w:val="009A681F"/>
    <w:rsid w:val="009D2EAD"/>
    <w:rsid w:val="009D54B2"/>
    <w:rsid w:val="009E1922"/>
    <w:rsid w:val="009F7ED2"/>
    <w:rsid w:val="00A21035"/>
    <w:rsid w:val="00A32399"/>
    <w:rsid w:val="00A807E1"/>
    <w:rsid w:val="00A93661"/>
    <w:rsid w:val="00A95652"/>
    <w:rsid w:val="00AA2936"/>
    <w:rsid w:val="00AB3E08"/>
    <w:rsid w:val="00AC0AB8"/>
    <w:rsid w:val="00AE408B"/>
    <w:rsid w:val="00B33C6D"/>
    <w:rsid w:val="00B4508F"/>
    <w:rsid w:val="00B47CF6"/>
    <w:rsid w:val="00B55AD5"/>
    <w:rsid w:val="00B8057C"/>
    <w:rsid w:val="00B96049"/>
    <w:rsid w:val="00BD6238"/>
    <w:rsid w:val="00BD661F"/>
    <w:rsid w:val="00BE58B8"/>
    <w:rsid w:val="00BF593B"/>
    <w:rsid w:val="00BF773A"/>
    <w:rsid w:val="00BF7E81"/>
    <w:rsid w:val="00C13773"/>
    <w:rsid w:val="00C17CC8"/>
    <w:rsid w:val="00C20ED1"/>
    <w:rsid w:val="00C346D0"/>
    <w:rsid w:val="00C525A4"/>
    <w:rsid w:val="00C62B62"/>
    <w:rsid w:val="00C83417"/>
    <w:rsid w:val="00C9604F"/>
    <w:rsid w:val="00CA19AA"/>
    <w:rsid w:val="00CC5298"/>
    <w:rsid w:val="00CC74EB"/>
    <w:rsid w:val="00CD736E"/>
    <w:rsid w:val="00CD798D"/>
    <w:rsid w:val="00CE161E"/>
    <w:rsid w:val="00CF21D2"/>
    <w:rsid w:val="00CF59A8"/>
    <w:rsid w:val="00D066A9"/>
    <w:rsid w:val="00D14067"/>
    <w:rsid w:val="00D325A9"/>
    <w:rsid w:val="00D36A8A"/>
    <w:rsid w:val="00D43231"/>
    <w:rsid w:val="00D606D9"/>
    <w:rsid w:val="00D61409"/>
    <w:rsid w:val="00D6691E"/>
    <w:rsid w:val="00D71170"/>
    <w:rsid w:val="00D80E4E"/>
    <w:rsid w:val="00D9464E"/>
    <w:rsid w:val="00DA1C92"/>
    <w:rsid w:val="00DA25D4"/>
    <w:rsid w:val="00DA33C2"/>
    <w:rsid w:val="00DA6538"/>
    <w:rsid w:val="00DD5CDC"/>
    <w:rsid w:val="00E15E75"/>
    <w:rsid w:val="00E419FA"/>
    <w:rsid w:val="00E5262C"/>
    <w:rsid w:val="00EC7DC4"/>
    <w:rsid w:val="00ED30CF"/>
    <w:rsid w:val="00F176EF"/>
    <w:rsid w:val="00F32098"/>
    <w:rsid w:val="00F45E10"/>
    <w:rsid w:val="00F6364A"/>
    <w:rsid w:val="00F77452"/>
    <w:rsid w:val="00F9113A"/>
    <w:rsid w:val="00FA0A5B"/>
    <w:rsid w:val="00FA6764"/>
    <w:rsid w:val="00FE2546"/>
    <w:rsid w:val="00FF53A6"/>
    <w:rsid w:val="00FF7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4CE5A"/>
  <w15:chartTrackingRefBased/>
  <w15:docId w15:val="{59586080-7C25-4305-A884-6B73396D4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58B8"/>
    <w:rPr>
      <w:rFonts w:ascii="Calibri" w:hAnsi="Calibri" w:cs="Calibri"/>
    </w:rPr>
  </w:style>
  <w:style w:type="paragraph" w:styleId="Heading1">
    <w:name w:val="heading 1"/>
    <w:aliases w:val="Pocket"/>
    <w:basedOn w:val="Normal"/>
    <w:next w:val="Normal"/>
    <w:link w:val="Heading1Char"/>
    <w:qFormat/>
    <w:rsid w:val="00BE58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58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BE58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BE58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58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8B8"/>
  </w:style>
  <w:style w:type="character" w:customStyle="1" w:styleId="Heading1Char">
    <w:name w:val="Heading 1 Char"/>
    <w:aliases w:val="Pocket Char"/>
    <w:basedOn w:val="DefaultParagraphFont"/>
    <w:link w:val="Heading1"/>
    <w:rsid w:val="00BE58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58B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BE58B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BE58B8"/>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BE58B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58B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E58B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BE58B8"/>
    <w:rPr>
      <w:color w:val="auto"/>
      <w:u w:val="none"/>
    </w:rPr>
  </w:style>
  <w:style w:type="character" w:styleId="FollowedHyperlink">
    <w:name w:val="FollowedHyperlink"/>
    <w:basedOn w:val="DefaultParagraphFont"/>
    <w:uiPriority w:val="99"/>
    <w:semiHidden/>
    <w:unhideWhenUsed/>
    <w:rsid w:val="00BE58B8"/>
    <w:rPr>
      <w:color w:val="auto"/>
      <w:u w:val="none"/>
    </w:rPr>
  </w:style>
  <w:style w:type="paragraph" w:customStyle="1" w:styleId="Emphasis1">
    <w:name w:val="Emphasis1"/>
    <w:basedOn w:val="Normal"/>
    <w:link w:val="Emphasis"/>
    <w:uiPriority w:val="7"/>
    <w:qFormat/>
    <w:rsid w:val="00610AC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610AC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03246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Small Text,ca,Clear,Note Level 21,No Spacing11211"/>
    <w:basedOn w:val="Heading1"/>
    <w:autoRedefine/>
    <w:uiPriority w:val="99"/>
    <w:qFormat/>
    <w:rsid w:val="008652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ckbostrom.com/astronomical/waste.html" TargetMode="External"/><Relationship Id="rId13" Type="http://schemas.openxmlformats.org/officeDocument/2006/relationships/hyperlink" Target="https://www.wsj.com/market-data/quotes/INTC" TargetMode="External"/><Relationship Id="rId18" Type="http://schemas.openxmlformats.org/officeDocument/2006/relationships/hyperlink" Target="https://www.nationalreview.com/2019/05/emp-executive-order-trump-administration-takes-threat-seriously/" TargetMode="External"/><Relationship Id="rId26" Type="http://schemas.openxmlformats.org/officeDocument/2006/relationships/hyperlink" Target="https://www.springer.com/gp/book/9783319669687" TargetMode="External"/><Relationship Id="rId3" Type="http://schemas.openxmlformats.org/officeDocument/2006/relationships/styles" Target="styles.xml"/><Relationship Id="rId21" Type="http://schemas.openxmlformats.org/officeDocument/2006/relationships/hyperlink" Target="https://www.space.com/17830-asteroid-dust-geoenineering-global-warming.html%20//" TargetMode="External"/><Relationship Id="rId7" Type="http://schemas.openxmlformats.org/officeDocument/2006/relationships/hyperlink" Target="https://phys.org/news/2017-03-future-space-colonization-terraforming-habitats.html%20" TargetMode="External"/><Relationship Id="rId12" Type="http://schemas.openxmlformats.org/officeDocument/2006/relationships/hyperlink" Target="https://www.wsj.com/articles/why-fewer-chips-say-made-in-the-u-s-a-11604411810?mod=article_inline" TargetMode="External"/><Relationship Id="rId17" Type="http://schemas.openxmlformats.org/officeDocument/2006/relationships/hyperlink" Target="https://www.nature.com/articles/s41598-021-89909-7" TargetMode="External"/><Relationship Id="rId25" Type="http://schemas.openxmlformats.org/officeDocument/2006/relationships/hyperlink" Target="https://www.jstor.org/stable/26270538?seq=1" TargetMode="External"/><Relationship Id="rId2" Type="http://schemas.openxmlformats.org/officeDocument/2006/relationships/numbering" Target="numbering.xml"/><Relationship Id="rId16" Type="http://schemas.openxmlformats.org/officeDocument/2006/relationships/hyperlink" Target="https://www.nature.com/articles/d41586-022-00349-3%20//" TargetMode="External"/><Relationship Id="rId20" Type="http://schemas.openxmlformats.org/officeDocument/2006/relationships/hyperlink" Target="https://www.technologyreview.com/2018/10/19/139664/asteroid-mining-might-actually-be-better-for-the-environment/" TargetMode="External"/><Relationship Id="rId1" Type="http://schemas.openxmlformats.org/officeDocument/2006/relationships/customXml" Target="../customXml/item1.xml"/><Relationship Id="rId6" Type="http://schemas.openxmlformats.org/officeDocument/2006/relationships/hyperlink" Target="https://www.nti.org/education-center/treaties-and-regimes/agreement-governing-activities-states-moon-and-other-celestial-bodies-moon-agreement/" TargetMode="External"/><Relationship Id="rId11" Type="http://schemas.openxmlformats.org/officeDocument/2006/relationships/hyperlink" Target="https://www.wsj.com/articles/white-house-democrats-revive-effort-to-boost-high-tech-research-11642773603?mod=article_inline" TargetMode="External"/><Relationship Id="rId24" Type="http://schemas.openxmlformats.org/officeDocument/2006/relationships/hyperlink" Target="https://interestingengineering.com/asteroid-mining-what-will-it-involve-and-is-this-the-future-of-wealth" TargetMode="External"/><Relationship Id="rId5" Type="http://schemas.openxmlformats.org/officeDocument/2006/relationships/webSettings" Target="webSettings.xml"/><Relationship Id="rId15" Type="http://schemas.openxmlformats.org/officeDocument/2006/relationships/hyperlink" Target="https://dukespace.lib.duke.edu/dspace/bitstream/handle/10161/12521/isqu12185.pdf?sequence=1" TargetMode="External"/><Relationship Id="rId23" Type="http://schemas.openxmlformats.org/officeDocument/2006/relationships/hyperlink" Target="https://scholarship.law.wm.edu/cgi/viewcontent.cgi?referer=https://www.google.com/&amp;httpsredir=1&amp;article=1653&amp;context=wmelpr" TargetMode="External"/><Relationship Id="rId28" Type="http://schemas.openxmlformats.org/officeDocument/2006/relationships/theme" Target="theme/theme1.xml"/><Relationship Id="rId10" Type="http://schemas.openxmlformats.org/officeDocument/2006/relationships/hyperlink" Target="https://www.wsj.com/articles/senate-approves-250-billion-bill-to-boost-tech-research-11623192584?mod=article_inline" TargetMode="External"/><Relationship Id="rId19" Type="http://schemas.openxmlformats.org/officeDocument/2006/relationships/hyperlink" Target="https://www.usafa.edu/app/uploads/Space_and_Defense_2_3.pdf" TargetMode="External"/><Relationship Id="rId4" Type="http://schemas.openxmlformats.org/officeDocument/2006/relationships/settings" Target="settings.xml"/><Relationship Id="rId9" Type="http://schemas.openxmlformats.org/officeDocument/2006/relationships/hyperlink" Target="https://www.wsj.com/articles/house-expected-to-pass-350-billion-bill-to-help-u-s-compete-globally-11643972401" TargetMode="External"/><Relationship Id="rId14" Type="http://schemas.openxmlformats.org/officeDocument/2006/relationships/hyperlink" Target="https://www.wsj.com/articles/intel-to-invest-at-least-20-billion-in-ohio-chip-making-facility-11642750760?mod=article_inline" TargetMode="External"/><Relationship Id="rId22" Type="http://schemas.openxmlformats.org/officeDocument/2006/relationships/hyperlink" Target="https://www.europeanleadershipnetwork.org/commentary/the-art-of-space-deterrenc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1</Pages>
  <Words>20313</Words>
  <Characters>115785</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70</cp:revision>
  <dcterms:created xsi:type="dcterms:W3CDTF">2022-02-12T18:37:00Z</dcterms:created>
  <dcterms:modified xsi:type="dcterms:W3CDTF">2022-02-12T22:36:00Z</dcterms:modified>
</cp:coreProperties>
</file>